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1EDC3" w14:textId="0DF7BE83" w:rsidR="00E42E4C" w:rsidRDefault="00EA5A6B" w:rsidP="00EA5A6B">
      <w:pPr>
        <w:pStyle w:val="Heading1"/>
      </w:pPr>
      <w:r>
        <w:t>1AR</w:t>
      </w:r>
    </w:p>
    <w:p w14:paraId="76E5C174" w14:textId="7E81FD5D" w:rsidR="00BC55A1" w:rsidRDefault="008E0411" w:rsidP="008E1F59">
      <w:pPr>
        <w:pStyle w:val="Heading2"/>
      </w:pPr>
      <w:r>
        <w:lastRenderedPageBreak/>
        <w:t xml:space="preserve">1 – </w:t>
      </w:r>
      <w:r w:rsidR="008E1F59">
        <w:t>Dean</w:t>
      </w:r>
    </w:p>
    <w:p w14:paraId="07DBA003" w14:textId="77777777" w:rsidR="00377CEA" w:rsidRDefault="00377CEA" w:rsidP="00377CEA">
      <w:pPr>
        <w:pStyle w:val="Heading4"/>
        <w:spacing w:before="0" w:line="240" w:lineRule="auto"/>
      </w:pPr>
      <w:r>
        <w:t xml:space="preserve">Forms of fragmented politics completely cedes the political to capitalism. Engagement in </w:t>
      </w:r>
      <w:proofErr w:type="spellStart"/>
      <w:r>
        <w:t>undercommon</w:t>
      </w:r>
      <w:proofErr w:type="spellEnd"/>
      <w:r>
        <w:t xml:space="preserve"> communication is too individualized and resists collective and concrete change. This constitutes enjoyment of melancholic pleasures of being distanced and accommodated to the real world, and as a result remains stuck in parasitic oppression without change – Dean 13: </w:t>
      </w:r>
    </w:p>
    <w:p w14:paraId="0F96424C" w14:textId="77777777" w:rsidR="00377CEA" w:rsidRPr="008B3F10" w:rsidRDefault="00377CEA" w:rsidP="00377CEA">
      <w:r w:rsidRPr="008B3F10">
        <w:t>“Communist Desire”, Jodi Dean</w:t>
      </w:r>
      <w:proofErr w:type="gramStart"/>
      <w:r w:rsidRPr="008B3F10">
        <w:t>, ,</w:t>
      </w:r>
      <w:proofErr w:type="gramEnd"/>
      <w:r w:rsidRPr="008B3F10">
        <w:t xml:space="preserve"> 2013, LHP AM</w:t>
      </w:r>
    </w:p>
    <w:p w14:paraId="127A21B9" w14:textId="6BC1DCD9" w:rsidR="00377CEA" w:rsidRDefault="00377CEA" w:rsidP="00377CEA">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u w:val="single"/>
        </w:rPr>
        <w:t xml:space="preserve">. Instead of a left attached to an </w:t>
      </w:r>
      <w:proofErr w:type="spellStart"/>
      <w:r w:rsidRPr="0066466C">
        <w:rPr>
          <w:b/>
          <w:bCs/>
          <w:u w:val="single"/>
        </w:rPr>
        <w:t>unaclmowledged</w:t>
      </w:r>
      <w:proofErr w:type="spellEnd"/>
      <w:r w:rsidRPr="0066466C">
        <w:rPr>
          <w:b/>
          <w:bCs/>
          <w:u w:val="single"/>
        </w:rPr>
        <w:t xml:space="preserve">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66466C">
        <w:rPr>
          <w:sz w:val="8"/>
          <w:highlight w:val="yellow"/>
        </w:rPr>
        <w:t xml:space="preserve">. </w:t>
      </w:r>
      <w:r w:rsidRPr="0066466C">
        <w:rPr>
          <w:b/>
          <w:bCs/>
          <w:highlight w:val="yellow"/>
          <w:u w:val="single"/>
        </w:rPr>
        <w:t>This left has replaced commitments to the emancipatory</w:t>
      </w:r>
      <w:r w:rsidRPr="0066466C">
        <w:rPr>
          <w:b/>
          <w:bCs/>
          <w:u w:val="single"/>
        </w:rPr>
        <w:t xml:space="preserve">, egalitarian struggles of working people against capitalism - commitments that were never fully orthodox, but always ruptured, conflicted and contested - </w:t>
      </w:r>
      <w:r w:rsidRPr="0066466C">
        <w:rPr>
          <w:b/>
          <w:bCs/>
          <w:highlight w:val="yellow"/>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It sublimates revolutionary desire to democratic drive, to the repetitious practices offered up as democracy (whether representative, deliberative or radical</w:t>
      </w:r>
      <w:r w:rsidRPr="0066466C">
        <w:rPr>
          <w:sz w:val="8"/>
          <w:highlight w:val="yellow"/>
        </w:rPr>
        <w:t xml:space="preserve">). </w:t>
      </w:r>
      <w:r w:rsidRPr="0066466C">
        <w:rPr>
          <w:b/>
          <w:bCs/>
          <w:highlight w:val="yellow"/>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66466C">
        <w:rPr>
          <w:b/>
          <w:bCs/>
          <w:highlight w:val="yellow"/>
          <w:u w:val="single"/>
        </w:rPr>
        <w:t>enjoyment comes from its withdrawal from responsibility</w:t>
      </w:r>
      <w:r w:rsidRPr="0066466C">
        <w:rPr>
          <w:b/>
          <w:bCs/>
          <w:u w:val="single"/>
        </w:rPr>
        <w:t xml:space="preserve">, its sublimation of goals and responsibilities </w:t>
      </w:r>
      <w:r w:rsidRPr="0066466C">
        <w:rPr>
          <w:b/>
          <w:bCs/>
          <w:highlight w:val="yellow"/>
          <w:u w:val="single"/>
        </w:rPr>
        <w:t xml:space="preserve">into </w:t>
      </w:r>
      <w:r w:rsidRPr="0066466C">
        <w:rPr>
          <w:b/>
          <w:bCs/>
          <w:u w:val="single"/>
        </w:rPr>
        <w:t xml:space="preserve">the </w:t>
      </w:r>
      <w:r w:rsidRPr="0066466C">
        <w:rPr>
          <w:b/>
          <w:bCs/>
          <w:highlight w:val="yellow"/>
          <w:u w:val="single"/>
        </w:rPr>
        <w:t>branching, fragmented practices</w:t>
      </w:r>
      <w:r w:rsidRPr="0066466C">
        <w:rPr>
          <w:b/>
          <w:bCs/>
          <w:u w:val="single"/>
        </w:rPr>
        <w:t xml:space="preserve"> of micro-politics, self-care, and issue awareness</w:t>
      </w:r>
      <w:r w:rsidRPr="0066466C">
        <w:rPr>
          <w:sz w:val="8"/>
        </w:rPr>
        <w:t>. Perpetually slighted, harmed and undone</w:t>
      </w:r>
      <w:r w:rsidRPr="0066466C">
        <w:rPr>
          <w:b/>
          <w:bCs/>
          <w:highlight w:val="yellow"/>
          <w:u w:val="single"/>
        </w:rPr>
        <w:t>, this left remains stuck in repetition, unable to break out of the circuits of drive in which it is caught</w:t>
      </w:r>
      <w:r w:rsidRPr="0066466C">
        <w:rPr>
          <w:sz w:val="8"/>
        </w:rPr>
        <w:t xml:space="preserve"> - unable because it enjoys. </w:t>
      </w:r>
      <w:r w:rsidRPr="0066466C">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66466C">
        <w:rPr>
          <w:sz w:val="8"/>
        </w:rPr>
        <w:t xml:space="preserve"> The watchwords of critique within this structure of left desire are moralism, dogmatism, authoritarianism and utopianism - watchwords enacting a perpetual self-surveillance: has an argument, position or view inadvertently </w:t>
      </w:r>
      <w:proofErr w:type="spellStart"/>
      <w:r w:rsidRPr="0066466C">
        <w:rPr>
          <w:sz w:val="8"/>
        </w:rPr>
        <w:t>rukeo</w:t>
      </w:r>
      <w:proofErr w:type="spellEnd"/>
      <w:r w:rsidRPr="0066466C">
        <w:rPr>
          <w:sz w:val="8"/>
        </w:rPr>
        <w:t xml:space="preserve"> one of these errors? Even some of its militants reject party and state, division and decision, securing in advance an inefficacy sure to guarantee it the nuggets of satisfaction drive provides. </w:t>
      </w:r>
      <w:r w:rsidRPr="0066466C">
        <w:rPr>
          <w:b/>
          <w:bCs/>
          <w:u w:val="single"/>
        </w:rPr>
        <w:t xml:space="preserve">If this left is rightly described as melancholic, and I agree with Brown that it is, then </w:t>
      </w:r>
      <w:r w:rsidRPr="0066466C">
        <w:rPr>
          <w:b/>
          <w:bCs/>
          <w:highlight w:val="yellow"/>
          <w:u w:val="single"/>
        </w:rPr>
        <w:t>its melancholia derives from</w:t>
      </w:r>
      <w:r w:rsidRPr="0066466C">
        <w:rPr>
          <w:b/>
          <w:bCs/>
          <w:u w:val="single"/>
        </w:rPr>
        <w:t xml:space="preserve"> the real existing compromises and betrayals inextricable from its history - </w:t>
      </w:r>
      <w:r w:rsidRPr="0066466C">
        <w:rPr>
          <w:b/>
          <w:bCs/>
          <w:highlight w:val="yellow"/>
          <w:u w:val="single"/>
        </w:rPr>
        <w:t>its accommodations with reality</w:t>
      </w:r>
      <w:r w:rsidRPr="0066466C">
        <w:rPr>
          <w:b/>
          <w:bCs/>
          <w:u w:val="single"/>
        </w:rPr>
        <w:t xml:space="preserve">, whether of nationalist war, capitalist encirclement, or so-called market demands. </w:t>
      </w:r>
      <w:r w:rsidRPr="0066466C">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66466C">
        <w:rPr>
          <w:b/>
          <w:bCs/>
          <w:highlight w:val="yellow"/>
          <w:u w:val="single"/>
        </w:rPr>
        <w:t>melancholic practic</w:t>
      </w:r>
      <w:r w:rsidRPr="0066466C">
        <w:rPr>
          <w:b/>
          <w:bCs/>
          <w:u w:val="single"/>
        </w:rPr>
        <w:t xml:space="preserve">es (there was no alternative) </w:t>
      </w:r>
      <w:r w:rsidRPr="0066466C">
        <w:rPr>
          <w:b/>
          <w:bCs/>
          <w:highlight w:val="yellow"/>
          <w:u w:val="single"/>
        </w:rPr>
        <w:t>shield this left</w:t>
      </w:r>
      <w:r w:rsidRPr="0066466C">
        <w:rPr>
          <w:b/>
          <w:bCs/>
          <w:u w:val="single"/>
        </w:rPr>
        <w:t>, shield Ltd</w:t>
      </w:r>
      <w:r w:rsidRPr="0066466C">
        <w:rPr>
          <w:b/>
          <w:bCs/>
          <w:highlight w:val="yellow"/>
          <w:u w:val="single"/>
        </w:rPr>
        <w:t>, from confrontation with guilt</w:t>
      </w:r>
      <w:r w:rsidRPr="0066466C">
        <w:rPr>
          <w:b/>
          <w:bCs/>
          <w:u w:val="single"/>
        </w:rPr>
        <w:t xml:space="preserve"> over such betrayal as they capture us in activities that feel productive, important, radical.</w:t>
      </w:r>
    </w:p>
    <w:p w14:paraId="15F531B3" w14:textId="7060EDC0" w:rsidR="00377CEA" w:rsidRPr="00EC52A6" w:rsidRDefault="00377CEA" w:rsidP="00377CEA">
      <w:pPr>
        <w:pStyle w:val="Heading4"/>
      </w:pPr>
      <w:r w:rsidRPr="00EC52A6">
        <w:t>A focus on discourse is an abandonment of real change – we must use a materialist focus to solve oppression Cloud ‘1</w:t>
      </w:r>
      <w:r>
        <w:t xml:space="preserve">: </w:t>
      </w:r>
    </w:p>
    <w:p w14:paraId="7A805692" w14:textId="77777777" w:rsidR="00377CEA" w:rsidRPr="00800A8B" w:rsidRDefault="00377CEA" w:rsidP="00377CEA">
      <w:r w:rsidRPr="00800A8B">
        <w:t>(Dana L. Cloud, Associate Professor, Communication Studies UT Austin, “The Affirmative Masquerade,” American Communication Journal, Volume 4, Issue 3, Spring 2001, http://www.acjournal.org/holdings/vol4/iss3/special/cloud.htm)</w:t>
      </w:r>
    </w:p>
    <w:p w14:paraId="07424F9F" w14:textId="3DC24FC0" w:rsidR="00377CEA" w:rsidRPr="00377CEA" w:rsidRDefault="00377CEA" w:rsidP="00377CEA">
      <w:pPr>
        <w:rPr>
          <w:rFonts w:ascii="Georgia" w:hAnsi="Georgia"/>
          <w:b/>
          <w:iCs/>
          <w:highlight w:val="yellow"/>
          <w:u w:val="single"/>
        </w:rPr>
      </w:pPr>
      <w:r w:rsidRPr="004E1D00">
        <w:rPr>
          <w:rFonts w:ascii="Georgia" w:hAnsi="Georgia"/>
          <w:sz w:val="16"/>
        </w:rPr>
        <w:t xml:space="preserve">At the very least, however, </w:t>
      </w:r>
      <w:proofErr w:type="gramStart"/>
      <w:r w:rsidRPr="004E1D00">
        <w:rPr>
          <w:rFonts w:ascii="Georgia" w:hAnsi="Georgia"/>
          <w:sz w:val="16"/>
        </w:rPr>
        <w:t xml:space="preserve">it is clear that </w:t>
      </w:r>
      <w:r w:rsidRPr="00A30DFF">
        <w:rPr>
          <w:rFonts w:ascii="Georgia" w:hAnsi="Georgia"/>
          <w:b/>
          <w:highlight w:val="yellow"/>
          <w:u w:val="single"/>
        </w:rPr>
        <w:t>poststructuralist</w:t>
      </w:r>
      <w:proofErr w:type="gramEnd"/>
      <w:r w:rsidRPr="00A30DFF">
        <w:rPr>
          <w:rFonts w:ascii="Georgia" w:hAnsi="Georgia"/>
          <w:b/>
          <w:highlight w:val="yellow"/>
          <w:u w:val="single"/>
        </w:rPr>
        <w:t xml:space="preserve"> discourse theories</w:t>
      </w:r>
      <w:r w:rsidRPr="004E1D00">
        <w:rPr>
          <w:rFonts w:ascii="Georgia" w:hAnsi="Georgia"/>
          <w:b/>
          <w:u w:val="single"/>
        </w:rPr>
        <w:t xml:space="preserve"> have </w:t>
      </w:r>
      <w:r w:rsidRPr="00A30DFF">
        <w:rPr>
          <w:rFonts w:ascii="Georgia" w:hAnsi="Georgia"/>
          <w:b/>
          <w:highlight w:val="yellow"/>
          <w:u w:val="single"/>
        </w:rPr>
        <w:t>left behind</w:t>
      </w:r>
      <w:r w:rsidRPr="004E1D00">
        <w:rPr>
          <w:rFonts w:ascii="Georgia" w:hAnsi="Georgia"/>
          <w:sz w:val="16"/>
        </w:rPr>
        <w:t xml:space="preserve"> some of </w:t>
      </w:r>
      <w:r w:rsidRPr="00A30DFF">
        <w:rPr>
          <w:rFonts w:ascii="Georgia" w:hAnsi="Georgia"/>
          <w:b/>
          <w:highlight w:val="yellow"/>
          <w:u w:val="single"/>
        </w:rPr>
        <w:t>historical materialism’s most valuable conceptual tools for</w:t>
      </w:r>
      <w:r w:rsidRPr="004E1D00">
        <w:rPr>
          <w:rFonts w:ascii="Georgia" w:hAnsi="Georgia"/>
          <w:sz w:val="16"/>
        </w:rPr>
        <w:t xml:space="preserve"> any </w:t>
      </w:r>
      <w:r w:rsidRPr="00A30DFF">
        <w:rPr>
          <w:rFonts w:ascii="Georgia" w:hAnsi="Georgia"/>
          <w:b/>
          <w:highlight w:val="yellow"/>
          <w:u w:val="single"/>
        </w:rPr>
        <w:t>theoretical and critical practice that aims at informing</w:t>
      </w:r>
      <w:r w:rsidRPr="004E1D00">
        <w:rPr>
          <w:rFonts w:ascii="Georgia" w:hAnsi="Georgia"/>
          <w:b/>
          <w:u w:val="single"/>
        </w:rPr>
        <w:t xml:space="preserve"> practical, </w:t>
      </w:r>
      <w:r w:rsidRPr="00A30DFF">
        <w:rPr>
          <w:rFonts w:ascii="Georgia" w:hAnsi="Georgia"/>
          <w:b/>
          <w:highlight w:val="yellow"/>
          <w:u w:val="single"/>
        </w:rPr>
        <w:t>oppositional political activity on behalf of</w:t>
      </w:r>
      <w:r w:rsidRPr="004E1D00">
        <w:rPr>
          <w:rFonts w:ascii="Georgia" w:hAnsi="Georgia"/>
          <w:sz w:val="16"/>
        </w:rPr>
        <w:t xml:space="preserve"> historically exploited and </w:t>
      </w:r>
      <w:r w:rsidRPr="00A30DFF">
        <w:rPr>
          <w:rFonts w:ascii="Georgia" w:hAnsi="Georgia"/>
          <w:b/>
          <w:highlight w:val="yellow"/>
          <w:u w:val="single"/>
        </w:rPr>
        <w:t>oppressed groups</w:t>
      </w:r>
      <w:r w:rsidRPr="00A30DFF">
        <w:rPr>
          <w:rFonts w:ascii="Georgia" w:hAnsi="Georgia"/>
          <w:sz w:val="16"/>
          <w:highlight w:val="yellow"/>
        </w:rPr>
        <w:t>.</w:t>
      </w:r>
      <w:r w:rsidRPr="004E1D00">
        <w:rPr>
          <w:rFonts w:ascii="Georgia" w:hAnsi="Georgia"/>
          <w:sz w:val="16"/>
        </w:rPr>
        <w:t xml:space="preserve"> </w:t>
      </w:r>
      <w:r w:rsidRPr="004E1D00">
        <w:rPr>
          <w:rFonts w:ascii="Georgia" w:hAnsi="Georgia"/>
          <w:sz w:val="16"/>
        </w:rPr>
        <w:lastRenderedPageBreak/>
        <w:t xml:space="preserve">As Nancy Hartsock (1983, 1999) and many others have argued (see Ebert 1996; Stabile, 1997; </w:t>
      </w:r>
      <w:proofErr w:type="spellStart"/>
      <w:r w:rsidRPr="004E1D00">
        <w:rPr>
          <w:rFonts w:ascii="Georgia" w:hAnsi="Georgia"/>
          <w:sz w:val="16"/>
        </w:rPr>
        <w:t>Triece</w:t>
      </w:r>
      <w:proofErr w:type="spellEnd"/>
      <w:r w:rsidRPr="004E1D00">
        <w:rPr>
          <w:rFonts w:ascii="Georgia" w:hAnsi="Georgia"/>
          <w:sz w:val="16"/>
        </w:rPr>
        <w:t xml:space="preserve">, 2000; Wood, 1999), </w:t>
      </w:r>
      <w:r w:rsidRPr="004E1D00">
        <w:rPr>
          <w:rFonts w:ascii="Georgia" w:hAnsi="Georgia"/>
          <w:b/>
          <w:u w:val="single"/>
        </w:rPr>
        <w:t>we need to retain concepts such as standpoint epistemology</w:t>
      </w:r>
      <w:r w:rsidRPr="004E1D00">
        <w:rPr>
          <w:rFonts w:ascii="Georgia" w:hAnsi="Georgia"/>
          <w:sz w:val="16"/>
        </w:rPr>
        <w:t xml:space="preserve"> (wherein truth standards are not absolute or universal but arise from the scholar’s alignment with the perspectives of particular classes and groups) </w:t>
      </w:r>
      <w:r w:rsidRPr="004E1D00">
        <w:rPr>
          <w:rFonts w:ascii="Georgia" w:hAnsi="Georgia"/>
          <w:b/>
          <w:u w:val="single"/>
        </w:rPr>
        <w:t>and fundamental, class-based interests</w:t>
      </w:r>
      <w:r w:rsidRPr="004E1D00">
        <w:rPr>
          <w:rFonts w:ascii="Georgia" w:hAnsi="Georgia"/>
          <w:sz w:val="16"/>
        </w:rPr>
        <w:t xml:space="preserve"> (as opposed to understanding class as just another </w:t>
      </w:r>
      <w:proofErr w:type="gramStart"/>
      <w:r w:rsidRPr="004E1D00">
        <w:rPr>
          <w:rFonts w:ascii="Georgia" w:hAnsi="Georgia"/>
          <w:sz w:val="16"/>
        </w:rPr>
        <w:t>discursively-produced</w:t>
      </w:r>
      <w:proofErr w:type="gramEnd"/>
      <w:r w:rsidRPr="004E1D00">
        <w:rPr>
          <w:rFonts w:ascii="Georgia" w:hAnsi="Georgia"/>
          <w:sz w:val="16"/>
        </w:rPr>
        <w:t xml:space="preserve"> identity). </w:t>
      </w:r>
      <w:r w:rsidRPr="00A30DFF">
        <w:rPr>
          <w:rStyle w:val="Emphasis"/>
          <w:rFonts w:ascii="Georgia" w:hAnsi="Georgia"/>
          <w:highlight w:val="yellow"/>
        </w:rPr>
        <w:t xml:space="preserve">We need extra-discursive reality checks on ideological mystification and economic contextualization of discursive </w:t>
      </w:r>
      <w:r w:rsidRPr="00A30DFF">
        <w:rPr>
          <w:rStyle w:val="Emphasis"/>
          <w:rFonts w:ascii="Georgia" w:hAnsi="Georgia"/>
          <w:color w:val="000000" w:themeColor="text1"/>
          <w:highlight w:val="yellow"/>
        </w:rPr>
        <w:t>phenomena</w:t>
      </w:r>
      <w:r w:rsidRPr="00A30DFF">
        <w:rPr>
          <w:rFonts w:ascii="Georgia" w:hAnsi="Georgia"/>
          <w:color w:val="000000" w:themeColor="text1"/>
          <w:sz w:val="16"/>
          <w:highlight w:val="yellow"/>
        </w:rPr>
        <w:t>.</w:t>
      </w:r>
      <w:r w:rsidRPr="00506194">
        <w:rPr>
          <w:rFonts w:ascii="Georgia" w:hAnsi="Georgia"/>
          <w:color w:val="000000" w:themeColor="text1"/>
          <w:sz w:val="16"/>
        </w:rPr>
        <w:t xml:space="preserve"> Most importantly, </w:t>
      </w:r>
      <w:r w:rsidRPr="00506194">
        <w:rPr>
          <w:rFonts w:ascii="Georgia" w:hAnsi="Georgia"/>
          <w:b/>
          <w:color w:val="000000" w:themeColor="text1"/>
          <w:u w:val="single"/>
        </w:rPr>
        <w:t>critical scholars bear the obligation to explain the origins and causes of exploitation and oppression in order</w:t>
      </w:r>
      <w:r w:rsidRPr="00506194">
        <w:rPr>
          <w:rFonts w:ascii="Georgia" w:hAnsi="Georgia"/>
          <w:color w:val="000000" w:themeColor="text1"/>
          <w:sz w:val="16"/>
        </w:rPr>
        <w:t xml:space="preserve"> better </w:t>
      </w:r>
      <w:r w:rsidRPr="00506194">
        <w:rPr>
          <w:rFonts w:ascii="Georgia" w:hAnsi="Georgia"/>
          <w:b/>
          <w:color w:val="000000" w:themeColor="text1"/>
          <w:u w:val="single"/>
        </w:rPr>
        <w:t>to inform the fight against them</w:t>
      </w:r>
      <w:r w:rsidRPr="00506194">
        <w:rPr>
          <w:rFonts w:ascii="Georgia" w:hAnsi="Georgia"/>
          <w:color w:val="000000" w:themeColor="text1"/>
          <w:sz w:val="16"/>
        </w:rPr>
        <w:t xml:space="preserve">.  In poststructuralist discourse theory, </w:t>
      </w:r>
      <w:r w:rsidRPr="00A30DFF">
        <w:rPr>
          <w:rFonts w:ascii="Georgia" w:hAnsi="Georgia"/>
          <w:b/>
          <w:color w:val="000000" w:themeColor="text1"/>
          <w:highlight w:val="yellow"/>
          <w:u w:val="single"/>
        </w:rPr>
        <w:t>the "retreat from class</w:t>
      </w:r>
      <w:r w:rsidRPr="00A30DFF">
        <w:rPr>
          <w:rFonts w:ascii="Georgia" w:hAnsi="Georgia"/>
          <w:color w:val="000000" w:themeColor="text1"/>
          <w:sz w:val="16"/>
          <w:highlight w:val="yellow"/>
        </w:rPr>
        <w:t>"</w:t>
      </w:r>
      <w:r w:rsidRPr="00506194">
        <w:rPr>
          <w:rFonts w:ascii="Georgia" w:hAnsi="Georgia"/>
          <w:color w:val="000000" w:themeColor="text1"/>
          <w:sz w:val="16"/>
        </w:rPr>
        <w:t xml:space="preserve"> (Wood, 1999) </w:t>
      </w:r>
      <w:r w:rsidRPr="00506194">
        <w:rPr>
          <w:rFonts w:ascii="Georgia" w:hAnsi="Georgia"/>
          <w:b/>
          <w:color w:val="000000" w:themeColor="text1"/>
          <w:u w:val="single"/>
        </w:rPr>
        <w:t xml:space="preserve">expresses an unwarranted pessimism about what can be accomplished in late capitalism </w:t>
      </w:r>
      <w:proofErr w:type="gramStart"/>
      <w:r w:rsidRPr="00506194">
        <w:rPr>
          <w:rFonts w:ascii="Georgia" w:hAnsi="Georgia"/>
          <w:b/>
          <w:color w:val="000000" w:themeColor="text1"/>
          <w:u w:val="single"/>
        </w:rPr>
        <w:t>with regard to</w:t>
      </w:r>
      <w:proofErr w:type="gramEnd"/>
      <w:r w:rsidRPr="00506194">
        <w:rPr>
          <w:rFonts w:ascii="Georgia" w:hAnsi="Georgia"/>
          <w:color w:val="000000" w:themeColor="text1"/>
          <w:sz w:val="16"/>
        </w:rPr>
        <w:t xml:space="preserve"> understanding and </w:t>
      </w:r>
      <w:r w:rsidRPr="00506194">
        <w:rPr>
          <w:rFonts w:ascii="Georgia" w:hAnsi="Georgia"/>
          <w:b/>
          <w:color w:val="000000" w:themeColor="text1"/>
          <w:u w:val="single"/>
        </w:rPr>
        <w:t>transforming</w:t>
      </w:r>
      <w:r w:rsidRPr="00506194">
        <w:rPr>
          <w:rFonts w:ascii="Georgia" w:hAnsi="Georgia"/>
          <w:color w:val="000000" w:themeColor="text1"/>
          <w:sz w:val="16"/>
        </w:rPr>
        <w:t xml:space="preserve"> system and </w:t>
      </w:r>
      <w:r w:rsidRPr="00506194">
        <w:rPr>
          <w:rFonts w:ascii="Georgia" w:hAnsi="Georgia"/>
          <w:b/>
          <w:color w:val="000000" w:themeColor="text1"/>
          <w:u w:val="single"/>
        </w:rPr>
        <w:t>structure at the level of the economy and the state</w:t>
      </w:r>
      <w:r w:rsidRPr="00506194">
        <w:rPr>
          <w:rFonts w:ascii="Georgia" w:hAnsi="Georgia"/>
          <w:color w:val="000000" w:themeColor="text1"/>
          <w:sz w:val="16"/>
        </w:rPr>
        <w:t xml:space="preserve">. </w:t>
      </w:r>
      <w:r w:rsidRPr="00506194">
        <w:rPr>
          <w:rFonts w:ascii="Georgia" w:hAnsi="Georgia"/>
          <w:b/>
          <w:color w:val="000000" w:themeColor="text1"/>
          <w:u w:val="single"/>
        </w:rPr>
        <w:t xml:space="preserve">It </w:t>
      </w:r>
      <w:r w:rsidRPr="00A30DFF">
        <w:rPr>
          <w:rStyle w:val="Emphasis"/>
          <w:rFonts w:ascii="Georgia" w:hAnsi="Georgia"/>
          <w:color w:val="000000" w:themeColor="text1"/>
          <w:highlight w:val="yellow"/>
        </w:rPr>
        <w:t>substitutes meager cultural freedoms for macro-level social transformation</w:t>
      </w:r>
      <w:r w:rsidRPr="00A30DFF">
        <w:rPr>
          <w:rStyle w:val="StyleUnderline"/>
          <w:rFonts w:ascii="Georgia" w:hAnsi="Georgia"/>
          <w:color w:val="000000" w:themeColor="text1"/>
          <w:highlight w:val="yellow"/>
        </w:rPr>
        <w:t xml:space="preserve"> even </w:t>
      </w:r>
      <w:r w:rsidRPr="00A30DFF">
        <w:rPr>
          <w:rFonts w:ascii="Georgia" w:hAnsi="Georgia"/>
          <w:b/>
          <w:color w:val="000000" w:themeColor="text1"/>
          <w:highlight w:val="yellow"/>
          <w:u w:val="single"/>
        </w:rPr>
        <w:t>as millions of people</w:t>
      </w:r>
      <w:r w:rsidRPr="00506194">
        <w:rPr>
          <w:rFonts w:ascii="Georgia" w:hAnsi="Georgia"/>
          <w:b/>
          <w:color w:val="000000" w:themeColor="text1"/>
          <w:u w:val="single"/>
        </w:rPr>
        <w:t xml:space="preserve"> around the world </w:t>
      </w:r>
      <w:r w:rsidRPr="00A30DFF">
        <w:rPr>
          <w:rFonts w:ascii="Georgia" w:hAnsi="Georgia"/>
          <w:b/>
          <w:color w:val="000000" w:themeColor="text1"/>
          <w:highlight w:val="yellow"/>
          <w:u w:val="single"/>
        </w:rPr>
        <w:t>feel the global reach of capitalism</w:t>
      </w:r>
      <w:r w:rsidRPr="00506194">
        <w:rPr>
          <w:rFonts w:ascii="Georgia" w:hAnsi="Georgia"/>
          <w:b/>
          <w:color w:val="000000" w:themeColor="text1"/>
          <w:u w:val="single"/>
        </w:rPr>
        <w:t xml:space="preserve"> more deeply than ever before</w:t>
      </w:r>
      <w:r w:rsidRPr="00506194">
        <w:rPr>
          <w:rFonts w:ascii="Georgia" w:hAnsi="Georgia"/>
          <w:color w:val="000000" w:themeColor="text1"/>
          <w:sz w:val="16"/>
        </w:rPr>
        <w:t xml:space="preserve">. At the core of the issue is a debate across the humanities and social sciences </w:t>
      </w:r>
      <w:proofErr w:type="gramStart"/>
      <w:r w:rsidRPr="00506194">
        <w:rPr>
          <w:rFonts w:ascii="Georgia" w:hAnsi="Georgia"/>
          <w:color w:val="000000" w:themeColor="text1"/>
          <w:sz w:val="16"/>
        </w:rPr>
        <w:t>with regard to</w:t>
      </w:r>
      <w:proofErr w:type="gramEnd"/>
      <w:r w:rsidRPr="00506194">
        <w:rPr>
          <w:rFonts w:ascii="Georgia" w:hAnsi="Georgia"/>
          <w:color w:val="000000" w:themeColor="text1"/>
          <w:sz w:val="16"/>
        </w:rPr>
        <w:t xml:space="preserve"> whether we live in a "new economy," an allegedly postmodern, information-driven historical moment in which, it is argued, organized mass movements are no longer effective in making material demands of system and structure (</w:t>
      </w:r>
      <w:proofErr w:type="spellStart"/>
      <w:r w:rsidRPr="00506194">
        <w:rPr>
          <w:rFonts w:ascii="Georgia" w:hAnsi="Georgia"/>
          <w:color w:val="000000" w:themeColor="text1"/>
          <w:sz w:val="16"/>
        </w:rPr>
        <w:t>Melucci</w:t>
      </w:r>
      <w:proofErr w:type="spellEnd"/>
      <w:r w:rsidRPr="00506194">
        <w:rPr>
          <w:rFonts w:ascii="Georgia" w:hAnsi="Georgia"/>
          <w:color w:val="000000" w:themeColor="text1"/>
          <w:sz w:val="16"/>
        </w:rPr>
        <w:t>, 1996). In suggesting that global capitalism has so innovated its strategies that there is no alternative to its discipline, arguments proclaiming "a new economy" risk inaccuracy, pessimism, and conservatism (see Cloud, in press). While a thoroughgoing summary is beyond the scope of this essay, there is a great deal of evidence against claims that capitalism has entered a new phase of extraordinary innovation, reach, and scope (see Hirst and Thompson, 1999).  Furthermore, both class polarization (see Mishel, Bernstein, and Schmitt, 2001) and the ideological and management strategies that contain class antagonism (see Cloud, 1998; Parker and Slaughter, 1994) still resemble their pre-postmodern counterparts. A recent report of the Economic Policy Institute concludes that in the 1990s, inequality between rich and poor in the U.S. (as well as around the world) continued to grow, in a context of rising worker productivity, a longer work week for most ordinary Americans, and continued high poverty rates.  Even as the real wage of the median CEO rose nearly 63 percent from 1989, to 1999, more than one in four U.S. workers lives at or below the poverty level. Among these workers, women are disproportionately represented, as are Black and Latino workers. (Notably, unionized workers earn nearly thirty percent more, on average, than non-unionized workers.) Meanwhile, Disney workers sewing t-shirts and other merchandise in Haiti earn 28 cents an hour. Disney CEO Michael Eisner made nearly six hundred million dollars in 1999--451,000 times the wage of the workers under his employ (</w:t>
      </w:r>
      <w:proofErr w:type="spellStart"/>
      <w:r w:rsidRPr="00506194">
        <w:rPr>
          <w:rFonts w:ascii="Georgia" w:hAnsi="Georgia"/>
          <w:color w:val="000000" w:themeColor="text1"/>
          <w:sz w:val="16"/>
        </w:rPr>
        <w:t>Roesch</w:t>
      </w:r>
      <w:proofErr w:type="spellEnd"/>
      <w:r w:rsidRPr="00506194">
        <w:rPr>
          <w:rFonts w:ascii="Georgia" w:hAnsi="Georgia"/>
          <w:color w:val="000000" w:themeColor="text1"/>
          <w:sz w:val="16"/>
        </w:rPr>
        <w:t xml:space="preserve">, 1999). According to United Nations and World Bank sources, several trans-national corporations have assets larger than several countries combined. Sub-Saharan Africa and the Russian Federation have seen sharp economic decline, while assets of the world’s top three billionaires exceed the GNP of </w:t>
      </w:r>
      <w:proofErr w:type="gramStart"/>
      <w:r w:rsidRPr="00506194">
        <w:rPr>
          <w:rFonts w:ascii="Georgia" w:hAnsi="Georgia"/>
          <w:color w:val="000000" w:themeColor="text1"/>
          <w:sz w:val="16"/>
        </w:rPr>
        <w:t>all of</w:t>
      </w:r>
      <w:proofErr w:type="gramEnd"/>
      <w:r w:rsidRPr="00506194">
        <w:rPr>
          <w:rFonts w:ascii="Georgia" w:hAnsi="Georgia"/>
          <w:color w:val="000000" w:themeColor="text1"/>
          <w:sz w:val="16"/>
        </w:rPr>
        <w:t xml:space="preserve"> the least-developed countries and their combined population of 600 million people (</w:t>
      </w:r>
      <w:proofErr w:type="spellStart"/>
      <w:r w:rsidRPr="00506194">
        <w:rPr>
          <w:rFonts w:ascii="Georgia" w:hAnsi="Georgia"/>
          <w:color w:val="000000" w:themeColor="text1"/>
          <w:sz w:val="16"/>
        </w:rPr>
        <w:t>Shawki</w:t>
      </w:r>
      <w:proofErr w:type="spellEnd"/>
      <w:r w:rsidRPr="00506194">
        <w:rPr>
          <w:rFonts w:ascii="Georgia" w:hAnsi="Georgia"/>
          <w:color w:val="000000" w:themeColor="text1"/>
          <w:sz w:val="16"/>
        </w:rPr>
        <w:t xml:space="preserve"> and D’Amato, 2000, pp. 7-8).  </w:t>
      </w:r>
      <w:r w:rsidRPr="00506194">
        <w:rPr>
          <w:rFonts w:ascii="Georgia" w:hAnsi="Georgia"/>
          <w:b/>
          <w:color w:val="000000" w:themeColor="text1"/>
          <w:u w:val="single"/>
        </w:rPr>
        <w:t xml:space="preserve">In this context of a real </w:t>
      </w:r>
      <w:r w:rsidRPr="00506194">
        <w:rPr>
          <w:rFonts w:ascii="Georgia" w:hAnsi="Georgia"/>
          <w:color w:val="000000" w:themeColor="text1"/>
          <w:sz w:val="16"/>
        </w:rPr>
        <w:t xml:space="preserve">(and clearly bipolar) </w:t>
      </w:r>
      <w:r w:rsidRPr="00506194">
        <w:rPr>
          <w:rFonts w:ascii="Georgia" w:hAnsi="Georgia"/>
          <w:b/>
          <w:color w:val="000000" w:themeColor="text1"/>
          <w:u w:val="single"/>
        </w:rPr>
        <w:t xml:space="preserve">class divide in </w:t>
      </w:r>
      <w:r w:rsidRPr="00506194">
        <w:rPr>
          <w:rFonts w:ascii="Georgia" w:hAnsi="Georgia"/>
          <w:color w:val="000000" w:themeColor="text1"/>
          <w:sz w:val="16"/>
        </w:rPr>
        <w:t xml:space="preserve">late </w:t>
      </w:r>
      <w:r w:rsidRPr="00506194">
        <w:rPr>
          <w:rFonts w:ascii="Georgia" w:hAnsi="Georgia"/>
          <w:b/>
          <w:color w:val="000000" w:themeColor="text1"/>
          <w:u w:val="single"/>
        </w:rPr>
        <w:t xml:space="preserve">capitalist society, </w:t>
      </w:r>
      <w:r w:rsidRPr="00A30DFF">
        <w:rPr>
          <w:rStyle w:val="StyleUnderline"/>
          <w:rFonts w:ascii="Georgia" w:hAnsi="Georgia"/>
          <w:color w:val="000000" w:themeColor="text1"/>
          <w:highlight w:val="yellow"/>
        </w:rPr>
        <w:t>the postmodern party is a masquerade ball, in which theories claiming to offer ways toward emancipation</w:t>
      </w:r>
      <w:r w:rsidRPr="00506194">
        <w:rPr>
          <w:rFonts w:ascii="Georgia" w:hAnsi="Georgia"/>
          <w:color w:val="000000" w:themeColor="text1"/>
          <w:sz w:val="16"/>
        </w:rPr>
        <w:t xml:space="preserve"> and progressive critical practice in fact </w:t>
      </w:r>
      <w:r w:rsidRPr="00A30DFF">
        <w:rPr>
          <w:rFonts w:ascii="Georgia" w:hAnsi="Georgia"/>
          <w:b/>
          <w:color w:val="000000" w:themeColor="text1"/>
          <w:highlight w:val="yellow"/>
          <w:u w:val="single"/>
        </w:rPr>
        <w:t>encourage scholars</w:t>
      </w:r>
      <w:r w:rsidRPr="00506194">
        <w:rPr>
          <w:rFonts w:ascii="Georgia" w:hAnsi="Georgia"/>
          <w:color w:val="000000" w:themeColor="text1"/>
          <w:sz w:val="16"/>
        </w:rPr>
        <w:t xml:space="preserve"> and/as activists </w:t>
      </w:r>
      <w:r w:rsidRPr="00A30DFF">
        <w:rPr>
          <w:rFonts w:ascii="Georgia" w:hAnsi="Georgia"/>
          <w:b/>
          <w:color w:val="000000" w:themeColor="text1"/>
          <w:highlight w:val="yellow"/>
          <w:u w:val="single"/>
        </w:rPr>
        <w:t>to abandon</w:t>
      </w:r>
      <w:r w:rsidRPr="00506194">
        <w:rPr>
          <w:rFonts w:ascii="Georgia" w:hAnsi="Georgia"/>
          <w:color w:val="000000" w:themeColor="text1"/>
          <w:sz w:val="16"/>
        </w:rPr>
        <w:t xml:space="preserve"> any </w:t>
      </w:r>
      <w:r w:rsidRPr="00A30DFF">
        <w:rPr>
          <w:rFonts w:ascii="Georgia" w:hAnsi="Georgia"/>
          <w:b/>
          <w:color w:val="000000" w:themeColor="text1"/>
          <w:highlight w:val="yellow"/>
          <w:u w:val="single"/>
        </w:rPr>
        <w:t xml:space="preserve">commitment to crafting oppositional political blocs </w:t>
      </w:r>
      <w:r w:rsidRPr="00A30DFF">
        <w:rPr>
          <w:rStyle w:val="StyleUnderline"/>
          <w:rFonts w:ascii="Georgia" w:hAnsi="Georgia"/>
          <w:color w:val="000000" w:themeColor="text1"/>
          <w:highlight w:val="yellow"/>
        </w:rPr>
        <w:t>with</w:t>
      </w:r>
      <w:r w:rsidRPr="00506194">
        <w:rPr>
          <w:rStyle w:val="StyleUnderline"/>
          <w:rFonts w:ascii="Georgia" w:hAnsi="Georgia"/>
          <w:color w:val="000000" w:themeColor="text1"/>
        </w:rPr>
        <w:t xml:space="preserve"> </w:t>
      </w:r>
      <w:r w:rsidRPr="00506194">
        <w:rPr>
          <w:rFonts w:ascii="Georgia" w:hAnsi="Georgia"/>
          <w:color w:val="000000" w:themeColor="text1"/>
          <w:sz w:val="16"/>
        </w:rPr>
        <w:t xml:space="preserve">instrumental and perhaps </w:t>
      </w:r>
      <w:r w:rsidRPr="00A30DFF">
        <w:rPr>
          <w:rStyle w:val="StyleUnderline"/>
          <w:rFonts w:ascii="Georgia" w:hAnsi="Georgia"/>
          <w:color w:val="000000" w:themeColor="text1"/>
          <w:highlight w:val="yellow"/>
        </w:rPr>
        <w:t>revolutionary potential</w:t>
      </w:r>
      <w:r w:rsidRPr="00A30DFF">
        <w:rPr>
          <w:rFonts w:ascii="Georgia" w:hAnsi="Georgia"/>
          <w:color w:val="000000" w:themeColor="text1"/>
          <w:sz w:val="16"/>
          <w:highlight w:val="yellow"/>
        </w:rPr>
        <w:t>.</w:t>
      </w:r>
      <w:r w:rsidRPr="00506194">
        <w:rPr>
          <w:rFonts w:ascii="Georgia" w:hAnsi="Georgia"/>
          <w:color w:val="000000" w:themeColor="text1"/>
          <w:sz w:val="16"/>
        </w:rPr>
        <w:t xml:space="preserve"> Instead, on their arguments, we must recognize agency as an illusion of humanism and settle for playing with our identities in a mood of irony, excess, and profound skepticism. Marx and Engels’ critique of the Young Hegelians applies equally well to the postmodern discursive turn: "They are only fighting against ‘phrases.’ They forget, however, that to these phrases they themselves are only opposing other phrases, and that they are in no way combating the real existing world when they are merely combating the phrases of this world" (1976/1932, p. 41).  Of course, the study of "phrases" is important to the project of materialist critique in the field of rhetoric. The point, though, is to explain the connections between phrases on the one hand and economic interests and systems of oppression and exploitation on the other. Marxist ideology critique, understands that classes, motivated by class interest, produce </w:t>
      </w:r>
      <w:proofErr w:type="spellStart"/>
      <w:r w:rsidRPr="00506194">
        <w:rPr>
          <w:rFonts w:ascii="Georgia" w:hAnsi="Georgia"/>
          <w:color w:val="000000" w:themeColor="text1"/>
          <w:sz w:val="16"/>
        </w:rPr>
        <w:t>rhetorics</w:t>
      </w:r>
      <w:proofErr w:type="spellEnd"/>
      <w:r w:rsidRPr="00506194">
        <w:rPr>
          <w:rFonts w:ascii="Georgia" w:hAnsi="Georgia"/>
          <w:color w:val="000000" w:themeColor="text1"/>
          <w:sz w:val="16"/>
        </w:rPr>
        <w:t xml:space="preserve"> wittingly and unwittingly, successfully and unsuccessfully.  Those </w:t>
      </w:r>
      <w:proofErr w:type="spellStart"/>
      <w:r w:rsidRPr="00506194">
        <w:rPr>
          <w:rFonts w:ascii="Georgia" w:hAnsi="Georgia"/>
          <w:color w:val="000000" w:themeColor="text1"/>
          <w:sz w:val="16"/>
        </w:rPr>
        <w:t>rhetorics</w:t>
      </w:r>
      <w:proofErr w:type="spellEnd"/>
      <w:r w:rsidRPr="00506194">
        <w:rPr>
          <w:rFonts w:ascii="Georgia" w:hAnsi="Georgia"/>
          <w:color w:val="000000" w:themeColor="text1"/>
          <w:sz w:val="16"/>
        </w:rPr>
        <w:t xml:space="preserve"> are strategically adapted to context and audience. Yet </w:t>
      </w:r>
      <w:r w:rsidRPr="00506194">
        <w:rPr>
          <w:rFonts w:ascii="Georgia" w:hAnsi="Georgia"/>
          <w:b/>
          <w:color w:val="000000" w:themeColor="text1"/>
          <w:u w:val="single"/>
        </w:rPr>
        <w:t>Marxist theory is not naïve in</w:t>
      </w:r>
      <w:r w:rsidRPr="00506194">
        <w:rPr>
          <w:rFonts w:ascii="Georgia" w:hAnsi="Georgia"/>
          <w:color w:val="000000" w:themeColor="text1"/>
          <w:sz w:val="16"/>
        </w:rPr>
        <w:t xml:space="preserve"> its </w:t>
      </w:r>
      <w:r w:rsidRPr="00506194">
        <w:rPr>
          <w:rFonts w:ascii="Georgia" w:hAnsi="Georgia"/>
          <w:b/>
          <w:color w:val="000000" w:themeColor="text1"/>
          <w:u w:val="single"/>
        </w:rPr>
        <w:t>understanding</w:t>
      </w:r>
      <w:r w:rsidRPr="00506194">
        <w:rPr>
          <w:rFonts w:ascii="Georgia" w:hAnsi="Georgia"/>
          <w:color w:val="000000" w:themeColor="text1"/>
          <w:sz w:val="16"/>
        </w:rPr>
        <w:t xml:space="preserve"> of intention or individual </w:t>
      </w:r>
      <w:r w:rsidRPr="00506194">
        <w:rPr>
          <w:rFonts w:ascii="Georgia" w:hAnsi="Georgia"/>
          <w:b/>
          <w:color w:val="000000" w:themeColor="text1"/>
          <w:u w:val="single"/>
        </w:rPr>
        <w:t>agency</w:t>
      </w:r>
      <w:r w:rsidRPr="00506194">
        <w:rPr>
          <w:rFonts w:ascii="Georgia" w:hAnsi="Georgia"/>
          <w:color w:val="000000" w:themeColor="text1"/>
          <w:sz w:val="16"/>
        </w:rPr>
        <w:t xml:space="preserve">. Challenging individualist humanism, </w:t>
      </w:r>
      <w:r w:rsidRPr="00A30DFF">
        <w:rPr>
          <w:rFonts w:ascii="Georgia" w:hAnsi="Georgia"/>
          <w:b/>
          <w:color w:val="000000" w:themeColor="text1"/>
          <w:highlight w:val="yellow"/>
          <w:u w:val="single"/>
        </w:rPr>
        <w:t>Marxist</w:t>
      </w:r>
      <w:r w:rsidRPr="00506194">
        <w:rPr>
          <w:rFonts w:ascii="Georgia" w:hAnsi="Georgia"/>
          <w:color w:val="000000" w:themeColor="text1"/>
          <w:sz w:val="16"/>
        </w:rPr>
        <w:t xml:space="preserve"> ideology </w:t>
      </w:r>
      <w:r w:rsidRPr="00A30DFF">
        <w:rPr>
          <w:rFonts w:ascii="Georgia" w:hAnsi="Georgia"/>
          <w:b/>
          <w:color w:val="000000" w:themeColor="text1"/>
          <w:highlight w:val="yellow"/>
          <w:u w:val="single"/>
        </w:rPr>
        <w:t>critics regard people as "products of circumstances</w:t>
      </w:r>
      <w:r w:rsidRPr="00506194">
        <w:rPr>
          <w:rFonts w:ascii="Georgia" w:hAnsi="Georgia"/>
          <w:color w:val="000000" w:themeColor="text1"/>
          <w:sz w:val="16"/>
        </w:rPr>
        <w:t xml:space="preserve">" (and changed people as products of changed circumstances; Marx, 1972b/1888, p. 144).  Within this understanding, </w:t>
      </w:r>
      <w:r w:rsidRPr="00A30DFF">
        <w:rPr>
          <w:rFonts w:ascii="Georgia" w:hAnsi="Georgia"/>
          <w:b/>
          <w:color w:val="000000" w:themeColor="text1"/>
          <w:highlight w:val="yellow"/>
          <w:u w:val="single"/>
        </w:rPr>
        <w:t>Marxist</w:t>
      </w:r>
      <w:r w:rsidRPr="00506194">
        <w:rPr>
          <w:rFonts w:ascii="Georgia" w:hAnsi="Georgia"/>
          <w:color w:val="000000" w:themeColor="text1"/>
          <w:sz w:val="16"/>
        </w:rPr>
        <w:t xml:space="preserve"> ideology </w:t>
      </w:r>
      <w:r w:rsidRPr="00A30DFF">
        <w:rPr>
          <w:rFonts w:ascii="Georgia" w:hAnsi="Georgia"/>
          <w:b/>
          <w:color w:val="000000" w:themeColor="text1"/>
          <w:highlight w:val="yellow"/>
          <w:u w:val="single"/>
        </w:rPr>
        <w:t>critics can</w:t>
      </w:r>
      <w:r w:rsidRPr="00506194">
        <w:rPr>
          <w:rFonts w:ascii="Georgia" w:hAnsi="Georgia"/>
          <w:b/>
          <w:color w:val="000000" w:themeColor="text1"/>
          <w:u w:val="single"/>
        </w:rPr>
        <w:t xml:space="preserve"> describe and </w:t>
      </w:r>
      <w:r w:rsidRPr="00A30DFF">
        <w:rPr>
          <w:rFonts w:ascii="Georgia" w:hAnsi="Georgia"/>
          <w:b/>
          <w:color w:val="000000" w:themeColor="text1"/>
          <w:highlight w:val="yellow"/>
          <w:u w:val="single"/>
        </w:rPr>
        <w:t>evaluate cultural discourses</w:t>
      </w:r>
      <w:r w:rsidRPr="00506194">
        <w:rPr>
          <w:rFonts w:ascii="Georgia" w:hAnsi="Georgia"/>
          <w:color w:val="000000" w:themeColor="text1"/>
          <w:sz w:val="16"/>
        </w:rPr>
        <w:t xml:space="preserve"> such as that of racism or sexism </w:t>
      </w:r>
      <w:r w:rsidRPr="00A30DFF">
        <w:rPr>
          <w:rFonts w:ascii="Georgia" w:hAnsi="Georgia"/>
          <w:b/>
          <w:color w:val="000000" w:themeColor="text1"/>
          <w:highlight w:val="yellow"/>
          <w:u w:val="single"/>
        </w:rPr>
        <w:t>as</w:t>
      </w:r>
      <w:r w:rsidRPr="00506194">
        <w:rPr>
          <w:rFonts w:ascii="Georgia" w:hAnsi="Georgia"/>
          <w:b/>
          <w:color w:val="000000" w:themeColor="text1"/>
          <w:u w:val="single"/>
        </w:rPr>
        <w:t xml:space="preserve"> strategic and complex </w:t>
      </w:r>
      <w:r w:rsidRPr="00A30DFF">
        <w:rPr>
          <w:rFonts w:ascii="Georgia" w:hAnsi="Georgia"/>
          <w:b/>
          <w:color w:val="000000" w:themeColor="text1"/>
          <w:highlight w:val="yellow"/>
          <w:u w:val="single"/>
        </w:rPr>
        <w:t>expressions of</w:t>
      </w:r>
      <w:r w:rsidRPr="00506194">
        <w:rPr>
          <w:rFonts w:ascii="Georgia" w:hAnsi="Georgia"/>
          <w:b/>
          <w:color w:val="000000" w:themeColor="text1"/>
          <w:u w:val="single"/>
        </w:rPr>
        <w:t xml:space="preserve"> both </w:t>
      </w:r>
      <w:r w:rsidRPr="00A30DFF">
        <w:rPr>
          <w:rFonts w:ascii="Georgia" w:hAnsi="Georgia"/>
          <w:b/>
          <w:color w:val="000000" w:themeColor="text1"/>
          <w:highlight w:val="yellow"/>
          <w:u w:val="single"/>
        </w:rPr>
        <w:t>their moment in history and of their class basis</w:t>
      </w:r>
      <w:r w:rsidRPr="00506194">
        <w:rPr>
          <w:rFonts w:ascii="Georgia" w:hAnsi="Georgia"/>
          <w:color w:val="000000" w:themeColor="text1"/>
          <w:sz w:val="16"/>
        </w:rPr>
        <w:t xml:space="preserve">. Further, this mode of critique seeks to explain both why and how social reality is fundamentally, systematically oppressive and exploitative, exploring not only the surface of discourses but also their </w:t>
      </w:r>
      <w:proofErr w:type="gramStart"/>
      <w:r w:rsidRPr="00506194">
        <w:rPr>
          <w:rFonts w:ascii="Georgia" w:hAnsi="Georgia"/>
          <w:color w:val="000000" w:themeColor="text1"/>
          <w:sz w:val="16"/>
        </w:rPr>
        <w:t>often-complex</w:t>
      </w:r>
      <w:proofErr w:type="gramEnd"/>
      <w:r w:rsidRPr="00506194">
        <w:rPr>
          <w:rFonts w:ascii="Georgia" w:hAnsi="Georgia"/>
          <w:color w:val="000000" w:themeColor="text1"/>
          <w:sz w:val="16"/>
        </w:rPr>
        <w:t xml:space="preserve"> and multi-vocal motivations and consequences. As Burke (1969/1950) notes, </w:t>
      </w:r>
      <w:r w:rsidRPr="00506194">
        <w:rPr>
          <w:rFonts w:ascii="Georgia" w:hAnsi="Georgia"/>
          <w:b/>
          <w:color w:val="000000" w:themeColor="text1"/>
          <w:u w:val="single"/>
        </w:rPr>
        <w:t xml:space="preserve">Marxism is both a method of rhetorical criticism </w:t>
      </w:r>
      <w:r w:rsidRPr="00506194">
        <w:rPr>
          <w:rFonts w:ascii="Georgia" w:hAnsi="Georgia"/>
          <w:b/>
          <w:color w:val="000000" w:themeColor="text1"/>
          <w:u w:val="single"/>
        </w:rPr>
        <w:lastRenderedPageBreak/>
        <w:t>and a rhetorical formation</w:t>
      </w:r>
      <w:r w:rsidRPr="00506194">
        <w:rPr>
          <w:rFonts w:ascii="Georgia" w:hAnsi="Georgia"/>
          <w:color w:val="000000" w:themeColor="text1"/>
          <w:sz w:val="16"/>
        </w:rPr>
        <w:t xml:space="preserve"> itself (pp. 109-110). There is no pretense of neutrality or assumption of transcendent position for the critic.  Teresa Ebert (1996) summarizes the purpose of materialist ideology critique:      Materialist critique is a mode of knowing that </w:t>
      </w:r>
      <w:proofErr w:type="spellStart"/>
      <w:r w:rsidRPr="00506194">
        <w:rPr>
          <w:rFonts w:ascii="Georgia" w:hAnsi="Georgia"/>
          <w:color w:val="000000" w:themeColor="text1"/>
          <w:sz w:val="16"/>
        </w:rPr>
        <w:t>inquires</w:t>
      </w:r>
      <w:proofErr w:type="spellEnd"/>
      <w:r w:rsidRPr="00506194">
        <w:rPr>
          <w:rFonts w:ascii="Georgia" w:hAnsi="Georgia"/>
          <w:color w:val="000000" w:themeColor="text1"/>
          <w:sz w:val="16"/>
        </w:rPr>
        <w:t xml:space="preserve"> into what is not said, into the silences and the suppressed or missing, in order to uncover the concealed operations of power and the socio-economic relations connecting the myriad details and representations of our lives. It shows that apparently disconnected zones of culture are in fact materially linked through the highly differentiated, mediated, and dispersed operation of a systematic logic of exploitation. In sum, </w:t>
      </w:r>
      <w:r w:rsidRPr="00A30DFF">
        <w:rPr>
          <w:rStyle w:val="Emphasis"/>
          <w:rFonts w:ascii="Georgia" w:hAnsi="Georgia"/>
          <w:color w:val="000000" w:themeColor="text1"/>
          <w:highlight w:val="yellow"/>
        </w:rPr>
        <w:t>materialist critique disrupts</w:t>
      </w:r>
      <w:r w:rsidRPr="00A30DFF">
        <w:rPr>
          <w:rFonts w:ascii="Georgia" w:hAnsi="Georgia"/>
          <w:b/>
          <w:color w:val="000000" w:themeColor="text1"/>
          <w:highlight w:val="yellow"/>
          <w:u w:val="single"/>
        </w:rPr>
        <w:t xml:space="preserve"> ‘what is’ to explain how social differences</w:t>
      </w:r>
      <w:r w:rsidRPr="00506194">
        <w:rPr>
          <w:rFonts w:ascii="Georgia" w:hAnsi="Georgia"/>
          <w:color w:val="000000" w:themeColor="text1"/>
          <w:sz w:val="16"/>
        </w:rPr>
        <w:t>--specifically gender, race, sexuality, and class--</w:t>
      </w:r>
      <w:r w:rsidRPr="00A30DFF">
        <w:rPr>
          <w:rFonts w:ascii="Georgia" w:hAnsi="Georgia"/>
          <w:b/>
          <w:color w:val="000000" w:themeColor="text1"/>
          <w:highlight w:val="yellow"/>
          <w:u w:val="single"/>
        </w:rPr>
        <w:t>have been systematically produced</w:t>
      </w:r>
      <w:r w:rsidRPr="00506194">
        <w:rPr>
          <w:rFonts w:ascii="Georgia" w:hAnsi="Georgia"/>
          <w:b/>
          <w:color w:val="000000" w:themeColor="text1"/>
          <w:u w:val="single"/>
        </w:rPr>
        <w:t xml:space="preserve"> and continue to operate within regimes of exploitation, so that we can change them. </w:t>
      </w:r>
      <w:r w:rsidRPr="00A30DFF">
        <w:rPr>
          <w:rFonts w:ascii="Georgia" w:hAnsi="Georgia"/>
          <w:b/>
          <w:color w:val="000000" w:themeColor="text1"/>
          <w:highlight w:val="yellow"/>
          <w:u w:val="single"/>
        </w:rPr>
        <w:t xml:space="preserve">It is the means for </w:t>
      </w:r>
      <w:r w:rsidRPr="00A30DFF">
        <w:rPr>
          <w:rStyle w:val="Emphasis"/>
          <w:rFonts w:ascii="Georgia" w:hAnsi="Georgia"/>
          <w:color w:val="000000" w:themeColor="text1"/>
          <w:highlight w:val="yellow"/>
        </w:rPr>
        <w:t>producing transformative knowledges</w:t>
      </w:r>
      <w:r w:rsidRPr="00506194">
        <w:rPr>
          <w:rFonts w:ascii="Georgia" w:hAnsi="Georgia"/>
          <w:b/>
          <w:color w:val="000000" w:themeColor="text1"/>
          <w:u w:val="single"/>
        </w:rPr>
        <w:t>.</w:t>
      </w:r>
      <w:r w:rsidRPr="00506194">
        <w:rPr>
          <w:rFonts w:ascii="Georgia" w:hAnsi="Georgia"/>
          <w:color w:val="000000" w:themeColor="text1"/>
          <w:sz w:val="16"/>
        </w:rPr>
        <w:t xml:space="preserve"> (p. 7)  </w:t>
      </w:r>
    </w:p>
    <w:p w14:paraId="726C6DF3" w14:textId="77777777" w:rsidR="00377CEA" w:rsidRDefault="00377CEA" w:rsidP="00377CEA">
      <w:pPr>
        <w:pStyle w:val="Heading4"/>
      </w:pPr>
      <w:bookmarkStart w:id="0" w:name="_Hlk86565104"/>
      <w:r>
        <w:t xml:space="preserve">The alternative is the politics of the comrade – one that is oriented toward a shared communist horizon – only our methodology can fight capitalism, anything else allows it to take over co-opting any movement – Dean 19: </w:t>
      </w:r>
    </w:p>
    <w:p w14:paraId="44C308E0" w14:textId="77777777" w:rsidR="00377CEA" w:rsidRPr="00463796" w:rsidRDefault="00377CEA" w:rsidP="00377CEA">
      <w:r w:rsidRPr="00045BAD">
        <w:t>Dean, Jodi. Comrade: An essay on political belonging. Verso, 2019.</w:t>
      </w:r>
      <w:r>
        <w:t xml:space="preserve"> // LHP BT + LHP PS </w:t>
      </w:r>
    </w:p>
    <w:p w14:paraId="09384E1F" w14:textId="77777777" w:rsidR="00377CEA" w:rsidRDefault="00377CEA" w:rsidP="00377CEA">
      <w:pPr>
        <w:spacing w:before="24"/>
        <w:jc w:val="both"/>
        <w:rPr>
          <w:color w:val="000000"/>
          <w:sz w:val="16"/>
        </w:rPr>
      </w:pPr>
      <w:r w:rsidRPr="00B96633">
        <w:rPr>
          <w:color w:val="000000"/>
          <w:sz w:val="16"/>
        </w:rPr>
        <w:t>The term </w:t>
      </w:r>
      <w:r w:rsidRPr="00AE4415">
        <w:rPr>
          <w:b/>
          <w:i/>
          <w:color w:val="000000"/>
          <w:highlight w:val="yellow"/>
          <w:u w:val="single"/>
        </w:rPr>
        <w:t>comrade</w:t>
      </w:r>
      <w:r w:rsidRPr="00AE4415">
        <w:rPr>
          <w:b/>
          <w:color w:val="000000"/>
          <w:highlight w:val="yellow"/>
          <w:u w:val="single"/>
        </w:rPr>
        <w:t xml:space="preserve"> indexes a political relation, </w:t>
      </w:r>
      <w:r w:rsidRPr="00AE4415">
        <w:rPr>
          <w:b/>
          <w:color w:val="000000"/>
          <w:u w:val="single"/>
        </w:rPr>
        <w:t>a set of expectations for action</w:t>
      </w:r>
      <w:r w:rsidRPr="00AE4415">
        <w:rPr>
          <w:b/>
          <w:color w:val="000000"/>
          <w:highlight w:val="yellow"/>
          <w:u w:val="single"/>
        </w:rPr>
        <w:t xml:space="preserve"> to</w:t>
      </w:r>
      <w:r w:rsidRPr="00AE4415">
        <w:rPr>
          <w:b/>
          <w:color w:val="000000"/>
          <w:u w:val="single"/>
        </w:rPr>
        <w:t>ward</w:t>
      </w:r>
      <w:r w:rsidRPr="00AE4415">
        <w:rPr>
          <w:b/>
          <w:color w:val="000000"/>
          <w:highlight w:val="yellow"/>
          <w:u w:val="single"/>
        </w:rPr>
        <w:t xml:space="preserve"> a common goal</w:t>
      </w:r>
      <w:r w:rsidRPr="00B96633">
        <w:rPr>
          <w:color w:val="000000"/>
          <w:sz w:val="16"/>
        </w:rPr>
        <w:t xml:space="preserve">. </w:t>
      </w:r>
      <w:r w:rsidRPr="00463796">
        <w:rPr>
          <w:b/>
          <w:color w:val="000000"/>
          <w:u w:val="single"/>
        </w:rPr>
        <w:t>It highlights the sameness of those on the same side—no matter their differences, comrades stand together</w:t>
      </w:r>
      <w:r w:rsidRPr="00B96633">
        <w:rPr>
          <w:color w:val="000000"/>
          <w:sz w:val="16"/>
        </w:rPr>
        <w:t xml:space="preserve">. As Obama’s joke implies, when you share a politics, you don’t generally distance yourself from your comrades. </w:t>
      </w:r>
      <w:r w:rsidRPr="00AE4415">
        <w:rPr>
          <w:b/>
          <w:color w:val="000000"/>
          <w:u w:val="single"/>
        </w:rPr>
        <w:t>Comradeship binds action</w:t>
      </w:r>
      <w:r w:rsidRPr="00B96633">
        <w:rPr>
          <w:color w:val="000000"/>
          <w:sz w:val="16"/>
        </w:rPr>
        <w:t xml:space="preserve">, </w:t>
      </w:r>
      <w:r w:rsidRPr="00AE4415">
        <w:rPr>
          <w:b/>
          <w:color w:val="000000"/>
          <w:u w:val="single"/>
        </w:rPr>
        <w:t>and in</w:t>
      </w:r>
      <w:r w:rsidRPr="00B96633">
        <w:rPr>
          <w:color w:val="000000"/>
          <w:sz w:val="16"/>
        </w:rPr>
        <w:t xml:space="preserve"> this binding, </w:t>
      </w:r>
      <w:r w:rsidRPr="00AE4415">
        <w:rPr>
          <w:b/>
          <w:color w:val="000000"/>
          <w:u w:val="single"/>
        </w:rPr>
        <w:t>this solidarity, it</w:t>
      </w:r>
      <w:r w:rsidRPr="00B96633">
        <w:rPr>
          <w:color w:val="000000"/>
          <w:sz w:val="16"/>
        </w:rPr>
        <w:t xml:space="preserve"> collectivizes and </w:t>
      </w:r>
      <w:r w:rsidRPr="00AE4415">
        <w:rPr>
          <w:b/>
          <w:color w:val="000000"/>
          <w:u w:val="single"/>
        </w:rPr>
        <w:t xml:space="preserve">directs action </w:t>
      </w:r>
      <w:proofErr w:type="gramStart"/>
      <w:r w:rsidRPr="00AE4415">
        <w:rPr>
          <w:b/>
          <w:color w:val="000000"/>
          <w:u w:val="single"/>
        </w:rPr>
        <w:t>in light of</w:t>
      </w:r>
      <w:proofErr w:type="gramEnd"/>
      <w:r w:rsidRPr="00AE4415">
        <w:rPr>
          <w:b/>
          <w:color w:val="000000"/>
          <w:u w:val="single"/>
        </w:rPr>
        <w:t xml:space="preserve"> a shared vision for the future</w:t>
      </w:r>
      <w:r w:rsidRPr="00B96633">
        <w:rPr>
          <w:color w:val="000000"/>
          <w:sz w:val="16"/>
        </w:rPr>
        <w:t xml:space="preserve">. </w:t>
      </w:r>
      <w:r w:rsidRPr="00463796">
        <w:rPr>
          <w:b/>
          <w:color w:val="000000"/>
          <w:u w:val="single"/>
        </w:rPr>
        <w:t xml:space="preserve">For communists, this is the egalitarian future of a society emancipated from the determinations of private property and capitalism and reorganized according to the free association, common benefit, and collective decisions of the producers. </w:t>
      </w:r>
      <w:r w:rsidRPr="00B96633">
        <w:rPr>
          <w:color w:val="000000"/>
          <w:sz w:val="16"/>
        </w:rPr>
        <w:t xml:space="preserve">But the term comrade predates its use by communists and socialists. In romance languages, comrade first appears in the sixteenth century to designate one who shares a room with another. Juan A. Herrero </w:t>
      </w:r>
      <w:proofErr w:type="spellStart"/>
      <w:r w:rsidRPr="00B96633">
        <w:rPr>
          <w:color w:val="000000"/>
          <w:sz w:val="16"/>
        </w:rPr>
        <w:t>Brasas</w:t>
      </w:r>
      <w:proofErr w:type="spellEnd"/>
      <w:r w:rsidRPr="00B96633">
        <w:rPr>
          <w:color w:val="000000"/>
          <w:sz w:val="16"/>
        </w:rPr>
        <w:t xml:space="preserve"> cites a Spanish historical-linguistic dictionary’s definition of the term: “</w:t>
      </w:r>
      <w:proofErr w:type="spellStart"/>
      <w:r w:rsidRPr="00B96633">
        <w:rPr>
          <w:i/>
          <w:color w:val="000000"/>
          <w:sz w:val="16"/>
        </w:rPr>
        <w:t>Camarada</w:t>
      </w:r>
      <w:proofErr w:type="spellEnd"/>
      <w:r w:rsidRPr="00B96633">
        <w:rPr>
          <w:color w:val="000000"/>
          <w:sz w:val="16"/>
        </w:rPr>
        <w:t> is someone who is so close to another man that he eats and sleeps in the same house with him.”</w:t>
      </w:r>
      <w:hyperlink r:id="rId9">
        <w:r w:rsidRPr="00463796">
          <w:rPr>
            <w:color w:val="0000FF"/>
            <w:u w:val="single"/>
            <w:vertAlign w:val="superscript"/>
          </w:rPr>
          <w:t>2</w:t>
        </w:r>
      </w:hyperlink>
      <w:r w:rsidRPr="00B96633">
        <w:rPr>
          <w:color w:val="000000"/>
          <w:sz w:val="16"/>
        </w:rPr>
        <w:t> In French, the term was originally feminine, </w:t>
      </w:r>
      <w:proofErr w:type="spellStart"/>
      <w:r w:rsidRPr="00B96633">
        <w:rPr>
          <w:i/>
          <w:color w:val="000000"/>
          <w:sz w:val="16"/>
        </w:rPr>
        <w:t>camarade</w:t>
      </w:r>
      <w:proofErr w:type="spellEnd"/>
      <w:r w:rsidRPr="00B96633">
        <w:rPr>
          <w:color w:val="000000"/>
          <w:sz w:val="16"/>
        </w:rPr>
        <w:t>, and referred to a barracks or room shared by soldiers.</w:t>
      </w:r>
      <w:hyperlink r:id="rId10">
        <w:r w:rsidRPr="00463796">
          <w:rPr>
            <w:color w:val="0000FF"/>
            <w:u w:val="single"/>
            <w:vertAlign w:val="superscript"/>
          </w:rPr>
          <w:t>3</w:t>
        </w:r>
      </w:hyperlink>
      <w:r w:rsidRPr="00B96633">
        <w:rPr>
          <w:color w:val="000000"/>
          <w:sz w:val="16"/>
        </w:rPr>
        <w:t> Etymologically, comrade derives from </w:t>
      </w:r>
      <w:r w:rsidRPr="00B96633">
        <w:rPr>
          <w:i/>
          <w:color w:val="000000"/>
          <w:sz w:val="16"/>
        </w:rPr>
        <w:t>camera</w:t>
      </w:r>
      <w:r w:rsidRPr="00B96633">
        <w:rPr>
          <w:color w:val="000000"/>
          <w:sz w:val="16"/>
        </w:rPr>
        <w:t>, the Latin word for room, chamber, and vault. The technical connotation of </w:t>
      </w:r>
      <w:r w:rsidRPr="00B96633">
        <w:rPr>
          <w:i/>
          <w:color w:val="000000"/>
          <w:sz w:val="16"/>
        </w:rPr>
        <w:t>vault</w:t>
      </w:r>
      <w:r w:rsidRPr="00B96633">
        <w:rPr>
          <w:color w:val="000000"/>
          <w:sz w:val="16"/>
        </w:rPr>
        <w:t> indexes a generic function, the structure that produces a particular space and holds it open.</w:t>
      </w:r>
      <w:hyperlink r:id="rId11">
        <w:r w:rsidRPr="00463796">
          <w:rPr>
            <w:color w:val="0000FF"/>
            <w:u w:val="single"/>
            <w:vertAlign w:val="superscript"/>
          </w:rPr>
          <w:t>4</w:t>
        </w:r>
      </w:hyperlink>
      <w:r w:rsidRPr="00B96633">
        <w:rPr>
          <w:color w:val="000000"/>
          <w:sz w:val="16"/>
        </w:rPr>
        <w:t xml:space="preserve"> A chamber or room is a repeatable structure that takes its form by producing an inside separate from an outside and providing a supported cover for </w:t>
      </w:r>
      <w:proofErr w:type="gramStart"/>
      <w:r w:rsidRPr="00B96633">
        <w:rPr>
          <w:color w:val="000000"/>
          <w:sz w:val="16"/>
        </w:rPr>
        <w:t>those underneath</w:t>
      </w:r>
      <w:proofErr w:type="gramEnd"/>
      <w:r w:rsidRPr="00B96633">
        <w:rPr>
          <w:color w:val="000000"/>
          <w:sz w:val="16"/>
        </w:rPr>
        <w:t xml:space="preserve"> it. Sharing a room, sharing a space, generates a closeness, an intensity of feeling and expectation of solidarity that differentiates those on one side from those on the other. Comradeship is a political relation of supported cover. Interested in comrade as a mode of address, carrier of expectations, and figure of belonging in the communist and socialist traditions, I emphasize </w:t>
      </w:r>
      <w:r w:rsidRPr="00463796">
        <w:rPr>
          <w:b/>
          <w:color w:val="000000"/>
          <w:u w:val="single"/>
        </w:rPr>
        <w:t xml:space="preserve">the comrade as a generic figure for the political relation between those on the same side of a political struggle. </w:t>
      </w:r>
      <w:r w:rsidRPr="00AE4415">
        <w:rPr>
          <w:b/>
          <w:color w:val="000000"/>
          <w:u w:val="single"/>
        </w:rPr>
        <w:t xml:space="preserve">Comrades are those </w:t>
      </w:r>
      <w:proofErr w:type="gramStart"/>
      <w:r w:rsidRPr="00AE4415">
        <w:rPr>
          <w:b/>
          <w:color w:val="000000"/>
          <w:u w:val="single"/>
        </w:rPr>
        <w:t>who  tie</w:t>
      </w:r>
      <w:proofErr w:type="gramEnd"/>
      <w:r w:rsidRPr="00AE4415">
        <w:rPr>
          <w:b/>
          <w:color w:val="000000"/>
          <w:u w:val="single"/>
        </w:rPr>
        <w:t xml:space="preserve"> themselves together instrumentally, for a common purpose: </w:t>
      </w:r>
      <w:r w:rsidRPr="00AE4415">
        <w:rPr>
          <w:b/>
          <w:i/>
          <w:color w:val="000000"/>
          <w:highlight w:val="yellow"/>
          <w:u w:val="single"/>
        </w:rPr>
        <w:t>If we want to win—and we have to win—we must act togethe</w:t>
      </w:r>
      <w:r w:rsidRPr="00463796">
        <w:rPr>
          <w:b/>
          <w:i/>
          <w:color w:val="000000"/>
          <w:u w:val="single"/>
        </w:rPr>
        <w:t>r</w:t>
      </w:r>
      <w:r w:rsidRPr="00463796">
        <w:rPr>
          <w:b/>
          <w:color w:val="000000"/>
          <w:u w:val="single"/>
        </w:rPr>
        <w:t>.</w:t>
      </w:r>
      <w:r w:rsidRPr="00B96633">
        <w:rPr>
          <w:color w:val="000000"/>
          <w:sz w:val="16"/>
        </w:rPr>
        <w:t xml:space="preserve"> As Angela Davis describes her decision to join the Communist Party:</w:t>
      </w:r>
      <w:r w:rsidRPr="00463796">
        <w:rPr>
          <w:b/>
          <w:color w:val="000000"/>
          <w:u w:val="single"/>
        </w:rPr>
        <w:t xml:space="preserve"> </w:t>
      </w:r>
      <w:r w:rsidRPr="00B96633">
        <w:rPr>
          <w:color w:val="000000"/>
          <w:sz w:val="16"/>
        </w:rPr>
        <w:t>I wanted an anchor, a base, a mooring. I needed comrades with whom I could share a common ideology. I was tired of ephemeral ad-hoc groups that fell apart when faced with the slightest difficulty; tired of men who measured their sexual height by women’s intellectual genuflection. It wasn’t that I was fearless, but I knew that to win, we had to fight and the fight that would win was the one collectively waged by the masses of our people and working people in general. I knew that this fight had to be led by a group, a party with more permanence in its membership and structure and substance in its ideology.</w:t>
      </w:r>
      <w:hyperlink r:id="rId12">
        <w:r w:rsidRPr="00463796">
          <w:rPr>
            <w:color w:val="0000FF"/>
            <w:u w:val="single"/>
            <w:vertAlign w:val="superscript"/>
          </w:rPr>
          <w:t>5</w:t>
        </w:r>
      </w:hyperlink>
      <w:r w:rsidRPr="00463796">
        <w:rPr>
          <w:b/>
          <w:color w:val="000000"/>
          <w:u w:val="single"/>
        </w:rPr>
        <w:t xml:space="preserve"> Comrades are those you can count on. You share enough of a common ideology,</w:t>
      </w:r>
      <w:r w:rsidRPr="00B96633">
        <w:rPr>
          <w:color w:val="000000"/>
          <w:sz w:val="16"/>
        </w:rPr>
        <w:t xml:space="preserve"> enough of a commitment to common principles and goals, </w:t>
      </w:r>
      <w:r w:rsidRPr="00463796">
        <w:rPr>
          <w:b/>
          <w:color w:val="000000"/>
          <w:u w:val="single"/>
        </w:rPr>
        <w:t>to do more than one-off actions. Together you can fight the long fight. As comrades, our actions are voluntary, but they are not always of our own choosing</w:t>
      </w:r>
      <w:r w:rsidRPr="00B96633">
        <w:rPr>
          <w:color w:val="000000"/>
          <w:sz w:val="16"/>
        </w:rPr>
        <w:t xml:space="preserve">. </w:t>
      </w:r>
      <w:r w:rsidRPr="00AE4415">
        <w:rPr>
          <w:b/>
          <w:color w:val="000000"/>
          <w:highlight w:val="yellow"/>
          <w:u w:val="single"/>
        </w:rPr>
        <w:t xml:space="preserve">Comrades </w:t>
      </w:r>
      <w:proofErr w:type="gramStart"/>
      <w:r w:rsidRPr="00AE4415">
        <w:rPr>
          <w:b/>
          <w:color w:val="000000"/>
          <w:highlight w:val="yellow"/>
          <w:u w:val="single"/>
        </w:rPr>
        <w:t>have to</w:t>
      </w:r>
      <w:proofErr w:type="gramEnd"/>
      <w:r w:rsidRPr="00AE4415">
        <w:rPr>
          <w:b/>
          <w:color w:val="000000"/>
          <w:highlight w:val="yellow"/>
          <w:u w:val="single"/>
        </w:rPr>
        <w:t xml:space="preserve"> </w:t>
      </w:r>
      <w:r w:rsidRPr="00AE4415">
        <w:rPr>
          <w:b/>
          <w:color w:val="000000"/>
          <w:u w:val="single"/>
        </w:rPr>
        <w:t xml:space="preserve">be able to </w:t>
      </w:r>
      <w:r w:rsidRPr="00AE4415">
        <w:rPr>
          <w:b/>
          <w:color w:val="000000"/>
          <w:highlight w:val="yellow"/>
          <w:u w:val="single"/>
        </w:rPr>
        <w:t>count on each other even when we don’t like each other</w:t>
      </w:r>
      <w:r w:rsidRPr="00463796">
        <w:rPr>
          <w:b/>
          <w:color w:val="000000"/>
          <w:u w:val="single"/>
        </w:rPr>
        <w:t xml:space="preserve"> and even when we disagree. We do what needs to be done because we owe it to our comrades.</w:t>
      </w:r>
      <w:r w:rsidRPr="00B96633">
        <w:rPr>
          <w:color w:val="000000"/>
          <w:sz w:val="16"/>
        </w:rPr>
        <w:t xml:space="preserve"> In </w:t>
      </w:r>
      <w:r w:rsidRPr="00B96633">
        <w:rPr>
          <w:i/>
          <w:color w:val="000000"/>
          <w:sz w:val="16"/>
        </w:rPr>
        <w:t>The Romance of American Communism</w:t>
      </w:r>
      <w:r w:rsidRPr="00B96633">
        <w:rPr>
          <w:color w:val="000000"/>
          <w:sz w:val="16"/>
        </w:rPr>
        <w:t xml:space="preserve">, Vivian </w:t>
      </w:r>
      <w:proofErr w:type="spellStart"/>
      <w:r w:rsidRPr="00B96633">
        <w:rPr>
          <w:color w:val="000000"/>
          <w:sz w:val="16"/>
        </w:rPr>
        <w:t>Gornick</w:t>
      </w:r>
      <w:proofErr w:type="spellEnd"/>
      <w:r w:rsidRPr="00B96633">
        <w:rPr>
          <w:color w:val="000000"/>
          <w:sz w:val="16"/>
        </w:rPr>
        <w:t xml:space="preserve"> reports the words of a former member of the Communist Party USA, or CPUSA, who hated the daily grind of selling papers and canvassing expected of party cadre, but nevertheless, according to her, “I did it. I did it because if I didn’t do it, I couldn’t face my comrades the next day. And we all did it for the same reason: we were accountable to each other.”</w:t>
      </w:r>
      <w:hyperlink r:id="rId13">
        <w:r w:rsidRPr="00463796">
          <w:rPr>
            <w:color w:val="0000FF"/>
            <w:u w:val="single"/>
            <w:vertAlign w:val="superscript"/>
          </w:rPr>
          <w:t>6</w:t>
        </w:r>
      </w:hyperlink>
      <w:r w:rsidRPr="00B96633">
        <w:rPr>
          <w:color w:val="000000"/>
          <w:sz w:val="16"/>
        </w:rPr>
        <w:t> Put in psychoanalytic terms, the comrade functions as an ego ideal: the point from which party members assess themselves as doing important, meaningful work.</w:t>
      </w:r>
      <w:hyperlink r:id="rId14">
        <w:r w:rsidRPr="00463796">
          <w:rPr>
            <w:color w:val="0000FF"/>
            <w:u w:val="single"/>
            <w:vertAlign w:val="superscript"/>
          </w:rPr>
          <w:t>7</w:t>
        </w:r>
      </w:hyperlink>
      <w:r w:rsidRPr="00B96633">
        <w:rPr>
          <w:color w:val="000000"/>
          <w:sz w:val="16"/>
        </w:rPr>
        <w:t xml:space="preserve">Being </w:t>
      </w:r>
      <w:r w:rsidRPr="00B96633">
        <w:rPr>
          <w:color w:val="000000"/>
          <w:sz w:val="16"/>
        </w:rPr>
        <w:lastRenderedPageBreak/>
        <w:t>accountable to another entails seeing your actions through their eyes. Are you letting them down or are you doing work that they respect and admire?</w:t>
      </w:r>
      <w:r w:rsidRPr="00463796">
        <w:rPr>
          <w:b/>
          <w:color w:val="000000"/>
          <w:u w:val="single"/>
        </w:rPr>
        <w:t xml:space="preserve"> </w:t>
      </w:r>
      <w:r w:rsidRPr="00B96633">
        <w:rPr>
          <w:color w:val="000000"/>
          <w:sz w:val="16"/>
        </w:rPr>
        <w:t>In </w:t>
      </w:r>
      <w:r w:rsidRPr="00B96633">
        <w:rPr>
          <w:i/>
          <w:color w:val="000000"/>
          <w:sz w:val="16"/>
        </w:rPr>
        <w:t>Crowds and Party</w:t>
      </w:r>
      <w:r w:rsidRPr="00B96633">
        <w:rPr>
          <w:color w:val="000000"/>
          <w:sz w:val="16"/>
        </w:rPr>
        <w:t>, I present the good comrade as an ideal ego</w:t>
      </w:r>
      <w:proofErr w:type="gramStart"/>
      <w:r w:rsidRPr="00B96633">
        <w:rPr>
          <w:color w:val="000000"/>
          <w:sz w:val="16"/>
        </w:rPr>
        <w:t>, that is to say, as</w:t>
      </w:r>
      <w:proofErr w:type="gramEnd"/>
      <w:r w:rsidRPr="00B96633">
        <w:rPr>
          <w:color w:val="000000"/>
          <w:sz w:val="16"/>
        </w:rPr>
        <w:t xml:space="preserve"> how party members imagine themselves.</w:t>
      </w:r>
      <w:hyperlink r:id="rId15">
        <w:r w:rsidRPr="00463796">
          <w:rPr>
            <w:color w:val="0000FF"/>
            <w:u w:val="single"/>
            <w:vertAlign w:val="superscript"/>
          </w:rPr>
          <w:t>8</w:t>
        </w:r>
      </w:hyperlink>
      <w:r w:rsidRPr="00B96633">
        <w:rPr>
          <w:color w:val="000000"/>
          <w:sz w:val="16"/>
        </w:rPr>
        <w:t xml:space="preserve"> They may imagine themselves as thrilling orators, brilliant polemicists, skilled organizers, or courageous militants. In contrast with my discussion there, in the current book, I draw out how </w:t>
      </w:r>
      <w:r w:rsidRPr="00463796">
        <w:rPr>
          <w:b/>
          <w:color w:val="000000"/>
          <w:u w:val="single"/>
        </w:rPr>
        <w:t>the comrade</w:t>
      </w:r>
      <w:r w:rsidRPr="00B96633">
        <w:rPr>
          <w:color w:val="000000"/>
          <w:sz w:val="16"/>
        </w:rPr>
        <w:t xml:space="preserve"> </w:t>
      </w:r>
      <w:r w:rsidRPr="00463796">
        <w:rPr>
          <w:b/>
          <w:color w:val="000000"/>
          <w:u w:val="single"/>
        </w:rPr>
        <w:t>also functions as an ego ideal, the perspective that party members—and often fellow travelers—take toward themselves</w:t>
      </w:r>
      <w:r w:rsidRPr="00B96633">
        <w:rPr>
          <w:color w:val="000000"/>
          <w:sz w:val="16"/>
        </w:rPr>
        <w:t xml:space="preserve">. This perspective is the effect of belonging on the same side as it works back on those who have committed themselves to common struggle. The comrade is a symbolic as well as an imaginary figure and it is the symbolic dimension of ego </w:t>
      </w:r>
      <w:proofErr w:type="gramStart"/>
      <w:r w:rsidRPr="00B96633">
        <w:rPr>
          <w:color w:val="000000"/>
          <w:sz w:val="16"/>
        </w:rPr>
        <w:t>ideal</w:t>
      </w:r>
      <w:proofErr w:type="gramEnd"/>
      <w:r w:rsidRPr="00B96633">
        <w:rPr>
          <w:color w:val="000000"/>
          <w:sz w:val="16"/>
        </w:rPr>
        <w:t xml:space="preserve"> I focus on here. My thinking about the comrade as a generic figure for those on the same side flows out of my work on communism as the horizon of left politics and my work on the party as the political form necessary for this politics.</w:t>
      </w:r>
      <w:hyperlink r:id="rId16">
        <w:r w:rsidRPr="00463796">
          <w:rPr>
            <w:color w:val="0000FF"/>
            <w:u w:val="single"/>
            <w:vertAlign w:val="superscript"/>
          </w:rPr>
          <w:t>9</w:t>
        </w:r>
      </w:hyperlink>
      <w:r w:rsidRPr="00B96633">
        <w:rPr>
          <w:color w:val="000000"/>
          <w:sz w:val="16"/>
        </w:rPr>
        <w:t> </w:t>
      </w:r>
      <w:r w:rsidRPr="00AE4415">
        <w:rPr>
          <w:b/>
          <w:color w:val="000000"/>
          <w:highlight w:val="yellow"/>
          <w:u w:val="single"/>
        </w:rPr>
        <w:t>To see our political horizon as communist is to highlight the emancipatory egalitarian struggle of the proletarianized against capitalist exploitation</w:t>
      </w:r>
      <w:r w:rsidRPr="00463796">
        <w:rPr>
          <w:b/>
          <w:color w:val="000000"/>
          <w:u w:val="single"/>
        </w:rPr>
        <w:t>—that is, against the determination of life by market forces; by value; by the division of labor (on the basis of sex and race); by imperialism (theorized by Lenin in terms of the dominance of monopoly and finance capital); and by neocolonialism (theorized by Nkrumah as the last stage of imperialism).</w:t>
      </w:r>
      <w:r w:rsidRPr="00B96633">
        <w:rPr>
          <w:color w:val="000000"/>
          <w:sz w:val="16"/>
        </w:rPr>
        <w:t xml:space="preserve"> </w:t>
      </w:r>
      <w:r w:rsidRPr="00463796">
        <w:rPr>
          <w:b/>
          <w:color w:val="000000"/>
          <w:u w:val="single"/>
        </w:rPr>
        <w:t xml:space="preserve">Today </w:t>
      </w:r>
      <w:r w:rsidRPr="00AE4415">
        <w:rPr>
          <w:b/>
          <w:color w:val="000000"/>
          <w:u w:val="single"/>
        </w:rPr>
        <w:t>we see this horizon in struggles such as those led by women of color against police violence, white supremacy</w:t>
      </w:r>
      <w:r w:rsidRPr="00463796">
        <w:rPr>
          <w:b/>
          <w:color w:val="000000"/>
          <w:u w:val="single"/>
        </w:rPr>
        <w:t xml:space="preserve">, and the murder and incarceration of black, brown, and working-class people. We see it in the infrastructure battles around pipelines, climate justice, and barely habitable cities with undrinkable water and contaminated soil. </w:t>
      </w:r>
      <w:r w:rsidRPr="00AE4415">
        <w:rPr>
          <w:b/>
          <w:color w:val="000000"/>
          <w:highlight w:val="yellow"/>
          <w:u w:val="single"/>
        </w:rPr>
        <w:t xml:space="preserve">We see it in the </w:t>
      </w:r>
      <w:r w:rsidRPr="00463796">
        <w:rPr>
          <w:b/>
          <w:color w:val="000000"/>
          <w:u w:val="single"/>
        </w:rPr>
        <w:t xml:space="preserve">array </w:t>
      </w:r>
      <w:r w:rsidRPr="00AE4415">
        <w:rPr>
          <w:b/>
          <w:color w:val="000000"/>
          <w:highlight w:val="yellow"/>
          <w:u w:val="single"/>
        </w:rPr>
        <w:t xml:space="preserve">of </w:t>
      </w:r>
      <w:r w:rsidRPr="00463796">
        <w:rPr>
          <w:b/>
          <w:color w:val="000000"/>
          <w:u w:val="single"/>
        </w:rPr>
        <w:t xml:space="preserve">social reproduction </w:t>
      </w:r>
      <w:r w:rsidRPr="00AE4415">
        <w:rPr>
          <w:b/>
          <w:color w:val="000000"/>
          <w:highlight w:val="yellow"/>
          <w:u w:val="single"/>
        </w:rPr>
        <w:t xml:space="preserve">struggles </w:t>
      </w:r>
      <w:r w:rsidRPr="00463796">
        <w:rPr>
          <w:b/>
          <w:color w:val="000000"/>
          <w:u w:val="single"/>
        </w:rPr>
        <w:t xml:space="preserve">against debt, foreclosure, and privatization, and </w:t>
      </w:r>
      <w:r w:rsidRPr="00AE4415">
        <w:rPr>
          <w:b/>
          <w:color w:val="000000"/>
          <w:highlight w:val="yellow"/>
          <w:u w:val="single"/>
        </w:rPr>
        <w:t xml:space="preserve">for </w:t>
      </w:r>
      <w:r w:rsidRPr="00463796">
        <w:rPr>
          <w:b/>
          <w:color w:val="000000"/>
          <w:u w:val="single"/>
        </w:rPr>
        <w:t xml:space="preserve">free, quality public housing, childcare, </w:t>
      </w:r>
      <w:r w:rsidRPr="00AE4415">
        <w:rPr>
          <w:b/>
          <w:color w:val="000000"/>
          <w:highlight w:val="yellow"/>
          <w:u w:val="single"/>
        </w:rPr>
        <w:t>education</w:t>
      </w:r>
      <w:r w:rsidRPr="00463796">
        <w:rPr>
          <w:b/>
          <w:color w:val="000000"/>
          <w:u w:val="single"/>
        </w:rPr>
        <w:t xml:space="preserve">, transportation, </w:t>
      </w:r>
      <w:r w:rsidRPr="00AE4415">
        <w:rPr>
          <w:b/>
          <w:color w:val="000000"/>
          <w:highlight w:val="yellow"/>
          <w:u w:val="single"/>
        </w:rPr>
        <w:t>healthcare</w:t>
      </w:r>
      <w:r w:rsidRPr="00463796">
        <w:rPr>
          <w:b/>
          <w:color w:val="000000"/>
          <w:u w:val="single"/>
        </w:rPr>
        <w:t xml:space="preserve">, and other basic services. We see it in the ongoing fight of LGBTQ people against harassment, discrimination, and oppression. </w:t>
      </w:r>
      <w:r w:rsidRPr="00B96633">
        <w:rPr>
          <w:color w:val="000000"/>
          <w:sz w:val="16"/>
        </w:rPr>
        <w:t xml:space="preserve">It is readily apparent today that </w:t>
      </w:r>
      <w:r w:rsidRPr="00AE4415">
        <w:rPr>
          <w:b/>
          <w:color w:val="000000"/>
          <w:highlight w:val="yellow"/>
          <w:u w:val="single"/>
        </w:rPr>
        <w:t>the communist horizon is the horizon of political struggle</w:t>
      </w:r>
      <w:r w:rsidRPr="00B96633">
        <w:rPr>
          <w:color w:val="000000"/>
          <w:sz w:val="16"/>
        </w:rPr>
        <w:t xml:space="preserve"> not for the nation but </w:t>
      </w:r>
      <w:r w:rsidRPr="00AE4415">
        <w:rPr>
          <w:b/>
          <w:color w:val="000000"/>
          <w:highlight w:val="yellow"/>
          <w:u w:val="single"/>
        </w:rPr>
        <w:t>for the world</w:t>
      </w:r>
      <w:r w:rsidRPr="00B96633">
        <w:rPr>
          <w:color w:val="000000"/>
          <w:sz w:val="16"/>
        </w:rPr>
        <w:t xml:space="preserve">; it is an international horizon. This is evident in the antagonism between the rights of immigrants and refugees and intensified nationalisms; in the necessity of a global response to planetary warming; and in anti-imperialist, decolonization, and peace movements. In these examples, </w:t>
      </w:r>
      <w:r w:rsidRPr="00AE4415">
        <w:rPr>
          <w:b/>
          <w:color w:val="000000"/>
          <w:highlight w:val="yellow"/>
          <w:u w:val="single"/>
        </w:rPr>
        <w:t xml:space="preserve">communism </w:t>
      </w:r>
      <w:r w:rsidRPr="00AE4415">
        <w:rPr>
          <w:b/>
          <w:color w:val="000000"/>
          <w:u w:val="single"/>
        </w:rPr>
        <w:t>is a force of negativity</w:t>
      </w:r>
      <w:r w:rsidRPr="00AE4415">
        <w:rPr>
          <w:b/>
          <w:color w:val="000000"/>
          <w:highlight w:val="yellow"/>
          <w:u w:val="single"/>
        </w:rPr>
        <w:t>, the negation of the global capitalist present</w:t>
      </w:r>
      <w:r w:rsidRPr="00463796">
        <w:rPr>
          <w:b/>
          <w:color w:val="000000"/>
          <w:u w:val="single"/>
        </w:rPr>
        <w:t>.</w:t>
      </w:r>
      <w:r w:rsidRPr="00B96633">
        <w:rPr>
          <w:color w:val="000000"/>
          <w:sz w:val="16"/>
        </w:rPr>
        <w:t xml:space="preserve"> </w:t>
      </w:r>
      <w:r w:rsidRPr="00463796">
        <w:rPr>
          <w:b/>
          <w:color w:val="000000"/>
          <w:u w:val="single"/>
        </w:rPr>
        <w:t>Communism is also the name for the positive alternative to capitalism’s permanent and expanding exploitation, crisis, and immiseration, the name of a system of production based on meeting social needs</w:t>
      </w:r>
      <w:r w:rsidRPr="00B96633">
        <w:rPr>
          <w:color w:val="000000"/>
          <w:sz w:val="16"/>
        </w:rPr>
        <w:t>—</w:t>
      </w:r>
      <w:r w:rsidRPr="00B96633">
        <w:rPr>
          <w:i/>
          <w:color w:val="000000"/>
          <w:sz w:val="16"/>
        </w:rPr>
        <w:t>from each according to ability to each according to need</w:t>
      </w:r>
      <w:r w:rsidRPr="00B96633">
        <w:rPr>
          <w:color w:val="000000"/>
          <w:sz w:val="16"/>
        </w:rPr>
        <w:t>, to paraphrase Marx’s famous slogan—in a way that is collectively determined and carried out by the producers. This positive dimension of communism attends to social relations, to how people treat each other, animals, things, and the world around them</w:t>
      </w:r>
      <w:r w:rsidRPr="00463796">
        <w:rPr>
          <w:b/>
          <w:color w:val="000000"/>
          <w:u w:val="single"/>
        </w:rPr>
        <w:t xml:space="preserve">. </w:t>
      </w:r>
      <w:r w:rsidRPr="00AE4415">
        <w:rPr>
          <w:b/>
          <w:color w:val="000000"/>
          <w:u w:val="single"/>
        </w:rPr>
        <w:t xml:space="preserve">Building communism </w:t>
      </w:r>
      <w:r w:rsidRPr="00AE4415">
        <w:rPr>
          <w:b/>
          <w:color w:val="000000"/>
          <w:highlight w:val="yellow"/>
          <w:u w:val="single"/>
        </w:rPr>
        <w:t>entails more than resistance and riot. It requires the emancipated egalitarian organization of collective life.</w:t>
      </w:r>
      <w:r w:rsidRPr="00463796">
        <w:rPr>
          <w:b/>
          <w:color w:val="000000"/>
          <w:u w:val="single"/>
        </w:rPr>
        <w:t xml:space="preserve"> </w:t>
      </w:r>
      <w:r w:rsidRPr="00B96633">
        <w:rPr>
          <w:color w:val="000000"/>
          <w:sz w:val="16"/>
        </w:rPr>
        <w:t xml:space="preserve">With respect to the party, intellectuals on the contemporary left tend to extract the party from the aspirations and accomplishments it enabled. Communist philosophers who disagree on a slew of theoretical questions, such as Antonio Negri and Alain </w:t>
      </w:r>
      <w:proofErr w:type="spellStart"/>
      <w:r w:rsidRPr="00B96633">
        <w:rPr>
          <w:color w:val="000000"/>
          <w:sz w:val="16"/>
        </w:rPr>
        <w:t>Badiou</w:t>
      </w:r>
      <w:proofErr w:type="spellEnd"/>
      <w:r w:rsidRPr="00B96633">
        <w:rPr>
          <w:color w:val="000000"/>
          <w:sz w:val="16"/>
        </w:rPr>
        <w:t xml:space="preserve">, converge on the organizational question—no party! </w:t>
      </w:r>
      <w:r w:rsidRPr="00463796">
        <w:rPr>
          <w:b/>
          <w:color w:val="000000"/>
          <w:u w:val="single"/>
        </w:rPr>
        <w:t>The party has been rejected as authoritarian</w:t>
      </w:r>
      <w:r w:rsidRPr="00B96633">
        <w:rPr>
          <w:color w:val="000000"/>
          <w:sz w:val="16"/>
        </w:rPr>
        <w:t xml:space="preserve">, as outmoded, as ill-fitting a society of networks. </w:t>
      </w:r>
      <w:r w:rsidRPr="00463796">
        <w:rPr>
          <w:b/>
          <w:color w:val="000000"/>
          <w:u w:val="single"/>
        </w:rPr>
        <w:t>Every other mode of political association may be revised, renewed, rethought, or reimagined except for the party of communists</w:t>
      </w:r>
      <w:r w:rsidRPr="00B96633">
        <w:rPr>
          <w:color w:val="000000"/>
          <w:sz w:val="16"/>
        </w:rPr>
        <w:t xml:space="preserve">. </w:t>
      </w:r>
      <w:r w:rsidRPr="00463796">
        <w:rPr>
          <w:b/>
          <w:color w:val="000000"/>
          <w:u w:val="single"/>
        </w:rPr>
        <w:t xml:space="preserve">This </w:t>
      </w:r>
      <w:r w:rsidRPr="00AE4415">
        <w:rPr>
          <w:b/>
          <w:color w:val="000000"/>
          <w:highlight w:val="yellow"/>
          <w:u w:val="single"/>
        </w:rPr>
        <w:t>rejection of the party</w:t>
      </w:r>
      <w:r w:rsidRPr="00B96633">
        <w:rPr>
          <w:color w:val="000000"/>
          <w:sz w:val="16"/>
        </w:rPr>
        <w:t xml:space="preserve"> as a form for left politics is a mistake. It </w:t>
      </w:r>
      <w:r w:rsidRPr="00AE4415">
        <w:rPr>
          <w:b/>
          <w:color w:val="000000"/>
          <w:highlight w:val="yellow"/>
          <w:u w:val="single"/>
        </w:rPr>
        <w:t>ignores the effects of association on those engaged in common struggle</w:t>
      </w:r>
      <w:r w:rsidRPr="00463796">
        <w:rPr>
          <w:b/>
          <w:color w:val="000000"/>
          <w:u w:val="single"/>
        </w:rPr>
        <w:t>.</w:t>
      </w:r>
      <w:r w:rsidRPr="00B96633">
        <w:rPr>
          <w:color w:val="000000"/>
          <w:sz w:val="16"/>
        </w:rPr>
        <w:t xml:space="preserve"> </w:t>
      </w:r>
      <w:r w:rsidRPr="00AE4415">
        <w:rPr>
          <w:b/>
          <w:color w:val="000000"/>
          <w:highlight w:val="yellow"/>
          <w:u w:val="single"/>
        </w:rPr>
        <w:t>It fails to learn from the everyday experiences of generations of activists</w:t>
      </w:r>
      <w:r w:rsidRPr="00B96633">
        <w:rPr>
          <w:color w:val="000000"/>
          <w:sz w:val="16"/>
        </w:rPr>
        <w:t xml:space="preserve">, organizers, and revolutionaries. </w:t>
      </w:r>
      <w:r w:rsidRPr="00AE4415">
        <w:rPr>
          <w:b/>
          <w:color w:val="000000"/>
          <w:highlight w:val="yellow"/>
          <w:u w:val="single"/>
        </w:rPr>
        <w:t xml:space="preserve">It relies on a narrow, fantasied notion of the party as a totalitarian </w:t>
      </w:r>
      <w:r w:rsidRPr="00463796">
        <w:rPr>
          <w:b/>
          <w:color w:val="000000"/>
          <w:u w:val="single"/>
        </w:rPr>
        <w:t>machine.</w:t>
      </w:r>
      <w:r w:rsidRPr="00B96633">
        <w:rPr>
          <w:color w:val="000000"/>
          <w:sz w:val="16"/>
        </w:rPr>
        <w:t xml:space="preserve"> It neglects the courage, enthusiasm, and achievements of millions of party members for over a century. </w:t>
      </w:r>
      <w:r w:rsidRPr="00463796">
        <w:rPr>
          <w:b/>
          <w:color w:val="000000"/>
          <w:u w:val="single"/>
        </w:rPr>
        <w:t>Rejection of the party form has been left dogmatism</w:t>
      </w:r>
      <w:r w:rsidRPr="00B96633">
        <w:rPr>
          <w:color w:val="000000"/>
          <w:sz w:val="16"/>
        </w:rPr>
        <w:t xml:space="preserve"> for the last thirty years </w:t>
      </w:r>
      <w:r w:rsidRPr="00AE4415">
        <w:rPr>
          <w:b/>
          <w:color w:val="000000"/>
          <w:highlight w:val="yellow"/>
          <w:u w:val="single"/>
        </w:rPr>
        <w:t>and has gotten us nowhere</w:t>
      </w:r>
      <w:r w:rsidRPr="00B96633">
        <w:rPr>
          <w:color w:val="000000"/>
          <w:sz w:val="16"/>
        </w:rPr>
        <w:t xml:space="preserve">. Fortunately, the movements of the squares in Greece and Spain, as well as lessons from the successes and limits of the Occupy movement, have pushed against this left dogmatism. They have reenergized interest in the party as a political form that can scale; a form that is flexible, adaptive, and expansive enough to endure beyond the joyous and disruptive moments of crowds in the streets. A theory of the comrade contributes to this renewal by drawing out the ways that shared commitment to a common struggle generates new strengths and new capacities. Over and against the reduction of party relations to the relations between the leaders and the led, comrade attends to the effects of political belonging on those on the same side of a political struggle. </w:t>
      </w:r>
      <w:r w:rsidRPr="00AE4415">
        <w:rPr>
          <w:b/>
          <w:color w:val="000000"/>
          <w:highlight w:val="yellow"/>
          <w:u w:val="single"/>
        </w:rPr>
        <w:t xml:space="preserve">As we fight together for a world free of exploitation, </w:t>
      </w:r>
      <w:r w:rsidRPr="00AE4415">
        <w:rPr>
          <w:b/>
          <w:color w:val="000000"/>
          <w:u w:val="single"/>
        </w:rPr>
        <w:t>oppression, and bigotry</w:t>
      </w:r>
      <w:r w:rsidRPr="00AE4415">
        <w:rPr>
          <w:b/>
          <w:color w:val="000000"/>
          <w:highlight w:val="yellow"/>
          <w:u w:val="single"/>
        </w:rPr>
        <w:t xml:space="preserve">, we </w:t>
      </w:r>
      <w:proofErr w:type="gramStart"/>
      <w:r w:rsidRPr="00AE4415">
        <w:rPr>
          <w:b/>
          <w:color w:val="000000"/>
          <w:highlight w:val="yellow"/>
          <w:u w:val="single"/>
        </w:rPr>
        <w:t>have to</w:t>
      </w:r>
      <w:proofErr w:type="gramEnd"/>
      <w:r w:rsidRPr="00AE4415">
        <w:rPr>
          <w:b/>
          <w:color w:val="000000"/>
          <w:highlight w:val="yellow"/>
          <w:u w:val="single"/>
        </w:rPr>
        <w:t xml:space="preserve"> be able to trust </w:t>
      </w:r>
      <w:r w:rsidRPr="00AE4415">
        <w:rPr>
          <w:b/>
          <w:color w:val="000000"/>
          <w:u w:val="single"/>
        </w:rPr>
        <w:t xml:space="preserve">and count on </w:t>
      </w:r>
      <w:r w:rsidRPr="00AE4415">
        <w:rPr>
          <w:b/>
          <w:color w:val="000000"/>
          <w:highlight w:val="yellow"/>
          <w:u w:val="single"/>
        </w:rPr>
        <w:t>each othe</w:t>
      </w:r>
      <w:r w:rsidRPr="00463796">
        <w:rPr>
          <w:b/>
          <w:color w:val="000000"/>
          <w:u w:val="single"/>
        </w:rPr>
        <w:t xml:space="preserve">r. Comrade names this relation. The comrade </w:t>
      </w:r>
      <w:r w:rsidRPr="00463796">
        <w:rPr>
          <w:b/>
          <w:color w:val="000000"/>
          <w:u w:val="single"/>
        </w:rPr>
        <w:lastRenderedPageBreak/>
        <w:t>relation remakes the place from which one sees, what it is possible to see, and what possibilities can appear</w:t>
      </w:r>
      <w:r w:rsidRPr="00B96633">
        <w:rPr>
          <w:color w:val="000000"/>
          <w:sz w:val="16"/>
        </w:rPr>
        <w:t xml:space="preserve">. It enables the revaluation of work and time, what one does, and for whom one does it. Is one’s work done for the people or for the bosses? Is it voluntary or done because one </w:t>
      </w:r>
      <w:proofErr w:type="gramStart"/>
      <w:r w:rsidRPr="00B96633">
        <w:rPr>
          <w:color w:val="000000"/>
          <w:sz w:val="16"/>
        </w:rPr>
        <w:t>has to</w:t>
      </w:r>
      <w:proofErr w:type="gramEnd"/>
      <w:r w:rsidRPr="00B96633">
        <w:rPr>
          <w:color w:val="000000"/>
          <w:sz w:val="16"/>
        </w:rPr>
        <w:t xml:space="preserve"> work? Does one work for personal provisions or for a collective good? We should recall Marx’s lyrical description of communism in which work becomes “life’s prime want.” We get a glimpse of that in comradeship: </w:t>
      </w:r>
      <w:r w:rsidRPr="00463796">
        <w:rPr>
          <w:b/>
          <w:color w:val="000000"/>
          <w:u w:val="single"/>
        </w:rPr>
        <w:t>one </w:t>
      </w:r>
      <w:r w:rsidRPr="00463796">
        <w:rPr>
          <w:b/>
          <w:i/>
          <w:color w:val="000000"/>
          <w:u w:val="single"/>
        </w:rPr>
        <w:t>wants</w:t>
      </w:r>
      <w:r w:rsidRPr="00463796">
        <w:rPr>
          <w:b/>
          <w:color w:val="000000"/>
          <w:u w:val="single"/>
        </w:rPr>
        <w:t> to do political work</w:t>
      </w:r>
      <w:r w:rsidRPr="00B96633">
        <w:rPr>
          <w:color w:val="000000"/>
          <w:sz w:val="16"/>
        </w:rPr>
        <w:t xml:space="preserve">. </w:t>
      </w:r>
      <w:r w:rsidRPr="00463796">
        <w:rPr>
          <w:b/>
          <w:color w:val="000000"/>
          <w:u w:val="single"/>
        </w:rPr>
        <w:t>You don’t want to let down your comrades</w:t>
      </w:r>
      <w:r w:rsidRPr="00B96633">
        <w:rPr>
          <w:color w:val="000000"/>
          <w:sz w:val="16"/>
        </w:rPr>
        <w:t xml:space="preserve">; you see the value of your work through their eyes, your new collective eyes. </w:t>
      </w:r>
      <w:r w:rsidRPr="00463796">
        <w:rPr>
          <w:b/>
          <w:color w:val="000000"/>
          <w:u w:val="single"/>
        </w:rPr>
        <w:t>Work, determined not by markets but by shared commitments, becomes fulfilling</w:t>
      </w:r>
      <w:r w:rsidRPr="00B96633">
        <w:rPr>
          <w:color w:val="000000"/>
          <w:sz w:val="16"/>
        </w:rPr>
        <w:t xml:space="preserve">. French communist philosopher and militant Bernard </w:t>
      </w:r>
      <w:proofErr w:type="spellStart"/>
      <w:r w:rsidRPr="00B96633">
        <w:rPr>
          <w:color w:val="000000"/>
          <w:sz w:val="16"/>
        </w:rPr>
        <w:t>Aspe</w:t>
      </w:r>
      <w:proofErr w:type="spellEnd"/>
      <w:r w:rsidRPr="00B96633">
        <w:rPr>
          <w:color w:val="000000"/>
          <w:sz w:val="16"/>
        </w:rPr>
        <w:t xml:space="preserve"> discusses the problem of contemporary capitalism as a loss of “common time”; that is, the loss of an experience of time generated and enjoyed through our collective being-together.</w:t>
      </w:r>
      <w:hyperlink r:id="rId17">
        <w:r w:rsidRPr="00463796">
          <w:rPr>
            <w:color w:val="0000FF"/>
            <w:u w:val="single"/>
            <w:vertAlign w:val="superscript"/>
          </w:rPr>
          <w:t>10</w:t>
        </w:r>
      </w:hyperlink>
      <w:r w:rsidRPr="00B96633">
        <w:rPr>
          <w:color w:val="000000"/>
          <w:sz w:val="16"/>
        </w:rPr>
        <w:t xml:space="preserve"> From holidays, to meals, to breaks, whatever common time we have is synchronized and enclosed in forms for capitalist appropriation. Communicative capitalism’s apps and trackers amplify this process such that the time of consumption can be measured in much the same way that Taylorism measured the time of production: How long did a viewer spend on a particular web page? Did a person watch a whole ad or click </w:t>
      </w:r>
      <w:proofErr w:type="gramStart"/>
      <w:r w:rsidRPr="00B96633">
        <w:rPr>
          <w:color w:val="000000"/>
          <w:sz w:val="16"/>
        </w:rPr>
        <w:t>off of</w:t>
      </w:r>
      <w:proofErr w:type="gramEnd"/>
      <w:r w:rsidRPr="00B96633">
        <w:rPr>
          <w:color w:val="000000"/>
          <w:sz w:val="16"/>
        </w:rPr>
        <w:t xml:space="preserve"> it after five seconds? In contrast, the common action that is the actuality of communist movement induces a collective change in capacities. Breaking from capitalism’s 24-7 injunctions to produce and consume for the bosses and owners, the discipline of common struggle expands possibilities for action and intensifies the sense of its necessity. The comrade is a figure for the relation through which this transformation of work and time occurs. </w:t>
      </w:r>
      <w:r w:rsidRPr="00463796">
        <w:rPr>
          <w:b/>
          <w:color w:val="000000"/>
          <w:u w:val="single"/>
        </w:rPr>
        <w:t>How do we imagine political work? Under conditions where political change seems completely out of reach, we might imagine political work as self-transformation</w:t>
      </w:r>
      <w:r w:rsidRPr="00B96633">
        <w:rPr>
          <w:color w:val="000000"/>
          <w:sz w:val="16"/>
        </w:rPr>
        <w:t>. At the very least, we can work on ourselves. In the intensely mediated networks of communicative capitalism, we might see our social media engagements as a kind of activism where Twitter and Facebook function as important sites of struggle. Perhaps we understand writing as important political work and hammer out opinion pieces, letters to the editors, and manifestoes. When we imagine political work, we often take electoral politics as our frame of reference, focusing on voting, lawn signs, bumper stickers, and campaign buttons. Or we think of activists as those who arrange phone banks, canvass door-to-door, and set up rallies. In yet another political imaginary, we might envision political work as study, whether done alone or with others. We might imagine political work as cultural production, the building of new communities, spaces, and ways of seeing. Our imaginary might have a militant, or even militarist, inflection: political work is carried out through marches, occupations, strikes, and blockades; through civil disobedience, direct action, and covert operations. Even with the recognition of the wide array of political activities, the ways people use them to respond to specific situations and capacities, and how they combine to enhance each other, we might still imagine radical political work as punching a Nazi in the face.</w:t>
      </w:r>
      <w:r w:rsidRPr="00463796">
        <w:rPr>
          <w:b/>
          <w:color w:val="000000"/>
          <w:u w:val="single"/>
        </w:rPr>
        <w:t xml:space="preserve"> </w:t>
      </w:r>
      <w:r w:rsidRPr="00B96633">
        <w:rPr>
          <w:color w:val="000000"/>
          <w:sz w:val="16"/>
        </w:rPr>
        <w:t>Throughout these various actions and activities, how are the relations among those fighting on the same side imagined? How do the activists and organizers, militants and revolutionaries relate to one another? During the weeks and months when the Occupy movement was at its peak, relations with others were often infused with a joyous sense of being together, with an enthusiasm for the collective co-creation of new patterns of action and ways of living.</w:t>
      </w:r>
      <w:hyperlink r:id="rId18">
        <w:r w:rsidRPr="00463796">
          <w:rPr>
            <w:color w:val="0000FF"/>
            <w:u w:val="single"/>
            <w:vertAlign w:val="superscript"/>
          </w:rPr>
          <w:t>11</w:t>
        </w:r>
      </w:hyperlink>
      <w:r w:rsidRPr="00B96633">
        <w:rPr>
          <w:color w:val="000000"/>
          <w:sz w:val="16"/>
        </w:rPr>
        <w:t xml:space="preserve"> But the feeling didn’t last. </w:t>
      </w:r>
      <w:r w:rsidRPr="00463796">
        <w:rPr>
          <w:b/>
          <w:color w:val="000000"/>
          <w:u w:val="single"/>
        </w:rPr>
        <w:t>The pressures of organizing diverse people and politics under conditions of police repression and real material need wore down even the most committed activists.</w:t>
      </w:r>
      <w:r w:rsidRPr="00B96633">
        <w:rPr>
          <w:color w:val="000000"/>
          <w:sz w:val="16"/>
        </w:rPr>
        <w:t xml:space="preserve"> Since then, on social media and across the broader left, </w:t>
      </w:r>
      <w:r w:rsidRPr="00AE4415">
        <w:rPr>
          <w:b/>
          <w:color w:val="000000"/>
          <w:highlight w:val="yellow"/>
          <w:u w:val="single"/>
        </w:rPr>
        <w:t xml:space="preserve">relations among the politically engaged have again become tense and conflicted, often along </w:t>
      </w:r>
      <w:r w:rsidRPr="00AE4415">
        <w:rPr>
          <w:b/>
          <w:color w:val="000000"/>
          <w:u w:val="single"/>
        </w:rPr>
        <w:t xml:space="preserve">lines of </w:t>
      </w:r>
      <w:r w:rsidRPr="00AE4415">
        <w:rPr>
          <w:b/>
          <w:color w:val="000000"/>
          <w:highlight w:val="yellow"/>
          <w:u w:val="single"/>
        </w:rPr>
        <w:t>race and gender</w:t>
      </w:r>
      <w:r w:rsidRPr="00463796">
        <w:rPr>
          <w:b/>
          <w:color w:val="000000"/>
          <w:u w:val="single"/>
        </w:rPr>
        <w:t xml:space="preserve">. Dispersed and disorganized, we’re uncertain of whom to trust and what to expect. </w:t>
      </w:r>
      <w:r w:rsidRPr="009B2A33">
        <w:rPr>
          <w:b/>
          <w:color w:val="000000"/>
          <w:u w:val="single"/>
        </w:rPr>
        <w:t xml:space="preserve">We encounter contradictory injunctions to self-care and call out. </w:t>
      </w:r>
      <w:r w:rsidRPr="00463796">
        <w:rPr>
          <w:b/>
          <w:color w:val="000000"/>
          <w:u w:val="single"/>
        </w:rPr>
        <w:t>Suspicion undermines support. Exhaustion displaces enthusiasm</w:t>
      </w:r>
      <w:r w:rsidRPr="00B96633">
        <w:rPr>
          <w:color w:val="000000"/>
          <w:sz w:val="16"/>
        </w:rPr>
        <w:t>.</w:t>
      </w:r>
      <w:r w:rsidRPr="00463796">
        <w:rPr>
          <w:b/>
          <w:color w:val="000000"/>
          <w:u w:val="single"/>
        </w:rPr>
        <w:t xml:space="preserve"> </w:t>
      </w:r>
      <w:r w:rsidRPr="00AE4415">
        <w:rPr>
          <w:b/>
          <w:color w:val="000000"/>
          <w:highlight w:val="yellow"/>
          <w:u w:val="single"/>
        </w:rPr>
        <w:t>Attention to comradeship, to the ways that shared expectations make political work not just possible but also gratifying, may help redirect our energies back to our common struggle.</w:t>
      </w:r>
      <w:r w:rsidRPr="00B96633">
        <w:rPr>
          <w:color w:val="000000"/>
          <w:sz w:val="16"/>
        </w:rPr>
        <w:t xml:space="preserve"> As former CPUSA member David Ross explained to </w:t>
      </w:r>
      <w:proofErr w:type="spellStart"/>
      <w:r w:rsidRPr="00B96633">
        <w:rPr>
          <w:color w:val="000000"/>
          <w:sz w:val="16"/>
        </w:rPr>
        <w:t>Gornick</w:t>
      </w:r>
      <w:proofErr w:type="spellEnd"/>
      <w:r w:rsidRPr="00B96633">
        <w:rPr>
          <w:color w:val="000000"/>
          <w:sz w:val="16"/>
        </w:rPr>
        <w:t>:</w:t>
      </w:r>
      <w:r w:rsidRPr="00463796">
        <w:rPr>
          <w:b/>
          <w:color w:val="000000"/>
          <w:u w:val="single"/>
        </w:rPr>
        <w:t xml:space="preserve"> </w:t>
      </w:r>
      <w:r w:rsidRPr="00B96633">
        <w:rPr>
          <w:color w:val="000000"/>
          <w:sz w:val="16"/>
        </w:rPr>
        <w:t>I knew that I could never feel passionately about the new movements as I had about the old, I realized that the CP has provided me with a sense of comradeship I would never have again, and that without that comradeship I could </w:t>
      </w:r>
      <w:r w:rsidRPr="00B96633">
        <w:rPr>
          <w:i/>
          <w:color w:val="000000"/>
          <w:sz w:val="16"/>
        </w:rPr>
        <w:t>never</w:t>
      </w:r>
      <w:r w:rsidRPr="00B96633">
        <w:rPr>
          <w:color w:val="000000"/>
          <w:sz w:val="16"/>
        </w:rPr>
        <w:t> be political.</w:t>
      </w:r>
      <w:hyperlink r:id="rId19">
        <w:r w:rsidRPr="00463796">
          <w:rPr>
            <w:color w:val="0000FF"/>
            <w:u w:val="single"/>
            <w:vertAlign w:val="superscript"/>
          </w:rPr>
          <w:t>12</w:t>
        </w:r>
      </w:hyperlink>
      <w:r w:rsidRPr="00463796">
        <w:rPr>
          <w:b/>
          <w:color w:val="000000"/>
          <w:u w:val="single"/>
        </w:rPr>
        <w:t xml:space="preserve"> </w:t>
      </w:r>
      <w:r w:rsidRPr="00B96633">
        <w:rPr>
          <w:color w:val="000000"/>
          <w:sz w:val="16"/>
        </w:rPr>
        <w:t>For Ross, the Communist Party is what made Marxism. The party gave Marxism life, political purpose. This life-giving capacity came from comradeship. Ross continues: “The idea of politics as simply a diffused consciousness linked only to personal integrity was—</w:t>
      </w:r>
      <w:r w:rsidRPr="00B96633">
        <w:rPr>
          <w:i/>
          <w:color w:val="000000"/>
          <w:sz w:val="16"/>
        </w:rPr>
        <w:t>is</w:t>
      </w:r>
      <w:r w:rsidRPr="00B96633">
        <w:rPr>
          <w:color w:val="000000"/>
          <w:sz w:val="16"/>
        </w:rPr>
        <w:t>—anathema to me.” His description of politics as “a diffused consciousness linked only to personal integrity” fits today’s left milieus. Perhaps, then, his remedy—comradeship—will as well. Various people have told me their stories of feeling a rush of warmth when they were first welcomed into their party as a comrade. I’ve had this feeling myself. In his memoir </w:t>
      </w:r>
      <w:proofErr w:type="spellStart"/>
      <w:r w:rsidRPr="00B96633">
        <w:rPr>
          <w:i/>
          <w:color w:val="000000"/>
          <w:sz w:val="16"/>
        </w:rPr>
        <w:t>Incognegro</w:t>
      </w:r>
      <w:proofErr w:type="spellEnd"/>
      <w:r w:rsidRPr="00B96633">
        <w:rPr>
          <w:i/>
          <w:color w:val="000000"/>
          <w:sz w:val="16"/>
        </w:rPr>
        <w:t>: A Memoir of Exile and Apartheid</w:t>
      </w:r>
      <w:r w:rsidRPr="00B96633">
        <w:rPr>
          <w:color w:val="000000"/>
          <w:sz w:val="16"/>
        </w:rPr>
        <w:t xml:space="preserve">, the theorist Frank </w:t>
      </w:r>
      <w:proofErr w:type="spellStart"/>
      <w:r w:rsidRPr="00B96633">
        <w:rPr>
          <w:color w:val="000000"/>
          <w:sz w:val="16"/>
        </w:rPr>
        <w:t>Wilderson</w:t>
      </w:r>
      <w:proofErr w:type="spellEnd"/>
      <w:r w:rsidRPr="00B96633">
        <w:rPr>
          <w:color w:val="000000"/>
          <w:sz w:val="16"/>
        </w:rPr>
        <w:t xml:space="preserve">, a former member of </w:t>
      </w:r>
      <w:proofErr w:type="spellStart"/>
      <w:r w:rsidRPr="00B96633">
        <w:rPr>
          <w:color w:val="000000"/>
          <w:sz w:val="16"/>
        </w:rPr>
        <w:t>uMkhonto</w:t>
      </w:r>
      <w:proofErr w:type="spellEnd"/>
      <w:r w:rsidRPr="00B96633">
        <w:rPr>
          <w:color w:val="000000"/>
          <w:sz w:val="16"/>
        </w:rPr>
        <w:t> </w:t>
      </w:r>
      <w:proofErr w:type="spellStart"/>
      <w:r w:rsidRPr="00B96633">
        <w:rPr>
          <w:color w:val="000000"/>
          <w:sz w:val="16"/>
        </w:rPr>
        <w:t>weSizwe</w:t>
      </w:r>
      <w:proofErr w:type="spellEnd"/>
      <w:r w:rsidRPr="00B96633">
        <w:rPr>
          <w:color w:val="000000"/>
          <w:sz w:val="16"/>
        </w:rPr>
        <w:t xml:space="preserve">, or MK, the armed wing of the African National Congress (ANC), describes his first meeting with Chris Hani, the leader of the South African Communist Party and the chief of staff of MK. </w:t>
      </w:r>
      <w:proofErr w:type="spellStart"/>
      <w:r w:rsidRPr="00B96633">
        <w:rPr>
          <w:color w:val="000000"/>
          <w:sz w:val="16"/>
        </w:rPr>
        <w:t>Wilderson</w:t>
      </w:r>
      <w:proofErr w:type="spellEnd"/>
      <w:r w:rsidRPr="00B96633">
        <w:rPr>
          <w:color w:val="000000"/>
          <w:sz w:val="16"/>
        </w:rPr>
        <w:t xml:space="preserve"> writes, “I beamed like a schoolboy when he called me ‘comrade.’”</w:t>
      </w:r>
      <w:hyperlink r:id="rId20">
        <w:r w:rsidRPr="00463796">
          <w:rPr>
            <w:color w:val="0000FF"/>
            <w:u w:val="single"/>
            <w:vertAlign w:val="superscript"/>
          </w:rPr>
          <w:t>13</w:t>
        </w:r>
      </w:hyperlink>
      <w:r w:rsidRPr="00B96633">
        <w:rPr>
          <w:color w:val="000000"/>
          <w:sz w:val="16"/>
        </w:rPr>
        <w:t> </w:t>
      </w:r>
      <w:proofErr w:type="spellStart"/>
      <w:r w:rsidRPr="00B96633">
        <w:rPr>
          <w:color w:val="000000"/>
          <w:sz w:val="16"/>
        </w:rPr>
        <w:t>Wilderson</w:t>
      </w:r>
      <w:proofErr w:type="spellEnd"/>
      <w:r w:rsidRPr="00B96633">
        <w:rPr>
          <w:color w:val="000000"/>
          <w:sz w:val="16"/>
        </w:rPr>
        <w:t xml:space="preserve"> chides himself for what he calls a “childish need for recognition.”</w:t>
      </w:r>
      <w:hyperlink r:id="rId21">
        <w:r w:rsidRPr="00463796">
          <w:rPr>
            <w:color w:val="0000FF"/>
            <w:u w:val="single"/>
            <w:vertAlign w:val="superscript"/>
          </w:rPr>
          <w:t>14</w:t>
        </w:r>
      </w:hyperlink>
      <w:r w:rsidRPr="00B96633">
        <w:rPr>
          <w:color w:val="000000"/>
          <w:sz w:val="16"/>
        </w:rPr>
        <w:t xml:space="preserve"> Perhaps because he still puts Hani on a pedestal, he feels exposed in his enjoyment of the egalitarian disruption of comradeship. </w:t>
      </w:r>
      <w:proofErr w:type="spellStart"/>
      <w:r w:rsidRPr="00B96633">
        <w:rPr>
          <w:color w:val="000000"/>
          <w:sz w:val="16"/>
        </w:rPr>
        <w:t>Wilderson</w:t>
      </w:r>
      <w:proofErr w:type="spellEnd"/>
      <w:r w:rsidRPr="00B96633">
        <w:rPr>
          <w:color w:val="000000"/>
          <w:sz w:val="16"/>
        </w:rPr>
        <w:t xml:space="preserve"> hasn’t yet internalized the idea that he and Hani are political equals. “</w:t>
      </w:r>
      <w:r w:rsidRPr="00B96633">
        <w:rPr>
          <w:bCs/>
          <w:color w:val="000000"/>
          <w:sz w:val="16"/>
        </w:rPr>
        <w:t>Comrade”</w:t>
      </w:r>
      <w:r w:rsidRPr="009B2A33">
        <w:rPr>
          <w:b/>
          <w:color w:val="000000"/>
          <w:u w:val="single"/>
        </w:rPr>
        <w:t xml:space="preserve"> </w:t>
      </w:r>
      <w:r w:rsidRPr="00AE4415">
        <w:rPr>
          <w:b/>
          <w:color w:val="000000"/>
          <w:highlight w:val="yellow"/>
          <w:u w:val="single"/>
        </w:rPr>
        <w:t xml:space="preserve">holds out an equalizing promise, and when that promise is fulfilled, we confront our own continuing </w:t>
      </w:r>
      <w:r w:rsidRPr="00B96633">
        <w:rPr>
          <w:bCs/>
          <w:color w:val="000000"/>
          <w:sz w:val="16"/>
        </w:rPr>
        <w:t>yet</w:t>
      </w:r>
      <w:r w:rsidRPr="009B2A33">
        <w:rPr>
          <w:b/>
          <w:color w:val="000000"/>
          <w:u w:val="single"/>
        </w:rPr>
        <w:t xml:space="preserve"> </w:t>
      </w:r>
      <w:r w:rsidRPr="00AE4415">
        <w:rPr>
          <w:b/>
          <w:color w:val="000000"/>
          <w:highlight w:val="yellow"/>
          <w:u w:val="single"/>
        </w:rPr>
        <w:lastRenderedPageBreak/>
        <w:t>unwanted attachments to hierarchy</w:t>
      </w:r>
      <w:r w:rsidRPr="00463796">
        <w:rPr>
          <w:b/>
          <w:color w:val="000000"/>
          <w:u w:val="single"/>
        </w:rPr>
        <w:t xml:space="preserve">, prestige, inadequacy. Accepting equality takes courage. </w:t>
      </w:r>
      <w:proofErr w:type="spellStart"/>
      <w:r w:rsidRPr="00B96633">
        <w:rPr>
          <w:color w:val="000000"/>
          <w:sz w:val="16"/>
        </w:rPr>
        <w:t>Wilderson’s</w:t>
      </w:r>
      <w:proofErr w:type="spellEnd"/>
      <w:r w:rsidRPr="00B96633">
        <w:rPr>
          <w:color w:val="000000"/>
          <w:sz w:val="16"/>
        </w:rPr>
        <w:t xml:space="preserve"> joy in hearing Hani call him “comrade” contrasts sharply with another instance </w:t>
      </w:r>
      <w:proofErr w:type="spellStart"/>
      <w:r w:rsidRPr="00B96633">
        <w:rPr>
          <w:color w:val="000000"/>
          <w:sz w:val="16"/>
        </w:rPr>
        <w:t>Wilderson</w:t>
      </w:r>
      <w:proofErr w:type="spellEnd"/>
      <w:r w:rsidRPr="00B96633">
        <w:rPr>
          <w:color w:val="000000"/>
          <w:sz w:val="16"/>
        </w:rPr>
        <w:t xml:space="preserve"> recounts where comrade was the term of address</w:t>
      </w:r>
      <w:r w:rsidRPr="009B2A33">
        <w:rPr>
          <w:b/>
          <w:color w:val="000000"/>
          <w:u w:val="single"/>
        </w:rPr>
        <w:t xml:space="preserve">. In 1994, shortly before </w:t>
      </w:r>
      <w:proofErr w:type="spellStart"/>
      <w:r w:rsidRPr="009B2A33">
        <w:rPr>
          <w:b/>
          <w:color w:val="000000"/>
          <w:u w:val="single"/>
        </w:rPr>
        <w:t>Wilderson</w:t>
      </w:r>
      <w:proofErr w:type="spellEnd"/>
      <w:r w:rsidRPr="009B2A33">
        <w:rPr>
          <w:b/>
          <w:color w:val="000000"/>
          <w:u w:val="single"/>
        </w:rPr>
        <w:t xml:space="preserve"> was forced to leave South Africa, he encountered Nelson Mandela</w:t>
      </w:r>
      <w:r w:rsidRPr="00B96633">
        <w:rPr>
          <w:color w:val="000000"/>
          <w:sz w:val="16"/>
        </w:rPr>
        <w:t xml:space="preserve"> at an event hosted by </w:t>
      </w:r>
      <w:proofErr w:type="spellStart"/>
      <w:r w:rsidRPr="00B96633">
        <w:rPr>
          <w:i/>
          <w:color w:val="000000"/>
          <w:sz w:val="16"/>
        </w:rPr>
        <w:t>Tribute</w:t>
      </w:r>
      <w:r w:rsidRPr="00B96633">
        <w:rPr>
          <w:color w:val="000000"/>
          <w:sz w:val="16"/>
        </w:rPr>
        <w:t>magazine</w:t>
      </w:r>
      <w:proofErr w:type="spellEnd"/>
      <w:r w:rsidRPr="00B96633">
        <w:rPr>
          <w:color w:val="000000"/>
          <w:sz w:val="16"/>
        </w:rPr>
        <w:t xml:space="preserve">. </w:t>
      </w:r>
      <w:r w:rsidRPr="009B2A33">
        <w:rPr>
          <w:b/>
          <w:color w:val="000000"/>
          <w:u w:val="single"/>
        </w:rPr>
        <w:t xml:space="preserve">After Mandela’s public remarks, </w:t>
      </w:r>
      <w:proofErr w:type="spellStart"/>
      <w:r w:rsidRPr="009B2A33">
        <w:rPr>
          <w:b/>
          <w:color w:val="000000"/>
          <w:u w:val="single"/>
        </w:rPr>
        <w:t>Wilderson</w:t>
      </w:r>
      <w:proofErr w:type="spellEnd"/>
      <w:r w:rsidRPr="009B2A33">
        <w:rPr>
          <w:b/>
          <w:color w:val="000000"/>
          <w:u w:val="single"/>
        </w:rPr>
        <w:t xml:space="preserve"> asked a question in which he addressed Mandela as “comrade.”</w:t>
      </w:r>
      <w:r w:rsidRPr="00B96633">
        <w:rPr>
          <w:color w:val="000000"/>
          <w:sz w:val="16"/>
        </w:rPr>
        <w:t xml:space="preserve"> “Not Mr. Mandela. Not sir, like the fawning advertising mogul who asked the first question. </w:t>
      </w:r>
      <w:r w:rsidRPr="009B2A33">
        <w:rPr>
          <w:b/>
          <w:color w:val="000000"/>
          <w:u w:val="single"/>
        </w:rPr>
        <w:t>Comrade Mandela. It stitched him back into the militant garb he’d shed since the day he left prison.”</w:t>
      </w:r>
      <w:hyperlink r:id="rId22">
        <w:r w:rsidRPr="009B2A33">
          <w:rPr>
            <w:color w:val="0000FF"/>
            <w:u w:val="single"/>
            <w:vertAlign w:val="superscript"/>
          </w:rPr>
          <w:t>15</w:t>
        </w:r>
      </w:hyperlink>
      <w:r w:rsidRPr="00B96633">
        <w:rPr>
          <w:color w:val="000000"/>
          <w:sz w:val="16"/>
        </w:rPr>
        <w:t> </w:t>
      </w:r>
      <w:proofErr w:type="spellStart"/>
      <w:r w:rsidRPr="009B2A33">
        <w:rPr>
          <w:b/>
          <w:color w:val="000000"/>
          <w:u w:val="single"/>
        </w:rPr>
        <w:t>Wilderson’s</w:t>
      </w:r>
      <w:proofErr w:type="spellEnd"/>
      <w:r w:rsidRPr="009B2A33">
        <w:rPr>
          <w:b/>
          <w:color w:val="000000"/>
          <w:u w:val="single"/>
        </w:rPr>
        <w:t xml:space="preserve"> recollection shows how comrade’s equalizing insistence can be aggressive, an imposition of discipline. This is part of its power. </w:t>
      </w:r>
      <w:r w:rsidRPr="00AE4415">
        <w:rPr>
          <w:b/>
          <w:color w:val="000000"/>
          <w:highlight w:val="yellow"/>
          <w:u w:val="single"/>
        </w:rPr>
        <w:t>Addressing another as “comrade” reminds them that something is expected of them. Discipline and joy are two sides of the same coin</w:t>
      </w:r>
      <w:r w:rsidRPr="00B96633">
        <w:rPr>
          <w:color w:val="000000"/>
          <w:sz w:val="16"/>
        </w:rPr>
        <w:t xml:space="preserve">, two aspects of comradeship as a mode of political belonging. As a form of address, figure of political relation, and carrier of expectations, </w:t>
      </w:r>
      <w:r w:rsidRPr="00B96633">
        <w:rPr>
          <w:bCs/>
          <w:color w:val="000000"/>
          <w:sz w:val="16"/>
        </w:rPr>
        <w:t>comrade</w:t>
      </w:r>
      <w:r w:rsidRPr="009B2A33">
        <w:rPr>
          <w:b/>
          <w:color w:val="000000"/>
          <w:u w:val="single"/>
        </w:rPr>
        <w:t xml:space="preserve"> </w:t>
      </w:r>
      <w:r w:rsidRPr="00AE4415">
        <w:rPr>
          <w:b/>
          <w:color w:val="000000"/>
          <w:highlight w:val="yellow"/>
          <w:u w:val="single"/>
        </w:rPr>
        <w:t>disrupts capitalist society’s hierarchical identifications of sex, race, and class.</w:t>
      </w:r>
      <w:r w:rsidRPr="00B96633">
        <w:rPr>
          <w:color w:val="000000"/>
          <w:sz w:val="16"/>
        </w:rPr>
        <w:t xml:space="preserve"> </w:t>
      </w:r>
      <w:r w:rsidRPr="00B96633">
        <w:rPr>
          <w:bCs/>
          <w:color w:val="000000"/>
          <w:sz w:val="16"/>
        </w:rPr>
        <w:t>It</w:t>
      </w:r>
      <w:r w:rsidRPr="009B2A33">
        <w:rPr>
          <w:b/>
          <w:color w:val="000000"/>
          <w:u w:val="single"/>
        </w:rPr>
        <w:t xml:space="preserve"> </w:t>
      </w:r>
      <w:r w:rsidRPr="00AE4415">
        <w:rPr>
          <w:b/>
          <w:color w:val="000000"/>
          <w:highlight w:val="yellow"/>
          <w:u w:val="single"/>
        </w:rPr>
        <w:t xml:space="preserve">insists on </w:t>
      </w:r>
      <w:r w:rsidRPr="00B96633">
        <w:rPr>
          <w:bCs/>
          <w:color w:val="000000"/>
          <w:sz w:val="16"/>
        </w:rPr>
        <w:t>the</w:t>
      </w:r>
      <w:r w:rsidRPr="009B2A33">
        <w:rPr>
          <w:b/>
          <w:color w:val="000000"/>
          <w:u w:val="single"/>
        </w:rPr>
        <w:t xml:space="preserve"> </w:t>
      </w:r>
      <w:r w:rsidRPr="00AE4415">
        <w:rPr>
          <w:b/>
          <w:color w:val="000000"/>
          <w:highlight w:val="yellow"/>
          <w:u w:val="single"/>
        </w:rPr>
        <w:t xml:space="preserve">equalizing sameness of those on the same side of a political struggle </w:t>
      </w:r>
      <w:r w:rsidRPr="00B96633">
        <w:rPr>
          <w:bCs/>
          <w:color w:val="000000"/>
          <w:sz w:val="16"/>
        </w:rPr>
        <w:t>and</w:t>
      </w:r>
      <w:r w:rsidRPr="00B96633">
        <w:rPr>
          <w:b/>
          <w:color w:val="000000"/>
          <w:u w:val="single"/>
        </w:rPr>
        <w:t xml:space="preserve"> </w:t>
      </w:r>
      <w:r w:rsidRPr="00AE4415">
        <w:rPr>
          <w:b/>
          <w:color w:val="000000"/>
          <w:highlight w:val="yellow"/>
          <w:u w:val="single"/>
        </w:rPr>
        <w:t xml:space="preserve">renders that </w:t>
      </w:r>
      <w:r w:rsidRPr="00B96633">
        <w:rPr>
          <w:bCs/>
          <w:color w:val="000000"/>
          <w:sz w:val="16"/>
        </w:rPr>
        <w:t>equalizing sameness</w:t>
      </w:r>
      <w:r w:rsidRPr="00B96633">
        <w:rPr>
          <w:b/>
          <w:color w:val="000000"/>
          <w:u w:val="single"/>
        </w:rPr>
        <w:t xml:space="preserve"> </w:t>
      </w:r>
      <w:r w:rsidRPr="00AE4415">
        <w:rPr>
          <w:b/>
          <w:color w:val="000000"/>
          <w:highlight w:val="yellow"/>
          <w:u w:val="single"/>
        </w:rPr>
        <w:t xml:space="preserve">productive </w:t>
      </w:r>
      <w:r w:rsidRPr="00B96633">
        <w:rPr>
          <w:b/>
          <w:color w:val="000000"/>
          <w:u w:val="single"/>
        </w:rPr>
        <w:t>of new modes of work and belonging</w:t>
      </w:r>
      <w:r w:rsidRPr="00B96633">
        <w:rPr>
          <w:b/>
          <w:color w:val="000000"/>
          <w:sz w:val="8"/>
          <w:u w:val="single"/>
        </w:rPr>
        <w:t xml:space="preserve">. In this respect, </w:t>
      </w:r>
      <w:r w:rsidRPr="00B96633">
        <w:rPr>
          <w:b/>
          <w:color w:val="000000"/>
          <w:u w:val="single"/>
        </w:rPr>
        <w:t>comrade is a carrier of utopian longings</w:t>
      </w:r>
      <w:r w:rsidRPr="00B96633">
        <w:rPr>
          <w:b/>
          <w:color w:val="000000"/>
          <w:sz w:val="8"/>
          <w:u w:val="single"/>
        </w:rPr>
        <w:t xml:space="preserve"> </w:t>
      </w:r>
      <w:r w:rsidRPr="00B96633">
        <w:rPr>
          <w:bCs/>
          <w:color w:val="000000"/>
          <w:sz w:val="16"/>
        </w:rPr>
        <w:t>in the sense theorized by Kathi Weeks</w:t>
      </w:r>
      <w:r w:rsidRPr="00B96633">
        <w:rPr>
          <w:color w:val="000000"/>
          <w:sz w:val="16"/>
        </w:rPr>
        <w:t xml:space="preserve">. Weeks presents </w:t>
      </w:r>
      <w:r w:rsidRPr="00AE4415">
        <w:rPr>
          <w:b/>
          <w:color w:val="000000"/>
          <w:highlight w:val="yellow"/>
          <w:u w:val="single"/>
        </w:rPr>
        <w:t>the utopian form</w:t>
      </w:r>
      <w:r w:rsidRPr="00B96633">
        <w:rPr>
          <w:color w:val="000000"/>
          <w:sz w:val="16"/>
        </w:rPr>
        <w:t xml:space="preserve"> as </w:t>
      </w:r>
      <w:r w:rsidRPr="00463796">
        <w:rPr>
          <w:b/>
          <w:color w:val="000000"/>
          <w:u w:val="single"/>
        </w:rPr>
        <w:t>carrying out two functions</w:t>
      </w:r>
      <w:r w:rsidRPr="00B96633">
        <w:rPr>
          <w:color w:val="000000"/>
          <w:sz w:val="16"/>
        </w:rPr>
        <w:t>: “One function is to alter our connection to the present, while the other is to shift our relationship to the future; one is productive of estrangement, the other of hope.”</w:t>
      </w:r>
      <w:hyperlink r:id="rId23">
        <w:r w:rsidRPr="00463796">
          <w:rPr>
            <w:color w:val="0000FF"/>
            <w:u w:val="single"/>
            <w:vertAlign w:val="superscript"/>
          </w:rPr>
          <w:t>16</w:t>
        </w:r>
      </w:hyperlink>
      <w:r w:rsidRPr="00B96633">
        <w:rPr>
          <w:color w:val="000000"/>
          <w:sz w:val="16"/>
        </w:rPr>
        <w:t> </w:t>
      </w:r>
      <w:r w:rsidRPr="00463796">
        <w:rPr>
          <w:b/>
          <w:color w:val="000000"/>
          <w:u w:val="single"/>
        </w:rPr>
        <w:t xml:space="preserve">The first function </w:t>
      </w:r>
      <w:r w:rsidRPr="00AE4415">
        <w:rPr>
          <w:b/>
          <w:color w:val="000000"/>
          <w:highlight w:val="yellow"/>
          <w:u w:val="single"/>
        </w:rPr>
        <w:t>mobilizes the negativity of disidentification and disinvestment</w:t>
      </w:r>
      <w:r w:rsidRPr="00B96633">
        <w:rPr>
          <w:color w:val="000000"/>
          <w:sz w:val="16"/>
        </w:rPr>
        <w:t xml:space="preserve">. </w:t>
      </w:r>
      <w:r w:rsidRPr="00AE4415">
        <w:rPr>
          <w:b/>
          <w:color w:val="000000"/>
          <w:highlight w:val="yellow"/>
          <w:u w:val="single"/>
        </w:rPr>
        <w:t>Present relations</w:t>
      </w:r>
      <w:r w:rsidRPr="00B96633">
        <w:rPr>
          <w:color w:val="000000"/>
          <w:sz w:val="16"/>
        </w:rPr>
        <w:t xml:space="preserve"> </w:t>
      </w:r>
      <w:r w:rsidRPr="00AE4415">
        <w:rPr>
          <w:b/>
          <w:color w:val="000000"/>
          <w:highlight w:val="yellow"/>
          <w:u w:val="single"/>
        </w:rPr>
        <w:t>become</w:t>
      </w:r>
      <w:r w:rsidRPr="00B96633">
        <w:rPr>
          <w:color w:val="000000"/>
          <w:sz w:val="16"/>
        </w:rPr>
        <w:t xml:space="preserve"> strange, </w:t>
      </w:r>
      <w:r w:rsidRPr="00AE4415">
        <w:rPr>
          <w:b/>
          <w:color w:val="000000"/>
          <w:highlight w:val="yellow"/>
          <w:u w:val="single"/>
        </w:rPr>
        <w:t>less binding on our sense of possibility</w:t>
      </w:r>
      <w:r w:rsidRPr="00B96633">
        <w:rPr>
          <w:color w:val="000000"/>
          <w:sz w:val="16"/>
        </w:rPr>
        <w:t xml:space="preserve">. </w:t>
      </w:r>
      <w:r w:rsidRPr="00B96633">
        <w:rPr>
          <w:bCs/>
          <w:color w:val="000000"/>
          <w:sz w:val="16"/>
        </w:rPr>
        <w:t>The second function</w:t>
      </w:r>
      <w:r w:rsidRPr="00B96633">
        <w:rPr>
          <w:b/>
          <w:color w:val="000000"/>
          <w:u w:val="single"/>
        </w:rPr>
        <w:t xml:space="preserve"> </w:t>
      </w:r>
      <w:r w:rsidRPr="00AE4415">
        <w:rPr>
          <w:b/>
          <w:color w:val="000000"/>
          <w:highlight w:val="yellow"/>
          <w:u w:val="single"/>
        </w:rPr>
        <w:t xml:space="preserve">redirects “our attention </w:t>
      </w:r>
      <w:r w:rsidRPr="00463796">
        <w:rPr>
          <w:b/>
          <w:color w:val="000000"/>
          <w:u w:val="single"/>
        </w:rPr>
        <w:t xml:space="preserve">and energies </w:t>
      </w:r>
      <w:r w:rsidRPr="00AE4415">
        <w:rPr>
          <w:b/>
          <w:color w:val="000000"/>
          <w:highlight w:val="yellow"/>
          <w:u w:val="single"/>
        </w:rPr>
        <w:t>toward an open future</w:t>
      </w:r>
      <w:r w:rsidRPr="00B96633">
        <w:rPr>
          <w:color w:val="000000"/>
          <w:sz w:val="16"/>
        </w:rPr>
        <w:t xml:space="preserve"> … providing a vision or glimmer of a better world.”</w:t>
      </w:r>
      <w:hyperlink r:id="rId24">
        <w:r w:rsidRPr="00463796">
          <w:rPr>
            <w:color w:val="0000FF"/>
            <w:u w:val="single"/>
            <w:vertAlign w:val="superscript"/>
          </w:rPr>
          <w:t>17</w:t>
        </w:r>
      </w:hyperlink>
      <w:r w:rsidRPr="00B96633">
        <w:rPr>
          <w:color w:val="000000"/>
          <w:sz w:val="16"/>
        </w:rPr>
        <w:t> </w:t>
      </w:r>
      <w:r w:rsidRPr="00463796">
        <w:rPr>
          <w:b/>
          <w:color w:val="000000"/>
          <w:u w:val="single"/>
        </w:rPr>
        <w:t>The power of comrade is in how it negates old relations and promises new ones—the promise itself ushers them in,</w:t>
      </w:r>
      <w:r w:rsidRPr="00B96633">
        <w:rPr>
          <w:color w:val="000000"/>
          <w:sz w:val="16"/>
        </w:rPr>
        <w:t xml:space="preserve"> welcoming the new comrade into relations irreducible to their broader setting.</w:t>
      </w:r>
    </w:p>
    <w:bookmarkEnd w:id="0"/>
    <w:p w14:paraId="38722A82" w14:textId="77777777" w:rsidR="00377CEA" w:rsidRDefault="00377CEA" w:rsidP="00377CEA">
      <w:pPr>
        <w:pStyle w:val="Heading4"/>
      </w:pPr>
      <w:r>
        <w:t>The role of the ballot is fidelity to the truth – dedication to a shared horizon is liberatory, Dean 19:</w:t>
      </w:r>
    </w:p>
    <w:p w14:paraId="0ED59D4A" w14:textId="77777777" w:rsidR="00377CEA" w:rsidRPr="00342425" w:rsidRDefault="00377CEA" w:rsidP="00377CEA">
      <w:r w:rsidRPr="00AE4415">
        <w:rPr>
          <w:highlight w:val="yellow"/>
        </w:rPr>
        <w:t>Dean, Jodi. Comrade: An essay on political belonging. Verso, 2019.</w:t>
      </w:r>
      <w:r>
        <w:t xml:space="preserve"> // LHP BT + LHP PS </w:t>
      </w:r>
    </w:p>
    <w:p w14:paraId="33FFCE1D" w14:textId="77777777" w:rsidR="00377CEA" w:rsidRDefault="00377CEA" w:rsidP="00377CEA">
      <w:pPr>
        <w:spacing w:before="24"/>
        <w:jc w:val="both"/>
        <w:rPr>
          <w:b/>
          <w:color w:val="000000"/>
          <w:u w:val="single"/>
        </w:rPr>
      </w:pPr>
      <w:r w:rsidRPr="00132AC2">
        <w:rPr>
          <w:color w:val="000000"/>
          <w:sz w:val="8"/>
        </w:rPr>
        <w:t xml:space="preserve">The idea that comrades are those who belong to the same side of a political struggle leads to the fourth thesis: </w:t>
      </w:r>
      <w:r w:rsidRPr="00132AC2">
        <w:rPr>
          <w:b/>
          <w:color w:val="000000"/>
          <w:u w:val="single"/>
        </w:rPr>
        <w:t xml:space="preserve">The </w:t>
      </w:r>
      <w:r w:rsidRPr="00AE4415">
        <w:rPr>
          <w:rStyle w:val="Emphasis"/>
          <w:highlight w:val="yellow"/>
        </w:rPr>
        <w:t>relation between comrades is mediated by</w:t>
      </w:r>
      <w:r w:rsidRPr="00132AC2">
        <w:rPr>
          <w:b/>
          <w:color w:val="000000"/>
          <w:u w:val="single"/>
        </w:rPr>
        <w:t xml:space="preserve"> fidelity to a </w:t>
      </w:r>
      <w:r w:rsidRPr="00AE4415">
        <w:rPr>
          <w:rStyle w:val="Emphasis"/>
          <w:highlight w:val="yellow"/>
        </w:rPr>
        <w:t>truth</w:t>
      </w:r>
      <w:r w:rsidRPr="00132AC2">
        <w:rPr>
          <w:b/>
          <w:color w:val="000000"/>
          <w:u w:val="single"/>
        </w:rPr>
        <w:t xml:space="preserve">; </w:t>
      </w:r>
      <w:r w:rsidRPr="00AE4415">
        <w:rPr>
          <w:rStyle w:val="Emphasis"/>
          <w:highlight w:val="yellow"/>
        </w:rPr>
        <w:t>practices</w:t>
      </w:r>
      <w:r w:rsidRPr="00132AC2">
        <w:rPr>
          <w:b/>
          <w:color w:val="000000"/>
          <w:u w:val="single"/>
        </w:rPr>
        <w:t xml:space="preserve"> of comradeship </w:t>
      </w:r>
      <w:r w:rsidRPr="00AE4415">
        <w:rPr>
          <w:rStyle w:val="Emphasis"/>
          <w:highlight w:val="yellow"/>
        </w:rPr>
        <w:t>materialize</w:t>
      </w:r>
      <w:r w:rsidRPr="00132AC2">
        <w:rPr>
          <w:b/>
          <w:color w:val="000000"/>
          <w:u w:val="single"/>
        </w:rPr>
        <w:t xml:space="preserve"> this </w:t>
      </w:r>
      <w:r w:rsidRPr="00AE4415">
        <w:rPr>
          <w:rStyle w:val="Emphasis"/>
          <w:highlight w:val="yellow"/>
        </w:rPr>
        <w:t>fidelity</w:t>
      </w:r>
      <w:r w:rsidRPr="00132AC2">
        <w:rPr>
          <w:b/>
          <w:color w:val="000000"/>
          <w:u w:val="single"/>
        </w:rPr>
        <w:t>. The “same side” points to the truth comrades are faithful to—the political truth that unites them</w:t>
      </w:r>
      <w:r w:rsidRPr="00132AC2">
        <w:rPr>
          <w:color w:val="000000"/>
          <w:sz w:val="8"/>
        </w:rPr>
        <w:t>—</w:t>
      </w:r>
      <w:r w:rsidRPr="00132AC2">
        <w:rPr>
          <w:b/>
          <w:color w:val="000000"/>
          <w:u w:val="single"/>
        </w:rPr>
        <w:t>and the fidelity with which they work to realize this truth in the world.</w:t>
      </w:r>
      <w:r w:rsidRPr="00132AC2">
        <w:rPr>
          <w:color w:val="000000"/>
          <w:sz w:val="8"/>
        </w:rPr>
        <w:t xml:space="preserve"> “Belonging” invites attention to the expectations, practices, and affects that being on the same side generates. The notions of truth and fidelity at work here come from Alain </w:t>
      </w:r>
      <w:proofErr w:type="spellStart"/>
      <w:r w:rsidRPr="00132AC2">
        <w:rPr>
          <w:color w:val="000000"/>
          <w:sz w:val="8"/>
        </w:rPr>
        <w:t>Badiou</w:t>
      </w:r>
      <w:proofErr w:type="spellEnd"/>
      <w:r w:rsidRPr="00132AC2">
        <w:rPr>
          <w:color w:val="000000"/>
          <w:sz w:val="8"/>
        </w:rPr>
        <w:t xml:space="preserve">. In brief, </w:t>
      </w:r>
      <w:proofErr w:type="spellStart"/>
      <w:r w:rsidRPr="00132AC2">
        <w:rPr>
          <w:b/>
          <w:color w:val="000000"/>
          <w:u w:val="single"/>
        </w:rPr>
        <w:t>Badiou</w:t>
      </w:r>
      <w:proofErr w:type="spellEnd"/>
      <w:r w:rsidRPr="00132AC2">
        <w:rPr>
          <w:b/>
          <w:color w:val="000000"/>
          <w:u w:val="single"/>
        </w:rPr>
        <w:t xml:space="preserve"> rejects the idea of truth as a proposition or judgment, arguing instead that </w:t>
      </w:r>
      <w:r w:rsidRPr="00AE4415">
        <w:rPr>
          <w:rStyle w:val="StyleUnderline"/>
          <w:highlight w:val="yellow"/>
        </w:rPr>
        <w:t>truth is a process</w:t>
      </w:r>
      <w:r w:rsidRPr="00132AC2">
        <w:rPr>
          <w:b/>
          <w:color w:val="000000"/>
          <w:u w:val="single"/>
        </w:rPr>
        <w:t xml:space="preserve">. The </w:t>
      </w:r>
      <w:r w:rsidRPr="00AE4415">
        <w:rPr>
          <w:b/>
          <w:color w:val="000000"/>
          <w:highlight w:val="yellow"/>
          <w:u w:val="single"/>
        </w:rPr>
        <w:t>process begins</w:t>
      </w:r>
      <w:r w:rsidRPr="00132AC2">
        <w:rPr>
          <w:b/>
          <w:color w:val="000000"/>
          <w:u w:val="single"/>
        </w:rPr>
        <w:t xml:space="preserve"> </w:t>
      </w:r>
      <w:r w:rsidRPr="00AE4415">
        <w:rPr>
          <w:b/>
          <w:color w:val="000000"/>
          <w:highlight w:val="yellow"/>
          <w:u w:val="single"/>
        </w:rPr>
        <w:t>with</w:t>
      </w:r>
      <w:r w:rsidRPr="00132AC2">
        <w:rPr>
          <w:b/>
          <w:color w:val="000000"/>
          <w:u w:val="single"/>
        </w:rPr>
        <w:t xml:space="preserve"> the eruption of something new, </w:t>
      </w:r>
      <w:r w:rsidRPr="00AE4415">
        <w:rPr>
          <w:b/>
          <w:color w:val="000000"/>
          <w:highlight w:val="yellow"/>
          <w:u w:val="single"/>
        </w:rPr>
        <w:t>an event</w:t>
      </w:r>
      <w:r w:rsidRPr="00132AC2">
        <w:rPr>
          <w:b/>
          <w:color w:val="000000"/>
          <w:u w:val="single"/>
        </w:rPr>
        <w:t>.</w:t>
      </w:r>
      <w:r w:rsidRPr="00132AC2">
        <w:rPr>
          <w:color w:val="000000"/>
          <w:sz w:val="8"/>
        </w:rPr>
        <w:t xml:space="preserve"> </w:t>
      </w:r>
      <w:r w:rsidRPr="00132AC2">
        <w:rPr>
          <w:b/>
          <w:color w:val="000000"/>
          <w:u w:val="single"/>
        </w:rPr>
        <w:t xml:space="preserve">Because an event changes the situation, breaks the confines of the given, </w:t>
      </w:r>
      <w:r w:rsidRPr="00AE4415">
        <w:rPr>
          <w:b/>
          <w:color w:val="000000"/>
          <w:highlight w:val="yellow"/>
          <w:u w:val="single"/>
        </w:rPr>
        <w:t>it is undecidable</w:t>
      </w:r>
      <w:r w:rsidRPr="00132AC2">
        <w:rPr>
          <w:b/>
          <w:color w:val="000000"/>
          <w:u w:val="single"/>
        </w:rPr>
        <w:t xml:space="preserve"> in terms of the given; it is something entirely new</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argues that this undecidability “induces the appearance of a </w:t>
      </w:r>
      <w:r w:rsidRPr="00132AC2">
        <w:rPr>
          <w:i/>
          <w:color w:val="000000"/>
          <w:sz w:val="8"/>
        </w:rPr>
        <w:t>subject</w:t>
      </w:r>
      <w:r w:rsidRPr="00132AC2">
        <w:rPr>
          <w:color w:val="000000"/>
          <w:sz w:val="8"/>
        </w:rPr>
        <w:t xml:space="preserve"> of the event.”</w:t>
      </w:r>
      <w:hyperlink r:id="rId25">
        <w:r w:rsidRPr="00132AC2">
          <w:rPr>
            <w:color w:val="0000FF"/>
            <w:u w:val="single"/>
            <w:vertAlign w:val="superscript"/>
          </w:rPr>
          <w:t>60</w:t>
        </w:r>
      </w:hyperlink>
      <w:r w:rsidRPr="00132AC2">
        <w:rPr>
          <w:color w:val="000000"/>
          <w:sz w:val="8"/>
        </w:rPr>
        <w:t xml:space="preserve"> </w:t>
      </w:r>
      <w:r w:rsidRPr="00AE4415">
        <w:rPr>
          <w:b/>
          <w:color w:val="000000"/>
          <w:highlight w:val="yellow"/>
          <w:u w:val="single"/>
        </w:rPr>
        <w:t>This subject isn’t the cause of the event. It’s an effect</w:t>
      </w:r>
      <w:r w:rsidRPr="00132AC2">
        <w:rPr>
          <w:b/>
          <w:color w:val="000000"/>
          <w:u w:val="single"/>
        </w:rPr>
        <w:t xml:space="preserve"> of </w:t>
      </w:r>
      <w:r w:rsidRPr="00AE4415">
        <w:rPr>
          <w:b/>
          <w:color w:val="000000"/>
          <w:highlight w:val="yellow"/>
          <w:u w:val="single"/>
        </w:rPr>
        <w:t>or response</w:t>
      </w:r>
      <w:r w:rsidRPr="00132AC2">
        <w:rPr>
          <w:b/>
          <w:color w:val="000000"/>
          <w:u w:val="single"/>
        </w:rPr>
        <w:t xml:space="preserve"> to the event,</w:t>
      </w:r>
      <w:r w:rsidRPr="00132AC2">
        <w:rPr>
          <w:color w:val="000000"/>
          <w:sz w:val="8"/>
        </w:rPr>
        <w:t xml:space="preserve"> “the decision to </w:t>
      </w:r>
      <w:r w:rsidRPr="00132AC2">
        <w:rPr>
          <w:i/>
          <w:color w:val="000000"/>
          <w:sz w:val="8"/>
        </w:rPr>
        <w:t>say</w:t>
      </w:r>
      <w:r w:rsidRPr="00132AC2">
        <w:rPr>
          <w:color w:val="000000"/>
          <w:sz w:val="8"/>
        </w:rPr>
        <w:t xml:space="preserve"> that the event has taken place.” Grammar might seduce us into rendering this subject as “I.” </w:t>
      </w:r>
      <w:r w:rsidRPr="00132AC2">
        <w:rPr>
          <w:b/>
          <w:color w:val="000000"/>
          <w:u w:val="single"/>
        </w:rPr>
        <w:t>We should</w:t>
      </w:r>
      <w:r w:rsidRPr="00132AC2">
        <w:rPr>
          <w:color w:val="000000"/>
          <w:sz w:val="8"/>
        </w:rPr>
        <w:t xml:space="preserve"> avoid this temptation and </w:t>
      </w:r>
      <w:r w:rsidRPr="00AE4415">
        <w:rPr>
          <w:b/>
          <w:color w:val="000000"/>
          <w:highlight w:val="yellow"/>
          <w:u w:val="single"/>
        </w:rPr>
        <w:t>recognize the subject</w:t>
      </w:r>
      <w:r w:rsidRPr="00AE4415">
        <w:rPr>
          <w:color w:val="000000"/>
          <w:sz w:val="8"/>
          <w:highlight w:val="yellow"/>
        </w:rPr>
        <w:t xml:space="preserve"> </w:t>
      </w:r>
      <w:r w:rsidRPr="00AE4415">
        <w:rPr>
          <w:b/>
          <w:color w:val="000000"/>
          <w:highlight w:val="yellow"/>
          <w:u w:val="single"/>
        </w:rPr>
        <w:t>as</w:t>
      </w:r>
      <w:r w:rsidRPr="00132AC2">
        <w:rPr>
          <w:color w:val="000000"/>
          <w:sz w:val="8"/>
        </w:rPr>
        <w:t xml:space="preserve"> designating an inflection point, </w:t>
      </w:r>
      <w:r w:rsidRPr="00AE4415">
        <w:rPr>
          <w:b/>
          <w:color w:val="000000"/>
          <w:highlight w:val="yellow"/>
          <w:u w:val="single"/>
        </w:rPr>
        <w:t>a response that extends the event</w:t>
      </w:r>
      <w:r w:rsidRPr="00132AC2">
        <w:rPr>
          <w:b/>
          <w:color w:val="000000"/>
          <w:u w:val="single"/>
        </w:rPr>
        <w:t>.</w:t>
      </w:r>
      <w:r w:rsidRPr="00132AC2">
        <w:rPr>
          <w:color w:val="000000"/>
          <w:sz w:val="8"/>
        </w:rPr>
        <w:t xml:space="preserve"> </w:t>
      </w:r>
      <w:r w:rsidRPr="00132AC2">
        <w:rPr>
          <w:b/>
          <w:color w:val="000000"/>
          <w:u w:val="single"/>
        </w:rPr>
        <w:t xml:space="preserve">The decision that a truth has appeared, that an event has occurred, </w:t>
      </w:r>
      <w:r w:rsidRPr="00AE4415">
        <w:rPr>
          <w:b/>
          <w:color w:val="000000"/>
          <w:highlight w:val="yellow"/>
          <w:u w:val="single"/>
        </w:rPr>
        <w:t>incites a process of verification</w:t>
      </w:r>
      <w:r w:rsidRPr="00132AC2">
        <w:rPr>
          <w:color w:val="000000"/>
          <w:sz w:val="8"/>
        </w:rPr>
        <w:t xml:space="preserve">, the “infinite procedure of verification of the true,” </w:t>
      </w:r>
      <w:r w:rsidRPr="00132AC2">
        <w:rPr>
          <w:b/>
          <w:color w:val="000000"/>
          <w:u w:val="single"/>
        </w:rPr>
        <w:t>in</w:t>
      </w:r>
      <w:r w:rsidRPr="00132AC2">
        <w:rPr>
          <w:color w:val="000000"/>
          <w:sz w:val="8"/>
        </w:rPr>
        <w:t xml:space="preserve"> </w:t>
      </w:r>
      <w:r w:rsidRPr="00132AC2">
        <w:rPr>
          <w:b/>
          <w:color w:val="000000"/>
          <w:u w:val="single"/>
        </w:rPr>
        <w:t xml:space="preserve">what </w:t>
      </w:r>
      <w:proofErr w:type="spellStart"/>
      <w:r w:rsidRPr="00132AC2">
        <w:rPr>
          <w:b/>
          <w:color w:val="000000"/>
          <w:u w:val="single"/>
        </w:rPr>
        <w:t>Badiou</w:t>
      </w:r>
      <w:proofErr w:type="spellEnd"/>
      <w:r w:rsidRPr="00132AC2">
        <w:rPr>
          <w:b/>
          <w:color w:val="000000"/>
          <w:u w:val="single"/>
        </w:rPr>
        <w:t xml:space="preserve"> calls </w:t>
      </w:r>
      <w:r w:rsidRPr="00AE4415">
        <w:rPr>
          <w:b/>
          <w:color w:val="000000"/>
          <w:highlight w:val="yellow"/>
          <w:u w:val="single"/>
        </w:rPr>
        <w:t>an “exercise of fidelity</w:t>
      </w:r>
      <w:r w:rsidRPr="00132AC2">
        <w:rPr>
          <w:color w:val="000000"/>
          <w:sz w:val="8"/>
        </w:rPr>
        <w:t>.”</w:t>
      </w:r>
      <w:hyperlink r:id="rId26">
        <w:r w:rsidRPr="00132AC2">
          <w:rPr>
            <w:color w:val="0000FF"/>
            <w:u w:val="single"/>
            <w:vertAlign w:val="superscript"/>
          </w:rPr>
          <w:t>61</w:t>
        </w:r>
      </w:hyperlink>
      <w:r w:rsidRPr="00132AC2">
        <w:rPr>
          <w:color w:val="000000"/>
          <w:sz w:val="8"/>
        </w:rPr>
        <w:t xml:space="preserve"> </w:t>
      </w:r>
      <w:r w:rsidRPr="00132AC2">
        <w:rPr>
          <w:b/>
          <w:color w:val="000000"/>
          <w:u w:val="single"/>
        </w:rPr>
        <w:t xml:space="preserve">Fidelity is a working out and </w:t>
      </w:r>
      <w:r w:rsidRPr="00AE4415">
        <w:rPr>
          <w:b/>
          <w:color w:val="000000"/>
          <w:highlight w:val="yellow"/>
          <w:u w:val="single"/>
        </w:rPr>
        <w:t>working through</w:t>
      </w:r>
      <w:r w:rsidRPr="00132AC2">
        <w:rPr>
          <w:b/>
          <w:color w:val="000000"/>
          <w:u w:val="single"/>
        </w:rPr>
        <w:t xml:space="preserve"> of the </w:t>
      </w:r>
      <w:r w:rsidRPr="00AE4415">
        <w:rPr>
          <w:b/>
          <w:color w:val="000000"/>
          <w:highlight w:val="yellow"/>
          <w:u w:val="single"/>
        </w:rPr>
        <w:t>truth</w:t>
      </w:r>
      <w:r w:rsidRPr="00132AC2">
        <w:rPr>
          <w:b/>
          <w:color w:val="000000"/>
          <w:u w:val="single"/>
        </w:rPr>
        <w:t xml:space="preserve">, an </w:t>
      </w:r>
      <w:r w:rsidRPr="00AE4415">
        <w:rPr>
          <w:b/>
          <w:color w:val="000000"/>
          <w:highlight w:val="yellow"/>
          <w:u w:val="single"/>
        </w:rPr>
        <w:t>engagement</w:t>
      </w:r>
      <w:r w:rsidRPr="00132AC2">
        <w:rPr>
          <w:b/>
          <w:color w:val="000000"/>
          <w:u w:val="single"/>
        </w:rPr>
        <w:t xml:space="preserve"> with truth </w:t>
      </w:r>
      <w:r w:rsidRPr="00AE4415">
        <w:rPr>
          <w:b/>
          <w:color w:val="000000"/>
          <w:highlight w:val="yellow"/>
          <w:u w:val="single"/>
        </w:rPr>
        <w:t>that extends</w:t>
      </w:r>
      <w:r w:rsidRPr="00132AC2">
        <w:rPr>
          <w:b/>
          <w:color w:val="000000"/>
          <w:u w:val="single"/>
        </w:rPr>
        <w:t xml:space="preserve"> out </w:t>
      </w:r>
      <w:r w:rsidRPr="00AE4415">
        <w:rPr>
          <w:b/>
          <w:color w:val="000000"/>
          <w:highlight w:val="yellow"/>
          <w:u w:val="single"/>
        </w:rPr>
        <w:t>into</w:t>
      </w:r>
      <w:r w:rsidRPr="00132AC2">
        <w:rPr>
          <w:b/>
          <w:color w:val="000000"/>
          <w:u w:val="single"/>
        </w:rPr>
        <w:t xml:space="preserve"> </w:t>
      </w:r>
      <w:r w:rsidRPr="00AE4415">
        <w:rPr>
          <w:b/>
          <w:color w:val="000000"/>
          <w:highlight w:val="yellow"/>
          <w:u w:val="single"/>
        </w:rPr>
        <w:t>and</w:t>
      </w:r>
      <w:r w:rsidRPr="00132AC2">
        <w:rPr>
          <w:b/>
          <w:color w:val="000000"/>
          <w:u w:val="single"/>
        </w:rPr>
        <w:t xml:space="preserve"> </w:t>
      </w:r>
      <w:r w:rsidRPr="00AE4415">
        <w:rPr>
          <w:b/>
          <w:color w:val="000000"/>
          <w:highlight w:val="yellow"/>
          <w:u w:val="single"/>
        </w:rPr>
        <w:t>changes the world</w:t>
      </w:r>
      <w:r w:rsidRPr="00132AC2">
        <w:rPr>
          <w:b/>
          <w:color w:val="000000"/>
          <w:u w:val="single"/>
        </w:rPr>
        <w:t xml:space="preserve">. We should recognize here the unavoidably collective dimension of fidelity: </w:t>
      </w:r>
      <w:r w:rsidRPr="00AE4415">
        <w:rPr>
          <w:b/>
          <w:color w:val="000000"/>
          <w:highlight w:val="yellow"/>
          <w:u w:val="single"/>
        </w:rPr>
        <w:t>in</w:t>
      </w:r>
      <w:r w:rsidRPr="00132AC2">
        <w:rPr>
          <w:b/>
          <w:color w:val="000000"/>
          <w:u w:val="single"/>
        </w:rPr>
        <w:t xml:space="preserve"> the </w:t>
      </w:r>
      <w:r w:rsidRPr="00AE4415">
        <w:rPr>
          <w:b/>
          <w:color w:val="000000"/>
          <w:highlight w:val="yellow"/>
          <w:u w:val="single"/>
        </w:rPr>
        <w:t>political</w:t>
      </w:r>
      <w:r w:rsidRPr="00132AC2">
        <w:rPr>
          <w:b/>
          <w:color w:val="000000"/>
          <w:u w:val="single"/>
        </w:rPr>
        <w:t xml:space="preserve"> field, </w:t>
      </w:r>
      <w:r w:rsidRPr="00AE4415">
        <w:rPr>
          <w:b/>
          <w:color w:val="000000"/>
          <w:highlight w:val="yellow"/>
          <w:u w:val="single"/>
        </w:rPr>
        <w:t>verification is a struggle</w:t>
      </w:r>
      <w:r w:rsidRPr="00132AC2">
        <w:rPr>
          <w:b/>
          <w:color w:val="000000"/>
          <w:u w:val="single"/>
        </w:rPr>
        <w:t xml:space="preserve"> of the many. </w:t>
      </w:r>
      <w:r w:rsidRPr="00132AC2">
        <w:rPr>
          <w:color w:val="000000"/>
          <w:sz w:val="8"/>
        </w:rPr>
        <w:t xml:space="preserve">Peter Hallward draws out some implications of </w:t>
      </w:r>
      <w:proofErr w:type="spellStart"/>
      <w:r w:rsidRPr="00132AC2">
        <w:rPr>
          <w:color w:val="000000"/>
          <w:sz w:val="8"/>
        </w:rPr>
        <w:t>Badiou’s</w:t>
      </w:r>
      <w:proofErr w:type="spellEnd"/>
      <w:r w:rsidRPr="00132AC2">
        <w:rPr>
          <w:color w:val="000000"/>
          <w:sz w:val="8"/>
        </w:rPr>
        <w:t xml:space="preserve"> conception of truth. First, it is subjective. Those faithful to an </w:t>
      </w:r>
      <w:proofErr w:type="spellStart"/>
      <w:r w:rsidRPr="00132AC2">
        <w:rPr>
          <w:color w:val="000000"/>
          <w:sz w:val="8"/>
        </w:rPr>
        <w:t>evental</w:t>
      </w:r>
      <w:proofErr w:type="spellEnd"/>
      <w:r w:rsidRPr="00132AC2">
        <w:rPr>
          <w:color w:val="000000"/>
          <w:sz w:val="8"/>
        </w:rPr>
        <w:t xml:space="preserve"> truth involve themselves in working it out, exploring its consequences.</w:t>
      </w:r>
      <w:hyperlink r:id="rId27">
        <w:r w:rsidRPr="00132AC2">
          <w:rPr>
            <w:color w:val="0000FF"/>
            <w:u w:val="single"/>
            <w:vertAlign w:val="superscript"/>
          </w:rPr>
          <w:t>62</w:t>
        </w:r>
      </w:hyperlink>
      <w:r w:rsidRPr="00132AC2">
        <w:rPr>
          <w:color w:val="000000"/>
          <w:sz w:val="8"/>
        </w:rPr>
        <w:t xml:space="preserve"> Second, fidelity is not blind faith; it is rigorous engagement unconcerned with individual personality and incorporated into the body of truth that it generates. Hallward writes:</w:t>
      </w:r>
      <w:r w:rsidRPr="00132AC2">
        <w:rPr>
          <w:b/>
          <w:color w:val="000000"/>
          <w:u w:val="single"/>
        </w:rPr>
        <w:t xml:space="preserve"> </w:t>
      </w:r>
      <w:r w:rsidRPr="00132AC2">
        <w:rPr>
          <w:color w:val="000000"/>
          <w:sz w:val="8"/>
        </w:rPr>
        <w:t xml:space="preserve">Fidelity is, by definition, ex-centric, directed outward, beyond the limits of a merely personal integrity. To be faithful to an </w:t>
      </w:r>
      <w:proofErr w:type="spellStart"/>
      <w:r w:rsidRPr="00132AC2">
        <w:rPr>
          <w:color w:val="000000"/>
          <w:sz w:val="8"/>
        </w:rPr>
        <w:t>evental</w:t>
      </w:r>
      <w:proofErr w:type="spellEnd"/>
      <w:r w:rsidRPr="00132AC2">
        <w:rPr>
          <w:color w:val="000000"/>
          <w:sz w:val="8"/>
        </w:rPr>
        <w:t xml:space="preserve"> implication always means to abandon oneself, rigorously, to the unfolding of its consequences. </w:t>
      </w:r>
      <w:r w:rsidRPr="00132AC2">
        <w:rPr>
          <w:b/>
          <w:color w:val="000000"/>
          <w:u w:val="single"/>
        </w:rPr>
        <w:t>Fidelity implies that, if there is truth, it can be only cruelly indifferent to the private as such.</w:t>
      </w:r>
      <w:r w:rsidRPr="00132AC2">
        <w:rPr>
          <w:color w:val="000000"/>
          <w:sz w:val="8"/>
        </w:rPr>
        <w:t xml:space="preserve"> </w:t>
      </w:r>
      <w:r w:rsidRPr="00132AC2">
        <w:rPr>
          <w:b/>
          <w:color w:val="000000"/>
          <w:u w:val="single"/>
        </w:rPr>
        <w:t xml:space="preserve">Every truth involves a kind of anti-privatization, a subjective collectivization. In truth, “I” matter only insofar as I am </w:t>
      </w:r>
      <w:r w:rsidRPr="00132AC2">
        <w:rPr>
          <w:b/>
          <w:color w:val="000000"/>
          <w:u w:val="single"/>
        </w:rPr>
        <w:lastRenderedPageBreak/>
        <w:t>subsumed by the impersonal vector of truth—say, the political organization, or the scientific research program.</w:t>
      </w:r>
      <w:hyperlink r:id="rId28">
        <w:r w:rsidRPr="00132AC2">
          <w:rPr>
            <w:b/>
            <w:color w:val="0000FF"/>
            <w:u w:val="single"/>
            <w:vertAlign w:val="superscript"/>
          </w:rPr>
          <w:t>63</w:t>
        </w:r>
      </w:hyperlink>
      <w:r w:rsidRPr="00132AC2">
        <w:rPr>
          <w:b/>
          <w:color w:val="000000"/>
          <w:u w:val="single"/>
        </w:rPr>
        <w:t xml:space="preserve"> The truth process builds a new body</w:t>
      </w:r>
      <w:r w:rsidRPr="00132AC2">
        <w:rPr>
          <w:color w:val="000000"/>
          <w:sz w:val="8"/>
        </w:rPr>
        <w:t>. This body of truth is a collective formed to “work for the consequences of the new” and this work, this collective, disciplines and subsumes the faithful.</w:t>
      </w:r>
      <w:hyperlink r:id="rId29">
        <w:r w:rsidRPr="00132AC2">
          <w:rPr>
            <w:color w:val="0000FF"/>
            <w:u w:val="single"/>
            <w:vertAlign w:val="superscript"/>
          </w:rPr>
          <w:t>64</w:t>
        </w:r>
      </w:hyperlink>
      <w:r w:rsidRPr="00132AC2">
        <w:rPr>
          <w:color w:val="000000"/>
          <w:sz w:val="8"/>
        </w:rPr>
        <w:t>Third, collectivity does not imply uniformity. The infinite procedure of verification incorporates multiple experiments, enactments, and effects.</w:t>
      </w:r>
      <w:r w:rsidRPr="00132AC2">
        <w:rPr>
          <w:b/>
          <w:color w:val="000000"/>
          <w:u w:val="single"/>
        </w:rPr>
        <w:t xml:space="preserve"> </w:t>
      </w:r>
      <w:proofErr w:type="spellStart"/>
      <w:r w:rsidRPr="00132AC2">
        <w:rPr>
          <w:color w:val="000000"/>
          <w:sz w:val="8"/>
        </w:rPr>
        <w:t>Badiou</w:t>
      </w:r>
      <w:proofErr w:type="spellEnd"/>
      <w:r w:rsidRPr="00132AC2">
        <w:rPr>
          <w:color w:val="000000"/>
          <w:sz w:val="8"/>
        </w:rPr>
        <w:t xml:space="preserve"> writes, “An organization lies at the intersection between an </w:t>
      </w:r>
      <w:proofErr w:type="gramStart"/>
      <w:r w:rsidRPr="00132AC2">
        <w:rPr>
          <w:color w:val="000000"/>
          <w:sz w:val="8"/>
        </w:rPr>
        <w:t>Idea</w:t>
      </w:r>
      <w:proofErr w:type="gramEnd"/>
      <w:r w:rsidRPr="00132AC2">
        <w:rPr>
          <w:color w:val="000000"/>
          <w:sz w:val="8"/>
        </w:rPr>
        <w:t xml:space="preserve"> and an event. However, this intersection only exists as process, whose immediate subject is the political militant.”</w:t>
      </w:r>
      <w:hyperlink r:id="rId30">
        <w:r w:rsidRPr="00132AC2">
          <w:rPr>
            <w:color w:val="0000FF"/>
            <w:u w:val="single"/>
            <w:vertAlign w:val="superscript"/>
          </w:rPr>
          <w:t>65</w:t>
        </w:r>
      </w:hyperlink>
      <w:r w:rsidRPr="00132AC2">
        <w:rPr>
          <w:color w:val="000000"/>
          <w:sz w:val="8"/>
        </w:rPr>
        <w:t xml:space="preserve"> We should amend this statement by replacing </w:t>
      </w:r>
      <w:r w:rsidRPr="00132AC2">
        <w:rPr>
          <w:i/>
          <w:color w:val="000000"/>
          <w:sz w:val="8"/>
        </w:rPr>
        <w:t>militant</w:t>
      </w:r>
      <w:r w:rsidRPr="00132AC2">
        <w:rPr>
          <w:color w:val="000000"/>
          <w:sz w:val="8"/>
        </w:rPr>
        <w:t xml:space="preserve"> with </w:t>
      </w:r>
      <w:r w:rsidRPr="00132AC2">
        <w:rPr>
          <w:i/>
          <w:color w:val="000000"/>
          <w:sz w:val="8"/>
        </w:rPr>
        <w:t>comrade</w:t>
      </w:r>
      <w:r w:rsidRPr="00132AC2">
        <w:rPr>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132AC2">
        <w:rPr>
          <w:color w:val="000000"/>
          <w:sz w:val="8"/>
        </w:rPr>
        <w:t>body</w:t>
      </w:r>
      <w:proofErr w:type="gramEnd"/>
      <w:r w:rsidRPr="00132AC2">
        <w:rPr>
          <w:color w:val="000000"/>
          <w:sz w:val="8"/>
        </w:rPr>
        <w:t xml:space="preserve"> and that body is the party, in both its historical and formal sense. Already in </w:t>
      </w:r>
      <w:r w:rsidRPr="00132AC2">
        <w:rPr>
          <w:i/>
          <w:color w:val="000000"/>
          <w:sz w:val="8"/>
        </w:rPr>
        <w:t>Theory of the Subject</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recognizes the necessity of a political body, the party as the “subject-support of all politics.”</w:t>
      </w:r>
      <w:hyperlink r:id="rId31">
        <w:r w:rsidRPr="00132AC2">
          <w:rPr>
            <w:color w:val="0000FF"/>
            <w:u w:val="single"/>
            <w:vertAlign w:val="superscript"/>
          </w:rPr>
          <w:t>66</w:t>
        </w:r>
      </w:hyperlink>
      <w:r w:rsidRPr="00132AC2">
        <w:rPr>
          <w:color w:val="000000"/>
          <w:sz w:val="8"/>
        </w:rPr>
        <w:t xml:space="preserve"> He writes:</w:t>
      </w:r>
      <w:r w:rsidRPr="00132AC2">
        <w:rPr>
          <w:b/>
          <w:color w:val="000000"/>
          <w:u w:val="single"/>
        </w:rPr>
        <w:t xml:space="preserve"> </w:t>
      </w:r>
      <w:r w:rsidRPr="00132AC2">
        <w:rPr>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32">
        <w:r w:rsidRPr="00132AC2">
          <w:rPr>
            <w:color w:val="0000FF"/>
            <w:u w:val="single"/>
            <w:vertAlign w:val="superscript"/>
          </w:rPr>
          <w:t>67</w:t>
        </w:r>
      </w:hyperlink>
      <w:r w:rsidRPr="00132AC2">
        <w:rPr>
          <w:b/>
          <w:color w:val="000000"/>
          <w:u w:val="single"/>
        </w:rPr>
        <w:t xml:space="preserve"> As a figure of political belonging, the </w:t>
      </w:r>
      <w:r w:rsidRPr="00AE4415">
        <w:rPr>
          <w:b/>
          <w:color w:val="000000"/>
          <w:highlight w:val="yellow"/>
          <w:u w:val="single"/>
        </w:rPr>
        <w:t>comrade</w:t>
      </w:r>
      <w:r w:rsidRPr="00132AC2">
        <w:rPr>
          <w:b/>
          <w:color w:val="000000"/>
          <w:u w:val="single"/>
        </w:rPr>
        <w:t xml:space="preserve"> is a faithful </w:t>
      </w:r>
      <w:r w:rsidRPr="00AE4415">
        <w:rPr>
          <w:b/>
          <w:color w:val="000000"/>
          <w:highlight w:val="yellow"/>
          <w:u w:val="single"/>
        </w:rPr>
        <w:t>response</w:t>
      </w:r>
      <w:r w:rsidRPr="00132AC2">
        <w:rPr>
          <w:b/>
          <w:color w:val="000000"/>
          <w:u w:val="single"/>
        </w:rPr>
        <w:t xml:space="preserve"> </w:t>
      </w:r>
      <w:r w:rsidRPr="00AE4415">
        <w:rPr>
          <w:b/>
          <w:color w:val="000000"/>
          <w:highlight w:val="yellow"/>
          <w:u w:val="single"/>
        </w:rPr>
        <w:t xml:space="preserve">to </w:t>
      </w:r>
      <w:r w:rsidRPr="00132AC2">
        <w:rPr>
          <w:b/>
          <w:color w:val="000000"/>
          <w:u w:val="single"/>
        </w:rPr>
        <w:t xml:space="preserve">the </w:t>
      </w:r>
      <w:proofErr w:type="spellStart"/>
      <w:r w:rsidRPr="00132AC2">
        <w:rPr>
          <w:b/>
          <w:color w:val="000000"/>
          <w:u w:val="single"/>
        </w:rPr>
        <w:t>evental</w:t>
      </w:r>
      <w:proofErr w:type="spellEnd"/>
      <w:r w:rsidRPr="00132AC2">
        <w:rPr>
          <w:b/>
          <w:color w:val="000000"/>
          <w:u w:val="single"/>
        </w:rPr>
        <w:t xml:space="preserve"> </w:t>
      </w:r>
      <w:r w:rsidRPr="00AE4415">
        <w:rPr>
          <w:b/>
          <w:color w:val="000000"/>
          <w:highlight w:val="yellow"/>
          <w:u w:val="single"/>
        </w:rPr>
        <w:t>rupture of</w:t>
      </w:r>
      <w:r w:rsidRPr="00132AC2">
        <w:rPr>
          <w:b/>
          <w:color w:val="000000"/>
          <w:u w:val="single"/>
        </w:rPr>
        <w:t xml:space="preserve"> crowds and </w:t>
      </w:r>
      <w:r w:rsidRPr="00AE4415">
        <w:rPr>
          <w:b/>
          <w:color w:val="000000"/>
          <w:highlight w:val="yellow"/>
          <w:u w:val="single"/>
        </w:rPr>
        <w:t>movements</w:t>
      </w:r>
      <w:r w:rsidRPr="00132AC2">
        <w:rPr>
          <w:b/>
          <w:color w:val="000000"/>
          <w:u w:val="single"/>
        </w:rPr>
        <w:t xml:space="preserve">, to the egalitarian discharge that erupts from the force of the many where they don’t belong, to the movement </w:t>
      </w:r>
      <w:r w:rsidRPr="00AE4415">
        <w:rPr>
          <w:b/>
          <w:color w:val="000000"/>
          <w:highlight w:val="yellow"/>
          <w:u w:val="single"/>
        </w:rPr>
        <w:t xml:space="preserve">of </w:t>
      </w:r>
      <w:r w:rsidRPr="00132AC2">
        <w:rPr>
          <w:b/>
          <w:color w:val="000000"/>
          <w:u w:val="single"/>
        </w:rPr>
        <w:t xml:space="preserve">the </w:t>
      </w:r>
      <w:r w:rsidRPr="00AE4415">
        <w:rPr>
          <w:b/>
          <w:color w:val="000000"/>
          <w:highlight w:val="yellow"/>
          <w:u w:val="single"/>
        </w:rPr>
        <w:t>people</w:t>
      </w:r>
      <w:r w:rsidRPr="00132AC2">
        <w:rPr>
          <w:b/>
          <w:color w:val="000000"/>
          <w:u w:val="single"/>
        </w:rPr>
        <w:t xml:space="preserve"> </w:t>
      </w:r>
      <w:r w:rsidRPr="00AE4415">
        <w:rPr>
          <w:b/>
          <w:color w:val="000000"/>
          <w:highlight w:val="yellow"/>
          <w:u w:val="single"/>
        </w:rPr>
        <w:t xml:space="preserve">as </w:t>
      </w:r>
      <w:r w:rsidRPr="00132AC2">
        <w:rPr>
          <w:b/>
          <w:color w:val="000000"/>
          <w:u w:val="single"/>
        </w:rPr>
        <w:t xml:space="preserve">the </w:t>
      </w:r>
      <w:r w:rsidRPr="00AE4415">
        <w:rPr>
          <w:b/>
          <w:color w:val="000000"/>
          <w:highlight w:val="yellow"/>
          <w:u w:val="single"/>
        </w:rPr>
        <w:t>subject of politics</w:t>
      </w:r>
      <w:r w:rsidRPr="00132AC2">
        <w:rPr>
          <w:b/>
          <w:color w:val="000000"/>
          <w:u w:val="single"/>
        </w:rPr>
        <w:t>.</w:t>
      </w:r>
      <w:hyperlink r:id="rId33">
        <w:r w:rsidRPr="00132AC2">
          <w:rPr>
            <w:b/>
            <w:color w:val="0000FF"/>
            <w:u w:val="single"/>
            <w:vertAlign w:val="superscript"/>
          </w:rPr>
          <w:t>68</w:t>
        </w:r>
      </w:hyperlink>
      <w:r w:rsidRPr="00132AC2">
        <w:rPr>
          <w:b/>
          <w:color w:val="000000"/>
          <w:u w:val="single"/>
        </w:rPr>
        <w:t xml:space="preserve"> </w:t>
      </w:r>
      <w:r w:rsidRPr="00AE4415">
        <w:rPr>
          <w:b/>
          <w:color w:val="000000"/>
          <w:highlight w:val="yellow"/>
          <w:u w:val="single"/>
        </w:rPr>
        <w:t>Comrades</w:t>
      </w:r>
      <w:r w:rsidRPr="00132AC2">
        <w:rPr>
          <w:b/>
          <w:color w:val="000000"/>
          <w:u w:val="single"/>
        </w:rPr>
        <w:t xml:space="preserve"> </w:t>
      </w:r>
      <w:r w:rsidRPr="00AE4415">
        <w:rPr>
          <w:b/>
          <w:color w:val="000000"/>
          <w:highlight w:val="yellow"/>
          <w:u w:val="single"/>
        </w:rPr>
        <w:t>demonstrate fidelity through political work;</w:t>
      </w:r>
      <w:r w:rsidRPr="00132AC2">
        <w:rPr>
          <w:b/>
          <w:color w:val="000000"/>
          <w:u w:val="single"/>
        </w:rPr>
        <w:t xml:space="preserve"> through concerted, </w:t>
      </w:r>
      <w:r w:rsidRPr="00AE4415">
        <w:rPr>
          <w:b/>
          <w:color w:val="000000"/>
          <w:highlight w:val="yellow"/>
          <w:u w:val="single"/>
        </w:rPr>
        <w:t>disciplined engagement</w:t>
      </w:r>
      <w:r w:rsidRPr="00132AC2">
        <w:rPr>
          <w:b/>
          <w:color w:val="000000"/>
          <w:u w:val="single"/>
        </w:rPr>
        <w:t>. Their practical political work ex</w:t>
      </w:r>
      <w:r w:rsidRPr="00AE4415">
        <w:rPr>
          <w:b/>
          <w:color w:val="000000"/>
          <w:highlight w:val="yellow"/>
          <w:u w:val="single"/>
        </w:rPr>
        <w:t>tends the truth of the emancipatory egalitarian struggle of the oppressed into the world</w:t>
      </w:r>
      <w:r w:rsidRPr="00132AC2">
        <w:rPr>
          <w:b/>
          <w:color w:val="000000"/>
          <w:u w:val="single"/>
        </w:rPr>
        <w:t>.</w:t>
      </w:r>
      <w:r w:rsidRPr="00132AC2">
        <w:rPr>
          <w:color w:val="000000"/>
          <w:sz w:val="8"/>
        </w:rPr>
        <w:t xml:space="preserve"> Amending </w:t>
      </w:r>
      <w:proofErr w:type="spellStart"/>
      <w:r w:rsidRPr="00132AC2">
        <w:rPr>
          <w:color w:val="000000"/>
          <w:sz w:val="8"/>
        </w:rPr>
        <w:t>Badiou</w:t>
      </w:r>
      <w:proofErr w:type="spellEnd"/>
      <w:r w:rsidRPr="00132AC2">
        <w:rPr>
          <w:color w:val="000000"/>
          <w:sz w:val="8"/>
        </w:rPr>
        <w:t xml:space="preserve"> (by drawing from his earlier work), we can say that the comrade is not a faithful subject but a political relation faithful to the divided people as the subject of emancipatory egalitarian politics.</w:t>
      </w:r>
      <w:hyperlink r:id="rId34">
        <w:r w:rsidRPr="00132AC2">
          <w:rPr>
            <w:color w:val="0000FF"/>
            <w:u w:val="single"/>
            <w:vertAlign w:val="superscript"/>
          </w:rPr>
          <w:t>69</w:t>
        </w:r>
      </w:hyperlink>
      <w:r w:rsidRPr="00132AC2">
        <w:rPr>
          <w:color w:val="000000"/>
          <w:sz w:val="8"/>
        </w:rPr>
        <w:t xml:space="preserve"> </w:t>
      </w:r>
      <w:r w:rsidRPr="00132AC2">
        <w:rPr>
          <w:b/>
          <w:color w:val="000000"/>
          <w:u w:val="single"/>
        </w:rPr>
        <w:t xml:space="preserve">For us </w:t>
      </w:r>
      <w:r w:rsidRPr="00AE4415">
        <w:rPr>
          <w:b/>
          <w:color w:val="000000"/>
          <w:highlight w:val="yellow"/>
          <w:u w:val="single"/>
        </w:rPr>
        <w:t>to see t</w:t>
      </w:r>
      <w:r w:rsidRPr="00132AC2">
        <w:rPr>
          <w:b/>
          <w:color w:val="000000"/>
          <w:u w:val="single"/>
        </w:rPr>
        <w:t xml:space="preserve">he </w:t>
      </w:r>
      <w:r w:rsidRPr="00AE4415">
        <w:rPr>
          <w:b/>
          <w:color w:val="000000"/>
          <w:highlight w:val="yellow"/>
          <w:u w:val="single"/>
        </w:rPr>
        <w:t>revolution</w:t>
      </w:r>
      <w:r w:rsidRPr="00132AC2">
        <w:rPr>
          <w:b/>
          <w:color w:val="000000"/>
          <w:u w:val="single"/>
        </w:rPr>
        <w:t>ary people as the subject i</w:t>
      </w:r>
      <w:r w:rsidRPr="00AE4415">
        <w:rPr>
          <w:b/>
          <w:color w:val="000000"/>
          <w:highlight w:val="yellow"/>
          <w:u w:val="single"/>
        </w:rPr>
        <w:t>n the struggles of</w:t>
      </w:r>
      <w:r w:rsidRPr="00132AC2">
        <w:rPr>
          <w:b/>
          <w:color w:val="000000"/>
          <w:u w:val="single"/>
        </w:rPr>
        <w:t xml:space="preserve"> the </w:t>
      </w:r>
      <w:r w:rsidRPr="00AE4415">
        <w:rPr>
          <w:b/>
          <w:color w:val="000000"/>
          <w:highlight w:val="yellow"/>
          <w:u w:val="single"/>
        </w:rPr>
        <w:t>oppressed</w:t>
      </w:r>
      <w:r w:rsidRPr="00132AC2">
        <w:rPr>
          <w:b/>
          <w:color w:val="000000"/>
          <w:u w:val="single"/>
        </w:rPr>
        <w:t xml:space="preserve">, for their subject to be found, </w:t>
      </w:r>
      <w:r w:rsidRPr="00AE4415">
        <w:rPr>
          <w:b/>
          <w:color w:val="000000"/>
          <w:highlight w:val="yellow"/>
          <w:u w:val="single"/>
        </w:rPr>
        <w:t>we must be comrades</w:t>
      </w:r>
      <w:r w:rsidRPr="00132AC2">
        <w:rPr>
          <w:b/>
          <w:color w:val="000000"/>
          <w:u w:val="single"/>
        </w:rPr>
        <w:t xml:space="preserve">. </w:t>
      </w:r>
      <w:r w:rsidRPr="00132AC2">
        <w:rPr>
          <w:color w:val="000000"/>
          <w:sz w:val="8"/>
        </w:rPr>
        <w:t xml:space="preserve">In </w:t>
      </w:r>
      <w:r w:rsidRPr="00132AC2">
        <w:rPr>
          <w:i/>
          <w:color w:val="000000"/>
          <w:sz w:val="8"/>
        </w:rPr>
        <w:t>Ninotchka</w:t>
      </w:r>
      <w:r w:rsidRPr="00132AC2">
        <w:rPr>
          <w:color w:val="000000"/>
          <w:sz w:val="8"/>
        </w:rPr>
        <w:t xml:space="preserve">, Nina Ivanova </w:t>
      </w:r>
      <w:proofErr w:type="spellStart"/>
      <w:r w:rsidRPr="00132AC2">
        <w:rPr>
          <w:color w:val="000000"/>
          <w:sz w:val="8"/>
        </w:rPr>
        <w:t>Yakushova</w:t>
      </w:r>
      <w:proofErr w:type="spellEnd"/>
      <w:r w:rsidRPr="00132AC2">
        <w:rPr>
          <w:color w:val="000000"/>
          <w:sz w:val="8"/>
        </w:rPr>
        <w:t xml:space="preserve"> can’t tell who her comrades are by looking at them. The party has told her who to look for, but she </w:t>
      </w:r>
      <w:proofErr w:type="gramStart"/>
      <w:r w:rsidRPr="00132AC2">
        <w:rPr>
          <w:color w:val="000000"/>
          <w:sz w:val="8"/>
        </w:rPr>
        <w:t>has to</w:t>
      </w:r>
      <w:proofErr w:type="gramEnd"/>
      <w:r w:rsidRPr="00132AC2">
        <w:rPr>
          <w:color w:val="000000"/>
          <w:sz w:val="8"/>
        </w:rPr>
        <w:t xml:space="preserve"> ask. After </w:t>
      </w:r>
      <w:proofErr w:type="spellStart"/>
      <w:r w:rsidRPr="00132AC2">
        <w:rPr>
          <w:color w:val="000000"/>
          <w:sz w:val="8"/>
        </w:rPr>
        <w:t>Iranoff</w:t>
      </w:r>
      <w:proofErr w:type="spellEnd"/>
      <w:r w:rsidRPr="00132AC2">
        <w:rPr>
          <w:color w:val="000000"/>
          <w:sz w:val="8"/>
        </w:rPr>
        <w:t xml:space="preserve"> identifies himself, </w:t>
      </w:r>
      <w:proofErr w:type="spellStart"/>
      <w:r w:rsidRPr="00132AC2">
        <w:rPr>
          <w:color w:val="000000"/>
          <w:sz w:val="8"/>
        </w:rPr>
        <w:t>Yakushova</w:t>
      </w:r>
      <w:proofErr w:type="spellEnd"/>
      <w:r w:rsidRPr="00132AC2">
        <w:rPr>
          <w:color w:val="000000"/>
          <w:sz w:val="8"/>
        </w:rPr>
        <w:t xml:space="preserve"> tells him her name and the name and position of the party comrade who authorized her visit. </w:t>
      </w:r>
      <w:proofErr w:type="spellStart"/>
      <w:r w:rsidRPr="00132AC2">
        <w:rPr>
          <w:color w:val="000000"/>
          <w:sz w:val="8"/>
        </w:rPr>
        <w:t>Iranoff</w:t>
      </w:r>
      <w:proofErr w:type="spellEnd"/>
      <w:r w:rsidRPr="00132AC2">
        <w:rPr>
          <w:color w:val="000000"/>
          <w:sz w:val="8"/>
        </w:rPr>
        <w:t xml:space="preserve"> introduces </w:t>
      </w:r>
      <w:proofErr w:type="spellStart"/>
      <w:r w:rsidRPr="00132AC2">
        <w:rPr>
          <w:color w:val="000000"/>
          <w:sz w:val="8"/>
        </w:rPr>
        <w:t>Buljanoff</w:t>
      </w:r>
      <w:proofErr w:type="spellEnd"/>
      <w:r w:rsidRPr="00132AC2">
        <w:rPr>
          <w:color w:val="000000"/>
          <w:sz w:val="8"/>
        </w:rPr>
        <w:t xml:space="preserve"> and </w:t>
      </w:r>
      <w:proofErr w:type="spellStart"/>
      <w:r w:rsidRPr="00132AC2">
        <w:rPr>
          <w:color w:val="000000"/>
          <w:sz w:val="8"/>
        </w:rPr>
        <w:t>Kopalski</w:t>
      </w:r>
      <w:proofErr w:type="spellEnd"/>
      <w:r w:rsidRPr="00132AC2">
        <w:rPr>
          <w:color w:val="000000"/>
          <w:sz w:val="8"/>
        </w:rPr>
        <w:t xml:space="preserve">. </w:t>
      </w:r>
      <w:proofErr w:type="spellStart"/>
      <w:r w:rsidRPr="00132AC2">
        <w:rPr>
          <w:color w:val="000000"/>
          <w:sz w:val="8"/>
        </w:rPr>
        <w:t>Yakushova</w:t>
      </w:r>
      <w:proofErr w:type="spellEnd"/>
      <w:r w:rsidRPr="00132AC2">
        <w:rPr>
          <w:color w:val="000000"/>
          <w:sz w:val="8"/>
        </w:rPr>
        <w:t xml:space="preserve"> addresses each as comrade. But it’s not the address that makes them all comrades. They are comrades because they are members of the same party. </w:t>
      </w:r>
      <w:r w:rsidRPr="00132AC2">
        <w:rPr>
          <w:b/>
          <w:color w:val="000000"/>
          <w:u w:val="single"/>
        </w:rPr>
        <w:t>The party is the organized body of truth that mediates their relationship. This mediation makes clear what is expected of comrades—</w:t>
      </w:r>
      <w:r w:rsidRPr="00AE4415">
        <w:rPr>
          <w:b/>
          <w:color w:val="000000"/>
          <w:highlight w:val="yellow"/>
          <w:u w:val="single"/>
        </w:rPr>
        <w:t>disciplined, faithful work</w:t>
      </w:r>
      <w:r w:rsidRPr="00132AC2">
        <w:rPr>
          <w:b/>
          <w:color w:val="000000"/>
          <w:u w:val="single"/>
        </w:rPr>
        <w:t>.</w:t>
      </w:r>
      <w:r w:rsidRPr="00132AC2">
        <w:rPr>
          <w:color w:val="000000"/>
          <w:sz w:val="8"/>
        </w:rPr>
        <w:t xml:space="preserve"> </w:t>
      </w:r>
      <w:proofErr w:type="spellStart"/>
      <w:r w:rsidRPr="00132AC2">
        <w:rPr>
          <w:color w:val="000000"/>
          <w:sz w:val="8"/>
        </w:rPr>
        <w:t>Iranoff</w:t>
      </w:r>
      <w:proofErr w:type="spellEnd"/>
      <w:r w:rsidRPr="00132AC2">
        <w:rPr>
          <w:color w:val="000000"/>
          <w:sz w:val="8"/>
        </w:rPr>
        <w:t xml:space="preserve">, </w:t>
      </w:r>
      <w:proofErr w:type="spellStart"/>
      <w:r w:rsidRPr="00132AC2">
        <w:rPr>
          <w:color w:val="000000"/>
          <w:sz w:val="8"/>
        </w:rPr>
        <w:t>Buljanoff</w:t>
      </w:r>
      <w:proofErr w:type="spellEnd"/>
      <w:r w:rsidRPr="00132AC2">
        <w:rPr>
          <w:color w:val="000000"/>
          <w:sz w:val="8"/>
        </w:rPr>
        <w:t xml:space="preserve">, and </w:t>
      </w:r>
      <w:proofErr w:type="spellStart"/>
      <w:r w:rsidRPr="00132AC2">
        <w:rPr>
          <w:color w:val="000000"/>
          <w:sz w:val="8"/>
        </w:rPr>
        <w:t>Kopalski</w:t>
      </w:r>
      <w:proofErr w:type="spellEnd"/>
      <w:r w:rsidRPr="00132AC2">
        <w:rPr>
          <w:color w:val="000000"/>
          <w:sz w:val="8"/>
        </w:rPr>
        <w:t xml:space="preserve"> have not been doing the work expected of comrades, which is why Moscow sent </w:t>
      </w:r>
      <w:proofErr w:type="spellStart"/>
      <w:r w:rsidRPr="00132AC2">
        <w:rPr>
          <w:color w:val="000000"/>
          <w:sz w:val="8"/>
        </w:rPr>
        <w:t>Yakushova</w:t>
      </w:r>
      <w:proofErr w:type="spellEnd"/>
      <w:r w:rsidRPr="00132AC2">
        <w:rPr>
          <w:color w:val="000000"/>
          <w:sz w:val="8"/>
        </w:rPr>
        <w:t xml:space="preserve"> to oversee them in Paris. That </w:t>
      </w:r>
      <w:proofErr w:type="spellStart"/>
      <w:r w:rsidRPr="00132AC2">
        <w:rPr>
          <w:color w:val="000000"/>
          <w:sz w:val="8"/>
        </w:rPr>
        <w:t>Kopalski</w:t>
      </w:r>
      <w:proofErr w:type="spellEnd"/>
      <w:r w:rsidRPr="00132AC2">
        <w:rPr>
          <w:color w:val="000000"/>
          <w:sz w:val="8"/>
        </w:rPr>
        <w:t xml:space="preserve"> says they would have greeted her with flowers demonstrates their </w:t>
      </w:r>
      <w:proofErr w:type="spellStart"/>
      <w:r w:rsidRPr="00132AC2">
        <w:rPr>
          <w:i/>
          <w:color w:val="000000"/>
          <w:sz w:val="8"/>
        </w:rPr>
        <w:t>embourgeoisment</w:t>
      </w:r>
      <w:proofErr w:type="spellEnd"/>
      <w:r w:rsidRPr="00132AC2">
        <w:rPr>
          <w:color w:val="000000"/>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132AC2">
        <w:rPr>
          <w:b/>
          <w:color w:val="000000"/>
          <w:u w:val="single"/>
        </w:rPr>
        <w:t>Comrades are not simply those who believe in the same truth—as in, for example, the idea of communism. Their fidelity to a certain truth is manifested in practical work.</w:t>
      </w:r>
      <w:r w:rsidRPr="00132AC2">
        <w:rPr>
          <w:color w:val="000000"/>
          <w:sz w:val="8"/>
        </w:rPr>
        <w:t xml:space="preserve"> Work for the realization of a political truth brings people into comradely relation. </w:t>
      </w:r>
      <w:r w:rsidRPr="00132AC2">
        <w:rPr>
          <w:b/>
          <w:color w:val="000000"/>
          <w:u w:val="single"/>
        </w:rPr>
        <w:t xml:space="preserve">But carrying out similar tasks in fidelity to the same truth isn’t sufficient for comradeship. The work must be in common; </w:t>
      </w:r>
      <w:r w:rsidRPr="00AE4415">
        <w:rPr>
          <w:b/>
          <w:color w:val="000000"/>
          <w:highlight w:val="yellow"/>
          <w:u w:val="single"/>
        </w:rPr>
        <w:t>no one is a comrade on their own</w:t>
      </w:r>
      <w:r w:rsidRPr="00132AC2">
        <w:rPr>
          <w:b/>
          <w:color w:val="000000"/>
          <w:u w:val="single"/>
        </w:rPr>
        <w:t xml:space="preserve">. </w:t>
      </w:r>
      <w:r w:rsidRPr="00AE4415">
        <w:rPr>
          <w:b/>
          <w:color w:val="000000"/>
          <w:highlight w:val="yellow"/>
          <w:u w:val="single"/>
        </w:rPr>
        <w:t>Practices of comradeship are</w:t>
      </w:r>
      <w:r w:rsidRPr="00132AC2">
        <w:rPr>
          <w:b/>
          <w:color w:val="000000"/>
          <w:u w:val="single"/>
        </w:rPr>
        <w:t xml:space="preserve"> coordinated, </w:t>
      </w:r>
      <w:r w:rsidRPr="00AE4415">
        <w:rPr>
          <w:b/>
          <w:color w:val="000000"/>
          <w:highlight w:val="yellow"/>
          <w:u w:val="single"/>
        </w:rPr>
        <w:t>organized</w:t>
      </w:r>
      <w:r w:rsidRPr="00132AC2">
        <w:rPr>
          <w:b/>
          <w:color w:val="000000"/>
          <w:u w:val="single"/>
        </w:rPr>
        <w:t xml:space="preserve">. </w:t>
      </w:r>
      <w:r w:rsidRPr="00AE4415">
        <w:rPr>
          <w:b/>
          <w:color w:val="000000"/>
          <w:highlight w:val="yellow"/>
          <w:u w:val="single"/>
        </w:rPr>
        <w:t>The party is</w:t>
      </w:r>
      <w:r w:rsidRPr="00132AC2">
        <w:rPr>
          <w:b/>
          <w:color w:val="000000"/>
          <w:u w:val="single"/>
        </w:rPr>
        <w:t xml:space="preserve"> the organization out of </w:t>
      </w:r>
      <w:r w:rsidRPr="00AE4415">
        <w:rPr>
          <w:b/>
          <w:color w:val="000000"/>
          <w:highlight w:val="yellow"/>
          <w:u w:val="single"/>
        </w:rPr>
        <w:t>which comradeship emerges</w:t>
      </w:r>
      <w:r w:rsidRPr="00132AC2">
        <w:rPr>
          <w:b/>
          <w:color w:val="000000"/>
          <w:u w:val="single"/>
        </w:rPr>
        <w:t xml:space="preserve"> </w:t>
      </w:r>
      <w:r w:rsidRPr="00AE4415">
        <w:rPr>
          <w:b/>
          <w:color w:val="000000"/>
          <w:highlight w:val="yellow"/>
          <w:u w:val="single"/>
        </w:rPr>
        <w:t>and</w:t>
      </w:r>
      <w:r w:rsidRPr="00132AC2">
        <w:rPr>
          <w:b/>
          <w:color w:val="000000"/>
          <w:u w:val="single"/>
        </w:rPr>
        <w:t xml:space="preserve"> that comrade </w:t>
      </w:r>
      <w:r w:rsidRPr="00AE4415">
        <w:rPr>
          <w:b/>
          <w:color w:val="000000"/>
          <w:highlight w:val="yellow"/>
          <w:u w:val="single"/>
        </w:rPr>
        <w:t>relations produce</w:t>
      </w:r>
      <w:r w:rsidRPr="00132AC2">
        <w:rPr>
          <w:b/>
          <w:color w:val="000000"/>
          <w:u w:val="single"/>
        </w:rPr>
        <w:t xml:space="preserve">. </w:t>
      </w:r>
      <w:r w:rsidRPr="00AE4415">
        <w:rPr>
          <w:b/>
          <w:color w:val="000000"/>
          <w:highlight w:val="yellow"/>
          <w:u w:val="single"/>
        </w:rPr>
        <w:t>It concentrates comradeship</w:t>
      </w:r>
      <w:r w:rsidRPr="00132AC2">
        <w:rPr>
          <w:b/>
          <w:color w:val="000000"/>
          <w:u w:val="single"/>
        </w:rPr>
        <w:t xml:space="preserve"> even as comradeship exceeds it.</w:t>
      </w:r>
    </w:p>
    <w:p w14:paraId="6D14CD09" w14:textId="073C2BB4" w:rsidR="008E1F59" w:rsidRDefault="008E1F59" w:rsidP="008E1F59">
      <w:pPr>
        <w:pStyle w:val="Heading2"/>
      </w:pPr>
      <w:r>
        <w:lastRenderedPageBreak/>
        <w:t>Case</w:t>
      </w:r>
    </w:p>
    <w:p w14:paraId="2A6559F4" w14:textId="29720D0F" w:rsidR="00E23434" w:rsidRDefault="00E23434" w:rsidP="00E23434">
      <w:pPr>
        <w:pStyle w:val="Heading4"/>
      </w:pPr>
      <w:r>
        <w:t xml:space="preserve">They create a paternalistic view of disability that’s exclusionary and replicates harmful societal power structures. By reading the K they demarcate themselves as the arbiter of disability – </w:t>
      </w:r>
      <w:proofErr w:type="gramStart"/>
      <w:r>
        <w:t>i.e.</w:t>
      </w:r>
      <w:proofErr w:type="gramEnd"/>
      <w:r>
        <w:t xml:space="preserve"> saying that people with glasses aren’t disabled. That turns the ROB </w:t>
      </w:r>
      <w:proofErr w:type="spellStart"/>
      <w:r>
        <w:t>bc</w:t>
      </w:r>
      <w:proofErr w:type="spellEnd"/>
      <w:r>
        <w:t xml:space="preserve"> their way of solving _____ just creates arbitrary distinctions that silence people as “non-disabled,” while they fool themselves into thinking they’re making progress.</w:t>
      </w:r>
    </w:p>
    <w:p w14:paraId="176BBA50" w14:textId="77777777" w:rsidR="00E23434" w:rsidRPr="00E23434" w:rsidRDefault="00E23434" w:rsidP="00E23434"/>
    <w:p w14:paraId="4802AE6B" w14:textId="77777777" w:rsidR="00377CEA" w:rsidRPr="00781A03" w:rsidRDefault="00377CEA" w:rsidP="00377CEA">
      <w:pPr>
        <w:pStyle w:val="Heading4"/>
      </w:pPr>
      <w:r>
        <w:t xml:space="preserve">] </w:t>
      </w:r>
      <w:r w:rsidRPr="00781A03">
        <w:t>The 1AC’s fatalism toward political change reflects an investment in failure rooted in a negative conception of identity. The horizon of this reactive politics is revenge, inflicting harm with no meaningful blueprint for collective liberation.</w:t>
      </w:r>
    </w:p>
    <w:p w14:paraId="29EA1F15" w14:textId="77777777" w:rsidR="00377CEA" w:rsidRPr="00781A03" w:rsidRDefault="00377CEA" w:rsidP="00377CEA">
      <w:pPr>
        <w:rPr>
          <w:rFonts w:asciiTheme="majorHAnsi" w:hAnsiTheme="majorHAnsi" w:cstheme="majorHAnsi"/>
          <w:sz w:val="16"/>
        </w:rPr>
      </w:pPr>
      <w:proofErr w:type="spellStart"/>
      <w:r w:rsidRPr="00C672D5">
        <w:rPr>
          <w:rStyle w:val="Heading4Char"/>
        </w:rPr>
        <w:t>Bhambra</w:t>
      </w:r>
      <w:proofErr w:type="spellEnd"/>
      <w:r w:rsidRPr="00C672D5">
        <w:rPr>
          <w:rStyle w:val="Heading4Char"/>
        </w:rPr>
        <w:t xml:space="preserve"> 10</w:t>
      </w:r>
      <w:r w:rsidRPr="00781A03">
        <w:rPr>
          <w:rFonts w:asciiTheme="majorHAnsi" w:hAnsiTheme="majorHAnsi" w:cstheme="majorHAnsi"/>
          <w:sz w:val="16"/>
        </w:rPr>
        <w:t xml:space="preserve"> G</w:t>
      </w:r>
      <w:r>
        <w:rPr>
          <w:rFonts w:asciiTheme="majorHAnsi" w:hAnsiTheme="majorHAnsi" w:cstheme="majorHAnsi"/>
          <w:sz w:val="16"/>
        </w:rPr>
        <w:softHyphen/>
      </w:r>
      <w:r>
        <w:rPr>
          <w:rFonts w:asciiTheme="majorHAnsi" w:hAnsiTheme="majorHAnsi" w:cstheme="majorHAnsi"/>
          <w:sz w:val="16"/>
        </w:rPr>
        <w:softHyphen/>
      </w:r>
      <w:r>
        <w:rPr>
          <w:rFonts w:asciiTheme="majorHAnsi" w:hAnsiTheme="majorHAnsi" w:cstheme="majorHAnsi"/>
          <w:sz w:val="16"/>
        </w:rPr>
        <w:softHyphen/>
      </w:r>
      <w:r>
        <w:rPr>
          <w:rFonts w:asciiTheme="majorHAnsi" w:hAnsiTheme="majorHAnsi" w:cstheme="majorHAnsi"/>
          <w:sz w:val="16"/>
        </w:rPr>
        <w:softHyphen/>
      </w:r>
      <w:r>
        <w:rPr>
          <w:rFonts w:asciiTheme="majorHAnsi" w:hAnsiTheme="majorHAnsi" w:cstheme="majorHAnsi"/>
          <w:sz w:val="16"/>
        </w:rPr>
        <w:softHyphen/>
      </w:r>
      <w:r>
        <w:rPr>
          <w:rFonts w:asciiTheme="majorHAnsi" w:hAnsiTheme="majorHAnsi" w:cstheme="majorHAnsi"/>
          <w:sz w:val="16"/>
        </w:rPr>
        <w:softHyphen/>
      </w:r>
      <w:r w:rsidRPr="00781A03">
        <w:rPr>
          <w:rFonts w:asciiTheme="majorHAnsi" w:hAnsiTheme="majorHAnsi" w:cstheme="majorHAnsi"/>
          <w:sz w:val="16"/>
        </w:rPr>
        <w:t xml:space="preserve">urminder </w:t>
      </w:r>
      <w:proofErr w:type="spellStart"/>
      <w:r w:rsidRPr="00781A03">
        <w:rPr>
          <w:rFonts w:asciiTheme="majorHAnsi" w:hAnsiTheme="majorHAnsi" w:cstheme="majorHAnsi"/>
          <w:sz w:val="16"/>
        </w:rPr>
        <w:t>Bhambra</w:t>
      </w:r>
      <w:proofErr w:type="spellEnd"/>
      <w:r w:rsidRPr="00781A03">
        <w:rPr>
          <w:rFonts w:asciiTheme="majorHAnsi" w:hAnsiTheme="majorHAnsi" w:cstheme="majorHAnsi"/>
          <w:sz w:val="16"/>
        </w:rPr>
        <w:t xml:space="preserve">, professor at the University of Warwick, her research addresses how, within sociological understandings of modernity, the experiences and claims of non-European 'others' have been rendered invisible to the dominant narratives and analytical frameworks of sociology. Her current research project is on the possibilities for historical sociology in a postcolonial world. She is editor of the new monograph series, Theory for a Global Age, published by Bloomsbury Academic. Victoria </w:t>
      </w:r>
      <w:proofErr w:type="spellStart"/>
      <w:r w:rsidRPr="00781A03">
        <w:rPr>
          <w:rFonts w:asciiTheme="majorHAnsi" w:hAnsiTheme="majorHAnsi" w:cstheme="majorHAnsi"/>
          <w:sz w:val="16"/>
        </w:rPr>
        <w:t>Margree</w:t>
      </w:r>
      <w:proofErr w:type="spellEnd"/>
      <w:r w:rsidRPr="00781A03">
        <w:rPr>
          <w:rFonts w:asciiTheme="majorHAnsi" w:hAnsiTheme="majorHAnsi" w:cstheme="majorHAnsi"/>
          <w:sz w:val="16"/>
        </w:rPr>
        <w:t>, School of Humanities at University of Brighton, she lectures in literature, cultural studies and critical theory, with research specialisms in Late-Victorian and Edwardian literature and culture. Her work is informed by literary theory, psychoanalysis, feminism and postcolonial studies. “Identity Politics and the Need for a ‘Tomorrow’” Economic and Political Weekly. April 10, 2010. IB</w:t>
      </w:r>
    </w:p>
    <w:p w14:paraId="37A4CABE" w14:textId="2E0B7A7B" w:rsidR="00377CEA" w:rsidRPr="00377CEA" w:rsidRDefault="00377CEA" w:rsidP="00377CEA">
      <w:pPr>
        <w:rPr>
          <w:rFonts w:asciiTheme="majorHAnsi" w:hAnsiTheme="majorHAnsi" w:cstheme="majorHAnsi"/>
          <w:sz w:val="16"/>
        </w:rPr>
      </w:pPr>
      <w:r w:rsidRPr="00781A03">
        <w:rPr>
          <w:rFonts w:asciiTheme="majorHAnsi" w:hAnsiTheme="majorHAnsi" w:cstheme="majorHAnsi"/>
          <w:sz w:val="16"/>
        </w:rPr>
        <w:t xml:space="preserve">2 The Reification of Identity We wish to turn now to a related problem within identity </w:t>
      </w:r>
      <w:proofErr w:type="spellStart"/>
      <w:r w:rsidRPr="00781A03">
        <w:rPr>
          <w:rFonts w:asciiTheme="majorHAnsi" w:hAnsiTheme="majorHAnsi" w:cstheme="majorHAnsi"/>
          <w:sz w:val="16"/>
        </w:rPr>
        <w:t>politicsthat</w:t>
      </w:r>
      <w:proofErr w:type="spellEnd"/>
      <w:r w:rsidRPr="00781A03">
        <w:rPr>
          <w:rFonts w:asciiTheme="majorHAnsi" w:hAnsiTheme="majorHAnsi" w:cstheme="majorHAnsi"/>
          <w:sz w:val="16"/>
        </w:rPr>
        <w:t xml:space="preserve"> can be best described as the problem of the reiﬁcation of </w:t>
      </w:r>
      <w:proofErr w:type="spellStart"/>
      <w:r w:rsidRPr="00781A03">
        <w:rPr>
          <w:rFonts w:asciiTheme="majorHAnsi" w:hAnsiTheme="majorHAnsi" w:cstheme="majorHAnsi"/>
          <w:sz w:val="16"/>
        </w:rPr>
        <w:t>politicised</w:t>
      </w:r>
      <w:proofErr w:type="spellEnd"/>
      <w:r w:rsidRPr="00781A03">
        <w:rPr>
          <w:rFonts w:asciiTheme="majorHAnsi" w:hAnsiTheme="majorHAnsi" w:cstheme="majorHAnsi"/>
          <w:sz w:val="16"/>
        </w:rPr>
        <w:t xml:space="preserve"> identities. Brown (1995) positions herself within </w:t>
      </w:r>
      <w:proofErr w:type="spellStart"/>
      <w:r w:rsidRPr="00781A03">
        <w:rPr>
          <w:rFonts w:asciiTheme="majorHAnsi" w:hAnsiTheme="majorHAnsi" w:cstheme="majorHAnsi"/>
          <w:sz w:val="16"/>
        </w:rPr>
        <w:t>thedebate</w:t>
      </w:r>
      <w:proofErr w:type="spellEnd"/>
      <w:r w:rsidRPr="00781A03">
        <w:rPr>
          <w:rFonts w:asciiTheme="majorHAnsi" w:hAnsiTheme="majorHAnsi" w:cstheme="majorHAnsi"/>
          <w:sz w:val="16"/>
        </w:rPr>
        <w:t xml:space="preserve"> about identity politics by seeking to elaborate on “the wounded character of </w:t>
      </w:r>
      <w:proofErr w:type="spellStart"/>
      <w:r w:rsidRPr="00781A03">
        <w:rPr>
          <w:rFonts w:asciiTheme="majorHAnsi" w:hAnsiTheme="majorHAnsi" w:cstheme="majorHAnsi"/>
          <w:sz w:val="16"/>
        </w:rPr>
        <w:t>politicised</w:t>
      </w:r>
      <w:proofErr w:type="spellEnd"/>
      <w:r w:rsidRPr="00781A03">
        <w:rPr>
          <w:rFonts w:asciiTheme="majorHAnsi" w:hAnsiTheme="majorHAnsi" w:cstheme="majorHAnsi"/>
          <w:sz w:val="16"/>
        </w:rPr>
        <w:t xml:space="preserve"> identity’s desire” (ibid: 55); </w:t>
      </w:r>
      <w:proofErr w:type="spellStart"/>
      <w:r w:rsidRPr="00781A03">
        <w:rPr>
          <w:rFonts w:asciiTheme="majorHAnsi" w:hAnsiTheme="majorHAnsi" w:cstheme="majorHAnsi"/>
          <w:sz w:val="16"/>
        </w:rPr>
        <w:t>thatis</w:t>
      </w:r>
      <w:proofErr w:type="spellEnd"/>
      <w:r w:rsidRPr="00781A03">
        <w:rPr>
          <w:rFonts w:asciiTheme="majorHAnsi" w:hAnsiTheme="majorHAnsi" w:cstheme="majorHAnsi"/>
          <w:sz w:val="16"/>
        </w:rPr>
        <w:t xml:space="preserve">, </w:t>
      </w:r>
      <w:r w:rsidRPr="00781A03">
        <w:rPr>
          <w:rStyle w:val="Emphasis"/>
          <w:rFonts w:asciiTheme="majorHAnsi" w:hAnsiTheme="majorHAnsi" w:cstheme="majorHAnsi"/>
        </w:rPr>
        <w:t>the problem of “</w:t>
      </w:r>
      <w:r w:rsidRPr="00A30DFF">
        <w:rPr>
          <w:rStyle w:val="Emphasis"/>
          <w:rFonts w:asciiTheme="majorHAnsi" w:hAnsiTheme="majorHAnsi" w:cstheme="majorHAnsi"/>
          <w:highlight w:val="yellow"/>
        </w:rPr>
        <w:t>wounded attachments</w:t>
      </w:r>
      <w:r w:rsidRPr="00781A03">
        <w:rPr>
          <w:rStyle w:val="Emphasis"/>
          <w:rFonts w:asciiTheme="majorHAnsi" w:hAnsiTheme="majorHAnsi" w:cstheme="majorHAnsi"/>
        </w:rPr>
        <w:t xml:space="preserve">” whereby a claim to identity </w:t>
      </w:r>
      <w:r w:rsidRPr="00A30DFF">
        <w:rPr>
          <w:rStyle w:val="Emphasis"/>
          <w:rFonts w:asciiTheme="majorHAnsi" w:hAnsiTheme="majorHAnsi" w:cstheme="majorHAnsi"/>
          <w:highlight w:val="yellow"/>
        </w:rPr>
        <w:t>becomes</w:t>
      </w:r>
      <w:r w:rsidRPr="00A30DFF">
        <w:rPr>
          <w:rStyle w:val="TitleChar"/>
          <w:rFonts w:cstheme="majorHAnsi"/>
          <w:b/>
          <w:highlight w:val="yellow"/>
        </w:rPr>
        <w:t xml:space="preserve"> </w:t>
      </w:r>
      <w:r w:rsidRPr="00A30DFF">
        <w:rPr>
          <w:rStyle w:val="Emphasis"/>
          <w:rFonts w:asciiTheme="majorHAnsi" w:hAnsiTheme="majorHAnsi" w:cstheme="majorHAnsi"/>
          <w:highlight w:val="yellow"/>
          <w:bdr w:val="single" w:sz="18" w:space="0" w:color="auto"/>
        </w:rPr>
        <w:t>over-invested</w:t>
      </w:r>
      <w:r w:rsidRPr="00A30DFF">
        <w:rPr>
          <w:rStyle w:val="Emphasis"/>
          <w:rFonts w:asciiTheme="majorHAnsi" w:hAnsiTheme="majorHAnsi" w:cstheme="majorHAnsi"/>
          <w:highlight w:val="yellow"/>
        </w:rPr>
        <w:t xml:space="preserve"> in</w:t>
      </w:r>
      <w:r w:rsidRPr="00781A03">
        <w:rPr>
          <w:rStyle w:val="Emphasis"/>
          <w:rFonts w:asciiTheme="majorHAnsi" w:hAnsiTheme="majorHAnsi" w:cstheme="majorHAnsi"/>
        </w:rPr>
        <w:t xml:space="preserve"> its own </w:t>
      </w:r>
      <w:r w:rsidRPr="00A30DFF">
        <w:rPr>
          <w:rStyle w:val="Emphasis"/>
          <w:rFonts w:asciiTheme="majorHAnsi" w:hAnsiTheme="majorHAnsi" w:cstheme="majorHAnsi"/>
          <w:highlight w:val="yellow"/>
        </w:rPr>
        <w:t>historical suffering</w:t>
      </w:r>
      <w:r w:rsidRPr="00781A03">
        <w:rPr>
          <w:rFonts w:asciiTheme="majorHAnsi" w:hAnsiTheme="majorHAnsi" w:cstheme="majorHAnsi"/>
          <w:sz w:val="16"/>
        </w:rPr>
        <w:t xml:space="preserve"> </w:t>
      </w:r>
      <w:r w:rsidRPr="00A30DFF">
        <w:rPr>
          <w:rStyle w:val="Emphasis"/>
          <w:rFonts w:asciiTheme="majorHAnsi" w:hAnsiTheme="majorHAnsi" w:cstheme="majorHAnsi"/>
          <w:highlight w:val="yellow"/>
        </w:rPr>
        <w:t>and perpetuates its injury</w:t>
      </w:r>
      <w:r w:rsidRPr="00A30DFF">
        <w:rPr>
          <w:rStyle w:val="TitleChar"/>
          <w:rFonts w:cstheme="majorHAnsi"/>
          <w:b/>
          <w:highlight w:val="yellow"/>
        </w:rPr>
        <w:t xml:space="preserve"> </w:t>
      </w:r>
      <w:r w:rsidRPr="00781A03">
        <w:rPr>
          <w:rStyle w:val="Emphasis"/>
          <w:rFonts w:asciiTheme="majorHAnsi" w:hAnsiTheme="majorHAnsi" w:cstheme="majorHAnsi"/>
        </w:rPr>
        <w:t>through its refusal to give up its identity claim.</w:t>
      </w:r>
      <w:r w:rsidRPr="00781A03">
        <w:rPr>
          <w:rFonts w:asciiTheme="majorHAnsi" w:hAnsiTheme="majorHAnsi" w:cstheme="majorHAnsi"/>
          <w:sz w:val="16"/>
        </w:rPr>
        <w:t xml:space="preserve"> Brown’s argument is that </w:t>
      </w:r>
      <w:r w:rsidRPr="00A30DFF">
        <w:rPr>
          <w:rStyle w:val="Emphasis"/>
          <w:rFonts w:asciiTheme="majorHAnsi" w:hAnsiTheme="majorHAnsi" w:cstheme="majorHAnsi"/>
          <w:highlight w:val="yellow"/>
        </w:rPr>
        <w:t>where</w:t>
      </w:r>
      <w:r w:rsidRPr="00781A03">
        <w:rPr>
          <w:rStyle w:val="Emphasis"/>
          <w:rFonts w:asciiTheme="majorHAnsi" w:hAnsiTheme="majorHAnsi" w:cstheme="majorHAnsi"/>
        </w:rPr>
        <w:t xml:space="preserve"> </w:t>
      </w:r>
      <w:proofErr w:type="spellStart"/>
      <w:r w:rsidRPr="00781A03">
        <w:rPr>
          <w:rStyle w:val="Emphasis"/>
          <w:rFonts w:asciiTheme="majorHAnsi" w:hAnsiTheme="majorHAnsi" w:cstheme="majorHAnsi"/>
        </w:rPr>
        <w:t>politicised</w:t>
      </w:r>
      <w:proofErr w:type="spellEnd"/>
      <w:r w:rsidRPr="00781A03">
        <w:rPr>
          <w:rStyle w:val="Emphasis"/>
          <w:rFonts w:asciiTheme="majorHAnsi" w:hAnsiTheme="majorHAnsi" w:cstheme="majorHAnsi"/>
        </w:rPr>
        <w:t xml:space="preserve"> </w:t>
      </w:r>
      <w:r w:rsidRPr="00A30DFF">
        <w:rPr>
          <w:rStyle w:val="Emphasis"/>
          <w:rFonts w:asciiTheme="majorHAnsi" w:hAnsiTheme="majorHAnsi" w:cstheme="majorHAnsi"/>
          <w:highlight w:val="yellow"/>
        </w:rPr>
        <w:t>identity is founded upon</w:t>
      </w:r>
      <w:r w:rsidRPr="00781A03">
        <w:rPr>
          <w:rStyle w:val="Emphasis"/>
          <w:rFonts w:asciiTheme="majorHAnsi" w:hAnsiTheme="majorHAnsi" w:cstheme="majorHAnsi"/>
        </w:rPr>
        <w:t xml:space="preserve"> an </w:t>
      </w:r>
      <w:r w:rsidRPr="00A30DFF">
        <w:rPr>
          <w:rStyle w:val="Emphasis"/>
          <w:rFonts w:asciiTheme="majorHAnsi" w:hAnsiTheme="majorHAnsi" w:cstheme="majorHAnsi"/>
          <w:highlight w:val="yellow"/>
        </w:rPr>
        <w:t>experience of exclusion</w:t>
      </w:r>
      <w:r w:rsidRPr="00781A03">
        <w:rPr>
          <w:rFonts w:asciiTheme="majorHAnsi" w:hAnsiTheme="majorHAnsi" w:cstheme="majorHAnsi"/>
          <w:sz w:val="16"/>
        </w:rPr>
        <w:t xml:space="preserve">, for example, </w:t>
      </w:r>
      <w:r w:rsidRPr="00A30DFF">
        <w:rPr>
          <w:rStyle w:val="Emphasis"/>
          <w:rFonts w:asciiTheme="majorHAnsi" w:hAnsiTheme="majorHAnsi" w:cstheme="majorHAnsi"/>
          <w:highlight w:val="yellow"/>
        </w:rPr>
        <w:t>exclusion</w:t>
      </w:r>
      <w:r w:rsidRPr="00781A03">
        <w:rPr>
          <w:rStyle w:val="Emphasis"/>
          <w:rFonts w:asciiTheme="majorHAnsi" w:hAnsiTheme="majorHAnsi" w:cstheme="majorHAnsi"/>
        </w:rPr>
        <w:t xml:space="preserve"> itself </w:t>
      </w:r>
      <w:r w:rsidRPr="00A30DFF">
        <w:rPr>
          <w:rStyle w:val="Emphasis"/>
          <w:rFonts w:asciiTheme="majorHAnsi" w:hAnsiTheme="majorHAnsi" w:cstheme="majorHAnsi"/>
          <w:highlight w:val="yellow"/>
        </w:rPr>
        <w:t xml:space="preserve">becomes perversely </w:t>
      </w:r>
      <w:proofErr w:type="spellStart"/>
      <w:r w:rsidRPr="00A30DFF">
        <w:rPr>
          <w:rStyle w:val="Emphasis"/>
          <w:rFonts w:asciiTheme="majorHAnsi" w:hAnsiTheme="majorHAnsi" w:cstheme="majorHAnsi"/>
          <w:highlight w:val="yellow"/>
        </w:rPr>
        <w:t>valorised</w:t>
      </w:r>
      <w:proofErr w:type="spellEnd"/>
      <w:r w:rsidRPr="00781A03">
        <w:rPr>
          <w:rStyle w:val="Emphasis"/>
          <w:rFonts w:asciiTheme="majorHAnsi" w:hAnsiTheme="majorHAnsi" w:cstheme="majorHAnsi"/>
        </w:rPr>
        <w:t xml:space="preserve"> in the continuance of that identity</w:t>
      </w:r>
      <w:r w:rsidRPr="00781A03">
        <w:rPr>
          <w:rFonts w:asciiTheme="majorHAnsi" w:hAnsiTheme="majorHAnsi" w:cstheme="majorHAnsi"/>
          <w:sz w:val="16"/>
        </w:rPr>
        <w:t xml:space="preserve">. In such cases, group activity operates to maintain and reproduce the identity created by injury (exclusion) rather than– and indeed, often in opposition to – resolving the injurious social relations that generated claims around that identity in the ﬁrst place. If things have to have a history in order to have </w:t>
      </w:r>
      <w:proofErr w:type="spellStart"/>
      <w:r w:rsidRPr="00781A03">
        <w:rPr>
          <w:rFonts w:asciiTheme="majorHAnsi" w:hAnsiTheme="majorHAnsi" w:cstheme="majorHAnsi"/>
          <w:sz w:val="16"/>
        </w:rPr>
        <w:t>af</w:t>
      </w:r>
      <w:proofErr w:type="spellEnd"/>
      <w:r w:rsidRPr="00781A03">
        <w:rPr>
          <w:rFonts w:asciiTheme="majorHAnsi" w:hAnsiTheme="majorHAnsi" w:cstheme="majorHAnsi"/>
          <w:sz w:val="16"/>
        </w:rPr>
        <w:t xml:space="preserve"> </w:t>
      </w:r>
      <w:proofErr w:type="spellStart"/>
      <w:r w:rsidRPr="00781A03">
        <w:rPr>
          <w:rFonts w:asciiTheme="majorHAnsi" w:hAnsiTheme="majorHAnsi" w:cstheme="majorHAnsi"/>
          <w:sz w:val="16"/>
        </w:rPr>
        <w:t>uture</w:t>
      </w:r>
      <w:proofErr w:type="spellEnd"/>
      <w:r w:rsidRPr="00781A03">
        <w:rPr>
          <w:rFonts w:asciiTheme="majorHAnsi" w:hAnsiTheme="majorHAnsi" w:cstheme="majorHAnsi"/>
          <w:sz w:val="16"/>
        </w:rPr>
        <w:t xml:space="preserve">, then the problem becomes that of how history is </w:t>
      </w:r>
      <w:proofErr w:type="gramStart"/>
      <w:r w:rsidRPr="00781A03">
        <w:rPr>
          <w:rFonts w:asciiTheme="majorHAnsi" w:hAnsiTheme="majorHAnsi" w:cstheme="majorHAnsi"/>
          <w:sz w:val="16"/>
        </w:rPr>
        <w:t>con-structed</w:t>
      </w:r>
      <w:proofErr w:type="gramEnd"/>
      <w:r w:rsidRPr="00781A03">
        <w:rPr>
          <w:rFonts w:asciiTheme="majorHAnsi" w:hAnsiTheme="majorHAnsi" w:cstheme="majorHAnsi"/>
          <w:sz w:val="16"/>
        </w:rPr>
        <w:t xml:space="preserve"> in order to make the future. </w:t>
      </w:r>
      <w:r w:rsidRPr="00A30DFF">
        <w:rPr>
          <w:rStyle w:val="Emphasis"/>
          <w:rFonts w:asciiTheme="majorHAnsi" w:hAnsiTheme="majorHAnsi" w:cstheme="majorHAnsi"/>
          <w:highlight w:val="yellow"/>
        </w:rPr>
        <w:t>To the extent</w:t>
      </w:r>
      <w:r w:rsidRPr="00781A03">
        <w:rPr>
          <w:rStyle w:val="Emphasis"/>
          <w:rFonts w:asciiTheme="majorHAnsi" w:hAnsiTheme="majorHAnsi" w:cstheme="majorHAnsi"/>
        </w:rPr>
        <w:t xml:space="preserve"> that</w:t>
      </w:r>
      <w:r w:rsidRPr="00781A03">
        <w:rPr>
          <w:rFonts w:asciiTheme="majorHAnsi" w:hAnsiTheme="majorHAnsi" w:cstheme="majorHAnsi"/>
          <w:sz w:val="16"/>
        </w:rPr>
        <w:t xml:space="preserve">, for Brown, </w:t>
      </w:r>
      <w:r w:rsidRPr="00A30DFF">
        <w:rPr>
          <w:rStyle w:val="Emphasis"/>
          <w:rFonts w:asciiTheme="majorHAnsi" w:hAnsiTheme="majorHAnsi" w:cstheme="majorHAnsi"/>
          <w:highlight w:val="yellow"/>
        </w:rPr>
        <w:t>identity is associated</w:t>
      </w:r>
      <w:r w:rsidRPr="00781A03">
        <w:rPr>
          <w:rStyle w:val="TitleChar"/>
          <w:rFonts w:cstheme="majorHAnsi"/>
          <w:b/>
        </w:rPr>
        <w:t xml:space="preserve"> </w:t>
      </w:r>
      <w:r w:rsidRPr="00781A03">
        <w:rPr>
          <w:rFonts w:asciiTheme="majorHAnsi" w:hAnsiTheme="majorHAnsi" w:cstheme="majorHAnsi"/>
          <w:sz w:val="16"/>
        </w:rPr>
        <w:t>primarily</w:t>
      </w:r>
      <w:r w:rsidRPr="00781A03">
        <w:rPr>
          <w:rStyle w:val="TitleChar"/>
          <w:rFonts w:cstheme="majorHAnsi"/>
          <w:b/>
        </w:rPr>
        <w:t xml:space="preserve"> </w:t>
      </w:r>
      <w:r w:rsidRPr="00A30DFF">
        <w:rPr>
          <w:rStyle w:val="Emphasis"/>
          <w:rFonts w:asciiTheme="majorHAnsi" w:hAnsiTheme="majorHAnsi" w:cstheme="majorHAnsi"/>
          <w:highlight w:val="yellow"/>
        </w:rPr>
        <w:t>with (historical) injury, the future</w:t>
      </w:r>
      <w:r w:rsidRPr="00781A03">
        <w:rPr>
          <w:rStyle w:val="Emphasis"/>
          <w:rFonts w:asciiTheme="majorHAnsi" w:hAnsiTheme="majorHAnsi" w:cstheme="majorHAnsi"/>
        </w:rPr>
        <w:t xml:space="preserve"> for that identity </w:t>
      </w:r>
      <w:r w:rsidRPr="00A30DFF">
        <w:rPr>
          <w:rStyle w:val="Emphasis"/>
          <w:rFonts w:asciiTheme="majorHAnsi" w:hAnsiTheme="majorHAnsi" w:cstheme="majorHAnsi"/>
          <w:highlight w:val="yellow"/>
        </w:rPr>
        <w:t>is</w:t>
      </w:r>
      <w:r w:rsidRPr="00781A03">
        <w:rPr>
          <w:rStyle w:val="Emphasis"/>
          <w:rFonts w:asciiTheme="majorHAnsi" w:hAnsiTheme="majorHAnsi" w:cstheme="majorHAnsi"/>
        </w:rPr>
        <w:t xml:space="preserve"> then</w:t>
      </w:r>
      <w:r w:rsidRPr="00781A03">
        <w:rPr>
          <w:rStyle w:val="TitleChar"/>
          <w:rFonts w:cstheme="majorHAnsi"/>
          <w:b/>
        </w:rPr>
        <w:t xml:space="preserve"> </w:t>
      </w:r>
      <w:r w:rsidRPr="00A30DFF">
        <w:rPr>
          <w:rStyle w:val="Emphasis"/>
          <w:rFonts w:asciiTheme="majorHAnsi" w:hAnsiTheme="majorHAnsi" w:cstheme="majorHAnsi"/>
          <w:highlight w:val="yellow"/>
          <w:bdr w:val="single" w:sz="18" w:space="0" w:color="auto"/>
        </w:rPr>
        <w:t>already determined by the injury</w:t>
      </w:r>
      <w:r w:rsidRPr="00781A03">
        <w:rPr>
          <w:rStyle w:val="Emphasis"/>
          <w:rFonts w:asciiTheme="majorHAnsi" w:hAnsiTheme="majorHAnsi" w:cstheme="majorHAnsi"/>
        </w:rPr>
        <w:t xml:space="preserve"> “as</w:t>
      </w:r>
      <w:r w:rsidRPr="00781A03">
        <w:rPr>
          <w:rStyle w:val="TitleChar"/>
          <w:rFonts w:cstheme="majorHAnsi"/>
          <w:b/>
        </w:rPr>
        <w:t xml:space="preserve"> </w:t>
      </w:r>
      <w:r w:rsidRPr="00781A03">
        <w:rPr>
          <w:rFonts w:asciiTheme="majorHAnsi" w:hAnsiTheme="majorHAnsi" w:cstheme="majorHAnsi"/>
          <w:sz w:val="16"/>
        </w:rPr>
        <w:t>both</w:t>
      </w:r>
      <w:r w:rsidRPr="00781A03">
        <w:rPr>
          <w:rStyle w:val="TitleChar"/>
          <w:rFonts w:cstheme="majorHAnsi"/>
          <w:b/>
        </w:rPr>
        <w:t xml:space="preserve"> </w:t>
      </w:r>
      <w:r w:rsidRPr="00781A03">
        <w:rPr>
          <w:rStyle w:val="Emphasis"/>
          <w:rFonts w:asciiTheme="majorHAnsi" w:hAnsiTheme="majorHAnsi" w:cstheme="majorHAnsi"/>
        </w:rPr>
        <w:t>bound to the history that produced it</w:t>
      </w:r>
      <w:r w:rsidRPr="00781A03">
        <w:rPr>
          <w:rStyle w:val="TitleChar"/>
          <w:rFonts w:cstheme="majorHAnsi"/>
          <w:b/>
        </w:rPr>
        <w:t xml:space="preserve"> </w:t>
      </w:r>
      <w:r w:rsidRPr="00781A03">
        <w:rPr>
          <w:rFonts w:asciiTheme="majorHAnsi" w:hAnsiTheme="majorHAnsi" w:cstheme="majorHAnsi"/>
          <w:sz w:val="16"/>
        </w:rPr>
        <w:t xml:space="preserve">and as a reproach to the present which embodies that history” (ibid 1995: 73). Brown’s </w:t>
      </w:r>
      <w:proofErr w:type="spellStart"/>
      <w:r w:rsidRPr="00781A03">
        <w:rPr>
          <w:rFonts w:asciiTheme="majorHAnsi" w:hAnsiTheme="majorHAnsi" w:cstheme="majorHAnsi"/>
          <w:sz w:val="16"/>
        </w:rPr>
        <w:t>sug</w:t>
      </w:r>
      <w:proofErr w:type="spellEnd"/>
      <w:r w:rsidRPr="00781A03">
        <w:rPr>
          <w:rFonts w:asciiTheme="majorHAnsi" w:hAnsiTheme="majorHAnsi" w:cstheme="majorHAnsi"/>
          <w:sz w:val="16"/>
        </w:rPr>
        <w:t xml:space="preserve">-gestion that as it is not possible to undo the past, the focus back- wards entraps the identity in reactionary practices, is, we </w:t>
      </w:r>
      <w:proofErr w:type="spellStart"/>
      <w:proofErr w:type="gramStart"/>
      <w:r w:rsidRPr="00781A03">
        <w:rPr>
          <w:rFonts w:asciiTheme="majorHAnsi" w:hAnsiTheme="majorHAnsi" w:cstheme="majorHAnsi"/>
          <w:sz w:val="16"/>
        </w:rPr>
        <w:t>believe,too</w:t>
      </w:r>
      <w:proofErr w:type="spellEnd"/>
      <w:proofErr w:type="gramEnd"/>
      <w:r w:rsidRPr="00781A03">
        <w:rPr>
          <w:rFonts w:asciiTheme="majorHAnsi" w:hAnsiTheme="majorHAnsi" w:cstheme="majorHAnsi"/>
          <w:sz w:val="16"/>
        </w:rPr>
        <w:t xml:space="preserve"> stark and we will pursue this later in the article. </w:t>
      </w:r>
      <w:proofErr w:type="spellStart"/>
      <w:r w:rsidRPr="00781A03">
        <w:rPr>
          <w:rFonts w:asciiTheme="majorHAnsi" w:hAnsiTheme="majorHAnsi" w:cstheme="majorHAnsi"/>
          <w:sz w:val="16"/>
        </w:rPr>
        <w:t>Politicised</w:t>
      </w:r>
      <w:proofErr w:type="spellEnd"/>
      <w:r w:rsidRPr="00781A03">
        <w:rPr>
          <w:rFonts w:asciiTheme="majorHAnsi" w:hAnsiTheme="majorHAnsi" w:cstheme="majorHAnsi"/>
          <w:sz w:val="16"/>
        </w:rPr>
        <w:t xml:space="preserve"> identity, Brown maintains, “emerges and obtains its unifying coherence through the </w:t>
      </w:r>
      <w:proofErr w:type="spellStart"/>
      <w:r w:rsidRPr="00781A03">
        <w:rPr>
          <w:rFonts w:asciiTheme="majorHAnsi" w:hAnsiTheme="majorHAnsi" w:cstheme="majorHAnsi"/>
          <w:sz w:val="16"/>
        </w:rPr>
        <w:t>politicisation</w:t>
      </w:r>
      <w:proofErr w:type="spellEnd"/>
      <w:r w:rsidRPr="00781A03">
        <w:rPr>
          <w:rFonts w:asciiTheme="majorHAnsi" w:hAnsiTheme="majorHAnsi" w:cstheme="majorHAnsi"/>
          <w:sz w:val="16"/>
        </w:rPr>
        <w:t xml:space="preserve"> of exclusion from an ostensible universal, as a protest against exclusion” (ibid: 65). Its continuing existence requires both a belief in the legitimacy of the universal ideal (for example, ideals of opportunity, and re- ward in proportion to effort) and enduring exclusion from those ideals. Brown draws upon Nietzsche in arguing that such identities, produced in reaction to conditions of disempowerment </w:t>
      </w:r>
      <w:proofErr w:type="spellStart"/>
      <w:r w:rsidRPr="00781A03">
        <w:rPr>
          <w:rFonts w:asciiTheme="majorHAnsi" w:hAnsiTheme="majorHAnsi" w:cstheme="majorHAnsi"/>
          <w:sz w:val="16"/>
        </w:rPr>
        <w:t>andinequality</w:t>
      </w:r>
      <w:proofErr w:type="spellEnd"/>
      <w:r w:rsidRPr="00781A03">
        <w:rPr>
          <w:rFonts w:asciiTheme="majorHAnsi" w:hAnsiTheme="majorHAnsi" w:cstheme="majorHAnsi"/>
          <w:sz w:val="16"/>
        </w:rPr>
        <w:t xml:space="preserve">, then become invested in their own impotence through practices of, for example, reproach, complaint, and revenge. </w:t>
      </w:r>
      <w:r w:rsidRPr="00781A03">
        <w:rPr>
          <w:rStyle w:val="Emphasis"/>
          <w:rFonts w:asciiTheme="majorHAnsi" w:hAnsiTheme="majorHAnsi" w:cstheme="majorHAnsi"/>
        </w:rPr>
        <w:t>These are “reactions</w:t>
      </w:r>
      <w:r w:rsidRPr="00781A03">
        <w:rPr>
          <w:rFonts w:asciiTheme="majorHAnsi" w:hAnsiTheme="majorHAnsi" w:cstheme="majorHAnsi"/>
          <w:sz w:val="16"/>
        </w:rPr>
        <w:t xml:space="preserve">” in the Nietzschean sense </w:t>
      </w:r>
      <w:r w:rsidRPr="00781A03">
        <w:rPr>
          <w:rStyle w:val="Emphasis"/>
          <w:rFonts w:asciiTheme="majorHAnsi" w:hAnsiTheme="majorHAnsi" w:cstheme="majorHAnsi"/>
        </w:rPr>
        <w:t xml:space="preserve">since they are substitutes for actions or can be seen as negative forms of action. </w:t>
      </w:r>
      <w:r w:rsidRPr="00A30DFF">
        <w:rPr>
          <w:rStyle w:val="Emphasis"/>
          <w:rFonts w:asciiTheme="majorHAnsi" w:hAnsiTheme="majorHAnsi" w:cstheme="majorHAnsi"/>
          <w:highlight w:val="yellow"/>
        </w:rPr>
        <w:t>Rather than acting to remove the cause(s) of suffering, that suffering</w:t>
      </w:r>
      <w:r w:rsidRPr="00781A03">
        <w:rPr>
          <w:rStyle w:val="Emphasis"/>
          <w:rFonts w:asciiTheme="majorHAnsi" w:hAnsiTheme="majorHAnsi" w:cstheme="majorHAnsi"/>
        </w:rPr>
        <w:t xml:space="preserve"> </w:t>
      </w:r>
      <w:r w:rsidRPr="00781A03">
        <w:rPr>
          <w:rFonts w:asciiTheme="majorHAnsi" w:hAnsiTheme="majorHAnsi" w:cstheme="majorHAnsi"/>
          <w:sz w:val="16"/>
        </w:rPr>
        <w:t xml:space="preserve">is instead ameliorated (to some extent) through “the </w:t>
      </w:r>
      <w:proofErr w:type="spellStart"/>
      <w:r w:rsidRPr="00781A03">
        <w:rPr>
          <w:rFonts w:asciiTheme="majorHAnsi" w:hAnsiTheme="majorHAnsi" w:cstheme="majorHAnsi"/>
          <w:sz w:val="16"/>
        </w:rPr>
        <w:t>estab-lishment</w:t>
      </w:r>
      <w:proofErr w:type="spellEnd"/>
      <w:r w:rsidRPr="00781A03">
        <w:rPr>
          <w:rFonts w:asciiTheme="majorHAnsi" w:hAnsiTheme="majorHAnsi" w:cstheme="majorHAnsi"/>
          <w:sz w:val="16"/>
        </w:rPr>
        <w:t xml:space="preserve"> of suffering as the measure of social virtue” (ibid 1995:70</w:t>
      </w:r>
      <w:proofErr w:type="gramStart"/>
      <w:r w:rsidRPr="00781A03">
        <w:rPr>
          <w:rFonts w:asciiTheme="majorHAnsi" w:hAnsiTheme="majorHAnsi" w:cstheme="majorHAnsi"/>
          <w:sz w:val="16"/>
        </w:rPr>
        <w:t>), and</w:t>
      </w:r>
      <w:proofErr w:type="gramEnd"/>
      <w:r w:rsidRPr="00781A03">
        <w:rPr>
          <w:rStyle w:val="Emphasis"/>
          <w:rFonts w:asciiTheme="majorHAnsi" w:hAnsiTheme="majorHAnsi" w:cstheme="majorHAnsi"/>
        </w:rPr>
        <w:t xml:space="preserve"> </w:t>
      </w:r>
      <w:r w:rsidRPr="00A30DFF">
        <w:rPr>
          <w:rStyle w:val="Emphasis"/>
          <w:rFonts w:asciiTheme="majorHAnsi" w:hAnsiTheme="majorHAnsi" w:cstheme="majorHAnsi"/>
          <w:highlight w:val="yellow"/>
        </w:rPr>
        <w:t>is compensated for by</w:t>
      </w:r>
      <w:r w:rsidRPr="00781A03">
        <w:rPr>
          <w:rStyle w:val="Emphasis"/>
          <w:rFonts w:asciiTheme="majorHAnsi" w:hAnsiTheme="majorHAnsi" w:cstheme="majorHAnsi"/>
        </w:rPr>
        <w:t xml:space="preserve"> the vengeful pleasures of </w:t>
      </w:r>
      <w:r w:rsidRPr="00A30DFF">
        <w:rPr>
          <w:rStyle w:val="Emphasis"/>
          <w:rFonts w:asciiTheme="majorHAnsi" w:hAnsiTheme="majorHAnsi" w:cstheme="majorHAnsi"/>
          <w:highlight w:val="yellow"/>
        </w:rPr>
        <w:t>recrimination</w:t>
      </w:r>
      <w:r w:rsidRPr="00781A03">
        <w:rPr>
          <w:rFonts w:asciiTheme="majorHAnsi" w:hAnsiTheme="majorHAnsi" w:cstheme="majorHAnsi"/>
          <w:sz w:val="16"/>
        </w:rPr>
        <w:t xml:space="preserve">. </w:t>
      </w:r>
      <w:r w:rsidRPr="00A30DFF">
        <w:rPr>
          <w:rStyle w:val="Emphasis"/>
          <w:rFonts w:asciiTheme="majorHAnsi" w:hAnsiTheme="majorHAnsi" w:cstheme="majorHAnsi"/>
          <w:highlight w:val="yellow"/>
        </w:rPr>
        <w:t>Such</w:t>
      </w:r>
      <w:r w:rsidRPr="00781A03">
        <w:rPr>
          <w:rFonts w:asciiTheme="majorHAnsi" w:hAnsiTheme="majorHAnsi" w:cstheme="majorHAnsi"/>
          <w:sz w:val="16"/>
        </w:rPr>
        <w:t xml:space="preserve"> </w:t>
      </w:r>
      <w:r w:rsidRPr="00A30DFF">
        <w:rPr>
          <w:rStyle w:val="Emphasis"/>
          <w:rFonts w:asciiTheme="majorHAnsi" w:hAnsiTheme="majorHAnsi" w:cstheme="majorHAnsi"/>
          <w:highlight w:val="yellow"/>
        </w:rPr>
        <w:t>practices</w:t>
      </w:r>
      <w:r w:rsidRPr="00781A03">
        <w:rPr>
          <w:rFonts w:asciiTheme="majorHAnsi" w:hAnsiTheme="majorHAnsi" w:cstheme="majorHAnsi"/>
          <w:sz w:val="16"/>
        </w:rPr>
        <w:t xml:space="preserve">, she argues, stand in sharp distinction to –in fact, </w:t>
      </w:r>
      <w:r w:rsidRPr="00A30DFF">
        <w:rPr>
          <w:rStyle w:val="Emphasis"/>
          <w:rFonts w:asciiTheme="majorHAnsi" w:hAnsiTheme="majorHAnsi" w:cstheme="majorHAnsi"/>
          <w:highlight w:val="yellow"/>
        </w:rPr>
        <w:t>provide obstacles to</w:t>
      </w:r>
      <w:r w:rsidRPr="00781A03">
        <w:rPr>
          <w:rFonts w:asciiTheme="majorHAnsi" w:hAnsiTheme="majorHAnsi" w:cstheme="majorHAnsi"/>
          <w:sz w:val="16"/>
        </w:rPr>
        <w:t xml:space="preserve"> – </w:t>
      </w:r>
      <w:r w:rsidRPr="00A30DFF">
        <w:rPr>
          <w:rStyle w:val="Emphasis"/>
          <w:rFonts w:asciiTheme="majorHAnsi" w:hAnsiTheme="majorHAnsi" w:cstheme="majorHAnsi"/>
          <w:highlight w:val="yellow"/>
        </w:rPr>
        <w:t xml:space="preserve">practices that </w:t>
      </w:r>
      <w:r w:rsidRPr="00781A03">
        <w:rPr>
          <w:rFonts w:asciiTheme="majorHAnsi" w:hAnsiTheme="majorHAnsi" w:cstheme="majorHAnsi"/>
          <w:sz w:val="16"/>
        </w:rPr>
        <w:t>would</w:t>
      </w:r>
      <w:r w:rsidRPr="00781A03">
        <w:rPr>
          <w:rStyle w:val="Emphasis"/>
          <w:rFonts w:asciiTheme="majorHAnsi" w:hAnsiTheme="majorHAnsi" w:cstheme="majorHAnsi"/>
        </w:rPr>
        <w:t xml:space="preserve"> seek to </w:t>
      </w:r>
      <w:r w:rsidRPr="00A30DFF">
        <w:rPr>
          <w:rStyle w:val="Emphasis"/>
          <w:rFonts w:asciiTheme="majorHAnsi" w:hAnsiTheme="majorHAnsi" w:cstheme="majorHAnsi"/>
          <w:highlight w:val="yellow"/>
        </w:rPr>
        <w:t>dispel the conditions of exclusion.</w:t>
      </w:r>
      <w:r w:rsidRPr="00781A03">
        <w:rPr>
          <w:rStyle w:val="Emphasis"/>
          <w:rFonts w:asciiTheme="majorHAnsi" w:hAnsiTheme="majorHAnsi" w:cstheme="majorHAnsi"/>
        </w:rPr>
        <w:t xml:space="preserve"> </w:t>
      </w:r>
      <w:r w:rsidRPr="00781A03">
        <w:rPr>
          <w:rFonts w:asciiTheme="majorHAnsi" w:hAnsiTheme="majorHAnsi" w:cstheme="majorHAnsi"/>
          <w:sz w:val="16"/>
          <w:szCs w:val="12"/>
        </w:rPr>
        <w:t xml:space="preserve">Brown casts the dilemma discussed above in terms of a </w:t>
      </w:r>
      <w:proofErr w:type="spellStart"/>
      <w:r w:rsidRPr="00781A03">
        <w:rPr>
          <w:rFonts w:asciiTheme="majorHAnsi" w:hAnsiTheme="majorHAnsi" w:cstheme="majorHAnsi"/>
          <w:sz w:val="16"/>
          <w:szCs w:val="12"/>
        </w:rPr>
        <w:t>choicebetween</w:t>
      </w:r>
      <w:proofErr w:type="spellEnd"/>
      <w:r w:rsidRPr="00781A03">
        <w:rPr>
          <w:rFonts w:asciiTheme="majorHAnsi" w:hAnsiTheme="majorHAnsi" w:cstheme="majorHAnsi"/>
          <w:sz w:val="16"/>
          <w:szCs w:val="12"/>
        </w:rPr>
        <w:t xml:space="preserve"> </w:t>
      </w:r>
      <w:r w:rsidRPr="00781A03">
        <w:rPr>
          <w:rFonts w:asciiTheme="majorHAnsi" w:hAnsiTheme="majorHAnsi" w:cstheme="majorHAnsi"/>
          <w:sz w:val="16"/>
          <w:szCs w:val="12"/>
        </w:rPr>
        <w:lastRenderedPageBreak/>
        <w:t xml:space="preserve">past and future, and adapting Nietzsche, exhorts </w:t>
      </w:r>
      <w:proofErr w:type="spellStart"/>
      <w:r w:rsidRPr="00781A03">
        <w:rPr>
          <w:rFonts w:asciiTheme="majorHAnsi" w:hAnsiTheme="majorHAnsi" w:cstheme="majorHAnsi"/>
          <w:sz w:val="16"/>
          <w:szCs w:val="12"/>
        </w:rPr>
        <w:t>theadoption</w:t>
      </w:r>
      <w:proofErr w:type="spellEnd"/>
      <w:r w:rsidRPr="00781A03">
        <w:rPr>
          <w:rFonts w:asciiTheme="majorHAnsi" w:hAnsiTheme="majorHAnsi" w:cstheme="majorHAnsi"/>
          <w:sz w:val="16"/>
          <w:szCs w:val="12"/>
        </w:rPr>
        <w:t xml:space="preserve"> of a (collective) </w:t>
      </w:r>
      <w:proofErr w:type="gramStart"/>
      <w:r w:rsidRPr="00781A03">
        <w:rPr>
          <w:rFonts w:asciiTheme="majorHAnsi" w:hAnsiTheme="majorHAnsi" w:cstheme="majorHAnsi"/>
          <w:sz w:val="16"/>
          <w:szCs w:val="12"/>
        </w:rPr>
        <w:t>will that would</w:t>
      </w:r>
      <w:proofErr w:type="gramEnd"/>
      <w:r w:rsidRPr="00781A03">
        <w:rPr>
          <w:rFonts w:asciiTheme="majorHAnsi" w:hAnsiTheme="majorHAnsi" w:cstheme="majorHAnsi"/>
          <w:sz w:val="16"/>
          <w:szCs w:val="12"/>
        </w:rPr>
        <w:t xml:space="preserve"> become the “redeemer of history” (ibid: 72) through its focus on the possibilities of </w:t>
      </w:r>
      <w:proofErr w:type="spellStart"/>
      <w:r w:rsidRPr="00781A03">
        <w:rPr>
          <w:rFonts w:asciiTheme="majorHAnsi" w:hAnsiTheme="majorHAnsi" w:cstheme="majorHAnsi"/>
          <w:sz w:val="16"/>
          <w:szCs w:val="12"/>
        </w:rPr>
        <w:t>creat-ing</w:t>
      </w:r>
      <w:proofErr w:type="spellEnd"/>
      <w:r w:rsidRPr="00781A03">
        <w:rPr>
          <w:rFonts w:asciiTheme="majorHAnsi" w:hAnsiTheme="majorHAnsi" w:cstheme="majorHAnsi"/>
          <w:sz w:val="16"/>
          <w:szCs w:val="12"/>
        </w:rPr>
        <w:t xml:space="preserve"> different futures. As Brown reads Nietzsche, the one </w:t>
      </w:r>
      <w:proofErr w:type="spellStart"/>
      <w:r w:rsidRPr="00781A03">
        <w:rPr>
          <w:rFonts w:asciiTheme="majorHAnsi" w:hAnsiTheme="majorHAnsi" w:cstheme="majorHAnsi"/>
          <w:sz w:val="16"/>
          <w:szCs w:val="12"/>
        </w:rPr>
        <w:t>thingthat</w:t>
      </w:r>
      <w:proofErr w:type="spellEnd"/>
      <w:r w:rsidRPr="00781A03">
        <w:rPr>
          <w:rFonts w:asciiTheme="majorHAnsi" w:hAnsiTheme="majorHAnsi" w:cstheme="majorHAnsi"/>
          <w:sz w:val="16"/>
          <w:szCs w:val="12"/>
        </w:rPr>
        <w:t xml:space="preserve"> the will cannot exert its power over is the past, the “it </w:t>
      </w:r>
      <w:proofErr w:type="spellStart"/>
      <w:r w:rsidRPr="00781A03">
        <w:rPr>
          <w:rFonts w:asciiTheme="majorHAnsi" w:hAnsiTheme="majorHAnsi" w:cstheme="majorHAnsi"/>
          <w:sz w:val="16"/>
          <w:szCs w:val="12"/>
        </w:rPr>
        <w:t>was</w:t>
      </w:r>
      <w:proofErr w:type="gramStart"/>
      <w:r w:rsidRPr="00781A03">
        <w:rPr>
          <w:rFonts w:asciiTheme="majorHAnsi" w:hAnsiTheme="majorHAnsi" w:cstheme="majorHAnsi"/>
          <w:sz w:val="16"/>
          <w:szCs w:val="12"/>
        </w:rPr>
        <w:t>”.Confronted</w:t>
      </w:r>
      <w:proofErr w:type="spellEnd"/>
      <w:proofErr w:type="gramEnd"/>
      <w:r w:rsidRPr="00781A03">
        <w:rPr>
          <w:rFonts w:asciiTheme="majorHAnsi" w:hAnsiTheme="majorHAnsi" w:cstheme="majorHAnsi"/>
          <w:sz w:val="16"/>
          <w:szCs w:val="12"/>
        </w:rPr>
        <w:t xml:space="preserve"> with its impotence with respect to the events of </w:t>
      </w:r>
      <w:proofErr w:type="spellStart"/>
      <w:r w:rsidRPr="00781A03">
        <w:rPr>
          <w:rFonts w:asciiTheme="majorHAnsi" w:hAnsiTheme="majorHAnsi" w:cstheme="majorHAnsi"/>
          <w:sz w:val="16"/>
          <w:szCs w:val="12"/>
        </w:rPr>
        <w:t>thepast</w:t>
      </w:r>
      <w:proofErr w:type="spellEnd"/>
      <w:r w:rsidRPr="00781A03">
        <w:rPr>
          <w:rFonts w:asciiTheme="majorHAnsi" w:hAnsiTheme="majorHAnsi" w:cstheme="majorHAnsi"/>
          <w:sz w:val="16"/>
          <w:szCs w:val="12"/>
        </w:rPr>
        <w:t>, the will is threatened with becoming simply an “angry spec-</w:t>
      </w:r>
      <w:proofErr w:type="spellStart"/>
      <w:r w:rsidRPr="00781A03">
        <w:rPr>
          <w:rFonts w:asciiTheme="majorHAnsi" w:hAnsiTheme="majorHAnsi" w:cstheme="majorHAnsi"/>
          <w:sz w:val="16"/>
          <w:szCs w:val="12"/>
        </w:rPr>
        <w:t>tator</w:t>
      </w:r>
      <w:proofErr w:type="spellEnd"/>
      <w:r w:rsidRPr="00781A03">
        <w:rPr>
          <w:rFonts w:asciiTheme="majorHAnsi" w:hAnsiTheme="majorHAnsi" w:cstheme="majorHAnsi"/>
          <w:sz w:val="16"/>
          <w:szCs w:val="12"/>
        </w:rPr>
        <w:t xml:space="preserve">” mired in bitter recognition of its own helplessness. The </w:t>
      </w:r>
      <w:proofErr w:type="spellStart"/>
      <w:r w:rsidRPr="00781A03">
        <w:rPr>
          <w:rFonts w:asciiTheme="majorHAnsi" w:hAnsiTheme="majorHAnsi" w:cstheme="majorHAnsi"/>
          <w:sz w:val="16"/>
          <w:szCs w:val="12"/>
        </w:rPr>
        <w:t>onehope</w:t>
      </w:r>
      <w:proofErr w:type="spellEnd"/>
      <w:r w:rsidRPr="00781A03">
        <w:rPr>
          <w:rFonts w:asciiTheme="majorHAnsi" w:hAnsiTheme="majorHAnsi" w:cstheme="majorHAnsi"/>
          <w:sz w:val="16"/>
          <w:szCs w:val="12"/>
        </w:rPr>
        <w:t xml:space="preserve"> for the will is that it may, instead, achieve a kind of mastery over that past such that, although “what has happened” </w:t>
      </w:r>
      <w:proofErr w:type="spellStart"/>
      <w:r w:rsidRPr="00781A03">
        <w:rPr>
          <w:rFonts w:asciiTheme="majorHAnsi" w:hAnsiTheme="majorHAnsi" w:cstheme="majorHAnsi"/>
          <w:sz w:val="16"/>
          <w:szCs w:val="12"/>
        </w:rPr>
        <w:t>cannotbe</w:t>
      </w:r>
      <w:proofErr w:type="spellEnd"/>
      <w:r w:rsidRPr="00781A03">
        <w:rPr>
          <w:rFonts w:asciiTheme="majorHAnsi" w:hAnsiTheme="majorHAnsi" w:cstheme="majorHAnsi"/>
          <w:sz w:val="16"/>
          <w:szCs w:val="12"/>
        </w:rPr>
        <w:t xml:space="preserve"> altered, the past can be denied the power of continuing to de-</w:t>
      </w:r>
      <w:proofErr w:type="spellStart"/>
      <w:r w:rsidRPr="00781A03">
        <w:rPr>
          <w:rFonts w:asciiTheme="majorHAnsi" w:hAnsiTheme="majorHAnsi" w:cstheme="majorHAnsi"/>
          <w:sz w:val="16"/>
          <w:szCs w:val="12"/>
        </w:rPr>
        <w:t>termine</w:t>
      </w:r>
      <w:proofErr w:type="spellEnd"/>
      <w:r w:rsidRPr="00781A03">
        <w:rPr>
          <w:rFonts w:asciiTheme="majorHAnsi" w:hAnsiTheme="majorHAnsi" w:cstheme="majorHAnsi"/>
          <w:sz w:val="16"/>
          <w:szCs w:val="12"/>
        </w:rPr>
        <w:t xml:space="preserve"> the present and future. It is only this focus on the future, Brown continues, and the capacity to make a future in the face of human frailties and injustices that spares us from a rancorous decline into despair. Identity politics structured by ressentiment – that is, by suffering caused by past events – can only break </w:t>
      </w:r>
      <w:proofErr w:type="spellStart"/>
      <w:r w:rsidRPr="00781A03">
        <w:rPr>
          <w:rFonts w:asciiTheme="majorHAnsi" w:hAnsiTheme="majorHAnsi" w:cstheme="majorHAnsi"/>
          <w:sz w:val="16"/>
          <w:szCs w:val="12"/>
        </w:rPr>
        <w:t>outof</w:t>
      </w:r>
      <w:proofErr w:type="spellEnd"/>
      <w:r w:rsidRPr="00781A03">
        <w:rPr>
          <w:rFonts w:asciiTheme="majorHAnsi" w:hAnsiTheme="majorHAnsi" w:cstheme="majorHAnsi"/>
          <w:sz w:val="16"/>
          <w:szCs w:val="12"/>
        </w:rPr>
        <w:t xml:space="preserve"> the cycle of “slave morality” by remaking the present </w:t>
      </w:r>
      <w:proofErr w:type="spellStart"/>
      <w:r w:rsidRPr="00781A03">
        <w:rPr>
          <w:rFonts w:asciiTheme="majorHAnsi" w:hAnsiTheme="majorHAnsi" w:cstheme="majorHAnsi"/>
          <w:sz w:val="16"/>
          <w:szCs w:val="12"/>
        </w:rPr>
        <w:t>againstthe</w:t>
      </w:r>
      <w:proofErr w:type="spellEnd"/>
      <w:r w:rsidRPr="00781A03">
        <w:rPr>
          <w:rFonts w:asciiTheme="majorHAnsi" w:hAnsiTheme="majorHAnsi" w:cstheme="majorHAnsi"/>
          <w:sz w:val="16"/>
          <w:szCs w:val="12"/>
        </w:rPr>
        <w:t xml:space="preserve"> terms of the past, a remaking that requires a “forgetting” of that past. An act </w:t>
      </w:r>
      <w:r w:rsidRPr="00781A03">
        <w:rPr>
          <w:rFonts w:asciiTheme="majorHAnsi" w:hAnsiTheme="majorHAnsi" w:cstheme="majorHAnsi"/>
          <w:sz w:val="16"/>
        </w:rPr>
        <w:t>of liberation, of self-afﬁrmation, this “</w:t>
      </w:r>
      <w:proofErr w:type="spellStart"/>
      <w:r w:rsidRPr="00781A03">
        <w:rPr>
          <w:rFonts w:asciiTheme="majorHAnsi" w:hAnsiTheme="majorHAnsi" w:cstheme="majorHAnsi"/>
          <w:sz w:val="16"/>
        </w:rPr>
        <w:t>forgettingof</w:t>
      </w:r>
      <w:proofErr w:type="spellEnd"/>
      <w:r w:rsidRPr="00781A03">
        <w:rPr>
          <w:rFonts w:asciiTheme="majorHAnsi" w:hAnsiTheme="majorHAnsi" w:cstheme="majorHAnsi"/>
          <w:sz w:val="16"/>
        </w:rPr>
        <w:t xml:space="preserve"> the past” requires an “overcoming” of the past that offers </w:t>
      </w:r>
      <w:proofErr w:type="spellStart"/>
      <w:r w:rsidRPr="00781A03">
        <w:rPr>
          <w:rFonts w:asciiTheme="majorHAnsi" w:hAnsiTheme="majorHAnsi" w:cstheme="majorHAnsi"/>
          <w:sz w:val="16"/>
        </w:rPr>
        <w:t>iden-tity</w:t>
      </w:r>
      <w:proofErr w:type="spellEnd"/>
      <w:r w:rsidRPr="00781A03">
        <w:rPr>
          <w:rFonts w:asciiTheme="majorHAnsi" w:hAnsiTheme="majorHAnsi" w:cstheme="majorHAnsi"/>
          <w:sz w:val="16"/>
        </w:rPr>
        <w:t xml:space="preserve"> in relationship to suffering, in </w:t>
      </w:r>
      <w:proofErr w:type="spellStart"/>
      <w:r w:rsidRPr="00781A03">
        <w:rPr>
          <w:rFonts w:asciiTheme="majorHAnsi" w:hAnsiTheme="majorHAnsi" w:cstheme="majorHAnsi"/>
          <w:sz w:val="16"/>
        </w:rPr>
        <w:t>favour</w:t>
      </w:r>
      <w:proofErr w:type="spellEnd"/>
      <w:r w:rsidRPr="00781A03">
        <w:rPr>
          <w:rFonts w:asciiTheme="majorHAnsi" w:hAnsiTheme="majorHAnsi" w:cstheme="majorHAnsi"/>
          <w:sz w:val="16"/>
        </w:rPr>
        <w:t xml:space="preserve"> of a future in </w:t>
      </w:r>
      <w:proofErr w:type="spellStart"/>
      <w:r w:rsidRPr="00781A03">
        <w:rPr>
          <w:rFonts w:asciiTheme="majorHAnsi" w:hAnsiTheme="majorHAnsi" w:cstheme="majorHAnsi"/>
          <w:sz w:val="16"/>
        </w:rPr>
        <w:t>whichidentity</w:t>
      </w:r>
      <w:proofErr w:type="spellEnd"/>
      <w:r w:rsidRPr="00781A03">
        <w:rPr>
          <w:rFonts w:asciiTheme="majorHAnsi" w:hAnsiTheme="majorHAnsi" w:cstheme="majorHAnsi"/>
          <w:sz w:val="16"/>
        </w:rPr>
        <w:t xml:space="preserve"> is to be deﬁned differently. In arguing thus, Brown’s work becomes aligned with a </w:t>
      </w:r>
      <w:proofErr w:type="spellStart"/>
      <w:r w:rsidRPr="00781A03">
        <w:rPr>
          <w:rFonts w:asciiTheme="majorHAnsi" w:hAnsiTheme="majorHAnsi" w:cstheme="majorHAnsi"/>
          <w:sz w:val="16"/>
        </w:rPr>
        <w:t>posi-tion</w:t>
      </w:r>
      <w:proofErr w:type="spellEnd"/>
      <w:r w:rsidRPr="00781A03">
        <w:rPr>
          <w:rFonts w:asciiTheme="majorHAnsi" w:hAnsiTheme="majorHAnsi" w:cstheme="majorHAnsi"/>
          <w:sz w:val="16"/>
        </w:rPr>
        <w:t xml:space="preserve"> that sees the way forward for emancipatory politics as re-siding in a movement away from a “politics of memory” (Kilby 2002: 203) that is committed to articulating past injustices </w:t>
      </w:r>
      <w:proofErr w:type="spellStart"/>
      <w:r w:rsidRPr="00781A03">
        <w:rPr>
          <w:rFonts w:asciiTheme="majorHAnsi" w:hAnsiTheme="majorHAnsi" w:cstheme="majorHAnsi"/>
          <w:sz w:val="16"/>
        </w:rPr>
        <w:t>andsuffering</w:t>
      </w:r>
      <w:proofErr w:type="spellEnd"/>
      <w:r w:rsidRPr="00781A03">
        <w:rPr>
          <w:rFonts w:asciiTheme="majorHAnsi" w:hAnsiTheme="majorHAnsi" w:cstheme="majorHAnsi"/>
          <w:sz w:val="16"/>
        </w:rPr>
        <w:t>. While we agree that investment in identities prem-</w:t>
      </w:r>
      <w:proofErr w:type="spellStart"/>
      <w:r w:rsidRPr="00781A03">
        <w:rPr>
          <w:rFonts w:asciiTheme="majorHAnsi" w:hAnsiTheme="majorHAnsi" w:cstheme="majorHAnsi"/>
          <w:sz w:val="16"/>
        </w:rPr>
        <w:t>ised</w:t>
      </w:r>
      <w:proofErr w:type="spellEnd"/>
      <w:r w:rsidRPr="00781A03">
        <w:rPr>
          <w:rFonts w:asciiTheme="majorHAnsi" w:hAnsiTheme="majorHAnsi" w:cstheme="majorHAnsi"/>
          <w:sz w:val="16"/>
        </w:rPr>
        <w:t xml:space="preserve"> upon suffering can function as an obstacle to alleviating the causes of that suffering, we believe that Brown’s argument as outlined is problematic. First, following Kilby (2002), we share a concern about any turn to the future that is ﬁgured as a complete abandonment of the past. This is because for those who have suffered oppression and exclusion, the injunction to give up articulating a pain that is still felt may seem cruel and impossible to meet. We would argue instead that the “turn to the future” that theorists such as Brown and Grosz </w:t>
      </w:r>
      <w:proofErr w:type="spellStart"/>
      <w:r w:rsidRPr="00781A03">
        <w:rPr>
          <w:rFonts w:asciiTheme="majorHAnsi" w:hAnsiTheme="majorHAnsi" w:cstheme="majorHAnsi"/>
          <w:sz w:val="16"/>
        </w:rPr>
        <w:t>callfor</w:t>
      </w:r>
      <w:proofErr w:type="spellEnd"/>
      <w:r w:rsidRPr="00781A03">
        <w:rPr>
          <w:rFonts w:asciiTheme="majorHAnsi" w:hAnsiTheme="majorHAnsi" w:cstheme="majorHAnsi"/>
          <w:sz w:val="16"/>
        </w:rPr>
        <w:t xml:space="preserve">, to </w:t>
      </w:r>
      <w:proofErr w:type="spellStart"/>
      <w:r w:rsidRPr="00781A03">
        <w:rPr>
          <w:rFonts w:asciiTheme="majorHAnsi" w:hAnsiTheme="majorHAnsi" w:cstheme="majorHAnsi"/>
          <w:sz w:val="16"/>
        </w:rPr>
        <w:t>revitalise</w:t>
      </w:r>
      <w:proofErr w:type="spellEnd"/>
      <w:r w:rsidRPr="00781A03">
        <w:rPr>
          <w:rFonts w:asciiTheme="majorHAnsi" w:hAnsiTheme="majorHAnsi" w:cstheme="majorHAnsi"/>
          <w:sz w:val="16"/>
        </w:rPr>
        <w:t xml:space="preserve"> feminism and other emancipatory politics, need not be conceived of as a brute rejection of the past. Indeed, Brown herself </w:t>
      </w:r>
      <w:proofErr w:type="spellStart"/>
      <w:r w:rsidRPr="00781A03">
        <w:rPr>
          <w:rFonts w:asciiTheme="majorHAnsi" w:hAnsiTheme="majorHAnsi" w:cstheme="majorHAnsi"/>
          <w:sz w:val="16"/>
        </w:rPr>
        <w:t>recognises</w:t>
      </w:r>
      <w:proofErr w:type="spellEnd"/>
      <w:r w:rsidRPr="00781A03">
        <w:rPr>
          <w:rFonts w:asciiTheme="majorHAnsi" w:hAnsiTheme="majorHAnsi" w:cstheme="majorHAnsi"/>
          <w:sz w:val="16"/>
        </w:rPr>
        <w:t xml:space="preserve"> the problems involved here, stating that [since] erased histories and historical invisibility are themselves </w:t>
      </w:r>
      <w:proofErr w:type="spellStart"/>
      <w:r w:rsidRPr="00781A03">
        <w:rPr>
          <w:rFonts w:asciiTheme="majorHAnsi" w:hAnsiTheme="majorHAnsi" w:cstheme="majorHAnsi"/>
          <w:sz w:val="16"/>
        </w:rPr>
        <w:t>suchintegral</w:t>
      </w:r>
      <w:proofErr w:type="spellEnd"/>
      <w:r w:rsidRPr="00781A03">
        <w:rPr>
          <w:rFonts w:asciiTheme="majorHAnsi" w:hAnsiTheme="majorHAnsi" w:cstheme="majorHAnsi"/>
          <w:sz w:val="16"/>
        </w:rPr>
        <w:t xml:space="preserve"> elements of the pain inscribed in most subjugated identities[then] the counsel of forgetting, at least in its </w:t>
      </w:r>
      <w:proofErr w:type="spellStart"/>
      <w:r w:rsidRPr="00781A03">
        <w:rPr>
          <w:rFonts w:asciiTheme="majorHAnsi" w:hAnsiTheme="majorHAnsi" w:cstheme="majorHAnsi"/>
          <w:sz w:val="16"/>
        </w:rPr>
        <w:t>unreconstructedNietzschean</w:t>
      </w:r>
      <w:proofErr w:type="spellEnd"/>
      <w:r w:rsidRPr="00781A03">
        <w:rPr>
          <w:rFonts w:asciiTheme="majorHAnsi" w:hAnsiTheme="majorHAnsi" w:cstheme="majorHAnsi"/>
          <w:sz w:val="16"/>
        </w:rPr>
        <w:t xml:space="preserve"> form, seems inappropriate if not cruel (1995: 74). She implies, in fact, that the demand exerted by those in </w:t>
      </w:r>
      <w:proofErr w:type="spellStart"/>
      <w:r w:rsidRPr="00781A03">
        <w:rPr>
          <w:rFonts w:asciiTheme="majorHAnsi" w:hAnsiTheme="majorHAnsi" w:cstheme="majorHAnsi"/>
          <w:sz w:val="16"/>
        </w:rPr>
        <w:t>painmay</w:t>
      </w:r>
      <w:proofErr w:type="spellEnd"/>
      <w:r w:rsidRPr="00781A03">
        <w:rPr>
          <w:rFonts w:asciiTheme="majorHAnsi" w:hAnsiTheme="majorHAnsi" w:cstheme="majorHAnsi"/>
          <w:sz w:val="16"/>
        </w:rPr>
        <w:t xml:space="preserve"> be no more than the demand to exorcise that pain </w:t>
      </w:r>
      <w:proofErr w:type="spellStart"/>
      <w:r w:rsidRPr="00781A03">
        <w:rPr>
          <w:rFonts w:asciiTheme="majorHAnsi" w:hAnsiTheme="majorHAnsi" w:cstheme="majorHAnsi"/>
          <w:sz w:val="16"/>
        </w:rPr>
        <w:t>throughrecognition</w:t>
      </w:r>
      <w:proofErr w:type="spellEnd"/>
      <w:r w:rsidRPr="00781A03">
        <w:rPr>
          <w:rFonts w:asciiTheme="majorHAnsi" w:hAnsiTheme="majorHAnsi" w:cstheme="majorHAnsi"/>
          <w:sz w:val="16"/>
        </w:rPr>
        <w:t xml:space="preserve">: “all that such pain may long for – more than revenge– is the chance to be heard into a certain release, </w:t>
      </w:r>
      <w:proofErr w:type="spellStart"/>
      <w:r w:rsidRPr="00781A03">
        <w:rPr>
          <w:rFonts w:asciiTheme="majorHAnsi" w:hAnsiTheme="majorHAnsi" w:cstheme="majorHAnsi"/>
          <w:sz w:val="16"/>
        </w:rPr>
        <w:t>recognised</w:t>
      </w:r>
      <w:proofErr w:type="spellEnd"/>
      <w:r w:rsidRPr="00781A03">
        <w:rPr>
          <w:rFonts w:asciiTheme="majorHAnsi" w:hAnsiTheme="majorHAnsi" w:cstheme="majorHAnsi"/>
          <w:sz w:val="16"/>
        </w:rPr>
        <w:t xml:space="preserve"> </w:t>
      </w:r>
      <w:proofErr w:type="spellStart"/>
      <w:r w:rsidRPr="00781A03">
        <w:rPr>
          <w:rFonts w:asciiTheme="majorHAnsi" w:hAnsiTheme="majorHAnsi" w:cstheme="majorHAnsi"/>
          <w:sz w:val="16"/>
        </w:rPr>
        <w:t>intoself</w:t>
      </w:r>
      <w:proofErr w:type="spellEnd"/>
      <w:r w:rsidRPr="00781A03">
        <w:rPr>
          <w:rFonts w:asciiTheme="majorHAnsi" w:hAnsiTheme="majorHAnsi" w:cstheme="majorHAnsi"/>
          <w:sz w:val="16"/>
        </w:rPr>
        <w:t xml:space="preserve">-overcoming, incited into possibilities for triumphing over, and hence, losing itself” (1995: 74-75). Brown wishes to establish the political importance of remembering “painful” historical events but with a crucial caveat: that the purpose of remembering pain is to enable its </w:t>
      </w:r>
      <w:proofErr w:type="gramStart"/>
      <w:r w:rsidRPr="00781A03">
        <w:rPr>
          <w:rFonts w:asciiTheme="majorHAnsi" w:hAnsiTheme="majorHAnsi" w:cstheme="majorHAnsi"/>
          <w:sz w:val="16"/>
        </w:rPr>
        <w:t>release .</w:t>
      </w:r>
      <w:proofErr w:type="gramEnd"/>
      <w:r w:rsidRPr="00781A03">
        <w:rPr>
          <w:rFonts w:asciiTheme="majorHAnsi" w:hAnsiTheme="majorHAnsi" w:cstheme="majorHAnsi"/>
          <w:sz w:val="16"/>
        </w:rPr>
        <w:t xml:space="preserve"> The challenge then, according to </w:t>
      </w:r>
      <w:proofErr w:type="spellStart"/>
      <w:proofErr w:type="gramStart"/>
      <w:r w:rsidRPr="00781A03">
        <w:rPr>
          <w:rFonts w:asciiTheme="majorHAnsi" w:hAnsiTheme="majorHAnsi" w:cstheme="majorHAnsi"/>
          <w:sz w:val="16"/>
        </w:rPr>
        <w:t>her,is</w:t>
      </w:r>
      <w:proofErr w:type="spellEnd"/>
      <w:proofErr w:type="gramEnd"/>
      <w:r w:rsidRPr="00781A03">
        <w:rPr>
          <w:rFonts w:asciiTheme="majorHAnsi" w:hAnsiTheme="majorHAnsi" w:cstheme="majorHAnsi"/>
          <w:sz w:val="16"/>
        </w:rPr>
        <w:t xml:space="preserve"> to create a political culture in which this project does not mutate into one of remembering pain for its own sake. Indeed, if Brown feels that this may be “a pass where we ought to part with Nietzsche” (1995: 74), then Freud may be a more suit-able companion. Since his early work with Breuer, Freud’s writ-</w:t>
      </w:r>
      <w:proofErr w:type="spellStart"/>
      <w:r w:rsidRPr="00781A03">
        <w:rPr>
          <w:rFonts w:asciiTheme="majorHAnsi" w:hAnsiTheme="majorHAnsi" w:cstheme="majorHAnsi"/>
          <w:sz w:val="16"/>
        </w:rPr>
        <w:t>ings</w:t>
      </w:r>
      <w:proofErr w:type="spellEnd"/>
      <w:r w:rsidRPr="00781A03">
        <w:rPr>
          <w:rFonts w:asciiTheme="majorHAnsi" w:hAnsiTheme="majorHAnsi" w:cstheme="majorHAnsi"/>
          <w:sz w:val="16"/>
        </w:rPr>
        <w:t xml:space="preserve"> have suggested the (only apparent) paradox that remember-</w:t>
      </w:r>
      <w:proofErr w:type="spellStart"/>
      <w:r w:rsidRPr="00781A03">
        <w:rPr>
          <w:rFonts w:asciiTheme="majorHAnsi" w:hAnsiTheme="majorHAnsi" w:cstheme="majorHAnsi"/>
          <w:sz w:val="16"/>
        </w:rPr>
        <w:t>ing</w:t>
      </w:r>
      <w:proofErr w:type="spellEnd"/>
      <w:r w:rsidRPr="00781A03">
        <w:rPr>
          <w:rFonts w:asciiTheme="majorHAnsi" w:hAnsiTheme="majorHAnsi" w:cstheme="majorHAnsi"/>
          <w:sz w:val="16"/>
        </w:rPr>
        <w:t xml:space="preserve"> is often a condition of forgetting. The hysterical patient, who is doomed to repeat in symptoms and compulsive actions a past she cannot adequately recall, is helped to remember that </w:t>
      </w:r>
      <w:proofErr w:type="spellStart"/>
      <w:r w:rsidRPr="00781A03">
        <w:rPr>
          <w:rFonts w:asciiTheme="majorHAnsi" w:hAnsiTheme="majorHAnsi" w:cstheme="majorHAnsi"/>
          <w:sz w:val="16"/>
        </w:rPr>
        <w:t>trau-matic</w:t>
      </w:r>
      <w:proofErr w:type="spellEnd"/>
      <w:r w:rsidRPr="00781A03">
        <w:rPr>
          <w:rFonts w:asciiTheme="majorHAnsi" w:hAnsiTheme="majorHAnsi" w:cstheme="majorHAnsi"/>
          <w:sz w:val="16"/>
        </w:rPr>
        <w:t xml:space="preserve"> past in order then to move beyond it: she must remember </w:t>
      </w:r>
      <w:proofErr w:type="spellStart"/>
      <w:r w:rsidRPr="00781A03">
        <w:rPr>
          <w:rFonts w:asciiTheme="majorHAnsi" w:hAnsiTheme="majorHAnsi" w:cstheme="majorHAnsi"/>
          <w:sz w:val="16"/>
        </w:rPr>
        <w:t>inorder</w:t>
      </w:r>
      <w:proofErr w:type="spellEnd"/>
      <w:r w:rsidRPr="00781A03">
        <w:rPr>
          <w:rFonts w:asciiTheme="majorHAnsi" w:hAnsiTheme="majorHAnsi" w:cstheme="majorHAnsi"/>
          <w:sz w:val="16"/>
        </w:rPr>
        <w:t xml:space="preserve"> to forget and to forget in order to be able to live in the present. 7 This model seems to us to be particularly helpful for </w:t>
      </w:r>
      <w:proofErr w:type="spellStart"/>
      <w:r w:rsidRPr="00781A03">
        <w:rPr>
          <w:rFonts w:asciiTheme="majorHAnsi" w:hAnsiTheme="majorHAnsi" w:cstheme="majorHAnsi"/>
          <w:sz w:val="16"/>
        </w:rPr>
        <w:t>thedilemma</w:t>
      </w:r>
      <w:proofErr w:type="spellEnd"/>
      <w:r w:rsidRPr="00781A03">
        <w:rPr>
          <w:rFonts w:asciiTheme="majorHAnsi" w:hAnsiTheme="majorHAnsi" w:cstheme="majorHAnsi"/>
          <w:sz w:val="16"/>
        </w:rPr>
        <w:t xml:space="preserve"> articulated by both Brown (1995) and Kilby (2002</w:t>
      </w:r>
      <w:proofErr w:type="gramStart"/>
      <w:r w:rsidRPr="00781A03">
        <w:rPr>
          <w:rFonts w:asciiTheme="majorHAnsi" w:hAnsiTheme="majorHAnsi" w:cstheme="majorHAnsi"/>
          <w:sz w:val="16"/>
        </w:rPr>
        <w:t>),insisting</w:t>
      </w:r>
      <w:proofErr w:type="gramEnd"/>
      <w:r w:rsidRPr="00781A03">
        <w:rPr>
          <w:rFonts w:asciiTheme="majorHAnsi" w:hAnsiTheme="majorHAnsi" w:cstheme="majorHAnsi"/>
          <w:sz w:val="16"/>
        </w:rPr>
        <w:t xml:space="preserve"> as it does that “forgetting” (at least, loosening the </w:t>
      </w:r>
      <w:proofErr w:type="spellStart"/>
      <w:r w:rsidRPr="00781A03">
        <w:rPr>
          <w:rFonts w:asciiTheme="majorHAnsi" w:hAnsiTheme="majorHAnsi" w:cstheme="majorHAnsi"/>
          <w:sz w:val="16"/>
        </w:rPr>
        <w:t>holdof</w:t>
      </w:r>
      <w:proofErr w:type="spellEnd"/>
      <w:r w:rsidRPr="00781A03">
        <w:rPr>
          <w:rFonts w:asciiTheme="majorHAnsi" w:hAnsiTheme="majorHAnsi" w:cstheme="majorHAnsi"/>
          <w:sz w:val="16"/>
        </w:rPr>
        <w:t xml:space="preserve"> the past, in order to enable the future) cannot be achieved without ﬁrst remembering the traumatic past. Indeed, this </w:t>
      </w:r>
      <w:proofErr w:type="spellStart"/>
      <w:r w:rsidRPr="00781A03">
        <w:rPr>
          <w:rFonts w:asciiTheme="majorHAnsi" w:hAnsiTheme="majorHAnsi" w:cstheme="majorHAnsi"/>
          <w:sz w:val="16"/>
        </w:rPr>
        <w:t>wouldseem</w:t>
      </w:r>
      <w:proofErr w:type="spellEnd"/>
      <w:r w:rsidRPr="00781A03">
        <w:rPr>
          <w:rFonts w:asciiTheme="majorHAnsi" w:hAnsiTheme="majorHAnsi" w:cstheme="majorHAnsi"/>
          <w:sz w:val="16"/>
        </w:rPr>
        <w:t xml:space="preserve"> to be similar to the message of </w:t>
      </w:r>
      <w:proofErr w:type="gramStart"/>
      <w:r w:rsidRPr="00781A03">
        <w:rPr>
          <w:rFonts w:asciiTheme="majorHAnsi" w:hAnsiTheme="majorHAnsi" w:cstheme="majorHAnsi"/>
          <w:sz w:val="16"/>
        </w:rPr>
        <w:t>Beloved ,</w:t>
      </w:r>
      <w:proofErr w:type="gramEnd"/>
      <w:r w:rsidRPr="00781A03">
        <w:rPr>
          <w:rFonts w:asciiTheme="majorHAnsi" w:hAnsiTheme="majorHAnsi" w:cstheme="majorHAnsi"/>
          <w:sz w:val="16"/>
        </w:rPr>
        <w:t xml:space="preserve"> whose central motif of haunting (is the adult woman, “Beloved”, </w:t>
      </w:r>
      <w:proofErr w:type="spellStart"/>
      <w:r w:rsidRPr="00781A03">
        <w:rPr>
          <w:rFonts w:asciiTheme="majorHAnsi" w:hAnsiTheme="majorHAnsi" w:cstheme="majorHAnsi"/>
          <w:sz w:val="16"/>
        </w:rPr>
        <w:t>Sethe’s</w:t>
      </w:r>
      <w:proofErr w:type="spellEnd"/>
      <w:r w:rsidRPr="00781A03">
        <w:rPr>
          <w:rFonts w:asciiTheme="majorHAnsi" w:hAnsiTheme="majorHAnsi" w:cstheme="majorHAnsi"/>
          <w:sz w:val="16"/>
        </w:rPr>
        <w:t xml:space="preserve"> </w:t>
      </w:r>
      <w:proofErr w:type="spellStart"/>
      <w:r w:rsidRPr="00781A03">
        <w:rPr>
          <w:rFonts w:asciiTheme="majorHAnsi" w:hAnsiTheme="majorHAnsi" w:cstheme="majorHAnsi"/>
          <w:sz w:val="16"/>
        </w:rPr>
        <w:t>murderedchild</w:t>
      </w:r>
      <w:proofErr w:type="spellEnd"/>
      <w:r w:rsidRPr="00781A03">
        <w:rPr>
          <w:rFonts w:asciiTheme="majorHAnsi" w:hAnsiTheme="majorHAnsi" w:cstheme="majorHAnsi"/>
          <w:sz w:val="16"/>
        </w:rPr>
        <w:t xml:space="preserve"> returned in spectral form?) </w:t>
      </w:r>
      <w:proofErr w:type="spellStart"/>
      <w:r w:rsidRPr="00781A03">
        <w:rPr>
          <w:rFonts w:asciiTheme="majorHAnsi" w:hAnsiTheme="majorHAnsi" w:cstheme="majorHAnsi"/>
          <w:sz w:val="16"/>
        </w:rPr>
        <w:t>dramatises</w:t>
      </w:r>
      <w:proofErr w:type="spellEnd"/>
      <w:r w:rsidRPr="00781A03">
        <w:rPr>
          <w:rFonts w:asciiTheme="majorHAnsi" w:hAnsiTheme="majorHAnsi" w:cstheme="majorHAnsi"/>
          <w:sz w:val="16"/>
        </w:rPr>
        <w:t xml:space="preserve"> the tendency of </w:t>
      </w:r>
      <w:proofErr w:type="spellStart"/>
      <w:r w:rsidRPr="00781A03">
        <w:rPr>
          <w:rFonts w:asciiTheme="majorHAnsi" w:hAnsiTheme="majorHAnsi" w:cstheme="majorHAnsi"/>
          <w:sz w:val="16"/>
        </w:rPr>
        <w:t>theunanalysed</w:t>
      </w:r>
      <w:proofErr w:type="spellEnd"/>
      <w:r w:rsidRPr="00781A03">
        <w:rPr>
          <w:rFonts w:asciiTheme="majorHAnsi" w:hAnsiTheme="majorHAnsi" w:cstheme="majorHAnsi"/>
          <w:sz w:val="16"/>
        </w:rPr>
        <w:t xml:space="preserve"> traumatic past to keep on returning, constraining, </w:t>
      </w:r>
      <w:proofErr w:type="spellStart"/>
      <w:r w:rsidRPr="00781A03">
        <w:rPr>
          <w:rFonts w:asciiTheme="majorHAnsi" w:hAnsiTheme="majorHAnsi" w:cstheme="majorHAnsi"/>
          <w:sz w:val="16"/>
        </w:rPr>
        <w:t>asit</w:t>
      </w:r>
      <w:proofErr w:type="spellEnd"/>
      <w:r w:rsidRPr="00781A03">
        <w:rPr>
          <w:rFonts w:asciiTheme="majorHAnsi" w:hAnsiTheme="majorHAnsi" w:cstheme="majorHAnsi"/>
          <w:sz w:val="16"/>
        </w:rPr>
        <w:t xml:space="preserve"> does so, the present to be like the past, and thereby, disallow-</w:t>
      </w:r>
      <w:proofErr w:type="spellStart"/>
      <w:r w:rsidRPr="00781A03">
        <w:rPr>
          <w:rFonts w:asciiTheme="majorHAnsi" w:hAnsiTheme="majorHAnsi" w:cstheme="majorHAnsi"/>
          <w:sz w:val="16"/>
        </w:rPr>
        <w:t>ing</w:t>
      </w:r>
      <w:proofErr w:type="spellEnd"/>
      <w:r w:rsidRPr="00781A03">
        <w:rPr>
          <w:rFonts w:asciiTheme="majorHAnsi" w:hAnsiTheme="majorHAnsi" w:cstheme="majorHAnsi"/>
          <w:sz w:val="16"/>
        </w:rPr>
        <w:t xml:space="preserve"> the possibility of a future different from that past. As Sarah Ahmed argues in her response to Brown, “</w:t>
      </w:r>
      <w:r w:rsidRPr="00781A03">
        <w:rPr>
          <w:rStyle w:val="Emphasis"/>
          <w:rFonts w:asciiTheme="majorHAnsi" w:hAnsiTheme="majorHAnsi" w:cstheme="majorHAnsi"/>
        </w:rPr>
        <w:t xml:space="preserve">in order </w:t>
      </w:r>
      <w:r w:rsidRPr="00A30DFF">
        <w:rPr>
          <w:rStyle w:val="Emphasis"/>
          <w:rFonts w:asciiTheme="majorHAnsi" w:hAnsiTheme="majorHAnsi" w:cstheme="majorHAnsi"/>
          <w:highlight w:val="yellow"/>
        </w:rPr>
        <w:t>to break the seal of the past</w:t>
      </w:r>
      <w:r w:rsidRPr="00781A03">
        <w:rPr>
          <w:rFonts w:asciiTheme="majorHAnsi" w:hAnsiTheme="majorHAnsi" w:cstheme="majorHAnsi"/>
          <w:sz w:val="16"/>
        </w:rPr>
        <w:t>, in order to move away from attach-</w:t>
      </w:r>
      <w:proofErr w:type="spellStart"/>
      <w:r w:rsidRPr="00781A03">
        <w:rPr>
          <w:rFonts w:asciiTheme="majorHAnsi" w:hAnsiTheme="majorHAnsi" w:cstheme="majorHAnsi"/>
          <w:sz w:val="16"/>
        </w:rPr>
        <w:t>ments</w:t>
      </w:r>
      <w:proofErr w:type="spellEnd"/>
      <w:r w:rsidRPr="00781A03">
        <w:rPr>
          <w:rFonts w:asciiTheme="majorHAnsi" w:hAnsiTheme="majorHAnsi" w:cstheme="majorHAnsi"/>
          <w:sz w:val="16"/>
        </w:rPr>
        <w:t xml:space="preserve"> that are hurtful, </w:t>
      </w:r>
      <w:r w:rsidRPr="00A30DFF">
        <w:rPr>
          <w:rStyle w:val="Emphasis"/>
          <w:rFonts w:asciiTheme="majorHAnsi" w:hAnsiTheme="majorHAnsi" w:cstheme="majorHAnsi"/>
          <w:highlight w:val="yellow"/>
        </w:rPr>
        <w:t>we must</w:t>
      </w:r>
      <w:r w:rsidRPr="00781A03">
        <w:rPr>
          <w:rStyle w:val="Emphasis"/>
          <w:rFonts w:asciiTheme="majorHAnsi" w:hAnsiTheme="majorHAnsi" w:cstheme="majorHAnsi"/>
        </w:rPr>
        <w:t xml:space="preserve"> ﬁrst </w:t>
      </w:r>
      <w:r w:rsidRPr="00A30DFF">
        <w:rPr>
          <w:rStyle w:val="Emphasis"/>
          <w:rFonts w:asciiTheme="majorHAnsi" w:hAnsiTheme="majorHAnsi" w:cstheme="majorHAnsi"/>
          <w:highlight w:val="yellow"/>
        </w:rPr>
        <w:t xml:space="preserve">bring them into the realm of </w:t>
      </w:r>
      <w:r w:rsidRPr="00A30DFF">
        <w:rPr>
          <w:rStyle w:val="Emphasis"/>
          <w:rFonts w:asciiTheme="majorHAnsi" w:hAnsiTheme="majorHAnsi" w:cstheme="majorHAnsi"/>
          <w:highlight w:val="yellow"/>
          <w:bdr w:val="single" w:sz="18" w:space="0" w:color="auto"/>
        </w:rPr>
        <w:t>political action</w:t>
      </w:r>
      <w:r w:rsidRPr="00781A03">
        <w:rPr>
          <w:rFonts w:asciiTheme="majorHAnsi" w:hAnsiTheme="majorHAnsi" w:cstheme="majorHAnsi"/>
          <w:sz w:val="16"/>
        </w:rPr>
        <w:t xml:space="preserve">” (2004: 33). We would add that </w:t>
      </w:r>
      <w:r w:rsidRPr="00781A03">
        <w:rPr>
          <w:rStyle w:val="Emphasis"/>
          <w:rFonts w:asciiTheme="majorHAnsi" w:hAnsiTheme="majorHAnsi" w:cstheme="majorHAnsi"/>
        </w:rPr>
        <w:t xml:space="preserve">the task of </w:t>
      </w:r>
      <w:proofErr w:type="spellStart"/>
      <w:r w:rsidRPr="00A30DFF">
        <w:rPr>
          <w:rStyle w:val="Emphasis"/>
          <w:rFonts w:asciiTheme="majorHAnsi" w:hAnsiTheme="majorHAnsi" w:cstheme="majorHAnsi"/>
          <w:highlight w:val="yellow"/>
        </w:rPr>
        <w:t>analysing</w:t>
      </w:r>
      <w:proofErr w:type="spellEnd"/>
      <w:r w:rsidRPr="00A30DFF">
        <w:rPr>
          <w:rStyle w:val="Emphasis"/>
          <w:rFonts w:asciiTheme="majorHAnsi" w:hAnsiTheme="majorHAnsi" w:cstheme="majorHAnsi"/>
          <w:highlight w:val="yellow"/>
        </w:rPr>
        <w:t xml:space="preserve"> the</w:t>
      </w:r>
      <w:r w:rsidRPr="00781A03">
        <w:rPr>
          <w:rStyle w:val="Emphasis"/>
          <w:rFonts w:asciiTheme="majorHAnsi" w:hAnsiTheme="majorHAnsi" w:cstheme="majorHAnsi"/>
        </w:rPr>
        <w:t xml:space="preserve"> traumatic </w:t>
      </w:r>
      <w:r w:rsidRPr="00A30DFF">
        <w:rPr>
          <w:rStyle w:val="Emphasis"/>
          <w:rFonts w:asciiTheme="majorHAnsi" w:hAnsiTheme="majorHAnsi" w:cstheme="majorHAnsi"/>
          <w:highlight w:val="yellow"/>
        </w:rPr>
        <w:t>past, and</w:t>
      </w:r>
      <w:r w:rsidRPr="00781A03">
        <w:rPr>
          <w:rStyle w:val="Emphasis"/>
          <w:rFonts w:asciiTheme="majorHAnsi" w:hAnsiTheme="majorHAnsi" w:cstheme="majorHAnsi"/>
        </w:rPr>
        <w:t xml:space="preserve"> thus </w:t>
      </w:r>
      <w:proofErr w:type="gramStart"/>
      <w:r w:rsidRPr="00A30DFF">
        <w:rPr>
          <w:rStyle w:val="Emphasis"/>
          <w:rFonts w:asciiTheme="majorHAnsi" w:hAnsiTheme="majorHAnsi" w:cstheme="majorHAnsi"/>
          <w:highlight w:val="yellow"/>
        </w:rPr>
        <w:t>opening</w:t>
      </w:r>
      <w:r w:rsidRPr="00781A03">
        <w:rPr>
          <w:rStyle w:val="Emphasis"/>
          <w:rFonts w:asciiTheme="majorHAnsi" w:hAnsiTheme="majorHAnsi" w:cstheme="majorHAnsi"/>
        </w:rPr>
        <w:t xml:space="preserve"> up</w:t>
      </w:r>
      <w:proofErr w:type="gramEnd"/>
      <w:r w:rsidRPr="00781A03">
        <w:rPr>
          <w:rStyle w:val="Emphasis"/>
          <w:rFonts w:asciiTheme="majorHAnsi" w:hAnsiTheme="majorHAnsi" w:cstheme="majorHAnsi"/>
        </w:rPr>
        <w:t xml:space="preserve"> the possibility of </w:t>
      </w:r>
      <w:r w:rsidRPr="00A30DFF">
        <w:rPr>
          <w:rStyle w:val="Emphasis"/>
          <w:rFonts w:asciiTheme="majorHAnsi" w:hAnsiTheme="majorHAnsi" w:cstheme="majorHAnsi"/>
          <w:highlight w:val="yellow"/>
        </w:rPr>
        <w:t>political action, is unlikely to be achievable by individuals</w:t>
      </w:r>
      <w:r w:rsidRPr="00781A03">
        <w:rPr>
          <w:rStyle w:val="Emphasis"/>
          <w:rFonts w:asciiTheme="majorHAnsi" w:hAnsiTheme="majorHAnsi" w:cstheme="majorHAnsi"/>
        </w:rPr>
        <w:t xml:space="preserve"> on their own, </w:t>
      </w:r>
      <w:r w:rsidRPr="00A30DFF">
        <w:rPr>
          <w:rStyle w:val="Emphasis"/>
          <w:rFonts w:asciiTheme="majorHAnsi" w:hAnsiTheme="majorHAnsi" w:cstheme="majorHAnsi"/>
          <w:highlight w:val="yellow"/>
        </w:rPr>
        <w:t xml:space="preserve">but </w:t>
      </w:r>
      <w:r w:rsidRPr="00781A03">
        <w:rPr>
          <w:rStyle w:val="Emphasis"/>
          <w:rFonts w:asciiTheme="majorHAnsi" w:hAnsiTheme="majorHAnsi" w:cstheme="majorHAnsi"/>
        </w:rPr>
        <w:t xml:space="preserve">that this, instead, </w:t>
      </w:r>
      <w:r w:rsidRPr="00A30DFF">
        <w:rPr>
          <w:rStyle w:val="Emphasis"/>
          <w:rFonts w:asciiTheme="majorHAnsi" w:hAnsiTheme="majorHAnsi" w:cstheme="majorHAnsi"/>
          <w:highlight w:val="yellow"/>
        </w:rPr>
        <w:t>requires a “community” of participants</w:t>
      </w:r>
      <w:r w:rsidRPr="00781A03">
        <w:rPr>
          <w:rFonts w:asciiTheme="majorHAnsi" w:hAnsiTheme="majorHAnsi" w:cstheme="majorHAnsi"/>
          <w:sz w:val="16"/>
        </w:rPr>
        <w:t xml:space="preserve"> dedicated to the serious epistemic work of </w:t>
      </w:r>
      <w:proofErr w:type="spellStart"/>
      <w:r w:rsidRPr="00781A03">
        <w:rPr>
          <w:rFonts w:asciiTheme="majorHAnsi" w:hAnsiTheme="majorHAnsi" w:cstheme="majorHAnsi"/>
          <w:sz w:val="16"/>
        </w:rPr>
        <w:t>rememberingand</w:t>
      </w:r>
      <w:proofErr w:type="spellEnd"/>
      <w:r w:rsidRPr="00781A03">
        <w:rPr>
          <w:rFonts w:asciiTheme="majorHAnsi" w:hAnsiTheme="majorHAnsi" w:cstheme="majorHAnsi"/>
          <w:sz w:val="16"/>
        </w:rPr>
        <w:t xml:space="preserve"> interpreting the objective social conditions that made up </w:t>
      </w:r>
      <w:proofErr w:type="spellStart"/>
      <w:r w:rsidRPr="00781A03">
        <w:rPr>
          <w:rFonts w:asciiTheme="majorHAnsi" w:hAnsiTheme="majorHAnsi" w:cstheme="majorHAnsi"/>
          <w:sz w:val="16"/>
        </w:rPr>
        <w:t>thatpast</w:t>
      </w:r>
      <w:proofErr w:type="spellEnd"/>
      <w:r w:rsidRPr="00781A03">
        <w:rPr>
          <w:rFonts w:asciiTheme="majorHAnsi" w:hAnsiTheme="majorHAnsi" w:cstheme="majorHAnsi"/>
          <w:sz w:val="16"/>
        </w:rPr>
        <w:t xml:space="preserve"> and continue in the present. </w:t>
      </w:r>
      <w:r w:rsidRPr="00781A03">
        <w:rPr>
          <w:rStyle w:val="Emphasis"/>
          <w:rFonts w:asciiTheme="majorHAnsi" w:hAnsiTheme="majorHAnsi" w:cstheme="majorHAnsi"/>
        </w:rPr>
        <w:t>The “pain” of historical injury is not simply an individual psychological issue, but stems from objective social conditions which perpetuate, for the most part, forms of injustice and inequality into the present.</w:t>
      </w:r>
      <w:r w:rsidRPr="00781A03">
        <w:rPr>
          <w:rStyle w:val="TitleChar"/>
          <w:rFonts w:cstheme="majorHAnsi"/>
          <w:b/>
        </w:rPr>
        <w:t xml:space="preserve"> </w:t>
      </w:r>
      <w:r w:rsidRPr="00781A03">
        <w:rPr>
          <w:rFonts w:asciiTheme="majorHAnsi" w:hAnsiTheme="majorHAnsi" w:cstheme="majorHAnsi"/>
          <w:sz w:val="16"/>
        </w:rPr>
        <w:t xml:space="preserve">In sum, Brown presents too stark a choice between past </w:t>
      </w:r>
      <w:proofErr w:type="spellStart"/>
      <w:r w:rsidRPr="00781A03">
        <w:rPr>
          <w:rFonts w:asciiTheme="majorHAnsi" w:hAnsiTheme="majorHAnsi" w:cstheme="majorHAnsi"/>
          <w:sz w:val="16"/>
        </w:rPr>
        <w:t>andfuture</w:t>
      </w:r>
      <w:proofErr w:type="spellEnd"/>
      <w:r w:rsidRPr="00781A03">
        <w:rPr>
          <w:rFonts w:asciiTheme="majorHAnsi" w:hAnsiTheme="majorHAnsi" w:cstheme="majorHAnsi"/>
          <w:sz w:val="16"/>
        </w:rPr>
        <w:t xml:space="preserve">. In the example of Beloved with which we began </w:t>
      </w:r>
      <w:proofErr w:type="spellStart"/>
      <w:r w:rsidRPr="00781A03">
        <w:rPr>
          <w:rFonts w:asciiTheme="majorHAnsi" w:hAnsiTheme="majorHAnsi" w:cstheme="majorHAnsi"/>
          <w:sz w:val="16"/>
        </w:rPr>
        <w:t>thisarticle</w:t>
      </w:r>
      <w:proofErr w:type="spellEnd"/>
      <w:r w:rsidRPr="00781A03">
        <w:rPr>
          <w:rFonts w:asciiTheme="majorHAnsi" w:hAnsiTheme="majorHAnsi" w:cstheme="majorHAnsi"/>
          <w:sz w:val="16"/>
        </w:rPr>
        <w:t xml:space="preserve">, Paul D’s acceptance of </w:t>
      </w:r>
      <w:proofErr w:type="spellStart"/>
      <w:r w:rsidRPr="00781A03">
        <w:rPr>
          <w:rFonts w:asciiTheme="majorHAnsi" w:hAnsiTheme="majorHAnsi" w:cstheme="majorHAnsi"/>
          <w:sz w:val="16"/>
        </w:rPr>
        <w:t>Sethe’s</w:t>
      </w:r>
      <w:proofErr w:type="spellEnd"/>
      <w:r w:rsidRPr="00781A03">
        <w:rPr>
          <w:rFonts w:asciiTheme="majorHAnsi" w:hAnsiTheme="majorHAnsi" w:cstheme="majorHAnsi"/>
          <w:sz w:val="16"/>
        </w:rPr>
        <w:t xml:space="preserve"> experiences of slavery </w:t>
      </w:r>
      <w:proofErr w:type="spellStart"/>
      <w:r w:rsidRPr="00781A03">
        <w:rPr>
          <w:rFonts w:asciiTheme="majorHAnsi" w:hAnsiTheme="majorHAnsi" w:cstheme="majorHAnsi"/>
          <w:sz w:val="16"/>
        </w:rPr>
        <w:t>asdistinct</w:t>
      </w:r>
      <w:proofErr w:type="spellEnd"/>
      <w:r w:rsidRPr="00781A03">
        <w:rPr>
          <w:rFonts w:asciiTheme="majorHAnsi" w:hAnsiTheme="majorHAnsi" w:cstheme="majorHAnsi"/>
          <w:sz w:val="16"/>
        </w:rPr>
        <w:t xml:space="preserve"> from his own, enable them both to arrive at new under-standings of their experience. Such understanding is a way of partially “undoing” the (effects of) the past and coming to terms with the </w:t>
      </w:r>
      <w:proofErr w:type="spellStart"/>
      <w:r w:rsidRPr="00781A03">
        <w:rPr>
          <w:rFonts w:asciiTheme="majorHAnsi" w:hAnsiTheme="majorHAnsi" w:cstheme="majorHAnsi"/>
          <w:sz w:val="16"/>
        </w:rPr>
        <w:t>locatedness</w:t>
      </w:r>
      <w:proofErr w:type="spellEnd"/>
      <w:r w:rsidRPr="00781A03">
        <w:rPr>
          <w:rFonts w:asciiTheme="majorHAnsi" w:hAnsiTheme="majorHAnsi" w:cstheme="majorHAnsi"/>
          <w:sz w:val="16"/>
        </w:rPr>
        <w:t xml:space="preserve"> of one’s being in the world (Mohanty 1995). As this example shows, </w:t>
      </w:r>
      <w:proofErr w:type="gramStart"/>
      <w:r w:rsidRPr="00781A03">
        <w:rPr>
          <w:rFonts w:asciiTheme="majorHAnsi" w:hAnsiTheme="majorHAnsi" w:cstheme="majorHAnsi"/>
          <w:sz w:val="16"/>
        </w:rPr>
        <w:t>opening up</w:t>
      </w:r>
      <w:proofErr w:type="gramEnd"/>
      <w:r w:rsidRPr="00781A03">
        <w:rPr>
          <w:rFonts w:asciiTheme="majorHAnsi" w:hAnsiTheme="majorHAnsi" w:cstheme="majorHAnsi"/>
          <w:sz w:val="16"/>
        </w:rPr>
        <w:t xml:space="preserve"> a future, and attending to </w:t>
      </w:r>
      <w:proofErr w:type="spellStart"/>
      <w:r w:rsidRPr="00781A03">
        <w:rPr>
          <w:rFonts w:asciiTheme="majorHAnsi" w:hAnsiTheme="majorHAnsi" w:cstheme="majorHAnsi"/>
          <w:sz w:val="16"/>
        </w:rPr>
        <w:t>theongoing</w:t>
      </w:r>
      <w:proofErr w:type="spellEnd"/>
      <w:r w:rsidRPr="00781A03">
        <w:rPr>
          <w:rFonts w:asciiTheme="majorHAnsi" w:hAnsiTheme="majorHAnsi" w:cstheme="majorHAnsi"/>
          <w:sz w:val="16"/>
        </w:rPr>
        <w:t xml:space="preserve"> effects of a traumatic past, are only incorrectly under-stood as alternatives. A second set of problems with Brown’s critique of identity </w:t>
      </w:r>
      <w:proofErr w:type="spellStart"/>
      <w:r w:rsidRPr="00781A03">
        <w:rPr>
          <w:rFonts w:asciiTheme="majorHAnsi" w:hAnsiTheme="majorHAnsi" w:cstheme="majorHAnsi"/>
          <w:sz w:val="16"/>
        </w:rPr>
        <w:t>poli</w:t>
      </w:r>
      <w:proofErr w:type="spellEnd"/>
      <w:r w:rsidRPr="00781A03">
        <w:rPr>
          <w:rFonts w:asciiTheme="majorHAnsi" w:hAnsiTheme="majorHAnsi" w:cstheme="majorHAnsi"/>
          <w:sz w:val="16"/>
        </w:rPr>
        <w:t xml:space="preserve">-tics emerge from what we regard as her tendency to </w:t>
      </w:r>
      <w:proofErr w:type="spellStart"/>
      <w:r w:rsidRPr="00781A03">
        <w:rPr>
          <w:rFonts w:asciiTheme="majorHAnsi" w:hAnsiTheme="majorHAnsi" w:cstheme="majorHAnsi"/>
          <w:sz w:val="16"/>
        </w:rPr>
        <w:t>individualise</w:t>
      </w:r>
      <w:proofErr w:type="spellEnd"/>
      <w:r w:rsidRPr="00781A03">
        <w:rPr>
          <w:rFonts w:asciiTheme="majorHAnsi" w:hAnsiTheme="majorHAnsi" w:cstheme="majorHAnsi"/>
          <w:sz w:val="16"/>
        </w:rPr>
        <w:t xml:space="preserve"> social problems as problems that are the possession and </w:t>
      </w:r>
      <w:proofErr w:type="spellStart"/>
      <w:r w:rsidRPr="00781A03">
        <w:rPr>
          <w:rFonts w:asciiTheme="majorHAnsi" w:hAnsiTheme="majorHAnsi" w:cstheme="majorHAnsi"/>
          <w:sz w:val="16"/>
        </w:rPr>
        <w:t>theresponsibility</w:t>
      </w:r>
      <w:proofErr w:type="spellEnd"/>
      <w:r w:rsidRPr="00781A03">
        <w:rPr>
          <w:rFonts w:asciiTheme="majorHAnsi" w:hAnsiTheme="majorHAnsi" w:cstheme="majorHAnsi"/>
          <w:sz w:val="16"/>
        </w:rPr>
        <w:t xml:space="preserve"> of the “wounded” group. Brown suggests that </w:t>
      </w:r>
      <w:r w:rsidRPr="00781A03">
        <w:rPr>
          <w:rStyle w:val="Emphasis"/>
          <w:rFonts w:asciiTheme="majorHAnsi" w:hAnsiTheme="majorHAnsi" w:cstheme="majorHAnsi"/>
        </w:rPr>
        <w:t xml:space="preserve">the </w:t>
      </w:r>
      <w:r w:rsidRPr="00A30DFF">
        <w:rPr>
          <w:rStyle w:val="Emphasis"/>
          <w:rFonts w:asciiTheme="majorHAnsi" w:hAnsiTheme="majorHAnsi" w:cstheme="majorHAnsi"/>
          <w:highlight w:val="yellow"/>
        </w:rPr>
        <w:t>problems associated with identity politics can be overcome through a “shift</w:t>
      </w:r>
      <w:r w:rsidRPr="00781A03">
        <w:rPr>
          <w:rStyle w:val="Emphasis"/>
          <w:rFonts w:asciiTheme="majorHAnsi" w:hAnsiTheme="majorHAnsi" w:cstheme="majorHAnsi"/>
        </w:rPr>
        <w:t xml:space="preserve"> in the character of political expression</w:t>
      </w:r>
      <w:r w:rsidRPr="00781A03">
        <w:rPr>
          <w:rFonts w:asciiTheme="majorHAnsi" w:hAnsiTheme="majorHAnsi" w:cstheme="majorHAnsi"/>
          <w:sz w:val="16"/>
        </w:rPr>
        <w:t xml:space="preserve"> and </w:t>
      </w:r>
      <w:proofErr w:type="spellStart"/>
      <w:r w:rsidRPr="00781A03">
        <w:rPr>
          <w:rFonts w:asciiTheme="majorHAnsi" w:hAnsiTheme="majorHAnsi" w:cstheme="majorHAnsi"/>
          <w:sz w:val="16"/>
        </w:rPr>
        <w:t>politi-cal</w:t>
      </w:r>
      <w:proofErr w:type="spellEnd"/>
      <w:r w:rsidRPr="00781A03">
        <w:rPr>
          <w:rFonts w:asciiTheme="majorHAnsi" w:hAnsiTheme="majorHAnsi" w:cstheme="majorHAnsi"/>
          <w:sz w:val="16"/>
        </w:rPr>
        <w:t xml:space="preserve"> claims common to much </w:t>
      </w:r>
      <w:proofErr w:type="spellStart"/>
      <w:r w:rsidRPr="00781A03">
        <w:rPr>
          <w:rFonts w:asciiTheme="majorHAnsi" w:hAnsiTheme="majorHAnsi" w:cstheme="majorHAnsi"/>
          <w:sz w:val="16"/>
        </w:rPr>
        <w:t>politicised</w:t>
      </w:r>
      <w:proofErr w:type="spellEnd"/>
      <w:r w:rsidRPr="00781A03">
        <w:rPr>
          <w:rFonts w:asciiTheme="majorHAnsi" w:hAnsiTheme="majorHAnsi" w:cstheme="majorHAnsi"/>
          <w:sz w:val="16"/>
        </w:rPr>
        <w:t xml:space="preserve"> identity” (1995: 75). She deﬁnes this shift as one </w:t>
      </w:r>
      <w:r w:rsidRPr="00A30DFF">
        <w:rPr>
          <w:rStyle w:val="Emphasis"/>
          <w:rFonts w:asciiTheme="majorHAnsi" w:hAnsiTheme="majorHAnsi" w:cstheme="majorHAnsi"/>
          <w:highlight w:val="yellow"/>
        </w:rPr>
        <w:t>in which identity would be expressed in</w:t>
      </w:r>
      <w:r w:rsidRPr="00781A03">
        <w:rPr>
          <w:rStyle w:val="Emphasis"/>
          <w:rFonts w:asciiTheme="majorHAnsi" w:hAnsiTheme="majorHAnsi" w:cstheme="majorHAnsi"/>
        </w:rPr>
        <w:t xml:space="preserve"> terms of</w:t>
      </w:r>
      <w:r w:rsidRPr="00781A03">
        <w:rPr>
          <w:rStyle w:val="TitleChar"/>
          <w:rFonts w:cstheme="majorHAnsi"/>
          <w:b/>
        </w:rPr>
        <w:t xml:space="preserve"> </w:t>
      </w:r>
      <w:r w:rsidRPr="00A30DFF">
        <w:rPr>
          <w:rStyle w:val="Emphasis"/>
          <w:rFonts w:asciiTheme="majorHAnsi" w:hAnsiTheme="majorHAnsi" w:cstheme="majorHAnsi"/>
          <w:highlight w:val="yellow"/>
          <w:bdr w:val="single" w:sz="18" w:space="0" w:color="auto"/>
        </w:rPr>
        <w:t>desire rather than</w:t>
      </w:r>
      <w:r w:rsidRPr="00781A03">
        <w:rPr>
          <w:rStyle w:val="Emphasis"/>
          <w:rFonts w:asciiTheme="majorHAnsi" w:hAnsiTheme="majorHAnsi" w:cstheme="majorHAnsi"/>
        </w:rPr>
        <w:t xml:space="preserve"> of </w:t>
      </w:r>
      <w:r w:rsidRPr="00A30DFF">
        <w:rPr>
          <w:rStyle w:val="Emphasis"/>
          <w:rFonts w:asciiTheme="majorHAnsi" w:hAnsiTheme="majorHAnsi" w:cstheme="majorHAnsi"/>
          <w:highlight w:val="yellow"/>
          <w:bdr w:val="single" w:sz="18" w:space="0" w:color="auto"/>
        </w:rPr>
        <w:t>ontology</w:t>
      </w:r>
      <w:r w:rsidRPr="00781A03">
        <w:rPr>
          <w:rStyle w:val="Emphasis"/>
          <w:rFonts w:asciiTheme="majorHAnsi" w:hAnsiTheme="majorHAnsi" w:cstheme="majorHAnsi"/>
        </w:rPr>
        <w:t xml:space="preserve"> by supplanting the language of “I am” with the language of “I want this for us” </w:t>
      </w:r>
      <w:r w:rsidRPr="00781A03">
        <w:rPr>
          <w:rFonts w:asciiTheme="majorHAnsi" w:hAnsiTheme="majorHAnsi" w:cstheme="majorHAnsi"/>
          <w:sz w:val="16"/>
        </w:rPr>
        <w:t xml:space="preserve">(1995:75). Such a reconﬁguration, she argues, would create an </w:t>
      </w:r>
      <w:proofErr w:type="spellStart"/>
      <w:r w:rsidRPr="00781A03">
        <w:rPr>
          <w:rFonts w:asciiTheme="majorHAnsi" w:hAnsiTheme="majorHAnsi" w:cstheme="majorHAnsi"/>
          <w:sz w:val="16"/>
        </w:rPr>
        <w:t>opportu-nity</w:t>
      </w:r>
      <w:proofErr w:type="spellEnd"/>
      <w:r w:rsidRPr="00781A03">
        <w:rPr>
          <w:rFonts w:asciiTheme="majorHAnsi" w:hAnsiTheme="majorHAnsi" w:cstheme="majorHAnsi"/>
          <w:sz w:val="16"/>
        </w:rPr>
        <w:t xml:space="preserve"> to “rehabilitate the memory of desire </w:t>
      </w:r>
      <w:r w:rsidRPr="00781A03">
        <w:rPr>
          <w:rFonts w:asciiTheme="majorHAnsi" w:hAnsiTheme="majorHAnsi" w:cstheme="majorHAnsi"/>
          <w:sz w:val="16"/>
        </w:rPr>
        <w:lastRenderedPageBreak/>
        <w:t xml:space="preserve">within identiﬁcatory processes…prior to [their] wounding” (1995: 75). </w:t>
      </w:r>
      <w:r w:rsidRPr="00781A03">
        <w:rPr>
          <w:rStyle w:val="Emphasis"/>
          <w:rFonts w:asciiTheme="majorHAnsi" w:hAnsiTheme="majorHAnsi" w:cstheme="majorHAnsi"/>
        </w:rPr>
        <w:t xml:space="preserve">It </w:t>
      </w:r>
      <w:r w:rsidRPr="00781A03">
        <w:rPr>
          <w:rFonts w:asciiTheme="majorHAnsi" w:hAnsiTheme="majorHAnsi" w:cstheme="majorHAnsi"/>
          <w:sz w:val="16"/>
        </w:rPr>
        <w:t>would fur-</w:t>
      </w:r>
      <w:proofErr w:type="spellStart"/>
      <w:r w:rsidRPr="00781A03">
        <w:rPr>
          <w:rFonts w:asciiTheme="majorHAnsi" w:hAnsiTheme="majorHAnsi" w:cstheme="majorHAnsi"/>
          <w:sz w:val="16"/>
        </w:rPr>
        <w:t>ther</w:t>
      </w:r>
      <w:proofErr w:type="spellEnd"/>
      <w:r w:rsidRPr="00781A03">
        <w:rPr>
          <w:rFonts w:asciiTheme="majorHAnsi" w:hAnsiTheme="majorHAnsi" w:cstheme="majorHAnsi"/>
          <w:sz w:val="16"/>
        </w:rPr>
        <w:t xml:space="preserve"> refocus attention on the future possibilities present in </w:t>
      </w:r>
      <w:proofErr w:type="spellStart"/>
      <w:r w:rsidRPr="00781A03">
        <w:rPr>
          <w:rFonts w:asciiTheme="majorHAnsi" w:hAnsiTheme="majorHAnsi" w:cstheme="majorHAnsi"/>
          <w:sz w:val="16"/>
        </w:rPr>
        <w:t>theidentity</w:t>
      </w:r>
      <w:proofErr w:type="spellEnd"/>
      <w:r w:rsidRPr="00781A03">
        <w:rPr>
          <w:rFonts w:asciiTheme="majorHAnsi" w:hAnsiTheme="majorHAnsi" w:cstheme="majorHAnsi"/>
          <w:sz w:val="16"/>
        </w:rPr>
        <w:t xml:space="preserve"> as opposed to the identity being foreclosed through its attention to past-based grievances.</w:t>
      </w:r>
    </w:p>
    <w:p w14:paraId="74072F3F" w14:textId="77777777" w:rsidR="008E1F59" w:rsidRPr="00826A3F" w:rsidRDefault="008E1F59" w:rsidP="008E1F59">
      <w:pPr>
        <w:pStyle w:val="Heading3"/>
      </w:pPr>
      <w:r>
        <w:lastRenderedPageBreak/>
        <w:t>Spreading (Long)</w:t>
      </w:r>
    </w:p>
    <w:p w14:paraId="52AC6751" w14:textId="77777777" w:rsidR="008E1F59" w:rsidRDefault="008E1F59" w:rsidP="008E1F59">
      <w:pPr>
        <w:pStyle w:val="Heading4"/>
      </w:pPr>
      <w:r>
        <w:t xml:space="preserve">They critique debate’s practices created to exclude disabled people yet spread at 300+ WPM – that’s a perf con. It affects people with processing disorders, proliferating a norm that makes debate more inaccessible under their ROB. That OWs and performatively link turns their offense – </w:t>
      </w:r>
    </w:p>
    <w:p w14:paraId="3B0469C4" w14:textId="77777777" w:rsidR="008E1F59" w:rsidRDefault="008E1F59" w:rsidP="008E1F59">
      <w:pPr>
        <w:pStyle w:val="Heading4"/>
      </w:pPr>
      <w:r>
        <w:t xml:space="preserve">a] No one will follow their ROB if they go against it </w:t>
      </w:r>
      <w:r>
        <w:rPr>
          <w:u w:val="single"/>
        </w:rPr>
        <w:t>in round</w:t>
      </w:r>
      <w:r>
        <w:t xml:space="preserve">, so even if the </w:t>
      </w:r>
      <w:proofErr w:type="spellStart"/>
      <w:r>
        <w:t>aff</w:t>
      </w:r>
      <w:proofErr w:type="spellEnd"/>
      <w:r>
        <w:t xml:space="preserve"> links into the K their way of reading it stops any chance of solvency, destroying their movement.</w:t>
      </w:r>
    </w:p>
    <w:p w14:paraId="335A47CA" w14:textId="77777777" w:rsidR="008E1F59" w:rsidRDefault="008E1F59" w:rsidP="008E1F59">
      <w:pPr>
        <w:pStyle w:val="Heading4"/>
      </w:pPr>
      <w:r>
        <w:t xml:space="preserve">b] Premeditated – you knew spreading was bad yet still did it –means you don’t care about your scholarship and OWs the links to the </w:t>
      </w:r>
      <w:proofErr w:type="spellStart"/>
      <w:r>
        <w:t>aff</w:t>
      </w:r>
      <w:proofErr w:type="spellEnd"/>
      <w:r>
        <w:t xml:space="preserve"> </w:t>
      </w:r>
      <w:proofErr w:type="spellStart"/>
      <w:r>
        <w:t>bc</w:t>
      </w:r>
      <w:proofErr w:type="spellEnd"/>
      <w:r>
        <w:t xml:space="preserve"> it’s in round contradictions while I’m just responding to their arguments.</w:t>
      </w:r>
    </w:p>
    <w:p w14:paraId="7660A0D6" w14:textId="77777777" w:rsidR="008E1F59" w:rsidRPr="008E1F59" w:rsidRDefault="008E1F59" w:rsidP="008E1F59">
      <w:pPr>
        <w:pStyle w:val="Heading3"/>
      </w:pPr>
    </w:p>
    <w:sectPr w:rsidR="008E1F59" w:rsidRPr="008E1F5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A5A6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72D8"/>
    <w:rsid w:val="000A2D8A"/>
    <w:rsid w:val="000D26A6"/>
    <w:rsid w:val="000D2B90"/>
    <w:rsid w:val="000D6ED8"/>
    <w:rsid w:val="000D717B"/>
    <w:rsid w:val="00100B28"/>
    <w:rsid w:val="00117316"/>
    <w:rsid w:val="001209B4"/>
    <w:rsid w:val="00143FE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7CEA"/>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1A9A"/>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64E0"/>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0411"/>
    <w:rsid w:val="008E1F59"/>
    <w:rsid w:val="008E7A3E"/>
    <w:rsid w:val="008F41FD"/>
    <w:rsid w:val="008F4479"/>
    <w:rsid w:val="008F4BA0"/>
    <w:rsid w:val="00901726"/>
    <w:rsid w:val="00920E6A"/>
    <w:rsid w:val="00931816"/>
    <w:rsid w:val="00932C71"/>
    <w:rsid w:val="009509D5"/>
    <w:rsid w:val="009538F5"/>
    <w:rsid w:val="00957187"/>
    <w:rsid w:val="00960255"/>
    <w:rsid w:val="009603E1"/>
    <w:rsid w:val="009611D5"/>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5A1"/>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1D4D"/>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3434"/>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5A6B"/>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6636"/>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20D7AF"/>
  <w14:defaultImageDpi w14:val="300"/>
  <w15:docId w15:val="{2931F83B-E4A4-784F-98F0-E879B3698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A5A6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A5A6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A5A6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A5A6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Normal Tag,body,heading 2,Heading 2 Char2 Char,Heading 2 Char1 Char Char, Ch,no read,No Spacing211,No Spacing2111,Ch,No Spacing111111,TAG,No Spacing12,No Spacing4,No Spacing11111,No Spacing21,Tags,No Spacing5,ta,t,tags,Ta"/>
    <w:basedOn w:val="Normal"/>
    <w:next w:val="Normal"/>
    <w:link w:val="Heading4Char"/>
    <w:uiPriority w:val="9"/>
    <w:unhideWhenUsed/>
    <w:qFormat/>
    <w:rsid w:val="00EA5A6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A5A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5A6B"/>
  </w:style>
  <w:style w:type="character" w:customStyle="1" w:styleId="Heading1Char">
    <w:name w:val="Heading 1 Char"/>
    <w:aliases w:val="Pocket Char"/>
    <w:basedOn w:val="DefaultParagraphFont"/>
    <w:link w:val="Heading1"/>
    <w:uiPriority w:val="9"/>
    <w:rsid w:val="00EA5A6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A5A6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A5A6B"/>
    <w:rPr>
      <w:rFonts w:ascii="Calibri" w:eastAsiaTheme="majorEastAsia" w:hAnsi="Calibri" w:cstheme="majorBidi"/>
      <w:b/>
      <w:bCs/>
      <w:sz w:val="32"/>
      <w:szCs w:val="32"/>
      <w:u w:val="single"/>
    </w:rPr>
  </w:style>
  <w:style w:type="character" w:customStyle="1" w:styleId="Heading4Char">
    <w:name w:val="Heading 4 Char"/>
    <w:aliases w:val="Tag Char,Big card Char,small text Char,Normal Tag Char,body Char,heading 2 Char,Heading 2 Char2 Char Char,Heading 2 Char1 Char Char Char, Ch Char,no read Char,No Spacing211 Char,No Spacing2111 Char,Ch Char,No Spacing111111 Char,TAG Char"/>
    <w:basedOn w:val="DefaultParagraphFont"/>
    <w:link w:val="Heading4"/>
    <w:uiPriority w:val="9"/>
    <w:rsid w:val="00EA5A6B"/>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EA5A6B"/>
    <w:rPr>
      <w:b/>
      <w:sz w:val="26"/>
      <w:u w:val="none"/>
    </w:rPr>
  </w:style>
  <w:style w:type="character" w:customStyle="1" w:styleId="StyleUnderline">
    <w:name w:val="Style Underline"/>
    <w:aliases w:val="Intense Emphasis,Underline,Style Bold Underline,Intense Emphasis1,apple-style-span + 6 pt,Bold,Kern at 16 pt,Intense Emphasis11,Intense Emphasis2,HHeading 3 + 12 pt,Cards + Font: 12 pt Char,Citation Char Char Char,Style,Bold Cite Char,ci,c"/>
    <w:basedOn w:val="DefaultParagraphFont"/>
    <w:uiPriority w:val="1"/>
    <w:qFormat/>
    <w:rsid w:val="00EA5A6B"/>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Box,B,s"/>
    <w:basedOn w:val="DefaultParagraphFont"/>
    <w:link w:val="textbold"/>
    <w:uiPriority w:val="20"/>
    <w:qFormat/>
    <w:rsid w:val="00EA5A6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A5A6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uiPriority w:val="99"/>
    <w:unhideWhenUsed/>
    <w:rsid w:val="00EA5A6B"/>
    <w:rPr>
      <w:color w:val="auto"/>
      <w:u w:val="none"/>
    </w:rPr>
  </w:style>
  <w:style w:type="paragraph" w:styleId="DocumentMap">
    <w:name w:val="Document Map"/>
    <w:basedOn w:val="Normal"/>
    <w:link w:val="DocumentMapChar"/>
    <w:uiPriority w:val="99"/>
    <w:semiHidden/>
    <w:unhideWhenUsed/>
    <w:rsid w:val="00EA5A6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A5A6B"/>
    <w:rPr>
      <w:rFonts w:ascii="Lucida Grande" w:hAnsi="Lucida Grande" w:cs="Lucida Grande"/>
    </w:rPr>
  </w:style>
  <w:style w:type="paragraph" w:customStyle="1" w:styleId="textbold">
    <w:name w:val="text bold"/>
    <w:basedOn w:val="Normal"/>
    <w:link w:val="Emphasis"/>
    <w:uiPriority w:val="20"/>
    <w:qFormat/>
    <w:rsid w:val="00EA5A6B"/>
    <w:pPr>
      <w:widowControl w:val="0"/>
      <w:ind w:left="720"/>
      <w:jc w:val="both"/>
    </w:pPr>
    <w:rPr>
      <w:b/>
      <w:iCs/>
      <w:u w:val="single"/>
    </w:rPr>
  </w:style>
  <w:style w:type="character" w:customStyle="1" w:styleId="TitleChar">
    <w:name w:val="Title Char"/>
    <w:basedOn w:val="DefaultParagraphFont"/>
    <w:link w:val="Title"/>
    <w:uiPriority w:val="6"/>
    <w:qFormat/>
    <w:rsid w:val="00377CEA"/>
    <w:rPr>
      <w:bCs/>
      <w:u w:val="single"/>
    </w:rPr>
  </w:style>
  <w:style w:type="paragraph" w:styleId="Title">
    <w:name w:val="Title"/>
    <w:basedOn w:val="Normal"/>
    <w:next w:val="Normal"/>
    <w:link w:val="TitleChar"/>
    <w:uiPriority w:val="6"/>
    <w:qFormat/>
    <w:rsid w:val="00377CEA"/>
    <w:pPr>
      <w:ind w:left="720"/>
      <w:outlineLvl w:val="0"/>
    </w:pPr>
    <w:rPr>
      <w:rFonts w:asciiTheme="minorHAnsi" w:hAnsiTheme="minorHAnsi"/>
      <w:bCs/>
      <w:sz w:val="24"/>
      <w:u w:val="single"/>
    </w:rPr>
  </w:style>
  <w:style w:type="character" w:customStyle="1" w:styleId="TitleChar1">
    <w:name w:val="Title Char1"/>
    <w:basedOn w:val="DefaultParagraphFont"/>
    <w:uiPriority w:val="10"/>
    <w:rsid w:val="00377CEA"/>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about:blank" TargetMode="External"/><Relationship Id="rId18" Type="http://schemas.openxmlformats.org/officeDocument/2006/relationships/hyperlink" Target="about:blank" TargetMode="External"/><Relationship Id="rId26"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yperlink" Target="about:blank" TargetMode="External"/><Relationship Id="rId34" Type="http://schemas.openxmlformats.org/officeDocument/2006/relationships/hyperlink" Target="about:blank" TargetMode="Externa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hyperlink" Target="about:blank" TargetMode="External"/><Relationship Id="rId33"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about:blank" TargetMode="External"/><Relationship Id="rId29"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24" Type="http://schemas.openxmlformats.org/officeDocument/2006/relationships/hyperlink" Target="about:blank" TargetMode="External"/><Relationship Id="rId32"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hyperlink" Target="about:blank" TargetMode="External"/><Relationship Id="rId28" Type="http://schemas.openxmlformats.org/officeDocument/2006/relationships/hyperlink" Target="about:blank" TargetMode="External"/><Relationship Id="rId36" Type="http://schemas.openxmlformats.org/officeDocument/2006/relationships/theme" Target="theme/theme1.xml"/><Relationship Id="rId10" Type="http://schemas.openxmlformats.org/officeDocument/2006/relationships/hyperlink" Target="about:blank" TargetMode="External"/><Relationship Id="rId19" Type="http://schemas.openxmlformats.org/officeDocument/2006/relationships/hyperlink" Target="about:blank" TargetMode="External"/><Relationship Id="rId31"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about:blank" TargetMode="External"/><Relationship Id="rId14" Type="http://schemas.openxmlformats.org/officeDocument/2006/relationships/hyperlink" Target="about:blank" TargetMode="External"/><Relationship Id="rId22" Type="http://schemas.openxmlformats.org/officeDocument/2006/relationships/hyperlink" Target="about:blank" TargetMode="External"/><Relationship Id="rId27" Type="http://schemas.openxmlformats.org/officeDocument/2006/relationships/hyperlink" Target="about:blank" TargetMode="External"/><Relationship Id="rId30" Type="http://schemas.openxmlformats.org/officeDocument/2006/relationships/hyperlink" Target="about:blank"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13</Pages>
  <Words>7442</Words>
  <Characters>42425</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49768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2</cp:revision>
  <dcterms:created xsi:type="dcterms:W3CDTF">2022-01-08T17:53:00Z</dcterms:created>
  <dcterms:modified xsi:type="dcterms:W3CDTF">2022-01-08T17:53:00Z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