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A7EA5" w14:textId="3F93B96B" w:rsidR="00E42E4C" w:rsidRDefault="00DA032F" w:rsidP="00DA032F">
      <w:pPr>
        <w:pStyle w:val="Heading1"/>
      </w:pPr>
      <w:r>
        <w:t>1N</w:t>
      </w:r>
    </w:p>
    <w:p w14:paraId="487D36E5" w14:textId="5AB003DA" w:rsidR="00DA032F" w:rsidRDefault="00DA032F" w:rsidP="00DA032F">
      <w:pPr>
        <w:pStyle w:val="Heading2"/>
      </w:pPr>
      <w:r>
        <w:lastRenderedPageBreak/>
        <w:t xml:space="preserve">1 – </w:t>
      </w:r>
      <w:r w:rsidR="001C2C42">
        <w:t>Can’t</w:t>
      </w:r>
      <w:r>
        <w:t xml:space="preserve"> Spec</w:t>
      </w:r>
      <w:r w:rsidR="001C2C42">
        <w:t xml:space="preserve"> </w:t>
      </w:r>
      <w:r w:rsidR="007262D6">
        <w:t>Form of Appropriation</w:t>
      </w:r>
    </w:p>
    <w:p w14:paraId="3D92EBA9" w14:textId="0B3AF148" w:rsidR="00153227" w:rsidRPr="00153227" w:rsidRDefault="00153227" w:rsidP="00153227">
      <w:pPr>
        <w:pStyle w:val="Heading4"/>
      </w:pPr>
      <w:proofErr w:type="spellStart"/>
      <w:r>
        <w:t>Interp</w:t>
      </w:r>
      <w:proofErr w:type="spellEnd"/>
      <w:r>
        <w:t xml:space="preserve"> – they can’t spec </w:t>
      </w:r>
      <w:r w:rsidR="007262D6">
        <w:t>a form of appropriation</w:t>
      </w:r>
    </w:p>
    <w:p w14:paraId="48677814" w14:textId="4AF22799" w:rsidR="00153227" w:rsidRDefault="00153227" w:rsidP="00153227">
      <w:pPr>
        <w:pStyle w:val="Heading4"/>
      </w:pPr>
      <w:r>
        <w:t xml:space="preserve">Violation: The specify </w:t>
      </w:r>
      <w:proofErr w:type="spellStart"/>
      <w:r w:rsidR="007262D6">
        <w:t>megaconstellations</w:t>
      </w:r>
      <w:proofErr w:type="spellEnd"/>
      <w:r>
        <w:t>.</w:t>
      </w:r>
    </w:p>
    <w:p w14:paraId="44766E42" w14:textId="77777777" w:rsidR="00153227" w:rsidRPr="00A8082A" w:rsidRDefault="00153227" w:rsidP="00153227">
      <w:pPr>
        <w:pStyle w:val="Heading4"/>
        <w:rPr>
          <w:rFonts w:cs="Calibri"/>
          <w:color w:val="000000" w:themeColor="text1"/>
        </w:rPr>
      </w:pPr>
      <w:r w:rsidRPr="00A8082A">
        <w:rPr>
          <w:rFonts w:cs="Calibri"/>
          <w:color w:val="000000" w:themeColor="text1"/>
        </w:rPr>
        <w:t xml:space="preserve">Now negate – </w:t>
      </w:r>
    </w:p>
    <w:p w14:paraId="0E70AF66" w14:textId="460903FB" w:rsidR="00153227" w:rsidRDefault="00153227" w:rsidP="00153227">
      <w:pPr>
        <w:pStyle w:val="Heading4"/>
        <w:rPr>
          <w:rFonts w:cs="Calibri"/>
          <w:color w:val="000000" w:themeColor="text1"/>
        </w:rPr>
      </w:pPr>
      <w:r w:rsidRPr="00A8082A">
        <w:rPr>
          <w:rFonts w:cs="Calibri"/>
          <w:color w:val="000000" w:themeColor="text1"/>
        </w:rPr>
        <w:t>[</w:t>
      </w:r>
      <w:r w:rsidR="0088442A">
        <w:rPr>
          <w:rFonts w:cs="Calibri"/>
          <w:color w:val="000000" w:themeColor="text1"/>
        </w:rPr>
        <w:t>1</w:t>
      </w:r>
      <w:r w:rsidRPr="00A8082A">
        <w:rPr>
          <w:rFonts w:cs="Calibri"/>
          <w:color w:val="000000" w:themeColor="text1"/>
        </w:rPr>
        <w:t>] Limits</w:t>
      </w:r>
      <w:r>
        <w:rPr>
          <w:rFonts w:cs="Calibri"/>
          <w:color w:val="000000" w:themeColor="text1"/>
        </w:rPr>
        <w:t xml:space="preserve"> – you explode them</w:t>
      </w:r>
      <w:r w:rsidRPr="00A8082A">
        <w:rPr>
          <w:rFonts w:cs="Calibri"/>
          <w:color w:val="000000" w:themeColor="text1"/>
        </w:rPr>
        <w:t xml:space="preserve"> since you can specify any </w:t>
      </w:r>
      <w:r w:rsidR="0088442A">
        <w:rPr>
          <w:rFonts w:cs="Calibri"/>
          <w:color w:val="000000" w:themeColor="text1"/>
        </w:rPr>
        <w:t>form of appropriation</w:t>
      </w:r>
    </w:p>
    <w:p w14:paraId="1405923B" w14:textId="36CEA048" w:rsidR="00153227" w:rsidRDefault="00153227" w:rsidP="00153227">
      <w:pPr>
        <w:pStyle w:val="Heading4"/>
      </w:pPr>
      <w:r>
        <w:t xml:space="preserve">A] Cherry-picking – </w:t>
      </w:r>
      <w:r w:rsidR="0088442A">
        <w:t xml:space="preserve">you can select a trivially true </w:t>
      </w:r>
      <w:proofErr w:type="spellStart"/>
      <w:r w:rsidR="0088442A">
        <w:t>aff</w:t>
      </w:r>
      <w:proofErr w:type="spellEnd"/>
      <w:r w:rsidR="0088442A">
        <w:t xml:space="preserve"> or a specific form of appropriation that makes it impossible to affirm</w:t>
      </w:r>
    </w:p>
    <w:p w14:paraId="69888AB7" w14:textId="6972F011" w:rsidR="00153227" w:rsidRDefault="00153227" w:rsidP="00153227">
      <w:pPr>
        <w:pStyle w:val="Heading4"/>
      </w:pPr>
      <w:r>
        <w:t xml:space="preserve">B] prep skew – you can always leverage your hyper specific </w:t>
      </w:r>
      <w:proofErr w:type="spellStart"/>
      <w:r>
        <w:t>aff</w:t>
      </w:r>
      <w:proofErr w:type="spellEnd"/>
      <w:r>
        <w:t xml:space="preserve"> to beat back generic neg prep which makes the neg prep burdens impossible to meet</w:t>
      </w:r>
    </w:p>
    <w:p w14:paraId="599CA1C4" w14:textId="75F46030" w:rsidR="0088442A" w:rsidRPr="0088442A" w:rsidRDefault="0088442A" w:rsidP="007262D6">
      <w:pPr>
        <w:pStyle w:val="Heading4"/>
      </w:pPr>
      <w:r>
        <w:t>[2] Clash – dest</w:t>
      </w:r>
      <w:r w:rsidR="007262D6">
        <w:t xml:space="preserve">roys clash because I can’t leverage most of my prep against their </w:t>
      </w:r>
      <w:proofErr w:type="spellStart"/>
      <w:r w:rsidR="007262D6">
        <w:t>hyperspecific</w:t>
      </w:r>
      <w:proofErr w:type="spellEnd"/>
      <w:r w:rsidR="007262D6">
        <w:t xml:space="preserve"> </w:t>
      </w:r>
      <w:proofErr w:type="spellStart"/>
      <w:r w:rsidR="007262D6">
        <w:t>aff</w:t>
      </w:r>
      <w:proofErr w:type="spellEnd"/>
      <w:r w:rsidR="007262D6">
        <w:t xml:space="preserve"> – means we’ll be two </w:t>
      </w:r>
      <w:proofErr w:type="spellStart"/>
      <w:proofErr w:type="gramStart"/>
      <w:r w:rsidR="007262D6">
        <w:t>shi</w:t>
      </w:r>
      <w:proofErr w:type="spellEnd"/>
      <w:r w:rsidR="007262D6">
        <w:t>[</w:t>
      </w:r>
      <w:proofErr w:type="spellStart"/>
      <w:proofErr w:type="gramEnd"/>
      <w:r w:rsidR="007262D6">
        <w:t>ps</w:t>
      </w:r>
      <w:proofErr w:type="spellEnd"/>
      <w:r w:rsidR="007262D6">
        <w:t xml:space="preserve"> passing by and they auto extend stuff and win – links to ed </w:t>
      </w:r>
      <w:proofErr w:type="spellStart"/>
      <w:r w:rsidR="007262D6">
        <w:t>bc</w:t>
      </w:r>
      <w:proofErr w:type="spellEnd"/>
      <w:r w:rsidR="007262D6">
        <w:t xml:space="preserve"> no in depth debates and fairness </w:t>
      </w:r>
      <w:proofErr w:type="spellStart"/>
      <w:r w:rsidR="007262D6">
        <w:t>bc</w:t>
      </w:r>
      <w:proofErr w:type="spellEnd"/>
      <w:r w:rsidR="007262D6">
        <w:t xml:space="preserve"> I’m at a massive skew</w:t>
      </w:r>
    </w:p>
    <w:p w14:paraId="4E21C5D7" w14:textId="7548D27F" w:rsidR="00153227" w:rsidRPr="00153227" w:rsidRDefault="00153227" w:rsidP="0088442A">
      <w:pPr>
        <w:pStyle w:val="Heading4"/>
      </w:pPr>
      <w:r>
        <w:t>[2] Accessibility – spec privileges people from big schools</w:t>
      </w:r>
      <w:r w:rsidR="0088442A">
        <w:t xml:space="preserve"> because they’ll have the most prep for the widest range of </w:t>
      </w:r>
      <w:proofErr w:type="spellStart"/>
      <w:r w:rsidR="0088442A">
        <w:t>affs</w:t>
      </w:r>
      <w:proofErr w:type="spellEnd"/>
      <w:r w:rsidR="0088442A">
        <w:t xml:space="preserve"> and prep squads, so they’ll know what spec </w:t>
      </w:r>
      <w:proofErr w:type="spellStart"/>
      <w:r w:rsidR="0088442A">
        <w:t>affs</w:t>
      </w:r>
      <w:proofErr w:type="spellEnd"/>
      <w:r w:rsidR="0088442A">
        <w:t xml:space="preserve"> are hot on the circuit – small school debaters have no chance of beating these </w:t>
      </w:r>
      <w:proofErr w:type="spellStart"/>
      <w:r w:rsidR="0088442A">
        <w:t>affs</w:t>
      </w:r>
      <w:proofErr w:type="spellEnd"/>
      <w:r w:rsidR="0088442A">
        <w:t xml:space="preserve"> because they’ll have way less prep against them</w:t>
      </w:r>
      <w:r>
        <w:t xml:space="preserve"> </w:t>
      </w:r>
      <w:r w:rsidR="0088442A">
        <w:t xml:space="preserve">making debate an unequal playing field </w:t>
      </w:r>
      <w:r>
        <w:t>– accessibility first because it pushes people out of the activity meaning they can’t get fairness or education and it’s the judges proximal obligation as an educator to adjudicate accessibility issues</w:t>
      </w:r>
    </w:p>
    <w:p w14:paraId="027F577A" w14:textId="01FD19AE" w:rsidR="00CD14DD" w:rsidRDefault="00CD14DD" w:rsidP="00CD14DD">
      <w:pPr>
        <w:pStyle w:val="Heading4"/>
        <w:rPr>
          <w:shd w:val="clear" w:color="auto" w:fill="FFFFFF"/>
        </w:rPr>
      </w:pPr>
      <w:r>
        <w:rPr>
          <w:shd w:val="clear" w:color="auto" w:fill="FFFFFF"/>
        </w:rPr>
        <w:t xml:space="preserve">Fairness first – a] it’s a procedural constraint </w:t>
      </w:r>
    </w:p>
    <w:p w14:paraId="6A4B9452" w14:textId="77777777" w:rsidR="00CD14DD" w:rsidRPr="00DB5274" w:rsidRDefault="00CD14DD" w:rsidP="00CD14DD">
      <w:pPr>
        <w:pStyle w:val="Heading4"/>
        <w:rPr>
          <w:rFonts w:ascii="Times New Roman" w:hAnsi="Times New Roman" w:cs="Times New Roman"/>
        </w:rPr>
      </w:pPr>
      <w:r w:rsidRPr="00DB5274">
        <w:rPr>
          <w:shd w:val="clear" w:color="auto" w:fill="FFFFFF"/>
        </w:rPr>
        <w:t>No RVI’s –</w:t>
      </w:r>
    </w:p>
    <w:p w14:paraId="7086060C" w14:textId="0D0CC29E" w:rsidR="00CD14DD" w:rsidRPr="00DB5274" w:rsidRDefault="00CD14DD" w:rsidP="00CD14DD">
      <w:pPr>
        <w:pStyle w:val="Heading4"/>
        <w:rPr>
          <w:rFonts w:ascii="Times New Roman" w:hAnsi="Times New Roman" w:cs="Times New Roman"/>
        </w:rPr>
      </w:pPr>
      <w:r w:rsidRPr="00DB5274">
        <w:rPr>
          <w:shd w:val="clear" w:color="auto" w:fill="FFFFFF"/>
        </w:rPr>
        <w:t xml:space="preserve">(a) chilling effect – </w:t>
      </w:r>
      <w:proofErr w:type="spellStart"/>
      <w:r w:rsidRPr="00DB5274">
        <w:rPr>
          <w:shd w:val="clear" w:color="auto" w:fill="FFFFFF"/>
        </w:rPr>
        <w:t>aff</w:t>
      </w:r>
      <w:proofErr w:type="spellEnd"/>
      <w:r w:rsidRPr="00DB5274">
        <w:rPr>
          <w:shd w:val="clear" w:color="auto" w:fill="FFFFFF"/>
        </w:rPr>
        <w:t xml:space="preserve"> is dangerous on theory because they get to prep a long </w:t>
      </w:r>
      <w:proofErr w:type="spellStart"/>
      <w:r w:rsidRPr="00DB5274">
        <w:rPr>
          <w:shd w:val="clear" w:color="auto" w:fill="FFFFFF"/>
        </w:rPr>
        <w:t>counterinterp</w:t>
      </w:r>
      <w:proofErr w:type="spellEnd"/>
      <w:r w:rsidRPr="00DB5274">
        <w:rPr>
          <w:shd w:val="clear" w:color="auto" w:fill="FFFFFF"/>
        </w:rPr>
        <w:t xml:space="preserve"> in the 1ar and then get the 2ar to collapse, weigh, and contextualize - negs would always be </w:t>
      </w:r>
      <w:proofErr w:type="spellStart"/>
      <w:r w:rsidRPr="00DB5274">
        <w:rPr>
          <w:shd w:val="clear" w:color="auto" w:fill="FFFFFF"/>
        </w:rPr>
        <w:t>disincentived</w:t>
      </w:r>
      <w:proofErr w:type="spellEnd"/>
      <w:r w:rsidRPr="00DB5274">
        <w:rPr>
          <w:shd w:val="clear" w:color="auto" w:fill="FFFFFF"/>
        </w:rPr>
        <w:t xml:space="preserve"> from reading theory against good theory debaters which leads to infinite </w:t>
      </w:r>
      <w:proofErr w:type="gramStart"/>
      <w:r w:rsidRPr="00DB5274">
        <w:rPr>
          <w:shd w:val="clear" w:color="auto" w:fill="FFFFFF"/>
        </w:rPr>
        <w:t>abuse</w:t>
      </w:r>
      <w:proofErr w:type="gramEnd"/>
      <w:r w:rsidRPr="00DB5274">
        <w:rPr>
          <w:shd w:val="clear" w:color="auto" w:fill="FFFFFF"/>
        </w:rPr>
        <w:t xml:space="preserve"> so it outweighs time skew</w:t>
      </w:r>
    </w:p>
    <w:p w14:paraId="60A2FFA8" w14:textId="77777777" w:rsidR="00CD14DD" w:rsidRPr="00DB5274" w:rsidRDefault="00CD14DD" w:rsidP="00CD14DD">
      <w:pPr>
        <w:pStyle w:val="Heading4"/>
        <w:rPr>
          <w:rFonts w:ascii="Times New Roman" w:hAnsi="Times New Roman" w:cs="Times New Roman"/>
        </w:rPr>
      </w:pPr>
      <w:r w:rsidRPr="00DB5274">
        <w:rPr>
          <w:shd w:val="clear" w:color="auto" w:fill="FFFFFF"/>
        </w:rPr>
        <w:t xml:space="preserve">(b) they’re illogical - “I’m fair vote for me” doesn’t make any sense - you </w:t>
      </w:r>
      <w:proofErr w:type="spellStart"/>
      <w:r w:rsidRPr="00DB5274">
        <w:rPr>
          <w:shd w:val="clear" w:color="auto" w:fill="FFFFFF"/>
        </w:rPr>
        <w:t>dont</w:t>
      </w:r>
      <w:proofErr w:type="spellEnd"/>
      <w:r w:rsidRPr="00DB5274">
        <w:rPr>
          <w:shd w:val="clear" w:color="auto" w:fill="FFFFFF"/>
        </w:rPr>
        <w:t xml:space="preserve"> win for meeting </w:t>
      </w:r>
      <w:proofErr w:type="spellStart"/>
      <w:r w:rsidRPr="00DB5274">
        <w:rPr>
          <w:shd w:val="clear" w:color="auto" w:fill="FFFFFF"/>
        </w:rPr>
        <w:t>ur</w:t>
      </w:r>
      <w:proofErr w:type="spellEnd"/>
      <w:r w:rsidRPr="00DB5274">
        <w:rPr>
          <w:shd w:val="clear" w:color="auto" w:fill="FFFFFF"/>
        </w:rPr>
        <w:t xml:space="preserve"> burden of being fair - logic comes first on theory since all </w:t>
      </w:r>
      <w:proofErr w:type="spellStart"/>
      <w:r w:rsidRPr="00DB5274">
        <w:rPr>
          <w:shd w:val="clear" w:color="auto" w:fill="FFFFFF"/>
        </w:rPr>
        <w:t>args</w:t>
      </w:r>
      <w:proofErr w:type="spellEnd"/>
      <w:r w:rsidRPr="00DB5274">
        <w:rPr>
          <w:shd w:val="clear" w:color="auto" w:fill="FFFFFF"/>
        </w:rPr>
        <w:t xml:space="preserve"> need to make sense in order to be evaluable. </w:t>
      </w:r>
    </w:p>
    <w:p w14:paraId="6836AF43" w14:textId="77777777" w:rsidR="00CD14DD" w:rsidRDefault="00CD14DD" w:rsidP="00CD14DD">
      <w:pPr>
        <w:pStyle w:val="Heading4"/>
      </w:pPr>
      <w:r w:rsidRPr="00DB5274">
        <w:t xml:space="preserve">Drop the debater </w:t>
      </w:r>
      <w:r>
        <w:t>–</w:t>
      </w:r>
    </w:p>
    <w:p w14:paraId="14EE9860" w14:textId="77777777" w:rsidR="00CD14DD" w:rsidRDefault="00CD14DD" w:rsidP="00CD14DD">
      <w:pPr>
        <w:pStyle w:val="Heading4"/>
      </w:pPr>
      <w:r>
        <w:t>A</w:t>
      </w:r>
      <w:r w:rsidRPr="00DB5274">
        <w:t>] Epistemic Skew - I was structurally precluded from engaging in substance given the time spent reading the shell and the abuse itself, means you can’t truly evaluate substance because they are always ahead</w:t>
      </w:r>
    </w:p>
    <w:p w14:paraId="20585818" w14:textId="77777777" w:rsidR="00CD14DD" w:rsidRDefault="00CD14DD" w:rsidP="00CD14DD">
      <w:pPr>
        <w:pStyle w:val="Heading4"/>
      </w:pPr>
      <w:r>
        <w:t xml:space="preserve">B] Illogical – can’t DTA b/c the shell indicts their advocacy </w:t>
      </w:r>
    </w:p>
    <w:p w14:paraId="7838538D" w14:textId="77777777" w:rsidR="00CD14DD" w:rsidRDefault="00CD14DD" w:rsidP="00CD14DD">
      <w:pPr>
        <w:pStyle w:val="Heading4"/>
      </w:pPr>
      <w:r>
        <w:t xml:space="preserve">C] </w:t>
      </w:r>
      <w:proofErr w:type="spellStart"/>
      <w:r>
        <w:t>Deter’s</w:t>
      </w:r>
      <w:proofErr w:type="spellEnd"/>
      <w:r>
        <w:t xml:space="preserve"> future abuse </w:t>
      </w:r>
    </w:p>
    <w:p w14:paraId="23EA4953" w14:textId="77777777" w:rsidR="00CD14DD" w:rsidRDefault="00CD14DD" w:rsidP="00CD14DD">
      <w:pPr>
        <w:pStyle w:val="Heading4"/>
      </w:pPr>
      <w:r>
        <w:lastRenderedPageBreak/>
        <w:t xml:space="preserve">Competing </w:t>
      </w:r>
      <w:proofErr w:type="spellStart"/>
      <w:r>
        <w:t>interps</w:t>
      </w:r>
      <w:proofErr w:type="spellEnd"/>
      <w:r>
        <w:t xml:space="preserve"> – </w:t>
      </w:r>
    </w:p>
    <w:p w14:paraId="6E0BCDCA" w14:textId="77777777" w:rsidR="00CD14DD" w:rsidRPr="004250C9" w:rsidRDefault="00CD14DD" w:rsidP="00CD14DD">
      <w:pPr>
        <w:pStyle w:val="Heading4"/>
      </w:pPr>
      <w:r>
        <w:t>A</w:t>
      </w:r>
      <w:r w:rsidRPr="004250C9">
        <w:t>] reasonability’s arbitrary &amp; forces judge intervention especially with 2ar recontextualizations to always sound like the more reasonable debater </w:t>
      </w:r>
    </w:p>
    <w:p w14:paraId="55E2BA03" w14:textId="77777777" w:rsidR="00CD14DD" w:rsidRPr="00204A0D" w:rsidRDefault="00CD14DD" w:rsidP="00CD14DD">
      <w:pPr>
        <w:pStyle w:val="Heading4"/>
      </w:pPr>
      <w:r>
        <w:t>B</w:t>
      </w:r>
      <w:r w:rsidRPr="004250C9">
        <w:t>] norm setting - we find the best possible norms through robust theory debates</w:t>
      </w:r>
    </w:p>
    <w:p w14:paraId="56C3A989" w14:textId="27C202C3" w:rsidR="00DA032F" w:rsidRDefault="00CD14DD" w:rsidP="00CD14DD">
      <w:pPr>
        <w:pStyle w:val="Heading2"/>
      </w:pPr>
      <w:r>
        <w:lastRenderedPageBreak/>
        <w:t>2 – SBSP DA</w:t>
      </w:r>
    </w:p>
    <w:p w14:paraId="66D39E1F" w14:textId="77777777" w:rsidR="00CD14DD" w:rsidRDefault="00CD14DD" w:rsidP="00CD14DD">
      <w:pPr>
        <w:pStyle w:val="Heading4"/>
      </w:pPr>
      <w:r>
        <w:t xml:space="preserve">Space-Based Solar Power (SBSP) is a </w:t>
      </w:r>
      <w:proofErr w:type="spellStart"/>
      <w:r>
        <w:t>megaconstellation</w:t>
      </w:r>
      <w:proofErr w:type="spellEnd"/>
      <w:r>
        <w:t xml:space="preserve">, and it’s going to happen within 10 years in the </w:t>
      </w:r>
      <w:proofErr w:type="spellStart"/>
      <w:r>
        <w:t>squo</w:t>
      </w:r>
      <w:proofErr w:type="spellEnd"/>
      <w:r>
        <w:t xml:space="preserve">. </w:t>
      </w:r>
      <w:proofErr w:type="spellStart"/>
      <w:r>
        <w:t>Aff</w:t>
      </w:r>
      <w:proofErr w:type="spellEnd"/>
      <w:r>
        <w:t xml:space="preserve"> banning private </w:t>
      </w:r>
      <w:proofErr w:type="spellStart"/>
      <w:r>
        <w:t>megaconstellations</w:t>
      </w:r>
      <w:proofErr w:type="spellEnd"/>
      <w:r>
        <w:t xml:space="preserve"> kills the necessary tech – David 21: </w:t>
      </w:r>
    </w:p>
    <w:p w14:paraId="5F65FF19" w14:textId="77777777" w:rsidR="00CD14DD" w:rsidRPr="00846534" w:rsidRDefault="00CD14DD" w:rsidP="00CD14DD">
      <w:r w:rsidRPr="00733F3A">
        <w:t>David, Leonard. 11/03/21 Space Solar Power’s Time May Finally Be Coming</w:t>
      </w:r>
      <w:proofErr w:type="gramStart"/>
      <w:r w:rsidRPr="00733F3A">
        <w:t>.”</w:t>
      </w:r>
      <w:r w:rsidRPr="00846534">
        <w:t>https://www.space.com/space-solar-power-research-advances</w:t>
      </w:r>
      <w:proofErr w:type="gramEnd"/>
      <w:r>
        <w:t xml:space="preserve"> // LHP BT + LHP PS </w:t>
      </w:r>
    </w:p>
    <w:p w14:paraId="66F85B3D" w14:textId="77777777" w:rsidR="00CD14DD" w:rsidRPr="003E0E00" w:rsidRDefault="00CD14DD" w:rsidP="00CD14DD">
      <w:pPr>
        <w:rPr>
          <w:sz w:val="24"/>
        </w:rPr>
      </w:pPr>
      <w:r w:rsidRPr="003E0E00">
        <w:rPr>
          <w:sz w:val="24"/>
        </w:rPr>
        <w:t xml:space="preserve">The sun never sets in space. </w:t>
      </w:r>
      <w:r w:rsidRPr="003E0E00">
        <w:rPr>
          <w:b/>
          <w:bCs/>
          <w:sz w:val="24"/>
          <w:u w:val="single"/>
        </w:rPr>
        <w:t xml:space="preserve">The idea of </w:t>
      </w:r>
      <w:r w:rsidRPr="003E0E00">
        <w:rPr>
          <w:sz w:val="24"/>
          <w:highlight w:val="yellow"/>
          <w:u w:val="single"/>
        </w:rPr>
        <w:t>harvesting solar energy</w:t>
      </w:r>
      <w:r w:rsidRPr="003E0E00">
        <w:rPr>
          <w:b/>
          <w:bCs/>
          <w:sz w:val="24"/>
          <w:u w:val="single"/>
        </w:rPr>
        <w:t xml:space="preserve"> </w:t>
      </w:r>
      <w:r w:rsidRPr="003E0E00">
        <w:rPr>
          <w:sz w:val="24"/>
          <w:highlight w:val="yellow"/>
          <w:u w:val="single"/>
        </w:rPr>
        <w:t>via power-beaming satellites</w:t>
      </w:r>
      <w:r w:rsidRPr="003E0E00">
        <w:rPr>
          <w:b/>
          <w:bCs/>
          <w:sz w:val="24"/>
          <w:u w:val="single"/>
        </w:rPr>
        <w:t xml:space="preserve"> </w:t>
      </w:r>
      <w:r w:rsidRPr="003E0E00">
        <w:rPr>
          <w:sz w:val="24"/>
          <w:highlight w:val="yellow"/>
          <w:u w:val="single"/>
        </w:rPr>
        <w:t xml:space="preserve">has therefore long intrigued researchers looking for ways to feed an energy-ravenous </w:t>
      </w:r>
      <w:hyperlink r:id="rId9" w:history="1">
        <w:r w:rsidRPr="003E0E00">
          <w:rPr>
            <w:sz w:val="24"/>
            <w:highlight w:val="yellow"/>
          </w:rPr>
          <w:t>Earth</w:t>
        </w:r>
      </w:hyperlink>
      <w:r w:rsidRPr="003E0E00">
        <w:rPr>
          <w:sz w:val="24"/>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0" w:history="1">
        <w:r w:rsidRPr="003E0E00">
          <w:rPr>
            <w:rStyle w:val="Hyperlink"/>
            <w:sz w:val="24"/>
          </w:rPr>
          <w:t xml:space="preserve"> Solar power stations in space could be the answer to our energy needs</w:t>
        </w:r>
      </w:hyperlink>
      <w:r w:rsidRPr="003E0E00">
        <w:rPr>
          <w:sz w:val="24"/>
        </w:rPr>
        <w:t xml:space="preserve"> History machine Peter Glaser, the father of the solar power satellite concept. (Image credit: Arthur D. Little Inc.) The idea of wireless power transmission </w:t>
      </w:r>
      <w:proofErr w:type="gramStart"/>
      <w:r w:rsidRPr="003E0E00">
        <w:rPr>
          <w:sz w:val="24"/>
        </w:rPr>
        <w:t>dates back to</w:t>
      </w:r>
      <w:proofErr w:type="gramEnd"/>
      <w:r w:rsidRPr="003E0E00">
        <w:rPr>
          <w:sz w:val="24"/>
        </w:rPr>
        <w:t xml:space="preserve"> </w:t>
      </w:r>
      <w:hyperlink r:id="rId11" w:history="1">
        <w:r w:rsidRPr="003E0E00">
          <w:rPr>
            <w:rStyle w:val="Hyperlink"/>
            <w:sz w:val="24"/>
          </w:rPr>
          <w:t>Nikola Tesla</w:t>
        </w:r>
      </w:hyperlink>
      <w:r w:rsidRPr="003E0E00">
        <w:rPr>
          <w:sz w:val="24"/>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2" w:history="1">
        <w:r w:rsidRPr="003E0E00">
          <w:rPr>
            <w:rStyle w:val="Hyperlink"/>
            <w:sz w:val="24"/>
          </w:rPr>
          <w:t>Jet Propulsion Laboratory</w:t>
        </w:r>
      </w:hyperlink>
      <w:r w:rsidRPr="003E0E00">
        <w:rPr>
          <w:sz w:val="24"/>
        </w:rPr>
        <w:t xml:space="preserve">. And this "power trip" doesn't stop </w:t>
      </w:r>
      <w:proofErr w:type="spellStart"/>
      <w:proofErr w:type="gramStart"/>
      <w:r w:rsidRPr="003E0E00">
        <w:rPr>
          <w:sz w:val="24"/>
        </w:rPr>
        <w:t>there.The</w:t>
      </w:r>
      <w:proofErr w:type="spellEnd"/>
      <w:proofErr w:type="gramEnd"/>
      <w:r w:rsidRPr="003E0E00">
        <w:rPr>
          <w:sz w:val="24"/>
        </w:rPr>
        <w:t xml:space="preserv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3E0E00">
        <w:rPr>
          <w:b/>
          <w:bCs/>
          <w:sz w:val="24"/>
          <w:u w:val="single"/>
        </w:rPr>
        <w:t xml:space="preserve">advances Over the past decade, </w:t>
      </w:r>
      <w:r w:rsidRPr="003E0E00">
        <w:rPr>
          <w:sz w:val="24"/>
          <w:highlight w:val="yellow"/>
          <w:u w:val="single"/>
        </w:rPr>
        <w:t>researchers have made impressive advances</w:t>
      </w:r>
      <w:r w:rsidRPr="003E0E00">
        <w:rPr>
          <w:b/>
          <w:bCs/>
          <w:sz w:val="24"/>
          <w:u w:val="single"/>
        </w:rPr>
        <w:t xml:space="preserve"> that </w:t>
      </w:r>
      <w:r w:rsidRPr="003E0E00">
        <w:rPr>
          <w:sz w:val="24"/>
          <w:highlight w:val="yellow"/>
          <w:u w:val="single"/>
        </w:rPr>
        <w:t>increase</w:t>
      </w:r>
      <w:r w:rsidRPr="003E0E00">
        <w:rPr>
          <w:b/>
          <w:bCs/>
          <w:sz w:val="24"/>
          <w:u w:val="single"/>
        </w:rPr>
        <w:t xml:space="preserve"> the </w:t>
      </w:r>
      <w:r w:rsidRPr="003E0E00">
        <w:rPr>
          <w:sz w:val="24"/>
          <w:highlight w:val="yellow"/>
          <w:u w:val="single"/>
        </w:rPr>
        <w:t>likelihood</w:t>
      </w:r>
      <w:r w:rsidRPr="003E0E00">
        <w:rPr>
          <w:b/>
          <w:bCs/>
          <w:sz w:val="24"/>
          <w:u w:val="single"/>
        </w:rPr>
        <w:t xml:space="preserve"> that space solar power (</w:t>
      </w:r>
      <w:r w:rsidRPr="003E0E00">
        <w:rPr>
          <w:sz w:val="24"/>
          <w:highlight w:val="yellow"/>
          <w:u w:val="single"/>
        </w:rPr>
        <w:t>SSP</w:t>
      </w:r>
      <w:r w:rsidRPr="003E0E00">
        <w:rPr>
          <w:b/>
          <w:bCs/>
          <w:sz w:val="24"/>
          <w:u w:val="single"/>
        </w:rPr>
        <w:t>)</w:t>
      </w:r>
      <w:r w:rsidRPr="003E0E00">
        <w:rPr>
          <w:sz w:val="24"/>
        </w:rPr>
        <w:t xml:space="preserve"> </w:t>
      </w:r>
      <w:r w:rsidRPr="003E0E00">
        <w:rPr>
          <w:sz w:val="24"/>
          <w:highlight w:val="yellow"/>
          <w:u w:val="single"/>
        </w:rPr>
        <w:t>will be realized during the next decade</w:t>
      </w:r>
      <w:r w:rsidRPr="003E0E00">
        <w:rPr>
          <w:sz w:val="24"/>
        </w:rPr>
        <w:t xml:space="preserve">, said John Mankins, president of Artemis Innovation Management Solutions of Santa Maria, California. His view: the longstanding vision for SSP as a sustainable energy alternative should be revisited in light of such recent </w:t>
      </w:r>
      <w:proofErr w:type="spellStart"/>
      <w:proofErr w:type="gramStart"/>
      <w:r w:rsidRPr="003E0E00">
        <w:rPr>
          <w:sz w:val="24"/>
        </w:rPr>
        <w:t>advances.Bolstering</w:t>
      </w:r>
      <w:proofErr w:type="spellEnd"/>
      <w:proofErr w:type="gramEnd"/>
      <w:r w:rsidRPr="003E0E00">
        <w:rPr>
          <w:sz w:val="24"/>
        </w:rPr>
        <w:t xml:space="preserve"> that outlook is a set of key perspectives, Mankins told Space.com. "Climate change is really going to be a disaster. Nations are committed to go </w:t>
      </w:r>
      <w:hyperlink r:id="rId13" w:history="1">
        <w:r w:rsidRPr="003E0E00">
          <w:rPr>
            <w:rStyle w:val="Hyperlink"/>
            <w:sz w:val="24"/>
          </w:rPr>
          <w:t>carbon net-zero</w:t>
        </w:r>
      </w:hyperlink>
      <w:r w:rsidRPr="003E0E00">
        <w:rPr>
          <w:sz w:val="24"/>
        </w:rPr>
        <w:t xml:space="preserve"> … and they have no idea how to do </w:t>
      </w:r>
      <w:proofErr w:type="spellStart"/>
      <w:r w:rsidRPr="003E0E00">
        <w:rPr>
          <w:sz w:val="24"/>
        </w:rPr>
        <w:t>it."</w:t>
      </w:r>
      <w:r w:rsidRPr="003E0E00">
        <w:rPr>
          <w:b/>
          <w:bCs/>
          <w:sz w:val="24"/>
          <w:u w:val="single"/>
        </w:rPr>
        <w:t>The</w:t>
      </w:r>
      <w:proofErr w:type="spellEnd"/>
      <w:r w:rsidRPr="003E0E00">
        <w:rPr>
          <w:b/>
          <w:bCs/>
          <w:sz w:val="24"/>
          <w:u w:val="single"/>
        </w:rPr>
        <w:t xml:space="preserve"> </w:t>
      </w:r>
      <w:r w:rsidRPr="003E0E00">
        <w:rPr>
          <w:sz w:val="24"/>
          <w:highlight w:val="yellow"/>
          <w:u w:val="single"/>
        </w:rPr>
        <w:t>rapidly unfolding value of "New</w:t>
      </w:r>
      <w:r w:rsidRPr="003E0E00">
        <w:rPr>
          <w:b/>
          <w:bCs/>
          <w:sz w:val="24"/>
          <w:u w:val="single"/>
        </w:rPr>
        <w:t xml:space="preserve"> </w:t>
      </w:r>
      <w:r w:rsidRPr="003E0E00">
        <w:rPr>
          <w:sz w:val="24"/>
          <w:highlight w:val="yellow"/>
          <w:u w:val="single"/>
        </w:rPr>
        <w:t>Space</w:t>
      </w:r>
      <w:r w:rsidRPr="003E0E00">
        <w:rPr>
          <w:b/>
          <w:bCs/>
          <w:sz w:val="24"/>
          <w:u w:val="single"/>
        </w:rPr>
        <w:t xml:space="preserve">" is also </w:t>
      </w:r>
      <w:r w:rsidRPr="003E0E00">
        <w:rPr>
          <w:sz w:val="24"/>
          <w:highlight w:val="yellow"/>
          <w:u w:val="single"/>
        </w:rPr>
        <w:t>reshaping the landscape of 21st century space activities</w:t>
      </w:r>
      <w:r w:rsidRPr="003E0E00">
        <w:rPr>
          <w:b/>
          <w:bCs/>
          <w:sz w:val="24"/>
          <w:u w:val="single"/>
        </w:rPr>
        <w:t>, he added. "Two of the biggest hurdles to the realization of SSP have always been the cost of launch and the cost of hardware</w:t>
      </w:r>
      <w:r w:rsidRPr="003E0E00">
        <w:rPr>
          <w:sz w:val="24"/>
        </w:rPr>
        <w:t xml:space="preserve">," said Mankins. "Add flight rate, and all of a sudden you're looking at numbers always talked about for solar power </w:t>
      </w:r>
      <w:proofErr w:type="spellStart"/>
      <w:r w:rsidRPr="003E0E00">
        <w:rPr>
          <w:sz w:val="24"/>
        </w:rPr>
        <w:t>satellites."Related</w:t>
      </w:r>
      <w:proofErr w:type="spellEnd"/>
      <w:r w:rsidRPr="003E0E00">
        <w:rPr>
          <w:sz w:val="24"/>
        </w:rPr>
        <w:t xml:space="preserve">: </w:t>
      </w:r>
      <w:hyperlink r:id="rId14" w:history="1">
        <w:r w:rsidRPr="003E0E00">
          <w:rPr>
            <w:rStyle w:val="Hyperlink"/>
            <w:sz w:val="24"/>
          </w:rPr>
          <w:t xml:space="preserve">What is climate </w:t>
        </w:r>
        <w:r w:rsidRPr="003E0E00">
          <w:rPr>
            <w:rStyle w:val="Hyperlink"/>
            <w:sz w:val="24"/>
          </w:rPr>
          <w:lastRenderedPageBreak/>
          <w:t>change?</w:t>
        </w:r>
      </w:hyperlink>
      <w:r w:rsidRPr="003E0E00">
        <w:rPr>
          <w:sz w:val="24"/>
        </w:rPr>
        <w:t xml:space="preserve"> </w:t>
      </w:r>
      <w:proofErr w:type="spellStart"/>
      <w:r w:rsidRPr="003E0E00">
        <w:rPr>
          <w:sz w:val="24"/>
        </w:rPr>
        <w:t>Megaconstellations</w:t>
      </w:r>
      <w:proofErr w:type="spellEnd"/>
      <w:r w:rsidRPr="003E0E00">
        <w:rPr>
          <w:sz w:val="24"/>
        </w:rPr>
        <w:t xml:space="preserve"> </w:t>
      </w:r>
      <w:r w:rsidRPr="003E0E00">
        <w:rPr>
          <w:b/>
          <w:bCs/>
          <w:sz w:val="24"/>
          <w:u w:val="single"/>
        </w:rPr>
        <w:t xml:space="preserve">Another </w:t>
      </w:r>
      <w:r w:rsidRPr="003E0E00">
        <w:rPr>
          <w:sz w:val="24"/>
          <w:highlight w:val="yellow"/>
          <w:u w:val="single"/>
        </w:rPr>
        <w:t>recent change is</w:t>
      </w:r>
      <w:r w:rsidRPr="003E0E00">
        <w:rPr>
          <w:b/>
          <w:bCs/>
          <w:sz w:val="24"/>
          <w:u w:val="single"/>
        </w:rPr>
        <w:t xml:space="preserve"> </w:t>
      </w:r>
      <w:r w:rsidRPr="003E0E00">
        <w:rPr>
          <w:sz w:val="24"/>
          <w:highlight w:val="yellow"/>
          <w:u w:val="single"/>
        </w:rPr>
        <w:t>the</w:t>
      </w:r>
      <w:r w:rsidRPr="003E0E00">
        <w:rPr>
          <w:b/>
          <w:bCs/>
          <w:sz w:val="24"/>
          <w:u w:val="single"/>
        </w:rPr>
        <w:t xml:space="preserve"> </w:t>
      </w:r>
      <w:r w:rsidRPr="003E0E00">
        <w:rPr>
          <w:sz w:val="24"/>
          <w:highlight w:val="yellow"/>
          <w:u w:val="single"/>
        </w:rPr>
        <w:t xml:space="preserve">dawn of the </w:t>
      </w:r>
      <w:proofErr w:type="spellStart"/>
      <w:r w:rsidRPr="003E0E00">
        <w:rPr>
          <w:sz w:val="24"/>
          <w:highlight w:val="yellow"/>
          <w:u w:val="single"/>
        </w:rPr>
        <w:t>megaconstellations</w:t>
      </w:r>
      <w:proofErr w:type="spellEnd"/>
      <w:r w:rsidRPr="003E0E00">
        <w:rPr>
          <w:sz w:val="24"/>
        </w:rPr>
        <w:t xml:space="preserve">, Mankins added. </w:t>
      </w:r>
      <w:r w:rsidRPr="003E0E00">
        <w:rPr>
          <w:b/>
          <w:bCs/>
          <w:sz w:val="24"/>
          <w:u w:val="single"/>
        </w:rPr>
        <w:t xml:space="preserve">That's </w:t>
      </w:r>
      <w:r w:rsidRPr="003E0E00">
        <w:rPr>
          <w:sz w:val="24"/>
          <w:highlight w:val="yellow"/>
          <w:u w:val="single"/>
        </w:rPr>
        <w:t xml:space="preserve">exemplified by SpaceX's </w:t>
      </w:r>
      <w:hyperlink r:id="rId15" w:history="1">
        <w:proofErr w:type="spellStart"/>
        <w:r w:rsidRPr="003E0E00">
          <w:rPr>
            <w:sz w:val="24"/>
            <w:highlight w:val="yellow"/>
          </w:rPr>
          <w:t>Starlink</w:t>
        </w:r>
        <w:proofErr w:type="spellEnd"/>
      </w:hyperlink>
      <w:r w:rsidRPr="003E0E00">
        <w:rPr>
          <w:sz w:val="24"/>
          <w:highlight w:val="yellow"/>
          <w:u w:val="single"/>
        </w:rPr>
        <w:t xml:space="preserve"> broadband network</w:t>
      </w:r>
      <w:r w:rsidRPr="003E0E00">
        <w:rPr>
          <w:b/>
          <w:bCs/>
          <w:sz w:val="24"/>
          <w:u w:val="single"/>
        </w:rPr>
        <w:t xml:space="preserve">, a </w:t>
      </w:r>
      <w:r w:rsidRPr="003E0E00">
        <w:rPr>
          <w:sz w:val="24"/>
          <w:highlight w:val="yellow"/>
          <w:u w:val="single"/>
        </w:rPr>
        <w:t>mass-production effort that now cranks out 30 tons of satellites a month</w:t>
      </w:r>
      <w:r w:rsidRPr="003E0E00">
        <w:rPr>
          <w:b/>
          <w:bCs/>
          <w:sz w:val="24"/>
          <w:u w:val="single"/>
        </w:rPr>
        <w:t xml:space="preserve">. SpaceX is on course to potentially manufacture 40,000 satellites within five </w:t>
      </w:r>
      <w:proofErr w:type="gramStart"/>
      <w:r w:rsidRPr="003E0E00">
        <w:rPr>
          <w:b/>
          <w:bCs/>
          <w:sz w:val="24"/>
          <w:u w:val="single"/>
        </w:rPr>
        <w:t>years, and</w:t>
      </w:r>
      <w:proofErr w:type="gramEnd"/>
      <w:r w:rsidRPr="003E0E00">
        <w:rPr>
          <w:b/>
          <w:bCs/>
          <w:sz w:val="24"/>
          <w:u w:val="single"/>
        </w:rPr>
        <w:t xml:space="preserve"> launch all of them. "The path to low-cost hardware has been shown," Mankins said. "It's modular and mass-produced. The hurdles of less-expensive launch and lowering hardware costs have been </w:t>
      </w:r>
      <w:proofErr w:type="spellStart"/>
      <w:r w:rsidRPr="003E0E00">
        <w:rPr>
          <w:b/>
          <w:bCs/>
          <w:sz w:val="24"/>
          <w:u w:val="single"/>
        </w:rPr>
        <w:t>overcome.</w:t>
      </w:r>
      <w:r w:rsidRPr="003E0E00">
        <w:rPr>
          <w:sz w:val="24"/>
        </w:rPr>
        <w:t>"Mankins</w:t>
      </w:r>
      <w:proofErr w:type="spellEnd"/>
      <w:r w:rsidRPr="003E0E00">
        <w:rPr>
          <w:sz w:val="24"/>
        </w:rPr>
        <w:t xml:space="preserve">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3E0E00">
        <w:rPr>
          <w:b/>
          <w:bCs/>
          <w:sz w:val="24"/>
          <w:u w:val="single"/>
        </w:rPr>
        <w:t>As a result, SSP is ready to see the light of day,</w:t>
      </w:r>
      <w:r w:rsidRPr="003E0E00">
        <w:rPr>
          <w:sz w:val="24"/>
        </w:rPr>
        <w:t xml:space="preserve"> Mankins </w:t>
      </w:r>
      <w:proofErr w:type="spellStart"/>
      <w:proofErr w:type="gramStart"/>
      <w:r w:rsidRPr="003E0E00">
        <w:rPr>
          <w:sz w:val="24"/>
        </w:rPr>
        <w:t>said.Astroelectricity</w:t>
      </w:r>
      <w:proofErr w:type="spellEnd"/>
      <w:proofErr w:type="gramEnd"/>
      <w:r w:rsidRPr="003E0E00">
        <w:rPr>
          <w:sz w:val="24"/>
        </w:rPr>
        <w:t xml:space="preserve"> An early entrant in focusing on understanding the energy policy needed and establishment of SSP is James Michael Snead, president of the Spacefaring Institute. He's adopted the use of the term "</w:t>
      </w:r>
      <w:proofErr w:type="spellStart"/>
      <w:r w:rsidRPr="003E0E00">
        <w:rPr>
          <w:sz w:val="24"/>
        </w:rPr>
        <w:t>astroelectricity</w:t>
      </w:r>
      <w:proofErr w:type="spellEnd"/>
      <w:r w:rsidRPr="003E0E00">
        <w:rPr>
          <w:sz w:val="24"/>
        </w:rPr>
        <w:t xml:space="preserve">" to describe the transmitted electrical power produced by SSP </w:t>
      </w:r>
      <w:proofErr w:type="spellStart"/>
      <w:r w:rsidRPr="003E0E00">
        <w:rPr>
          <w:sz w:val="24"/>
        </w:rPr>
        <w:t>systems.In</w:t>
      </w:r>
      <w:proofErr w:type="spellEnd"/>
      <w:r w:rsidRPr="003E0E00">
        <w:rPr>
          <w:sz w:val="24"/>
        </w:rPr>
        <w:t xml:space="preserve"> looking at what he terms the "</w:t>
      </w:r>
      <w:hyperlink r:id="rId16" w:history="1">
        <w:r w:rsidRPr="003E0E00">
          <w:rPr>
            <w:rStyle w:val="Hyperlink"/>
            <w:sz w:val="24"/>
          </w:rPr>
          <w:t xml:space="preserve">coming age of </w:t>
        </w:r>
        <w:proofErr w:type="spellStart"/>
        <w:r w:rsidRPr="003E0E00">
          <w:rPr>
            <w:rStyle w:val="Hyperlink"/>
            <w:sz w:val="24"/>
          </w:rPr>
          <w:t>astroelectricity</w:t>
        </w:r>
        <w:proofErr w:type="spellEnd"/>
      </w:hyperlink>
      <w:r w:rsidRPr="003E0E00">
        <w:rPr>
          <w:sz w:val="24"/>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w:t>
      </w:r>
      <w:proofErr w:type="spellStart"/>
      <w:r w:rsidRPr="003E0E00">
        <w:rPr>
          <w:sz w:val="24"/>
        </w:rPr>
        <w:t>astroelectricity</w:t>
      </w:r>
      <w:proofErr w:type="spellEnd"/>
      <w:r w:rsidRPr="003E0E00">
        <w:rPr>
          <w:sz w:val="24"/>
        </w:rPr>
        <w:t xml:space="preserve">."Just as the military, economic and diplomatic control of Middle East oil has substantially influenced world events for the past 80 years, the control of space solar power platforms will come to dominate outer space activities this century," Snead told Space.com. Wanted: high-priority </w:t>
      </w:r>
      <w:proofErr w:type="spellStart"/>
      <w:r w:rsidRPr="003E0E00">
        <w:rPr>
          <w:sz w:val="24"/>
        </w:rPr>
        <w:t>leadershipIf</w:t>
      </w:r>
      <w:proofErr w:type="spellEnd"/>
      <w:r w:rsidRPr="003E0E00">
        <w:rPr>
          <w:sz w:val="24"/>
        </w:rPr>
        <w:t xml:space="preserve"> SSP becomes a reality later this century, Snead said, the U.S. military will be required to protect and defend these new sources of national energy security just as it guards oil infrastructure in the Persian Gulf </w:t>
      </w:r>
      <w:proofErr w:type="spellStart"/>
      <w:r w:rsidRPr="003E0E00">
        <w:rPr>
          <w:sz w:val="24"/>
        </w:rPr>
        <w:t>today."While</w:t>
      </w:r>
      <w:proofErr w:type="spellEnd"/>
      <w:r w:rsidRPr="003E0E00">
        <w:rPr>
          <w:sz w:val="24"/>
        </w:rPr>
        <w:t xml:space="preserv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7" w:history="1">
        <w:r w:rsidRPr="003E0E00">
          <w:rPr>
            <w:rStyle w:val="Hyperlink"/>
            <w:sz w:val="24"/>
          </w:rPr>
          <w:t>space industrialization effort</w:t>
        </w:r>
      </w:hyperlink>
      <w:r w:rsidRPr="003E0E00">
        <w:rPr>
          <w:sz w:val="24"/>
        </w:rPr>
        <w:t xml:space="preserve"> involving more than a million people in space by the end of the century. The starting point, Snead said, will be establishing the enabling "</w:t>
      </w:r>
      <w:proofErr w:type="spellStart"/>
      <w:r w:rsidRPr="003E0E00">
        <w:rPr>
          <w:sz w:val="24"/>
        </w:rPr>
        <w:t>astrologistics</w:t>
      </w:r>
      <w:proofErr w:type="spellEnd"/>
      <w:r w:rsidRPr="003E0E00">
        <w:rPr>
          <w:sz w:val="24"/>
        </w:rPr>
        <w:t xml:space="preserve">" infrastructure operating throughout the Earth-moon system. He stressed that those </w:t>
      </w:r>
      <w:proofErr w:type="spellStart"/>
      <w:r w:rsidRPr="003E0E00">
        <w:rPr>
          <w:sz w:val="24"/>
        </w:rPr>
        <w:t>astrologistics</w:t>
      </w:r>
      <w:proofErr w:type="spellEnd"/>
      <w:r w:rsidRPr="003E0E00">
        <w:rPr>
          <w:sz w:val="24"/>
        </w:rPr>
        <w:t xml:space="preserve"> require high-priority U.S. Air Force — not </w:t>
      </w:r>
      <w:hyperlink r:id="rId18" w:history="1">
        <w:r w:rsidRPr="003E0E00">
          <w:rPr>
            <w:rStyle w:val="Hyperlink"/>
            <w:sz w:val="24"/>
          </w:rPr>
          <w:t>Space Force</w:t>
        </w:r>
      </w:hyperlink>
      <w:r w:rsidRPr="003E0E00">
        <w:rPr>
          <w:sz w:val="24"/>
        </w:rPr>
        <w:t xml:space="preserve"> — leadership to draw upon nearly a century of human flight/operational logistics experience and </w:t>
      </w:r>
      <w:proofErr w:type="spellStart"/>
      <w:r w:rsidRPr="003E0E00">
        <w:rPr>
          <w:sz w:val="24"/>
        </w:rPr>
        <w:t>expertise.That</w:t>
      </w:r>
      <w:proofErr w:type="spellEnd"/>
      <w:r w:rsidRPr="003E0E00">
        <w:rPr>
          <w:sz w:val="24"/>
        </w:rPr>
        <w:t xml:space="preserve"> is necessary to manage industry's efforts to design and build the required new human spaceflight systems, with a clearly needed emphasis on safety and effectiveness, Snead said. As these new military </w:t>
      </w:r>
      <w:proofErr w:type="spellStart"/>
      <w:r w:rsidRPr="003E0E00">
        <w:rPr>
          <w:sz w:val="24"/>
        </w:rPr>
        <w:t>astrologistics</w:t>
      </w:r>
      <w:proofErr w:type="spellEnd"/>
      <w:r w:rsidRPr="003E0E00">
        <w:rPr>
          <w:sz w:val="24"/>
        </w:rPr>
        <w:t xml:space="preserve">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w:t>
      </w:r>
      <w:r w:rsidRPr="003E0E00">
        <w:rPr>
          <w:sz w:val="24"/>
        </w:rPr>
        <w:lastRenderedPageBreak/>
        <w:t xml:space="preserve">nor the U.S. Space Force can effectively execute," Snead said. </w:t>
      </w:r>
      <w:r w:rsidRPr="003E0E00">
        <w:rPr>
          <w:sz w:val="24"/>
        </w:rPr>
        <w:fldChar w:fldCharType="begin"/>
      </w:r>
      <w:r w:rsidRPr="003E0E00">
        <w:rPr>
          <w:sz w:val="24"/>
        </w:rPr>
        <w:instrText xml:space="preserve"> INCLUDEPICTURE "https://vanilla.futurecdn.net/space/media/img/missing-image.svg" \* MERGEFORMATINET </w:instrText>
      </w:r>
      <w:r w:rsidRPr="003E0E00">
        <w:rPr>
          <w:sz w:val="24"/>
        </w:rPr>
        <w:fldChar w:fldCharType="separate"/>
      </w:r>
      <w:r w:rsidRPr="003E0E00">
        <w:rPr>
          <w:noProof/>
          <w:sz w:val="24"/>
        </w:rPr>
        <mc:AlternateContent>
          <mc:Choice Requires="wps">
            <w:drawing>
              <wp:inline distT="0" distB="0" distL="0" distR="0" wp14:anchorId="386345A0" wp14:editId="5372CB56">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47B4EB"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3E0E00">
        <w:rPr>
          <w:sz w:val="24"/>
        </w:rPr>
        <w:fldChar w:fldCharType="end"/>
      </w:r>
      <w:r w:rsidRPr="003E0E00">
        <w:rPr>
          <w:sz w:val="24"/>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9" w:history="1">
        <w:r w:rsidRPr="003E0E00">
          <w:rPr>
            <w:rStyle w:val="Hyperlink"/>
            <w:sz w:val="24"/>
          </w:rPr>
          <w:t>X-37B space plane</w:t>
        </w:r>
      </w:hyperlink>
      <w:r w:rsidRPr="003E0E00">
        <w:rPr>
          <w:sz w:val="24"/>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0" w:history="1">
        <w:r w:rsidRPr="003E0E00">
          <w:rPr>
            <w:rStyle w:val="Hyperlink"/>
            <w:sz w:val="24"/>
          </w:rPr>
          <w:t>PRAM-FX</w:t>
        </w:r>
      </w:hyperlink>
      <w:r w:rsidRPr="003E0E00">
        <w:rPr>
          <w:sz w:val="24"/>
        </w:rPr>
        <w:t xml:space="preserve"> is principally </w:t>
      </w:r>
      <w:proofErr w:type="gramStart"/>
      <w:r w:rsidRPr="003E0E00">
        <w:rPr>
          <w:sz w:val="24"/>
        </w:rPr>
        <w:t>made out of</w:t>
      </w:r>
      <w:proofErr w:type="gramEnd"/>
      <w:r w:rsidRPr="003E0E00">
        <w:rPr>
          <w:sz w:val="24"/>
        </w:rPr>
        <w:t xml:space="preserve">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w:t>
      </w:r>
      <w:proofErr w:type="gramStart"/>
      <w:r w:rsidRPr="003E0E00">
        <w:rPr>
          <w:sz w:val="24"/>
        </w:rPr>
        <w:t>made out of</w:t>
      </w:r>
      <w:proofErr w:type="gramEnd"/>
      <w:r w:rsidRPr="003E0E00">
        <w:rPr>
          <w:sz w:val="24"/>
        </w:rPr>
        <w:t xml:space="preserve"> similar components being tested onboard the X-37B, Jaffe said. </w:t>
      </w:r>
      <w:hyperlink r:id="rId21" w:history="1">
        <w:r w:rsidRPr="003E0E00">
          <w:rPr>
            <w:rStyle w:val="Hyperlink"/>
            <w:sz w:val="24"/>
          </w:rPr>
          <w:t>The US Space Force's secretive X-37B space plane: 10 surprising facts</w:t>
        </w:r>
      </w:hyperlink>
      <w:r w:rsidRPr="003E0E00">
        <w:rPr>
          <w:sz w:val="24"/>
        </w:rPr>
        <w:t xml:space="preserve"> </w:t>
      </w:r>
      <w:r w:rsidRPr="003E0E00">
        <w:rPr>
          <w:sz w:val="24"/>
        </w:rPr>
        <w:fldChar w:fldCharType="begin"/>
      </w:r>
      <w:r w:rsidRPr="003E0E00">
        <w:rPr>
          <w:sz w:val="24"/>
        </w:rPr>
        <w:instrText xml:space="preserve"> INCLUDEPICTURE "https://vanilla.futurecdn.net/space/media/img/missing-image.svg" \* MERGEFORMATINET </w:instrText>
      </w:r>
      <w:r w:rsidRPr="003E0E00">
        <w:rPr>
          <w:sz w:val="24"/>
        </w:rPr>
        <w:fldChar w:fldCharType="separate"/>
      </w:r>
      <w:r w:rsidRPr="003E0E00">
        <w:rPr>
          <w:noProof/>
          <w:sz w:val="24"/>
        </w:rPr>
        <mc:AlternateContent>
          <mc:Choice Requires="wps">
            <w:drawing>
              <wp:inline distT="0" distB="0" distL="0" distR="0" wp14:anchorId="75EF95A1" wp14:editId="034C3734">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EB86C8"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3E0E00">
        <w:rPr>
          <w:sz w:val="24"/>
        </w:rPr>
        <w:fldChar w:fldCharType="end"/>
      </w:r>
      <w:r w:rsidRPr="003E0E00">
        <w:rPr>
          <w:sz w:val="24"/>
        </w:rPr>
        <w:t xml:space="preserve"> </w:t>
      </w:r>
      <w:r w:rsidRPr="003E0E00">
        <w:rPr>
          <w:sz w:val="24"/>
          <w:highlight w:val="yellow"/>
          <w:u w:val="single"/>
        </w:rPr>
        <w:t>Space-based solar power could help the UK achieve net-zero emissions by 2050</w:t>
      </w:r>
      <w:r w:rsidRPr="003E0E00">
        <w:rPr>
          <w:sz w:val="24"/>
        </w:rPr>
        <w:t xml:space="preserve">,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w:t>
      </w:r>
      <w:proofErr w:type="gramStart"/>
      <w:r w:rsidRPr="003E0E00">
        <w:rPr>
          <w:sz w:val="24"/>
        </w:rPr>
        <w:t>To</w:t>
      </w:r>
      <w:proofErr w:type="gramEnd"/>
      <w:r w:rsidRPr="003E0E00">
        <w:rPr>
          <w:sz w:val="24"/>
        </w:rPr>
        <w:t xml:space="preserve">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3E0E00">
        <w:rPr>
          <w:b/>
          <w:bCs/>
          <w:sz w:val="24"/>
          <w:u w:val="single"/>
        </w:rPr>
        <w:t>I believe you could have operational solar power satellites to scale within a decade,"</w:t>
      </w:r>
      <w:r w:rsidRPr="003E0E00">
        <w:rPr>
          <w:sz w:val="24"/>
        </w:rPr>
        <w:t xml:space="preserve"> Mankins said. That possibility, combined with the </w:t>
      </w:r>
      <w:r w:rsidRPr="003E0E00">
        <w:rPr>
          <w:sz w:val="24"/>
        </w:rPr>
        <w:lastRenderedPageBreak/>
        <w:t xml:space="preserve">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t>
      </w:r>
      <w:proofErr w:type="gramStart"/>
      <w:r w:rsidRPr="003E0E00">
        <w:rPr>
          <w:sz w:val="24"/>
        </w:rPr>
        <w:t>with regard to</w:t>
      </w:r>
      <w:proofErr w:type="gramEnd"/>
      <w:r w:rsidRPr="003E0E00">
        <w:rPr>
          <w:sz w:val="24"/>
        </w:rPr>
        <w:t xml:space="preserve"> the urgency of policies on </w:t>
      </w:r>
      <w:hyperlink r:id="rId22" w:history="1">
        <w:r w:rsidRPr="003E0E00">
          <w:rPr>
            <w:rStyle w:val="Hyperlink"/>
            <w:sz w:val="24"/>
          </w:rPr>
          <w:t>climate change</w:t>
        </w:r>
      </w:hyperlink>
      <w:r w:rsidRPr="003E0E00">
        <w:rPr>
          <w:sz w:val="24"/>
        </w:rPr>
        <w:t xml:space="preserve">, the more likely it is we're going to miss the boat." Mankins is a 26-year veteran of assessing SSP and the technologies required. "The moment has come," he said. "I think the right answer is really clear: We need to just go do it." </w:t>
      </w:r>
    </w:p>
    <w:p w14:paraId="60D12859" w14:textId="399C3E58" w:rsidR="00CD14DD" w:rsidRDefault="00CD14DD" w:rsidP="00CD14DD">
      <w:pPr>
        <w:pStyle w:val="Heading4"/>
      </w:pPr>
      <w:r>
        <w:t xml:space="preserve">SBSP key to solve climate change – Katete 21 – the evidence is from </w:t>
      </w:r>
      <w:r w:rsidR="00DF137D">
        <w:t>December 17</w:t>
      </w:r>
      <w:r>
        <w:t xml:space="preserve">: </w:t>
      </w:r>
    </w:p>
    <w:p w14:paraId="5305BB78" w14:textId="77777777" w:rsidR="00CD14DD" w:rsidRPr="00846534" w:rsidRDefault="00CD14DD" w:rsidP="00CD14DD">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1DF5BBF8" w14:textId="77777777" w:rsidR="00CD14DD" w:rsidRPr="00733F3A" w:rsidRDefault="00CD14DD" w:rsidP="00CD14DD">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4"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6"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28"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0"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w:t>
      </w:r>
      <w:proofErr w:type="gramStart"/>
      <w:r w:rsidRPr="00733F3A">
        <w:rPr>
          <w:sz w:val="8"/>
        </w:rPr>
        <w:t>space</w:t>
      </w:r>
      <w:proofErr w:type="gramEnd"/>
      <w:r w:rsidRPr="00733F3A">
        <w:rPr>
          <w:sz w:val="8"/>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733F3A">
        <w:rPr>
          <w:sz w:val="8"/>
        </w:rPr>
        <w:t>metres</w:t>
      </w:r>
      <w:proofErr w:type="spellEnd"/>
      <w:r w:rsidRPr="00733F3A">
        <w:rPr>
          <w:sz w:val="8"/>
        </w:rPr>
        <w:t xml:space="preserve"> away. This was a technological advancement towards bringing SBSP closer to reality. Japan also made space-based solar systems part of its future space exploration vision. Future Outlook for SBSP Fossil fuels </w:t>
      </w:r>
      <w:proofErr w:type="gramStart"/>
      <w:r w:rsidRPr="00733F3A">
        <w:rPr>
          <w:sz w:val="8"/>
        </w:rPr>
        <w:t>are</w:t>
      </w:r>
      <w:proofErr w:type="gramEnd"/>
      <w:r w:rsidRPr="00733F3A">
        <w:rPr>
          <w:sz w:val="8"/>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3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7738D69B" w14:textId="77777777" w:rsidR="00CD14DD" w:rsidRDefault="00CD14DD" w:rsidP="00CD14DD">
      <w:pPr>
        <w:pStyle w:val="Heading4"/>
      </w:pPr>
      <w:r>
        <w:t xml:space="preserve">Warming causes extinction - Xu 17: </w:t>
      </w:r>
    </w:p>
    <w:p w14:paraId="5A8DFD61" w14:textId="77777777" w:rsidR="00CD14DD" w:rsidRDefault="00CD14DD" w:rsidP="00CD14DD">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44F56BA" w14:textId="1DEE8728" w:rsidR="00CD14DD" w:rsidRPr="00CD14DD" w:rsidRDefault="00CD14DD" w:rsidP="00CD14DD">
      <w:pPr>
        <w:rPr>
          <w:sz w:val="16"/>
          <w:szCs w:val="16"/>
        </w:rPr>
      </w:pPr>
      <w:r>
        <w:rPr>
          <w:u w:val="single"/>
        </w:rPr>
        <w:lastRenderedPageBreak/>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warming in excess of</w:t>
      </w:r>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w:t>
      </w:r>
      <w:proofErr w:type="gramStart"/>
      <w:r>
        <w:rPr>
          <w:u w:val="single"/>
        </w:rPr>
        <w:t>a majority of</w:t>
      </w:r>
      <w:proofErr w:type="gramEnd"/>
      <w:r>
        <w:rPr>
          <w:u w:val="single"/>
        </w:rPr>
        <w:t xml:space="preserve">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p>
    <w:p w14:paraId="62F58F4A" w14:textId="4F36A299" w:rsidR="00DA032F" w:rsidRDefault="001C2C42" w:rsidP="00DA032F">
      <w:pPr>
        <w:pStyle w:val="Heading2"/>
      </w:pPr>
      <w:r>
        <w:lastRenderedPageBreak/>
        <w:t>2</w:t>
      </w:r>
      <w:r w:rsidR="00DA032F">
        <w:t xml:space="preserve"> – </w:t>
      </w:r>
      <w:proofErr w:type="spellStart"/>
      <w:r w:rsidR="00DA032F">
        <w:t>Starlink</w:t>
      </w:r>
      <w:proofErr w:type="spellEnd"/>
      <w:r w:rsidR="00DA032F">
        <w:t xml:space="preserve"> DA</w:t>
      </w:r>
    </w:p>
    <w:p w14:paraId="2EFF9D0F" w14:textId="21EB5C06" w:rsidR="001C2C42" w:rsidRDefault="001C2C42" w:rsidP="001C2C42">
      <w:pPr>
        <w:pStyle w:val="Heading4"/>
      </w:pPr>
      <w:r>
        <w:t xml:space="preserve">SpaceX’s </w:t>
      </w:r>
      <w:proofErr w:type="spellStart"/>
      <w:r>
        <w:t>Starlink</w:t>
      </w:r>
      <w:proofErr w:type="spellEnd"/>
      <w:r>
        <w:t xml:space="preserve"> satellites</w:t>
      </w:r>
      <w:r>
        <w:t xml:space="preserve">, which are </w:t>
      </w:r>
      <w:proofErr w:type="spellStart"/>
      <w:r>
        <w:t>megaconstellations</w:t>
      </w:r>
      <w:proofErr w:type="spellEnd"/>
      <w:r>
        <w:t>,</w:t>
      </w:r>
      <w:r>
        <w:t xml:space="preserve"> have already seen a beta rollout and are on path for delivery by 2022 – </w:t>
      </w:r>
      <w:proofErr w:type="spellStart"/>
      <w:r>
        <w:t>Supan</w:t>
      </w:r>
      <w:proofErr w:type="spellEnd"/>
      <w:r>
        <w:t xml:space="preserve"> 21: </w:t>
      </w:r>
    </w:p>
    <w:p w14:paraId="1F3916E7" w14:textId="77777777" w:rsidR="001C2C42" w:rsidRPr="009149A2" w:rsidRDefault="001C2C42" w:rsidP="001C2C42">
      <w:proofErr w:type="spellStart"/>
      <w:r w:rsidRPr="009149A2">
        <w:t>Supan</w:t>
      </w:r>
      <w:proofErr w:type="spellEnd"/>
      <w:r w:rsidRPr="009149A2">
        <w:t>, Joe. “</w:t>
      </w:r>
      <w:proofErr w:type="spellStart"/>
      <w:r w:rsidRPr="009149A2">
        <w:t>Starlink</w:t>
      </w:r>
      <w:proofErr w:type="spellEnd"/>
      <w:r w:rsidRPr="009149A2">
        <w:t xml:space="preserve"> Wait Times Extended to Late 2022 to Early 2023.” </w:t>
      </w:r>
      <w:proofErr w:type="spellStart"/>
      <w:r w:rsidRPr="009149A2">
        <w:t>Allconnect</w:t>
      </w:r>
      <w:proofErr w:type="spellEnd"/>
      <w:r w:rsidRPr="009149A2">
        <w:t xml:space="preserve">, 8 Nov. 2021, </w:t>
      </w:r>
      <w:r w:rsidRPr="00DF4D48">
        <w:t>https://www.allconnect.com/blog/starlink-delays-service-expansion-to-2022. //</w:t>
      </w:r>
      <w:r>
        <w:t xml:space="preserve"> LHP GB + LHP PS </w:t>
      </w:r>
    </w:p>
    <w:p w14:paraId="6C305636" w14:textId="77777777" w:rsidR="001C2C42" w:rsidRPr="00DF4D48" w:rsidRDefault="001C2C42" w:rsidP="001C2C42">
      <w:pPr>
        <w:rPr>
          <w:sz w:val="8"/>
        </w:rPr>
      </w:pPr>
      <w:r w:rsidRPr="009149A2">
        <w:rPr>
          <w:b/>
          <w:bCs/>
          <w:u w:val="single"/>
        </w:rPr>
        <w:t xml:space="preserve">Elon </w:t>
      </w:r>
      <w:r w:rsidRPr="00DF4D48">
        <w:rPr>
          <w:b/>
          <w:bCs/>
          <w:highlight w:val="yellow"/>
          <w:u w:val="single"/>
        </w:rPr>
        <w:t>Musk</w:t>
      </w:r>
      <w:r w:rsidRPr="009149A2">
        <w:rPr>
          <w:b/>
          <w:bCs/>
          <w:u w:val="single"/>
        </w:rPr>
        <w:t xml:space="preserve"> recently </w:t>
      </w:r>
      <w:r w:rsidRPr="00DF4D48">
        <w:rPr>
          <w:b/>
          <w:bCs/>
          <w:highlight w:val="yellow"/>
          <w:u w:val="single"/>
        </w:rPr>
        <w:t>announced</w:t>
      </w:r>
      <w:r w:rsidRPr="009149A2">
        <w:rPr>
          <w:b/>
          <w:bCs/>
          <w:u w:val="single"/>
        </w:rPr>
        <w:t xml:space="preserve"> via Twitter that the </w:t>
      </w:r>
      <w:r w:rsidRPr="00DF4D48">
        <w:rPr>
          <w:b/>
          <w:bCs/>
          <w:highlight w:val="yellow"/>
          <w:u w:val="single"/>
        </w:rPr>
        <w:t>beta testing for</w:t>
      </w:r>
      <w:r w:rsidRPr="009149A2">
        <w:rPr>
          <w:b/>
          <w:bCs/>
          <w:u w:val="single"/>
        </w:rPr>
        <w:t xml:space="preserve"> his low-orbit satellite program, </w:t>
      </w:r>
      <w:proofErr w:type="spellStart"/>
      <w:r w:rsidRPr="00DF4D48">
        <w:rPr>
          <w:b/>
          <w:bCs/>
          <w:highlight w:val="yellow"/>
          <w:u w:val="single"/>
        </w:rPr>
        <w:t>Starlink</w:t>
      </w:r>
      <w:proofErr w:type="spellEnd"/>
      <w:r w:rsidRPr="009149A2">
        <w:rPr>
          <w:b/>
          <w:bCs/>
          <w:u w:val="single"/>
        </w:rPr>
        <w:t xml:space="preserve">, will be </w:t>
      </w:r>
      <w:r w:rsidRPr="00DF4D48">
        <w:rPr>
          <w:b/>
          <w:bCs/>
          <w:highlight w:val="yellow"/>
          <w:u w:val="single"/>
        </w:rPr>
        <w:t>ending in October 2021</w:t>
      </w:r>
      <w:r w:rsidRPr="009149A2">
        <w:rPr>
          <w:b/>
          <w:bCs/>
          <w:u w:val="single"/>
        </w:rPr>
        <w:t>.</w:t>
      </w:r>
      <w:r w:rsidRPr="00DF4D48">
        <w:rPr>
          <w:sz w:val="8"/>
        </w:rPr>
        <w:t xml:space="preserve"> Musk’s company, </w:t>
      </w:r>
      <w:r w:rsidRPr="009149A2">
        <w:rPr>
          <w:b/>
          <w:bCs/>
          <w:u w:val="single"/>
        </w:rPr>
        <w:t>SpaceX</w:t>
      </w:r>
      <w:r w:rsidRPr="00DF4D48">
        <w:rPr>
          <w:sz w:val="8"/>
        </w:rPr>
        <w:t xml:space="preserve">, </w:t>
      </w:r>
      <w:r w:rsidRPr="009149A2">
        <w:rPr>
          <w:b/>
          <w:bCs/>
          <w:u w:val="single"/>
        </w:rPr>
        <w:t xml:space="preserve">launched </w:t>
      </w:r>
      <w:proofErr w:type="spellStart"/>
      <w:r w:rsidRPr="009149A2">
        <w:rPr>
          <w:b/>
          <w:bCs/>
          <w:u w:val="single"/>
        </w:rPr>
        <w:t>Starlink</w:t>
      </w:r>
      <w:proofErr w:type="spellEnd"/>
      <w:r w:rsidRPr="009149A2">
        <w:rPr>
          <w:b/>
          <w:bCs/>
          <w:u w:val="single"/>
        </w:rPr>
        <w:t xml:space="preserve"> in a beta</w:t>
      </w:r>
      <w:r w:rsidRPr="00DF4D48">
        <w:rPr>
          <w:sz w:val="8"/>
        </w:rPr>
        <w:t xml:space="preserve"> </w:t>
      </w:r>
      <w:r w:rsidRPr="009149A2">
        <w:rPr>
          <w:b/>
          <w:bCs/>
          <w:u w:val="single"/>
        </w:rPr>
        <w:t>phase</w:t>
      </w:r>
      <w:r w:rsidRPr="00DF4D48">
        <w:rPr>
          <w:sz w:val="8"/>
        </w:rPr>
        <w:t xml:space="preserve"> </w:t>
      </w:r>
      <w:r w:rsidRPr="009149A2">
        <w:rPr>
          <w:b/>
          <w:bCs/>
          <w:u w:val="single"/>
        </w:rPr>
        <w:t>and</w:t>
      </w:r>
      <w:r w:rsidRPr="00DF4D48">
        <w:rPr>
          <w:sz w:val="8"/>
        </w:rPr>
        <w:t xml:space="preserve">, </w:t>
      </w:r>
      <w:r w:rsidRPr="00DF4D48">
        <w:rPr>
          <w:b/>
          <w:bCs/>
          <w:highlight w:val="yellow"/>
          <w:u w:val="single"/>
        </w:rPr>
        <w:t>as of</w:t>
      </w:r>
      <w:r w:rsidRPr="00DF4D48">
        <w:rPr>
          <w:sz w:val="8"/>
        </w:rPr>
        <w:t xml:space="preserve"> the end of </w:t>
      </w:r>
      <w:r w:rsidRPr="00DF4D48">
        <w:rPr>
          <w:b/>
          <w:bCs/>
          <w:highlight w:val="yellow"/>
          <w:u w:val="single"/>
        </w:rPr>
        <w:t>July</w:t>
      </w:r>
      <w:r w:rsidRPr="00DF4D48">
        <w:rPr>
          <w:sz w:val="8"/>
        </w:rPr>
        <w:t xml:space="preserve"> 2021, </w:t>
      </w:r>
      <w:r w:rsidRPr="009149A2">
        <w:rPr>
          <w:b/>
          <w:bCs/>
          <w:u w:val="single"/>
        </w:rPr>
        <w:t xml:space="preserve">reported it had customers in </w:t>
      </w:r>
      <w:r w:rsidRPr="00DF4D48">
        <w:rPr>
          <w:b/>
          <w:bCs/>
          <w:highlight w:val="yellow"/>
          <w:u w:val="single"/>
        </w:rPr>
        <w:t>12 countries</w:t>
      </w:r>
      <w:r w:rsidRPr="00DF4D48">
        <w:rPr>
          <w:sz w:val="8"/>
        </w:rPr>
        <w:t xml:space="preserve">, </w:t>
      </w:r>
      <w:r w:rsidRPr="009149A2">
        <w:rPr>
          <w:b/>
          <w:bCs/>
          <w:u w:val="single"/>
        </w:rPr>
        <w:t xml:space="preserve">serving a total of </w:t>
      </w:r>
      <w:r w:rsidRPr="00DF4D48">
        <w:rPr>
          <w:b/>
          <w:bCs/>
          <w:highlight w:val="yellow"/>
          <w:u w:val="single"/>
        </w:rPr>
        <w:t>900,000 customers</w:t>
      </w:r>
      <w:r w:rsidRPr="00DF4D48">
        <w:rPr>
          <w:sz w:val="8"/>
        </w:rPr>
        <w:t xml:space="preserve">. But if you didn’t sign up during the beta testing period, it might be a while before you can try out the new satellite internet service. </w:t>
      </w:r>
      <w:r w:rsidRPr="009149A2">
        <w:rPr>
          <w:b/>
          <w:bCs/>
          <w:u w:val="single"/>
        </w:rPr>
        <w:t xml:space="preserve">Until recently, </w:t>
      </w:r>
      <w:proofErr w:type="spellStart"/>
      <w:r w:rsidRPr="00DF4D48">
        <w:rPr>
          <w:b/>
          <w:bCs/>
          <w:highlight w:val="yellow"/>
          <w:u w:val="single"/>
        </w:rPr>
        <w:t>Starlink’s</w:t>
      </w:r>
      <w:proofErr w:type="spellEnd"/>
      <w:r w:rsidRPr="009149A2">
        <w:rPr>
          <w:b/>
          <w:bCs/>
          <w:u w:val="single"/>
        </w:rPr>
        <w:t xml:space="preserve"> </w:t>
      </w:r>
      <w:r w:rsidRPr="00DF4D48">
        <w:rPr>
          <w:b/>
          <w:bCs/>
          <w:highlight w:val="yellow"/>
          <w:u w:val="single"/>
        </w:rPr>
        <w:t>website</w:t>
      </w:r>
      <w:r w:rsidRPr="009149A2">
        <w:rPr>
          <w:b/>
          <w:bCs/>
          <w:u w:val="single"/>
        </w:rPr>
        <w:t xml:space="preserve"> had been </w:t>
      </w:r>
      <w:r w:rsidRPr="00DF4D48">
        <w:rPr>
          <w:b/>
          <w:bCs/>
          <w:highlight w:val="yellow"/>
          <w:u w:val="single"/>
        </w:rPr>
        <w:t>telling customers</w:t>
      </w:r>
      <w:r w:rsidRPr="009149A2">
        <w:rPr>
          <w:b/>
          <w:bCs/>
          <w:u w:val="single"/>
        </w:rPr>
        <w:t xml:space="preserve"> that they could </w:t>
      </w:r>
      <w:r w:rsidRPr="00DF4D48">
        <w:rPr>
          <w:b/>
          <w:bCs/>
          <w:highlight w:val="yellow"/>
          <w:u w:val="single"/>
        </w:rPr>
        <w:t>expect to get coverage in 2021.</w:t>
      </w:r>
      <w:r w:rsidRPr="00DF4D48">
        <w:rPr>
          <w:sz w:val="8"/>
        </w:rPr>
        <w:t xml:space="preserve"> But as customers on </w:t>
      </w:r>
      <w:proofErr w:type="spellStart"/>
      <w:r w:rsidRPr="00DF4D48">
        <w:rPr>
          <w:sz w:val="8"/>
        </w:rPr>
        <w:t>Starlink’s</w:t>
      </w:r>
      <w:proofErr w:type="spellEnd"/>
      <w:r w:rsidRPr="00DF4D48">
        <w:rPr>
          <w:sz w:val="8"/>
        </w:rPr>
        <w:t xml:space="preserve"> Reddit page began noticing, </w:t>
      </w:r>
      <w:r w:rsidRPr="009149A2">
        <w:rPr>
          <w:b/>
          <w:bCs/>
          <w:u w:val="single"/>
        </w:rPr>
        <w:t xml:space="preserve">the arrival </w:t>
      </w:r>
      <w:r w:rsidRPr="00DF4D48">
        <w:rPr>
          <w:b/>
          <w:bCs/>
          <w:highlight w:val="yellow"/>
          <w:u w:val="single"/>
        </w:rPr>
        <w:t>dates were</w:t>
      </w:r>
      <w:r w:rsidRPr="009149A2">
        <w:rPr>
          <w:b/>
          <w:bCs/>
          <w:u w:val="single"/>
        </w:rPr>
        <w:t xml:space="preserve"> being </w:t>
      </w:r>
      <w:r w:rsidRPr="00DF4D48">
        <w:rPr>
          <w:b/>
          <w:bCs/>
          <w:highlight w:val="yellow"/>
          <w:u w:val="single"/>
        </w:rPr>
        <w:t>pushed</w:t>
      </w:r>
      <w:r w:rsidRPr="009149A2">
        <w:rPr>
          <w:b/>
          <w:bCs/>
          <w:u w:val="single"/>
        </w:rPr>
        <w:t xml:space="preserve"> </w:t>
      </w:r>
      <w:r w:rsidRPr="00DF4D48">
        <w:rPr>
          <w:b/>
          <w:bCs/>
          <w:highlight w:val="yellow"/>
          <w:u w:val="single"/>
        </w:rPr>
        <w:t>back a full year to</w:t>
      </w:r>
      <w:r w:rsidRPr="009149A2">
        <w:rPr>
          <w:b/>
          <w:bCs/>
          <w:u w:val="single"/>
        </w:rPr>
        <w:t xml:space="preserve"> “late </w:t>
      </w:r>
      <w:r w:rsidRPr="00DF4D48">
        <w:rPr>
          <w:b/>
          <w:bCs/>
          <w:highlight w:val="yellow"/>
          <w:u w:val="single"/>
        </w:rPr>
        <w:t>2022</w:t>
      </w:r>
      <w:r w:rsidRPr="009149A2">
        <w:rPr>
          <w:b/>
          <w:bCs/>
          <w:u w:val="single"/>
        </w:rPr>
        <w:t xml:space="preserve"> to early 2023.”</w:t>
      </w:r>
      <w:r w:rsidRPr="00DF4D48">
        <w:rPr>
          <w:sz w:val="8"/>
        </w:rPr>
        <w:t xml:space="preserve"> That said, </w:t>
      </w:r>
      <w:r w:rsidRPr="009149A2">
        <w:rPr>
          <w:b/>
          <w:bCs/>
          <w:u w:val="single"/>
        </w:rPr>
        <w:t xml:space="preserve">users who pre-ordered during the beta phase were still seeing an expected delivery date of late 2021. </w:t>
      </w:r>
      <w:r w:rsidRPr="00DF4D48">
        <w:rPr>
          <w:sz w:val="8"/>
        </w:rPr>
        <w:t xml:space="preserve">Once those delays became apparent, </w:t>
      </w:r>
      <w:proofErr w:type="spellStart"/>
      <w:r w:rsidRPr="00DF4D48">
        <w:rPr>
          <w:b/>
          <w:bCs/>
          <w:u w:val="single"/>
        </w:rPr>
        <w:t>Starlink</w:t>
      </w:r>
      <w:proofErr w:type="spellEnd"/>
      <w:r w:rsidRPr="00DF4D48">
        <w:rPr>
          <w:b/>
          <w:bCs/>
          <w:u w:val="single"/>
        </w:rPr>
        <w:t xml:space="preserve"> updated the FAQ section of its website</w:t>
      </w:r>
      <w:r w:rsidRPr="00DF4D48">
        <w:rPr>
          <w:sz w:val="8"/>
        </w:rPr>
        <w:t xml:space="preserve"> to include a question on when customers can expect to get coverage. “</w:t>
      </w:r>
      <w:r w:rsidRPr="00DF4D48">
        <w:rPr>
          <w:b/>
          <w:bCs/>
          <w:u w:val="single"/>
        </w:rPr>
        <w:t xml:space="preserve">Silicon </w:t>
      </w:r>
      <w:r w:rsidRPr="00DF4D48">
        <w:rPr>
          <w:b/>
          <w:bCs/>
          <w:highlight w:val="yellow"/>
          <w:u w:val="single"/>
        </w:rPr>
        <w:t>shortages</w:t>
      </w:r>
      <w:r w:rsidRPr="00DF4D48">
        <w:rPr>
          <w:b/>
          <w:bCs/>
          <w:u w:val="single"/>
        </w:rPr>
        <w:t xml:space="preserve"> have </w:t>
      </w:r>
      <w:r w:rsidRPr="00DF4D48">
        <w:rPr>
          <w:b/>
          <w:bCs/>
          <w:highlight w:val="yellow"/>
          <w:u w:val="single"/>
        </w:rPr>
        <w:t>delayed production</w:t>
      </w:r>
      <w:r w:rsidRPr="00DF4D48">
        <w:rPr>
          <w:b/>
          <w:bCs/>
          <w:u w:val="single"/>
        </w:rPr>
        <w:t xml:space="preserve"> which has impacted our ability to fulfill orders,”</w:t>
      </w:r>
      <w:r w:rsidRPr="00DF4D48">
        <w:rPr>
          <w:sz w:val="8"/>
        </w:rPr>
        <w:t xml:space="preserve"> it says. “Please visit your Account page for the most recent estimate on when you can expect your order to be </w:t>
      </w:r>
      <w:proofErr w:type="spellStart"/>
      <w:r w:rsidRPr="00DF4D48">
        <w:rPr>
          <w:sz w:val="8"/>
        </w:rPr>
        <w:t>fulfilled</w:t>
      </w:r>
      <w:proofErr w:type="gramStart"/>
      <w:r w:rsidRPr="00DF4D48">
        <w:rPr>
          <w:sz w:val="8"/>
        </w:rPr>
        <w:t>.”While</w:t>
      </w:r>
      <w:proofErr w:type="spellEnd"/>
      <w:proofErr w:type="gramEnd"/>
      <w:r w:rsidRPr="00DF4D48">
        <w:rPr>
          <w:sz w:val="8"/>
        </w:rPr>
        <w:t xml:space="preserve"> </w:t>
      </w:r>
      <w:r w:rsidRPr="00DF4D48">
        <w:rPr>
          <w:b/>
          <w:bCs/>
          <w:u w:val="single"/>
        </w:rPr>
        <w:t>Musk initially expected a nationwide rollout by the end of October</w:t>
      </w:r>
      <w:r w:rsidRPr="00DF4D48">
        <w:rPr>
          <w:sz w:val="8"/>
        </w:rPr>
        <w:t xml:space="preserve">, </w:t>
      </w:r>
      <w:r w:rsidRPr="00DF4D48">
        <w:rPr>
          <w:b/>
          <w:bCs/>
          <w:u w:val="single"/>
        </w:rPr>
        <w:t xml:space="preserve">these silicon shortages have apparently set </w:t>
      </w:r>
      <w:proofErr w:type="spellStart"/>
      <w:r w:rsidRPr="00DF4D48">
        <w:rPr>
          <w:b/>
          <w:bCs/>
          <w:u w:val="single"/>
        </w:rPr>
        <w:t>Starlink</w:t>
      </w:r>
      <w:proofErr w:type="spellEnd"/>
      <w:r w:rsidRPr="00DF4D48">
        <w:rPr>
          <w:b/>
          <w:bCs/>
          <w:u w:val="single"/>
        </w:rPr>
        <w:t xml:space="preserve"> back by a full year in many areas</w:t>
      </w:r>
      <w:r w:rsidRPr="00DF4D48">
        <w:rPr>
          <w:sz w:val="8"/>
        </w:rPr>
        <w:t xml:space="preserve">. </w:t>
      </w:r>
      <w:r w:rsidRPr="00DF4D48">
        <w:rPr>
          <w:b/>
          <w:bCs/>
          <w:highlight w:val="yellow"/>
          <w:u w:val="single"/>
        </w:rPr>
        <w:t>You can still get</w:t>
      </w:r>
      <w:r w:rsidRPr="00DF4D48">
        <w:rPr>
          <w:b/>
          <w:bCs/>
          <w:u w:val="single"/>
        </w:rPr>
        <w:t xml:space="preserve"> in line for </w:t>
      </w:r>
      <w:proofErr w:type="spellStart"/>
      <w:r w:rsidRPr="00DF4D48">
        <w:rPr>
          <w:b/>
          <w:bCs/>
          <w:highlight w:val="yellow"/>
          <w:u w:val="single"/>
        </w:rPr>
        <w:t>Starlink</w:t>
      </w:r>
      <w:proofErr w:type="spellEnd"/>
      <w:r w:rsidRPr="00DF4D48">
        <w:rPr>
          <w:b/>
          <w:bCs/>
          <w:u w:val="single"/>
        </w:rPr>
        <w:t xml:space="preserve"> now</w:t>
      </w:r>
      <w:r w:rsidRPr="00DF4D48">
        <w:rPr>
          <w:sz w:val="8"/>
        </w:rPr>
        <w:t xml:space="preserve"> — the company says “orders will be fulfilled on a first-come, first-served basis in each area” — but you shouldn’t plan on using it for a while.</w:t>
      </w:r>
    </w:p>
    <w:p w14:paraId="15683B99" w14:textId="0BD2481C" w:rsidR="001C2C42" w:rsidRDefault="001C2C42" w:rsidP="001C2C42">
      <w:pPr>
        <w:pStyle w:val="Heading4"/>
      </w:pPr>
      <w:proofErr w:type="spellStart"/>
      <w:r>
        <w:t>Starlink</w:t>
      </w:r>
      <w:proofErr w:type="spellEnd"/>
      <w:r>
        <w:t xml:space="preserve"> is coming now – but </w:t>
      </w:r>
      <w:r w:rsidR="00CD14DD">
        <w:t xml:space="preserve">the </w:t>
      </w:r>
      <w:proofErr w:type="spellStart"/>
      <w:r w:rsidR="00CD14DD">
        <w:t>aff</w:t>
      </w:r>
      <w:proofErr w:type="spellEnd"/>
      <w:r w:rsidR="00CD14DD">
        <w:t xml:space="preserve"> bans it</w:t>
      </w:r>
      <w:r>
        <w:t xml:space="preserve"> – Crist 12/03/21: </w:t>
      </w:r>
    </w:p>
    <w:p w14:paraId="5AC3184C" w14:textId="77777777" w:rsidR="001C2C42" w:rsidRPr="00D068A4" w:rsidRDefault="001C2C42" w:rsidP="001C2C42">
      <w:r w:rsidRPr="00D068A4">
        <w:t xml:space="preserve">Crist, Ry. “What Is </w:t>
      </w:r>
      <w:proofErr w:type="spellStart"/>
      <w:r w:rsidRPr="00D068A4">
        <w:t>Starlink</w:t>
      </w:r>
      <w:proofErr w:type="spellEnd"/>
      <w:r w:rsidRPr="00D068A4">
        <w:t xml:space="preserve">? Elon Musk's Satellite Internet Venture Explained.” CNET, 3 Dec. </w:t>
      </w:r>
      <w:proofErr w:type="gramStart"/>
      <w:r w:rsidRPr="00D068A4">
        <w:t xml:space="preserve">2021, </w:t>
      </w:r>
      <w:r>
        <w:t xml:space="preserve">  </w:t>
      </w:r>
      <w:proofErr w:type="gramEnd"/>
      <w:r>
        <w:t xml:space="preserve">    </w:t>
      </w:r>
      <w:r w:rsidRPr="00D068A4">
        <w:t>https://www.cnet.com/home/internet/starlink-satellite-internet-explained</w:t>
      </w:r>
      <w:r>
        <w:t xml:space="preserve">. // LHP GB + LHP PS </w:t>
      </w:r>
    </w:p>
    <w:p w14:paraId="098812E6" w14:textId="77777777" w:rsidR="001C2C42" w:rsidRPr="00BD74C5" w:rsidRDefault="001C2C42" w:rsidP="001C2C42">
      <w:pPr>
        <w:rPr>
          <w:b/>
          <w:bCs/>
          <w:u w:val="single"/>
        </w:rPr>
      </w:pPr>
      <w:r w:rsidRPr="00D068A4">
        <w:rPr>
          <w:b/>
          <w:bCs/>
          <w:u w:val="single"/>
        </w:rPr>
        <w:t xml:space="preserve">After years of development within SpaceX -- and securing nearly $885.5 million in grant funds from the Federal Communications Commission at the end of 2020 -- </w:t>
      </w:r>
      <w:proofErr w:type="spellStart"/>
      <w:r w:rsidRPr="00BD74C5">
        <w:rPr>
          <w:b/>
          <w:bCs/>
          <w:highlight w:val="yellow"/>
          <w:u w:val="single"/>
        </w:rPr>
        <w:t>Starlink</w:t>
      </w:r>
      <w:proofErr w:type="spellEnd"/>
      <w:r w:rsidRPr="00BD74C5">
        <w:rPr>
          <w:b/>
          <w:bCs/>
          <w:highlight w:val="yellow"/>
          <w:u w:val="single"/>
        </w:rPr>
        <w:t xml:space="preserve"> picked up</w:t>
      </w:r>
      <w:r w:rsidRPr="00D068A4">
        <w:rPr>
          <w:b/>
          <w:bCs/>
          <w:u w:val="single"/>
        </w:rPr>
        <w:t xml:space="preserve"> the </w:t>
      </w:r>
      <w:r w:rsidRPr="00BD74C5">
        <w:rPr>
          <w:b/>
          <w:bCs/>
          <w:highlight w:val="yellow"/>
          <w:u w:val="single"/>
        </w:rPr>
        <w:t>pace</w:t>
      </w:r>
      <w:r w:rsidRPr="00D068A4">
        <w:rPr>
          <w:b/>
          <w:bCs/>
          <w:u w:val="single"/>
        </w:rPr>
        <w:t xml:space="preserve"> in 2021</w:t>
      </w:r>
      <w:r w:rsidRPr="00F96692">
        <w:rPr>
          <w:sz w:val="8"/>
        </w:rPr>
        <w:t xml:space="preserve">. </w:t>
      </w:r>
      <w:r w:rsidRPr="00D068A4">
        <w:rPr>
          <w:b/>
          <w:bCs/>
          <w:u w:val="single"/>
        </w:rPr>
        <w:t xml:space="preserve">In January, after three years' worth of successful launches, </w:t>
      </w:r>
      <w:r w:rsidRPr="00BD74C5">
        <w:rPr>
          <w:b/>
          <w:bCs/>
          <w:highlight w:val="yellow"/>
          <w:u w:val="single"/>
        </w:rPr>
        <w:t>the project</w:t>
      </w:r>
      <w:r w:rsidRPr="00D068A4">
        <w:rPr>
          <w:b/>
          <w:bCs/>
          <w:u w:val="single"/>
        </w:rPr>
        <w:t xml:space="preserve"> </w:t>
      </w:r>
      <w:r w:rsidRPr="00BD74C5">
        <w:rPr>
          <w:b/>
          <w:bCs/>
          <w:highlight w:val="yellow"/>
          <w:u w:val="single"/>
        </w:rPr>
        <w:t>surpassed 1,000 satellites delivered into orbit</w:t>
      </w:r>
      <w:r w:rsidRPr="00D068A4">
        <w:rPr>
          <w:b/>
          <w:bCs/>
          <w:u w:val="single"/>
        </w:rPr>
        <w:t>.</w:t>
      </w:r>
      <w:r w:rsidRPr="00F96692">
        <w:rPr>
          <w:sz w:val="8"/>
        </w:rPr>
        <w:t xml:space="preserve"> And </w:t>
      </w:r>
      <w:r w:rsidRPr="00BD74C5">
        <w:rPr>
          <w:b/>
          <w:bCs/>
          <w:highlight w:val="yellow"/>
          <w:u w:val="single"/>
        </w:rPr>
        <w:t>by June</w:t>
      </w:r>
      <w:r w:rsidRPr="00D068A4">
        <w:rPr>
          <w:b/>
          <w:bCs/>
          <w:u w:val="single"/>
        </w:rPr>
        <w:t xml:space="preserve">, </w:t>
      </w:r>
      <w:r w:rsidRPr="00BD74C5">
        <w:rPr>
          <w:b/>
          <w:bCs/>
          <w:highlight w:val="yellow"/>
          <w:u w:val="single"/>
        </w:rPr>
        <w:t>SpaceX said</w:t>
      </w:r>
      <w:r w:rsidRPr="00D068A4">
        <w:rPr>
          <w:b/>
          <w:bCs/>
          <w:u w:val="single"/>
        </w:rPr>
        <w:t xml:space="preserve"> the number was </w:t>
      </w:r>
      <w:r w:rsidRPr="00BD74C5">
        <w:rPr>
          <w:b/>
          <w:bCs/>
          <w:highlight w:val="yellow"/>
          <w:u w:val="single"/>
        </w:rPr>
        <w:t>roughly 1,800</w:t>
      </w:r>
      <w:r w:rsidRPr="00F96692">
        <w:rPr>
          <w:sz w:val="8"/>
        </w:rPr>
        <w:t xml:space="preserve">. In February, Musk's company disclosed that </w:t>
      </w:r>
      <w:proofErr w:type="spellStart"/>
      <w:r w:rsidRPr="00F96692">
        <w:rPr>
          <w:sz w:val="8"/>
        </w:rPr>
        <w:t>Starlink</w:t>
      </w:r>
      <w:proofErr w:type="spellEnd"/>
      <w:r w:rsidRPr="00F96692">
        <w:rPr>
          <w:sz w:val="8"/>
        </w:rPr>
        <w:t xml:space="preserve"> was serving more than 10,000 customers. Now, </w:t>
      </w:r>
      <w:r w:rsidRPr="00BD74C5">
        <w:rPr>
          <w:b/>
          <w:bCs/>
          <w:highlight w:val="yellow"/>
          <w:u w:val="single"/>
        </w:rPr>
        <w:t>after expanding preorders</w:t>
      </w:r>
      <w:r w:rsidRPr="00BD74C5">
        <w:rPr>
          <w:b/>
          <w:bCs/>
          <w:u w:val="single"/>
        </w:rPr>
        <w:t xml:space="preserve"> to even more potential customers </w:t>
      </w:r>
      <w:r w:rsidRPr="00BD74C5">
        <w:rPr>
          <w:b/>
          <w:bCs/>
          <w:highlight w:val="yellow"/>
          <w:u w:val="single"/>
        </w:rPr>
        <w:t>and</w:t>
      </w:r>
      <w:r w:rsidRPr="00BD74C5">
        <w:rPr>
          <w:b/>
          <w:bCs/>
          <w:u w:val="single"/>
        </w:rPr>
        <w:t xml:space="preserve"> exploring the </w:t>
      </w:r>
      <w:r w:rsidRPr="00BD74C5">
        <w:rPr>
          <w:b/>
          <w:bCs/>
          <w:highlight w:val="yellow"/>
          <w:u w:val="single"/>
        </w:rPr>
        <w:t xml:space="preserve">possibility of </w:t>
      </w:r>
      <w:r w:rsidRPr="00BD74C5">
        <w:rPr>
          <w:b/>
          <w:bCs/>
          <w:u w:val="single"/>
        </w:rPr>
        <w:t>providing in</w:t>
      </w:r>
      <w:r w:rsidRPr="00BD74C5">
        <w:rPr>
          <w:b/>
          <w:bCs/>
          <w:highlight w:val="yellow"/>
          <w:u w:val="single"/>
        </w:rPr>
        <w:t>-flight Wi-Fi</w:t>
      </w:r>
      <w:r w:rsidRPr="00BD74C5">
        <w:rPr>
          <w:b/>
          <w:bCs/>
          <w:u w:val="single"/>
        </w:rPr>
        <w:t xml:space="preserve"> for passenger aircraft, Musk says that </w:t>
      </w:r>
      <w:proofErr w:type="spellStart"/>
      <w:r w:rsidRPr="00F96692">
        <w:rPr>
          <w:b/>
          <w:bCs/>
          <w:highlight w:val="yellow"/>
          <w:u w:val="single"/>
        </w:rPr>
        <w:t>Starlink</w:t>
      </w:r>
      <w:proofErr w:type="spellEnd"/>
      <w:r w:rsidRPr="00BD74C5">
        <w:rPr>
          <w:b/>
          <w:bCs/>
          <w:u w:val="single"/>
        </w:rPr>
        <w:t xml:space="preserve"> has </w:t>
      </w:r>
      <w:r w:rsidRPr="00F96692">
        <w:rPr>
          <w:b/>
          <w:bCs/>
          <w:highlight w:val="yellow"/>
          <w:u w:val="single"/>
        </w:rPr>
        <w:t>shipped</w:t>
      </w:r>
      <w:r w:rsidRPr="00BD74C5">
        <w:rPr>
          <w:b/>
          <w:bCs/>
          <w:u w:val="single"/>
        </w:rPr>
        <w:t xml:space="preserve"> </w:t>
      </w:r>
      <w:r w:rsidRPr="00F96692">
        <w:rPr>
          <w:b/>
          <w:bCs/>
          <w:highlight w:val="yellow"/>
          <w:u w:val="single"/>
        </w:rPr>
        <w:t>more than 100,000 satellite</w:t>
      </w:r>
      <w:r w:rsidRPr="00BD74C5">
        <w:rPr>
          <w:b/>
          <w:bCs/>
          <w:u w:val="single"/>
        </w:rPr>
        <w:t xml:space="preserve"> </w:t>
      </w:r>
      <w:r w:rsidRPr="00F96692">
        <w:rPr>
          <w:b/>
          <w:bCs/>
          <w:highlight w:val="yellow"/>
          <w:u w:val="single"/>
        </w:rPr>
        <w:t>internet terminals to</w:t>
      </w:r>
      <w:r w:rsidRPr="00BD74C5">
        <w:rPr>
          <w:b/>
          <w:bCs/>
          <w:u w:val="single"/>
        </w:rPr>
        <w:t xml:space="preserve"> customers in </w:t>
      </w:r>
      <w:r w:rsidRPr="00F96692">
        <w:rPr>
          <w:b/>
          <w:bCs/>
          <w:highlight w:val="yellow"/>
          <w:u w:val="single"/>
        </w:rPr>
        <w:t xml:space="preserve">14 </w:t>
      </w:r>
      <w:proofErr w:type="spellStart"/>
      <w:proofErr w:type="gramStart"/>
      <w:r w:rsidRPr="00F96692">
        <w:rPr>
          <w:b/>
          <w:bCs/>
          <w:highlight w:val="yellow"/>
          <w:u w:val="single"/>
        </w:rPr>
        <w:t>countries</w:t>
      </w:r>
      <w:r w:rsidRPr="00F96692">
        <w:rPr>
          <w:sz w:val="8"/>
        </w:rPr>
        <w:t>.</w:t>
      </w:r>
      <w:r w:rsidRPr="00BD74C5">
        <w:rPr>
          <w:b/>
          <w:bCs/>
          <w:u w:val="single"/>
        </w:rPr>
        <w:t>SpaceX</w:t>
      </w:r>
      <w:proofErr w:type="spellEnd"/>
      <w:proofErr w:type="gramEnd"/>
      <w:r w:rsidRPr="00BD74C5">
        <w:rPr>
          <w:b/>
          <w:bCs/>
          <w:u w:val="single"/>
        </w:rPr>
        <w:t xml:space="preserve"> said that it expected </w:t>
      </w:r>
      <w:proofErr w:type="spellStart"/>
      <w:r w:rsidRPr="00BD74C5">
        <w:rPr>
          <w:b/>
          <w:bCs/>
          <w:u w:val="single"/>
        </w:rPr>
        <w:t>Starlink</w:t>
      </w:r>
      <w:proofErr w:type="spellEnd"/>
      <w:r w:rsidRPr="00BD74C5">
        <w:rPr>
          <w:b/>
          <w:bCs/>
          <w:u w:val="single"/>
        </w:rPr>
        <w:t xml:space="preserve"> to reach global serviceability sometime in fall 2021 </w:t>
      </w:r>
      <w:r w:rsidRPr="00F96692">
        <w:rPr>
          <w:sz w:val="8"/>
        </w:rPr>
        <w:t xml:space="preserve">-- though </w:t>
      </w:r>
      <w:r w:rsidRPr="00BD74C5">
        <w:rPr>
          <w:b/>
          <w:bCs/>
          <w:u w:val="single"/>
        </w:rPr>
        <w:t>regional availability will depend on regulatory approval</w:t>
      </w:r>
      <w:r w:rsidRPr="00F96692">
        <w:rPr>
          <w:sz w:val="8"/>
        </w:rPr>
        <w:t xml:space="preserve">. During a talk at Mobile World Congress in June 2021, Musk told an audience that </w:t>
      </w:r>
      <w:proofErr w:type="spellStart"/>
      <w:r w:rsidRPr="00F96692">
        <w:rPr>
          <w:sz w:val="8"/>
        </w:rPr>
        <w:t>Starlink</w:t>
      </w:r>
      <w:proofErr w:type="spellEnd"/>
      <w:r w:rsidRPr="00F96692">
        <w:rPr>
          <w:sz w:val="8"/>
        </w:rPr>
        <w:t xml:space="preserve"> would be available worldwide except at the North and South Poles starting in August. In September, Musk tweeted that </w:t>
      </w:r>
      <w:proofErr w:type="spellStart"/>
      <w:r w:rsidRPr="00F96692">
        <w:rPr>
          <w:sz w:val="8"/>
        </w:rPr>
        <w:t>Starlink</w:t>
      </w:r>
      <w:proofErr w:type="spellEnd"/>
      <w:r w:rsidRPr="00F96692">
        <w:rPr>
          <w:sz w:val="8"/>
        </w:rPr>
        <w:t xml:space="preserve"> would exit its initial beta phase in October, which indicates that the service is continuing to ramp up and expand -- though the budding broadband provider </w:t>
      </w:r>
      <w:r w:rsidRPr="00CD14DD">
        <w:rPr>
          <w:sz w:val="8"/>
        </w:rPr>
        <w:t xml:space="preserve">faces a backlog of prospective customers waiting to receive equipment and start service. </w:t>
      </w:r>
      <w:proofErr w:type="spellStart"/>
      <w:r w:rsidRPr="00CD14DD">
        <w:rPr>
          <w:sz w:val="8"/>
        </w:rPr>
        <w:t>Starlink</w:t>
      </w:r>
      <w:proofErr w:type="spellEnd"/>
      <w:r w:rsidRPr="00CD14DD">
        <w:rPr>
          <w:sz w:val="8"/>
        </w:rPr>
        <w:t xml:space="preserve"> isn't without its controversies. Members of the scientific community have raised concerns about the impact of </w:t>
      </w:r>
      <w:proofErr w:type="spellStart"/>
      <w:r w:rsidRPr="00CD14DD">
        <w:rPr>
          <w:sz w:val="8"/>
        </w:rPr>
        <w:t>Starlink's</w:t>
      </w:r>
      <w:proofErr w:type="spellEnd"/>
      <w:r w:rsidRPr="00CD14DD">
        <w:rPr>
          <w:sz w:val="8"/>
        </w:rPr>
        <w:t xml:space="preserve"> low-earth orbit satellites on night sky visibility. </w:t>
      </w:r>
      <w:r w:rsidRPr="00CD14DD">
        <w:rPr>
          <w:b/>
          <w:bCs/>
          <w:u w:val="single"/>
        </w:rPr>
        <w:t xml:space="preserve">Meanwhile, satellite internet competitors including </w:t>
      </w:r>
      <w:proofErr w:type="spellStart"/>
      <w:r w:rsidRPr="00CD14DD">
        <w:rPr>
          <w:b/>
          <w:bCs/>
          <w:u w:val="single"/>
        </w:rPr>
        <w:t>Viasat</w:t>
      </w:r>
      <w:proofErr w:type="spellEnd"/>
      <w:r w:rsidRPr="00CD14DD">
        <w:rPr>
          <w:b/>
          <w:bCs/>
          <w:u w:val="single"/>
        </w:rPr>
        <w:t xml:space="preserve">, HughesNet and Amazon's Project Kuiper have taken notice of </w:t>
      </w:r>
      <w:proofErr w:type="spellStart"/>
      <w:r w:rsidRPr="00CD14DD">
        <w:rPr>
          <w:b/>
          <w:bCs/>
          <w:u w:val="single"/>
        </w:rPr>
        <w:t>Starlink's</w:t>
      </w:r>
      <w:proofErr w:type="spellEnd"/>
      <w:r w:rsidRPr="00CD14DD">
        <w:rPr>
          <w:b/>
          <w:bCs/>
          <w:u w:val="single"/>
        </w:rPr>
        <w:t xml:space="preserve"> momentum, too, prompting plenty of regulatory jousting and attempts to slow Musk down.</w:t>
      </w:r>
    </w:p>
    <w:p w14:paraId="78DF9699" w14:textId="77777777" w:rsidR="001C2C42" w:rsidRDefault="001C2C42" w:rsidP="001C2C42">
      <w:pPr>
        <w:pStyle w:val="Heading4"/>
      </w:pPr>
      <w:r>
        <w:t xml:space="preserve">Scenario – </w:t>
      </w:r>
      <w:proofErr w:type="spellStart"/>
      <w:r>
        <w:t>Starlink</w:t>
      </w:r>
      <w:proofErr w:type="spellEnd"/>
      <w:r>
        <w:t xml:space="preserve"> is crucial to the democratization of access to high quality and reliable internet connections worldwide – laundry list of impacts – Holden 21: </w:t>
      </w:r>
    </w:p>
    <w:p w14:paraId="34A15AB4" w14:textId="77777777" w:rsidR="001C2C42" w:rsidRPr="000B6437" w:rsidRDefault="001C2C42" w:rsidP="001C2C42">
      <w:r w:rsidRPr="000B6437">
        <w:t>Holden, Andrew. “Are </w:t>
      </w:r>
      <w:proofErr w:type="spellStart"/>
      <w:r w:rsidRPr="000B6437">
        <w:t>Starlink</w:t>
      </w:r>
      <w:proofErr w:type="spellEnd"/>
      <w:r w:rsidRPr="000B6437">
        <w:t> Satellites the Solution to Rural Internets Setbacks</w:t>
      </w:r>
      <w:proofErr w:type="gramStart"/>
      <w:r w:rsidRPr="000B6437">
        <w:t>? .</w:t>
      </w:r>
      <w:proofErr w:type="gramEnd"/>
      <w:r w:rsidRPr="000B6437">
        <w:t>” Ohio Ag Manager, 9 Apr. 2021, https://u.osu.edu/ohioagmanager/2021/04/09/are-starlink-satellites-the-solution-to-rural-internets-setbacks/. </w:t>
      </w:r>
      <w:r>
        <w:t xml:space="preserve">// LHP GB + LHP PS </w:t>
      </w:r>
    </w:p>
    <w:p w14:paraId="2D216D41" w14:textId="77777777" w:rsidR="001C2C42" w:rsidRPr="001148FD" w:rsidRDefault="001C2C42" w:rsidP="001C2C42">
      <w:pPr>
        <w:rPr>
          <w:sz w:val="8"/>
        </w:rPr>
      </w:pPr>
      <w:r w:rsidRPr="001148FD">
        <w:rPr>
          <w:sz w:val="8"/>
        </w:rPr>
        <w:lastRenderedPageBreak/>
        <w:t xml:space="preserve">Slow internet can frustrate almost anyone, but if </w:t>
      </w:r>
      <w:r w:rsidRPr="000B6437">
        <w:rPr>
          <w:b/>
          <w:bCs/>
          <w:u w:val="single"/>
        </w:rPr>
        <w:t>you live in a </w:t>
      </w:r>
      <w:r w:rsidRPr="00E449B1">
        <w:rPr>
          <w:b/>
          <w:bCs/>
          <w:highlight w:val="yellow"/>
          <w:u w:val="single"/>
        </w:rPr>
        <w:t>rural</w:t>
      </w:r>
      <w:r w:rsidRPr="000B6437">
        <w:rPr>
          <w:b/>
          <w:bCs/>
          <w:u w:val="single"/>
        </w:rPr>
        <w:t xml:space="preserve"> </w:t>
      </w:r>
      <w:r w:rsidRPr="00E449B1">
        <w:rPr>
          <w:b/>
          <w:bCs/>
          <w:highlight w:val="yellow"/>
          <w:u w:val="single"/>
        </w:rPr>
        <w:t>area</w:t>
      </w:r>
      <w:r w:rsidRPr="000B6437">
        <w:rPr>
          <w:b/>
          <w:bCs/>
          <w:u w:val="single"/>
        </w:rPr>
        <w:t>, slow internet, if any, can often be your only choice</w:t>
      </w:r>
      <w:r w:rsidRPr="001148FD">
        <w:rPr>
          <w:sz w:val="8"/>
        </w:rPr>
        <w:t>. </w:t>
      </w:r>
      <w:r w:rsidRPr="000B6437">
        <w:rPr>
          <w:b/>
          <w:bCs/>
          <w:u w:val="single"/>
        </w:rPr>
        <w:t xml:space="preserve">The </w:t>
      </w:r>
      <w:r w:rsidRPr="00E449B1">
        <w:rPr>
          <w:b/>
          <w:bCs/>
          <w:highlight w:val="yellow"/>
          <w:u w:val="single"/>
        </w:rPr>
        <w:t>lack of</w:t>
      </w:r>
      <w:r w:rsidRPr="000B6437">
        <w:rPr>
          <w:b/>
          <w:bCs/>
          <w:u w:val="single"/>
        </w:rPr>
        <w:t xml:space="preserve"> </w:t>
      </w:r>
      <w:r w:rsidRPr="00E449B1">
        <w:rPr>
          <w:b/>
          <w:bCs/>
          <w:highlight w:val="yellow"/>
          <w:u w:val="single"/>
        </w:rPr>
        <w:t>highspeed internet access</w:t>
      </w:r>
      <w:r w:rsidRPr="000B6437">
        <w:rPr>
          <w:b/>
          <w:bCs/>
          <w:u w:val="single"/>
        </w:rPr>
        <w:t xml:space="preserve"> has been a </w:t>
      </w:r>
      <w:r w:rsidRPr="00E449B1">
        <w:rPr>
          <w:b/>
          <w:bCs/>
          <w:highlight w:val="yellow"/>
          <w:u w:val="single"/>
        </w:rPr>
        <w:t>concern</w:t>
      </w:r>
      <w:r w:rsidRPr="000B6437">
        <w:rPr>
          <w:b/>
          <w:bCs/>
          <w:u w:val="single"/>
        </w:rPr>
        <w:t xml:space="preserve"> for many years in rural America</w:t>
      </w:r>
      <w:r w:rsidRPr="001148FD">
        <w:rPr>
          <w:sz w:val="8"/>
        </w:rPr>
        <w:t>. </w:t>
      </w:r>
      <w:r w:rsidRPr="000B6437">
        <w:rPr>
          <w:b/>
          <w:bCs/>
          <w:u w:val="single"/>
        </w:rPr>
        <w:t>While companies slowly improve service and governmental programs try to address these issues, many rural residents are left waiting for faster internet that can’t come soon enough</w:t>
      </w:r>
      <w:r w:rsidRPr="001148FD">
        <w:rPr>
          <w:sz w:val="8"/>
        </w:rPr>
        <w:t xml:space="preserve">. </w:t>
      </w:r>
      <w:r w:rsidRPr="000B6437">
        <w:rPr>
          <w:b/>
          <w:bCs/>
          <w:u w:val="single"/>
        </w:rPr>
        <w:t>One company that is </w:t>
      </w:r>
      <w:r w:rsidRPr="00E449B1">
        <w:rPr>
          <w:b/>
          <w:bCs/>
          <w:highlight w:val="yellow"/>
          <w:u w:val="single"/>
        </w:rPr>
        <w:t>attempting to close this digital divide is SpaceX</w:t>
      </w:r>
      <w:r w:rsidRPr="000B6437">
        <w:rPr>
          <w:b/>
          <w:bCs/>
          <w:u w:val="single"/>
        </w:rPr>
        <w:t xml:space="preserve">, with their high-speed satellite internet system called </w:t>
      </w:r>
      <w:proofErr w:type="spellStart"/>
      <w:r w:rsidRPr="00E449B1">
        <w:rPr>
          <w:b/>
          <w:bCs/>
          <w:highlight w:val="yellow"/>
          <w:u w:val="single"/>
        </w:rPr>
        <w:t>Starlink</w:t>
      </w:r>
      <w:proofErr w:type="spellEnd"/>
      <w:r w:rsidRPr="000B6437">
        <w:rPr>
          <w:b/>
          <w:bCs/>
          <w:u w:val="single"/>
        </w:rPr>
        <w:t>.</w:t>
      </w:r>
      <w:r w:rsidRPr="001148FD">
        <w:rPr>
          <w:sz w:val="8"/>
        </w:rPr>
        <w:t xml:space="preserve"> While </w:t>
      </w:r>
      <w:proofErr w:type="spellStart"/>
      <w:r w:rsidRPr="001148FD">
        <w:rPr>
          <w:sz w:val="8"/>
        </w:rPr>
        <w:t>Starlink</w:t>
      </w:r>
      <w:proofErr w:type="spellEnd"/>
      <w:r w:rsidRPr="001148FD">
        <w:rPr>
          <w:sz w:val="8"/>
        </w:rPr>
        <w:t xml:space="preserve"> is just beginning to roll out service, </w:t>
      </w:r>
      <w:r w:rsidRPr="000B6437">
        <w:rPr>
          <w:b/>
          <w:bCs/>
          <w:u w:val="single"/>
        </w:rPr>
        <w:t>the initial results appear to be </w:t>
      </w:r>
      <w:r w:rsidRPr="00E449B1">
        <w:rPr>
          <w:b/>
          <w:bCs/>
          <w:highlight w:val="yellow"/>
          <w:u w:val="single"/>
        </w:rPr>
        <w:t>promising</w:t>
      </w:r>
      <w:r w:rsidRPr="000B6437">
        <w:rPr>
          <w:b/>
          <w:bCs/>
          <w:u w:val="single"/>
        </w:rPr>
        <w:t xml:space="preserve">. </w:t>
      </w:r>
      <w:r w:rsidRPr="00E449B1">
        <w:rPr>
          <w:b/>
          <w:bCs/>
          <w:highlight w:val="yellow"/>
          <w:u w:val="single"/>
        </w:rPr>
        <w:t>Rural communities and Tribal lands</w:t>
      </w:r>
      <w:r w:rsidRPr="000B6437">
        <w:rPr>
          <w:b/>
          <w:bCs/>
          <w:u w:val="single"/>
        </w:rPr>
        <w:t xml:space="preserve"> have far </w:t>
      </w:r>
      <w:r w:rsidRPr="00E449B1">
        <w:rPr>
          <w:b/>
          <w:bCs/>
          <w:highlight w:val="yellow"/>
          <w:u w:val="single"/>
        </w:rPr>
        <w:t>less access</w:t>
      </w:r>
      <w:r w:rsidRPr="000B6437">
        <w:rPr>
          <w:b/>
          <w:bCs/>
          <w:u w:val="single"/>
        </w:rPr>
        <w:t xml:space="preserve"> to high-speed internet </w:t>
      </w:r>
      <w:r w:rsidRPr="00E449B1">
        <w:rPr>
          <w:b/>
          <w:bCs/>
          <w:highlight w:val="yellow"/>
          <w:u w:val="single"/>
        </w:rPr>
        <w:t xml:space="preserve">compared to </w:t>
      </w:r>
      <w:r w:rsidRPr="000B6437">
        <w:rPr>
          <w:b/>
          <w:bCs/>
          <w:u w:val="single"/>
        </w:rPr>
        <w:t xml:space="preserve">those in more </w:t>
      </w:r>
      <w:r w:rsidRPr="00E449B1">
        <w:rPr>
          <w:b/>
          <w:bCs/>
          <w:highlight w:val="yellow"/>
          <w:u w:val="single"/>
        </w:rPr>
        <w:t>populated areas</w:t>
      </w:r>
      <w:r w:rsidRPr="001148FD">
        <w:rPr>
          <w:sz w:val="8"/>
        </w:rPr>
        <w:t>. </w:t>
      </w:r>
      <w:r w:rsidRPr="007C05C9">
        <w:rPr>
          <w:b/>
          <w:bCs/>
          <w:u w:val="single"/>
        </w:rPr>
        <w:t>The </w:t>
      </w:r>
      <w:r w:rsidRPr="00E449B1">
        <w:rPr>
          <w:b/>
          <w:bCs/>
          <w:highlight w:val="yellow"/>
          <w:u w:val="single"/>
        </w:rPr>
        <w:t>Federal Communications Commission</w:t>
      </w:r>
      <w:r w:rsidRPr="007C05C9">
        <w:rPr>
          <w:b/>
          <w:bCs/>
          <w:u w:val="single"/>
        </w:rPr>
        <w:t> </w:t>
      </w:r>
      <w:r w:rsidRPr="00E449B1">
        <w:rPr>
          <w:b/>
          <w:bCs/>
          <w:highlight w:val="yellow"/>
          <w:u w:val="single"/>
        </w:rPr>
        <w:t>considers high-speed</w:t>
      </w:r>
      <w:r w:rsidRPr="007C05C9">
        <w:rPr>
          <w:b/>
          <w:bCs/>
          <w:u w:val="single"/>
        </w:rPr>
        <w:t xml:space="preserve"> broadband </w:t>
      </w:r>
      <w:r w:rsidRPr="00E449B1">
        <w:rPr>
          <w:b/>
          <w:bCs/>
          <w:highlight w:val="yellow"/>
          <w:u w:val="single"/>
        </w:rPr>
        <w:t>internet</w:t>
      </w:r>
      <w:r w:rsidRPr="007C05C9">
        <w:rPr>
          <w:b/>
          <w:bCs/>
          <w:u w:val="single"/>
        </w:rPr>
        <w:t> as being able to provide </w:t>
      </w:r>
      <w:r w:rsidRPr="00E449B1">
        <w:rPr>
          <w:b/>
          <w:bCs/>
          <w:highlight w:val="yellow"/>
          <w:u w:val="single"/>
        </w:rPr>
        <w:t>25 Mbps download</w:t>
      </w:r>
      <w:r w:rsidRPr="007C05C9">
        <w:rPr>
          <w:b/>
          <w:bCs/>
          <w:u w:val="single"/>
        </w:rPr>
        <w:t xml:space="preserve"> speeds and </w:t>
      </w:r>
      <w:r w:rsidRPr="00E449B1">
        <w:rPr>
          <w:b/>
          <w:bCs/>
          <w:highlight w:val="yellow"/>
          <w:u w:val="single"/>
        </w:rPr>
        <w:t>3 Mbps upload</w:t>
      </w:r>
      <w:r w:rsidRPr="007C05C9">
        <w:rPr>
          <w:b/>
          <w:bCs/>
          <w:u w:val="single"/>
        </w:rPr>
        <w:t xml:space="preserve"> speeds. According to the FCC’s, 2020 Broadband Deployment Report, “</w:t>
      </w:r>
      <w:r w:rsidRPr="00E449B1">
        <w:rPr>
          <w:b/>
          <w:bCs/>
          <w:highlight w:val="yellow"/>
          <w:u w:val="single"/>
        </w:rPr>
        <w:t>22.3% of Americans in rural areas</w:t>
      </w:r>
      <w:r w:rsidRPr="007C05C9">
        <w:rPr>
          <w:b/>
          <w:bCs/>
          <w:u w:val="single"/>
        </w:rPr>
        <w:t xml:space="preserve"> </w:t>
      </w:r>
      <w:r w:rsidRPr="00E449B1">
        <w:rPr>
          <w:b/>
          <w:bCs/>
          <w:highlight w:val="yellow"/>
          <w:u w:val="single"/>
        </w:rPr>
        <w:t>and 27.7% of Americans in Tribal lands lack</w:t>
      </w:r>
      <w:r w:rsidRPr="007C05C9">
        <w:rPr>
          <w:b/>
          <w:bCs/>
          <w:u w:val="single"/>
        </w:rPr>
        <w:t xml:space="preserve"> coverage from fixed terrestrial </w:t>
      </w:r>
      <w:r w:rsidRPr="00E449B1">
        <w:rPr>
          <w:b/>
          <w:bCs/>
          <w:highlight w:val="yellow"/>
          <w:u w:val="single"/>
        </w:rPr>
        <w:t>25/3 Mbps</w:t>
      </w:r>
      <w:r w:rsidRPr="007C05C9">
        <w:rPr>
          <w:b/>
          <w:bCs/>
          <w:u w:val="single"/>
        </w:rPr>
        <w:t xml:space="preserve"> broadband, as compared to only 1.5% of Americans in urban areas”. Those without high-speed internet access can often be </w:t>
      </w:r>
      <w:r w:rsidRPr="00E449B1">
        <w:rPr>
          <w:b/>
          <w:bCs/>
          <w:highlight w:val="yellow"/>
          <w:u w:val="single"/>
        </w:rPr>
        <w:t>categorized</w:t>
      </w:r>
      <w:r w:rsidRPr="007C05C9">
        <w:rPr>
          <w:b/>
          <w:bCs/>
          <w:u w:val="single"/>
        </w:rPr>
        <w:t xml:space="preserve"> under the phrase </w:t>
      </w:r>
      <w:r w:rsidRPr="00E449B1">
        <w:rPr>
          <w:b/>
          <w:bCs/>
          <w:highlight w:val="yellow"/>
          <w:u w:val="single"/>
        </w:rPr>
        <w:t>‘last mile’</w:t>
      </w:r>
      <w:r w:rsidRPr="007C05C9">
        <w:rPr>
          <w:b/>
          <w:bCs/>
          <w:u w:val="single"/>
        </w:rPr>
        <w:t> </w:t>
      </w:r>
      <w:r w:rsidRPr="00E449B1">
        <w:rPr>
          <w:b/>
          <w:bCs/>
          <w:highlight w:val="yellow"/>
          <w:u w:val="single"/>
        </w:rPr>
        <w:t>customers</w:t>
      </w:r>
      <w:r w:rsidRPr="007C05C9">
        <w:rPr>
          <w:b/>
          <w:bCs/>
          <w:u w:val="single"/>
        </w:rPr>
        <w:t xml:space="preserve">. The last mile problem can be described as the customers at the </w:t>
      </w:r>
      <w:r w:rsidRPr="00E449B1">
        <w:rPr>
          <w:b/>
          <w:bCs/>
          <w:highlight w:val="yellow"/>
          <w:u w:val="single"/>
        </w:rPr>
        <w:t>end of</w:t>
      </w:r>
      <w:r w:rsidRPr="007C05C9">
        <w:rPr>
          <w:b/>
          <w:bCs/>
          <w:u w:val="single"/>
        </w:rPr>
        <w:t xml:space="preserve"> </w:t>
      </w:r>
      <w:r w:rsidRPr="00E449B1">
        <w:rPr>
          <w:b/>
          <w:bCs/>
          <w:highlight w:val="yellow"/>
          <w:u w:val="single"/>
        </w:rPr>
        <w:t>the</w:t>
      </w:r>
      <w:r w:rsidRPr="007C05C9">
        <w:rPr>
          <w:b/>
          <w:bCs/>
          <w:u w:val="single"/>
        </w:rPr>
        <w:t xml:space="preserve"> </w:t>
      </w:r>
      <w:r w:rsidRPr="00E449B1">
        <w:rPr>
          <w:b/>
          <w:bCs/>
          <w:highlight w:val="yellow"/>
          <w:u w:val="single"/>
        </w:rPr>
        <w:t>communication</w:t>
      </w:r>
      <w:r w:rsidRPr="007C05C9">
        <w:rPr>
          <w:b/>
          <w:bCs/>
          <w:u w:val="single"/>
        </w:rPr>
        <w:t xml:space="preserve"> line that are </w:t>
      </w:r>
      <w:r w:rsidRPr="00E449B1">
        <w:rPr>
          <w:b/>
          <w:bCs/>
          <w:highlight w:val="yellow"/>
          <w:u w:val="single"/>
        </w:rPr>
        <w:t>more expensive to reach</w:t>
      </w:r>
      <w:r w:rsidRPr="007C05C9">
        <w:rPr>
          <w:b/>
          <w:bCs/>
          <w:u w:val="single"/>
        </w:rPr>
        <w:t xml:space="preserve"> and located farther apart</w:t>
      </w:r>
      <w:r w:rsidRPr="001148FD">
        <w:rPr>
          <w:sz w:val="8"/>
        </w:rPr>
        <w:t xml:space="preserve">. As unfortunate as it is, in basic terms, </w:t>
      </w:r>
      <w:r w:rsidRPr="00E449B1">
        <w:rPr>
          <w:b/>
          <w:bCs/>
          <w:highlight w:val="yellow"/>
          <w:u w:val="single"/>
        </w:rPr>
        <w:t>companies</w:t>
      </w:r>
      <w:r w:rsidRPr="007C05C9">
        <w:rPr>
          <w:b/>
          <w:bCs/>
          <w:u w:val="single"/>
        </w:rPr>
        <w:t xml:space="preserve"> would </w:t>
      </w:r>
      <w:r w:rsidRPr="00E449B1">
        <w:rPr>
          <w:b/>
          <w:bCs/>
          <w:highlight w:val="yellow"/>
          <w:u w:val="single"/>
        </w:rPr>
        <w:t>rather</w:t>
      </w:r>
      <w:r w:rsidRPr="007C05C9">
        <w:rPr>
          <w:b/>
          <w:bCs/>
          <w:u w:val="single"/>
        </w:rPr>
        <w:t xml:space="preserve"> </w:t>
      </w:r>
      <w:r w:rsidRPr="00E449B1">
        <w:rPr>
          <w:b/>
          <w:bCs/>
          <w:highlight w:val="yellow"/>
          <w:u w:val="single"/>
        </w:rPr>
        <w:t>run a mile of</w:t>
      </w:r>
      <w:r w:rsidRPr="007C05C9">
        <w:rPr>
          <w:b/>
          <w:bCs/>
          <w:u w:val="single"/>
        </w:rPr>
        <w:t xml:space="preserve"> infrastructure in an area </w:t>
      </w:r>
      <w:r w:rsidRPr="00E449B1">
        <w:rPr>
          <w:b/>
          <w:bCs/>
          <w:highlight w:val="yellow"/>
          <w:u w:val="single"/>
        </w:rPr>
        <w:t>that will yield 25 customers</w:t>
      </w:r>
      <w:r w:rsidRPr="007C05C9">
        <w:rPr>
          <w:b/>
          <w:bCs/>
          <w:u w:val="single"/>
        </w:rPr>
        <w:t> </w:t>
      </w:r>
      <w:r w:rsidRPr="00E449B1">
        <w:rPr>
          <w:b/>
          <w:bCs/>
          <w:highlight w:val="yellow"/>
          <w:u w:val="single"/>
        </w:rPr>
        <w:t>than</w:t>
      </w:r>
      <w:r w:rsidRPr="007C05C9">
        <w:rPr>
          <w:b/>
          <w:bCs/>
          <w:u w:val="single"/>
        </w:rPr>
        <w:t xml:space="preserve"> run a mile for just </w:t>
      </w:r>
      <w:r w:rsidRPr="00E449B1">
        <w:rPr>
          <w:b/>
          <w:bCs/>
          <w:highlight w:val="yellow"/>
          <w:u w:val="single"/>
        </w:rPr>
        <w:t>one</w:t>
      </w:r>
      <w:r w:rsidRPr="007C05C9">
        <w:rPr>
          <w:b/>
          <w:bCs/>
          <w:u w:val="single"/>
        </w:rPr>
        <w:t xml:space="preserve"> customer.</w:t>
      </w:r>
      <w:r w:rsidRPr="001148FD">
        <w:rPr>
          <w:sz w:val="8"/>
        </w:rPr>
        <w:t> </w:t>
      </w:r>
      <w:r w:rsidRPr="007C05C9">
        <w:rPr>
          <w:b/>
          <w:bCs/>
          <w:u w:val="single"/>
        </w:rPr>
        <w:t xml:space="preserve">Diminishing returns leads to </w:t>
      </w:r>
      <w:r w:rsidRPr="00E449B1">
        <w:rPr>
          <w:b/>
          <w:bCs/>
          <w:highlight w:val="yellow"/>
          <w:u w:val="single"/>
        </w:rPr>
        <w:t>internet</w:t>
      </w:r>
      <w:r w:rsidRPr="007C05C9">
        <w:rPr>
          <w:b/>
          <w:bCs/>
          <w:u w:val="single"/>
        </w:rPr>
        <w:t xml:space="preserve"> </w:t>
      </w:r>
      <w:r w:rsidRPr="00E449B1">
        <w:rPr>
          <w:b/>
          <w:bCs/>
          <w:highlight w:val="yellow"/>
          <w:u w:val="single"/>
        </w:rPr>
        <w:t>companies</w:t>
      </w:r>
      <w:r w:rsidRPr="007C05C9">
        <w:rPr>
          <w:b/>
          <w:bCs/>
          <w:u w:val="single"/>
        </w:rPr>
        <w:t> being </w:t>
      </w:r>
      <w:r w:rsidRPr="00E449B1">
        <w:rPr>
          <w:b/>
          <w:bCs/>
          <w:highlight w:val="yellow"/>
          <w:u w:val="single"/>
        </w:rPr>
        <w:t>unwilling</w:t>
      </w:r>
      <w:r w:rsidRPr="007C05C9">
        <w:rPr>
          <w:b/>
          <w:bCs/>
          <w:u w:val="single"/>
        </w:rPr>
        <w:t xml:space="preserve"> </w:t>
      </w:r>
      <w:r w:rsidRPr="00E449B1">
        <w:rPr>
          <w:b/>
          <w:bCs/>
          <w:highlight w:val="yellow"/>
          <w:u w:val="single"/>
        </w:rPr>
        <w:t>to improve</w:t>
      </w:r>
      <w:r w:rsidRPr="007C05C9">
        <w:rPr>
          <w:b/>
          <w:bCs/>
          <w:u w:val="single"/>
        </w:rPr>
        <w:t xml:space="preserve"> internet in rural areas, as well as </w:t>
      </w:r>
      <w:r w:rsidRPr="00E449B1">
        <w:rPr>
          <w:b/>
          <w:bCs/>
          <w:highlight w:val="yellow"/>
          <w:u w:val="single"/>
        </w:rPr>
        <w:t>less competition</w:t>
      </w:r>
      <w:r w:rsidRPr="007C05C9">
        <w:rPr>
          <w:b/>
          <w:bCs/>
          <w:u w:val="single"/>
        </w:rPr>
        <w:t> for existing providers. The impact of the digital divide can be felt across the US by those living in small and rural towns</w:t>
      </w:r>
      <w:r w:rsidRPr="001148FD">
        <w:rPr>
          <w:sz w:val="8"/>
        </w:rPr>
        <w:t xml:space="preserve">. Many aspects of </w:t>
      </w:r>
      <w:r w:rsidRPr="00E449B1">
        <w:rPr>
          <w:b/>
          <w:bCs/>
          <w:highlight w:val="yellow"/>
          <w:u w:val="single"/>
        </w:rPr>
        <w:t>modern life</w:t>
      </w:r>
      <w:r w:rsidRPr="007C05C9">
        <w:rPr>
          <w:b/>
          <w:bCs/>
          <w:u w:val="single"/>
        </w:rPr>
        <w:t xml:space="preserve"> are </w:t>
      </w:r>
      <w:r w:rsidRPr="00E449B1">
        <w:rPr>
          <w:b/>
          <w:bCs/>
          <w:highlight w:val="yellow"/>
          <w:u w:val="single"/>
        </w:rPr>
        <w:t>affected</w:t>
      </w:r>
      <w:r w:rsidRPr="007C05C9">
        <w:rPr>
          <w:b/>
          <w:bCs/>
          <w:u w:val="single"/>
        </w:rPr>
        <w:t xml:space="preserve"> by access to high-speed internet, including </w:t>
      </w:r>
      <w:r w:rsidRPr="00E449B1">
        <w:rPr>
          <w:b/>
          <w:bCs/>
          <w:highlight w:val="yellow"/>
          <w:u w:val="single"/>
        </w:rPr>
        <w:t>education</w:t>
      </w:r>
      <w:r w:rsidRPr="007C05C9">
        <w:rPr>
          <w:b/>
          <w:bCs/>
          <w:u w:val="single"/>
        </w:rPr>
        <w:t xml:space="preserve">, </w:t>
      </w:r>
      <w:r w:rsidRPr="00E449B1">
        <w:rPr>
          <w:b/>
          <w:bCs/>
          <w:highlight w:val="yellow"/>
          <w:u w:val="single"/>
        </w:rPr>
        <w:t>healthcare</w:t>
      </w:r>
      <w:r w:rsidRPr="007C05C9">
        <w:rPr>
          <w:b/>
          <w:bCs/>
          <w:u w:val="single"/>
        </w:rPr>
        <w:t xml:space="preserve">, </w:t>
      </w:r>
      <w:r w:rsidRPr="00E449B1">
        <w:rPr>
          <w:b/>
          <w:bCs/>
          <w:highlight w:val="yellow"/>
          <w:u w:val="single"/>
        </w:rPr>
        <w:t>entertainment</w:t>
      </w:r>
      <w:r w:rsidRPr="007C05C9">
        <w:rPr>
          <w:b/>
          <w:bCs/>
          <w:u w:val="single"/>
        </w:rPr>
        <w:t xml:space="preserve">, and </w:t>
      </w:r>
      <w:r w:rsidRPr="00E449B1">
        <w:rPr>
          <w:b/>
          <w:bCs/>
          <w:highlight w:val="yellow"/>
          <w:u w:val="single"/>
        </w:rPr>
        <w:t>employment</w:t>
      </w:r>
      <w:r w:rsidRPr="001148FD">
        <w:rPr>
          <w:sz w:val="8"/>
        </w:rPr>
        <w:t xml:space="preserve">. In a report from Michigan State University’s </w:t>
      </w:r>
      <w:proofErr w:type="spellStart"/>
      <w:r w:rsidRPr="001148FD">
        <w:rPr>
          <w:sz w:val="8"/>
        </w:rPr>
        <w:t>Quello</w:t>
      </w:r>
      <w:proofErr w:type="spellEnd"/>
      <w:r w:rsidRPr="001148FD">
        <w:rPr>
          <w:sz w:val="8"/>
        </w:rPr>
        <w:t xml:space="preserve"> Center, </w:t>
      </w:r>
      <w:r w:rsidRPr="004E5C45">
        <w:rPr>
          <w:b/>
          <w:bCs/>
          <w:u w:val="single"/>
        </w:rPr>
        <w:t xml:space="preserve">students with slow or limited internet access </w:t>
      </w:r>
      <w:r w:rsidRPr="00E449B1">
        <w:rPr>
          <w:b/>
          <w:bCs/>
          <w:highlight w:val="yellow"/>
          <w:u w:val="single"/>
        </w:rPr>
        <w:t>lacked digital skills and performed lower on standardized tests</w:t>
      </w:r>
      <w:r w:rsidRPr="001148FD">
        <w:rPr>
          <w:sz w:val="8"/>
        </w:rPr>
        <w:t xml:space="preserve">. In addition to education, 2020 highlighted </w:t>
      </w:r>
      <w:r w:rsidRPr="004E5C45">
        <w:rPr>
          <w:b/>
          <w:bCs/>
          <w:u w:val="single"/>
        </w:rPr>
        <w:t xml:space="preserve">the future of </w:t>
      </w:r>
      <w:r w:rsidRPr="00E449B1">
        <w:rPr>
          <w:b/>
          <w:bCs/>
          <w:highlight w:val="yellow"/>
          <w:u w:val="single"/>
        </w:rPr>
        <w:t>working remotely</w:t>
      </w:r>
      <w:r w:rsidRPr="004E5C45">
        <w:rPr>
          <w:b/>
          <w:bCs/>
          <w:u w:val="single"/>
        </w:rPr>
        <w:t xml:space="preserve"> and virtual healthcare appointments which </w:t>
      </w:r>
      <w:r w:rsidRPr="00E449B1">
        <w:rPr>
          <w:b/>
          <w:bCs/>
          <w:highlight w:val="yellow"/>
          <w:u w:val="single"/>
        </w:rPr>
        <w:t>rely on faster internet</w:t>
      </w:r>
      <w:r w:rsidRPr="004E5C45">
        <w:rPr>
          <w:b/>
          <w:bCs/>
          <w:u w:val="single"/>
        </w:rPr>
        <w:t>.</w:t>
      </w:r>
      <w:r w:rsidRPr="001148FD">
        <w:rPr>
          <w:sz w:val="8"/>
        </w:rPr>
        <w:t xml:space="preserve"> </w:t>
      </w:r>
      <w:r w:rsidRPr="004E5C45">
        <w:rPr>
          <w:b/>
          <w:bCs/>
          <w:u w:val="single"/>
        </w:rPr>
        <w:t xml:space="preserve">Rural </w:t>
      </w:r>
      <w:r w:rsidRPr="001148FD">
        <w:rPr>
          <w:b/>
          <w:bCs/>
          <w:highlight w:val="yellow"/>
          <w:u w:val="single"/>
        </w:rPr>
        <w:t>businesses</w:t>
      </w:r>
      <w:r w:rsidRPr="001148FD">
        <w:rPr>
          <w:sz w:val="8"/>
        </w:rPr>
        <w:t xml:space="preserve">, from farms to manufacturing, </w:t>
      </w:r>
      <w:r w:rsidRPr="001148FD">
        <w:rPr>
          <w:b/>
          <w:bCs/>
          <w:highlight w:val="yellow"/>
          <w:u w:val="single"/>
        </w:rPr>
        <w:t>benefit</w:t>
      </w:r>
      <w:r w:rsidRPr="004E5C45">
        <w:rPr>
          <w:b/>
          <w:bCs/>
          <w:u w:val="single"/>
        </w:rPr>
        <w:t xml:space="preserve"> from better internet speeds as well, making it quicker to send and receive information</w:t>
      </w:r>
      <w:r w:rsidRPr="001148FD">
        <w:rPr>
          <w:sz w:val="8"/>
        </w:rPr>
        <w:t xml:space="preserve">. As technology improves and expands, more people in rural areas are slowly receiving better internet services, but </w:t>
      </w:r>
      <w:r w:rsidRPr="009C00CD">
        <w:rPr>
          <w:b/>
          <w:bCs/>
          <w:u w:val="single"/>
        </w:rPr>
        <w:t xml:space="preserve">one company that may have the ability to </w:t>
      </w:r>
      <w:r w:rsidRPr="001148FD">
        <w:rPr>
          <w:b/>
          <w:bCs/>
          <w:highlight w:val="yellow"/>
          <w:u w:val="single"/>
        </w:rPr>
        <w:t>close the</w:t>
      </w:r>
      <w:r w:rsidRPr="009C00CD">
        <w:rPr>
          <w:b/>
          <w:bCs/>
          <w:u w:val="single"/>
        </w:rPr>
        <w:t xml:space="preserve"> </w:t>
      </w:r>
      <w:r w:rsidRPr="001148FD">
        <w:rPr>
          <w:b/>
          <w:bCs/>
          <w:highlight w:val="yellow"/>
          <w:u w:val="single"/>
        </w:rPr>
        <w:t>gap</w:t>
      </w:r>
      <w:r w:rsidRPr="009C00CD">
        <w:rPr>
          <w:b/>
          <w:bCs/>
          <w:u w:val="single"/>
        </w:rPr>
        <w:t xml:space="preserve"> seemingly overnight is </w:t>
      </w:r>
      <w:r w:rsidRPr="001148FD">
        <w:rPr>
          <w:b/>
          <w:bCs/>
          <w:highlight w:val="yellow"/>
          <w:u w:val="single"/>
        </w:rPr>
        <w:t>SpaceX</w:t>
      </w:r>
      <w:r w:rsidRPr="009C00CD">
        <w:rPr>
          <w:b/>
          <w:bCs/>
          <w:u w:val="single"/>
        </w:rPr>
        <w:t>.</w:t>
      </w:r>
      <w:r w:rsidRPr="001148FD">
        <w:rPr>
          <w:sz w:val="8"/>
        </w:rPr>
        <w:t xml:space="preserve"> SpaceX, short for the Space Exploration Technologies Corporation, is an aerospace manufacturer founded by Elon Musk. Musk is also the founder of the popular </w:t>
      </w:r>
      <w:proofErr w:type="gramStart"/>
      <w:r w:rsidRPr="001148FD">
        <w:rPr>
          <w:sz w:val="8"/>
        </w:rPr>
        <w:t>electric  vehicle</w:t>
      </w:r>
      <w:proofErr w:type="gramEnd"/>
      <w:r w:rsidRPr="001148FD">
        <w:rPr>
          <w:sz w:val="8"/>
        </w:rPr>
        <w:t xml:space="preserve"> company Tesla Motors. One of SpaceX’s business endeavors is providing satellite internet access via a satellite consolation called </w:t>
      </w:r>
      <w:proofErr w:type="spellStart"/>
      <w:r w:rsidRPr="001148FD">
        <w:rPr>
          <w:sz w:val="8"/>
        </w:rPr>
        <w:t>Starlink</w:t>
      </w:r>
      <w:proofErr w:type="spellEnd"/>
      <w:r w:rsidRPr="001148FD">
        <w:rPr>
          <w:sz w:val="8"/>
        </w:rPr>
        <w:t xml:space="preserve">. This isn’t like the traditional satellite internet that has been offered over the years. </w:t>
      </w:r>
      <w:proofErr w:type="spellStart"/>
      <w:r w:rsidRPr="009C00CD">
        <w:rPr>
          <w:b/>
          <w:bCs/>
          <w:u w:val="single"/>
        </w:rPr>
        <w:t>Starlink</w:t>
      </w:r>
      <w:proofErr w:type="spellEnd"/>
      <w:r w:rsidRPr="009C00CD">
        <w:rPr>
          <w:b/>
          <w:bCs/>
          <w:u w:val="single"/>
        </w:rPr>
        <w:t xml:space="preserve"> uses satellites in low Earth orbit that allow for shorter distances and </w:t>
      </w:r>
      <w:r w:rsidRPr="001148FD">
        <w:rPr>
          <w:b/>
          <w:bCs/>
          <w:highlight w:val="yellow"/>
          <w:u w:val="single"/>
        </w:rPr>
        <w:t xml:space="preserve">speeds over 100 </w:t>
      </w:r>
      <w:proofErr w:type="spellStart"/>
      <w:r w:rsidRPr="001148FD">
        <w:rPr>
          <w:b/>
          <w:bCs/>
          <w:highlight w:val="yellow"/>
          <w:u w:val="single"/>
        </w:rPr>
        <w:t>mbps</w:t>
      </w:r>
      <w:proofErr w:type="spellEnd"/>
      <w:r w:rsidRPr="009C00CD">
        <w:rPr>
          <w:b/>
          <w:bCs/>
          <w:u w:val="single"/>
        </w:rPr>
        <w:t xml:space="preserve"> for those in the beta testing program</w:t>
      </w:r>
      <w:r w:rsidRPr="001148FD">
        <w:rPr>
          <w:sz w:val="8"/>
        </w:rPr>
        <w:t xml:space="preserve">. </w:t>
      </w:r>
      <w:r w:rsidRPr="009C00CD">
        <w:rPr>
          <w:b/>
          <w:bCs/>
          <w:u w:val="single"/>
        </w:rPr>
        <w:t xml:space="preserve">Speeds like that would be a </w:t>
      </w:r>
      <w:r w:rsidRPr="001148FD">
        <w:rPr>
          <w:b/>
          <w:bCs/>
          <w:highlight w:val="yellow"/>
          <w:u w:val="single"/>
        </w:rPr>
        <w:t>huge improvement</w:t>
      </w:r>
      <w:r w:rsidRPr="009C00CD">
        <w:rPr>
          <w:b/>
          <w:bCs/>
          <w:u w:val="single"/>
        </w:rPr>
        <w:t xml:space="preserve"> for almost anyone in a rural area and can be offered remotely to the </w:t>
      </w:r>
      <w:r w:rsidRPr="001148FD">
        <w:rPr>
          <w:b/>
          <w:bCs/>
          <w:highlight w:val="yellow"/>
          <w:u w:val="single"/>
        </w:rPr>
        <w:t>hardest to</w:t>
      </w:r>
      <w:r w:rsidRPr="009C00CD">
        <w:rPr>
          <w:b/>
          <w:bCs/>
          <w:u w:val="single"/>
        </w:rPr>
        <w:t xml:space="preserve"> </w:t>
      </w:r>
      <w:r w:rsidRPr="001148FD">
        <w:rPr>
          <w:b/>
          <w:bCs/>
          <w:highlight w:val="yellow"/>
          <w:u w:val="single"/>
        </w:rPr>
        <w:t>reach places</w:t>
      </w:r>
      <w:r w:rsidRPr="001148FD">
        <w:rPr>
          <w:sz w:val="8"/>
        </w:rPr>
        <w:t xml:space="preserve">. In February, </w:t>
      </w:r>
      <w:proofErr w:type="spellStart"/>
      <w:r w:rsidRPr="001148FD">
        <w:rPr>
          <w:sz w:val="8"/>
        </w:rPr>
        <w:t>Starlink</w:t>
      </w:r>
      <w:proofErr w:type="spellEnd"/>
      <w:r w:rsidRPr="001148FD">
        <w:rPr>
          <w:sz w:val="8"/>
        </w:rPr>
        <w:t xml:space="preserve"> opened pre-orders to the public and has been slowly filling orders ever since. With the high demand for the service, many orders are slated to be filled by the end of 2021 depending on your location. The current advertised cost for the service is $99.00 per month with the hardware, including a small satellite dish and a router, for a $499.00 onetime payment. On their website </w:t>
      </w:r>
      <w:proofErr w:type="spellStart"/>
      <w:r w:rsidRPr="001148FD">
        <w:rPr>
          <w:sz w:val="8"/>
        </w:rPr>
        <w:t>Starlink</w:t>
      </w:r>
      <w:proofErr w:type="spellEnd"/>
      <w:r w:rsidRPr="001148FD">
        <w:rPr>
          <w:sz w:val="8"/>
        </w:rPr>
        <w:t xml:space="preserve"> states service will be offered on a first come, first served basis, and is currently taking $100 down payments to get in line for the service. If you are interested in seeing if service is available in your area, or signing up yourself, you can visit </w:t>
      </w:r>
      <w:hyperlink r:id="rId33" w:history="1">
        <w:r w:rsidRPr="001148FD">
          <w:rPr>
            <w:rStyle w:val="Hyperlink"/>
            <w:sz w:val="8"/>
          </w:rPr>
          <w:t>www.Starlink.com</w:t>
        </w:r>
      </w:hyperlink>
      <w:r w:rsidRPr="001148FD">
        <w:rPr>
          <w:sz w:val="8"/>
        </w:rPr>
        <w:t xml:space="preserve"> to do so. Will </w:t>
      </w:r>
      <w:proofErr w:type="spellStart"/>
      <w:r w:rsidRPr="001148FD">
        <w:rPr>
          <w:sz w:val="8"/>
        </w:rPr>
        <w:t>Starlink</w:t>
      </w:r>
      <w:proofErr w:type="spellEnd"/>
      <w:r w:rsidRPr="001148FD">
        <w:rPr>
          <w:sz w:val="8"/>
        </w:rPr>
        <w:t xml:space="preserve"> satellites be the solution to our rural internet woes? When considering access to high-speed internet service in rural areas, one thing that has historically lacked were options to choose from. </w:t>
      </w:r>
      <w:proofErr w:type="spellStart"/>
      <w:r w:rsidRPr="001148FD">
        <w:rPr>
          <w:b/>
          <w:bCs/>
          <w:highlight w:val="yellow"/>
          <w:u w:val="single"/>
        </w:rPr>
        <w:t>Starlink</w:t>
      </w:r>
      <w:proofErr w:type="spellEnd"/>
      <w:r w:rsidRPr="009C00CD">
        <w:rPr>
          <w:b/>
          <w:bCs/>
          <w:u w:val="single"/>
        </w:rPr>
        <w:t xml:space="preserve"> will provide another option, or possibly the first option, to those living with poor to no access to internet and may </w:t>
      </w:r>
      <w:r w:rsidRPr="001148FD">
        <w:rPr>
          <w:b/>
          <w:bCs/>
          <w:highlight w:val="yellow"/>
          <w:u w:val="single"/>
        </w:rPr>
        <w:t>solve</w:t>
      </w:r>
      <w:r w:rsidRPr="009C00CD">
        <w:rPr>
          <w:b/>
          <w:bCs/>
          <w:u w:val="single"/>
        </w:rPr>
        <w:t xml:space="preserve"> the </w:t>
      </w:r>
      <w:r w:rsidRPr="001148FD">
        <w:rPr>
          <w:b/>
          <w:bCs/>
          <w:highlight w:val="yellow"/>
          <w:u w:val="single"/>
        </w:rPr>
        <w:t>last mile</w:t>
      </w:r>
      <w:r w:rsidRPr="009C00CD">
        <w:rPr>
          <w:b/>
          <w:bCs/>
          <w:u w:val="single"/>
        </w:rPr>
        <w:t xml:space="preserve"> </w:t>
      </w:r>
      <w:r w:rsidRPr="001148FD">
        <w:rPr>
          <w:b/>
          <w:bCs/>
          <w:highlight w:val="yellow"/>
          <w:u w:val="single"/>
        </w:rPr>
        <w:t>problem</w:t>
      </w:r>
      <w:r w:rsidRPr="009C00CD">
        <w:rPr>
          <w:b/>
          <w:bCs/>
          <w:u w:val="single"/>
        </w:rPr>
        <w:t xml:space="preserve"> for many rural communities</w:t>
      </w:r>
      <w:r w:rsidRPr="001148FD">
        <w:rPr>
          <w:sz w:val="8"/>
        </w:rPr>
        <w:t xml:space="preserve">. Even those who do not use </w:t>
      </w:r>
      <w:proofErr w:type="spellStart"/>
      <w:r w:rsidRPr="001148FD">
        <w:rPr>
          <w:sz w:val="8"/>
        </w:rPr>
        <w:t>Starlink’s</w:t>
      </w:r>
      <w:proofErr w:type="spellEnd"/>
      <w:r w:rsidRPr="001148FD">
        <w:rPr>
          <w:sz w:val="8"/>
        </w:rPr>
        <w:t xml:space="preserve"> service could benefit from the competition that will encourage traditional internet providers to improve their infrastructure and speeds. Rural communities here in Ohio and across the United States could benefit greatly with better internet access and </w:t>
      </w:r>
      <w:proofErr w:type="spellStart"/>
      <w:r w:rsidRPr="001148FD">
        <w:rPr>
          <w:sz w:val="8"/>
        </w:rPr>
        <w:t>Starlink</w:t>
      </w:r>
      <w:proofErr w:type="spellEnd"/>
      <w:r w:rsidRPr="001148FD">
        <w:rPr>
          <w:sz w:val="8"/>
        </w:rPr>
        <w:t xml:space="preserve"> is on its way to providing it.</w:t>
      </w:r>
    </w:p>
    <w:p w14:paraId="7669237D" w14:textId="77777777" w:rsidR="001C2C42" w:rsidRDefault="001C2C42" w:rsidP="001C2C42">
      <w:pPr>
        <w:pStyle w:val="Heading4"/>
      </w:pPr>
      <w:proofErr w:type="spellStart"/>
      <w:r>
        <w:t>Starlink</w:t>
      </w:r>
      <w:proofErr w:type="spellEnd"/>
      <w:r>
        <w:t xml:space="preserve"> is uniquely equipped to help rural communities – Cesta 21: </w:t>
      </w:r>
    </w:p>
    <w:p w14:paraId="3A835A30" w14:textId="77777777" w:rsidR="001C2C42" w:rsidRPr="001148FD" w:rsidRDefault="001C2C42" w:rsidP="001C2C42">
      <w:r w:rsidRPr="001148FD">
        <w:t xml:space="preserve">Cesta, Luciano. “SpaceX's </w:t>
      </w:r>
      <w:proofErr w:type="spellStart"/>
      <w:r w:rsidRPr="001148FD">
        <w:t>Starlink</w:t>
      </w:r>
      <w:proofErr w:type="spellEnd"/>
      <w:r w:rsidRPr="001148FD">
        <w:t xml:space="preserve"> May Help Bring Internet to Rural Areas.” Boston University News Service, 2 Apr. 2021, https://bunewsservice.com/spacexs-starlink-may-help-bring-internet-to-rural-areas/. </w:t>
      </w:r>
      <w:r>
        <w:t xml:space="preserve">// LHP GB + LHP PS </w:t>
      </w:r>
    </w:p>
    <w:p w14:paraId="5C27ACF1" w14:textId="77777777" w:rsidR="001C2C42" w:rsidRPr="00B65D86" w:rsidRDefault="001C2C42" w:rsidP="001C2C42">
      <w:pPr>
        <w:rPr>
          <w:sz w:val="8"/>
        </w:rPr>
      </w:pPr>
      <w:r w:rsidRPr="00D21337">
        <w:rPr>
          <w:b/>
          <w:bCs/>
          <w:u w:val="single"/>
        </w:rPr>
        <w:t>Due to</w:t>
      </w:r>
      <w:r w:rsidRPr="00B65D86">
        <w:rPr>
          <w:sz w:val="8"/>
        </w:rPr>
        <w:t xml:space="preserve"> the </w:t>
      </w:r>
      <w:r w:rsidRPr="00D21337">
        <w:rPr>
          <w:b/>
          <w:bCs/>
          <w:u w:val="single"/>
        </w:rPr>
        <w:t>COVID-19 pandemic</w:t>
      </w:r>
      <w:r w:rsidRPr="00B65D86">
        <w:rPr>
          <w:sz w:val="8"/>
        </w:rPr>
        <w:t xml:space="preserve">, the </w:t>
      </w:r>
      <w:r w:rsidRPr="00B65D86">
        <w:rPr>
          <w:b/>
          <w:bCs/>
          <w:highlight w:val="yellow"/>
          <w:u w:val="single"/>
        </w:rPr>
        <w:t>internet</w:t>
      </w:r>
      <w:r w:rsidRPr="00D21337">
        <w:rPr>
          <w:b/>
          <w:bCs/>
          <w:u w:val="single"/>
        </w:rPr>
        <w:t xml:space="preserve"> has </w:t>
      </w:r>
      <w:r w:rsidRPr="00B65D86">
        <w:rPr>
          <w:b/>
          <w:bCs/>
          <w:highlight w:val="yellow"/>
          <w:u w:val="single"/>
        </w:rPr>
        <w:t>played</w:t>
      </w:r>
      <w:r w:rsidRPr="00D21337">
        <w:rPr>
          <w:b/>
          <w:bCs/>
          <w:u w:val="single"/>
        </w:rPr>
        <w:t xml:space="preserve"> an </w:t>
      </w:r>
      <w:r w:rsidRPr="00B65D86">
        <w:rPr>
          <w:b/>
          <w:bCs/>
          <w:highlight w:val="yellow"/>
          <w:u w:val="single"/>
        </w:rPr>
        <w:t xml:space="preserve">increasingly important role </w:t>
      </w:r>
      <w:r w:rsidRPr="00D21337">
        <w:rPr>
          <w:b/>
          <w:bCs/>
          <w:u w:val="single"/>
        </w:rPr>
        <w:t>in many people’s lives.</w:t>
      </w:r>
      <w:r w:rsidRPr="00B65D86">
        <w:rPr>
          <w:sz w:val="8"/>
        </w:rPr>
        <w:t xml:space="preserve"> </w:t>
      </w:r>
      <w:r w:rsidRPr="00B65D86">
        <w:rPr>
          <w:b/>
          <w:bCs/>
          <w:highlight w:val="yellow"/>
          <w:u w:val="single"/>
        </w:rPr>
        <w:t>Work, school</w:t>
      </w:r>
      <w:r w:rsidRPr="00D21337">
        <w:rPr>
          <w:b/>
          <w:bCs/>
          <w:u w:val="single"/>
        </w:rPr>
        <w:t xml:space="preserve"> and entertainment have become an online endeavor. </w:t>
      </w:r>
      <w:r w:rsidRPr="00B65D86">
        <w:rPr>
          <w:b/>
          <w:bCs/>
          <w:highlight w:val="yellow"/>
          <w:u w:val="single"/>
        </w:rPr>
        <w:t>Connection</w:t>
      </w:r>
      <w:r w:rsidRPr="00D21337">
        <w:rPr>
          <w:b/>
          <w:bCs/>
          <w:u w:val="single"/>
        </w:rPr>
        <w:t xml:space="preserve"> </w:t>
      </w:r>
      <w:r w:rsidRPr="00B65D86">
        <w:rPr>
          <w:b/>
          <w:bCs/>
          <w:highlight w:val="yellow"/>
          <w:u w:val="single"/>
        </w:rPr>
        <w:t>to</w:t>
      </w:r>
      <w:r w:rsidRPr="00D21337">
        <w:rPr>
          <w:b/>
          <w:bCs/>
          <w:u w:val="single"/>
        </w:rPr>
        <w:t xml:space="preserve"> the outside </w:t>
      </w:r>
      <w:r w:rsidRPr="00B65D86">
        <w:rPr>
          <w:b/>
          <w:bCs/>
          <w:highlight w:val="yellow"/>
          <w:u w:val="single"/>
        </w:rPr>
        <w:t>world</w:t>
      </w:r>
      <w:r w:rsidRPr="00D21337">
        <w:rPr>
          <w:b/>
          <w:bCs/>
          <w:u w:val="single"/>
        </w:rPr>
        <w:t xml:space="preserve"> has been made </w:t>
      </w:r>
      <w:r w:rsidRPr="00B65D86">
        <w:rPr>
          <w:b/>
          <w:bCs/>
          <w:highlight w:val="yellow"/>
          <w:u w:val="single"/>
        </w:rPr>
        <w:t xml:space="preserve">possible by </w:t>
      </w:r>
      <w:proofErr w:type="spellStart"/>
      <w:proofErr w:type="gramStart"/>
      <w:r w:rsidRPr="00B65D86">
        <w:rPr>
          <w:b/>
          <w:bCs/>
          <w:highlight w:val="yellow"/>
          <w:u w:val="single"/>
        </w:rPr>
        <w:t>technology</w:t>
      </w:r>
      <w:r w:rsidRPr="00B65D86">
        <w:rPr>
          <w:sz w:val="8"/>
        </w:rPr>
        <w:t>.These</w:t>
      </w:r>
      <w:proofErr w:type="spellEnd"/>
      <w:proofErr w:type="gramEnd"/>
      <w:r w:rsidRPr="00B65D86">
        <w:rPr>
          <w:sz w:val="8"/>
        </w:rPr>
        <w:t xml:space="preserve"> servi</w:t>
      </w:r>
      <w:r w:rsidRPr="00D21337">
        <w:rPr>
          <w:b/>
          <w:bCs/>
          <w:u w:val="single"/>
        </w:rPr>
        <w:t>ces require reliable internet service</w:t>
      </w:r>
      <w:r w:rsidRPr="00B65D86">
        <w:rPr>
          <w:sz w:val="8"/>
        </w:rPr>
        <w:t xml:space="preserve">. However, many </w:t>
      </w:r>
      <w:r w:rsidRPr="00B65D86">
        <w:rPr>
          <w:b/>
          <w:bCs/>
          <w:highlight w:val="yellow"/>
          <w:u w:val="single"/>
        </w:rPr>
        <w:t>people</w:t>
      </w:r>
      <w:r w:rsidRPr="00D21337">
        <w:rPr>
          <w:b/>
          <w:bCs/>
          <w:u w:val="single"/>
        </w:rPr>
        <w:t xml:space="preserve"> </w:t>
      </w:r>
      <w:r w:rsidRPr="00B65D86">
        <w:rPr>
          <w:b/>
          <w:bCs/>
          <w:highlight w:val="yellow"/>
          <w:u w:val="single"/>
        </w:rPr>
        <w:t>still</w:t>
      </w:r>
      <w:r w:rsidRPr="00D21337">
        <w:rPr>
          <w:b/>
          <w:bCs/>
          <w:u w:val="single"/>
        </w:rPr>
        <w:t xml:space="preserve"> </w:t>
      </w:r>
      <w:r w:rsidRPr="00B65D86">
        <w:rPr>
          <w:b/>
          <w:bCs/>
          <w:highlight w:val="yellow"/>
          <w:u w:val="single"/>
        </w:rPr>
        <w:t>do not have access</w:t>
      </w:r>
      <w:r w:rsidRPr="00D21337">
        <w:rPr>
          <w:b/>
          <w:bCs/>
          <w:u w:val="single"/>
        </w:rPr>
        <w:t xml:space="preserve"> to reliable broadband internet</w:t>
      </w:r>
      <w:r w:rsidRPr="00B65D86">
        <w:rPr>
          <w:sz w:val="8"/>
        </w:rPr>
        <w:t xml:space="preserve">. This is especially the case in </w:t>
      </w:r>
      <w:r w:rsidRPr="00B65D86">
        <w:rPr>
          <w:b/>
          <w:bCs/>
          <w:highlight w:val="yellow"/>
          <w:u w:val="single"/>
        </w:rPr>
        <w:t>poorer</w:t>
      </w:r>
      <w:r w:rsidRPr="00D21337">
        <w:rPr>
          <w:b/>
          <w:bCs/>
          <w:u w:val="single"/>
        </w:rPr>
        <w:t xml:space="preserve"> </w:t>
      </w:r>
      <w:r w:rsidRPr="00D21337">
        <w:rPr>
          <w:b/>
          <w:bCs/>
          <w:u w:val="single"/>
        </w:rPr>
        <w:lastRenderedPageBreak/>
        <w:t xml:space="preserve">and more </w:t>
      </w:r>
      <w:r w:rsidRPr="00B65D86">
        <w:rPr>
          <w:b/>
          <w:bCs/>
          <w:highlight w:val="yellow"/>
          <w:u w:val="single"/>
        </w:rPr>
        <w:t>rural</w:t>
      </w:r>
      <w:r w:rsidRPr="00D21337">
        <w:rPr>
          <w:b/>
          <w:bCs/>
          <w:u w:val="single"/>
        </w:rPr>
        <w:t xml:space="preserve"> areas</w:t>
      </w:r>
      <w:r w:rsidRPr="00B65D86">
        <w:rPr>
          <w:sz w:val="8"/>
        </w:rPr>
        <w:t xml:space="preserve">. In </w:t>
      </w:r>
      <w:r w:rsidRPr="00D21337">
        <w:rPr>
          <w:b/>
          <w:bCs/>
          <w:u w:val="single"/>
        </w:rPr>
        <w:t>rural areas of Canada and the United States, it can be more difficult to get high-speed internet access</w:t>
      </w:r>
      <w:r w:rsidRPr="00B65D86">
        <w:rPr>
          <w:sz w:val="8"/>
        </w:rPr>
        <w:t xml:space="preserve">. </w:t>
      </w:r>
      <w:r w:rsidRPr="00D21337">
        <w:rPr>
          <w:b/>
          <w:bCs/>
          <w:u w:val="single"/>
        </w:rPr>
        <w:t>As of 2018, 78 percent of the U.S. population in rural areas had access to home, non-cellular broadband internet with download speeds over 25 megabits per second</w:t>
      </w:r>
      <w:r w:rsidRPr="00B65D86">
        <w:rPr>
          <w:sz w:val="8"/>
        </w:rPr>
        <w:t xml:space="preserve">. According to the Federal Communications Commission, </w:t>
      </w:r>
      <w:r w:rsidRPr="00D21337">
        <w:rPr>
          <w:b/>
          <w:bCs/>
          <w:u w:val="single"/>
        </w:rPr>
        <w:t>25 megabits per second is fast enough to stream HD video or videoconference at the same time for more than one person.</w:t>
      </w:r>
      <w:r w:rsidRPr="00B65D86">
        <w:rPr>
          <w:sz w:val="8"/>
        </w:rPr>
        <w:t xml:space="preserve"> Meanwhile, </w:t>
      </w:r>
      <w:r w:rsidRPr="00D21337">
        <w:rPr>
          <w:b/>
          <w:bCs/>
          <w:u w:val="single"/>
        </w:rPr>
        <w:t xml:space="preserve">99 percent of the urban population has access to </w:t>
      </w:r>
      <w:proofErr w:type="gramStart"/>
      <w:r w:rsidRPr="00D21337">
        <w:rPr>
          <w:b/>
          <w:bCs/>
          <w:u w:val="single"/>
        </w:rPr>
        <w:t>high speed</w:t>
      </w:r>
      <w:proofErr w:type="gramEnd"/>
      <w:r w:rsidRPr="00D21337">
        <w:rPr>
          <w:b/>
          <w:bCs/>
          <w:u w:val="single"/>
        </w:rPr>
        <w:t xml:space="preserve"> internet.</w:t>
      </w:r>
      <w:r w:rsidRPr="00B65D86">
        <w:rPr>
          <w:sz w:val="8"/>
        </w:rPr>
        <w:t xml:space="preserve"> The Canadian Radio-Television and Telecommunications Commission says that around 45.6 percent of rural households have broadband internet with at least a 50 megabits per second download speed. </w:t>
      </w:r>
      <w:proofErr w:type="spellStart"/>
      <w:r w:rsidRPr="00B65D86">
        <w:rPr>
          <w:b/>
          <w:bCs/>
          <w:highlight w:val="yellow"/>
          <w:u w:val="single"/>
        </w:rPr>
        <w:t>Starlink</w:t>
      </w:r>
      <w:proofErr w:type="spellEnd"/>
      <w:r w:rsidRPr="007F0E0E">
        <w:rPr>
          <w:b/>
          <w:bCs/>
          <w:u w:val="single"/>
        </w:rPr>
        <w:t xml:space="preserve">, SpaceX’s foray into satellite internet, which launched in late 2020, </w:t>
      </w:r>
      <w:r w:rsidRPr="00B65D86">
        <w:rPr>
          <w:b/>
          <w:bCs/>
          <w:highlight w:val="yellow"/>
          <w:u w:val="single"/>
        </w:rPr>
        <w:t>wants to close</w:t>
      </w:r>
      <w:r w:rsidRPr="007F0E0E">
        <w:rPr>
          <w:b/>
          <w:bCs/>
          <w:u w:val="single"/>
        </w:rPr>
        <w:t xml:space="preserve"> this </w:t>
      </w:r>
      <w:r w:rsidRPr="00B65D86">
        <w:rPr>
          <w:b/>
          <w:bCs/>
          <w:highlight w:val="yellow"/>
          <w:u w:val="single"/>
        </w:rPr>
        <w:t>divide with</w:t>
      </w:r>
      <w:r w:rsidRPr="007F0E0E">
        <w:rPr>
          <w:b/>
          <w:bCs/>
          <w:u w:val="single"/>
        </w:rPr>
        <w:t xml:space="preserve"> its </w:t>
      </w:r>
      <w:r w:rsidRPr="00B65D86">
        <w:rPr>
          <w:b/>
          <w:bCs/>
          <w:highlight w:val="yellow"/>
          <w:u w:val="single"/>
        </w:rPr>
        <w:t>faster satellite technology</w:t>
      </w:r>
      <w:r w:rsidRPr="007F0E0E">
        <w:rPr>
          <w:b/>
          <w:bCs/>
          <w:u w:val="single"/>
        </w:rPr>
        <w:t xml:space="preserve">. </w:t>
      </w:r>
      <w:r w:rsidRPr="00B65D86">
        <w:rPr>
          <w:sz w:val="8"/>
        </w:rPr>
        <w:t xml:space="preserve">According to the company, </w:t>
      </w:r>
      <w:r w:rsidRPr="00B65D86">
        <w:rPr>
          <w:b/>
          <w:bCs/>
          <w:highlight w:val="yellow"/>
          <w:u w:val="single"/>
        </w:rPr>
        <w:t>download speeds</w:t>
      </w:r>
      <w:r w:rsidRPr="007F0E0E">
        <w:rPr>
          <w:b/>
          <w:bCs/>
          <w:u w:val="single"/>
        </w:rPr>
        <w:t xml:space="preserve"> during the current beta-test period should </w:t>
      </w:r>
      <w:r w:rsidRPr="00B65D86">
        <w:rPr>
          <w:b/>
          <w:bCs/>
          <w:highlight w:val="yellow"/>
          <w:u w:val="single"/>
        </w:rPr>
        <w:t>range from 50 to 150</w:t>
      </w:r>
      <w:r w:rsidRPr="007F0E0E">
        <w:rPr>
          <w:b/>
          <w:bCs/>
          <w:u w:val="single"/>
        </w:rPr>
        <w:t xml:space="preserve"> — enough for multiple people to use Zoom with no issue.</w:t>
      </w:r>
      <w:r w:rsidRPr="00B65D86">
        <w:rPr>
          <w:sz w:val="8"/>
        </w:rPr>
        <w:t xml:space="preserve"> </w:t>
      </w:r>
      <w:proofErr w:type="spellStart"/>
      <w:r w:rsidRPr="00B65D86">
        <w:rPr>
          <w:b/>
          <w:bCs/>
          <w:highlight w:val="yellow"/>
          <w:u w:val="single"/>
        </w:rPr>
        <w:t>Starlink</w:t>
      </w:r>
      <w:proofErr w:type="spellEnd"/>
      <w:r w:rsidRPr="00B65D86">
        <w:rPr>
          <w:b/>
          <w:bCs/>
          <w:highlight w:val="yellow"/>
          <w:u w:val="single"/>
        </w:rPr>
        <w:t xml:space="preserve"> does not</w:t>
      </w:r>
      <w:r w:rsidRPr="007F0E0E">
        <w:rPr>
          <w:b/>
          <w:bCs/>
          <w:u w:val="single"/>
        </w:rPr>
        <w:t xml:space="preserve"> currently </w:t>
      </w:r>
      <w:r w:rsidRPr="00B65D86">
        <w:rPr>
          <w:b/>
          <w:bCs/>
          <w:highlight w:val="yellow"/>
          <w:u w:val="single"/>
        </w:rPr>
        <w:t>have</w:t>
      </w:r>
      <w:r w:rsidRPr="007F0E0E">
        <w:rPr>
          <w:b/>
          <w:bCs/>
          <w:u w:val="single"/>
        </w:rPr>
        <w:t xml:space="preserve"> any </w:t>
      </w:r>
      <w:r w:rsidRPr="00B65D86">
        <w:rPr>
          <w:b/>
          <w:bCs/>
          <w:highlight w:val="yellow"/>
          <w:u w:val="single"/>
        </w:rPr>
        <w:t>data limits</w:t>
      </w:r>
      <w:r w:rsidRPr="007F0E0E">
        <w:rPr>
          <w:b/>
          <w:bCs/>
          <w:u w:val="single"/>
        </w:rPr>
        <w:t xml:space="preserve">. Older </w:t>
      </w:r>
      <w:r w:rsidRPr="00B65D86">
        <w:rPr>
          <w:b/>
          <w:bCs/>
          <w:highlight w:val="yellow"/>
          <w:u w:val="single"/>
        </w:rPr>
        <w:t>competing</w:t>
      </w:r>
      <w:r w:rsidRPr="007F0E0E">
        <w:rPr>
          <w:b/>
          <w:bCs/>
          <w:u w:val="single"/>
        </w:rPr>
        <w:t xml:space="preserve"> </w:t>
      </w:r>
      <w:r w:rsidRPr="00B65D86">
        <w:rPr>
          <w:b/>
          <w:bCs/>
          <w:highlight w:val="yellow"/>
          <w:u w:val="single"/>
        </w:rPr>
        <w:t>satellite</w:t>
      </w:r>
      <w:r w:rsidRPr="007F0E0E">
        <w:rPr>
          <w:b/>
          <w:bCs/>
          <w:u w:val="single"/>
        </w:rPr>
        <w:t xml:space="preserve"> providers </w:t>
      </w:r>
      <w:r w:rsidRPr="00B65D86">
        <w:rPr>
          <w:b/>
          <w:bCs/>
          <w:highlight w:val="yellow"/>
          <w:u w:val="single"/>
        </w:rPr>
        <w:t xml:space="preserve">do not offer </w:t>
      </w:r>
      <w:proofErr w:type="spellStart"/>
      <w:r w:rsidRPr="00B65D86">
        <w:rPr>
          <w:b/>
          <w:bCs/>
          <w:highlight w:val="yellow"/>
          <w:u w:val="single"/>
        </w:rPr>
        <w:t>Starlink’s</w:t>
      </w:r>
      <w:proofErr w:type="spellEnd"/>
      <w:r w:rsidRPr="007F0E0E">
        <w:rPr>
          <w:b/>
          <w:bCs/>
          <w:u w:val="single"/>
        </w:rPr>
        <w:t xml:space="preserve"> </w:t>
      </w:r>
      <w:r w:rsidRPr="00B65D86">
        <w:rPr>
          <w:b/>
          <w:bCs/>
          <w:highlight w:val="yellow"/>
          <w:u w:val="single"/>
        </w:rPr>
        <w:t>competitive speeds</w:t>
      </w:r>
      <w:r w:rsidRPr="007F0E0E">
        <w:rPr>
          <w:b/>
          <w:bCs/>
          <w:u w:val="single"/>
        </w:rPr>
        <w:t xml:space="preserve">. Instead, they often </w:t>
      </w:r>
      <w:r w:rsidRPr="00B65D86">
        <w:rPr>
          <w:b/>
          <w:bCs/>
          <w:highlight w:val="yellow"/>
          <w:u w:val="single"/>
        </w:rPr>
        <w:t>impose slower speeds</w:t>
      </w:r>
      <w:r w:rsidRPr="007F0E0E">
        <w:rPr>
          <w:b/>
          <w:bCs/>
          <w:u w:val="single"/>
        </w:rPr>
        <w:t xml:space="preserve"> </w:t>
      </w:r>
      <w:r w:rsidRPr="00B65D86">
        <w:rPr>
          <w:b/>
          <w:bCs/>
          <w:highlight w:val="yellow"/>
          <w:u w:val="single"/>
        </w:rPr>
        <w:t>after</w:t>
      </w:r>
      <w:r w:rsidRPr="007F0E0E">
        <w:rPr>
          <w:b/>
          <w:bCs/>
          <w:u w:val="single"/>
        </w:rPr>
        <w:t xml:space="preserve"> a </w:t>
      </w:r>
      <w:r w:rsidRPr="00B65D86">
        <w:rPr>
          <w:b/>
          <w:bCs/>
          <w:highlight w:val="yellow"/>
          <w:u w:val="single"/>
        </w:rPr>
        <w:t>certain threshold of data</w:t>
      </w:r>
      <w:r w:rsidRPr="007F0E0E">
        <w:rPr>
          <w:b/>
          <w:bCs/>
          <w:u w:val="single"/>
        </w:rPr>
        <w:t xml:space="preserve"> consumption.</w:t>
      </w:r>
      <w:r w:rsidRPr="00B65D86">
        <w:rPr>
          <w:sz w:val="8"/>
        </w:rPr>
        <w:t xml:space="preserve"> </w:t>
      </w:r>
      <w:proofErr w:type="spellStart"/>
      <w:r w:rsidRPr="007F0E0E">
        <w:rPr>
          <w:b/>
          <w:bCs/>
          <w:u w:val="single"/>
        </w:rPr>
        <w:t>Viasat</w:t>
      </w:r>
      <w:proofErr w:type="spellEnd"/>
      <w:r w:rsidRPr="007F0E0E">
        <w:rPr>
          <w:b/>
          <w:bCs/>
          <w:u w:val="single"/>
        </w:rPr>
        <w:t xml:space="preserve"> offers up to 50 megabits per</w:t>
      </w:r>
      <w:r w:rsidRPr="00B65D86">
        <w:rPr>
          <w:sz w:val="8"/>
        </w:rPr>
        <w:t xml:space="preserve"> second on their marketing materials. Depending on an individual’s plan, the company may make the internet slower after a certain threshold of data is </w:t>
      </w:r>
      <w:proofErr w:type="spellStart"/>
      <w:proofErr w:type="gramStart"/>
      <w:r w:rsidRPr="00B65D86">
        <w:rPr>
          <w:sz w:val="8"/>
        </w:rPr>
        <w:t>reached.</w:t>
      </w:r>
      <w:r w:rsidRPr="007F0E0E">
        <w:rPr>
          <w:b/>
          <w:bCs/>
          <w:u w:val="single"/>
        </w:rPr>
        <w:t>HughesNet</w:t>
      </w:r>
      <w:proofErr w:type="spellEnd"/>
      <w:proofErr w:type="gramEnd"/>
      <w:r w:rsidRPr="007F0E0E">
        <w:rPr>
          <w:b/>
          <w:bCs/>
          <w:u w:val="single"/>
        </w:rPr>
        <w:t xml:space="preserve"> offers up to 25 megabits per second</w:t>
      </w:r>
      <w:r w:rsidRPr="00B65D86">
        <w:rPr>
          <w:sz w:val="8"/>
        </w:rPr>
        <w:t xml:space="preserve"> </w:t>
      </w:r>
      <w:r w:rsidRPr="007F0E0E">
        <w:rPr>
          <w:b/>
          <w:bCs/>
          <w:u w:val="single"/>
        </w:rPr>
        <w:t>speeds</w:t>
      </w:r>
      <w:r w:rsidRPr="00B65D86">
        <w:rPr>
          <w:sz w:val="8"/>
        </w:rPr>
        <w:t xml:space="preserve">. However, </w:t>
      </w:r>
      <w:r w:rsidRPr="007F0E0E">
        <w:rPr>
          <w:b/>
          <w:bCs/>
          <w:u w:val="single"/>
        </w:rPr>
        <w:t>the company says that they will slow an individual’s internet to 1-3 megabits per second after the data cap is exceeded</w:t>
      </w:r>
      <w:r w:rsidRPr="00B65D86">
        <w:rPr>
          <w:sz w:val="8"/>
        </w:rPr>
        <w:t xml:space="preserve">. There are also other options available when no ground-based internet exists. Some areas have access to cellular home internet. This internet is </w:t>
      </w:r>
      <w:proofErr w:type="gramStart"/>
      <w:r w:rsidRPr="00B65D86">
        <w:rPr>
          <w:sz w:val="8"/>
        </w:rPr>
        <w:t>similar to</w:t>
      </w:r>
      <w:proofErr w:type="gramEnd"/>
      <w:r w:rsidRPr="00B65D86">
        <w:rPr>
          <w:sz w:val="8"/>
        </w:rPr>
        <w:t xml:space="preserve"> regular home internet. However, it connects to a nearby LTE cell tower. T-Mobile promises speeds over 50 megabits per second with no data caps. AT&amp;T offers speeds of around 25 megabits per second with a data cap of 350 gigabytes. Verizon promises up to 25 megabits per second with no data caps. Bill Tetley, from Wellesley Township, Ontario, has struggled with internet service in the past. He says that his LTE-</w:t>
      </w:r>
      <w:r w:rsidRPr="007F0E0E">
        <w:rPr>
          <w:b/>
          <w:bCs/>
          <w:u w:val="single"/>
        </w:rPr>
        <w:t>based internet from his Canadian provider had a low data cap of 100 gigabytes. It was also inconsistent</w:t>
      </w:r>
      <w:r w:rsidRPr="00B65D86">
        <w:rPr>
          <w:sz w:val="8"/>
        </w:rPr>
        <w:t xml:space="preserve">. </w:t>
      </w:r>
      <w:r w:rsidRPr="007F0E0E">
        <w:rPr>
          <w:b/>
          <w:bCs/>
          <w:u w:val="single"/>
        </w:rPr>
        <w:t>His download speeds ranged from 10 to 15 megabits per second</w:t>
      </w:r>
      <w:r w:rsidRPr="00B65D86">
        <w:rPr>
          <w:sz w:val="8"/>
        </w:rPr>
        <w:t xml:space="preserve">. Though he still has some consistency issues </w:t>
      </w:r>
      <w:r w:rsidRPr="00B65D86">
        <w:rPr>
          <w:b/>
          <w:bCs/>
          <w:highlight w:val="yellow"/>
          <w:u w:val="single"/>
        </w:rPr>
        <w:t xml:space="preserve">with </w:t>
      </w:r>
      <w:proofErr w:type="spellStart"/>
      <w:r w:rsidRPr="00B65D86">
        <w:rPr>
          <w:b/>
          <w:bCs/>
          <w:highlight w:val="yellow"/>
          <w:u w:val="single"/>
        </w:rPr>
        <w:t>Starlink</w:t>
      </w:r>
      <w:proofErr w:type="spellEnd"/>
      <w:r w:rsidRPr="00B65D86">
        <w:rPr>
          <w:b/>
          <w:bCs/>
          <w:highlight w:val="yellow"/>
          <w:u w:val="single"/>
        </w:rPr>
        <w:t>,</w:t>
      </w:r>
      <w:r w:rsidRPr="00B65D86">
        <w:rPr>
          <w:sz w:val="8"/>
        </w:rPr>
        <w:t xml:space="preserve"> </w:t>
      </w:r>
      <w:r w:rsidRPr="00B65D86">
        <w:rPr>
          <w:b/>
          <w:bCs/>
          <w:u w:val="single"/>
        </w:rPr>
        <w:t xml:space="preserve">he no longer has a data cap and the speeds he </w:t>
      </w:r>
      <w:r w:rsidRPr="00B65D86">
        <w:rPr>
          <w:b/>
          <w:bCs/>
          <w:highlight w:val="yellow"/>
          <w:u w:val="single"/>
        </w:rPr>
        <w:t>experiences are faster</w:t>
      </w:r>
      <w:r w:rsidRPr="00B65D86">
        <w:rPr>
          <w:b/>
          <w:bCs/>
          <w:u w:val="single"/>
        </w:rPr>
        <w:t xml:space="preserve"> at </w:t>
      </w:r>
      <w:r w:rsidRPr="00B65D86">
        <w:rPr>
          <w:b/>
          <w:bCs/>
          <w:highlight w:val="yellow"/>
          <w:u w:val="single"/>
        </w:rPr>
        <w:t>around 30 to 130 megabits</w:t>
      </w:r>
      <w:r w:rsidRPr="00B65D86">
        <w:rPr>
          <w:b/>
          <w:bCs/>
          <w:u w:val="single"/>
        </w:rPr>
        <w:t xml:space="preserve"> per second. </w:t>
      </w:r>
      <w:r w:rsidRPr="00B65D86">
        <w:rPr>
          <w:sz w:val="8"/>
        </w:rPr>
        <w:t xml:space="preserve">“We would try hard to stay under 100 gigabytes, but routinely went over and that got very expensive,” Tetley said. </w:t>
      </w:r>
      <w:proofErr w:type="spellStart"/>
      <w:r w:rsidRPr="00B65D86">
        <w:rPr>
          <w:sz w:val="8"/>
        </w:rPr>
        <w:t>Starlink</w:t>
      </w:r>
      <w:proofErr w:type="spellEnd"/>
      <w:r w:rsidRPr="00B65D86">
        <w:rPr>
          <w:sz w:val="8"/>
        </w:rPr>
        <w:t xml:space="preserve"> is not cheap. Users are required to buy a starter kit that includes a satellite antenna —affectionately named </w:t>
      </w:r>
      <w:proofErr w:type="spellStart"/>
      <w:r w:rsidRPr="00B65D86">
        <w:rPr>
          <w:sz w:val="8"/>
        </w:rPr>
        <w:t>dishy</w:t>
      </w:r>
      <w:proofErr w:type="spellEnd"/>
      <w:r w:rsidRPr="00B65D86">
        <w:rPr>
          <w:sz w:val="8"/>
        </w:rPr>
        <w:t xml:space="preserve"> by </w:t>
      </w:r>
      <w:proofErr w:type="spellStart"/>
      <w:r w:rsidRPr="00B65D86">
        <w:rPr>
          <w:sz w:val="8"/>
        </w:rPr>
        <w:t>Starlink’s</w:t>
      </w:r>
      <w:proofErr w:type="spellEnd"/>
      <w:r w:rsidRPr="00B65D86">
        <w:rPr>
          <w:sz w:val="8"/>
        </w:rPr>
        <w:t xml:space="preserve"> users — which costs $499. Service itself costs $99 per month; in contrast, according to data from market research consultancy BVA-BDRC and Cable.co.uk, Americans pay an average of $66 per month for broadband internet. Canadians spend even lower rates than Americans, at an average of $55 per month on the internet. While the initial reception of the service has been positive, </w:t>
      </w:r>
      <w:proofErr w:type="spellStart"/>
      <w:r w:rsidRPr="00B65D86">
        <w:rPr>
          <w:sz w:val="8"/>
        </w:rPr>
        <w:t>Starlink</w:t>
      </w:r>
      <w:proofErr w:type="spellEnd"/>
      <w:r w:rsidRPr="00B65D86">
        <w:rPr>
          <w:sz w:val="8"/>
        </w:rPr>
        <w:t xml:space="preserve"> has its detractors. The International Astronomical Union says that satellite constellations like </w:t>
      </w:r>
      <w:proofErr w:type="spellStart"/>
      <w:r w:rsidRPr="00B65D86">
        <w:rPr>
          <w:sz w:val="8"/>
        </w:rPr>
        <w:t>Starlink’s</w:t>
      </w:r>
      <w:proofErr w:type="spellEnd"/>
      <w:r w:rsidRPr="00B65D86">
        <w:rPr>
          <w:sz w:val="8"/>
        </w:rPr>
        <w:t xml:space="preserve"> may make it more difficult to use sensitive ground-based telescopes. Radio telescopes, which recently were instrumental in producing the first image of a black hole, can also be threatened by the interference that the </w:t>
      </w:r>
      <w:proofErr w:type="spellStart"/>
      <w:r w:rsidRPr="00B65D86">
        <w:rPr>
          <w:sz w:val="8"/>
        </w:rPr>
        <w:t>Starlink</w:t>
      </w:r>
      <w:proofErr w:type="spellEnd"/>
      <w:r w:rsidRPr="00B65D86">
        <w:rPr>
          <w:sz w:val="8"/>
        </w:rPr>
        <w:t xml:space="preserve"> constellations </w:t>
      </w:r>
      <w:proofErr w:type="spellStart"/>
      <w:proofErr w:type="gramStart"/>
      <w:r w:rsidRPr="00B65D86">
        <w:rPr>
          <w:sz w:val="8"/>
        </w:rPr>
        <w:t>create.Starlink</w:t>
      </w:r>
      <w:proofErr w:type="spellEnd"/>
      <w:proofErr w:type="gramEnd"/>
      <w:r w:rsidRPr="00B65D86">
        <w:rPr>
          <w:sz w:val="8"/>
        </w:rPr>
        <w:t xml:space="preserve"> is currently in its beta-testing phase where they are limiting the number of users in a given area, but, according to their website, they “will continue expansion to near-global coverage of the populated world in 2021.”</w:t>
      </w:r>
    </w:p>
    <w:p w14:paraId="588274F3" w14:textId="5BC32F8E" w:rsidR="00DA032F" w:rsidRPr="00DA032F" w:rsidRDefault="00DA032F" w:rsidP="00DA032F">
      <w:pPr>
        <w:pStyle w:val="Heading2"/>
      </w:pPr>
      <w:r>
        <w:lastRenderedPageBreak/>
        <w:t>Case</w:t>
      </w:r>
    </w:p>
    <w:p w14:paraId="39077659" w14:textId="722B9AA0" w:rsidR="00DA032F" w:rsidRDefault="007262D6" w:rsidP="007262D6">
      <w:pPr>
        <w:pStyle w:val="Heading3"/>
      </w:pPr>
      <w:r>
        <w:lastRenderedPageBreak/>
        <w:t>OV</w:t>
      </w:r>
    </w:p>
    <w:p w14:paraId="0DD7D8D9" w14:textId="5E2C09B0" w:rsidR="007262D6" w:rsidRDefault="007262D6" w:rsidP="007262D6">
      <w:pPr>
        <w:pStyle w:val="Heading4"/>
      </w:pPr>
      <w:r>
        <w:t xml:space="preserve">Drop them for not specifying an enforcement mechanism or </w:t>
      </w:r>
      <w:proofErr w:type="spellStart"/>
      <w:r>
        <w:t>fiating</w:t>
      </w:r>
      <w:proofErr w:type="spellEnd"/>
      <w:r>
        <w:t xml:space="preserve"> anything – decks my ability to do things like make </w:t>
      </w:r>
      <w:proofErr w:type="spellStart"/>
      <w:r>
        <w:t>larp</w:t>
      </w:r>
      <w:proofErr w:type="spellEnd"/>
      <w:r>
        <w:t xml:space="preserve"> offense destroying policymaking – also stops us from debating about enforcement – lots of </w:t>
      </w:r>
      <w:proofErr w:type="spellStart"/>
      <w:r>
        <w:t>affs</w:t>
      </w:r>
      <w:proofErr w:type="spellEnd"/>
      <w:r>
        <w:t xml:space="preserve"> have that – destroys ed.</w:t>
      </w:r>
    </w:p>
    <w:p w14:paraId="5A7C975A" w14:textId="77777777" w:rsidR="007262D6" w:rsidRPr="007262D6" w:rsidRDefault="007262D6" w:rsidP="007262D6"/>
    <w:sectPr w:rsidR="007262D6" w:rsidRPr="007262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03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543"/>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22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C4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0E0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2D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42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4DD"/>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32F"/>
    <w:rsid w:val="00DB2337"/>
    <w:rsid w:val="00DB5F87"/>
    <w:rsid w:val="00DB699B"/>
    <w:rsid w:val="00DC0376"/>
    <w:rsid w:val="00DC099B"/>
    <w:rsid w:val="00DC2BE5"/>
    <w:rsid w:val="00DD4CD4"/>
    <w:rsid w:val="00DD65A2"/>
    <w:rsid w:val="00DD6770"/>
    <w:rsid w:val="00DE0749"/>
    <w:rsid w:val="00DE1CE2"/>
    <w:rsid w:val="00DF1210"/>
    <w:rsid w:val="00DF137D"/>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A5B95"/>
  <w14:defaultImageDpi w14:val="300"/>
  <w15:docId w15:val="{58595657-283E-0A48-A1DD-EBB380FD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03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03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03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03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
    <w:basedOn w:val="Normal"/>
    <w:next w:val="Normal"/>
    <w:link w:val="Heading4Char"/>
    <w:uiPriority w:val="9"/>
    <w:unhideWhenUsed/>
    <w:qFormat/>
    <w:rsid w:val="00DA03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03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32F"/>
  </w:style>
  <w:style w:type="character" w:customStyle="1" w:styleId="Heading1Char">
    <w:name w:val="Heading 1 Char"/>
    <w:aliases w:val="Pocket Char"/>
    <w:basedOn w:val="DefaultParagraphFont"/>
    <w:link w:val="Heading1"/>
    <w:uiPriority w:val="9"/>
    <w:rsid w:val="00DA03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03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03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DA03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032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A032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DA03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032F"/>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DA032F"/>
    <w:rPr>
      <w:color w:val="auto"/>
      <w:u w:val="none"/>
    </w:rPr>
  </w:style>
  <w:style w:type="paragraph" w:styleId="DocumentMap">
    <w:name w:val="Document Map"/>
    <w:basedOn w:val="Normal"/>
    <w:link w:val="DocumentMapChar"/>
    <w:uiPriority w:val="99"/>
    <w:semiHidden/>
    <w:unhideWhenUsed/>
    <w:rsid w:val="00DA03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032F"/>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DA03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DA032F"/>
    <w:pPr>
      <w:pBdr>
        <w:top w:val="single" w:sz="18" w:space="1" w:color="auto"/>
        <w:left w:val="single" w:sz="18" w:space="4" w:color="auto"/>
        <w:bottom w:val="single" w:sz="18" w:space="1" w:color="auto"/>
        <w:right w:val="single" w:sz="1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climate-report-net-zero.html" TargetMode="External"/><Relationship Id="rId18" Type="http://schemas.openxmlformats.org/officeDocument/2006/relationships/hyperlink" Target="https://www.space.com/42089-space-force.html" TargetMode="External"/><Relationship Id="rId26" Type="http://schemas.openxmlformats.org/officeDocument/2006/relationships/hyperlink" Target="https://space.nss.org/space-solar-power/" TargetMode="External"/><Relationship Id="rId3" Type="http://schemas.openxmlformats.org/officeDocument/2006/relationships/customXml" Target="../customXml/item3.xml"/><Relationship Id="rId21" Type="http://schemas.openxmlformats.org/officeDocument/2006/relationships/hyperlink" Target="https://www.space.com/x-37b-military-space-plane-surprising-fact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ace.com/16952-nasa-jet-propulsion-laboratory.html" TargetMode="External"/><Relationship Id="rId17" Type="http://schemas.openxmlformats.org/officeDocument/2006/relationships/hyperlink" Target="https://www.space.com/nasa-low-earth-orbit-iss-commercialization.html" TargetMode="External"/><Relationship Id="rId25" Type="http://schemas.openxmlformats.org/officeDocument/2006/relationships/hyperlink" Target="https://www.greenmatch.co.uk/solar-energy/solar-panels" TargetMode="External"/><Relationship Id="rId33" Type="http://schemas.openxmlformats.org/officeDocument/2006/relationships/hyperlink" Target="http://www.starlink.com/" TargetMode="External"/><Relationship Id="rId2" Type="http://schemas.openxmlformats.org/officeDocument/2006/relationships/customXml" Target="../customXml/item2.xml"/><Relationship Id="rId16" Type="http://schemas.openxmlformats.org/officeDocument/2006/relationships/hyperlink" Target="https://www.youtube.com/watch?v=5E-0NYnAaUA" TargetMode="External"/><Relationship Id="rId20" Type="http://schemas.openxmlformats.org/officeDocument/2006/relationships/hyperlink" Target="https://www.space.com/x-37b-space-plane-solar-power-beaming" TargetMode="External"/><Relationship Id="rId29" Type="http://schemas.openxmlformats.org/officeDocument/2006/relationships/hyperlink" Target="https://www.greenmatch.co.uk/blog/2014/11/how-efficient-are-solar-pan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45950-nikola-tesla-biography.html" TargetMode="External"/><Relationship Id="rId24" Type="http://schemas.openxmlformats.org/officeDocument/2006/relationships/hyperlink" Target="https://www.greenmatch.co.uk/blog/clean-energy" TargetMode="External"/><Relationship Id="rId32" Type="http://schemas.openxmlformats.org/officeDocument/2006/relationships/hyperlink" Target="https://www.greenmatch.co.uk/blog/2015/01/the-future-for-solar-power-in-the-uk" TargetMode="External"/><Relationship Id="rId5" Type="http://schemas.openxmlformats.org/officeDocument/2006/relationships/numbering" Target="numbering.xml"/><Relationship Id="rId15" Type="http://schemas.openxmlformats.org/officeDocument/2006/relationships/hyperlink" Target="https://www.space.com/spacex-starlink-satellites.html" TargetMode="External"/><Relationship Id="rId23" Type="http://schemas.openxmlformats.org/officeDocument/2006/relationships/hyperlink" Target="https://www.greenmatch.co.uk/blog/2014/08/5-advantages-and-5-disadvantages-of-solar-energy" TargetMode="External"/><Relationship Id="rId28" Type="http://schemas.openxmlformats.org/officeDocument/2006/relationships/hyperlink" Target="https://ourworldindata.org/uploads/2020/02/Safest-source-of-energy.png" TargetMode="External"/><Relationship Id="rId10" Type="http://schemas.openxmlformats.org/officeDocument/2006/relationships/hyperlink" Target="https://www.space.com/solar-power-stations-in-space-could-be-the-answer-to-our-energy-needs.html" TargetMode="External"/><Relationship Id="rId19" Type="http://schemas.openxmlformats.org/officeDocument/2006/relationships/hyperlink" Target="https://www.space.com/25275-x37b-space-plane.html" TargetMode="External"/><Relationship Id="rId31" Type="http://schemas.openxmlformats.org/officeDocument/2006/relationships/hyperlink" Target="https://www.greenmatch.co.uk/blog/2014/08/what-is-the-installation-cost-for-solar-panels" TargetMode="External"/><Relationship Id="rId4" Type="http://schemas.openxmlformats.org/officeDocument/2006/relationships/customXml" Target="../customXml/item4.xml"/><Relationship Id="rId9" Type="http://schemas.openxmlformats.org/officeDocument/2006/relationships/hyperlink" Target="https://www.space.com/54-earth-history-composition-and-atmosphere.html" TargetMode="External"/><Relationship Id="rId14" Type="http://schemas.openxmlformats.org/officeDocument/2006/relationships/hyperlink" Target="https://www.livescience.com/climate-change.html" TargetMode="External"/><Relationship Id="rId22" Type="http://schemas.openxmlformats.org/officeDocument/2006/relationships/hyperlink" Target="https://www.space.com/climate-change-dimming-earth" TargetMode="External"/><Relationship Id="rId27" Type="http://schemas.openxmlformats.org/officeDocument/2006/relationships/hyperlink" Target="https://www.un.org/development/desa/en/news/population/world-population-prospects-2019.html" TargetMode="External"/><Relationship Id="rId30" Type="http://schemas.openxmlformats.org/officeDocument/2006/relationships/hyperlink" Target="https://space.nss.org/space-solar-power/"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13</Pages>
  <Words>6482</Words>
  <Characters>36949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2022-01-07T21:34:00Z</dcterms:created>
  <dcterms:modified xsi:type="dcterms:W3CDTF">2022-01-07T22:57:00Z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