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D33ED" w14:textId="7FEB8BBA" w:rsidR="00EF1261" w:rsidRDefault="001C4A46" w:rsidP="00EF1261">
      <w:pPr>
        <w:pStyle w:val="Heading2"/>
      </w:pPr>
      <w:r>
        <w:t>1</w:t>
      </w:r>
      <w:r w:rsidR="00EF1261">
        <w:t xml:space="preserve"> – Dean</w:t>
      </w:r>
    </w:p>
    <w:p w14:paraId="481DC731" w14:textId="77777777" w:rsidR="00EF1261" w:rsidRDefault="00EF1261" w:rsidP="00EF1261">
      <w:pPr>
        <w:pStyle w:val="Heading4"/>
        <w:spacing w:before="0" w:line="240" w:lineRule="auto"/>
      </w:pPr>
      <w:r>
        <w:t xml:space="preserve">Forms of fragmented politics completely cedes the political to capitalism. Engagement in </w:t>
      </w:r>
      <w:proofErr w:type="spellStart"/>
      <w:r>
        <w:t>undercommon</w:t>
      </w:r>
      <w:proofErr w:type="spellEnd"/>
      <w:r>
        <w:t xml:space="preserve"> communication is too individualized and resists collective and concrete change. This constitutes enjoyment of melancholic pleasures of being distanced and accommodated to the real world, and as a result remains stuck in parasitic oppression without change – Dean 13: </w:t>
      </w:r>
    </w:p>
    <w:p w14:paraId="396F7034" w14:textId="77777777" w:rsidR="00EF1261" w:rsidRPr="008B3F10" w:rsidRDefault="00EF1261" w:rsidP="00EF1261">
      <w:r w:rsidRPr="008B3F10">
        <w:t>“Communist Desire”, Jodi Dean</w:t>
      </w:r>
      <w:proofErr w:type="gramStart"/>
      <w:r w:rsidRPr="008B3F10">
        <w:t>, ,</w:t>
      </w:r>
      <w:proofErr w:type="gramEnd"/>
      <w:r w:rsidRPr="008B3F10">
        <w:t xml:space="preserve"> 2013, LHP AM</w:t>
      </w:r>
    </w:p>
    <w:p w14:paraId="033046B9" w14:textId="77777777" w:rsidR="00EF1261" w:rsidRDefault="00EF1261" w:rsidP="00EF1261">
      <w:pPr>
        <w:spacing w:after="0" w:line="240" w:lineRule="auto"/>
        <w:rPr>
          <w:b/>
          <w:bCs/>
          <w:u w:val="single"/>
        </w:rPr>
      </w:pPr>
      <w:r w:rsidRPr="0066466C">
        <w:rPr>
          <w:sz w:val="8"/>
        </w:rPr>
        <w:t>An emphasis on the drive dimension of melancholia, on Freud's attention to the way sadism in melancholia is 'turned round upon the subject's own self', leads to an interpretation of the general contours shaping the left that differs from Brown's</w:t>
      </w:r>
      <w:r w:rsidRPr="0066466C">
        <w:rPr>
          <w:b/>
          <w:bCs/>
          <w:u w:val="single"/>
        </w:rPr>
        <w:t xml:space="preserve">. Instead of a left attached to an </w:t>
      </w:r>
      <w:proofErr w:type="spellStart"/>
      <w:r w:rsidRPr="0066466C">
        <w:rPr>
          <w:b/>
          <w:bCs/>
          <w:u w:val="single"/>
        </w:rPr>
        <w:t>unaclmowledged</w:t>
      </w:r>
      <w:proofErr w:type="spellEnd"/>
      <w:r w:rsidRPr="0066466C">
        <w:rPr>
          <w:b/>
          <w:bCs/>
          <w:u w:val="single"/>
        </w:rPr>
        <w:t xml:space="preserve"> orthodoxy,</w:t>
      </w:r>
      <w:r w:rsidRPr="0066466C">
        <w:rPr>
          <w:sz w:val="8"/>
        </w:rPr>
        <w:t xml:space="preserve"> </w:t>
      </w:r>
      <w:r w:rsidRPr="0066466C">
        <w:rPr>
          <w:b/>
          <w:bCs/>
          <w:u w:val="single"/>
        </w:rPr>
        <w:t>we have one that has given way on the desire for communism, betrayed its historical commitment to the proletariat, and sublimated revolutionary energies into restorationist practices that strengthen the hold of capitalism</w:t>
      </w:r>
      <w:r w:rsidRPr="0066466C">
        <w:rPr>
          <w:sz w:val="8"/>
          <w:highlight w:val="yellow"/>
        </w:rPr>
        <w:t xml:space="preserve">. </w:t>
      </w:r>
      <w:r w:rsidRPr="0066466C">
        <w:rPr>
          <w:b/>
          <w:bCs/>
          <w:highlight w:val="yellow"/>
          <w:u w:val="single"/>
        </w:rPr>
        <w:t>This left has replaced commitments to the emancipatory</w:t>
      </w:r>
      <w:r w:rsidRPr="0066466C">
        <w:rPr>
          <w:b/>
          <w:bCs/>
          <w:u w:val="single"/>
        </w:rPr>
        <w:t xml:space="preserve">, egalitarian struggles of working people against capitalism - commitments that were never fully orthodox, but always ruptured, conflicted and contested - </w:t>
      </w:r>
      <w:r w:rsidRPr="0066466C">
        <w:rPr>
          <w:b/>
          <w:bCs/>
          <w:highlight w:val="yellow"/>
          <w:u w:val="single"/>
        </w:rPr>
        <w:t>with incessant activity</w:t>
      </w:r>
      <w:r w:rsidRPr="0066466C">
        <w:rPr>
          <w:sz w:val="8"/>
        </w:rPr>
        <w:t xml:space="preserve"> (not unlike the manic Freud also associates with melancholia), and so </w:t>
      </w:r>
      <w:r w:rsidRPr="0066466C">
        <w:rPr>
          <w:b/>
          <w:bCs/>
          <w:u w:val="single"/>
        </w:rPr>
        <w:t>now satisfies itself with criticism and interpretation, small projects and local actions, particular issues and legislative victories, art, technology, procedures, and process</w:t>
      </w:r>
      <w:r w:rsidRPr="0066466C">
        <w:rPr>
          <w:sz w:val="8"/>
        </w:rPr>
        <w:t>. It sublimates revolutionary desire to democratic drive, to the repetitious practices offered up as democracy (whether representative, deliberative or radical</w:t>
      </w:r>
      <w:r w:rsidRPr="0066466C">
        <w:rPr>
          <w:sz w:val="8"/>
          <w:highlight w:val="yellow"/>
        </w:rPr>
        <w:t xml:space="preserve">). </w:t>
      </w:r>
      <w:r w:rsidRPr="0066466C">
        <w:rPr>
          <w:b/>
          <w:bCs/>
          <w:highlight w:val="yellow"/>
          <w:u w:val="single"/>
        </w:rPr>
        <w:t>Having already conceded to the inevitably of capitalism, it noticeably abandons 'any striking power against the big bourgeoisie'</w:t>
      </w:r>
      <w:r w:rsidRPr="0066466C">
        <w:rPr>
          <w:b/>
          <w:bCs/>
          <w:u w:val="single"/>
        </w:rPr>
        <w:t xml:space="preserve">, </w:t>
      </w:r>
      <w:r w:rsidRPr="0066466C">
        <w:rPr>
          <w:sz w:val="8"/>
        </w:rPr>
        <w:t xml:space="preserve">to return to Benjamin's language. For such a left, </w:t>
      </w:r>
      <w:r w:rsidRPr="0066466C">
        <w:rPr>
          <w:b/>
          <w:bCs/>
          <w:highlight w:val="yellow"/>
          <w:u w:val="single"/>
        </w:rPr>
        <w:t>enjoyment comes from its withdrawal from responsibility</w:t>
      </w:r>
      <w:r w:rsidRPr="0066466C">
        <w:rPr>
          <w:b/>
          <w:bCs/>
          <w:u w:val="single"/>
        </w:rPr>
        <w:t xml:space="preserve">, its sublimation of goals and responsibilities </w:t>
      </w:r>
      <w:r w:rsidRPr="0066466C">
        <w:rPr>
          <w:b/>
          <w:bCs/>
          <w:highlight w:val="yellow"/>
          <w:u w:val="single"/>
        </w:rPr>
        <w:t xml:space="preserve">into </w:t>
      </w:r>
      <w:r w:rsidRPr="0066466C">
        <w:rPr>
          <w:b/>
          <w:bCs/>
          <w:u w:val="single"/>
        </w:rPr>
        <w:t xml:space="preserve">the </w:t>
      </w:r>
      <w:r w:rsidRPr="0066466C">
        <w:rPr>
          <w:b/>
          <w:bCs/>
          <w:highlight w:val="yellow"/>
          <w:u w:val="single"/>
        </w:rPr>
        <w:t>branching, fragmented practices</w:t>
      </w:r>
      <w:r w:rsidRPr="0066466C">
        <w:rPr>
          <w:b/>
          <w:bCs/>
          <w:u w:val="single"/>
        </w:rPr>
        <w:t xml:space="preserve"> of micro-politics, self-care, and issue awareness</w:t>
      </w:r>
      <w:r w:rsidRPr="0066466C">
        <w:rPr>
          <w:sz w:val="8"/>
        </w:rPr>
        <w:t>. Perpetually slighted, harmed and undone</w:t>
      </w:r>
      <w:r w:rsidRPr="0066466C">
        <w:rPr>
          <w:b/>
          <w:bCs/>
          <w:highlight w:val="yellow"/>
          <w:u w:val="single"/>
        </w:rPr>
        <w:t>, this left remains stuck in repetition, unable to break out of the circuits of drive in which it is caught</w:t>
      </w:r>
      <w:r w:rsidRPr="0066466C">
        <w:rPr>
          <w:sz w:val="8"/>
        </w:rPr>
        <w:t xml:space="preserve"> - unable because it enjoys. </w:t>
      </w:r>
      <w:r w:rsidRPr="0066466C">
        <w:rPr>
          <w:b/>
          <w:bCs/>
          <w:u w:val="single"/>
        </w:rPr>
        <w:t>Might this not explain why such a left confuses discipline with domination, why it forfeits collectivity in the name of an illusory, individualist freedom that continuously seeks to fragment and disrupt any assertion of a collective or a common?</w:t>
      </w:r>
      <w:r w:rsidRPr="0066466C">
        <w:rPr>
          <w:sz w:val="8"/>
        </w:rPr>
        <w:t xml:space="preserve"> The watchwords of critique within this structure of left desire are moralism, dogmatism, authoritarianism and utopianism - watchwords enacting a perpetual self-surveillance: has an argument, position or view inadvertently </w:t>
      </w:r>
      <w:proofErr w:type="spellStart"/>
      <w:r w:rsidRPr="0066466C">
        <w:rPr>
          <w:sz w:val="8"/>
        </w:rPr>
        <w:t>rukeo</w:t>
      </w:r>
      <w:proofErr w:type="spellEnd"/>
      <w:r w:rsidRPr="0066466C">
        <w:rPr>
          <w:sz w:val="8"/>
        </w:rPr>
        <w:t xml:space="preserve"> one of these errors? Even some of its militants reject party and state, division and decision, securing in advance an inefficacy sure to guarantee it the nuggets of satisfaction drive provides. </w:t>
      </w:r>
      <w:r w:rsidRPr="0066466C">
        <w:rPr>
          <w:b/>
          <w:bCs/>
          <w:u w:val="single"/>
        </w:rPr>
        <w:t xml:space="preserve">If this left is rightly described as melancholic, and I agree with Brown that it is, then </w:t>
      </w:r>
      <w:r w:rsidRPr="0066466C">
        <w:rPr>
          <w:b/>
          <w:bCs/>
          <w:highlight w:val="yellow"/>
          <w:u w:val="single"/>
        </w:rPr>
        <w:t>its melancholia derives from</w:t>
      </w:r>
      <w:r w:rsidRPr="0066466C">
        <w:rPr>
          <w:b/>
          <w:bCs/>
          <w:u w:val="single"/>
        </w:rPr>
        <w:t xml:space="preserve"> the real existing compromises and betrayals inextricable from its history - </w:t>
      </w:r>
      <w:r w:rsidRPr="0066466C">
        <w:rPr>
          <w:b/>
          <w:bCs/>
          <w:highlight w:val="yellow"/>
          <w:u w:val="single"/>
        </w:rPr>
        <w:t>its accommodations with reality</w:t>
      </w:r>
      <w:r w:rsidRPr="0066466C">
        <w:rPr>
          <w:b/>
          <w:bCs/>
          <w:u w:val="single"/>
        </w:rPr>
        <w:t xml:space="preserve">, whether of nationalist war, capitalist encirclement, or so-called market demands. </w:t>
      </w:r>
      <w:r w:rsidRPr="0066466C">
        <w:rPr>
          <w:sz w:val="8"/>
        </w:rPr>
        <w:t xml:space="preserve">Lacan teaches that, like Kant's categorical imperative, the super-ego refuses to accept reality as an explanation for failure. Impossible is no excuse - desire is always impossible to satisfy. A wide spectrum of the contemporary left has either accommodated itself, in one or another, to an inevitable capitalism or taken the practical failures of Marxism-Leninism to require the abandonment of antagonism, class, and revolutionary commitment to overturning capitalist arrangements of property and production. </w:t>
      </w:r>
      <w:r w:rsidRPr="0066466C">
        <w:rPr>
          <w:b/>
          <w:bCs/>
          <w:u w:val="single"/>
        </w:rPr>
        <w:t xml:space="preserve">Melancholic fantasy (the communist Master, authoritarian and obscene) as well as sublimated, </w:t>
      </w:r>
      <w:r w:rsidRPr="0066466C">
        <w:rPr>
          <w:b/>
          <w:bCs/>
          <w:highlight w:val="yellow"/>
          <w:u w:val="single"/>
        </w:rPr>
        <w:t>melancholic practic</w:t>
      </w:r>
      <w:r w:rsidRPr="0066466C">
        <w:rPr>
          <w:b/>
          <w:bCs/>
          <w:u w:val="single"/>
        </w:rPr>
        <w:t xml:space="preserve">es (there was no alternative) </w:t>
      </w:r>
      <w:r w:rsidRPr="0066466C">
        <w:rPr>
          <w:b/>
          <w:bCs/>
          <w:highlight w:val="yellow"/>
          <w:u w:val="single"/>
        </w:rPr>
        <w:t>shield this left</w:t>
      </w:r>
      <w:r w:rsidRPr="0066466C">
        <w:rPr>
          <w:b/>
          <w:bCs/>
          <w:u w:val="single"/>
        </w:rPr>
        <w:t>, shield Ltd</w:t>
      </w:r>
      <w:r w:rsidRPr="0066466C">
        <w:rPr>
          <w:b/>
          <w:bCs/>
          <w:highlight w:val="yellow"/>
          <w:u w:val="single"/>
        </w:rPr>
        <w:t>, from confrontation with guilt</w:t>
      </w:r>
      <w:r w:rsidRPr="0066466C">
        <w:rPr>
          <w:b/>
          <w:bCs/>
          <w:u w:val="single"/>
        </w:rPr>
        <w:t xml:space="preserve"> over such betrayal as they capture us in activities that feel productive, important, radical.</w:t>
      </w:r>
    </w:p>
    <w:p w14:paraId="55B8BE88" w14:textId="77777777" w:rsidR="00EF1261" w:rsidRDefault="00EF1261" w:rsidP="00EF1261">
      <w:pPr>
        <w:pStyle w:val="Heading4"/>
      </w:pPr>
      <w:bookmarkStart w:id="0" w:name="_Hlk86565104"/>
      <w:r>
        <w:t xml:space="preserve">The alternative is the politics of the comrade – one that is oriented toward a shared communist horizon – only our methodology can fight capitalism, anything else allows it to take over co-opting any movement – Dean 19: </w:t>
      </w:r>
    </w:p>
    <w:p w14:paraId="2B7240F2" w14:textId="77777777" w:rsidR="00EF1261" w:rsidRPr="00463796" w:rsidRDefault="00EF1261" w:rsidP="00EF1261">
      <w:r w:rsidRPr="00045BAD">
        <w:t>Dean, Jodi. Comrade: An essay on political belonging. Verso, 2019.</w:t>
      </w:r>
      <w:r>
        <w:t xml:space="preserve"> // LHP BT + LHP PS </w:t>
      </w:r>
    </w:p>
    <w:p w14:paraId="59326013" w14:textId="77777777" w:rsidR="00EF1261" w:rsidRPr="00B96633" w:rsidRDefault="00EF1261" w:rsidP="00EF1261">
      <w:pPr>
        <w:spacing w:before="24"/>
        <w:jc w:val="both"/>
        <w:rPr>
          <w:color w:val="000000"/>
          <w:sz w:val="16"/>
        </w:rPr>
      </w:pPr>
      <w:r w:rsidRPr="00B96633">
        <w:rPr>
          <w:color w:val="000000"/>
          <w:sz w:val="16"/>
        </w:rPr>
        <w:t>The term </w:t>
      </w:r>
      <w:r w:rsidRPr="00AE4415">
        <w:rPr>
          <w:b/>
          <w:i/>
          <w:color w:val="000000"/>
          <w:highlight w:val="yellow"/>
          <w:u w:val="single"/>
        </w:rPr>
        <w:t>comrade</w:t>
      </w:r>
      <w:r w:rsidRPr="00AE4415">
        <w:rPr>
          <w:b/>
          <w:color w:val="000000"/>
          <w:highlight w:val="yellow"/>
          <w:u w:val="single"/>
        </w:rPr>
        <w:t xml:space="preserve"> indexes a political relation, </w:t>
      </w:r>
      <w:r w:rsidRPr="00AE4415">
        <w:rPr>
          <w:b/>
          <w:color w:val="000000"/>
          <w:u w:val="single"/>
        </w:rPr>
        <w:t>a set of expectations for action</w:t>
      </w:r>
      <w:r w:rsidRPr="00AE4415">
        <w:rPr>
          <w:b/>
          <w:color w:val="000000"/>
          <w:highlight w:val="yellow"/>
          <w:u w:val="single"/>
        </w:rPr>
        <w:t xml:space="preserve"> to</w:t>
      </w:r>
      <w:r w:rsidRPr="00AE4415">
        <w:rPr>
          <w:b/>
          <w:color w:val="000000"/>
          <w:u w:val="single"/>
        </w:rPr>
        <w:t>ward</w:t>
      </w:r>
      <w:r w:rsidRPr="00AE4415">
        <w:rPr>
          <w:b/>
          <w:color w:val="000000"/>
          <w:highlight w:val="yellow"/>
          <w:u w:val="single"/>
        </w:rPr>
        <w:t xml:space="preserve"> a common goal</w:t>
      </w:r>
      <w:r w:rsidRPr="00B96633">
        <w:rPr>
          <w:color w:val="000000"/>
          <w:sz w:val="16"/>
        </w:rPr>
        <w:t xml:space="preserve">. </w:t>
      </w:r>
      <w:r w:rsidRPr="00463796">
        <w:rPr>
          <w:b/>
          <w:color w:val="000000"/>
          <w:u w:val="single"/>
        </w:rPr>
        <w:t>It highlights the sameness of those on the same side—no matter their differences, comrades stand together</w:t>
      </w:r>
      <w:r w:rsidRPr="00B96633">
        <w:rPr>
          <w:color w:val="000000"/>
          <w:sz w:val="16"/>
        </w:rPr>
        <w:t xml:space="preserve">. As Obama’s joke implies, when you share a politics, you don’t generally distance yourself from your comrades. </w:t>
      </w:r>
      <w:r w:rsidRPr="00AE4415">
        <w:rPr>
          <w:b/>
          <w:color w:val="000000"/>
          <w:u w:val="single"/>
        </w:rPr>
        <w:t>Comradeship binds action</w:t>
      </w:r>
      <w:r w:rsidRPr="00B96633">
        <w:rPr>
          <w:color w:val="000000"/>
          <w:sz w:val="16"/>
        </w:rPr>
        <w:t xml:space="preserve">, </w:t>
      </w:r>
      <w:r w:rsidRPr="00AE4415">
        <w:rPr>
          <w:b/>
          <w:color w:val="000000"/>
          <w:u w:val="single"/>
        </w:rPr>
        <w:t>and in</w:t>
      </w:r>
      <w:r w:rsidRPr="00B96633">
        <w:rPr>
          <w:color w:val="000000"/>
          <w:sz w:val="16"/>
        </w:rPr>
        <w:t xml:space="preserve"> this binding, </w:t>
      </w:r>
      <w:r w:rsidRPr="00AE4415">
        <w:rPr>
          <w:b/>
          <w:color w:val="000000"/>
          <w:u w:val="single"/>
        </w:rPr>
        <w:t>this solidarity, it</w:t>
      </w:r>
      <w:r w:rsidRPr="00B96633">
        <w:rPr>
          <w:color w:val="000000"/>
          <w:sz w:val="16"/>
        </w:rPr>
        <w:t xml:space="preserve"> collectivizes and </w:t>
      </w:r>
      <w:r w:rsidRPr="00AE4415">
        <w:rPr>
          <w:b/>
          <w:color w:val="000000"/>
          <w:u w:val="single"/>
        </w:rPr>
        <w:t xml:space="preserve">directs action </w:t>
      </w:r>
      <w:proofErr w:type="gramStart"/>
      <w:r w:rsidRPr="00AE4415">
        <w:rPr>
          <w:b/>
          <w:color w:val="000000"/>
          <w:u w:val="single"/>
        </w:rPr>
        <w:t>in light of</w:t>
      </w:r>
      <w:proofErr w:type="gramEnd"/>
      <w:r w:rsidRPr="00AE4415">
        <w:rPr>
          <w:b/>
          <w:color w:val="000000"/>
          <w:u w:val="single"/>
        </w:rPr>
        <w:t xml:space="preserve"> a shared vision for the future</w:t>
      </w:r>
      <w:r w:rsidRPr="00B96633">
        <w:rPr>
          <w:color w:val="000000"/>
          <w:sz w:val="16"/>
        </w:rPr>
        <w:t xml:space="preserve">. </w:t>
      </w:r>
      <w:r w:rsidRPr="00463796">
        <w:rPr>
          <w:b/>
          <w:color w:val="000000"/>
          <w:u w:val="single"/>
        </w:rPr>
        <w:t xml:space="preserve">For communists, this is the egalitarian future of a society </w:t>
      </w:r>
      <w:r w:rsidRPr="00463796">
        <w:rPr>
          <w:b/>
          <w:color w:val="000000"/>
          <w:u w:val="single"/>
        </w:rPr>
        <w:lastRenderedPageBreak/>
        <w:t xml:space="preserve">emancipated from the determinations of private property and capitalism and reorganized according to the free association, common benefit, and collective decisions of the producers. </w:t>
      </w:r>
      <w:r w:rsidRPr="00B96633">
        <w:rPr>
          <w:color w:val="000000"/>
          <w:sz w:val="16"/>
        </w:rPr>
        <w:t xml:space="preserve">But the term comrade predates its use by communists and socialists. In romance languages, comrade first appears in the sixteenth century to designate one who shares a room with another. Juan A. Herrero </w:t>
      </w:r>
      <w:proofErr w:type="spellStart"/>
      <w:r w:rsidRPr="00B96633">
        <w:rPr>
          <w:color w:val="000000"/>
          <w:sz w:val="16"/>
        </w:rPr>
        <w:t>Brasas</w:t>
      </w:r>
      <w:proofErr w:type="spellEnd"/>
      <w:r w:rsidRPr="00B96633">
        <w:rPr>
          <w:color w:val="000000"/>
          <w:sz w:val="16"/>
        </w:rPr>
        <w:t xml:space="preserve"> cites a Spanish historical-linguistic dictionary’s definition of the term: “</w:t>
      </w:r>
      <w:proofErr w:type="spellStart"/>
      <w:r w:rsidRPr="00B96633">
        <w:rPr>
          <w:i/>
          <w:color w:val="000000"/>
          <w:sz w:val="16"/>
        </w:rPr>
        <w:t>Camarada</w:t>
      </w:r>
      <w:proofErr w:type="spellEnd"/>
      <w:r w:rsidRPr="00B96633">
        <w:rPr>
          <w:color w:val="000000"/>
          <w:sz w:val="16"/>
        </w:rPr>
        <w:t> is someone who is so close to another man that he eats and sleeps in the same house with him.”</w:t>
      </w:r>
      <w:hyperlink r:id="rId9">
        <w:r w:rsidRPr="00463796">
          <w:rPr>
            <w:color w:val="0000FF"/>
            <w:u w:val="single"/>
            <w:vertAlign w:val="superscript"/>
          </w:rPr>
          <w:t>2</w:t>
        </w:r>
      </w:hyperlink>
      <w:r w:rsidRPr="00B96633">
        <w:rPr>
          <w:color w:val="000000"/>
          <w:sz w:val="16"/>
        </w:rPr>
        <w:t> In French, the term was originally feminine, </w:t>
      </w:r>
      <w:proofErr w:type="spellStart"/>
      <w:r w:rsidRPr="00B96633">
        <w:rPr>
          <w:i/>
          <w:color w:val="000000"/>
          <w:sz w:val="16"/>
        </w:rPr>
        <w:t>camarade</w:t>
      </w:r>
      <w:proofErr w:type="spellEnd"/>
      <w:r w:rsidRPr="00B96633">
        <w:rPr>
          <w:color w:val="000000"/>
          <w:sz w:val="16"/>
        </w:rPr>
        <w:t>, and referred to a barracks or room shared by soldiers.</w:t>
      </w:r>
      <w:hyperlink r:id="rId10">
        <w:r w:rsidRPr="00463796">
          <w:rPr>
            <w:color w:val="0000FF"/>
            <w:u w:val="single"/>
            <w:vertAlign w:val="superscript"/>
          </w:rPr>
          <w:t>3</w:t>
        </w:r>
      </w:hyperlink>
      <w:r w:rsidRPr="00B96633">
        <w:rPr>
          <w:color w:val="000000"/>
          <w:sz w:val="16"/>
        </w:rPr>
        <w:t> Etymologically, comrade derives from </w:t>
      </w:r>
      <w:r w:rsidRPr="00B96633">
        <w:rPr>
          <w:i/>
          <w:color w:val="000000"/>
          <w:sz w:val="16"/>
        </w:rPr>
        <w:t>camera</w:t>
      </w:r>
      <w:r w:rsidRPr="00B96633">
        <w:rPr>
          <w:color w:val="000000"/>
          <w:sz w:val="16"/>
        </w:rPr>
        <w:t>, the Latin word for room, chamber, and vault. The technical connotation of </w:t>
      </w:r>
      <w:r w:rsidRPr="00B96633">
        <w:rPr>
          <w:i/>
          <w:color w:val="000000"/>
          <w:sz w:val="16"/>
        </w:rPr>
        <w:t>vault</w:t>
      </w:r>
      <w:r w:rsidRPr="00B96633">
        <w:rPr>
          <w:color w:val="000000"/>
          <w:sz w:val="16"/>
        </w:rPr>
        <w:t> indexes a generic function, the structure that produces a particular space and holds it open.</w:t>
      </w:r>
      <w:hyperlink r:id="rId11">
        <w:r w:rsidRPr="00463796">
          <w:rPr>
            <w:color w:val="0000FF"/>
            <w:u w:val="single"/>
            <w:vertAlign w:val="superscript"/>
          </w:rPr>
          <w:t>4</w:t>
        </w:r>
      </w:hyperlink>
      <w:r w:rsidRPr="00B96633">
        <w:rPr>
          <w:color w:val="000000"/>
          <w:sz w:val="16"/>
        </w:rPr>
        <w:t xml:space="preserve"> A chamber or room is a repeatable structure that takes its form by producing an inside separate from an outside and providing a supported cover for </w:t>
      </w:r>
      <w:proofErr w:type="gramStart"/>
      <w:r w:rsidRPr="00B96633">
        <w:rPr>
          <w:color w:val="000000"/>
          <w:sz w:val="16"/>
        </w:rPr>
        <w:t>those underneath</w:t>
      </w:r>
      <w:proofErr w:type="gramEnd"/>
      <w:r w:rsidRPr="00B96633">
        <w:rPr>
          <w:color w:val="000000"/>
          <w:sz w:val="16"/>
        </w:rPr>
        <w:t xml:space="preserve"> it. Sharing a room, sharing a space, generates a closeness, an intensity of feeling and expectation of solidarity that differentiates those on one side from those on the other. Comradeship is a political relation of supported cover. Interested in comrade as a mode of address, carrier of expectations, and figure of belonging in the communist and socialist traditions, I emphasize </w:t>
      </w:r>
      <w:r w:rsidRPr="00463796">
        <w:rPr>
          <w:b/>
          <w:color w:val="000000"/>
          <w:u w:val="single"/>
        </w:rPr>
        <w:t xml:space="preserve">the comrade as a generic figure for the political relation between those on the same side of a political struggle. </w:t>
      </w:r>
      <w:r w:rsidRPr="00AE4415">
        <w:rPr>
          <w:b/>
          <w:color w:val="000000"/>
          <w:u w:val="single"/>
        </w:rPr>
        <w:t xml:space="preserve">Comrades are those </w:t>
      </w:r>
      <w:proofErr w:type="gramStart"/>
      <w:r w:rsidRPr="00AE4415">
        <w:rPr>
          <w:b/>
          <w:color w:val="000000"/>
          <w:u w:val="single"/>
        </w:rPr>
        <w:t>who  tie</w:t>
      </w:r>
      <w:proofErr w:type="gramEnd"/>
      <w:r w:rsidRPr="00AE4415">
        <w:rPr>
          <w:b/>
          <w:color w:val="000000"/>
          <w:u w:val="single"/>
        </w:rPr>
        <w:t xml:space="preserve"> themselves together instrumentally, for a common purpose: </w:t>
      </w:r>
      <w:r w:rsidRPr="00AE4415">
        <w:rPr>
          <w:b/>
          <w:i/>
          <w:color w:val="000000"/>
          <w:highlight w:val="yellow"/>
          <w:u w:val="single"/>
        </w:rPr>
        <w:t>If we want to win—and we have to win—we must act togethe</w:t>
      </w:r>
      <w:r w:rsidRPr="00463796">
        <w:rPr>
          <w:b/>
          <w:i/>
          <w:color w:val="000000"/>
          <w:u w:val="single"/>
        </w:rPr>
        <w:t>r</w:t>
      </w:r>
      <w:r w:rsidRPr="00463796">
        <w:rPr>
          <w:b/>
          <w:color w:val="000000"/>
          <w:u w:val="single"/>
        </w:rPr>
        <w:t>.</w:t>
      </w:r>
      <w:r w:rsidRPr="00B96633">
        <w:rPr>
          <w:color w:val="000000"/>
          <w:sz w:val="16"/>
        </w:rPr>
        <w:t xml:space="preserve"> As Angela Davis describes her decision to join the Communist Party:</w:t>
      </w:r>
      <w:r w:rsidRPr="00463796">
        <w:rPr>
          <w:b/>
          <w:color w:val="000000"/>
          <w:u w:val="single"/>
        </w:rPr>
        <w:t xml:space="preserve"> </w:t>
      </w:r>
      <w:r w:rsidRPr="00B96633">
        <w:rPr>
          <w:color w:val="000000"/>
          <w:sz w:val="16"/>
        </w:rPr>
        <w:t>I wanted an anchor, a base, a mooring. I needed comrades with whom I could share a common ideology. I was tired of ephemeral ad-hoc groups that fell apart when faced with the slightest difficulty; tired of men who measured their sexual height by women’s intellectual genuflection. It wasn’t that I was fearless, but I knew that to win, we had to fight and the fight that would win was the one collectively waged by the masses of our people and working people in general. I knew that this fight had to be led by a group, a party with more permanence in its membership and structure and substance in its ideology.</w:t>
      </w:r>
      <w:hyperlink r:id="rId12">
        <w:r w:rsidRPr="00463796">
          <w:rPr>
            <w:color w:val="0000FF"/>
            <w:u w:val="single"/>
            <w:vertAlign w:val="superscript"/>
          </w:rPr>
          <w:t>5</w:t>
        </w:r>
      </w:hyperlink>
      <w:r w:rsidRPr="00463796">
        <w:rPr>
          <w:b/>
          <w:color w:val="000000"/>
          <w:u w:val="single"/>
        </w:rPr>
        <w:t xml:space="preserve"> Comrades are those you can count on. You share enough of a common ideology,</w:t>
      </w:r>
      <w:r w:rsidRPr="00B96633">
        <w:rPr>
          <w:color w:val="000000"/>
          <w:sz w:val="16"/>
        </w:rPr>
        <w:t xml:space="preserve"> enough of a commitment to common principles and goals, </w:t>
      </w:r>
      <w:r w:rsidRPr="00463796">
        <w:rPr>
          <w:b/>
          <w:color w:val="000000"/>
          <w:u w:val="single"/>
        </w:rPr>
        <w:t>to do more than one-off actions. Together you can fight the long fight. As comrades, our actions are voluntary, but they are not always of our own choosing</w:t>
      </w:r>
      <w:r w:rsidRPr="00B96633">
        <w:rPr>
          <w:color w:val="000000"/>
          <w:sz w:val="16"/>
        </w:rPr>
        <w:t xml:space="preserve">. </w:t>
      </w:r>
      <w:r w:rsidRPr="00AE4415">
        <w:rPr>
          <w:b/>
          <w:color w:val="000000"/>
          <w:highlight w:val="yellow"/>
          <w:u w:val="single"/>
        </w:rPr>
        <w:t xml:space="preserve">Comrades </w:t>
      </w:r>
      <w:proofErr w:type="gramStart"/>
      <w:r w:rsidRPr="00AE4415">
        <w:rPr>
          <w:b/>
          <w:color w:val="000000"/>
          <w:highlight w:val="yellow"/>
          <w:u w:val="single"/>
        </w:rPr>
        <w:t>have to</w:t>
      </w:r>
      <w:proofErr w:type="gramEnd"/>
      <w:r w:rsidRPr="00AE4415">
        <w:rPr>
          <w:b/>
          <w:color w:val="000000"/>
          <w:highlight w:val="yellow"/>
          <w:u w:val="single"/>
        </w:rPr>
        <w:t xml:space="preserve"> </w:t>
      </w:r>
      <w:r w:rsidRPr="00AE4415">
        <w:rPr>
          <w:b/>
          <w:color w:val="000000"/>
          <w:u w:val="single"/>
        </w:rPr>
        <w:t xml:space="preserve">be able to </w:t>
      </w:r>
      <w:r w:rsidRPr="00AE4415">
        <w:rPr>
          <w:b/>
          <w:color w:val="000000"/>
          <w:highlight w:val="yellow"/>
          <w:u w:val="single"/>
        </w:rPr>
        <w:t>count on each other even when we don’t like each other</w:t>
      </w:r>
      <w:r w:rsidRPr="00463796">
        <w:rPr>
          <w:b/>
          <w:color w:val="000000"/>
          <w:u w:val="single"/>
        </w:rPr>
        <w:t xml:space="preserve"> and even when we disagree. We do what needs to be done because we owe it to our comrades.</w:t>
      </w:r>
      <w:r w:rsidRPr="00B96633">
        <w:rPr>
          <w:color w:val="000000"/>
          <w:sz w:val="16"/>
        </w:rPr>
        <w:t xml:space="preserve"> In </w:t>
      </w:r>
      <w:r w:rsidRPr="00B96633">
        <w:rPr>
          <w:i/>
          <w:color w:val="000000"/>
          <w:sz w:val="16"/>
        </w:rPr>
        <w:t>The Romance of American Communism</w:t>
      </w:r>
      <w:r w:rsidRPr="00B96633">
        <w:rPr>
          <w:color w:val="000000"/>
          <w:sz w:val="16"/>
        </w:rPr>
        <w:t xml:space="preserve">, Vivian </w:t>
      </w:r>
      <w:proofErr w:type="spellStart"/>
      <w:r w:rsidRPr="00B96633">
        <w:rPr>
          <w:color w:val="000000"/>
          <w:sz w:val="16"/>
        </w:rPr>
        <w:t>Gornick</w:t>
      </w:r>
      <w:proofErr w:type="spellEnd"/>
      <w:r w:rsidRPr="00B96633">
        <w:rPr>
          <w:color w:val="000000"/>
          <w:sz w:val="16"/>
        </w:rPr>
        <w:t xml:space="preserve"> reports the words of a former member of the Communist Party USA, or CPUSA, who hated the daily grind of selling papers and canvassing expected of party cadre, but nevertheless, according to her, “I did it. I did it because if I didn’t do it, I couldn’t face my comrades the next day. And we all did it for the same reason: we were accountable to each other.”</w:t>
      </w:r>
      <w:hyperlink r:id="rId13">
        <w:r w:rsidRPr="00463796">
          <w:rPr>
            <w:color w:val="0000FF"/>
            <w:u w:val="single"/>
            <w:vertAlign w:val="superscript"/>
          </w:rPr>
          <w:t>6</w:t>
        </w:r>
      </w:hyperlink>
      <w:r w:rsidRPr="00B96633">
        <w:rPr>
          <w:color w:val="000000"/>
          <w:sz w:val="16"/>
        </w:rPr>
        <w:t> Put in psychoanalytic terms, the comrade functions as an ego ideal: the point from which party members assess themselves as doing important, meaningful work.</w:t>
      </w:r>
      <w:hyperlink r:id="rId14">
        <w:r w:rsidRPr="00463796">
          <w:rPr>
            <w:color w:val="0000FF"/>
            <w:u w:val="single"/>
            <w:vertAlign w:val="superscript"/>
          </w:rPr>
          <w:t>7</w:t>
        </w:r>
      </w:hyperlink>
      <w:r w:rsidRPr="00B96633">
        <w:rPr>
          <w:color w:val="000000"/>
          <w:sz w:val="16"/>
        </w:rPr>
        <w:t>Being accountable to another entails seeing your actions through their eyes. Are you letting them down or are you doing work that they respect and admire?</w:t>
      </w:r>
      <w:r w:rsidRPr="00463796">
        <w:rPr>
          <w:b/>
          <w:color w:val="000000"/>
          <w:u w:val="single"/>
        </w:rPr>
        <w:t xml:space="preserve"> </w:t>
      </w:r>
      <w:r w:rsidRPr="00B96633">
        <w:rPr>
          <w:color w:val="000000"/>
          <w:sz w:val="16"/>
        </w:rPr>
        <w:t>In </w:t>
      </w:r>
      <w:r w:rsidRPr="00B96633">
        <w:rPr>
          <w:i/>
          <w:color w:val="000000"/>
          <w:sz w:val="16"/>
        </w:rPr>
        <w:t>Crowds and Party</w:t>
      </w:r>
      <w:r w:rsidRPr="00B96633">
        <w:rPr>
          <w:color w:val="000000"/>
          <w:sz w:val="16"/>
        </w:rPr>
        <w:t>, I present the good comrade as an ideal ego</w:t>
      </w:r>
      <w:proofErr w:type="gramStart"/>
      <w:r w:rsidRPr="00B96633">
        <w:rPr>
          <w:color w:val="000000"/>
          <w:sz w:val="16"/>
        </w:rPr>
        <w:t>, that is to say, as</w:t>
      </w:r>
      <w:proofErr w:type="gramEnd"/>
      <w:r w:rsidRPr="00B96633">
        <w:rPr>
          <w:color w:val="000000"/>
          <w:sz w:val="16"/>
        </w:rPr>
        <w:t xml:space="preserve"> how party members imagine themselves.</w:t>
      </w:r>
      <w:hyperlink r:id="rId15">
        <w:r w:rsidRPr="00463796">
          <w:rPr>
            <w:color w:val="0000FF"/>
            <w:u w:val="single"/>
            <w:vertAlign w:val="superscript"/>
          </w:rPr>
          <w:t>8</w:t>
        </w:r>
      </w:hyperlink>
      <w:r w:rsidRPr="00B96633">
        <w:rPr>
          <w:color w:val="000000"/>
          <w:sz w:val="16"/>
        </w:rPr>
        <w:t xml:space="preserve"> They may imagine themselves as thrilling orators, brilliant polemicists, skilled organizers, or courageous militants. In contrast with my discussion there, in the current book, I draw out how </w:t>
      </w:r>
      <w:r w:rsidRPr="00463796">
        <w:rPr>
          <w:b/>
          <w:color w:val="000000"/>
          <w:u w:val="single"/>
        </w:rPr>
        <w:t>the comrade</w:t>
      </w:r>
      <w:r w:rsidRPr="00B96633">
        <w:rPr>
          <w:color w:val="000000"/>
          <w:sz w:val="16"/>
        </w:rPr>
        <w:t xml:space="preserve"> </w:t>
      </w:r>
      <w:r w:rsidRPr="00463796">
        <w:rPr>
          <w:b/>
          <w:color w:val="000000"/>
          <w:u w:val="single"/>
        </w:rPr>
        <w:t>also functions as an ego ideal, the perspective that party members—and often fellow travelers—take toward themselves</w:t>
      </w:r>
      <w:r w:rsidRPr="00B96633">
        <w:rPr>
          <w:color w:val="000000"/>
          <w:sz w:val="16"/>
        </w:rPr>
        <w:t xml:space="preserve">. This perspective is the effect of belonging on the same side as it works back on those who have committed themselves to common struggle. The comrade is a symbolic as well as an imaginary figure and it is the symbolic dimension of ego </w:t>
      </w:r>
      <w:proofErr w:type="gramStart"/>
      <w:r w:rsidRPr="00B96633">
        <w:rPr>
          <w:color w:val="000000"/>
          <w:sz w:val="16"/>
        </w:rPr>
        <w:t>ideal</w:t>
      </w:r>
      <w:proofErr w:type="gramEnd"/>
      <w:r w:rsidRPr="00B96633">
        <w:rPr>
          <w:color w:val="000000"/>
          <w:sz w:val="16"/>
        </w:rPr>
        <w:t xml:space="preserve"> I focus on here. My thinking about the comrade as a generic figure for those on the same side flows out of my work on communism as the horizon of left politics and my work on the party as the political form necessary for this politics.</w:t>
      </w:r>
      <w:hyperlink r:id="rId16">
        <w:r w:rsidRPr="00463796">
          <w:rPr>
            <w:color w:val="0000FF"/>
            <w:u w:val="single"/>
            <w:vertAlign w:val="superscript"/>
          </w:rPr>
          <w:t>9</w:t>
        </w:r>
      </w:hyperlink>
      <w:r w:rsidRPr="00B96633">
        <w:rPr>
          <w:color w:val="000000"/>
          <w:sz w:val="16"/>
        </w:rPr>
        <w:t> </w:t>
      </w:r>
      <w:r w:rsidRPr="00AE4415">
        <w:rPr>
          <w:b/>
          <w:color w:val="000000"/>
          <w:highlight w:val="yellow"/>
          <w:u w:val="single"/>
        </w:rPr>
        <w:t>To see our political horizon as communist is to highlight the emancipatory egalitarian struggle of the proletarianized against capitalist exploitation</w:t>
      </w:r>
      <w:r w:rsidRPr="00463796">
        <w:rPr>
          <w:b/>
          <w:color w:val="000000"/>
          <w:u w:val="single"/>
        </w:rPr>
        <w:t>—that is, against the determination of life by market forces; by value; by the division of labor (on the basis of sex and race); by imperialism (theorized by Lenin in terms of the dominance of monopoly and finance capital); and by neocolonialism (theorized by Nkrumah as the last stage of imperialism).</w:t>
      </w:r>
      <w:r w:rsidRPr="00B96633">
        <w:rPr>
          <w:color w:val="000000"/>
          <w:sz w:val="16"/>
        </w:rPr>
        <w:t xml:space="preserve"> </w:t>
      </w:r>
      <w:r w:rsidRPr="00463796">
        <w:rPr>
          <w:b/>
          <w:color w:val="000000"/>
          <w:u w:val="single"/>
        </w:rPr>
        <w:t xml:space="preserve">Today </w:t>
      </w:r>
      <w:r w:rsidRPr="00AE4415">
        <w:rPr>
          <w:b/>
          <w:color w:val="000000"/>
          <w:u w:val="single"/>
        </w:rPr>
        <w:t>we see this horizon in struggles such as those led by women of color against police violence, white supremacy</w:t>
      </w:r>
      <w:r w:rsidRPr="00463796">
        <w:rPr>
          <w:b/>
          <w:color w:val="000000"/>
          <w:u w:val="single"/>
        </w:rPr>
        <w:t xml:space="preserve">, and the murder and incarceration of black, brown, and working-class people. We see it in the infrastructure battles around pipelines, climate justice, and barely habitable cities with undrinkable water and contaminated soil. </w:t>
      </w:r>
      <w:r w:rsidRPr="00AE4415">
        <w:rPr>
          <w:b/>
          <w:color w:val="000000"/>
          <w:highlight w:val="yellow"/>
          <w:u w:val="single"/>
        </w:rPr>
        <w:t xml:space="preserve">We see it in the </w:t>
      </w:r>
      <w:r w:rsidRPr="00463796">
        <w:rPr>
          <w:b/>
          <w:color w:val="000000"/>
          <w:u w:val="single"/>
        </w:rPr>
        <w:t xml:space="preserve">array </w:t>
      </w:r>
      <w:r w:rsidRPr="00AE4415">
        <w:rPr>
          <w:b/>
          <w:color w:val="000000"/>
          <w:highlight w:val="yellow"/>
          <w:u w:val="single"/>
        </w:rPr>
        <w:t xml:space="preserve">of </w:t>
      </w:r>
      <w:r w:rsidRPr="00463796">
        <w:rPr>
          <w:b/>
          <w:color w:val="000000"/>
          <w:u w:val="single"/>
        </w:rPr>
        <w:t xml:space="preserve">social reproduction </w:t>
      </w:r>
      <w:r w:rsidRPr="00AE4415">
        <w:rPr>
          <w:b/>
          <w:color w:val="000000"/>
          <w:highlight w:val="yellow"/>
          <w:u w:val="single"/>
        </w:rPr>
        <w:t xml:space="preserve">struggles </w:t>
      </w:r>
      <w:r w:rsidRPr="00463796">
        <w:rPr>
          <w:b/>
          <w:color w:val="000000"/>
          <w:u w:val="single"/>
        </w:rPr>
        <w:t xml:space="preserve">against debt, foreclosure, and privatization, and </w:t>
      </w:r>
      <w:r w:rsidRPr="00AE4415">
        <w:rPr>
          <w:b/>
          <w:color w:val="000000"/>
          <w:highlight w:val="yellow"/>
          <w:u w:val="single"/>
        </w:rPr>
        <w:t xml:space="preserve">for </w:t>
      </w:r>
      <w:r w:rsidRPr="00463796">
        <w:rPr>
          <w:b/>
          <w:color w:val="000000"/>
          <w:u w:val="single"/>
        </w:rPr>
        <w:t xml:space="preserve">free, quality public housing, childcare, </w:t>
      </w:r>
      <w:r w:rsidRPr="00AE4415">
        <w:rPr>
          <w:b/>
          <w:color w:val="000000"/>
          <w:highlight w:val="yellow"/>
          <w:u w:val="single"/>
        </w:rPr>
        <w:t>education</w:t>
      </w:r>
      <w:r w:rsidRPr="00463796">
        <w:rPr>
          <w:b/>
          <w:color w:val="000000"/>
          <w:u w:val="single"/>
        </w:rPr>
        <w:t xml:space="preserve">, transportation, </w:t>
      </w:r>
      <w:r w:rsidRPr="00AE4415">
        <w:rPr>
          <w:b/>
          <w:color w:val="000000"/>
          <w:highlight w:val="yellow"/>
          <w:u w:val="single"/>
        </w:rPr>
        <w:t>healthcare</w:t>
      </w:r>
      <w:r w:rsidRPr="00463796">
        <w:rPr>
          <w:b/>
          <w:color w:val="000000"/>
          <w:u w:val="single"/>
        </w:rPr>
        <w:t xml:space="preserve">, and other basic services. We see it in the ongoing fight of LGBTQ people against harassment, </w:t>
      </w:r>
      <w:r w:rsidRPr="00463796">
        <w:rPr>
          <w:b/>
          <w:color w:val="000000"/>
          <w:u w:val="single"/>
        </w:rPr>
        <w:lastRenderedPageBreak/>
        <w:t xml:space="preserve">discrimination, and oppression. </w:t>
      </w:r>
      <w:r w:rsidRPr="00B96633">
        <w:rPr>
          <w:color w:val="000000"/>
          <w:sz w:val="16"/>
        </w:rPr>
        <w:t xml:space="preserve">It is readily apparent today that </w:t>
      </w:r>
      <w:r w:rsidRPr="00AE4415">
        <w:rPr>
          <w:b/>
          <w:color w:val="000000"/>
          <w:highlight w:val="yellow"/>
          <w:u w:val="single"/>
        </w:rPr>
        <w:t>the communist horizon is the horizon of political struggle</w:t>
      </w:r>
      <w:r w:rsidRPr="00B96633">
        <w:rPr>
          <w:color w:val="000000"/>
          <w:sz w:val="16"/>
        </w:rPr>
        <w:t xml:space="preserve"> not for the nation but </w:t>
      </w:r>
      <w:r w:rsidRPr="00AE4415">
        <w:rPr>
          <w:b/>
          <w:color w:val="000000"/>
          <w:highlight w:val="yellow"/>
          <w:u w:val="single"/>
        </w:rPr>
        <w:t>for the world</w:t>
      </w:r>
      <w:r w:rsidRPr="00B96633">
        <w:rPr>
          <w:color w:val="000000"/>
          <w:sz w:val="16"/>
        </w:rPr>
        <w:t xml:space="preserve">; it is an international horizon. This is evident in the antagonism between the rights of immigrants and refugees and intensified nationalisms; in the necessity of a global response to planetary warming; and in anti-imperialist, decolonization, and peace movements. In these examples, </w:t>
      </w:r>
      <w:r w:rsidRPr="00AE4415">
        <w:rPr>
          <w:b/>
          <w:color w:val="000000"/>
          <w:highlight w:val="yellow"/>
          <w:u w:val="single"/>
        </w:rPr>
        <w:t xml:space="preserve">communism </w:t>
      </w:r>
      <w:r w:rsidRPr="00AE4415">
        <w:rPr>
          <w:b/>
          <w:color w:val="000000"/>
          <w:u w:val="single"/>
        </w:rPr>
        <w:t>is a force of negativity</w:t>
      </w:r>
      <w:r w:rsidRPr="00AE4415">
        <w:rPr>
          <w:b/>
          <w:color w:val="000000"/>
          <w:highlight w:val="yellow"/>
          <w:u w:val="single"/>
        </w:rPr>
        <w:t>, the negation of the global capitalist present</w:t>
      </w:r>
      <w:r w:rsidRPr="00463796">
        <w:rPr>
          <w:b/>
          <w:color w:val="000000"/>
          <w:u w:val="single"/>
        </w:rPr>
        <w:t>.</w:t>
      </w:r>
      <w:r w:rsidRPr="00B96633">
        <w:rPr>
          <w:color w:val="000000"/>
          <w:sz w:val="16"/>
        </w:rPr>
        <w:t xml:space="preserve"> </w:t>
      </w:r>
      <w:r w:rsidRPr="00463796">
        <w:rPr>
          <w:b/>
          <w:color w:val="000000"/>
          <w:u w:val="single"/>
        </w:rPr>
        <w:t>Communism is also the name for the positive alternative to capitalism’s permanent and expanding exploitation, crisis, and immiseration, the name of a system of production based on meeting social needs</w:t>
      </w:r>
      <w:r w:rsidRPr="00B96633">
        <w:rPr>
          <w:color w:val="000000"/>
          <w:sz w:val="16"/>
        </w:rPr>
        <w:t>—</w:t>
      </w:r>
      <w:r w:rsidRPr="00B96633">
        <w:rPr>
          <w:i/>
          <w:color w:val="000000"/>
          <w:sz w:val="16"/>
        </w:rPr>
        <w:t>from each according to ability to each according to need</w:t>
      </w:r>
      <w:r w:rsidRPr="00B96633">
        <w:rPr>
          <w:color w:val="000000"/>
          <w:sz w:val="16"/>
        </w:rPr>
        <w:t>, to paraphrase Marx’s famous slogan—in a way that is collectively determined and carried out by the producers. This positive dimension of communism attends to social relations, to how people treat each other, animals, things, and the world around them</w:t>
      </w:r>
      <w:r w:rsidRPr="00463796">
        <w:rPr>
          <w:b/>
          <w:color w:val="000000"/>
          <w:u w:val="single"/>
        </w:rPr>
        <w:t xml:space="preserve">. </w:t>
      </w:r>
      <w:r w:rsidRPr="00AE4415">
        <w:rPr>
          <w:b/>
          <w:color w:val="000000"/>
          <w:u w:val="single"/>
        </w:rPr>
        <w:t xml:space="preserve">Building communism </w:t>
      </w:r>
      <w:r w:rsidRPr="00AE4415">
        <w:rPr>
          <w:b/>
          <w:color w:val="000000"/>
          <w:highlight w:val="yellow"/>
          <w:u w:val="single"/>
        </w:rPr>
        <w:t>entails more than resistance and riot. It requires the emancipated egalitarian organization of collective life.</w:t>
      </w:r>
      <w:r w:rsidRPr="00463796">
        <w:rPr>
          <w:b/>
          <w:color w:val="000000"/>
          <w:u w:val="single"/>
        </w:rPr>
        <w:t xml:space="preserve"> </w:t>
      </w:r>
      <w:r w:rsidRPr="00B96633">
        <w:rPr>
          <w:color w:val="000000"/>
          <w:sz w:val="16"/>
        </w:rPr>
        <w:t xml:space="preserve">With respect to the party, intellectuals on the contemporary left tend to extract the party from the aspirations and accomplishments it enabled. Communist philosophers who disagree on a slew of theoretical questions, such as Antonio Negri and Alain </w:t>
      </w:r>
      <w:proofErr w:type="spellStart"/>
      <w:r w:rsidRPr="00B96633">
        <w:rPr>
          <w:color w:val="000000"/>
          <w:sz w:val="16"/>
        </w:rPr>
        <w:t>Badiou</w:t>
      </w:r>
      <w:proofErr w:type="spellEnd"/>
      <w:r w:rsidRPr="00B96633">
        <w:rPr>
          <w:color w:val="000000"/>
          <w:sz w:val="16"/>
        </w:rPr>
        <w:t xml:space="preserve">, converge on the organizational question—no party! </w:t>
      </w:r>
      <w:r w:rsidRPr="00463796">
        <w:rPr>
          <w:b/>
          <w:color w:val="000000"/>
          <w:u w:val="single"/>
        </w:rPr>
        <w:t>The party has been rejected as authoritarian</w:t>
      </w:r>
      <w:r w:rsidRPr="00B96633">
        <w:rPr>
          <w:color w:val="000000"/>
          <w:sz w:val="16"/>
        </w:rPr>
        <w:t xml:space="preserve">, as outmoded, as ill-fitting a society of networks. </w:t>
      </w:r>
      <w:r w:rsidRPr="00463796">
        <w:rPr>
          <w:b/>
          <w:color w:val="000000"/>
          <w:u w:val="single"/>
        </w:rPr>
        <w:t>Every other mode of political association may be revised, renewed, rethought, or reimagined except for the party of communists</w:t>
      </w:r>
      <w:r w:rsidRPr="00B96633">
        <w:rPr>
          <w:color w:val="000000"/>
          <w:sz w:val="16"/>
        </w:rPr>
        <w:t xml:space="preserve">. </w:t>
      </w:r>
      <w:r w:rsidRPr="00463796">
        <w:rPr>
          <w:b/>
          <w:color w:val="000000"/>
          <w:u w:val="single"/>
        </w:rPr>
        <w:t xml:space="preserve">This </w:t>
      </w:r>
      <w:r w:rsidRPr="00AE4415">
        <w:rPr>
          <w:b/>
          <w:color w:val="000000"/>
          <w:highlight w:val="yellow"/>
          <w:u w:val="single"/>
        </w:rPr>
        <w:t>rejection of the party</w:t>
      </w:r>
      <w:r w:rsidRPr="00B96633">
        <w:rPr>
          <w:color w:val="000000"/>
          <w:sz w:val="16"/>
        </w:rPr>
        <w:t xml:space="preserve"> as a form for left politics is a mistake. It </w:t>
      </w:r>
      <w:r w:rsidRPr="00AE4415">
        <w:rPr>
          <w:b/>
          <w:color w:val="000000"/>
          <w:highlight w:val="yellow"/>
          <w:u w:val="single"/>
        </w:rPr>
        <w:t>ignores the effects of association on those engaged in common struggle</w:t>
      </w:r>
      <w:r w:rsidRPr="00463796">
        <w:rPr>
          <w:b/>
          <w:color w:val="000000"/>
          <w:u w:val="single"/>
        </w:rPr>
        <w:t>.</w:t>
      </w:r>
      <w:r w:rsidRPr="00B96633">
        <w:rPr>
          <w:color w:val="000000"/>
          <w:sz w:val="16"/>
        </w:rPr>
        <w:t xml:space="preserve"> </w:t>
      </w:r>
      <w:r w:rsidRPr="00AE4415">
        <w:rPr>
          <w:b/>
          <w:color w:val="000000"/>
          <w:highlight w:val="yellow"/>
          <w:u w:val="single"/>
        </w:rPr>
        <w:t>It fails to learn from the everyday experiences of generations of activists</w:t>
      </w:r>
      <w:r w:rsidRPr="00B96633">
        <w:rPr>
          <w:color w:val="000000"/>
          <w:sz w:val="16"/>
        </w:rPr>
        <w:t xml:space="preserve">, organizers, and revolutionaries. </w:t>
      </w:r>
      <w:r w:rsidRPr="00AE4415">
        <w:rPr>
          <w:b/>
          <w:color w:val="000000"/>
          <w:highlight w:val="yellow"/>
          <w:u w:val="single"/>
        </w:rPr>
        <w:t xml:space="preserve">It relies on a narrow, fantasied notion of the party as a totalitarian </w:t>
      </w:r>
      <w:r w:rsidRPr="00463796">
        <w:rPr>
          <w:b/>
          <w:color w:val="000000"/>
          <w:u w:val="single"/>
        </w:rPr>
        <w:t>machine.</w:t>
      </w:r>
      <w:r w:rsidRPr="00B96633">
        <w:rPr>
          <w:color w:val="000000"/>
          <w:sz w:val="16"/>
        </w:rPr>
        <w:t xml:space="preserve"> It neglects the courage, enthusiasm, and achievements of millions of party members for over a century. </w:t>
      </w:r>
      <w:r w:rsidRPr="00463796">
        <w:rPr>
          <w:b/>
          <w:color w:val="000000"/>
          <w:u w:val="single"/>
        </w:rPr>
        <w:t>Rejection of the party form has been left dogmatism</w:t>
      </w:r>
      <w:r w:rsidRPr="00B96633">
        <w:rPr>
          <w:color w:val="000000"/>
          <w:sz w:val="16"/>
        </w:rPr>
        <w:t xml:space="preserve"> for the last thirty years </w:t>
      </w:r>
      <w:r w:rsidRPr="00AE4415">
        <w:rPr>
          <w:b/>
          <w:color w:val="000000"/>
          <w:highlight w:val="yellow"/>
          <w:u w:val="single"/>
        </w:rPr>
        <w:t>and has gotten us nowhere</w:t>
      </w:r>
      <w:r w:rsidRPr="00B96633">
        <w:rPr>
          <w:color w:val="000000"/>
          <w:sz w:val="16"/>
        </w:rPr>
        <w:t xml:space="preserve">. Fortunately, the movements of the squares in Greece and Spain, as well as lessons from the successes and limits of the Occupy movement, have pushed against this left dogmatism. They have reenergized interest in the party as a political form that can scale; a form that is flexible, adaptive, and expansive enough to endure beyond the joyous and disruptive moments of crowds in the streets. A theory of the comrade contributes to this renewal by drawing out the ways that shared commitment to a common struggle generates new strengths and new capacities. Over and against the reduction of party relations to the relations between the leaders and the led, comrade attends to the effects of political belonging on those on the same side of a political struggle. </w:t>
      </w:r>
      <w:r w:rsidRPr="00AE4415">
        <w:rPr>
          <w:b/>
          <w:color w:val="000000"/>
          <w:highlight w:val="yellow"/>
          <w:u w:val="single"/>
        </w:rPr>
        <w:t xml:space="preserve">As we fight together for a world free of exploitation, </w:t>
      </w:r>
      <w:r w:rsidRPr="00AE4415">
        <w:rPr>
          <w:b/>
          <w:color w:val="000000"/>
          <w:u w:val="single"/>
        </w:rPr>
        <w:t>oppression, and bigotry</w:t>
      </w:r>
      <w:r w:rsidRPr="00AE4415">
        <w:rPr>
          <w:b/>
          <w:color w:val="000000"/>
          <w:highlight w:val="yellow"/>
          <w:u w:val="single"/>
        </w:rPr>
        <w:t xml:space="preserve">, we </w:t>
      </w:r>
      <w:proofErr w:type="gramStart"/>
      <w:r w:rsidRPr="00AE4415">
        <w:rPr>
          <w:b/>
          <w:color w:val="000000"/>
          <w:highlight w:val="yellow"/>
          <w:u w:val="single"/>
        </w:rPr>
        <w:t>have to</w:t>
      </w:r>
      <w:proofErr w:type="gramEnd"/>
      <w:r w:rsidRPr="00AE4415">
        <w:rPr>
          <w:b/>
          <w:color w:val="000000"/>
          <w:highlight w:val="yellow"/>
          <w:u w:val="single"/>
        </w:rPr>
        <w:t xml:space="preserve"> be able to trust </w:t>
      </w:r>
      <w:r w:rsidRPr="00AE4415">
        <w:rPr>
          <w:b/>
          <w:color w:val="000000"/>
          <w:u w:val="single"/>
        </w:rPr>
        <w:t xml:space="preserve">and count on </w:t>
      </w:r>
      <w:r w:rsidRPr="00AE4415">
        <w:rPr>
          <w:b/>
          <w:color w:val="000000"/>
          <w:highlight w:val="yellow"/>
          <w:u w:val="single"/>
        </w:rPr>
        <w:t>each othe</w:t>
      </w:r>
      <w:r w:rsidRPr="00463796">
        <w:rPr>
          <w:b/>
          <w:color w:val="000000"/>
          <w:u w:val="single"/>
        </w:rPr>
        <w:t>r. Comrade names this relation. The comrade relation remakes the place from which one sees, what it is possible to see, and what possibilities can appear</w:t>
      </w:r>
      <w:r w:rsidRPr="00B96633">
        <w:rPr>
          <w:color w:val="000000"/>
          <w:sz w:val="16"/>
        </w:rPr>
        <w:t xml:space="preserve">. It enables the revaluation of work and time, what one does, and for whom one does it. Is one’s work done for the people or for the bosses? Is it voluntary or done because one </w:t>
      </w:r>
      <w:proofErr w:type="gramStart"/>
      <w:r w:rsidRPr="00B96633">
        <w:rPr>
          <w:color w:val="000000"/>
          <w:sz w:val="16"/>
        </w:rPr>
        <w:t>has to</w:t>
      </w:r>
      <w:proofErr w:type="gramEnd"/>
      <w:r w:rsidRPr="00B96633">
        <w:rPr>
          <w:color w:val="000000"/>
          <w:sz w:val="16"/>
        </w:rPr>
        <w:t xml:space="preserve"> work? Does one work for personal provisions or for a collective good? We should recall Marx’s lyrical description of communism in which work becomes “life’s prime want.” We get a glimpse of that in comradeship: </w:t>
      </w:r>
      <w:r w:rsidRPr="00463796">
        <w:rPr>
          <w:b/>
          <w:color w:val="000000"/>
          <w:u w:val="single"/>
        </w:rPr>
        <w:t>one </w:t>
      </w:r>
      <w:r w:rsidRPr="00463796">
        <w:rPr>
          <w:b/>
          <w:i/>
          <w:color w:val="000000"/>
          <w:u w:val="single"/>
        </w:rPr>
        <w:t>wants</w:t>
      </w:r>
      <w:r w:rsidRPr="00463796">
        <w:rPr>
          <w:b/>
          <w:color w:val="000000"/>
          <w:u w:val="single"/>
        </w:rPr>
        <w:t> to do political work</w:t>
      </w:r>
      <w:r w:rsidRPr="00B96633">
        <w:rPr>
          <w:color w:val="000000"/>
          <w:sz w:val="16"/>
        </w:rPr>
        <w:t xml:space="preserve">. </w:t>
      </w:r>
      <w:r w:rsidRPr="00463796">
        <w:rPr>
          <w:b/>
          <w:color w:val="000000"/>
          <w:u w:val="single"/>
        </w:rPr>
        <w:t>You don’t want to let down your comrades</w:t>
      </w:r>
      <w:r w:rsidRPr="00B96633">
        <w:rPr>
          <w:color w:val="000000"/>
          <w:sz w:val="16"/>
        </w:rPr>
        <w:t xml:space="preserve">; you see the value of your work through their eyes, your new collective eyes. </w:t>
      </w:r>
      <w:r w:rsidRPr="00463796">
        <w:rPr>
          <w:b/>
          <w:color w:val="000000"/>
          <w:u w:val="single"/>
        </w:rPr>
        <w:t>Work, determined not by markets but by shared commitments, becomes fulfilling</w:t>
      </w:r>
      <w:r w:rsidRPr="00B96633">
        <w:rPr>
          <w:color w:val="000000"/>
          <w:sz w:val="16"/>
        </w:rPr>
        <w:t xml:space="preserve">. French communist philosopher and militant Bernard </w:t>
      </w:r>
      <w:proofErr w:type="spellStart"/>
      <w:r w:rsidRPr="00B96633">
        <w:rPr>
          <w:color w:val="000000"/>
          <w:sz w:val="16"/>
        </w:rPr>
        <w:t>Aspe</w:t>
      </w:r>
      <w:proofErr w:type="spellEnd"/>
      <w:r w:rsidRPr="00B96633">
        <w:rPr>
          <w:color w:val="000000"/>
          <w:sz w:val="16"/>
        </w:rPr>
        <w:t xml:space="preserve"> discusses the problem of contemporary capitalism as a loss of “common time”; that is, the loss of an experience of time generated and enjoyed through our collective being-together.</w:t>
      </w:r>
      <w:hyperlink r:id="rId17">
        <w:r w:rsidRPr="00463796">
          <w:rPr>
            <w:color w:val="0000FF"/>
            <w:u w:val="single"/>
            <w:vertAlign w:val="superscript"/>
          </w:rPr>
          <w:t>10</w:t>
        </w:r>
      </w:hyperlink>
      <w:r w:rsidRPr="00B96633">
        <w:rPr>
          <w:color w:val="000000"/>
          <w:sz w:val="16"/>
        </w:rPr>
        <w:t xml:space="preserve"> From holidays, to meals, to breaks, whatever common time we have is synchronized and enclosed in forms for capitalist appropriation. Communicative capitalism’s apps and trackers amplify this process such that the time of consumption can be measured in much the same way that Taylorism measured the time of production: How long did a viewer spend on a particular web page? Did a person watch a whole ad or click </w:t>
      </w:r>
      <w:proofErr w:type="gramStart"/>
      <w:r w:rsidRPr="00B96633">
        <w:rPr>
          <w:color w:val="000000"/>
          <w:sz w:val="16"/>
        </w:rPr>
        <w:t>off of</w:t>
      </w:r>
      <w:proofErr w:type="gramEnd"/>
      <w:r w:rsidRPr="00B96633">
        <w:rPr>
          <w:color w:val="000000"/>
          <w:sz w:val="16"/>
        </w:rPr>
        <w:t xml:space="preserve"> it after five seconds? In contrast, the common action that is the actuality of communist movement induces a collective change in capacities. Breaking from capitalism’s 24-7 injunctions to produce and consume for the bosses and owners, the discipline of common struggle expands possibilities for action and intensifies the sense of its necessity. The comrade is a figure for the relation through which this transformation of work and time occurs. </w:t>
      </w:r>
      <w:r w:rsidRPr="00463796">
        <w:rPr>
          <w:b/>
          <w:color w:val="000000"/>
          <w:u w:val="single"/>
        </w:rPr>
        <w:t>How do we imagine political work? Under conditions where political change seems completely out of reach, we might imagine political work as self-transformation</w:t>
      </w:r>
      <w:r w:rsidRPr="00B96633">
        <w:rPr>
          <w:color w:val="000000"/>
          <w:sz w:val="16"/>
        </w:rPr>
        <w:t xml:space="preserve">. At the very least, we can work on ourselves. In the intensely mediated networks of communicative capitalism, we might see our social media engagements as a kind of activism where Twitter and Facebook function as important sites of struggle. Perhaps we understand writing as important political work and hammer out opinion pieces, letters to the editors, and manifestoes. When we imagine political work, we often take electoral politics as our frame of reference, focusing on voting, lawn signs, bumper stickers, and campaign buttons. Or we think of activists as those who arrange phone banks, canvass door-to-door, and set up rallies. In yet another political imaginary, we might envision political work as study, whether done alone or with others. We might imagine political work as cultural production, the building of new communities, </w:t>
      </w:r>
      <w:r w:rsidRPr="00B96633">
        <w:rPr>
          <w:color w:val="000000"/>
          <w:sz w:val="16"/>
        </w:rPr>
        <w:lastRenderedPageBreak/>
        <w:t>spaces, and ways of seeing. Our imaginary might have a militant, or even militarist, inflection: political work is carried out through marches, occupations, strikes, and blockades; through civil disobedience, direct action, and covert operations. Even with the recognition of the wide array of political activities, the ways people use them to respond to specific situations and capacities, and how they combine to enhance each other, we might still imagine radical political work as punching a Nazi in the face.</w:t>
      </w:r>
      <w:r w:rsidRPr="00463796">
        <w:rPr>
          <w:b/>
          <w:color w:val="000000"/>
          <w:u w:val="single"/>
        </w:rPr>
        <w:t xml:space="preserve"> </w:t>
      </w:r>
      <w:r w:rsidRPr="00B96633">
        <w:rPr>
          <w:color w:val="000000"/>
          <w:sz w:val="16"/>
        </w:rPr>
        <w:t>Throughout these various actions and activities, how are the relations among those fighting on the same side imagined? How do the activists and organizers, militants and revolutionaries relate to one another? During the weeks and months when the Occupy movement was at its peak, relations with others were often infused with a joyous sense of being together, with an enthusiasm for the collective co-creation of new patterns of action and ways of living.</w:t>
      </w:r>
      <w:hyperlink r:id="rId18">
        <w:r w:rsidRPr="00463796">
          <w:rPr>
            <w:color w:val="0000FF"/>
            <w:u w:val="single"/>
            <w:vertAlign w:val="superscript"/>
          </w:rPr>
          <w:t>11</w:t>
        </w:r>
      </w:hyperlink>
      <w:r w:rsidRPr="00B96633">
        <w:rPr>
          <w:color w:val="000000"/>
          <w:sz w:val="16"/>
        </w:rPr>
        <w:t xml:space="preserve"> But the feeling didn’t last. </w:t>
      </w:r>
      <w:r w:rsidRPr="00463796">
        <w:rPr>
          <w:b/>
          <w:color w:val="000000"/>
          <w:u w:val="single"/>
        </w:rPr>
        <w:t>The pressures of organizing diverse people and politics under conditions of police repression and real material need wore down even the most committed activists.</w:t>
      </w:r>
      <w:r w:rsidRPr="00B96633">
        <w:rPr>
          <w:color w:val="000000"/>
          <w:sz w:val="16"/>
        </w:rPr>
        <w:t xml:space="preserve"> Since then, on social media and across the broader left, </w:t>
      </w:r>
      <w:r w:rsidRPr="00AE4415">
        <w:rPr>
          <w:b/>
          <w:color w:val="000000"/>
          <w:highlight w:val="yellow"/>
          <w:u w:val="single"/>
        </w:rPr>
        <w:t xml:space="preserve">relations among the politically engaged have again become tense and conflicted, often along </w:t>
      </w:r>
      <w:r w:rsidRPr="00AE4415">
        <w:rPr>
          <w:b/>
          <w:color w:val="000000"/>
          <w:u w:val="single"/>
        </w:rPr>
        <w:t xml:space="preserve">lines of </w:t>
      </w:r>
      <w:r w:rsidRPr="00AE4415">
        <w:rPr>
          <w:b/>
          <w:color w:val="000000"/>
          <w:highlight w:val="yellow"/>
          <w:u w:val="single"/>
        </w:rPr>
        <w:t>race and gender</w:t>
      </w:r>
      <w:r w:rsidRPr="00463796">
        <w:rPr>
          <w:b/>
          <w:color w:val="000000"/>
          <w:u w:val="single"/>
        </w:rPr>
        <w:t xml:space="preserve">. Dispersed and disorganized, we’re uncertain of whom to trust and what to expect. </w:t>
      </w:r>
      <w:r w:rsidRPr="009B2A33">
        <w:rPr>
          <w:b/>
          <w:color w:val="000000"/>
          <w:u w:val="single"/>
        </w:rPr>
        <w:t xml:space="preserve">We encounter contradictory injunctions to self-care and call out. </w:t>
      </w:r>
      <w:r w:rsidRPr="00463796">
        <w:rPr>
          <w:b/>
          <w:color w:val="000000"/>
          <w:u w:val="single"/>
        </w:rPr>
        <w:t>Suspicion undermines support. Exhaustion displaces enthusiasm</w:t>
      </w:r>
      <w:r w:rsidRPr="00B96633">
        <w:rPr>
          <w:color w:val="000000"/>
          <w:sz w:val="16"/>
        </w:rPr>
        <w:t>.</w:t>
      </w:r>
      <w:r w:rsidRPr="00463796">
        <w:rPr>
          <w:b/>
          <w:color w:val="000000"/>
          <w:u w:val="single"/>
        </w:rPr>
        <w:t xml:space="preserve"> </w:t>
      </w:r>
      <w:r w:rsidRPr="00AE4415">
        <w:rPr>
          <w:b/>
          <w:color w:val="000000"/>
          <w:highlight w:val="yellow"/>
          <w:u w:val="single"/>
        </w:rPr>
        <w:t>Attention to comradeship, to the ways that shared expectations make political work not just possible but also gratifying, may help redirect our energies back to our common struggle.</w:t>
      </w:r>
      <w:r w:rsidRPr="00B96633">
        <w:rPr>
          <w:color w:val="000000"/>
          <w:sz w:val="16"/>
        </w:rPr>
        <w:t xml:space="preserve"> As former CPUSA member David Ross explained to </w:t>
      </w:r>
      <w:proofErr w:type="spellStart"/>
      <w:r w:rsidRPr="00B96633">
        <w:rPr>
          <w:color w:val="000000"/>
          <w:sz w:val="16"/>
        </w:rPr>
        <w:t>Gornick</w:t>
      </w:r>
      <w:proofErr w:type="spellEnd"/>
      <w:r w:rsidRPr="00B96633">
        <w:rPr>
          <w:color w:val="000000"/>
          <w:sz w:val="16"/>
        </w:rPr>
        <w:t>:</w:t>
      </w:r>
      <w:r w:rsidRPr="00463796">
        <w:rPr>
          <w:b/>
          <w:color w:val="000000"/>
          <w:u w:val="single"/>
        </w:rPr>
        <w:t xml:space="preserve"> </w:t>
      </w:r>
      <w:r w:rsidRPr="00B96633">
        <w:rPr>
          <w:color w:val="000000"/>
          <w:sz w:val="16"/>
        </w:rPr>
        <w:t>I knew that I could never feel passionately about the new movements as I had about the old, I realized that the CP has provided me with a sense of comradeship I would never have again, and that without that comradeship I could </w:t>
      </w:r>
      <w:r w:rsidRPr="00B96633">
        <w:rPr>
          <w:i/>
          <w:color w:val="000000"/>
          <w:sz w:val="16"/>
        </w:rPr>
        <w:t>never</w:t>
      </w:r>
      <w:r w:rsidRPr="00B96633">
        <w:rPr>
          <w:color w:val="000000"/>
          <w:sz w:val="16"/>
        </w:rPr>
        <w:t> be political.</w:t>
      </w:r>
      <w:hyperlink r:id="rId19">
        <w:r w:rsidRPr="00463796">
          <w:rPr>
            <w:color w:val="0000FF"/>
            <w:u w:val="single"/>
            <w:vertAlign w:val="superscript"/>
          </w:rPr>
          <w:t>12</w:t>
        </w:r>
      </w:hyperlink>
      <w:r w:rsidRPr="00463796">
        <w:rPr>
          <w:b/>
          <w:color w:val="000000"/>
          <w:u w:val="single"/>
        </w:rPr>
        <w:t xml:space="preserve"> </w:t>
      </w:r>
      <w:r w:rsidRPr="00B96633">
        <w:rPr>
          <w:color w:val="000000"/>
          <w:sz w:val="16"/>
        </w:rPr>
        <w:t>For Ross, the Communist Party is what made Marxism. The party gave Marxism life, political purpose. This life-giving capacity came from comradeship. Ross continues: “The idea of politics as simply a diffused consciousness linked only to personal integrity was—</w:t>
      </w:r>
      <w:r w:rsidRPr="00B96633">
        <w:rPr>
          <w:i/>
          <w:color w:val="000000"/>
          <w:sz w:val="16"/>
        </w:rPr>
        <w:t>is</w:t>
      </w:r>
      <w:r w:rsidRPr="00B96633">
        <w:rPr>
          <w:color w:val="000000"/>
          <w:sz w:val="16"/>
        </w:rPr>
        <w:t>—anathema to me.” His description of politics as “a diffused consciousness linked only to personal integrity” fits today’s left milieus. Perhaps, then, his remedy—comradeship—will as well. Various people have told me their stories of feeling a rush of warmth when they were first welcomed into their party as a comrade. I’ve had this feeling myself. In his memoir </w:t>
      </w:r>
      <w:proofErr w:type="spellStart"/>
      <w:r w:rsidRPr="00B96633">
        <w:rPr>
          <w:i/>
          <w:color w:val="000000"/>
          <w:sz w:val="16"/>
        </w:rPr>
        <w:t>Incognegro</w:t>
      </w:r>
      <w:proofErr w:type="spellEnd"/>
      <w:r w:rsidRPr="00B96633">
        <w:rPr>
          <w:i/>
          <w:color w:val="000000"/>
          <w:sz w:val="16"/>
        </w:rPr>
        <w:t>: A Memoir of Exile and Apartheid</w:t>
      </w:r>
      <w:r w:rsidRPr="00B96633">
        <w:rPr>
          <w:color w:val="000000"/>
          <w:sz w:val="16"/>
        </w:rPr>
        <w:t xml:space="preserve">, the theorist Frank </w:t>
      </w:r>
      <w:proofErr w:type="spellStart"/>
      <w:r w:rsidRPr="00B96633">
        <w:rPr>
          <w:color w:val="000000"/>
          <w:sz w:val="16"/>
        </w:rPr>
        <w:t>Wilderson</w:t>
      </w:r>
      <w:proofErr w:type="spellEnd"/>
      <w:r w:rsidRPr="00B96633">
        <w:rPr>
          <w:color w:val="000000"/>
          <w:sz w:val="16"/>
        </w:rPr>
        <w:t xml:space="preserve">, a former member of </w:t>
      </w:r>
      <w:proofErr w:type="spellStart"/>
      <w:r w:rsidRPr="00B96633">
        <w:rPr>
          <w:color w:val="000000"/>
          <w:sz w:val="16"/>
        </w:rPr>
        <w:t>uMkhonto</w:t>
      </w:r>
      <w:proofErr w:type="spellEnd"/>
      <w:r w:rsidRPr="00B96633">
        <w:rPr>
          <w:color w:val="000000"/>
          <w:sz w:val="16"/>
        </w:rPr>
        <w:t> </w:t>
      </w:r>
      <w:proofErr w:type="spellStart"/>
      <w:r w:rsidRPr="00B96633">
        <w:rPr>
          <w:color w:val="000000"/>
          <w:sz w:val="16"/>
        </w:rPr>
        <w:t>weSizwe</w:t>
      </w:r>
      <w:proofErr w:type="spellEnd"/>
      <w:r w:rsidRPr="00B96633">
        <w:rPr>
          <w:color w:val="000000"/>
          <w:sz w:val="16"/>
        </w:rPr>
        <w:t xml:space="preserve">, or MK, the armed wing of the African National Congress (ANC), describes his first meeting with Chris Hani, the leader of the South African Communist Party and the chief of staff of MK. </w:t>
      </w:r>
      <w:proofErr w:type="spellStart"/>
      <w:r w:rsidRPr="00B96633">
        <w:rPr>
          <w:color w:val="000000"/>
          <w:sz w:val="16"/>
        </w:rPr>
        <w:t>Wilderson</w:t>
      </w:r>
      <w:proofErr w:type="spellEnd"/>
      <w:r w:rsidRPr="00B96633">
        <w:rPr>
          <w:color w:val="000000"/>
          <w:sz w:val="16"/>
        </w:rPr>
        <w:t xml:space="preserve"> writes, “I beamed like a schoolboy when he called me ‘comrade.’”</w:t>
      </w:r>
      <w:hyperlink r:id="rId20">
        <w:r w:rsidRPr="00463796">
          <w:rPr>
            <w:color w:val="0000FF"/>
            <w:u w:val="single"/>
            <w:vertAlign w:val="superscript"/>
          </w:rPr>
          <w:t>13</w:t>
        </w:r>
      </w:hyperlink>
      <w:r w:rsidRPr="00B96633">
        <w:rPr>
          <w:color w:val="000000"/>
          <w:sz w:val="16"/>
        </w:rPr>
        <w:t> </w:t>
      </w:r>
      <w:proofErr w:type="spellStart"/>
      <w:r w:rsidRPr="00B96633">
        <w:rPr>
          <w:color w:val="000000"/>
          <w:sz w:val="16"/>
        </w:rPr>
        <w:t>Wilderson</w:t>
      </w:r>
      <w:proofErr w:type="spellEnd"/>
      <w:r w:rsidRPr="00B96633">
        <w:rPr>
          <w:color w:val="000000"/>
          <w:sz w:val="16"/>
        </w:rPr>
        <w:t xml:space="preserve"> chides himself for what he calls a “childish need for recognition.”</w:t>
      </w:r>
      <w:hyperlink r:id="rId21">
        <w:r w:rsidRPr="00463796">
          <w:rPr>
            <w:color w:val="0000FF"/>
            <w:u w:val="single"/>
            <w:vertAlign w:val="superscript"/>
          </w:rPr>
          <w:t>14</w:t>
        </w:r>
      </w:hyperlink>
      <w:r w:rsidRPr="00B96633">
        <w:rPr>
          <w:color w:val="000000"/>
          <w:sz w:val="16"/>
        </w:rPr>
        <w:t xml:space="preserve"> Perhaps because he still puts Hani on a pedestal, he feels exposed in his enjoyment of the egalitarian disruption of comradeship. </w:t>
      </w:r>
      <w:proofErr w:type="spellStart"/>
      <w:r w:rsidRPr="00B96633">
        <w:rPr>
          <w:color w:val="000000"/>
          <w:sz w:val="16"/>
        </w:rPr>
        <w:t>Wilderson</w:t>
      </w:r>
      <w:proofErr w:type="spellEnd"/>
      <w:r w:rsidRPr="00B96633">
        <w:rPr>
          <w:color w:val="000000"/>
          <w:sz w:val="16"/>
        </w:rPr>
        <w:t xml:space="preserve"> hasn’t yet internalized the idea that he and Hani are political equals. “</w:t>
      </w:r>
      <w:r w:rsidRPr="00B96633">
        <w:rPr>
          <w:bCs/>
          <w:color w:val="000000"/>
          <w:sz w:val="16"/>
        </w:rPr>
        <w:t>Comrade”</w:t>
      </w:r>
      <w:r w:rsidRPr="009B2A33">
        <w:rPr>
          <w:b/>
          <w:color w:val="000000"/>
          <w:u w:val="single"/>
        </w:rPr>
        <w:t xml:space="preserve"> </w:t>
      </w:r>
      <w:r w:rsidRPr="00AE4415">
        <w:rPr>
          <w:b/>
          <w:color w:val="000000"/>
          <w:highlight w:val="yellow"/>
          <w:u w:val="single"/>
        </w:rPr>
        <w:t xml:space="preserve">holds out an equalizing promise, and when that promise is fulfilled, we confront our own continuing </w:t>
      </w:r>
      <w:r w:rsidRPr="00B96633">
        <w:rPr>
          <w:bCs/>
          <w:color w:val="000000"/>
          <w:sz w:val="16"/>
        </w:rPr>
        <w:t>yet</w:t>
      </w:r>
      <w:r w:rsidRPr="009B2A33">
        <w:rPr>
          <w:b/>
          <w:color w:val="000000"/>
          <w:u w:val="single"/>
        </w:rPr>
        <w:t xml:space="preserve"> </w:t>
      </w:r>
      <w:r w:rsidRPr="00AE4415">
        <w:rPr>
          <w:b/>
          <w:color w:val="000000"/>
          <w:highlight w:val="yellow"/>
          <w:u w:val="single"/>
        </w:rPr>
        <w:t>unwanted attachments to hierarchy</w:t>
      </w:r>
      <w:r w:rsidRPr="00463796">
        <w:rPr>
          <w:b/>
          <w:color w:val="000000"/>
          <w:u w:val="single"/>
        </w:rPr>
        <w:t xml:space="preserve">, prestige, inadequacy. Accepting equality takes courage. </w:t>
      </w:r>
      <w:proofErr w:type="spellStart"/>
      <w:r w:rsidRPr="00B96633">
        <w:rPr>
          <w:color w:val="000000"/>
          <w:sz w:val="16"/>
        </w:rPr>
        <w:t>Wilderson’s</w:t>
      </w:r>
      <w:proofErr w:type="spellEnd"/>
      <w:r w:rsidRPr="00B96633">
        <w:rPr>
          <w:color w:val="000000"/>
          <w:sz w:val="16"/>
        </w:rPr>
        <w:t xml:space="preserve"> joy in hearing Hani call him “comrade” contrasts sharply with another instance </w:t>
      </w:r>
      <w:proofErr w:type="spellStart"/>
      <w:r w:rsidRPr="00B96633">
        <w:rPr>
          <w:color w:val="000000"/>
          <w:sz w:val="16"/>
        </w:rPr>
        <w:t>Wilderson</w:t>
      </w:r>
      <w:proofErr w:type="spellEnd"/>
      <w:r w:rsidRPr="00B96633">
        <w:rPr>
          <w:color w:val="000000"/>
          <w:sz w:val="16"/>
        </w:rPr>
        <w:t xml:space="preserve"> recounts where comrade was the term of address</w:t>
      </w:r>
      <w:r w:rsidRPr="009B2A33">
        <w:rPr>
          <w:b/>
          <w:color w:val="000000"/>
          <w:u w:val="single"/>
        </w:rPr>
        <w:t xml:space="preserve">. In 1994, shortly before </w:t>
      </w:r>
      <w:proofErr w:type="spellStart"/>
      <w:r w:rsidRPr="009B2A33">
        <w:rPr>
          <w:b/>
          <w:color w:val="000000"/>
          <w:u w:val="single"/>
        </w:rPr>
        <w:t>Wilderson</w:t>
      </w:r>
      <w:proofErr w:type="spellEnd"/>
      <w:r w:rsidRPr="009B2A33">
        <w:rPr>
          <w:b/>
          <w:color w:val="000000"/>
          <w:u w:val="single"/>
        </w:rPr>
        <w:t xml:space="preserve"> was forced to leave South Africa, he encountered Nelson Mandela</w:t>
      </w:r>
      <w:r w:rsidRPr="00B96633">
        <w:rPr>
          <w:color w:val="000000"/>
          <w:sz w:val="16"/>
        </w:rPr>
        <w:t xml:space="preserve"> at an event hosted by </w:t>
      </w:r>
      <w:proofErr w:type="spellStart"/>
      <w:r w:rsidRPr="00B96633">
        <w:rPr>
          <w:i/>
          <w:color w:val="000000"/>
          <w:sz w:val="16"/>
        </w:rPr>
        <w:t>Tribute</w:t>
      </w:r>
      <w:r w:rsidRPr="00B96633">
        <w:rPr>
          <w:color w:val="000000"/>
          <w:sz w:val="16"/>
        </w:rPr>
        <w:t>magazine</w:t>
      </w:r>
      <w:proofErr w:type="spellEnd"/>
      <w:r w:rsidRPr="00B96633">
        <w:rPr>
          <w:color w:val="000000"/>
          <w:sz w:val="16"/>
        </w:rPr>
        <w:t xml:space="preserve">. </w:t>
      </w:r>
      <w:r w:rsidRPr="009B2A33">
        <w:rPr>
          <w:b/>
          <w:color w:val="000000"/>
          <w:u w:val="single"/>
        </w:rPr>
        <w:t xml:space="preserve">After Mandela’s public remarks, </w:t>
      </w:r>
      <w:proofErr w:type="spellStart"/>
      <w:r w:rsidRPr="009B2A33">
        <w:rPr>
          <w:b/>
          <w:color w:val="000000"/>
          <w:u w:val="single"/>
        </w:rPr>
        <w:t>Wilderson</w:t>
      </w:r>
      <w:proofErr w:type="spellEnd"/>
      <w:r w:rsidRPr="009B2A33">
        <w:rPr>
          <w:b/>
          <w:color w:val="000000"/>
          <w:u w:val="single"/>
        </w:rPr>
        <w:t xml:space="preserve"> asked a question in which he addressed Mandela as “comrade.”</w:t>
      </w:r>
      <w:r w:rsidRPr="00B96633">
        <w:rPr>
          <w:color w:val="000000"/>
          <w:sz w:val="16"/>
        </w:rPr>
        <w:t xml:space="preserve"> “Not Mr. Mandela. Not sir, like the fawning advertising mogul who asked the first question. </w:t>
      </w:r>
      <w:r w:rsidRPr="009B2A33">
        <w:rPr>
          <w:b/>
          <w:color w:val="000000"/>
          <w:u w:val="single"/>
        </w:rPr>
        <w:t>Comrade Mandela. It stitched him back into the militant garb he’d shed since the day he left prison.”</w:t>
      </w:r>
      <w:hyperlink r:id="rId22">
        <w:r w:rsidRPr="009B2A33">
          <w:rPr>
            <w:color w:val="0000FF"/>
            <w:u w:val="single"/>
            <w:vertAlign w:val="superscript"/>
          </w:rPr>
          <w:t>15</w:t>
        </w:r>
      </w:hyperlink>
      <w:r w:rsidRPr="00B96633">
        <w:rPr>
          <w:color w:val="000000"/>
          <w:sz w:val="16"/>
        </w:rPr>
        <w:t> </w:t>
      </w:r>
      <w:proofErr w:type="spellStart"/>
      <w:r w:rsidRPr="009B2A33">
        <w:rPr>
          <w:b/>
          <w:color w:val="000000"/>
          <w:u w:val="single"/>
        </w:rPr>
        <w:t>Wilderson’s</w:t>
      </w:r>
      <w:proofErr w:type="spellEnd"/>
      <w:r w:rsidRPr="009B2A33">
        <w:rPr>
          <w:b/>
          <w:color w:val="000000"/>
          <w:u w:val="single"/>
        </w:rPr>
        <w:t xml:space="preserve"> recollection shows how comrade’s equalizing insistence can be aggressive, an imposition of discipline. This is part of its power. </w:t>
      </w:r>
      <w:r w:rsidRPr="00AE4415">
        <w:rPr>
          <w:b/>
          <w:color w:val="000000"/>
          <w:highlight w:val="yellow"/>
          <w:u w:val="single"/>
        </w:rPr>
        <w:t>Addressing another as “comrade” reminds them that something is expected of them. Discipline and joy are two sides of the same coin</w:t>
      </w:r>
      <w:r w:rsidRPr="00B96633">
        <w:rPr>
          <w:color w:val="000000"/>
          <w:sz w:val="16"/>
        </w:rPr>
        <w:t xml:space="preserve">, two aspects of comradeship as a mode of political belonging. As a form of address, figure of political relation, and carrier of expectations, </w:t>
      </w:r>
      <w:r w:rsidRPr="00B96633">
        <w:rPr>
          <w:bCs/>
          <w:color w:val="000000"/>
          <w:sz w:val="16"/>
        </w:rPr>
        <w:t>comrade</w:t>
      </w:r>
      <w:r w:rsidRPr="009B2A33">
        <w:rPr>
          <w:b/>
          <w:color w:val="000000"/>
          <w:u w:val="single"/>
        </w:rPr>
        <w:t xml:space="preserve"> </w:t>
      </w:r>
      <w:r w:rsidRPr="00AE4415">
        <w:rPr>
          <w:b/>
          <w:color w:val="000000"/>
          <w:highlight w:val="yellow"/>
          <w:u w:val="single"/>
        </w:rPr>
        <w:t>disrupts capitalist society’s hierarchical identifications of sex, race, and class.</w:t>
      </w:r>
      <w:r w:rsidRPr="00B96633">
        <w:rPr>
          <w:color w:val="000000"/>
          <w:sz w:val="16"/>
        </w:rPr>
        <w:t xml:space="preserve"> </w:t>
      </w:r>
      <w:r w:rsidRPr="00B96633">
        <w:rPr>
          <w:bCs/>
          <w:color w:val="000000"/>
          <w:sz w:val="16"/>
        </w:rPr>
        <w:t>It</w:t>
      </w:r>
      <w:r w:rsidRPr="009B2A33">
        <w:rPr>
          <w:b/>
          <w:color w:val="000000"/>
          <w:u w:val="single"/>
        </w:rPr>
        <w:t xml:space="preserve"> </w:t>
      </w:r>
      <w:r w:rsidRPr="00AE4415">
        <w:rPr>
          <w:b/>
          <w:color w:val="000000"/>
          <w:highlight w:val="yellow"/>
          <w:u w:val="single"/>
        </w:rPr>
        <w:t xml:space="preserve">insists on </w:t>
      </w:r>
      <w:r w:rsidRPr="00B96633">
        <w:rPr>
          <w:bCs/>
          <w:color w:val="000000"/>
          <w:sz w:val="16"/>
        </w:rPr>
        <w:t>the</w:t>
      </w:r>
      <w:r w:rsidRPr="009B2A33">
        <w:rPr>
          <w:b/>
          <w:color w:val="000000"/>
          <w:u w:val="single"/>
        </w:rPr>
        <w:t xml:space="preserve"> </w:t>
      </w:r>
      <w:r w:rsidRPr="00AE4415">
        <w:rPr>
          <w:b/>
          <w:color w:val="000000"/>
          <w:highlight w:val="yellow"/>
          <w:u w:val="single"/>
        </w:rPr>
        <w:t xml:space="preserve">equalizing sameness of those on the same side of a political struggle </w:t>
      </w:r>
      <w:r w:rsidRPr="00B96633">
        <w:rPr>
          <w:bCs/>
          <w:color w:val="000000"/>
          <w:sz w:val="16"/>
        </w:rPr>
        <w:t>and</w:t>
      </w:r>
      <w:r w:rsidRPr="00B96633">
        <w:rPr>
          <w:b/>
          <w:color w:val="000000"/>
          <w:u w:val="single"/>
        </w:rPr>
        <w:t xml:space="preserve"> </w:t>
      </w:r>
      <w:r w:rsidRPr="00AE4415">
        <w:rPr>
          <w:b/>
          <w:color w:val="000000"/>
          <w:highlight w:val="yellow"/>
          <w:u w:val="single"/>
        </w:rPr>
        <w:t xml:space="preserve">renders that </w:t>
      </w:r>
      <w:r w:rsidRPr="00B96633">
        <w:rPr>
          <w:bCs/>
          <w:color w:val="000000"/>
          <w:sz w:val="16"/>
        </w:rPr>
        <w:t>equalizing sameness</w:t>
      </w:r>
      <w:r w:rsidRPr="00B96633">
        <w:rPr>
          <w:b/>
          <w:color w:val="000000"/>
          <w:u w:val="single"/>
        </w:rPr>
        <w:t xml:space="preserve"> </w:t>
      </w:r>
      <w:r w:rsidRPr="00AE4415">
        <w:rPr>
          <w:b/>
          <w:color w:val="000000"/>
          <w:highlight w:val="yellow"/>
          <w:u w:val="single"/>
        </w:rPr>
        <w:t xml:space="preserve">productive </w:t>
      </w:r>
      <w:r w:rsidRPr="00B96633">
        <w:rPr>
          <w:b/>
          <w:color w:val="000000"/>
          <w:u w:val="single"/>
        </w:rPr>
        <w:t>of new modes of work and belonging</w:t>
      </w:r>
      <w:r w:rsidRPr="00B96633">
        <w:rPr>
          <w:b/>
          <w:color w:val="000000"/>
          <w:sz w:val="8"/>
          <w:u w:val="single"/>
        </w:rPr>
        <w:t xml:space="preserve">. In this respect, </w:t>
      </w:r>
      <w:r w:rsidRPr="00B96633">
        <w:rPr>
          <w:b/>
          <w:color w:val="000000"/>
          <w:u w:val="single"/>
        </w:rPr>
        <w:t>comrade is a carrier of utopian longings</w:t>
      </w:r>
      <w:r w:rsidRPr="00B96633">
        <w:rPr>
          <w:b/>
          <w:color w:val="000000"/>
          <w:sz w:val="8"/>
          <w:u w:val="single"/>
        </w:rPr>
        <w:t xml:space="preserve"> </w:t>
      </w:r>
      <w:r w:rsidRPr="00B96633">
        <w:rPr>
          <w:bCs/>
          <w:color w:val="000000"/>
          <w:sz w:val="16"/>
        </w:rPr>
        <w:t>in the sense theorized by Kathi Weeks</w:t>
      </w:r>
      <w:r w:rsidRPr="00B96633">
        <w:rPr>
          <w:color w:val="000000"/>
          <w:sz w:val="16"/>
        </w:rPr>
        <w:t xml:space="preserve">. Weeks presents </w:t>
      </w:r>
      <w:r w:rsidRPr="00AE4415">
        <w:rPr>
          <w:b/>
          <w:color w:val="000000"/>
          <w:highlight w:val="yellow"/>
          <w:u w:val="single"/>
        </w:rPr>
        <w:t>the utopian form</w:t>
      </w:r>
      <w:r w:rsidRPr="00B96633">
        <w:rPr>
          <w:color w:val="000000"/>
          <w:sz w:val="16"/>
        </w:rPr>
        <w:t xml:space="preserve"> as </w:t>
      </w:r>
      <w:r w:rsidRPr="00463796">
        <w:rPr>
          <w:b/>
          <w:color w:val="000000"/>
          <w:u w:val="single"/>
        </w:rPr>
        <w:t>carrying out two functions</w:t>
      </w:r>
      <w:r w:rsidRPr="00B96633">
        <w:rPr>
          <w:color w:val="000000"/>
          <w:sz w:val="16"/>
        </w:rPr>
        <w:t>: “One function is to alter our connection to the present, while the other is to shift our relationship to the future; one is productive of estrangement, the other of hope.”</w:t>
      </w:r>
      <w:hyperlink r:id="rId23">
        <w:r w:rsidRPr="00463796">
          <w:rPr>
            <w:color w:val="0000FF"/>
            <w:u w:val="single"/>
            <w:vertAlign w:val="superscript"/>
          </w:rPr>
          <w:t>16</w:t>
        </w:r>
      </w:hyperlink>
      <w:r w:rsidRPr="00B96633">
        <w:rPr>
          <w:color w:val="000000"/>
          <w:sz w:val="16"/>
        </w:rPr>
        <w:t> </w:t>
      </w:r>
      <w:r w:rsidRPr="00463796">
        <w:rPr>
          <w:b/>
          <w:color w:val="000000"/>
          <w:u w:val="single"/>
        </w:rPr>
        <w:t xml:space="preserve">The first function </w:t>
      </w:r>
      <w:r w:rsidRPr="00AE4415">
        <w:rPr>
          <w:b/>
          <w:color w:val="000000"/>
          <w:highlight w:val="yellow"/>
          <w:u w:val="single"/>
        </w:rPr>
        <w:t>mobilizes the negativity of disidentification and disinvestment</w:t>
      </w:r>
      <w:r w:rsidRPr="00B96633">
        <w:rPr>
          <w:color w:val="000000"/>
          <w:sz w:val="16"/>
        </w:rPr>
        <w:t xml:space="preserve">. </w:t>
      </w:r>
      <w:r w:rsidRPr="00AE4415">
        <w:rPr>
          <w:b/>
          <w:color w:val="000000"/>
          <w:highlight w:val="yellow"/>
          <w:u w:val="single"/>
        </w:rPr>
        <w:t>Present relations</w:t>
      </w:r>
      <w:r w:rsidRPr="00B96633">
        <w:rPr>
          <w:color w:val="000000"/>
          <w:sz w:val="16"/>
        </w:rPr>
        <w:t xml:space="preserve"> </w:t>
      </w:r>
      <w:r w:rsidRPr="00AE4415">
        <w:rPr>
          <w:b/>
          <w:color w:val="000000"/>
          <w:highlight w:val="yellow"/>
          <w:u w:val="single"/>
        </w:rPr>
        <w:t>become</w:t>
      </w:r>
      <w:r w:rsidRPr="00B96633">
        <w:rPr>
          <w:color w:val="000000"/>
          <w:sz w:val="16"/>
        </w:rPr>
        <w:t xml:space="preserve"> strange, </w:t>
      </w:r>
      <w:r w:rsidRPr="00AE4415">
        <w:rPr>
          <w:b/>
          <w:color w:val="000000"/>
          <w:highlight w:val="yellow"/>
          <w:u w:val="single"/>
        </w:rPr>
        <w:t>less binding on our sense of possibility</w:t>
      </w:r>
      <w:r w:rsidRPr="00B96633">
        <w:rPr>
          <w:color w:val="000000"/>
          <w:sz w:val="16"/>
        </w:rPr>
        <w:t xml:space="preserve">. </w:t>
      </w:r>
      <w:r w:rsidRPr="00B96633">
        <w:rPr>
          <w:bCs/>
          <w:color w:val="000000"/>
          <w:sz w:val="16"/>
        </w:rPr>
        <w:t>The second function</w:t>
      </w:r>
      <w:r w:rsidRPr="00B96633">
        <w:rPr>
          <w:b/>
          <w:color w:val="000000"/>
          <w:u w:val="single"/>
        </w:rPr>
        <w:t xml:space="preserve"> </w:t>
      </w:r>
      <w:r w:rsidRPr="00AE4415">
        <w:rPr>
          <w:b/>
          <w:color w:val="000000"/>
          <w:highlight w:val="yellow"/>
          <w:u w:val="single"/>
        </w:rPr>
        <w:t xml:space="preserve">redirects “our attention </w:t>
      </w:r>
      <w:r w:rsidRPr="00463796">
        <w:rPr>
          <w:b/>
          <w:color w:val="000000"/>
          <w:u w:val="single"/>
        </w:rPr>
        <w:t xml:space="preserve">and energies </w:t>
      </w:r>
      <w:r w:rsidRPr="00AE4415">
        <w:rPr>
          <w:b/>
          <w:color w:val="000000"/>
          <w:highlight w:val="yellow"/>
          <w:u w:val="single"/>
        </w:rPr>
        <w:t>toward an open future</w:t>
      </w:r>
      <w:r w:rsidRPr="00B96633">
        <w:rPr>
          <w:color w:val="000000"/>
          <w:sz w:val="16"/>
        </w:rPr>
        <w:t xml:space="preserve"> … providing a vision or glimmer of a better world.”</w:t>
      </w:r>
      <w:hyperlink r:id="rId24">
        <w:r w:rsidRPr="00463796">
          <w:rPr>
            <w:color w:val="0000FF"/>
            <w:u w:val="single"/>
            <w:vertAlign w:val="superscript"/>
          </w:rPr>
          <w:t>17</w:t>
        </w:r>
      </w:hyperlink>
      <w:r w:rsidRPr="00B96633">
        <w:rPr>
          <w:color w:val="000000"/>
          <w:sz w:val="16"/>
        </w:rPr>
        <w:t> </w:t>
      </w:r>
      <w:r w:rsidRPr="00463796">
        <w:rPr>
          <w:b/>
          <w:color w:val="000000"/>
          <w:u w:val="single"/>
        </w:rPr>
        <w:t xml:space="preserve">The power of </w:t>
      </w:r>
      <w:r w:rsidRPr="00463796">
        <w:rPr>
          <w:b/>
          <w:color w:val="000000"/>
          <w:u w:val="single"/>
        </w:rPr>
        <w:lastRenderedPageBreak/>
        <w:t>comrade is in how it negates old relations and promises new ones—the promise itself ushers them in,</w:t>
      </w:r>
      <w:r w:rsidRPr="00B96633">
        <w:rPr>
          <w:color w:val="000000"/>
          <w:sz w:val="16"/>
        </w:rPr>
        <w:t xml:space="preserve"> welcoming the new comrade into relations irreducible to their broader setting.</w:t>
      </w:r>
    </w:p>
    <w:bookmarkEnd w:id="0"/>
    <w:p w14:paraId="7C9CA2C6" w14:textId="77777777" w:rsidR="00EF1261" w:rsidRDefault="00EF1261" w:rsidP="00EF1261">
      <w:pPr>
        <w:pStyle w:val="Heading4"/>
      </w:pPr>
      <w:r>
        <w:t>The role of the ballot is fidelity to the truth – dedication to a shared horizon is liberatory, Dean 19:</w:t>
      </w:r>
    </w:p>
    <w:p w14:paraId="201D7906" w14:textId="77777777" w:rsidR="00EF1261" w:rsidRPr="00342425" w:rsidRDefault="00EF1261" w:rsidP="00EF1261">
      <w:r w:rsidRPr="00AE4415">
        <w:rPr>
          <w:highlight w:val="yellow"/>
        </w:rPr>
        <w:t>Dean, Jodi. Comrade: An essay on political belonging. Verso, 2019.</w:t>
      </w:r>
      <w:r>
        <w:t xml:space="preserve"> // LHP BT + LHP PS </w:t>
      </w:r>
    </w:p>
    <w:p w14:paraId="25B88EA8" w14:textId="64EA1AD1" w:rsidR="00EF1261" w:rsidRDefault="00EF1261" w:rsidP="00EF1261">
      <w:pPr>
        <w:spacing w:before="24"/>
        <w:jc w:val="both"/>
        <w:rPr>
          <w:b/>
          <w:color w:val="000000"/>
          <w:u w:val="single"/>
        </w:rPr>
      </w:pPr>
      <w:r w:rsidRPr="00132AC2">
        <w:rPr>
          <w:color w:val="000000"/>
          <w:sz w:val="8"/>
        </w:rPr>
        <w:t xml:space="preserve">The idea that comrades are those who belong to the same side of a political struggle leads to the fourth thesis: </w:t>
      </w:r>
      <w:r w:rsidRPr="00132AC2">
        <w:rPr>
          <w:b/>
          <w:color w:val="000000"/>
          <w:u w:val="single"/>
        </w:rPr>
        <w:t xml:space="preserve">The </w:t>
      </w:r>
      <w:r w:rsidRPr="00AE4415">
        <w:rPr>
          <w:rStyle w:val="Emphasis"/>
          <w:highlight w:val="yellow"/>
        </w:rPr>
        <w:t>relation between comrades is mediated by</w:t>
      </w:r>
      <w:r w:rsidRPr="00132AC2">
        <w:rPr>
          <w:b/>
          <w:color w:val="000000"/>
          <w:u w:val="single"/>
        </w:rPr>
        <w:t xml:space="preserve"> fidelity to a </w:t>
      </w:r>
      <w:r w:rsidRPr="00AE4415">
        <w:rPr>
          <w:rStyle w:val="Emphasis"/>
          <w:highlight w:val="yellow"/>
        </w:rPr>
        <w:t>truth</w:t>
      </w:r>
      <w:r w:rsidRPr="00132AC2">
        <w:rPr>
          <w:b/>
          <w:color w:val="000000"/>
          <w:u w:val="single"/>
        </w:rPr>
        <w:t xml:space="preserve">; </w:t>
      </w:r>
      <w:r w:rsidRPr="00AE4415">
        <w:rPr>
          <w:rStyle w:val="Emphasis"/>
          <w:highlight w:val="yellow"/>
        </w:rPr>
        <w:t>practices</w:t>
      </w:r>
      <w:r w:rsidRPr="00132AC2">
        <w:rPr>
          <w:b/>
          <w:color w:val="000000"/>
          <w:u w:val="single"/>
        </w:rPr>
        <w:t xml:space="preserve"> of comradeship </w:t>
      </w:r>
      <w:r w:rsidRPr="00AE4415">
        <w:rPr>
          <w:rStyle w:val="Emphasis"/>
          <w:highlight w:val="yellow"/>
        </w:rPr>
        <w:t>materialize</w:t>
      </w:r>
      <w:r w:rsidRPr="00132AC2">
        <w:rPr>
          <w:b/>
          <w:color w:val="000000"/>
          <w:u w:val="single"/>
        </w:rPr>
        <w:t xml:space="preserve"> this </w:t>
      </w:r>
      <w:r w:rsidRPr="00AE4415">
        <w:rPr>
          <w:rStyle w:val="Emphasis"/>
          <w:highlight w:val="yellow"/>
        </w:rPr>
        <w:t>fidelity</w:t>
      </w:r>
      <w:r w:rsidRPr="00132AC2">
        <w:rPr>
          <w:b/>
          <w:color w:val="000000"/>
          <w:u w:val="single"/>
        </w:rPr>
        <w:t>. The “same side” points to the truth comrades are faithful to—the political truth that unites them</w:t>
      </w:r>
      <w:r w:rsidRPr="00132AC2">
        <w:rPr>
          <w:color w:val="000000"/>
          <w:sz w:val="8"/>
        </w:rPr>
        <w:t>—</w:t>
      </w:r>
      <w:r w:rsidRPr="00132AC2">
        <w:rPr>
          <w:b/>
          <w:color w:val="000000"/>
          <w:u w:val="single"/>
        </w:rPr>
        <w:t>and the fidelity with which they work to realize this truth in the world.</w:t>
      </w:r>
      <w:r w:rsidRPr="00132AC2">
        <w:rPr>
          <w:color w:val="000000"/>
          <w:sz w:val="8"/>
        </w:rPr>
        <w:t xml:space="preserve"> “Belonging” invites attention to the expectations, practices, and affects that being on the same side generates. The notions of truth and fidelity at work here come from Alain </w:t>
      </w:r>
      <w:proofErr w:type="spellStart"/>
      <w:r w:rsidRPr="00132AC2">
        <w:rPr>
          <w:color w:val="000000"/>
          <w:sz w:val="8"/>
        </w:rPr>
        <w:t>Badiou</w:t>
      </w:r>
      <w:proofErr w:type="spellEnd"/>
      <w:r w:rsidRPr="00132AC2">
        <w:rPr>
          <w:color w:val="000000"/>
          <w:sz w:val="8"/>
        </w:rPr>
        <w:t xml:space="preserve">. In brief, </w:t>
      </w:r>
      <w:proofErr w:type="spellStart"/>
      <w:r w:rsidRPr="00132AC2">
        <w:rPr>
          <w:b/>
          <w:color w:val="000000"/>
          <w:u w:val="single"/>
        </w:rPr>
        <w:t>Badiou</w:t>
      </w:r>
      <w:proofErr w:type="spellEnd"/>
      <w:r w:rsidRPr="00132AC2">
        <w:rPr>
          <w:b/>
          <w:color w:val="000000"/>
          <w:u w:val="single"/>
        </w:rPr>
        <w:t xml:space="preserve"> rejects the idea of truth as a proposition or judgment, arguing instead that </w:t>
      </w:r>
      <w:r w:rsidRPr="00AE4415">
        <w:rPr>
          <w:rStyle w:val="StyleUnderline"/>
          <w:highlight w:val="yellow"/>
        </w:rPr>
        <w:t>truth is a process</w:t>
      </w:r>
      <w:r w:rsidRPr="00132AC2">
        <w:rPr>
          <w:b/>
          <w:color w:val="000000"/>
          <w:u w:val="single"/>
        </w:rPr>
        <w:t xml:space="preserve">. The </w:t>
      </w:r>
      <w:r w:rsidRPr="00AE4415">
        <w:rPr>
          <w:b/>
          <w:color w:val="000000"/>
          <w:highlight w:val="yellow"/>
          <w:u w:val="single"/>
        </w:rPr>
        <w:t>process begins</w:t>
      </w:r>
      <w:r w:rsidRPr="00132AC2">
        <w:rPr>
          <w:b/>
          <w:color w:val="000000"/>
          <w:u w:val="single"/>
        </w:rPr>
        <w:t xml:space="preserve"> </w:t>
      </w:r>
      <w:r w:rsidRPr="00AE4415">
        <w:rPr>
          <w:b/>
          <w:color w:val="000000"/>
          <w:highlight w:val="yellow"/>
          <w:u w:val="single"/>
        </w:rPr>
        <w:t>with</w:t>
      </w:r>
      <w:r w:rsidRPr="00132AC2">
        <w:rPr>
          <w:b/>
          <w:color w:val="000000"/>
          <w:u w:val="single"/>
        </w:rPr>
        <w:t xml:space="preserve"> the eruption of something new, </w:t>
      </w:r>
      <w:r w:rsidRPr="00AE4415">
        <w:rPr>
          <w:b/>
          <w:color w:val="000000"/>
          <w:highlight w:val="yellow"/>
          <w:u w:val="single"/>
        </w:rPr>
        <w:t>an event</w:t>
      </w:r>
      <w:r w:rsidRPr="00132AC2">
        <w:rPr>
          <w:b/>
          <w:color w:val="000000"/>
          <w:u w:val="single"/>
        </w:rPr>
        <w:t>.</w:t>
      </w:r>
      <w:r w:rsidRPr="00132AC2">
        <w:rPr>
          <w:color w:val="000000"/>
          <w:sz w:val="8"/>
        </w:rPr>
        <w:t xml:space="preserve"> </w:t>
      </w:r>
      <w:r w:rsidRPr="00132AC2">
        <w:rPr>
          <w:b/>
          <w:color w:val="000000"/>
          <w:u w:val="single"/>
        </w:rPr>
        <w:t xml:space="preserve">Because an event changes the situation, breaks the confines of the given, </w:t>
      </w:r>
      <w:r w:rsidRPr="00AE4415">
        <w:rPr>
          <w:b/>
          <w:color w:val="000000"/>
          <w:highlight w:val="yellow"/>
          <w:u w:val="single"/>
        </w:rPr>
        <w:t>it is undecidable</w:t>
      </w:r>
      <w:r w:rsidRPr="00132AC2">
        <w:rPr>
          <w:b/>
          <w:color w:val="000000"/>
          <w:u w:val="single"/>
        </w:rPr>
        <w:t xml:space="preserve"> in terms of the given; it is something entirely new</w:t>
      </w:r>
      <w:r w:rsidRPr="00132AC2">
        <w:rPr>
          <w:color w:val="000000"/>
          <w:sz w:val="8"/>
        </w:rPr>
        <w:t xml:space="preserve">. </w:t>
      </w:r>
      <w:proofErr w:type="spellStart"/>
      <w:r w:rsidRPr="00132AC2">
        <w:rPr>
          <w:color w:val="000000"/>
          <w:sz w:val="8"/>
        </w:rPr>
        <w:t>Badiou</w:t>
      </w:r>
      <w:proofErr w:type="spellEnd"/>
      <w:r w:rsidRPr="00132AC2">
        <w:rPr>
          <w:color w:val="000000"/>
          <w:sz w:val="8"/>
        </w:rPr>
        <w:t xml:space="preserve"> argues that this undecidability “induces the appearance of a </w:t>
      </w:r>
      <w:r w:rsidRPr="00132AC2">
        <w:rPr>
          <w:i/>
          <w:color w:val="000000"/>
          <w:sz w:val="8"/>
        </w:rPr>
        <w:t>subject</w:t>
      </w:r>
      <w:r w:rsidRPr="00132AC2">
        <w:rPr>
          <w:color w:val="000000"/>
          <w:sz w:val="8"/>
        </w:rPr>
        <w:t xml:space="preserve"> of the event.”</w:t>
      </w:r>
      <w:hyperlink r:id="rId25">
        <w:r w:rsidRPr="00132AC2">
          <w:rPr>
            <w:color w:val="0000FF"/>
            <w:u w:val="single"/>
            <w:vertAlign w:val="superscript"/>
          </w:rPr>
          <w:t>60</w:t>
        </w:r>
      </w:hyperlink>
      <w:r w:rsidRPr="00132AC2">
        <w:rPr>
          <w:color w:val="000000"/>
          <w:sz w:val="8"/>
        </w:rPr>
        <w:t xml:space="preserve"> </w:t>
      </w:r>
      <w:r w:rsidRPr="00AE4415">
        <w:rPr>
          <w:b/>
          <w:color w:val="000000"/>
          <w:highlight w:val="yellow"/>
          <w:u w:val="single"/>
        </w:rPr>
        <w:t>This subject isn’t the cause of the event. It’s an effect</w:t>
      </w:r>
      <w:r w:rsidRPr="00132AC2">
        <w:rPr>
          <w:b/>
          <w:color w:val="000000"/>
          <w:u w:val="single"/>
        </w:rPr>
        <w:t xml:space="preserve"> of </w:t>
      </w:r>
      <w:r w:rsidRPr="00AE4415">
        <w:rPr>
          <w:b/>
          <w:color w:val="000000"/>
          <w:highlight w:val="yellow"/>
          <w:u w:val="single"/>
        </w:rPr>
        <w:t>or response</w:t>
      </w:r>
      <w:r w:rsidRPr="00132AC2">
        <w:rPr>
          <w:b/>
          <w:color w:val="000000"/>
          <w:u w:val="single"/>
        </w:rPr>
        <w:t xml:space="preserve"> to the event,</w:t>
      </w:r>
      <w:r w:rsidRPr="00132AC2">
        <w:rPr>
          <w:color w:val="000000"/>
          <w:sz w:val="8"/>
        </w:rPr>
        <w:t xml:space="preserve"> “the decision to </w:t>
      </w:r>
      <w:r w:rsidRPr="00132AC2">
        <w:rPr>
          <w:i/>
          <w:color w:val="000000"/>
          <w:sz w:val="8"/>
        </w:rPr>
        <w:t>say</w:t>
      </w:r>
      <w:r w:rsidRPr="00132AC2">
        <w:rPr>
          <w:color w:val="000000"/>
          <w:sz w:val="8"/>
        </w:rPr>
        <w:t xml:space="preserve"> that the event has taken place.” Grammar might seduce us into rendering this subject as “I.” </w:t>
      </w:r>
      <w:r w:rsidRPr="00132AC2">
        <w:rPr>
          <w:b/>
          <w:color w:val="000000"/>
          <w:u w:val="single"/>
        </w:rPr>
        <w:t>We should</w:t>
      </w:r>
      <w:r w:rsidRPr="00132AC2">
        <w:rPr>
          <w:color w:val="000000"/>
          <w:sz w:val="8"/>
        </w:rPr>
        <w:t xml:space="preserve"> avoid this temptation and </w:t>
      </w:r>
      <w:r w:rsidRPr="00AE4415">
        <w:rPr>
          <w:b/>
          <w:color w:val="000000"/>
          <w:highlight w:val="yellow"/>
          <w:u w:val="single"/>
        </w:rPr>
        <w:t>recognize the subject</w:t>
      </w:r>
      <w:r w:rsidRPr="00AE4415">
        <w:rPr>
          <w:color w:val="000000"/>
          <w:sz w:val="8"/>
          <w:highlight w:val="yellow"/>
        </w:rPr>
        <w:t xml:space="preserve"> </w:t>
      </w:r>
      <w:r w:rsidRPr="00AE4415">
        <w:rPr>
          <w:b/>
          <w:color w:val="000000"/>
          <w:highlight w:val="yellow"/>
          <w:u w:val="single"/>
        </w:rPr>
        <w:t>as</w:t>
      </w:r>
      <w:r w:rsidRPr="00132AC2">
        <w:rPr>
          <w:color w:val="000000"/>
          <w:sz w:val="8"/>
        </w:rPr>
        <w:t xml:space="preserve"> designating an inflection point, </w:t>
      </w:r>
      <w:r w:rsidRPr="00AE4415">
        <w:rPr>
          <w:b/>
          <w:color w:val="000000"/>
          <w:highlight w:val="yellow"/>
          <w:u w:val="single"/>
        </w:rPr>
        <w:t>a response that extends the event</w:t>
      </w:r>
      <w:r w:rsidRPr="00132AC2">
        <w:rPr>
          <w:b/>
          <w:color w:val="000000"/>
          <w:u w:val="single"/>
        </w:rPr>
        <w:t>.</w:t>
      </w:r>
      <w:r w:rsidRPr="00132AC2">
        <w:rPr>
          <w:color w:val="000000"/>
          <w:sz w:val="8"/>
        </w:rPr>
        <w:t xml:space="preserve"> </w:t>
      </w:r>
      <w:r w:rsidRPr="00132AC2">
        <w:rPr>
          <w:b/>
          <w:color w:val="000000"/>
          <w:u w:val="single"/>
        </w:rPr>
        <w:t xml:space="preserve">The decision that a truth has appeared, that an event has occurred, </w:t>
      </w:r>
      <w:r w:rsidRPr="00AE4415">
        <w:rPr>
          <w:b/>
          <w:color w:val="000000"/>
          <w:highlight w:val="yellow"/>
          <w:u w:val="single"/>
        </w:rPr>
        <w:t>incites a process of verification</w:t>
      </w:r>
      <w:r w:rsidRPr="00132AC2">
        <w:rPr>
          <w:color w:val="000000"/>
          <w:sz w:val="8"/>
        </w:rPr>
        <w:t xml:space="preserve">, the “infinite procedure of verification of the true,” </w:t>
      </w:r>
      <w:r w:rsidRPr="00132AC2">
        <w:rPr>
          <w:b/>
          <w:color w:val="000000"/>
          <w:u w:val="single"/>
        </w:rPr>
        <w:t>in</w:t>
      </w:r>
      <w:r w:rsidRPr="00132AC2">
        <w:rPr>
          <w:color w:val="000000"/>
          <w:sz w:val="8"/>
        </w:rPr>
        <w:t xml:space="preserve"> </w:t>
      </w:r>
      <w:r w:rsidRPr="00132AC2">
        <w:rPr>
          <w:b/>
          <w:color w:val="000000"/>
          <w:u w:val="single"/>
        </w:rPr>
        <w:t xml:space="preserve">what </w:t>
      </w:r>
      <w:proofErr w:type="spellStart"/>
      <w:r w:rsidRPr="00132AC2">
        <w:rPr>
          <w:b/>
          <w:color w:val="000000"/>
          <w:u w:val="single"/>
        </w:rPr>
        <w:t>Badiou</w:t>
      </w:r>
      <w:proofErr w:type="spellEnd"/>
      <w:r w:rsidRPr="00132AC2">
        <w:rPr>
          <w:b/>
          <w:color w:val="000000"/>
          <w:u w:val="single"/>
        </w:rPr>
        <w:t xml:space="preserve"> calls </w:t>
      </w:r>
      <w:r w:rsidRPr="00AE4415">
        <w:rPr>
          <w:b/>
          <w:color w:val="000000"/>
          <w:highlight w:val="yellow"/>
          <w:u w:val="single"/>
        </w:rPr>
        <w:t>an “exercise of fidelity</w:t>
      </w:r>
      <w:r w:rsidRPr="00132AC2">
        <w:rPr>
          <w:color w:val="000000"/>
          <w:sz w:val="8"/>
        </w:rPr>
        <w:t>.”</w:t>
      </w:r>
      <w:hyperlink r:id="rId26">
        <w:r w:rsidRPr="00132AC2">
          <w:rPr>
            <w:color w:val="0000FF"/>
            <w:u w:val="single"/>
            <w:vertAlign w:val="superscript"/>
          </w:rPr>
          <w:t>61</w:t>
        </w:r>
      </w:hyperlink>
      <w:r w:rsidRPr="00132AC2">
        <w:rPr>
          <w:color w:val="000000"/>
          <w:sz w:val="8"/>
        </w:rPr>
        <w:t xml:space="preserve"> </w:t>
      </w:r>
      <w:r w:rsidRPr="00132AC2">
        <w:rPr>
          <w:b/>
          <w:color w:val="000000"/>
          <w:u w:val="single"/>
        </w:rPr>
        <w:t xml:space="preserve">Fidelity is a working out and </w:t>
      </w:r>
      <w:r w:rsidRPr="00AE4415">
        <w:rPr>
          <w:b/>
          <w:color w:val="000000"/>
          <w:highlight w:val="yellow"/>
          <w:u w:val="single"/>
        </w:rPr>
        <w:t>working through</w:t>
      </w:r>
      <w:r w:rsidRPr="00132AC2">
        <w:rPr>
          <w:b/>
          <w:color w:val="000000"/>
          <w:u w:val="single"/>
        </w:rPr>
        <w:t xml:space="preserve"> of the </w:t>
      </w:r>
      <w:r w:rsidRPr="00AE4415">
        <w:rPr>
          <w:b/>
          <w:color w:val="000000"/>
          <w:highlight w:val="yellow"/>
          <w:u w:val="single"/>
        </w:rPr>
        <w:t>truth</w:t>
      </w:r>
      <w:r w:rsidRPr="00132AC2">
        <w:rPr>
          <w:b/>
          <w:color w:val="000000"/>
          <w:u w:val="single"/>
        </w:rPr>
        <w:t xml:space="preserve">, an </w:t>
      </w:r>
      <w:r w:rsidRPr="00AE4415">
        <w:rPr>
          <w:b/>
          <w:color w:val="000000"/>
          <w:highlight w:val="yellow"/>
          <w:u w:val="single"/>
        </w:rPr>
        <w:t>engagement</w:t>
      </w:r>
      <w:r w:rsidRPr="00132AC2">
        <w:rPr>
          <w:b/>
          <w:color w:val="000000"/>
          <w:u w:val="single"/>
        </w:rPr>
        <w:t xml:space="preserve"> with truth </w:t>
      </w:r>
      <w:r w:rsidRPr="00AE4415">
        <w:rPr>
          <w:b/>
          <w:color w:val="000000"/>
          <w:highlight w:val="yellow"/>
          <w:u w:val="single"/>
        </w:rPr>
        <w:t>that extends</w:t>
      </w:r>
      <w:r w:rsidRPr="00132AC2">
        <w:rPr>
          <w:b/>
          <w:color w:val="000000"/>
          <w:u w:val="single"/>
        </w:rPr>
        <w:t xml:space="preserve"> out </w:t>
      </w:r>
      <w:r w:rsidRPr="00AE4415">
        <w:rPr>
          <w:b/>
          <w:color w:val="000000"/>
          <w:highlight w:val="yellow"/>
          <w:u w:val="single"/>
        </w:rPr>
        <w:t>into</w:t>
      </w:r>
      <w:r w:rsidRPr="00132AC2">
        <w:rPr>
          <w:b/>
          <w:color w:val="000000"/>
          <w:u w:val="single"/>
        </w:rPr>
        <w:t xml:space="preserve"> </w:t>
      </w:r>
      <w:r w:rsidRPr="00AE4415">
        <w:rPr>
          <w:b/>
          <w:color w:val="000000"/>
          <w:highlight w:val="yellow"/>
          <w:u w:val="single"/>
        </w:rPr>
        <w:t>and</w:t>
      </w:r>
      <w:r w:rsidRPr="00132AC2">
        <w:rPr>
          <w:b/>
          <w:color w:val="000000"/>
          <w:u w:val="single"/>
        </w:rPr>
        <w:t xml:space="preserve"> </w:t>
      </w:r>
      <w:r w:rsidRPr="00AE4415">
        <w:rPr>
          <w:b/>
          <w:color w:val="000000"/>
          <w:highlight w:val="yellow"/>
          <w:u w:val="single"/>
        </w:rPr>
        <w:t>changes the world</w:t>
      </w:r>
      <w:r w:rsidRPr="00132AC2">
        <w:rPr>
          <w:b/>
          <w:color w:val="000000"/>
          <w:u w:val="single"/>
        </w:rPr>
        <w:t xml:space="preserve">. We should recognize here the unavoidably collective dimension of fidelity: </w:t>
      </w:r>
      <w:r w:rsidRPr="00AE4415">
        <w:rPr>
          <w:b/>
          <w:color w:val="000000"/>
          <w:highlight w:val="yellow"/>
          <w:u w:val="single"/>
        </w:rPr>
        <w:t>in</w:t>
      </w:r>
      <w:r w:rsidRPr="00132AC2">
        <w:rPr>
          <w:b/>
          <w:color w:val="000000"/>
          <w:u w:val="single"/>
        </w:rPr>
        <w:t xml:space="preserve"> the </w:t>
      </w:r>
      <w:r w:rsidRPr="00AE4415">
        <w:rPr>
          <w:b/>
          <w:color w:val="000000"/>
          <w:highlight w:val="yellow"/>
          <w:u w:val="single"/>
        </w:rPr>
        <w:t>political</w:t>
      </w:r>
      <w:r w:rsidRPr="00132AC2">
        <w:rPr>
          <w:b/>
          <w:color w:val="000000"/>
          <w:u w:val="single"/>
        </w:rPr>
        <w:t xml:space="preserve"> field, </w:t>
      </w:r>
      <w:r w:rsidRPr="00AE4415">
        <w:rPr>
          <w:b/>
          <w:color w:val="000000"/>
          <w:highlight w:val="yellow"/>
          <w:u w:val="single"/>
        </w:rPr>
        <w:t>verification is a struggle</w:t>
      </w:r>
      <w:r w:rsidRPr="00132AC2">
        <w:rPr>
          <w:b/>
          <w:color w:val="000000"/>
          <w:u w:val="single"/>
        </w:rPr>
        <w:t xml:space="preserve"> of the many. </w:t>
      </w:r>
      <w:r w:rsidRPr="00132AC2">
        <w:rPr>
          <w:color w:val="000000"/>
          <w:sz w:val="8"/>
        </w:rPr>
        <w:t xml:space="preserve">Peter Hallward draws out some implications of </w:t>
      </w:r>
      <w:proofErr w:type="spellStart"/>
      <w:r w:rsidRPr="00132AC2">
        <w:rPr>
          <w:color w:val="000000"/>
          <w:sz w:val="8"/>
        </w:rPr>
        <w:t>Badiou’s</w:t>
      </w:r>
      <w:proofErr w:type="spellEnd"/>
      <w:r w:rsidRPr="00132AC2">
        <w:rPr>
          <w:color w:val="000000"/>
          <w:sz w:val="8"/>
        </w:rPr>
        <w:t xml:space="preserve"> conception of truth. First, it is subjective. Those faithful to an </w:t>
      </w:r>
      <w:proofErr w:type="spellStart"/>
      <w:r w:rsidRPr="00132AC2">
        <w:rPr>
          <w:color w:val="000000"/>
          <w:sz w:val="8"/>
        </w:rPr>
        <w:t>evental</w:t>
      </w:r>
      <w:proofErr w:type="spellEnd"/>
      <w:r w:rsidRPr="00132AC2">
        <w:rPr>
          <w:color w:val="000000"/>
          <w:sz w:val="8"/>
        </w:rPr>
        <w:t xml:space="preserve"> truth involve themselves in working it out, exploring its consequences.</w:t>
      </w:r>
      <w:hyperlink r:id="rId27">
        <w:r w:rsidRPr="00132AC2">
          <w:rPr>
            <w:color w:val="0000FF"/>
            <w:u w:val="single"/>
            <w:vertAlign w:val="superscript"/>
          </w:rPr>
          <w:t>62</w:t>
        </w:r>
      </w:hyperlink>
      <w:r w:rsidRPr="00132AC2">
        <w:rPr>
          <w:color w:val="000000"/>
          <w:sz w:val="8"/>
        </w:rPr>
        <w:t xml:space="preserve"> Second, fidelity is not blind faith; it is rigorous engagement unconcerned with individual personality and incorporated into the body of truth that it generates. Hallward writes:</w:t>
      </w:r>
      <w:r w:rsidRPr="00132AC2">
        <w:rPr>
          <w:b/>
          <w:color w:val="000000"/>
          <w:u w:val="single"/>
        </w:rPr>
        <w:t xml:space="preserve"> </w:t>
      </w:r>
      <w:r w:rsidRPr="00132AC2">
        <w:rPr>
          <w:color w:val="000000"/>
          <w:sz w:val="8"/>
        </w:rPr>
        <w:t xml:space="preserve">Fidelity is, by definition, ex-centric, directed outward, beyond the limits of a merely personal integrity. To be faithful to an </w:t>
      </w:r>
      <w:proofErr w:type="spellStart"/>
      <w:r w:rsidRPr="00132AC2">
        <w:rPr>
          <w:color w:val="000000"/>
          <w:sz w:val="8"/>
        </w:rPr>
        <w:t>evental</w:t>
      </w:r>
      <w:proofErr w:type="spellEnd"/>
      <w:r w:rsidRPr="00132AC2">
        <w:rPr>
          <w:color w:val="000000"/>
          <w:sz w:val="8"/>
        </w:rPr>
        <w:t xml:space="preserve"> implication always means to abandon oneself, rigorously, to the unfolding of its consequences. </w:t>
      </w:r>
      <w:r w:rsidRPr="00132AC2">
        <w:rPr>
          <w:b/>
          <w:color w:val="000000"/>
          <w:u w:val="single"/>
        </w:rPr>
        <w:t>Fidelity implies that, if there is truth, it can be only cruelly indifferent to the private as such.</w:t>
      </w:r>
      <w:r w:rsidRPr="00132AC2">
        <w:rPr>
          <w:color w:val="000000"/>
          <w:sz w:val="8"/>
        </w:rPr>
        <w:t xml:space="preserve"> </w:t>
      </w:r>
      <w:r w:rsidRPr="00132AC2">
        <w:rPr>
          <w:b/>
          <w:color w:val="000000"/>
          <w:u w:val="single"/>
        </w:rPr>
        <w:t>Every truth involves a kind of anti-privatization, a subjective collectivization. In truth, “I” matter only insofar as I am subsumed by the impersonal vector of truth—say, the political organization, or the scientific research program.</w:t>
      </w:r>
      <w:hyperlink r:id="rId28">
        <w:r w:rsidRPr="00132AC2">
          <w:rPr>
            <w:b/>
            <w:color w:val="0000FF"/>
            <w:u w:val="single"/>
            <w:vertAlign w:val="superscript"/>
          </w:rPr>
          <w:t>63</w:t>
        </w:r>
      </w:hyperlink>
      <w:r w:rsidRPr="00132AC2">
        <w:rPr>
          <w:b/>
          <w:color w:val="000000"/>
          <w:u w:val="single"/>
        </w:rPr>
        <w:t xml:space="preserve"> The truth process builds a new body</w:t>
      </w:r>
      <w:r w:rsidRPr="00132AC2">
        <w:rPr>
          <w:color w:val="000000"/>
          <w:sz w:val="8"/>
        </w:rPr>
        <w:t>. This body of truth is a collective formed to “work for the consequences of the new” and this work, this collective, disciplines and subsumes the faithful.</w:t>
      </w:r>
      <w:hyperlink r:id="rId29">
        <w:r w:rsidRPr="00132AC2">
          <w:rPr>
            <w:color w:val="0000FF"/>
            <w:u w:val="single"/>
            <w:vertAlign w:val="superscript"/>
          </w:rPr>
          <w:t>64</w:t>
        </w:r>
      </w:hyperlink>
      <w:r w:rsidRPr="00132AC2">
        <w:rPr>
          <w:color w:val="000000"/>
          <w:sz w:val="8"/>
        </w:rPr>
        <w:t>Third, collectivity does not imply uniformity. The infinite procedure of verification incorporates multiple experiments, enactments, and effects.</w:t>
      </w:r>
      <w:r w:rsidRPr="00132AC2">
        <w:rPr>
          <w:b/>
          <w:color w:val="000000"/>
          <w:u w:val="single"/>
        </w:rPr>
        <w:t xml:space="preserve"> </w:t>
      </w:r>
      <w:proofErr w:type="spellStart"/>
      <w:r w:rsidRPr="00132AC2">
        <w:rPr>
          <w:color w:val="000000"/>
          <w:sz w:val="8"/>
        </w:rPr>
        <w:t>Badiou</w:t>
      </w:r>
      <w:proofErr w:type="spellEnd"/>
      <w:r w:rsidRPr="00132AC2">
        <w:rPr>
          <w:color w:val="000000"/>
          <w:sz w:val="8"/>
        </w:rPr>
        <w:t xml:space="preserve"> writes, “An organization lies at the intersection between an </w:t>
      </w:r>
      <w:proofErr w:type="gramStart"/>
      <w:r w:rsidRPr="00132AC2">
        <w:rPr>
          <w:color w:val="000000"/>
          <w:sz w:val="8"/>
        </w:rPr>
        <w:t>Idea</w:t>
      </w:r>
      <w:proofErr w:type="gramEnd"/>
      <w:r w:rsidRPr="00132AC2">
        <w:rPr>
          <w:color w:val="000000"/>
          <w:sz w:val="8"/>
        </w:rPr>
        <w:t xml:space="preserve"> and an event. However, this intersection only exists as process, whose immediate subject is the political militant.”</w:t>
      </w:r>
      <w:hyperlink r:id="rId30">
        <w:r w:rsidRPr="00132AC2">
          <w:rPr>
            <w:color w:val="0000FF"/>
            <w:u w:val="single"/>
            <w:vertAlign w:val="superscript"/>
          </w:rPr>
          <w:t>65</w:t>
        </w:r>
      </w:hyperlink>
      <w:r w:rsidRPr="00132AC2">
        <w:rPr>
          <w:color w:val="000000"/>
          <w:sz w:val="8"/>
        </w:rPr>
        <w:t xml:space="preserve"> We should amend this statement by replacing </w:t>
      </w:r>
      <w:r w:rsidRPr="00132AC2">
        <w:rPr>
          <w:i/>
          <w:color w:val="000000"/>
          <w:sz w:val="8"/>
        </w:rPr>
        <w:t>militant</w:t>
      </w:r>
      <w:r w:rsidRPr="00132AC2">
        <w:rPr>
          <w:color w:val="000000"/>
          <w:sz w:val="8"/>
        </w:rPr>
        <w:t xml:space="preserve"> with </w:t>
      </w:r>
      <w:r w:rsidRPr="00132AC2">
        <w:rPr>
          <w:i/>
          <w:color w:val="000000"/>
          <w:sz w:val="8"/>
        </w:rPr>
        <w:t>comrade</w:t>
      </w:r>
      <w:r w:rsidRPr="00132AC2">
        <w:rPr>
          <w:color w:val="000000"/>
          <w:sz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w:t>
      </w:r>
      <w:proofErr w:type="gramStart"/>
      <w:r w:rsidRPr="00132AC2">
        <w:rPr>
          <w:color w:val="000000"/>
          <w:sz w:val="8"/>
        </w:rPr>
        <w:t>body</w:t>
      </w:r>
      <w:proofErr w:type="gramEnd"/>
      <w:r w:rsidRPr="00132AC2">
        <w:rPr>
          <w:color w:val="000000"/>
          <w:sz w:val="8"/>
        </w:rPr>
        <w:t xml:space="preserve"> and that body is the party, in both its historical and formal sense. Already in </w:t>
      </w:r>
      <w:r w:rsidRPr="00132AC2">
        <w:rPr>
          <w:i/>
          <w:color w:val="000000"/>
          <w:sz w:val="8"/>
        </w:rPr>
        <w:t>Theory of the Subject</w:t>
      </w:r>
      <w:r w:rsidRPr="00132AC2">
        <w:rPr>
          <w:color w:val="000000"/>
          <w:sz w:val="8"/>
        </w:rPr>
        <w:t xml:space="preserve">, </w:t>
      </w:r>
      <w:proofErr w:type="spellStart"/>
      <w:r w:rsidRPr="00132AC2">
        <w:rPr>
          <w:color w:val="000000"/>
          <w:sz w:val="8"/>
        </w:rPr>
        <w:t>Badiou</w:t>
      </w:r>
      <w:proofErr w:type="spellEnd"/>
      <w:r w:rsidRPr="00132AC2">
        <w:rPr>
          <w:color w:val="000000"/>
          <w:sz w:val="8"/>
        </w:rPr>
        <w:t xml:space="preserve"> recognizes the necessity of a political body, the party as the “subject-support of all politics.”</w:t>
      </w:r>
      <w:hyperlink r:id="rId31">
        <w:r w:rsidRPr="00132AC2">
          <w:rPr>
            <w:color w:val="0000FF"/>
            <w:u w:val="single"/>
            <w:vertAlign w:val="superscript"/>
          </w:rPr>
          <w:t>66</w:t>
        </w:r>
      </w:hyperlink>
      <w:r w:rsidRPr="00132AC2">
        <w:rPr>
          <w:color w:val="000000"/>
          <w:sz w:val="8"/>
        </w:rPr>
        <w:t xml:space="preserve"> He writes:</w:t>
      </w:r>
      <w:r w:rsidRPr="00132AC2">
        <w:rPr>
          <w:b/>
          <w:color w:val="000000"/>
          <w:u w:val="single"/>
        </w:rPr>
        <w:t xml:space="preserve"> </w:t>
      </w:r>
      <w:r w:rsidRPr="00132AC2">
        <w:rPr>
          <w:color w:val="000000"/>
          <w:sz w:val="8"/>
        </w:rPr>
        <w:t>The party is the body of politics, in the strict sense. The fact that there is a body by no means guarantees that there is a subject … But for there to be a subject, for a subject to be found, there must be the support of a body.</w:t>
      </w:r>
      <w:hyperlink r:id="rId32">
        <w:r w:rsidRPr="00132AC2">
          <w:rPr>
            <w:color w:val="0000FF"/>
            <w:u w:val="single"/>
            <w:vertAlign w:val="superscript"/>
          </w:rPr>
          <w:t>67</w:t>
        </w:r>
      </w:hyperlink>
      <w:r w:rsidRPr="00132AC2">
        <w:rPr>
          <w:b/>
          <w:color w:val="000000"/>
          <w:u w:val="single"/>
        </w:rPr>
        <w:t xml:space="preserve"> As a figure of political belonging, the </w:t>
      </w:r>
      <w:r w:rsidRPr="00AE4415">
        <w:rPr>
          <w:b/>
          <w:color w:val="000000"/>
          <w:highlight w:val="yellow"/>
          <w:u w:val="single"/>
        </w:rPr>
        <w:t>comrade</w:t>
      </w:r>
      <w:r w:rsidRPr="00132AC2">
        <w:rPr>
          <w:b/>
          <w:color w:val="000000"/>
          <w:u w:val="single"/>
        </w:rPr>
        <w:t xml:space="preserve"> is a faithful </w:t>
      </w:r>
      <w:r w:rsidRPr="00AE4415">
        <w:rPr>
          <w:b/>
          <w:color w:val="000000"/>
          <w:highlight w:val="yellow"/>
          <w:u w:val="single"/>
        </w:rPr>
        <w:t>response</w:t>
      </w:r>
      <w:r w:rsidRPr="00132AC2">
        <w:rPr>
          <w:b/>
          <w:color w:val="000000"/>
          <w:u w:val="single"/>
        </w:rPr>
        <w:t xml:space="preserve"> </w:t>
      </w:r>
      <w:r w:rsidRPr="00AE4415">
        <w:rPr>
          <w:b/>
          <w:color w:val="000000"/>
          <w:highlight w:val="yellow"/>
          <w:u w:val="single"/>
        </w:rPr>
        <w:t xml:space="preserve">to </w:t>
      </w:r>
      <w:r w:rsidRPr="00132AC2">
        <w:rPr>
          <w:b/>
          <w:color w:val="000000"/>
          <w:u w:val="single"/>
        </w:rPr>
        <w:t xml:space="preserve">the </w:t>
      </w:r>
      <w:proofErr w:type="spellStart"/>
      <w:r w:rsidRPr="00132AC2">
        <w:rPr>
          <w:b/>
          <w:color w:val="000000"/>
          <w:u w:val="single"/>
        </w:rPr>
        <w:t>evental</w:t>
      </w:r>
      <w:proofErr w:type="spellEnd"/>
      <w:r w:rsidRPr="00132AC2">
        <w:rPr>
          <w:b/>
          <w:color w:val="000000"/>
          <w:u w:val="single"/>
        </w:rPr>
        <w:t xml:space="preserve"> </w:t>
      </w:r>
      <w:r w:rsidRPr="00AE4415">
        <w:rPr>
          <w:b/>
          <w:color w:val="000000"/>
          <w:highlight w:val="yellow"/>
          <w:u w:val="single"/>
        </w:rPr>
        <w:t>rupture of</w:t>
      </w:r>
      <w:r w:rsidRPr="00132AC2">
        <w:rPr>
          <w:b/>
          <w:color w:val="000000"/>
          <w:u w:val="single"/>
        </w:rPr>
        <w:t xml:space="preserve"> crowds and </w:t>
      </w:r>
      <w:r w:rsidRPr="00AE4415">
        <w:rPr>
          <w:b/>
          <w:color w:val="000000"/>
          <w:highlight w:val="yellow"/>
          <w:u w:val="single"/>
        </w:rPr>
        <w:t>movements</w:t>
      </w:r>
      <w:r w:rsidRPr="00132AC2">
        <w:rPr>
          <w:b/>
          <w:color w:val="000000"/>
          <w:u w:val="single"/>
        </w:rPr>
        <w:t xml:space="preserve">, to the egalitarian discharge that erupts from the force of the many where they don’t belong, to the movement </w:t>
      </w:r>
      <w:r w:rsidRPr="00AE4415">
        <w:rPr>
          <w:b/>
          <w:color w:val="000000"/>
          <w:highlight w:val="yellow"/>
          <w:u w:val="single"/>
        </w:rPr>
        <w:t xml:space="preserve">of </w:t>
      </w:r>
      <w:r w:rsidRPr="00132AC2">
        <w:rPr>
          <w:b/>
          <w:color w:val="000000"/>
          <w:u w:val="single"/>
        </w:rPr>
        <w:t xml:space="preserve">the </w:t>
      </w:r>
      <w:r w:rsidRPr="00AE4415">
        <w:rPr>
          <w:b/>
          <w:color w:val="000000"/>
          <w:highlight w:val="yellow"/>
          <w:u w:val="single"/>
        </w:rPr>
        <w:t>people</w:t>
      </w:r>
      <w:r w:rsidRPr="00132AC2">
        <w:rPr>
          <w:b/>
          <w:color w:val="000000"/>
          <w:u w:val="single"/>
        </w:rPr>
        <w:t xml:space="preserve"> </w:t>
      </w:r>
      <w:r w:rsidRPr="00AE4415">
        <w:rPr>
          <w:b/>
          <w:color w:val="000000"/>
          <w:highlight w:val="yellow"/>
          <w:u w:val="single"/>
        </w:rPr>
        <w:t xml:space="preserve">as </w:t>
      </w:r>
      <w:r w:rsidRPr="00132AC2">
        <w:rPr>
          <w:b/>
          <w:color w:val="000000"/>
          <w:u w:val="single"/>
        </w:rPr>
        <w:t xml:space="preserve">the </w:t>
      </w:r>
      <w:r w:rsidRPr="00AE4415">
        <w:rPr>
          <w:b/>
          <w:color w:val="000000"/>
          <w:highlight w:val="yellow"/>
          <w:u w:val="single"/>
        </w:rPr>
        <w:t>subject of politics</w:t>
      </w:r>
      <w:r w:rsidRPr="00132AC2">
        <w:rPr>
          <w:b/>
          <w:color w:val="000000"/>
          <w:u w:val="single"/>
        </w:rPr>
        <w:t>.</w:t>
      </w:r>
      <w:hyperlink r:id="rId33">
        <w:r w:rsidRPr="00132AC2">
          <w:rPr>
            <w:b/>
            <w:color w:val="0000FF"/>
            <w:u w:val="single"/>
            <w:vertAlign w:val="superscript"/>
          </w:rPr>
          <w:t>68</w:t>
        </w:r>
      </w:hyperlink>
      <w:r w:rsidRPr="00132AC2">
        <w:rPr>
          <w:b/>
          <w:color w:val="000000"/>
          <w:u w:val="single"/>
        </w:rPr>
        <w:t xml:space="preserve"> </w:t>
      </w:r>
      <w:r w:rsidRPr="00AE4415">
        <w:rPr>
          <w:b/>
          <w:color w:val="000000"/>
          <w:highlight w:val="yellow"/>
          <w:u w:val="single"/>
        </w:rPr>
        <w:t>Comrades</w:t>
      </w:r>
      <w:r w:rsidRPr="00132AC2">
        <w:rPr>
          <w:b/>
          <w:color w:val="000000"/>
          <w:u w:val="single"/>
        </w:rPr>
        <w:t xml:space="preserve"> </w:t>
      </w:r>
      <w:r w:rsidRPr="00AE4415">
        <w:rPr>
          <w:b/>
          <w:color w:val="000000"/>
          <w:highlight w:val="yellow"/>
          <w:u w:val="single"/>
        </w:rPr>
        <w:t>demonstrate fidelity through political work;</w:t>
      </w:r>
      <w:r w:rsidRPr="00132AC2">
        <w:rPr>
          <w:b/>
          <w:color w:val="000000"/>
          <w:u w:val="single"/>
        </w:rPr>
        <w:t xml:space="preserve"> through concerted, </w:t>
      </w:r>
      <w:r w:rsidRPr="00AE4415">
        <w:rPr>
          <w:b/>
          <w:color w:val="000000"/>
          <w:highlight w:val="yellow"/>
          <w:u w:val="single"/>
        </w:rPr>
        <w:t>disciplined engagement</w:t>
      </w:r>
      <w:r w:rsidRPr="00132AC2">
        <w:rPr>
          <w:b/>
          <w:color w:val="000000"/>
          <w:u w:val="single"/>
        </w:rPr>
        <w:t>. Their practical political work ex</w:t>
      </w:r>
      <w:r w:rsidRPr="00AE4415">
        <w:rPr>
          <w:b/>
          <w:color w:val="000000"/>
          <w:highlight w:val="yellow"/>
          <w:u w:val="single"/>
        </w:rPr>
        <w:t>tends the truth of the emancipatory egalitarian struggle of the oppressed into the world</w:t>
      </w:r>
      <w:r w:rsidRPr="00132AC2">
        <w:rPr>
          <w:b/>
          <w:color w:val="000000"/>
          <w:u w:val="single"/>
        </w:rPr>
        <w:t>.</w:t>
      </w:r>
      <w:r w:rsidRPr="00132AC2">
        <w:rPr>
          <w:color w:val="000000"/>
          <w:sz w:val="8"/>
        </w:rPr>
        <w:t xml:space="preserve"> Amending </w:t>
      </w:r>
      <w:proofErr w:type="spellStart"/>
      <w:r w:rsidRPr="00132AC2">
        <w:rPr>
          <w:color w:val="000000"/>
          <w:sz w:val="8"/>
        </w:rPr>
        <w:t>Badiou</w:t>
      </w:r>
      <w:proofErr w:type="spellEnd"/>
      <w:r w:rsidRPr="00132AC2">
        <w:rPr>
          <w:color w:val="000000"/>
          <w:sz w:val="8"/>
        </w:rPr>
        <w:t xml:space="preserve"> (by drawing from his earlier work), we can say that the comrade is not a faithful subject but a political relation faithful to the divided people as the subject of emancipatory egalitarian politics.</w:t>
      </w:r>
      <w:hyperlink r:id="rId34">
        <w:r w:rsidRPr="00132AC2">
          <w:rPr>
            <w:color w:val="0000FF"/>
            <w:u w:val="single"/>
            <w:vertAlign w:val="superscript"/>
          </w:rPr>
          <w:t>69</w:t>
        </w:r>
      </w:hyperlink>
      <w:r w:rsidRPr="00132AC2">
        <w:rPr>
          <w:color w:val="000000"/>
          <w:sz w:val="8"/>
        </w:rPr>
        <w:t xml:space="preserve"> </w:t>
      </w:r>
      <w:r w:rsidRPr="00132AC2">
        <w:rPr>
          <w:b/>
          <w:color w:val="000000"/>
          <w:u w:val="single"/>
        </w:rPr>
        <w:t xml:space="preserve">For us </w:t>
      </w:r>
      <w:r w:rsidRPr="00AE4415">
        <w:rPr>
          <w:b/>
          <w:color w:val="000000"/>
          <w:highlight w:val="yellow"/>
          <w:u w:val="single"/>
        </w:rPr>
        <w:t>to see t</w:t>
      </w:r>
      <w:r w:rsidRPr="00132AC2">
        <w:rPr>
          <w:b/>
          <w:color w:val="000000"/>
          <w:u w:val="single"/>
        </w:rPr>
        <w:t xml:space="preserve">he </w:t>
      </w:r>
      <w:r w:rsidRPr="00AE4415">
        <w:rPr>
          <w:b/>
          <w:color w:val="000000"/>
          <w:highlight w:val="yellow"/>
          <w:u w:val="single"/>
        </w:rPr>
        <w:t>revolution</w:t>
      </w:r>
      <w:r w:rsidRPr="00132AC2">
        <w:rPr>
          <w:b/>
          <w:color w:val="000000"/>
          <w:u w:val="single"/>
        </w:rPr>
        <w:t>ary people as the subject i</w:t>
      </w:r>
      <w:r w:rsidRPr="00AE4415">
        <w:rPr>
          <w:b/>
          <w:color w:val="000000"/>
          <w:highlight w:val="yellow"/>
          <w:u w:val="single"/>
        </w:rPr>
        <w:t>n the struggles of</w:t>
      </w:r>
      <w:r w:rsidRPr="00132AC2">
        <w:rPr>
          <w:b/>
          <w:color w:val="000000"/>
          <w:u w:val="single"/>
        </w:rPr>
        <w:t xml:space="preserve"> the </w:t>
      </w:r>
      <w:r w:rsidRPr="00AE4415">
        <w:rPr>
          <w:b/>
          <w:color w:val="000000"/>
          <w:highlight w:val="yellow"/>
          <w:u w:val="single"/>
        </w:rPr>
        <w:t>oppressed</w:t>
      </w:r>
      <w:r w:rsidRPr="00132AC2">
        <w:rPr>
          <w:b/>
          <w:color w:val="000000"/>
          <w:u w:val="single"/>
        </w:rPr>
        <w:t xml:space="preserve">, for their subject to be found, </w:t>
      </w:r>
      <w:r w:rsidRPr="00AE4415">
        <w:rPr>
          <w:b/>
          <w:color w:val="000000"/>
          <w:highlight w:val="yellow"/>
          <w:u w:val="single"/>
        </w:rPr>
        <w:t>we must be comrades</w:t>
      </w:r>
      <w:r w:rsidRPr="00132AC2">
        <w:rPr>
          <w:b/>
          <w:color w:val="000000"/>
          <w:u w:val="single"/>
        </w:rPr>
        <w:t xml:space="preserve">. </w:t>
      </w:r>
      <w:r w:rsidRPr="00132AC2">
        <w:rPr>
          <w:color w:val="000000"/>
          <w:sz w:val="8"/>
        </w:rPr>
        <w:t xml:space="preserve">In </w:t>
      </w:r>
      <w:r w:rsidRPr="00132AC2">
        <w:rPr>
          <w:i/>
          <w:color w:val="000000"/>
          <w:sz w:val="8"/>
        </w:rPr>
        <w:t>Ninotchka</w:t>
      </w:r>
      <w:r w:rsidRPr="00132AC2">
        <w:rPr>
          <w:color w:val="000000"/>
          <w:sz w:val="8"/>
        </w:rPr>
        <w:t xml:space="preserve">, Nina Ivanova </w:t>
      </w:r>
      <w:proofErr w:type="spellStart"/>
      <w:r w:rsidRPr="00132AC2">
        <w:rPr>
          <w:color w:val="000000"/>
          <w:sz w:val="8"/>
        </w:rPr>
        <w:t>Yakushova</w:t>
      </w:r>
      <w:proofErr w:type="spellEnd"/>
      <w:r w:rsidRPr="00132AC2">
        <w:rPr>
          <w:color w:val="000000"/>
          <w:sz w:val="8"/>
        </w:rPr>
        <w:t xml:space="preserve"> can’t tell who her comrades are by looking at them. The party has told her who to look for, but she </w:t>
      </w:r>
      <w:proofErr w:type="gramStart"/>
      <w:r w:rsidRPr="00132AC2">
        <w:rPr>
          <w:color w:val="000000"/>
          <w:sz w:val="8"/>
        </w:rPr>
        <w:t>has to</w:t>
      </w:r>
      <w:proofErr w:type="gramEnd"/>
      <w:r w:rsidRPr="00132AC2">
        <w:rPr>
          <w:color w:val="000000"/>
          <w:sz w:val="8"/>
        </w:rPr>
        <w:t xml:space="preserve"> ask. After </w:t>
      </w:r>
      <w:proofErr w:type="spellStart"/>
      <w:r w:rsidRPr="00132AC2">
        <w:rPr>
          <w:color w:val="000000"/>
          <w:sz w:val="8"/>
        </w:rPr>
        <w:t>Iranoff</w:t>
      </w:r>
      <w:proofErr w:type="spellEnd"/>
      <w:r w:rsidRPr="00132AC2">
        <w:rPr>
          <w:color w:val="000000"/>
          <w:sz w:val="8"/>
        </w:rPr>
        <w:t xml:space="preserve"> identifies himself, </w:t>
      </w:r>
      <w:proofErr w:type="spellStart"/>
      <w:r w:rsidRPr="00132AC2">
        <w:rPr>
          <w:color w:val="000000"/>
          <w:sz w:val="8"/>
        </w:rPr>
        <w:t>Yakushova</w:t>
      </w:r>
      <w:proofErr w:type="spellEnd"/>
      <w:r w:rsidRPr="00132AC2">
        <w:rPr>
          <w:color w:val="000000"/>
          <w:sz w:val="8"/>
        </w:rPr>
        <w:t xml:space="preserve"> tells him her name and the name and position of the party comrade who authorized her visit. </w:t>
      </w:r>
      <w:proofErr w:type="spellStart"/>
      <w:r w:rsidRPr="00132AC2">
        <w:rPr>
          <w:color w:val="000000"/>
          <w:sz w:val="8"/>
        </w:rPr>
        <w:t>Iranoff</w:t>
      </w:r>
      <w:proofErr w:type="spellEnd"/>
      <w:r w:rsidRPr="00132AC2">
        <w:rPr>
          <w:color w:val="000000"/>
          <w:sz w:val="8"/>
        </w:rPr>
        <w:t xml:space="preserve"> introduces </w:t>
      </w:r>
      <w:proofErr w:type="spellStart"/>
      <w:r w:rsidRPr="00132AC2">
        <w:rPr>
          <w:color w:val="000000"/>
          <w:sz w:val="8"/>
        </w:rPr>
        <w:t>Buljanoff</w:t>
      </w:r>
      <w:proofErr w:type="spellEnd"/>
      <w:r w:rsidRPr="00132AC2">
        <w:rPr>
          <w:color w:val="000000"/>
          <w:sz w:val="8"/>
        </w:rPr>
        <w:t xml:space="preserve"> and </w:t>
      </w:r>
      <w:proofErr w:type="spellStart"/>
      <w:r w:rsidRPr="00132AC2">
        <w:rPr>
          <w:color w:val="000000"/>
          <w:sz w:val="8"/>
        </w:rPr>
        <w:t>Kopalski</w:t>
      </w:r>
      <w:proofErr w:type="spellEnd"/>
      <w:r w:rsidRPr="00132AC2">
        <w:rPr>
          <w:color w:val="000000"/>
          <w:sz w:val="8"/>
        </w:rPr>
        <w:t xml:space="preserve">. </w:t>
      </w:r>
      <w:proofErr w:type="spellStart"/>
      <w:r w:rsidRPr="00132AC2">
        <w:rPr>
          <w:color w:val="000000"/>
          <w:sz w:val="8"/>
        </w:rPr>
        <w:t>Yakushova</w:t>
      </w:r>
      <w:proofErr w:type="spellEnd"/>
      <w:r w:rsidRPr="00132AC2">
        <w:rPr>
          <w:color w:val="000000"/>
          <w:sz w:val="8"/>
        </w:rPr>
        <w:t xml:space="preserve"> addresses each as comrade. But it’s not the address that makes them all comrades. They are comrades because they are members of the same party. </w:t>
      </w:r>
      <w:r w:rsidRPr="00132AC2">
        <w:rPr>
          <w:b/>
          <w:color w:val="000000"/>
          <w:u w:val="single"/>
        </w:rPr>
        <w:t>The party is the organized body of truth that mediates their relationship. This mediation makes clear what is expected of comrades—</w:t>
      </w:r>
      <w:r w:rsidRPr="00AE4415">
        <w:rPr>
          <w:b/>
          <w:color w:val="000000"/>
          <w:highlight w:val="yellow"/>
          <w:u w:val="single"/>
        </w:rPr>
        <w:t>disciplined, faithful work</w:t>
      </w:r>
      <w:r w:rsidRPr="00132AC2">
        <w:rPr>
          <w:b/>
          <w:color w:val="000000"/>
          <w:u w:val="single"/>
        </w:rPr>
        <w:t>.</w:t>
      </w:r>
      <w:r w:rsidRPr="00132AC2">
        <w:rPr>
          <w:color w:val="000000"/>
          <w:sz w:val="8"/>
        </w:rPr>
        <w:t xml:space="preserve"> </w:t>
      </w:r>
      <w:proofErr w:type="spellStart"/>
      <w:r w:rsidRPr="00132AC2">
        <w:rPr>
          <w:color w:val="000000"/>
          <w:sz w:val="8"/>
        </w:rPr>
        <w:t>Iranoff</w:t>
      </w:r>
      <w:proofErr w:type="spellEnd"/>
      <w:r w:rsidRPr="00132AC2">
        <w:rPr>
          <w:color w:val="000000"/>
          <w:sz w:val="8"/>
        </w:rPr>
        <w:t xml:space="preserve">, </w:t>
      </w:r>
      <w:proofErr w:type="spellStart"/>
      <w:r w:rsidRPr="00132AC2">
        <w:rPr>
          <w:color w:val="000000"/>
          <w:sz w:val="8"/>
        </w:rPr>
        <w:t>Buljanoff</w:t>
      </w:r>
      <w:proofErr w:type="spellEnd"/>
      <w:r w:rsidRPr="00132AC2">
        <w:rPr>
          <w:color w:val="000000"/>
          <w:sz w:val="8"/>
        </w:rPr>
        <w:t xml:space="preserve">, and </w:t>
      </w:r>
      <w:proofErr w:type="spellStart"/>
      <w:r w:rsidRPr="00132AC2">
        <w:rPr>
          <w:color w:val="000000"/>
          <w:sz w:val="8"/>
        </w:rPr>
        <w:t>Kopalski</w:t>
      </w:r>
      <w:proofErr w:type="spellEnd"/>
      <w:r w:rsidRPr="00132AC2">
        <w:rPr>
          <w:color w:val="000000"/>
          <w:sz w:val="8"/>
        </w:rPr>
        <w:t xml:space="preserve"> have not been doing the work expected of comrades, which is why Moscow sent </w:t>
      </w:r>
      <w:proofErr w:type="spellStart"/>
      <w:r w:rsidRPr="00132AC2">
        <w:rPr>
          <w:color w:val="000000"/>
          <w:sz w:val="8"/>
        </w:rPr>
        <w:t>Yakushova</w:t>
      </w:r>
      <w:proofErr w:type="spellEnd"/>
      <w:r w:rsidRPr="00132AC2">
        <w:rPr>
          <w:color w:val="000000"/>
          <w:sz w:val="8"/>
        </w:rPr>
        <w:t xml:space="preserve"> to oversee them in Paris. That </w:t>
      </w:r>
      <w:proofErr w:type="spellStart"/>
      <w:r w:rsidRPr="00132AC2">
        <w:rPr>
          <w:color w:val="000000"/>
          <w:sz w:val="8"/>
        </w:rPr>
        <w:t>Kopalski</w:t>
      </w:r>
      <w:proofErr w:type="spellEnd"/>
      <w:r w:rsidRPr="00132AC2">
        <w:rPr>
          <w:color w:val="000000"/>
          <w:sz w:val="8"/>
        </w:rPr>
        <w:t xml:space="preserve"> says they would have greeted her with flowers demonstrates their </w:t>
      </w:r>
      <w:proofErr w:type="spellStart"/>
      <w:r w:rsidRPr="00132AC2">
        <w:rPr>
          <w:i/>
          <w:color w:val="000000"/>
          <w:sz w:val="8"/>
        </w:rPr>
        <w:t>embourgeoisment</w:t>
      </w:r>
      <w:proofErr w:type="spellEnd"/>
      <w:r w:rsidRPr="00132AC2">
        <w:rPr>
          <w:color w:val="000000"/>
          <w:sz w:val="8"/>
        </w:rPr>
        <w:t xml:space="preserve">,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w:t>
      </w:r>
      <w:r w:rsidRPr="00132AC2">
        <w:rPr>
          <w:b/>
          <w:color w:val="000000"/>
          <w:u w:val="single"/>
        </w:rPr>
        <w:t xml:space="preserve">Comrades are not simply those who </w:t>
      </w:r>
      <w:r w:rsidRPr="00132AC2">
        <w:rPr>
          <w:b/>
          <w:color w:val="000000"/>
          <w:u w:val="single"/>
        </w:rPr>
        <w:lastRenderedPageBreak/>
        <w:t>believe in the same truth—as in, for example, the idea of communism. Their fidelity to a certain truth is manifested in practical work.</w:t>
      </w:r>
      <w:r w:rsidRPr="00132AC2">
        <w:rPr>
          <w:color w:val="000000"/>
          <w:sz w:val="8"/>
        </w:rPr>
        <w:t xml:space="preserve"> Work for the realization of a political truth brings people into comradely relation. </w:t>
      </w:r>
      <w:r w:rsidRPr="00132AC2">
        <w:rPr>
          <w:b/>
          <w:color w:val="000000"/>
          <w:u w:val="single"/>
        </w:rPr>
        <w:t xml:space="preserve">But carrying out similar tasks in fidelity to the same truth isn’t sufficient for comradeship. The work must be in common; </w:t>
      </w:r>
      <w:r w:rsidRPr="00AE4415">
        <w:rPr>
          <w:b/>
          <w:color w:val="000000"/>
          <w:highlight w:val="yellow"/>
          <w:u w:val="single"/>
        </w:rPr>
        <w:t>no one is a comrade on their own</w:t>
      </w:r>
      <w:r w:rsidRPr="00132AC2">
        <w:rPr>
          <w:b/>
          <w:color w:val="000000"/>
          <w:u w:val="single"/>
        </w:rPr>
        <w:t xml:space="preserve">. </w:t>
      </w:r>
      <w:r w:rsidRPr="00AE4415">
        <w:rPr>
          <w:b/>
          <w:color w:val="000000"/>
          <w:highlight w:val="yellow"/>
          <w:u w:val="single"/>
        </w:rPr>
        <w:t>Practices of comradeship are</w:t>
      </w:r>
      <w:r w:rsidRPr="00132AC2">
        <w:rPr>
          <w:b/>
          <w:color w:val="000000"/>
          <w:u w:val="single"/>
        </w:rPr>
        <w:t xml:space="preserve"> coordinated, </w:t>
      </w:r>
      <w:r w:rsidRPr="00AE4415">
        <w:rPr>
          <w:b/>
          <w:color w:val="000000"/>
          <w:highlight w:val="yellow"/>
          <w:u w:val="single"/>
        </w:rPr>
        <w:t>organized</w:t>
      </w:r>
      <w:r w:rsidRPr="00132AC2">
        <w:rPr>
          <w:b/>
          <w:color w:val="000000"/>
          <w:u w:val="single"/>
        </w:rPr>
        <w:t xml:space="preserve">. </w:t>
      </w:r>
      <w:r w:rsidRPr="00AE4415">
        <w:rPr>
          <w:b/>
          <w:color w:val="000000"/>
          <w:highlight w:val="yellow"/>
          <w:u w:val="single"/>
        </w:rPr>
        <w:t>The party is</w:t>
      </w:r>
      <w:r w:rsidRPr="00132AC2">
        <w:rPr>
          <w:b/>
          <w:color w:val="000000"/>
          <w:u w:val="single"/>
        </w:rPr>
        <w:t xml:space="preserve"> the organization out of </w:t>
      </w:r>
      <w:r w:rsidRPr="00AE4415">
        <w:rPr>
          <w:b/>
          <w:color w:val="000000"/>
          <w:highlight w:val="yellow"/>
          <w:u w:val="single"/>
        </w:rPr>
        <w:t>which comradeship emerges</w:t>
      </w:r>
      <w:r w:rsidRPr="00132AC2">
        <w:rPr>
          <w:b/>
          <w:color w:val="000000"/>
          <w:u w:val="single"/>
        </w:rPr>
        <w:t xml:space="preserve"> </w:t>
      </w:r>
      <w:r w:rsidRPr="00AE4415">
        <w:rPr>
          <w:b/>
          <w:color w:val="000000"/>
          <w:highlight w:val="yellow"/>
          <w:u w:val="single"/>
        </w:rPr>
        <w:t>and</w:t>
      </w:r>
      <w:r w:rsidRPr="00132AC2">
        <w:rPr>
          <w:b/>
          <w:color w:val="000000"/>
          <w:u w:val="single"/>
        </w:rPr>
        <w:t xml:space="preserve"> that comrade </w:t>
      </w:r>
      <w:r w:rsidRPr="00AE4415">
        <w:rPr>
          <w:b/>
          <w:color w:val="000000"/>
          <w:highlight w:val="yellow"/>
          <w:u w:val="single"/>
        </w:rPr>
        <w:t>relations produce</w:t>
      </w:r>
      <w:r w:rsidRPr="00132AC2">
        <w:rPr>
          <w:b/>
          <w:color w:val="000000"/>
          <w:u w:val="single"/>
        </w:rPr>
        <w:t xml:space="preserve">. </w:t>
      </w:r>
      <w:r w:rsidRPr="00AE4415">
        <w:rPr>
          <w:b/>
          <w:color w:val="000000"/>
          <w:highlight w:val="yellow"/>
          <w:u w:val="single"/>
        </w:rPr>
        <w:t>It concentrates comradeship</w:t>
      </w:r>
      <w:r w:rsidRPr="00132AC2">
        <w:rPr>
          <w:b/>
          <w:color w:val="000000"/>
          <w:u w:val="single"/>
        </w:rPr>
        <w:t xml:space="preserve"> even as comradeship exceeds it.</w:t>
      </w:r>
    </w:p>
    <w:p w14:paraId="0413B931" w14:textId="1CD937E2" w:rsidR="0065121A" w:rsidRPr="00202B02" w:rsidRDefault="0065121A" w:rsidP="0065121A">
      <w:pPr>
        <w:pStyle w:val="Heading2"/>
      </w:pPr>
      <w:r>
        <w:lastRenderedPageBreak/>
        <w:t>Police PIC</w:t>
      </w:r>
    </w:p>
    <w:p w14:paraId="49333A1D" w14:textId="77777777" w:rsidR="0065121A" w:rsidRDefault="0065121A" w:rsidP="0065121A">
      <w:pPr>
        <w:pStyle w:val="Heading4"/>
      </w:pPr>
      <w:r>
        <w:t>Counterplan: A just government ought to recognize the unconditional right of workers to strike except for police officers.</w:t>
      </w:r>
    </w:p>
    <w:p w14:paraId="4D494BCB" w14:textId="77777777" w:rsidR="0065121A" w:rsidRDefault="0065121A" w:rsidP="0065121A"/>
    <w:p w14:paraId="0FED7BBF" w14:textId="77777777" w:rsidR="0065121A" w:rsidRDefault="0065121A" w:rsidP="0065121A">
      <w:pPr>
        <w:pStyle w:val="Heading4"/>
      </w:pPr>
      <w:r>
        <w:t>Police Strikes are used to combat racial progress and attempts to limit police power. Making them legal and easier only make progress much harder.</w:t>
      </w:r>
    </w:p>
    <w:p w14:paraId="24B10F6D" w14:textId="77777777" w:rsidR="0065121A" w:rsidRPr="00CC1109" w:rsidRDefault="0065121A" w:rsidP="0065121A">
      <w:r w:rsidRPr="00CC1109">
        <w:t xml:space="preserve">Andrew </w:t>
      </w:r>
      <w:r w:rsidRPr="00CC1109">
        <w:rPr>
          <w:rStyle w:val="Style13ptBold"/>
        </w:rPr>
        <w:t>Grim 2020</w:t>
      </w:r>
      <w:r w:rsidRPr="00CC1109">
        <w:t xml:space="preserve"> What is the ‘blue flu’ and how has it increased police power?</w:t>
      </w:r>
      <w:r>
        <w:t xml:space="preserve"> </w:t>
      </w:r>
      <w:r w:rsidRPr="00CC1109">
        <w:t>https://www.washingtonpost.com/outlook/2020/07/01/what-is-blue-flu-how-has-it-increased-police-power/</w:t>
      </w:r>
    </w:p>
    <w:p w14:paraId="37A9958D" w14:textId="77777777" w:rsidR="0065121A" w:rsidRPr="00CC1109" w:rsidRDefault="0065121A" w:rsidP="0065121A">
      <w:pPr>
        <w:rPr>
          <w:rStyle w:val="Emphasis"/>
        </w:rPr>
      </w:pPr>
      <w:r w:rsidRPr="00CC1109">
        <w:rPr>
          <w:sz w:val="16"/>
        </w:rPr>
        <w:t xml:space="preserve">But the result of such protests </w:t>
      </w:r>
      <w:proofErr w:type="gramStart"/>
      <w:r w:rsidRPr="00CC1109">
        <w:rPr>
          <w:sz w:val="16"/>
        </w:rPr>
        <w:t>matter</w:t>
      </w:r>
      <w:proofErr w:type="gramEnd"/>
      <w:r w:rsidRPr="00CC1109">
        <w:rPr>
          <w:sz w:val="16"/>
        </w:rPr>
        <w:t xml:space="preserve"> deeply as we consider police reform today. Historically, </w:t>
      </w:r>
      <w:r w:rsidRPr="00CC1109">
        <w:rPr>
          <w:rStyle w:val="Emphasis"/>
          <w:highlight w:val="cyan"/>
        </w:rPr>
        <w:t>blue flu strikes have helped expand police power, ultimately limiting the ability of city governments to reform, constrain or conduct oversight over the police</w:t>
      </w:r>
      <w:r w:rsidRPr="00CC1109">
        <w:rPr>
          <w:sz w:val="16"/>
        </w:rPr>
        <w:t xml:space="preserve">. They </w:t>
      </w:r>
      <w:r w:rsidRPr="00CC1109">
        <w:rPr>
          <w:rStyle w:val="Emphasis"/>
          <w:highlight w:val="cyan"/>
        </w:rPr>
        <w:t>allow the police to leverage public fear of crime to extract concessions from municipalities.</w:t>
      </w:r>
      <w:r w:rsidRPr="00CC1109">
        <w:rPr>
          <w:sz w:val="16"/>
        </w:rPr>
        <w:t xml:space="preserve"> This became clear in Detroit more than 50 years ago. In June 1967, tensions arose between Detroit Mayor Jerome Cavanagh and the Detroit Police Officers Association (DPOA), which represented the city’s 3,300 patrol officers. The two were at odds primarily over police demands for a pay increase. Cavanagh showed no signs of caving to the DPOA’s demands and had, in fact, proposed to cut the police department’s budget. On June 15, the DPOA escalated the dispute with a walkout: 323 officers called in sick. The number grew over the next several days as the blue flu spread, reaching a height of 800 absences on June 17. In tandem with the walkout, the DPOA launched a fearmongering media campaign to win over the public. They took out ads in local newspapers warning Detroit residents, “How does it feel to be held up? Stick around and find out!” This campaign took place at a time of rising urban crime rates and uprisings, and only a month before the 1967 Detroit riot, making it especially potent. The DPOA understood this climate and used it to its advantage. </w:t>
      </w:r>
      <w:r w:rsidRPr="00CC1109">
        <w:rPr>
          <w:rStyle w:val="Emphasis"/>
          <w:highlight w:val="cyan"/>
        </w:rPr>
        <w:t>With locals already afraid of crime and displeased at Cavanagh’s failure to rein it in, they would be more likely to demand the return of the police than to demand retribution against officer</w:t>
      </w:r>
      <w:r w:rsidRPr="00CC1109">
        <w:rPr>
          <w:sz w:val="16"/>
        </w:rPr>
        <w:t xml:space="preserve">s for an illegal strike. The DPOA’s strategy paid off. The walkout left Detroit Police Commissioner Ray Girardin feeling “practically helpless.” “I couldn’t force them to work,” he later told The Washington Post. Rather than risk public ire by allowing the blue flu to continue, Cavanagh relented. Ultimately, the DPOA got the raises it sought, making Detroit officers the highest paid in the nation. This was far from the end of the fight between Cavanagh and the DPOA. In the ensuing months and years, </w:t>
      </w:r>
      <w:r w:rsidRPr="00CC1109">
        <w:rPr>
          <w:rStyle w:val="Emphasis"/>
          <w:highlight w:val="cyan"/>
        </w:rPr>
        <w:t>they continued to tussle over wages, pensions, the budget, the integration of squad cars and the hiring of black officers.</w:t>
      </w:r>
      <w:r w:rsidRPr="00CC1109">
        <w:rPr>
          <w:rStyle w:val="Emphasis"/>
        </w:rPr>
        <w:t xml:space="preserve"> </w:t>
      </w:r>
      <w:r w:rsidRPr="00CC1109">
        <w:rPr>
          <w:sz w:val="16"/>
        </w:rPr>
        <w:t xml:space="preserve">The threat of another blue flu loomed over all these disputes, helping the union to win many of them. And Detroit was not an outlier. Throughout the 1960s, ’70s and ’80s, the blue flu was a </w:t>
      </w:r>
      <w:hyperlink r:id="rId35" w:history="1">
        <w:r w:rsidRPr="00CC1109">
          <w:rPr>
            <w:rStyle w:val="Hyperlink"/>
            <w:sz w:val="16"/>
          </w:rPr>
          <w:t>ubiquitous and highly effective</w:t>
        </w:r>
      </w:hyperlink>
      <w:r w:rsidRPr="00CC1109">
        <w:rPr>
          <w:sz w:val="16"/>
        </w:rPr>
        <w:t xml:space="preserve"> tactic in Baltimore, Memphis, New Orleans, Chicago, Newark, New York and many other cities. In most cases, as author Kristian Williams writes, “When faced with a walkout or slowdown, the authorities usually decided that the pragmatic need to get the cops back to work trumped the city government’s </w:t>
      </w:r>
      <w:proofErr w:type="gramStart"/>
      <w:r w:rsidRPr="00CC1109">
        <w:rPr>
          <w:sz w:val="16"/>
        </w:rPr>
        <w:t>long term</w:t>
      </w:r>
      <w:proofErr w:type="gramEnd"/>
      <w:r w:rsidRPr="00CC1109">
        <w:rPr>
          <w:sz w:val="16"/>
        </w:rPr>
        <w:t xml:space="preserve"> interest in diminishing the rank and file’s power.” But each time a city relented to this pressure, they ceded more and more power to police unions, which would turn to the strategy repeatedly to defend officers’ interests — </w:t>
      </w:r>
      <w:r w:rsidRPr="00CC1109">
        <w:rPr>
          <w:rStyle w:val="Emphasis"/>
          <w:highlight w:val="cyan"/>
        </w:rPr>
        <w:t>particularly when it came to efforts to address systemic racism in police policies and practices.</w:t>
      </w:r>
      <w:r w:rsidRPr="00CC1109">
        <w:rPr>
          <w:sz w:val="16"/>
        </w:rPr>
        <w:t xml:space="preserve"> In 1970, black residents of Pittsburgh’s North Side neighborhood raised an outcry over the “hostile sadistic treatment” they experienced at the hands of white police officers. They lobbied Mayor Peter F. Flaherty to assign more black officers to their neighborhood. The mayor agreed, transferring several white officers out of the North Side and replacing them with black officers. While residents cheered this decision, white officers and the Fraternal Order of Police (FOP), which represented them, were furious. They slammed the transfer as “discrimination” against whites. About 425 of the Pittsburgh Police Department’s 1,600 police officers called out sick in protest. Notably, black police officers broke with their white colleagues and refused to join the walkout. They praised the transfer as a “long overdue action” and viewed the walkout as a betrayal of officers’ oath to protect the public. Nonetheless, the tactic paid off. After several days, Flaherty caved to the “open revolt” of white officers, agreeing to halt the transfers and instead submit the dispute to binding arbitration between the city and the police union. Black officers, though, continued to speak out against their union’s support of racist practices, and many of them later resigned from the union in protest. Similar scenarios played out in Detroit, Chicago and other cities in the 1960s and ’70s, as </w:t>
      </w:r>
      <w:r w:rsidRPr="00CC1109">
        <w:rPr>
          <w:rStyle w:val="Emphasis"/>
          <w:highlight w:val="cyan"/>
        </w:rPr>
        <w:t>white officers continually staged walkouts to preserve the segregated status quo in their departments</w:t>
      </w:r>
      <w:r w:rsidRPr="00CC1109">
        <w:rPr>
          <w:sz w:val="16"/>
        </w:rPr>
        <w:t xml:space="preserve">. These blue flu </w:t>
      </w:r>
      <w:r w:rsidRPr="00CC1109">
        <w:rPr>
          <w:rStyle w:val="Emphasis"/>
          <w:highlight w:val="cyan"/>
        </w:rPr>
        <w:t xml:space="preserve">strikes amounted to an authoritarian power grab by police officers bent on avoiding oversight, rejecting reforms and shoring up </w:t>
      </w:r>
      <w:r w:rsidRPr="00CC1109">
        <w:rPr>
          <w:rStyle w:val="Emphasis"/>
          <w:highlight w:val="cyan"/>
        </w:rPr>
        <w:lastRenderedPageBreak/>
        <w:t>their own authority</w:t>
      </w:r>
      <w:r w:rsidRPr="00CC1109">
        <w:rPr>
          <w:sz w:val="16"/>
        </w:rPr>
        <w:t>. In the aftermath of the 1967 Detroit walkout, a police commissioner’s aide strongly criticized the police union’s strong-arm tactics, saying “it smacks of a police state.” The clash left one newspaper editor wondering, “Who’s the Boss of the Detroit Police?” But in the “law and order” climate of the late 1960s, such criticism did not resonate enough to stir a groundswell of public opinion against the blue flu. And police unions dismissed critics by arguing that officers had “no alternative” but to engage in walkouts to get city officials to make concessions. Crucially, the very effectiveness of the blue flu may be premised on a myth</w:t>
      </w:r>
      <w:r w:rsidRPr="00CC1109">
        <w:rPr>
          <w:rStyle w:val="Emphasis"/>
          <w:highlight w:val="cyan"/>
        </w:rPr>
        <w:t>. While police unions use public fear of crime skyrocketing without police on duty</w:t>
      </w:r>
      <w:r w:rsidRPr="00CC1109">
        <w:rPr>
          <w:sz w:val="16"/>
        </w:rPr>
        <w:t>, in many cases,</w:t>
      </w:r>
      <w:r w:rsidRPr="00CC1109">
        <w:rPr>
          <w:rStyle w:val="Emphasis"/>
          <w:highlight w:val="cyan"/>
        </w:rPr>
        <w:t xml:space="preserve"> the absence of police did not lead to a rise in crime</w:t>
      </w:r>
      <w:r w:rsidRPr="00CC1109">
        <w:rPr>
          <w:sz w:val="16"/>
        </w:rPr>
        <w:t xml:space="preserve">. In New York City in 1971, </w:t>
      </w:r>
      <w:hyperlink r:id="rId36" w:tgtFrame="_blank" w:history="1">
        <w:r w:rsidRPr="00CC1109">
          <w:rPr>
            <w:rStyle w:val="Hyperlink"/>
            <w:sz w:val="16"/>
          </w:rPr>
          <w:t>for example</w:t>
        </w:r>
      </w:hyperlink>
      <w:r w:rsidRPr="00CC1109">
        <w:rPr>
          <w:sz w:val="16"/>
        </w:rPr>
        <w:t xml:space="preserve">, 20,000 officers called out sick for five days over a pay dispute without any apparent increase in crime. The most striking aspect of the walkout, as one observer noted, “might be just how unimportant it seemed.” Today, municipalities are under immense pressure from activists who have taken to the streets to protest the police killings of black men and women. Some have already responded by enacting new policies and cutting police budgets. As it continues, </w:t>
      </w:r>
      <w:r w:rsidRPr="00CC1109">
        <w:rPr>
          <w:rStyle w:val="Emphasis"/>
          <w:highlight w:val="cyan"/>
        </w:rPr>
        <w:t>more</w:t>
      </w:r>
      <w:r w:rsidRPr="00CC1109">
        <w:rPr>
          <w:sz w:val="16"/>
        </w:rPr>
        <w:t xml:space="preserve"> blue flus </w:t>
      </w:r>
      <w:r w:rsidRPr="00CC1109">
        <w:rPr>
          <w:rStyle w:val="Emphasis"/>
          <w:highlight w:val="cyan"/>
        </w:rPr>
        <w:t>are likely to follow as officers seek to wrest back control of the public debate on policing and reassert their independence.</w:t>
      </w:r>
    </w:p>
    <w:p w14:paraId="7FDB0A9A" w14:textId="77777777" w:rsidR="0065121A" w:rsidRDefault="0065121A" w:rsidP="0065121A"/>
    <w:p w14:paraId="1132A19F" w14:textId="77777777" w:rsidR="0065121A" w:rsidRDefault="0065121A" w:rsidP="0065121A">
      <w:pPr>
        <w:pStyle w:val="Heading4"/>
      </w:pPr>
      <w:r>
        <w:t>Those strikes cement a police culture which leads to endless amounts of racist violence and the bolstering of the prison industrial complex.</w:t>
      </w:r>
    </w:p>
    <w:p w14:paraId="5E6F04FC" w14:textId="77777777" w:rsidR="0065121A" w:rsidRPr="00D47055" w:rsidRDefault="0065121A" w:rsidP="0065121A">
      <w:r w:rsidRPr="00D47055">
        <w:rPr>
          <w:rStyle w:val="Style13ptBold"/>
        </w:rPr>
        <w:t>Chaney</w:t>
      </w:r>
      <w:r>
        <w:rPr>
          <w:rStyle w:val="Style13ptBold"/>
        </w:rPr>
        <w:t xml:space="preserve"> and Ray 13</w:t>
      </w:r>
      <w:r>
        <w:rPr>
          <w:shd w:val="clear" w:color="auto" w:fill="FFFFFF"/>
        </w:rPr>
        <w:t>, Cassandra (Has a PhD and is a professor at LSU. Also has a strong focus in the structure of Black families</w:t>
      </w:r>
      <w:proofErr w:type="gramStart"/>
      <w:r>
        <w:rPr>
          <w:shd w:val="clear" w:color="auto" w:fill="FFFFFF"/>
        </w:rPr>
        <w:t>) ,</w:t>
      </w:r>
      <w:proofErr w:type="gramEnd"/>
      <w:r>
        <w:rPr>
          <w:shd w:val="clear" w:color="auto" w:fill="FFFFFF"/>
        </w:rPr>
        <w:t xml:space="preserve"> and Ray V. Robertson (Also has a PhD and is a criminal justice professor at LSU). "Racism and police brutality in America."</w:t>
      </w:r>
      <w:r>
        <w:rPr>
          <w:rStyle w:val="apple-converted-space"/>
          <w:rFonts w:ascii="Arial" w:hAnsi="Arial" w:cs="Arial"/>
          <w:color w:val="222222"/>
          <w:sz w:val="20"/>
          <w:szCs w:val="20"/>
          <w:shd w:val="clear" w:color="auto" w:fill="FFFFFF"/>
        </w:rPr>
        <w:t> </w:t>
      </w:r>
      <w:r>
        <w:rPr>
          <w:i/>
          <w:iCs/>
          <w:shd w:val="clear" w:color="auto" w:fill="FFFFFF"/>
        </w:rPr>
        <w:t>Journal of African American Studies</w:t>
      </w:r>
      <w:r>
        <w:rPr>
          <w:rStyle w:val="apple-converted-space"/>
          <w:rFonts w:ascii="Arial" w:hAnsi="Arial" w:cs="Arial"/>
          <w:color w:val="222222"/>
          <w:sz w:val="20"/>
          <w:szCs w:val="20"/>
          <w:shd w:val="clear" w:color="auto" w:fill="FFFFFF"/>
        </w:rPr>
        <w:t> </w:t>
      </w:r>
      <w:r>
        <w:rPr>
          <w:shd w:val="clear" w:color="auto" w:fill="FFFFFF"/>
        </w:rPr>
        <w:t>17.4 (2013): 480-505. SM//do I really need a card for this</w:t>
      </w:r>
    </w:p>
    <w:p w14:paraId="641F2889" w14:textId="77777777" w:rsidR="0065121A" w:rsidRPr="00B2635B" w:rsidRDefault="0065121A" w:rsidP="0065121A">
      <w:pPr>
        <w:rPr>
          <w:sz w:val="14"/>
        </w:rPr>
      </w:pPr>
      <w:r w:rsidRPr="00B2635B">
        <w:rPr>
          <w:sz w:val="14"/>
        </w:rPr>
        <w:t xml:space="preserve">Racism and Discrimination According to </w:t>
      </w:r>
      <w:proofErr w:type="spellStart"/>
      <w:r w:rsidRPr="00B2635B">
        <w:rPr>
          <w:sz w:val="14"/>
        </w:rPr>
        <w:t>Marger</w:t>
      </w:r>
      <w:proofErr w:type="spellEnd"/>
      <w:r w:rsidRPr="00B2635B">
        <w:rPr>
          <w:sz w:val="14"/>
        </w:rPr>
        <w:t xml:space="preserve"> (2012), “racism is an ideology, or belief system, designed to justify and rationalize racial and ethnic inequality” (p. 25) and “discrimination, most basically, is behavior aimed at denying members of particular ethnic groups’ equal access to societal rewards” (p. 57). Defining </w:t>
      </w:r>
      <w:proofErr w:type="gramStart"/>
      <w:r w:rsidRPr="00B2635B">
        <w:rPr>
          <w:sz w:val="14"/>
        </w:rPr>
        <w:t>both of these</w:t>
      </w:r>
      <w:proofErr w:type="gramEnd"/>
      <w:r w:rsidRPr="00B2635B">
        <w:rPr>
          <w:sz w:val="14"/>
        </w:rPr>
        <w:t xml:space="preserve"> concepts from the onset is important for they provide the lens through which our focus on the racist and discriminatory practices of law enforcement can occur</w:t>
      </w:r>
      <w:r w:rsidRPr="00713B23">
        <w:rPr>
          <w:rStyle w:val="StyleUnderline"/>
        </w:rPr>
        <w:t xml:space="preserve">. Since the time that Africans </w:t>
      </w:r>
      <w:r w:rsidRPr="00B2635B">
        <w:rPr>
          <w:rStyle w:val="StyleUnderline"/>
          <w:highlight w:val="green"/>
        </w:rPr>
        <w:t>[African Americans]</w:t>
      </w:r>
      <w:r>
        <w:rPr>
          <w:rStyle w:val="StyleUnderline"/>
        </w:rPr>
        <w:t xml:space="preserve"> </w:t>
      </w:r>
      <w:r w:rsidRPr="00713B23">
        <w:rPr>
          <w:rStyle w:val="StyleUnderline"/>
        </w:rPr>
        <w:t xml:space="preserve">were forcibly brought to America, they </w:t>
      </w:r>
      <w:r w:rsidRPr="00B2635B">
        <w:rPr>
          <w:rStyle w:val="StyleUnderline"/>
          <w:highlight w:val="green"/>
        </w:rPr>
        <w:t>have been the victims of racist and discriminatory practices</w:t>
      </w:r>
      <w:r w:rsidRPr="00713B23">
        <w:rPr>
          <w:rStyle w:val="StyleUnderline"/>
        </w:rPr>
        <w:t xml:space="preserve"> that have been spurred and/or substantiated by those who create and enforce the law. For example, The Watts Riots of 1965, the widespread assaults against Blacks in Harlem during the 1920s (King 2011), law enforcement violence against Black women (i.e., Malaika Brooks, </w:t>
      </w:r>
      <w:proofErr w:type="spellStart"/>
      <w:r w:rsidRPr="00713B23">
        <w:rPr>
          <w:rStyle w:val="StyleUnderline"/>
        </w:rPr>
        <w:t>Jaisha</w:t>
      </w:r>
      <w:proofErr w:type="spellEnd"/>
      <w:r w:rsidRPr="00713B23">
        <w:rPr>
          <w:rStyle w:val="StyleUnderline"/>
        </w:rPr>
        <w:t xml:space="preserve"> Akins, Frankie Perkins, Dr. Mae Jemison, Linda Billups, Clementine Applewhite) and other ethnic women of color (Ritchie 2006), the beating of Rodney King, and the deaths of Amadou Diallo in the 1990s and Trayvon Martin more recently are just a few public examples of the historical and contemporaneous ways in which </w:t>
      </w:r>
      <w:r w:rsidRPr="00B2635B">
        <w:rPr>
          <w:rStyle w:val="StyleUnderline"/>
          <w:highlight w:val="green"/>
        </w:rPr>
        <w:t>Blacks in America have been assaulted by</w:t>
      </w:r>
      <w:r w:rsidRPr="00713B23">
        <w:rPr>
          <w:rStyle w:val="StyleUnderline"/>
        </w:rPr>
        <w:t xml:space="preserve"> members of </w:t>
      </w:r>
      <w:r w:rsidRPr="00B2635B">
        <w:rPr>
          <w:rStyle w:val="StyleUnderline"/>
          <w:highlight w:val="green"/>
        </w:rPr>
        <w:t>the police system</w:t>
      </w:r>
      <w:r w:rsidRPr="00713B23">
        <w:rPr>
          <w:rStyle w:val="StyleUnderline"/>
        </w:rPr>
        <w:t xml:space="preserve"> (King 2011; </w:t>
      </w:r>
      <w:proofErr w:type="spellStart"/>
      <w:r w:rsidRPr="00713B23">
        <w:rPr>
          <w:rStyle w:val="StyleUnderline"/>
        </w:rPr>
        <w:t>Loyd</w:t>
      </w:r>
      <w:proofErr w:type="spellEnd"/>
      <w:r w:rsidRPr="00713B23">
        <w:rPr>
          <w:rStyle w:val="StyleUnderline"/>
        </w:rPr>
        <w:t xml:space="preserve"> 2012; Murch 2012; </w:t>
      </w:r>
      <w:proofErr w:type="spellStart"/>
      <w:r w:rsidRPr="00713B23">
        <w:rPr>
          <w:rStyle w:val="StyleUnderline"/>
        </w:rPr>
        <w:t>Rafail</w:t>
      </w:r>
      <w:proofErr w:type="spellEnd"/>
      <w:r w:rsidRPr="00713B23">
        <w:rPr>
          <w:rStyle w:val="StyleUnderline"/>
        </w:rPr>
        <w:t xml:space="preserve"> et al. 2012).</w:t>
      </w:r>
      <w:r w:rsidRPr="00B2635B">
        <w:rPr>
          <w:sz w:val="14"/>
        </w:rPr>
        <w:t xml:space="preserve"> In Punishing Race (2011), law professor Michael </w:t>
      </w:r>
      <w:proofErr w:type="spellStart"/>
      <w:r w:rsidRPr="00B2635B">
        <w:rPr>
          <w:sz w:val="14"/>
        </w:rPr>
        <w:t>Tonry’s</w:t>
      </w:r>
      <w:proofErr w:type="spellEnd"/>
      <w:r w:rsidRPr="00B2635B">
        <w:rPr>
          <w:sz w:val="14"/>
        </w:rPr>
        <w:t xml:space="preserve"> research findings point to </w:t>
      </w:r>
      <w:r w:rsidRPr="00713B23">
        <w:rPr>
          <w:rStyle w:val="StyleUnderline"/>
        </w:rPr>
        <w:t xml:space="preserve">the fact that </w:t>
      </w:r>
      <w:r w:rsidRPr="00B2635B">
        <w:rPr>
          <w:rStyle w:val="StyleUnderline"/>
          <w:highlight w:val="green"/>
        </w:rPr>
        <w:t>Whites</w:t>
      </w:r>
      <w:r w:rsidRPr="00713B23">
        <w:rPr>
          <w:rStyle w:val="StyleUnderline"/>
        </w:rPr>
        <w:t xml:space="preserve"> tend to </w:t>
      </w:r>
      <w:r w:rsidRPr="00B2635B">
        <w:rPr>
          <w:rStyle w:val="StyleUnderline"/>
          <w:highlight w:val="green"/>
        </w:rPr>
        <w:t>excuse police brutality against Blacks because of the racial animus</w:t>
      </w:r>
      <w:r w:rsidRPr="00713B23">
        <w:rPr>
          <w:rStyle w:val="StyleUnderline"/>
        </w:rPr>
        <w:t xml:space="preserve"> that </w:t>
      </w:r>
      <w:r w:rsidRPr="00B2635B">
        <w:rPr>
          <w:rStyle w:val="StyleUnderline"/>
          <w:highlight w:val="green"/>
        </w:rPr>
        <w:t>they hold against Blacks</w:t>
      </w:r>
      <w:r w:rsidRPr="00713B23">
        <w:rPr>
          <w:rStyle w:val="StyleUnderline"/>
        </w:rPr>
        <w:t xml:space="preserve">. Thus, to Whites, </w:t>
      </w:r>
      <w:r w:rsidRPr="00B2635B">
        <w:rPr>
          <w:rStyle w:val="StyleUnderline"/>
          <w:highlight w:val="green"/>
        </w:rPr>
        <w:t>Blacks are viewed as deserving of harsh treatment</w:t>
      </w:r>
      <w:r w:rsidRPr="00713B23">
        <w:rPr>
          <w:rStyle w:val="StyleUnderline"/>
        </w:rPr>
        <w:t xml:space="preserve"> in the criminal justice system</w:t>
      </w:r>
      <w:r w:rsidRPr="00B2635B">
        <w:rPr>
          <w:sz w:val="14"/>
        </w:rPr>
        <w:t xml:space="preserve"> (</w:t>
      </w:r>
      <w:proofErr w:type="spellStart"/>
      <w:r w:rsidRPr="00B2635B">
        <w:rPr>
          <w:sz w:val="14"/>
        </w:rPr>
        <w:t>Peffley</w:t>
      </w:r>
      <w:proofErr w:type="spellEnd"/>
      <w:r w:rsidRPr="00B2635B">
        <w:rPr>
          <w:sz w:val="14"/>
        </w:rPr>
        <w:t xml:space="preserve"> and Hurwitz 2013). At first glance, such an assertion may seem to be unfathomable, buy that there is an extensive body of literature which suggests that </w:t>
      </w:r>
      <w:r w:rsidRPr="00B2635B">
        <w:rPr>
          <w:rStyle w:val="StyleUnderline"/>
          <w:highlight w:val="green"/>
        </w:rPr>
        <w:t>Black males are viewed as the “prototypical criminal</w:t>
      </w:r>
      <w:r w:rsidRPr="0016040C">
        <w:rPr>
          <w:rStyle w:val="StyleUnderline"/>
        </w:rPr>
        <w:t xml:space="preserve">,” and this notion is </w:t>
      </w:r>
      <w:r w:rsidRPr="00B2635B">
        <w:rPr>
          <w:rStyle w:val="StyleUnderline"/>
          <w:highlight w:val="green"/>
        </w:rPr>
        <w:t>buttressed in the media</w:t>
      </w:r>
      <w:r w:rsidRPr="0016040C">
        <w:rPr>
          <w:rStyle w:val="StyleUnderline"/>
        </w:rPr>
        <w:t>, by the general public, and via disparate sentencing outcomes</w:t>
      </w:r>
      <w:r w:rsidRPr="00B2635B">
        <w:rPr>
          <w:sz w:val="14"/>
        </w:rPr>
        <w:t xml:space="preserve"> (Blair et al. 2004; Eberhardt et al. 2006; </w:t>
      </w:r>
      <w:proofErr w:type="spellStart"/>
      <w:r w:rsidRPr="00B2635B">
        <w:rPr>
          <w:sz w:val="14"/>
        </w:rPr>
        <w:t>Gabiddon</w:t>
      </w:r>
      <w:proofErr w:type="spellEnd"/>
      <w:r w:rsidRPr="00B2635B">
        <w:rPr>
          <w:sz w:val="14"/>
        </w:rPr>
        <w:t xml:space="preserve"> 2010; Maddox and Gray 2004; Oliver and </w:t>
      </w:r>
      <w:proofErr w:type="spellStart"/>
      <w:r w:rsidRPr="00B2635B">
        <w:rPr>
          <w:sz w:val="14"/>
        </w:rPr>
        <w:t>Fonash</w:t>
      </w:r>
      <w:proofErr w:type="spellEnd"/>
      <w:r w:rsidRPr="00B2635B">
        <w:rPr>
          <w:sz w:val="14"/>
        </w:rPr>
        <w:t xml:space="preserve"> 2002; Staples 2011). For instance, Blair et al. (2004) revealed that Black males with more Afrocentric features (e.g., dark skin, broad noses, full lips) may receive longer sentences than Blacks with less Afrocentric features, i.e., lighter skin and straighter hair (Eberhardt et al. 2006). Shaun </w:t>
      </w:r>
      <w:proofErr w:type="spellStart"/>
      <w:r w:rsidRPr="00B2635B">
        <w:rPr>
          <w:sz w:val="14"/>
        </w:rPr>
        <w:t>Gabiddon</w:t>
      </w:r>
      <w:proofErr w:type="spellEnd"/>
      <w:r w:rsidRPr="00B2635B">
        <w:rPr>
          <w:sz w:val="14"/>
        </w:rPr>
        <w:t xml:space="preserve"> in Criminological Theories on Race and Crime (2010) discussed the concept of “Negrophobia” which was more extensively examined by </w:t>
      </w:r>
      <w:proofErr w:type="spellStart"/>
      <w:r w:rsidRPr="00B2635B">
        <w:rPr>
          <w:sz w:val="14"/>
        </w:rPr>
        <w:t>Armour</w:t>
      </w:r>
      <w:proofErr w:type="spellEnd"/>
      <w:r w:rsidRPr="00B2635B">
        <w:rPr>
          <w:sz w:val="14"/>
        </w:rPr>
        <w:t xml:space="preserve"> (1997). Negrophobia can be surmised as an irrational of Blacks, which includes a fear of being victimized by Black, that can result in Whites shooting or harming an </w:t>
      </w:r>
      <w:proofErr w:type="spellStart"/>
      <w:r w:rsidRPr="00B2635B">
        <w:rPr>
          <w:sz w:val="14"/>
        </w:rPr>
        <w:t>AfricanAmerican</w:t>
      </w:r>
      <w:proofErr w:type="spellEnd"/>
      <w:r w:rsidRPr="00B2635B">
        <w:rPr>
          <w:sz w:val="14"/>
        </w:rPr>
        <w:t xml:space="preserve"> based on criminal/racial stereotypes (</w:t>
      </w:r>
      <w:proofErr w:type="spellStart"/>
      <w:r w:rsidRPr="00B2635B">
        <w:rPr>
          <w:sz w:val="14"/>
        </w:rPr>
        <w:t>Armour</w:t>
      </w:r>
      <w:proofErr w:type="spellEnd"/>
      <w:r w:rsidRPr="00B2635B">
        <w:rPr>
          <w:sz w:val="14"/>
        </w:rPr>
        <w:t xml:space="preserve"> 1997). </w:t>
      </w:r>
      <w:r w:rsidRPr="0016040C">
        <w:rPr>
          <w:rStyle w:val="StyleUnderline"/>
        </w:rPr>
        <w:t xml:space="preserve">The </w:t>
      </w:r>
      <w:proofErr w:type="gramStart"/>
      <w:r w:rsidRPr="0016040C">
        <w:rPr>
          <w:rStyle w:val="StyleUnderline"/>
        </w:rPr>
        <w:t xml:space="preserve">aforementioned </w:t>
      </w:r>
      <w:r w:rsidRPr="00B2635B">
        <w:rPr>
          <w:rStyle w:val="StyleUnderline"/>
          <w:highlight w:val="green"/>
        </w:rPr>
        <w:t>racialized</w:t>
      </w:r>
      <w:proofErr w:type="gramEnd"/>
      <w:r w:rsidRPr="0016040C">
        <w:rPr>
          <w:rStyle w:val="StyleUnderline"/>
        </w:rPr>
        <w:t xml:space="preserve"> stereotypical </w:t>
      </w:r>
      <w:r w:rsidRPr="00B2635B">
        <w:rPr>
          <w:rStyle w:val="StyleUnderline"/>
          <w:highlight w:val="green"/>
        </w:rPr>
        <w:t>assumptions can be</w:t>
      </w:r>
      <w:r w:rsidRPr="0016040C">
        <w:rPr>
          <w:rStyle w:val="StyleUnderline"/>
        </w:rPr>
        <w:t xml:space="preserve"> deleterious because they can be </w:t>
      </w:r>
      <w:r w:rsidRPr="00B2635B">
        <w:rPr>
          <w:rStyle w:val="StyleUnderline"/>
          <w:highlight w:val="green"/>
        </w:rPr>
        <w:t>used by Whites to justify shooting a Black person</w:t>
      </w:r>
      <w:r w:rsidRPr="0016040C">
        <w:rPr>
          <w:rStyle w:val="StyleUnderline"/>
        </w:rPr>
        <w:t xml:space="preserve"> on the slightest of pretense</w:t>
      </w:r>
      <w:r w:rsidRPr="00B2635B">
        <w:rPr>
          <w:sz w:val="14"/>
        </w:rPr>
        <w:t xml:space="preserve"> (</w:t>
      </w:r>
      <w:proofErr w:type="spellStart"/>
      <w:r w:rsidRPr="00B2635B">
        <w:rPr>
          <w:sz w:val="14"/>
        </w:rPr>
        <w:t>Gabiddon</w:t>
      </w:r>
      <w:proofErr w:type="spellEnd"/>
      <w:r w:rsidRPr="00B2635B">
        <w:rPr>
          <w:sz w:val="14"/>
        </w:rPr>
        <w:t xml:space="preserve"> 2010). </w:t>
      </w:r>
      <w:r w:rsidRPr="00942C0E">
        <w:rPr>
          <w:rStyle w:val="StyleUnderline"/>
        </w:rPr>
        <w:t xml:space="preserve">Finally, </w:t>
      </w:r>
      <w:proofErr w:type="gramStart"/>
      <w:r w:rsidRPr="00942C0E">
        <w:rPr>
          <w:rStyle w:val="StyleUnderline"/>
        </w:rPr>
        <w:t>African-American</w:t>
      </w:r>
      <w:proofErr w:type="gramEnd"/>
      <w:r w:rsidRPr="00942C0E">
        <w:rPr>
          <w:rStyle w:val="StyleUnderline"/>
        </w:rPr>
        <w:t xml:space="preserve"> males represent a group that has been much maligned in the larger society (</w:t>
      </w:r>
      <w:proofErr w:type="spellStart"/>
      <w:r w:rsidRPr="00942C0E">
        <w:rPr>
          <w:rStyle w:val="StyleUnderline"/>
        </w:rPr>
        <w:t>Tonry</w:t>
      </w:r>
      <w:proofErr w:type="spellEnd"/>
      <w:r w:rsidRPr="00942C0E">
        <w:rPr>
          <w:rStyle w:val="StyleUnderline"/>
        </w:rPr>
        <w:t xml:space="preserve"> 2011). </w:t>
      </w:r>
      <w:r w:rsidRPr="00B2635B">
        <w:rPr>
          <w:rStyle w:val="StyleUnderline"/>
        </w:rPr>
        <w:t xml:space="preserve">Further, as </w:t>
      </w:r>
      <w:r w:rsidRPr="00B2635B">
        <w:rPr>
          <w:rStyle w:val="StyleUnderline"/>
        </w:rPr>
        <w:lastRenderedPageBreak/>
        <w:t xml:space="preserve">victims of the burgeoning prison industrial complex, mass incarceration, and enduring racism, the barriers to truly independent Black male agency are ubiquitous and firmly entrenched (Alexander 2010; Chaney 2009; Baker 1996; Blackmon 2008; </w:t>
      </w:r>
      <w:proofErr w:type="spellStart"/>
      <w:r w:rsidRPr="00B2635B">
        <w:rPr>
          <w:rStyle w:val="StyleUnderline"/>
        </w:rPr>
        <w:t>Dottolo</w:t>
      </w:r>
      <w:proofErr w:type="spellEnd"/>
      <w:r w:rsidRPr="00B2635B">
        <w:rPr>
          <w:rStyle w:val="StyleUnderline"/>
        </w:rPr>
        <w:t xml:space="preserve"> and Stewart 2008; Karenga</w:t>
      </w:r>
      <w:r w:rsidRPr="00942C0E">
        <w:rPr>
          <w:rStyle w:val="StyleUnderline"/>
        </w:rPr>
        <w:t xml:space="preserve"> 2010; Martin et al. 2001; Smith and Hattery 2009). Thus, </w:t>
      </w:r>
      <w:r w:rsidRPr="00B2635B">
        <w:rPr>
          <w:rStyle w:val="StyleUnderline"/>
          <w:highlight w:val="green"/>
        </w:rPr>
        <w:t>racism</w:t>
      </w:r>
      <w:r w:rsidRPr="00942C0E">
        <w:rPr>
          <w:rStyle w:val="StyleUnderline"/>
        </w:rPr>
        <w:t xml:space="preserve"> and discrimination </w:t>
      </w:r>
      <w:proofErr w:type="gramStart"/>
      <w:r w:rsidRPr="00B2635B">
        <w:rPr>
          <w:rStyle w:val="StyleUnderline"/>
          <w:highlight w:val="green"/>
        </w:rPr>
        <w:t>heightens</w:t>
      </w:r>
      <w:proofErr w:type="gramEnd"/>
      <w:r w:rsidRPr="00942C0E">
        <w:rPr>
          <w:rStyle w:val="StyleUnderline"/>
        </w:rPr>
        <w:t xml:space="preserve"> the psychological </w:t>
      </w:r>
      <w:r w:rsidRPr="00B2635B">
        <w:rPr>
          <w:rStyle w:val="StyleUnderline"/>
          <w:highlight w:val="green"/>
        </w:rPr>
        <w:t>distress experienced by Blacks</w:t>
      </w:r>
      <w:r w:rsidRPr="00942C0E">
        <w:rPr>
          <w:rStyle w:val="StyleUnderline"/>
        </w:rPr>
        <w:t xml:space="preserve"> (Robertson 2011; Pieterse et al. 2012), as well as their decreased mortality in the USA (</w:t>
      </w:r>
      <w:proofErr w:type="spellStart"/>
      <w:r w:rsidRPr="00942C0E">
        <w:rPr>
          <w:rStyle w:val="StyleUnderline"/>
        </w:rPr>
        <w:t>Muennig</w:t>
      </w:r>
      <w:proofErr w:type="spellEnd"/>
      <w:r w:rsidRPr="00942C0E">
        <w:rPr>
          <w:rStyle w:val="StyleUnderline"/>
        </w:rPr>
        <w:t xml:space="preserve"> and Murphy 2011).</w:t>
      </w:r>
      <w:r w:rsidRPr="00B2635B">
        <w:rPr>
          <w:sz w:val="14"/>
        </w:rPr>
        <w:t xml:space="preserve"> Police Brutality Against Black Males According to Walker (2011), police brutality is defined as “the use of excessive physical force or verbal assault and psychological intimidation” (p. 579). Although one recent study suggests that the NYPD has become better behaved due to greater race and gender diversity (Kane and White 2009), </w:t>
      </w:r>
      <w:r w:rsidRPr="00B2635B">
        <w:rPr>
          <w:rStyle w:val="StyleUnderline"/>
          <w:highlight w:val="green"/>
        </w:rPr>
        <w:t>Blacks are more likely to be the victims of police brutality</w:t>
      </w:r>
      <w:r w:rsidRPr="00942C0E">
        <w:rPr>
          <w:rStyle w:val="StyleUnderline"/>
        </w:rPr>
        <w:t xml:space="preserve">. A growing body of scholarly research related to police brutality has revealed that </w:t>
      </w:r>
      <w:r w:rsidRPr="00B2635B">
        <w:rPr>
          <w:rStyle w:val="StyleUnderline"/>
          <w:highlight w:val="green"/>
        </w:rPr>
        <w:t>Blacks are more likely</w:t>
      </w:r>
      <w:r w:rsidRPr="00942C0E">
        <w:rPr>
          <w:rStyle w:val="StyleUnderline"/>
        </w:rPr>
        <w:t xml:space="preserve"> than Whites </w:t>
      </w:r>
      <w:r w:rsidRPr="00B2635B">
        <w:rPr>
          <w:rStyle w:val="StyleUnderline"/>
          <w:highlight w:val="green"/>
        </w:rPr>
        <w:t>to make complaints regarding police brutality</w:t>
      </w:r>
      <w:r w:rsidRPr="00942C0E">
        <w:rPr>
          <w:rStyle w:val="StyleUnderline"/>
        </w:rPr>
        <w:t xml:space="preserve"> (Smith and Holmes 2003), to be </w:t>
      </w:r>
      <w:r w:rsidRPr="00B2635B">
        <w:rPr>
          <w:rStyle w:val="StyleUnderline"/>
          <w:highlight w:val="green"/>
        </w:rPr>
        <w:t>accosted while</w:t>
      </w:r>
      <w:r w:rsidRPr="00942C0E">
        <w:rPr>
          <w:rStyle w:val="StyleUnderline"/>
        </w:rPr>
        <w:t xml:space="preserve"> operating </w:t>
      </w:r>
      <w:r w:rsidRPr="00B2635B">
        <w:rPr>
          <w:rStyle w:val="StyleUnderline"/>
          <w:highlight w:val="green"/>
        </w:rPr>
        <w:t>[driving]</w:t>
      </w:r>
      <w:r>
        <w:rPr>
          <w:rStyle w:val="StyleUnderline"/>
        </w:rPr>
        <w:t xml:space="preserve"> </w:t>
      </w:r>
      <w:r w:rsidRPr="00942C0E">
        <w:rPr>
          <w:rStyle w:val="StyleUnderline"/>
        </w:rPr>
        <w:t xml:space="preserve">a motorized vehicle (“Driving While Black”), </w:t>
      </w:r>
      <w:r w:rsidRPr="00B2635B">
        <w:rPr>
          <w:rStyle w:val="StyleUnderline"/>
          <w:highlight w:val="green"/>
        </w:rPr>
        <w:t>and</w:t>
      </w:r>
      <w:r w:rsidRPr="00942C0E">
        <w:rPr>
          <w:rStyle w:val="StyleUnderline"/>
        </w:rPr>
        <w:t xml:space="preserve"> to </w:t>
      </w:r>
      <w:r w:rsidRPr="00B2635B">
        <w:rPr>
          <w:rStyle w:val="StyleUnderline"/>
          <w:highlight w:val="green"/>
        </w:rPr>
        <w:t>underreport how often they are stopped due</w:t>
      </w:r>
      <w:r w:rsidRPr="00942C0E">
        <w:rPr>
          <w:rStyle w:val="StyleUnderline"/>
        </w:rPr>
        <w:t xml:space="preserve"> to higher social desirability factors</w:t>
      </w:r>
      <w:r w:rsidRPr="00B2635B">
        <w:rPr>
          <w:sz w:val="14"/>
        </w:rPr>
        <w:t xml:space="preserve"> (</w:t>
      </w:r>
      <w:proofErr w:type="spellStart"/>
      <w:r w:rsidRPr="00B2635B">
        <w:rPr>
          <w:sz w:val="14"/>
        </w:rPr>
        <w:t>TomaskovicDevey</w:t>
      </w:r>
      <w:proofErr w:type="spellEnd"/>
      <w:r w:rsidRPr="00B2635B">
        <w:rPr>
          <w:sz w:val="14"/>
        </w:rPr>
        <w:t xml:space="preserve"> et al. 2006). Interestingly, data obtained from the General Social Survey (GSS), a representative sample conducted biennially by the National Opinion Research Center at the University of Chicago for the years 1994 through 2004, provide further proof regarding the acceptance of force against Blacks. In particular, the GSS found Whites to be significantly (29.5 %) more accepting of police use of force when a citizen was attempting to escape custody than Blacks when analyzed using the chi-squared statistical test (p The average Southern policeman is a promoted poor White with a legal sanction to use a weapon. His social heritage has taught him to despise the Negroes, and he has had little education which could have changed him</w:t>
      </w:r>
      <w:proofErr w:type="gramStart"/>
      <w:r w:rsidRPr="00B2635B">
        <w:rPr>
          <w:sz w:val="14"/>
        </w:rPr>
        <w:t>….The</w:t>
      </w:r>
      <w:proofErr w:type="gramEnd"/>
      <w:r w:rsidRPr="00B2635B">
        <w:rPr>
          <w:sz w:val="14"/>
        </w:rPr>
        <w:t xml:space="preserve"> result is that probably no group of Whites in America have a lower opinion of the Negro people and are more fixed in their views than Southern policeman. (Myrdal 1944, pp. 540–541) Myrdal (1944) was writing on results from a massive study that he undertook in the late 1930s. He was writing at a time that even the most conservative among us would have to admit was not a colorblind society (if one even believes in such things). But current research does corroborate his observations that less educated police officers tend to be the most aggressive and have the most formal complaints filed against them when compared to their more educated counterparts (Hassell and Archbold 2010; </w:t>
      </w:r>
      <w:proofErr w:type="spellStart"/>
      <w:r w:rsidRPr="00B2635B">
        <w:rPr>
          <w:sz w:val="14"/>
        </w:rPr>
        <w:t>Jefferis</w:t>
      </w:r>
      <w:proofErr w:type="spellEnd"/>
      <w:r w:rsidRPr="00B2635B">
        <w:rPr>
          <w:sz w:val="14"/>
        </w:rPr>
        <w:t xml:space="preserve"> et al. 2011). </w:t>
      </w:r>
      <w:proofErr w:type="spellStart"/>
      <w:r w:rsidRPr="00B2635B">
        <w:rPr>
          <w:sz w:val="14"/>
        </w:rPr>
        <w:t>Tonry</w:t>
      </w:r>
      <w:proofErr w:type="spellEnd"/>
      <w:r w:rsidRPr="00B2635B">
        <w:rPr>
          <w:sz w:val="14"/>
        </w:rPr>
        <w:t xml:space="preserve"> (2011) delineates some interesting findings from the 2001 Race, Crime, and Public Opinion Survey that can be applied to understanding why the larger society tolerates police misconduct when it comes to Black males. The survey, which involved approximately 978 non-Hispanic Whites and 1,010 Blacks, revealed a divergence in attitudes between Blacks and Whites concerning the criminal justice system (</w:t>
      </w:r>
      <w:proofErr w:type="spellStart"/>
      <w:r w:rsidRPr="00B2635B">
        <w:rPr>
          <w:sz w:val="14"/>
        </w:rPr>
        <w:t>Tonry</w:t>
      </w:r>
      <w:proofErr w:type="spellEnd"/>
      <w:r w:rsidRPr="00B2635B">
        <w:rPr>
          <w:sz w:val="14"/>
        </w:rPr>
        <w:t xml:space="preserve"> 2011). For instance, 38 % of Whites and 89 % of Blacks viewed the criminal justice system as biased against Blacks (</w:t>
      </w:r>
      <w:proofErr w:type="spellStart"/>
      <w:r w:rsidRPr="00B2635B">
        <w:rPr>
          <w:sz w:val="14"/>
        </w:rPr>
        <w:t>Tonry</w:t>
      </w:r>
      <w:proofErr w:type="spellEnd"/>
      <w:r w:rsidRPr="00B2635B">
        <w:rPr>
          <w:sz w:val="14"/>
        </w:rPr>
        <w:t xml:space="preserve"> 2011). Additionally, 8 % of Blacks and 56 % of Whites saw the criminal justice system as treating Blacks fairly (</w:t>
      </w:r>
      <w:proofErr w:type="spellStart"/>
      <w:r w:rsidRPr="00B2635B">
        <w:rPr>
          <w:sz w:val="14"/>
        </w:rPr>
        <w:t>Tonry</w:t>
      </w:r>
      <w:proofErr w:type="spellEnd"/>
      <w:r w:rsidRPr="00B2635B">
        <w:rPr>
          <w:sz w:val="14"/>
        </w:rPr>
        <w:t xml:space="preserve"> 2011). Perhaps most revealing when it comes to facilitating an environment ripe for police brutality against Black males, 68 % of Whites and only 18 % of Whites expressed confidence in law enforcement (</w:t>
      </w:r>
      <w:proofErr w:type="spellStart"/>
      <w:r w:rsidRPr="00B2635B">
        <w:rPr>
          <w:sz w:val="14"/>
        </w:rPr>
        <w:t>Tonry</w:t>
      </w:r>
      <w:proofErr w:type="spellEnd"/>
      <w:r w:rsidRPr="00B2635B">
        <w:rPr>
          <w:sz w:val="14"/>
        </w:rPr>
        <w:t xml:space="preserve"> 2011). Is a society wherein the dominant group overwhelming approves of police performance willing to do anything substantive to curtail police brutality against Black males? Police brutality is not a new phenomenon. The Department of Justice (DOJ) office of Civil Rights (OCR) has investigated more than a dozen police departments in major cities across the USA on allegations of either racial discrimination or police brutality (</w:t>
      </w:r>
      <w:proofErr w:type="spellStart"/>
      <w:r w:rsidRPr="00B2635B">
        <w:rPr>
          <w:sz w:val="14"/>
        </w:rPr>
        <w:t>Gabbidon</w:t>
      </w:r>
      <w:proofErr w:type="spellEnd"/>
      <w:r w:rsidRPr="00B2635B">
        <w:rPr>
          <w:sz w:val="14"/>
        </w:rPr>
        <w:t xml:space="preserve"> and Greene 2013). To make the </w:t>
      </w:r>
      <w:proofErr w:type="gramStart"/>
      <w:r w:rsidRPr="00B2635B">
        <w:rPr>
          <w:sz w:val="14"/>
        </w:rPr>
        <w:t>aforementioned even more</w:t>
      </w:r>
      <w:proofErr w:type="gramEnd"/>
      <w:r w:rsidRPr="00B2635B">
        <w:rPr>
          <w:sz w:val="14"/>
        </w:rPr>
        <w:t xml:space="preserve"> clear, according to </w:t>
      </w:r>
      <w:proofErr w:type="spellStart"/>
      <w:r w:rsidRPr="00B2635B">
        <w:rPr>
          <w:sz w:val="14"/>
        </w:rPr>
        <w:t>Gabbidon</w:t>
      </w:r>
      <w:proofErr w:type="spellEnd"/>
      <w:r w:rsidRPr="00B2635B">
        <w:rPr>
          <w:sz w:val="14"/>
        </w:rPr>
        <w:t xml:space="preserve"> and Greene (2013), “In 2010, the OCR was investigating 17 police departments across the country and monitoring five settlements regarding four police agencies” (pp. 119–120). Plant and </w:t>
      </w:r>
      <w:proofErr w:type="spellStart"/>
      <w:r w:rsidRPr="00B2635B">
        <w:rPr>
          <w:sz w:val="14"/>
        </w:rPr>
        <w:t>Peruche</w:t>
      </w:r>
      <w:proofErr w:type="spellEnd"/>
      <w:r w:rsidRPr="00B2635B">
        <w:rPr>
          <w:sz w:val="14"/>
        </w:rPr>
        <w:t xml:space="preserve"> (2005) provide some useful information into why police officers view Black males as potential perpetrators and could lead to acts of brutality. In their research, the authors suggest that since Black people in general, and Black </w:t>
      </w:r>
      <w:proofErr w:type="gramStart"/>
      <w:r w:rsidRPr="00B2635B">
        <w:rPr>
          <w:sz w:val="14"/>
        </w:rPr>
        <w:t>males in particular, are</w:t>
      </w:r>
      <w:proofErr w:type="gramEnd"/>
      <w:r w:rsidRPr="00B2635B">
        <w:rPr>
          <w:sz w:val="14"/>
        </w:rPr>
        <w:t xml:space="preserve"> caricatured as aggressive and criminal, police are more likely to view Black men as a threat which justifies the disproportionate use of deadly force. Therefore, it is not beyond the realm of possibility that police officers’ decisions to act aggressively may, to some extent, be influenced by race (</w:t>
      </w:r>
      <w:proofErr w:type="spellStart"/>
      <w:r w:rsidRPr="00B2635B">
        <w:rPr>
          <w:sz w:val="14"/>
        </w:rPr>
        <w:t>Jefferis</w:t>
      </w:r>
      <w:proofErr w:type="spellEnd"/>
      <w:r w:rsidRPr="00B2635B">
        <w:rPr>
          <w:sz w:val="14"/>
        </w:rPr>
        <w:t xml:space="preserve"> et al. 2011). The media’s portrayals of Black men are often less than sanguine. Bryson’s (1998) work in this area provides empirical evidence that the mass media that has been instrumental in portraying Black men as studs, super detectives, or imitation White men and has a general negative effect on how these men are regarded by others. Such characterizations can be so visceral in nature that “prototypes” of criminal suspects are more likely to be </w:t>
      </w:r>
      <w:proofErr w:type="gramStart"/>
      <w:r w:rsidRPr="00B2635B">
        <w:rPr>
          <w:sz w:val="14"/>
        </w:rPr>
        <w:t>African-American</w:t>
      </w:r>
      <w:proofErr w:type="gramEnd"/>
      <w:r w:rsidRPr="00B2635B">
        <w:rPr>
          <w:sz w:val="14"/>
        </w:rPr>
        <w:t xml:space="preserve"> (Oliver et al. 2004). Not surprisingly, the more Afrocentric the </w:t>
      </w:r>
      <w:proofErr w:type="gramStart"/>
      <w:r w:rsidRPr="00B2635B">
        <w:rPr>
          <w:sz w:val="14"/>
        </w:rPr>
        <w:t>African-American’s</w:t>
      </w:r>
      <w:proofErr w:type="gramEnd"/>
      <w:r w:rsidRPr="00B2635B">
        <w:rPr>
          <w:sz w:val="14"/>
        </w:rPr>
        <w:t xml:space="preserve"> facial features, the more prone he or she is expected to be deviant (Eberhardt et al. 2006). Interestingly, it is probable that less than flattering depictions of Black males on television and in news stories are activating pre-existing stereotypes possessed by Whites as opposed to facilitating their creation. According to Oliver et al. (2004), “it is important to keep in mind that media consumption is an active process, with viewers’ existing attitudes and beliefs playing a larger role in how images are attended to, interpreted, and remembered” (p. 89). Moreover, it is reductionist to presuppose that individual is powerless in constructing a palatable version of reality and is solely under the control of the media and exercises no agency. Lastly, </w:t>
      </w:r>
      <w:proofErr w:type="spellStart"/>
      <w:r w:rsidRPr="00B2635B">
        <w:rPr>
          <w:sz w:val="14"/>
        </w:rPr>
        <w:t>Peffley</w:t>
      </w:r>
      <w:proofErr w:type="spellEnd"/>
      <w:r w:rsidRPr="00B2635B">
        <w:rPr>
          <w:sz w:val="14"/>
        </w:rPr>
        <w:t xml:space="preserve"> and Hurwitz (2013) describe what can be perceived as one of the more deleterious results of negative media caricatures of Black males. More specifically, the authors posit that most Whites believe that Blacks are disproportionately inclined to engage in criminal behavior and are the deserving on harsh treatment by the criminal justice system. On the other hand, such an observation is curious because most urban areas are moderate to highly segregated residentially which would preclude the frequent and significant interaction needed to make such scathing indictments (Bonilla-Silva 2009). Consequently, the </w:t>
      </w:r>
      <w:proofErr w:type="gramStart"/>
      <w:r w:rsidRPr="00B2635B">
        <w:rPr>
          <w:sz w:val="14"/>
        </w:rPr>
        <w:t>aforementioned racial</w:t>
      </w:r>
      <w:proofErr w:type="gramEnd"/>
      <w:r w:rsidRPr="00B2635B">
        <w:rPr>
          <w:sz w:val="14"/>
        </w:rPr>
        <w:t xml:space="preserve"> animus has the effect of increased White support for capital punishment if questions regarding its legitimacy around if capital punishment is too frequently applied to Blacks (</w:t>
      </w:r>
      <w:proofErr w:type="spellStart"/>
      <w:r w:rsidRPr="00B2635B">
        <w:rPr>
          <w:sz w:val="14"/>
        </w:rPr>
        <w:t>Peffley</w:t>
      </w:r>
      <w:proofErr w:type="spellEnd"/>
      <w:r w:rsidRPr="00B2635B">
        <w:rPr>
          <w:sz w:val="14"/>
        </w:rPr>
        <w:t xml:space="preserve"> and Hurwitz 2013; </w:t>
      </w:r>
      <w:proofErr w:type="spellStart"/>
      <w:r w:rsidRPr="00B2635B">
        <w:rPr>
          <w:sz w:val="14"/>
        </w:rPr>
        <w:t>Tonry</w:t>
      </w:r>
      <w:proofErr w:type="spellEnd"/>
      <w:r w:rsidRPr="00B2635B">
        <w:rPr>
          <w:sz w:val="14"/>
        </w:rPr>
        <w:t xml:space="preserve"> 2011). Ultimately, erroneous (negative) portrayals of crime and community, community race and class identities, and concerns over neighborhood change all contribute to place-specific framing of “the crime problem.” These frames, in turn, shape both intergroup dynamics and support for criminal justice policy (</w:t>
      </w:r>
      <w:proofErr w:type="spellStart"/>
      <w:r w:rsidRPr="00B2635B">
        <w:rPr>
          <w:sz w:val="14"/>
        </w:rPr>
        <w:t>Leverentz</w:t>
      </w:r>
      <w:proofErr w:type="spellEnd"/>
      <w:r w:rsidRPr="00B2635B">
        <w:rPr>
          <w:sz w:val="14"/>
        </w:rPr>
        <w:t xml:space="preserve"> 2012).</w:t>
      </w:r>
    </w:p>
    <w:p w14:paraId="1A630CAD" w14:textId="77777777" w:rsidR="0065121A" w:rsidRDefault="0065121A" w:rsidP="0065121A"/>
    <w:p w14:paraId="40A2C998" w14:textId="277894D5" w:rsidR="00E1219D" w:rsidRDefault="0065121A" w:rsidP="0065121A">
      <w:pPr>
        <w:pStyle w:val="Heading2"/>
      </w:pPr>
      <w:proofErr w:type="spellStart"/>
      <w:r>
        <w:lastRenderedPageBreak/>
        <w:t>Aff</w:t>
      </w:r>
      <w:proofErr w:type="spellEnd"/>
    </w:p>
    <w:p w14:paraId="57F28758" w14:textId="39BDE840" w:rsidR="0065121A" w:rsidRDefault="0065121A" w:rsidP="0065121A">
      <w:pPr>
        <w:pStyle w:val="Heading4"/>
      </w:pPr>
      <w:r>
        <w:t xml:space="preserve">A politics that is based on shared commitment to truth </w:t>
      </w:r>
      <w:proofErr w:type="gramStart"/>
      <w:r>
        <w:t>is able to</w:t>
      </w:r>
      <w:proofErr w:type="gramEnd"/>
      <w:r>
        <w:t xml:space="preserve"> deal with problems. A politics based on being stylish and aesthetic will inevitably fail when it reaches internal contradiction.</w:t>
      </w:r>
    </w:p>
    <w:p w14:paraId="4583BD0F" w14:textId="77777777" w:rsidR="001C4A46" w:rsidRPr="001C4A46" w:rsidRDefault="001C4A46" w:rsidP="001C4A46"/>
    <w:p w14:paraId="2EB6E6B8" w14:textId="77777777" w:rsidR="001C4A46" w:rsidRPr="00EF1261" w:rsidRDefault="001C4A46" w:rsidP="001C4A46">
      <w:pPr>
        <w:pStyle w:val="Heading4"/>
      </w:pPr>
      <w:r>
        <w:t xml:space="preserve">They kill the method. The whole point of the </w:t>
      </w:r>
      <w:proofErr w:type="spellStart"/>
      <w:r>
        <w:t>undercommons</w:t>
      </w:r>
      <w:proofErr w:type="spellEnd"/>
      <w:r>
        <w:t xml:space="preserve"> is that you can find fugitivity even within the university. The way to truly do the </w:t>
      </w:r>
      <w:proofErr w:type="spellStart"/>
      <w:r>
        <w:t>undercommons</w:t>
      </w:r>
      <w:proofErr w:type="spellEnd"/>
      <w:r>
        <w:t xml:space="preserve"> is finding the topical way to subvert the topic. A true radical would have figured out something that’s topical, not start rambling. It turns all their stuff about </w:t>
      </w:r>
      <w:proofErr w:type="spellStart"/>
      <w:r>
        <w:t>undercommons</w:t>
      </w:r>
      <w:proofErr w:type="spellEnd"/>
      <w:r>
        <w:t xml:space="preserve"> and plan failure – </w:t>
      </w:r>
      <w:proofErr w:type="gramStart"/>
      <w:r>
        <w:t>in order for</w:t>
      </w:r>
      <w:proofErr w:type="gramEnd"/>
      <w:r>
        <w:t xml:space="preserve"> that method to happen, it has to happen within the </w:t>
      </w:r>
      <w:proofErr w:type="spellStart"/>
      <w:r>
        <w:t>undercommons</w:t>
      </w:r>
      <w:proofErr w:type="spellEnd"/>
      <w:r>
        <w:t xml:space="preserve"> within the commons. Either their method is good, so they fail to do it, or it’s bad so they negate.</w:t>
      </w:r>
    </w:p>
    <w:p w14:paraId="122BA072" w14:textId="789B4237" w:rsidR="001C4A46" w:rsidRDefault="001C4A46" w:rsidP="001C4A46"/>
    <w:p w14:paraId="2616920D" w14:textId="5F5650C0" w:rsidR="001C4A46" w:rsidRDefault="001C4A46" w:rsidP="001C4A46">
      <w:pPr>
        <w:pStyle w:val="Heading4"/>
      </w:pPr>
      <w:r>
        <w:t>1</w:t>
      </w:r>
      <w:r>
        <w:t xml:space="preserve">] Group your theory of power stuff – the real question is </w:t>
      </w:r>
      <w:proofErr w:type="gramStart"/>
      <w:r>
        <w:t>whether or not</w:t>
      </w:r>
      <w:proofErr w:type="gramEnd"/>
      <w:r>
        <w:t xml:space="preserve"> material action is the right way to accomplish solving – the K proves that the priority to freeing </w:t>
      </w:r>
      <w:proofErr w:type="spellStart"/>
      <w:r>
        <w:t>consciouness</w:t>
      </w:r>
      <w:proofErr w:type="spellEnd"/>
      <w:r>
        <w:t xml:space="preserve"> and overthrowing capitalism is material changes </w:t>
      </w:r>
    </w:p>
    <w:p w14:paraId="4AEDC16E" w14:textId="77777777" w:rsidR="001C4A46" w:rsidRDefault="001C4A46" w:rsidP="001C4A46">
      <w:pPr>
        <w:pStyle w:val="Heading4"/>
      </w:pPr>
      <w:r>
        <w:t xml:space="preserve">A] Labor is just being </w:t>
      </w:r>
      <w:proofErr w:type="spellStart"/>
      <w:r>
        <w:t>epxloitalted</w:t>
      </w:r>
      <w:proofErr w:type="spellEnd"/>
      <w:r>
        <w:t xml:space="preserve"> by capital interests – </w:t>
      </w:r>
      <w:proofErr w:type="spellStart"/>
      <w:r>
        <w:t>facebook</w:t>
      </w:r>
      <w:proofErr w:type="spellEnd"/>
      <w:r>
        <w:t xml:space="preserve"> and tech companies have overwhelming capital – there is no path to liberation that’s not structural change </w:t>
      </w:r>
    </w:p>
    <w:p w14:paraId="1E228875" w14:textId="77777777" w:rsidR="001C4A46" w:rsidRPr="00F25C38" w:rsidRDefault="001C4A46" w:rsidP="001C4A46">
      <w:pPr>
        <w:pStyle w:val="Heading4"/>
      </w:pPr>
      <w:r>
        <w:t xml:space="preserve">B] They are wrong at the level of subjectivity – things like </w:t>
      </w:r>
      <w:proofErr w:type="spellStart"/>
      <w:r>
        <w:t>exhuastion</w:t>
      </w:r>
      <w:proofErr w:type="spellEnd"/>
      <w:r>
        <w:t xml:space="preserve"> miss the </w:t>
      </w:r>
      <w:proofErr w:type="spellStart"/>
      <w:r>
        <w:t>ufndamnetal</w:t>
      </w:r>
      <w:proofErr w:type="spellEnd"/>
      <w:r>
        <w:t xml:space="preserve"> change of subjectivity we need is a collective we – only the </w:t>
      </w:r>
      <w:proofErr w:type="spellStart"/>
      <w:r>
        <w:t>altnerative</w:t>
      </w:r>
      <w:proofErr w:type="spellEnd"/>
      <w:r>
        <w:t xml:space="preserve"> can fix </w:t>
      </w:r>
      <w:proofErr w:type="spellStart"/>
      <w:r>
        <w:t>subjecitivty</w:t>
      </w:r>
      <w:proofErr w:type="spellEnd"/>
      <w:r>
        <w:t xml:space="preserve"> like that </w:t>
      </w:r>
    </w:p>
    <w:p w14:paraId="2DD9AEC5" w14:textId="1878DEAD" w:rsidR="001C4A46" w:rsidRPr="00F25C38" w:rsidRDefault="001C4A46" w:rsidP="001C4A46">
      <w:pPr>
        <w:pStyle w:val="Heading4"/>
        <w:rPr>
          <w:rFonts w:ascii="Times New Roman" w:hAnsi="Times New Roman" w:cs="Times New Roman"/>
          <w:sz w:val="24"/>
        </w:rPr>
      </w:pPr>
      <w:r>
        <w:t xml:space="preserve">3] </w:t>
      </w:r>
      <w:r w:rsidRPr="00F25C38">
        <w:rPr>
          <w:shd w:val="clear" w:color="auto" w:fill="FFFFFF"/>
        </w:rPr>
        <w:t xml:space="preserve">Overview on the </w:t>
      </w:r>
      <w:proofErr w:type="spellStart"/>
      <w:r>
        <w:rPr>
          <w:shd w:val="clear" w:color="auto" w:fill="FFFFFF"/>
        </w:rPr>
        <w:t>aff</w:t>
      </w:r>
      <w:proofErr w:type="spellEnd"/>
      <w:r w:rsidRPr="00F25C38">
        <w:rPr>
          <w:shd w:val="clear" w:color="auto" w:fill="FFFFFF"/>
        </w:rPr>
        <w:t xml:space="preserve">, they say to embrace a strategy of militant resistance within the university yet advocate to accept defeat against capital in the 1ac - their performance directly contradicts their method of resistance. These cards prove the K's method of party politics, it generates a structure capable of enacting the waves of resistance their method requires the </w:t>
      </w:r>
      <w:proofErr w:type="spellStart"/>
      <w:r w:rsidRPr="00F25C38">
        <w:rPr>
          <w:shd w:val="clear" w:color="auto" w:fill="FFFFFF"/>
        </w:rPr>
        <w:t>aff</w:t>
      </w:r>
      <w:proofErr w:type="spellEnd"/>
      <w:r w:rsidRPr="00F25C38">
        <w:rPr>
          <w:shd w:val="clear" w:color="auto" w:fill="FFFFFF"/>
        </w:rPr>
        <w:t xml:space="preserve"> completely gives up on. Also turns the case on the highest layer, their reading of the </w:t>
      </w:r>
      <w:proofErr w:type="spellStart"/>
      <w:r w:rsidRPr="00F25C38">
        <w:rPr>
          <w:shd w:val="clear" w:color="auto" w:fill="FFFFFF"/>
        </w:rPr>
        <w:t>aff</w:t>
      </w:r>
      <w:proofErr w:type="spellEnd"/>
      <w:r w:rsidRPr="00F25C38">
        <w:rPr>
          <w:shd w:val="clear" w:color="auto" w:fill="FFFFFF"/>
        </w:rPr>
        <w:t xml:space="preserve"> is destroying our capability of creating collectivity within the round, an instance of the university.</w:t>
      </w:r>
    </w:p>
    <w:p w14:paraId="7748273F" w14:textId="77777777" w:rsidR="001C4A46" w:rsidRPr="001C4A46" w:rsidRDefault="001C4A46" w:rsidP="001C4A46"/>
    <w:p w14:paraId="38CBB63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467F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A46"/>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29A3"/>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67FB"/>
    <w:rsid w:val="0065121A"/>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8E5"/>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219D"/>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261"/>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EE248E"/>
  <w14:defaultImageDpi w14:val="300"/>
  <w15:docId w15:val="{A72F37A3-3859-9146-BA60-62F98BED5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F126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467F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467F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467F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t"/>
    <w:basedOn w:val="Normal"/>
    <w:next w:val="Normal"/>
    <w:link w:val="Heading4Char"/>
    <w:uiPriority w:val="9"/>
    <w:unhideWhenUsed/>
    <w:qFormat/>
    <w:rsid w:val="006467F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467F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67FB"/>
  </w:style>
  <w:style w:type="character" w:customStyle="1" w:styleId="Heading1Char">
    <w:name w:val="Heading 1 Char"/>
    <w:aliases w:val="Pocket Char"/>
    <w:basedOn w:val="DefaultParagraphFont"/>
    <w:link w:val="Heading1"/>
    <w:uiPriority w:val="9"/>
    <w:rsid w:val="006467F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467F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467FB"/>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9"/>
    <w:rsid w:val="006467F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467FB"/>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8.,Bo"/>
    <w:basedOn w:val="DefaultParagraphFont"/>
    <w:uiPriority w:val="1"/>
    <w:qFormat/>
    <w:rsid w:val="006467FB"/>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
    <w:basedOn w:val="DefaultParagraphFont"/>
    <w:link w:val="textbold"/>
    <w:uiPriority w:val="20"/>
    <w:qFormat/>
    <w:rsid w:val="006467F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467FB"/>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6467FB"/>
    <w:rPr>
      <w:color w:val="auto"/>
      <w:u w:val="none"/>
    </w:rPr>
  </w:style>
  <w:style w:type="paragraph" w:styleId="DocumentMap">
    <w:name w:val="Document Map"/>
    <w:basedOn w:val="Normal"/>
    <w:link w:val="DocumentMapChar"/>
    <w:uiPriority w:val="99"/>
    <w:semiHidden/>
    <w:unhideWhenUsed/>
    <w:rsid w:val="006467F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467FB"/>
    <w:rPr>
      <w:rFonts w:ascii="Lucida Grande" w:hAnsi="Lucida Grande" w:cs="Lucida Grande"/>
    </w:rPr>
  </w:style>
  <w:style w:type="paragraph" w:customStyle="1" w:styleId="textbold">
    <w:name w:val="text bold"/>
    <w:basedOn w:val="Normal"/>
    <w:link w:val="Emphasis"/>
    <w:uiPriority w:val="20"/>
    <w:qFormat/>
    <w:rsid w:val="00E1219D"/>
    <w:pP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Note Level 2,Small Text,Clear"/>
    <w:basedOn w:val="Heading1"/>
    <w:link w:val="Hyperlink"/>
    <w:autoRedefine/>
    <w:uiPriority w:val="99"/>
    <w:qFormat/>
    <w:rsid w:val="00E1219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LinedDown">
    <w:name w:val="Lined Down"/>
    <w:qFormat/>
    <w:rsid w:val="00EF1261"/>
    <w:rPr>
      <w:rFonts w:cs="Times New Roman"/>
      <w:b w:val="0"/>
      <w:bCs w:val="0"/>
      <w:i w:val="0"/>
      <w:iCs w:val="0"/>
      <w:color w:val="000000"/>
      <w:sz w:val="12"/>
      <w:szCs w:val="12"/>
      <w:u w:val="none"/>
    </w:rPr>
  </w:style>
  <w:style w:type="character" w:customStyle="1" w:styleId="Carded">
    <w:name w:val="Carded"/>
    <w:qFormat/>
    <w:rsid w:val="00EF1261"/>
    <w:rPr>
      <w:rFonts w:cs="Times New Roman"/>
      <w:b/>
      <w:bCs/>
      <w:color w:val="000000"/>
      <w:sz w:val="24"/>
      <w:szCs w:val="24"/>
      <w:u w:val="single"/>
    </w:rPr>
  </w:style>
  <w:style w:type="character" w:customStyle="1" w:styleId="apple-converted-space">
    <w:name w:val="apple-converted-space"/>
    <w:basedOn w:val="DefaultParagraphFont"/>
    <w:rsid w:val="006512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about:blank" TargetMode="External"/><Relationship Id="rId18" Type="http://schemas.openxmlformats.org/officeDocument/2006/relationships/hyperlink" Target="about:blank" TargetMode="External"/><Relationship Id="rId26" Type="http://schemas.openxmlformats.org/officeDocument/2006/relationships/hyperlink" Target="about:blank" TargetMode="External"/><Relationship Id="rId21" Type="http://schemas.openxmlformats.org/officeDocument/2006/relationships/hyperlink" Target="about:blank" TargetMode="External"/><Relationship Id="rId34" Type="http://schemas.openxmlformats.org/officeDocument/2006/relationships/hyperlink" Target="about:blank" TargetMode="External"/><Relationship Id="rId7" Type="http://schemas.openxmlformats.org/officeDocument/2006/relationships/settings" Target="setting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5" Type="http://schemas.openxmlformats.org/officeDocument/2006/relationships/hyperlink" Target="about:blank" TargetMode="External"/><Relationship Id="rId33" Type="http://schemas.openxmlformats.org/officeDocument/2006/relationships/hyperlink" Target="about:blank"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hyperlink" Target="about:blank" TargetMode="External"/><Relationship Id="rId29"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bout:blank" TargetMode="External"/><Relationship Id="rId24" Type="http://schemas.openxmlformats.org/officeDocument/2006/relationships/hyperlink" Target="about:blank" TargetMode="External"/><Relationship Id="rId32" Type="http://schemas.openxmlformats.org/officeDocument/2006/relationships/hyperlink" Target="about:blank"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about:blank" TargetMode="External"/><Relationship Id="rId23" Type="http://schemas.openxmlformats.org/officeDocument/2006/relationships/hyperlink" Target="about:blank" TargetMode="External"/><Relationship Id="rId28" Type="http://schemas.openxmlformats.org/officeDocument/2006/relationships/hyperlink" Target="about:blank" TargetMode="External"/><Relationship Id="rId36" Type="http://schemas.openxmlformats.org/officeDocument/2006/relationships/hyperlink" Target="https://untappedcities.com/2020/06/12/the-week-without-police-what-we-can-learn-from-the-1971-police-strike/" TargetMode="External"/><Relationship Id="rId10" Type="http://schemas.openxmlformats.org/officeDocument/2006/relationships/hyperlink" Target="about:blank" TargetMode="External"/><Relationship Id="rId19" Type="http://schemas.openxmlformats.org/officeDocument/2006/relationships/hyperlink" Target="about:blank" TargetMode="External"/><Relationship Id="rId31"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hyperlink" Target="about:blank" TargetMode="External"/><Relationship Id="rId14" Type="http://schemas.openxmlformats.org/officeDocument/2006/relationships/hyperlink" Target="about:blank" TargetMode="External"/><Relationship Id="rId22" Type="http://schemas.openxmlformats.org/officeDocument/2006/relationships/hyperlink" Target="about:blank" TargetMode="External"/><Relationship Id="rId27" Type="http://schemas.openxmlformats.org/officeDocument/2006/relationships/hyperlink" Target="about:blank" TargetMode="External"/><Relationship Id="rId30" Type="http://schemas.openxmlformats.org/officeDocument/2006/relationships/hyperlink" Target="about:blank" TargetMode="External"/><Relationship Id="rId35" Type="http://schemas.openxmlformats.org/officeDocument/2006/relationships/hyperlink" Target="https://www.akpress.org/our-enemies-in-blue.html"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adawy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10</Pages>
  <Words>7418</Words>
  <Characters>42289</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49608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Ayman Badawy</cp:lastModifiedBy>
  <cp:revision>2</cp:revision>
  <dcterms:created xsi:type="dcterms:W3CDTF">2021-11-20T20:10:00Z</dcterms:created>
  <dcterms:modified xsi:type="dcterms:W3CDTF">2021-11-20T20:47:00Z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