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F2514" w14:textId="214B5982" w:rsidR="00E41CB6" w:rsidRDefault="00E41CB6" w:rsidP="00E41CB6">
      <w:pPr>
        <w:pStyle w:val="Heading2"/>
      </w:pPr>
      <w:r>
        <w:t>1 – T Must Spec</w:t>
      </w:r>
    </w:p>
    <w:p w14:paraId="70E826CC" w14:textId="1CF1F8B6" w:rsidR="00E41CB6" w:rsidRDefault="00E41CB6" w:rsidP="00E41CB6">
      <w:pPr>
        <w:pStyle w:val="Heading4"/>
      </w:pPr>
      <w:r>
        <w:t>Interpretation: The affirmative</w:t>
      </w:r>
      <w:r w:rsidRPr="00CB59CF">
        <w:rPr>
          <w:rFonts w:cs="Calibri"/>
        </w:rPr>
        <w:t xml:space="preserve"> </w:t>
      </w:r>
      <w:r w:rsidRPr="003C4FD4">
        <w:rPr>
          <w:rFonts w:cs="Calibri"/>
        </w:rPr>
        <w:t>debater</w:t>
      </w:r>
      <w:r>
        <w:t xml:space="preserve"> must </w:t>
      </w:r>
      <w:r>
        <w:t>specify</w:t>
      </w:r>
      <w:r>
        <w:t xml:space="preserve"> the type of strikes they defend </w:t>
      </w:r>
      <w:r w:rsidRPr="003C4FD4">
        <w:rPr>
          <w:rFonts w:cs="Calibri"/>
        </w:rPr>
        <w:t>in a delineated text in the 1AC.</w:t>
      </w:r>
    </w:p>
    <w:p w14:paraId="15255D8B" w14:textId="77777777" w:rsidR="00E41CB6" w:rsidRDefault="00E41CB6" w:rsidP="00E41CB6">
      <w:pPr>
        <w:pStyle w:val="Heading4"/>
      </w:pPr>
      <w:r>
        <w:t xml:space="preserve">Violation: they didn’t </w:t>
      </w:r>
    </w:p>
    <w:p w14:paraId="558253AB" w14:textId="77777777" w:rsidR="00E41CB6" w:rsidRDefault="00E41CB6" w:rsidP="00E41CB6">
      <w:pPr>
        <w:pStyle w:val="Heading4"/>
      </w:pPr>
      <w:r>
        <w:t xml:space="preserve">Standards – </w:t>
      </w:r>
    </w:p>
    <w:p w14:paraId="03D0AD7A" w14:textId="77777777" w:rsidR="00E41CB6" w:rsidRPr="00AB2C97" w:rsidRDefault="00E41CB6" w:rsidP="00E41CB6">
      <w:pPr>
        <w:pStyle w:val="Heading4"/>
      </w:pPr>
      <w:r>
        <w:t>1] Topic lit – strikes are the core question of the topic and there’s no consensus on normal means so you must spec.</w:t>
      </w:r>
    </w:p>
    <w:p w14:paraId="779BD970" w14:textId="77777777" w:rsidR="00E41CB6" w:rsidRDefault="00E41CB6" w:rsidP="00E41CB6">
      <w:pPr>
        <w:rPr>
          <w:rStyle w:val="Style13ptBold"/>
        </w:rPr>
      </w:pPr>
      <w:r>
        <w:rPr>
          <w:rStyle w:val="Style13ptBold"/>
        </w:rPr>
        <w:t>Law Library</w:t>
      </w:r>
    </w:p>
    <w:p w14:paraId="30F19FC4" w14:textId="77777777" w:rsidR="00E41CB6" w:rsidRPr="00EC05A0" w:rsidRDefault="00E41CB6" w:rsidP="00E41CB6">
      <w:pPr>
        <w:rPr>
          <w:sz w:val="16"/>
          <w:szCs w:val="16"/>
        </w:rPr>
      </w:pPr>
      <w:r w:rsidRPr="00EC05A0">
        <w:rPr>
          <w:sz w:val="16"/>
          <w:szCs w:val="16"/>
        </w:rPr>
        <w:t xml:space="preserve">[“Strike”, N.D., </w:t>
      </w:r>
      <w:hyperlink r:id="rId6"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7" w:anchor="ixzz6yOIvCHj7" w:history="1">
        <w:r w:rsidRPr="00EC05A0">
          <w:rPr>
            <w:sz w:val="16"/>
            <w:szCs w:val="16"/>
          </w:rPr>
          <w:t>https://law.jrank.org/#ixzz6yOIvCHj7</w:t>
        </w:r>
      </w:hyperlink>
      <w:r w:rsidRPr="00EC05A0">
        <w:rPr>
          <w:sz w:val="16"/>
          <w:szCs w:val="16"/>
        </w:rPr>
        <w:t>] [SS]</w:t>
      </w:r>
    </w:p>
    <w:p w14:paraId="408AE244" w14:textId="77777777" w:rsidR="00E41CB6" w:rsidRPr="00D96A9A" w:rsidRDefault="00E41CB6" w:rsidP="00E41CB6">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2B173028" w14:textId="77777777" w:rsidR="00E41CB6" w:rsidRPr="00F85AB5" w:rsidRDefault="00E41CB6" w:rsidP="00E41CB6"/>
    <w:p w14:paraId="0051FA11" w14:textId="4583D118" w:rsidR="00E41CB6" w:rsidRDefault="00E41CB6" w:rsidP="00E41CB6">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6CF9719D" w14:textId="77777777" w:rsidR="00694DC5" w:rsidRPr="00694DC5" w:rsidRDefault="00694DC5" w:rsidP="00694DC5"/>
    <w:p w14:paraId="63F319BE" w14:textId="38888374" w:rsidR="00E41CB6" w:rsidRDefault="00E41CB6" w:rsidP="00E41CB6">
      <w:pPr>
        <w:pStyle w:val="Heading4"/>
        <w:rPr>
          <w:rFonts w:cs="Calibri"/>
        </w:rPr>
      </w:pPr>
      <w:r>
        <w:rPr>
          <w:rFonts w:cs="Calibri"/>
        </w:rPr>
        <w:lastRenderedPageBreak/>
        <w:t xml:space="preserve">2] </w:t>
      </w:r>
      <w:r w:rsidRPr="003C4FD4">
        <w:rPr>
          <w:rFonts w:cs="Calibri"/>
          <w:color w:val="000000" w:themeColor="text1"/>
        </w:rPr>
        <w:t xml:space="preserve">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type of strike</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w:t>
      </w:r>
      <w:proofErr w:type="gramStart"/>
      <w:r w:rsidRPr="003C4FD4">
        <w:rPr>
          <w:rFonts w:cs="Calibri"/>
          <w:color w:val="000000" w:themeColor="text1"/>
        </w:rPr>
        <w:t>disadvantage</w:t>
      </w:r>
      <w:r w:rsidRPr="003C4FD4">
        <w:rPr>
          <w:rFonts w:cs="Calibri"/>
        </w:rPr>
        <w:t xml:space="preserve"> </w:t>
      </w:r>
      <w:r>
        <w:rPr>
          <w:rFonts w:cs="Calibri"/>
        </w:rPr>
        <w:t>.</w:t>
      </w:r>
      <w:proofErr w:type="gramEnd"/>
    </w:p>
    <w:p w14:paraId="6827D6E0" w14:textId="77777777" w:rsidR="00694DC5" w:rsidRPr="00694DC5" w:rsidRDefault="00694DC5" w:rsidP="00694DC5"/>
    <w:p w14:paraId="002F7761" w14:textId="5B6B3221" w:rsidR="00E41CB6" w:rsidRDefault="00E41CB6" w:rsidP="00E41CB6">
      <w:pPr>
        <w:pStyle w:val="Heading4"/>
      </w:pPr>
      <w:r>
        <w:t xml:space="preserve">3] Shiftiness – they can shift out of things like Das that are contextual to types of strikes or say that something isn’t a strike, </w:t>
      </w:r>
      <w:proofErr w:type="gramStart"/>
      <w:r>
        <w:t>i.e.</w:t>
      </w:r>
      <w:proofErr w:type="gramEnd"/>
      <w:r>
        <w:t xml:space="preserve"> a police strike, under the </w:t>
      </w:r>
      <w:proofErr w:type="spellStart"/>
      <w:r>
        <w:t>aff</w:t>
      </w:r>
      <w:proofErr w:type="spellEnd"/>
      <w:r>
        <w:t>, mooting swaths of the 1N.</w:t>
      </w:r>
    </w:p>
    <w:p w14:paraId="3A6F0543" w14:textId="5029BD0C" w:rsidR="00694DC5" w:rsidRDefault="00694DC5" w:rsidP="00694DC5"/>
    <w:p w14:paraId="4444A94F" w14:textId="096D991D" w:rsidR="00694DC5" w:rsidRDefault="00694DC5" w:rsidP="00694DC5">
      <w:pPr>
        <w:pStyle w:val="Heading4"/>
      </w:pPr>
      <w:r>
        <w:t>4) Real world – all IRL enforcement of right to strike is in context of specifics, the NLRB has many different conditions of what’s underneath a right to strike and differentiates the protections based on the type of strike (</w:t>
      </w:r>
      <w:proofErr w:type="spellStart"/>
      <w:r>
        <w:t>ie</w:t>
      </w:r>
      <w:proofErr w:type="spellEnd"/>
      <w:r>
        <w:t xml:space="preserve">, unfair labor practices </w:t>
      </w:r>
      <w:proofErr w:type="gramStart"/>
      <w:r>
        <w:t>strikes</w:t>
      </w:r>
      <w:proofErr w:type="gramEnd"/>
      <w:r>
        <w:t xml:space="preserve"> have different protections than purely economic strikes). This means that failing to spec completely undermines any education </w:t>
      </w:r>
      <w:proofErr w:type="gramStart"/>
      <w:r>
        <w:t>and also</w:t>
      </w:r>
      <w:proofErr w:type="gramEnd"/>
      <w:r>
        <w:t xml:space="preserve"> destroys my ability to have fair access to lit on the question, all of which are going to be specific to context. </w:t>
      </w:r>
    </w:p>
    <w:p w14:paraId="4C97A2A9" w14:textId="77777777" w:rsidR="00694DC5" w:rsidRPr="00694DC5" w:rsidRDefault="00694DC5" w:rsidP="00694DC5"/>
    <w:p w14:paraId="38036E93" w14:textId="77777777" w:rsidR="00E41CB6" w:rsidRDefault="00E41CB6" w:rsidP="00E41CB6">
      <w:pPr>
        <w:pStyle w:val="Heading4"/>
      </w:pPr>
      <w:r>
        <w:t xml:space="preserve">Fairness – </w:t>
      </w:r>
    </w:p>
    <w:p w14:paraId="76B5C8EE" w14:textId="77777777" w:rsidR="00E41CB6" w:rsidRDefault="00E41CB6" w:rsidP="00E41CB6">
      <w:pPr>
        <w:pStyle w:val="Heading4"/>
      </w:pPr>
      <w:r>
        <w:t xml:space="preserve">DTD – </w:t>
      </w:r>
    </w:p>
    <w:p w14:paraId="36EA3E49" w14:textId="20D3CB97" w:rsidR="00E41CB6" w:rsidRDefault="00E41CB6" w:rsidP="00E41CB6">
      <w:pPr>
        <w:pStyle w:val="Heading4"/>
      </w:pPr>
      <w:r>
        <w:t xml:space="preserve">No RVI’s – </w:t>
      </w:r>
    </w:p>
    <w:p w14:paraId="25A92AD7" w14:textId="3F48C053" w:rsidR="00E41CB6" w:rsidRDefault="00E41CB6" w:rsidP="00E41CB6">
      <w:pPr>
        <w:pStyle w:val="Heading2"/>
      </w:pPr>
      <w:r>
        <w:lastRenderedPageBreak/>
        <w:t>2 – K – Cap</w:t>
      </w:r>
    </w:p>
    <w:p w14:paraId="57E0E06C" w14:textId="77777777" w:rsidR="00E41CB6" w:rsidRPr="00EB3B01" w:rsidRDefault="00E41CB6" w:rsidP="00E41CB6">
      <w:pPr>
        <w:pStyle w:val="Heading4"/>
      </w:pPr>
      <w:r>
        <w:t>The telos of the 1ac’s politics is the strike – that naturalizes capital’s control and is parasitic on political organizing.</w:t>
      </w:r>
    </w:p>
    <w:p w14:paraId="690E6ED7" w14:textId="77777777" w:rsidR="00E41CB6" w:rsidRPr="00EB3B01" w:rsidRDefault="00E41CB6" w:rsidP="00E41CB6">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69BF259D" w14:textId="77777777" w:rsidR="00E41CB6" w:rsidRPr="00EB3B01" w:rsidRDefault="00E41CB6" w:rsidP="00E41CB6">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8"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9"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10"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t>
      </w:r>
      <w:r w:rsidRPr="00EB3B01">
        <w:rPr>
          <w:rStyle w:val="Emphasis"/>
        </w:rPr>
        <w:lastRenderedPageBreak/>
        <w:t>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6512ED5F" w14:textId="77777777" w:rsidR="00E41CB6" w:rsidRPr="00B9082B" w:rsidRDefault="00E41CB6" w:rsidP="00E41CB6">
      <w:pPr>
        <w:pStyle w:val="Heading4"/>
      </w:pPr>
      <w:r>
        <w:t>Recognizing a right to strike reduces revolutionary potential and fractures class organizing – turns the perm.</w:t>
      </w:r>
    </w:p>
    <w:p w14:paraId="22294096" w14:textId="77777777" w:rsidR="00E41CB6" w:rsidRPr="00B9082B" w:rsidRDefault="00E41CB6" w:rsidP="00E41CB6">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239F83A0" w14:textId="77777777" w:rsidR="00E41CB6" w:rsidRPr="001F33C5" w:rsidRDefault="00E41CB6" w:rsidP="00E41CB6">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w:t>
      </w:r>
      <w:r w:rsidRPr="001F33C5">
        <w:rPr>
          <w:sz w:val="14"/>
        </w:rPr>
        <w:lastRenderedPageBreak/>
        <w:t xml:space="preserve">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39894F64" w14:textId="77777777" w:rsidR="00E41CB6" w:rsidRPr="00E33D91" w:rsidRDefault="00E41CB6" w:rsidP="00E41CB6">
      <w:pPr>
        <w:pStyle w:val="Heading4"/>
      </w:pPr>
      <w:r>
        <w:t xml:space="preserve">Capitalism’s successes necessitate human extinction and destroy the value to life – it’s </w:t>
      </w:r>
      <w:proofErr w:type="gramStart"/>
      <w:r>
        <w:t>try</w:t>
      </w:r>
      <w:proofErr w:type="gramEnd"/>
      <w:r>
        <w:t xml:space="preserve"> or die for alternative organizing</w:t>
      </w:r>
    </w:p>
    <w:p w14:paraId="63B786FE" w14:textId="77777777" w:rsidR="00E41CB6" w:rsidRPr="00E33D91" w:rsidRDefault="00E41CB6" w:rsidP="00E41CB6">
      <w:pPr>
        <w:rPr>
          <w:sz w:val="18"/>
          <w:szCs w:val="20"/>
        </w:rPr>
      </w:pPr>
      <w:proofErr w:type="spellStart"/>
      <w:r w:rsidRPr="00E33D91">
        <w:rPr>
          <w:rStyle w:val="Style13ptBold"/>
        </w:rPr>
        <w:t>Duzgun</w:t>
      </w:r>
      <w:proofErr w:type="spellEnd"/>
      <w:r w:rsidRPr="00E33D91">
        <w:rPr>
          <w:rStyle w:val="Style13ptBold"/>
        </w:rPr>
        <w:t xml:space="preserve"> 20</w:t>
      </w:r>
      <w:r>
        <w:t xml:space="preserve"> </w:t>
      </w:r>
      <w:proofErr w:type="spellStart"/>
      <w:r w:rsidRPr="00E33D91">
        <w:rPr>
          <w:sz w:val="18"/>
          <w:szCs w:val="20"/>
        </w:rPr>
        <w:t>Eren</w:t>
      </w:r>
      <w:proofErr w:type="spellEnd"/>
      <w:r w:rsidRPr="00E33D91">
        <w:rPr>
          <w:sz w:val="18"/>
          <w:szCs w:val="20"/>
        </w:rPr>
        <w:t xml:space="preserve"> </w:t>
      </w:r>
      <w:proofErr w:type="spellStart"/>
      <w:r w:rsidRPr="00E33D91">
        <w:rPr>
          <w:sz w:val="18"/>
          <w:szCs w:val="20"/>
        </w:rPr>
        <w:t>Duzgun</w:t>
      </w:r>
      <w:proofErr w:type="spellEnd"/>
      <w:r w:rsidRPr="00E33D91">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12C2AC0C" w14:textId="77777777" w:rsidR="00E41CB6" w:rsidRPr="00AE4415" w:rsidRDefault="00E41CB6" w:rsidP="00E41CB6">
      <w:pPr>
        <w:rPr>
          <w:rFonts w:cstheme="minorHAnsi"/>
          <w:b/>
          <w:u w:val="single"/>
        </w:rPr>
      </w:pPr>
      <w:r w:rsidRPr="008A3B45">
        <w:rPr>
          <w:rFonts w:cstheme="minorHAnsi"/>
          <w:b/>
          <w:u w:val="single"/>
        </w:rPr>
        <w:t>Covid-19, by contrast, has begun its journey and taken its biggest toll thus far in the most advanced and affluent parts of the world</w:t>
      </w:r>
      <w:r w:rsidRPr="008A3B45">
        <w:rPr>
          <w:sz w:val="14"/>
        </w:rPr>
        <w:t xml:space="preserve">. This is to say, the contagion is no longer limited to the persistently undernourished, underdeveloped, and war-torn parts of the world; its impact is no longer restricted to a distant </w:t>
      </w:r>
      <w:r w:rsidRPr="001D47FD">
        <w:rPr>
          <w:sz w:val="14"/>
        </w:rPr>
        <w:t xml:space="preserve">wet market or a third world country alone. </w:t>
      </w:r>
      <w:r w:rsidRPr="001D47FD">
        <w:rPr>
          <w:rFonts w:cstheme="minorHAnsi"/>
          <w:b/>
          <w:u w:val="single"/>
        </w:rPr>
        <w:t>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w:t>
      </w:r>
      <w:r w:rsidRPr="008A3B45">
        <w:rPr>
          <w:rFonts w:cstheme="minorHAnsi"/>
          <w:b/>
          <w:u w:val="single"/>
        </w:rPr>
        <w:t xml:space="preserve">some’ people as they did in the past, but of </w:t>
      </w:r>
      <w:proofErr w:type="gramStart"/>
      <w:r w:rsidRPr="008A3B45">
        <w:rPr>
          <w:rFonts w:cstheme="minorHAnsi"/>
          <w:b/>
          <w:u w:val="single"/>
        </w:rPr>
        <w:t>humanity as a whole</w:t>
      </w:r>
      <w:proofErr w:type="gramEnd"/>
      <w:r w:rsidRPr="008A3B45">
        <w:rPr>
          <w:rFonts w:cstheme="minorHAnsi"/>
          <w:b/>
          <w:u w:val="single"/>
        </w:rPr>
        <w:t xml:space="preserve">. In this sense, perhaps for the first time in modern history, the biological blitzkrieg activated by </w:t>
      </w:r>
      <w:r w:rsidRPr="00AE4415">
        <w:rPr>
          <w:rFonts w:cstheme="minorHAnsi"/>
          <w:b/>
          <w:highlight w:val="yellow"/>
          <w:u w:val="single"/>
        </w:rPr>
        <w:t xml:space="preserve">the coronavirus has thrown into </w:t>
      </w:r>
      <w:r w:rsidRPr="001D47FD">
        <w:rPr>
          <w:rFonts w:cstheme="minorHAnsi"/>
          <w:b/>
          <w:u w:val="single"/>
        </w:rPr>
        <w:t xml:space="preserve">sharp </w:t>
      </w:r>
      <w:r w:rsidRPr="00AE4415">
        <w:rPr>
          <w:rFonts w:cstheme="minorHAnsi"/>
          <w:b/>
          <w:highlight w:val="yellow"/>
          <w:u w:val="single"/>
        </w:rPr>
        <w:t>relief the immediately existential</w:t>
      </w:r>
      <w:r w:rsidRPr="008A3B45">
        <w:rPr>
          <w:rFonts w:cstheme="minorHAnsi"/>
          <w:b/>
          <w:u w:val="single"/>
        </w:rPr>
        <w:t xml:space="preserve"> and undeniably global contradictions and </w:t>
      </w:r>
      <w:r w:rsidRPr="00AE4415">
        <w:rPr>
          <w:rFonts w:cstheme="minorHAnsi"/>
          <w:b/>
          <w:highlight w:val="yellow"/>
          <w:u w:val="single"/>
        </w:rPr>
        <w:t>consequences generated by capitalism.</w:t>
      </w:r>
      <w:r>
        <w:rPr>
          <w:rFonts w:cstheme="minorHAnsi"/>
          <w:b/>
          <w:u w:val="single"/>
        </w:rPr>
        <w:t xml:space="preserve"> </w:t>
      </w:r>
      <w:r w:rsidRPr="008A3B45">
        <w:rPr>
          <w:sz w:val="14"/>
        </w:rPr>
        <w:t xml:space="preserve">Contradictions on a Global Scale Critical biologists and epidemiologists have put the blame on industrial agriculture as the root cause of the emergence of new pathogens since the 1990s. </w:t>
      </w:r>
      <w:hyperlink r:id="rId11" w:tgtFrame="_blank" w:history="1">
        <w:r w:rsidRPr="008A3B45">
          <w:rPr>
            <w:rStyle w:val="Hyperlink"/>
            <w:sz w:val="14"/>
          </w:rPr>
          <w:t>According to Rob Wallace</w:t>
        </w:r>
      </w:hyperlink>
      <w:r w:rsidRPr="008A3B45">
        <w:rPr>
          <w:sz w:val="14"/>
        </w:rPr>
        <w:t xml:space="preserve">, giant agribusiness and resource extraction firms have now reached the last virgin forests and smallholder-held farmlands in the world, subordinating them to the logic of capitalist markets. </w:t>
      </w:r>
      <w:r w:rsidRPr="008A3B45">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8A3B45">
        <w:rPr>
          <w:sz w:val="14"/>
        </w:rPr>
        <w:t xml:space="preserve"> Likewise, global warming has forced or allowed pathogens to escape their natural habitat. As a result, new viruses against which we have no immunity “are being sprung free, threatening the whole world.” In short, </w:t>
      </w:r>
      <w:hyperlink r:id="rId12" w:tgtFrame="_blank" w:history="1">
        <w:r w:rsidRPr="008A3B45">
          <w:rPr>
            <w:rStyle w:val="Hyperlink"/>
            <w:sz w:val="14"/>
          </w:rPr>
          <w:t>as John Vidal writes</w:t>
        </w:r>
      </w:hyperlink>
      <w:r w:rsidRPr="008A3B45">
        <w:rPr>
          <w:sz w:val="14"/>
        </w:rPr>
        <w:t xml:space="preserve">, “we disrupt ecosystems, and we shake viruses loose from their natural hosts. When that happens, they need a new host. Often, we are it.” </w:t>
      </w:r>
      <w:r w:rsidRPr="008A3B45">
        <w:rPr>
          <w:rFonts w:cstheme="minorHAnsi"/>
          <w:b/>
          <w:u w:val="single"/>
        </w:rPr>
        <w:t>That some agribusiness firms have been blatantly risking lives for profit would not come as a surprise to the critical reader</w:t>
      </w:r>
      <w:r w:rsidRPr="008A3B45">
        <w:rPr>
          <w:sz w:val="14"/>
        </w:rPr>
        <w:t xml:space="preserve">. Even </w:t>
      </w:r>
      <w:hyperlink r:id="rId13" w:tgtFrame="_blank" w:history="1">
        <w:r w:rsidRPr="008A3B45">
          <w:rPr>
            <w:rStyle w:val="Hyperlink"/>
            <w:sz w:val="14"/>
          </w:rPr>
          <w:t>Bill Gates has been sounding the alarm</w:t>
        </w:r>
      </w:hyperlink>
      <w:r w:rsidRPr="008A3B45">
        <w:rPr>
          <w:sz w:val="14"/>
        </w:rPr>
        <w:t xml:space="preserve"> about the potentially deadly consequences of irresponsible business practices and new viruses. </w:t>
      </w:r>
      <w:r w:rsidRPr="008A3B45">
        <w:rPr>
          <w:rFonts w:cstheme="minorHAnsi"/>
          <w:b/>
          <w:u w:val="single"/>
        </w:rPr>
        <w:t xml:space="preserve">Yet, what tends to remain underemphasized in these debates is that the blame </w:t>
      </w:r>
      <w:r w:rsidRPr="008A3B45">
        <w:rPr>
          <w:rFonts w:cstheme="minorHAnsi"/>
          <w:b/>
          <w:u w:val="single"/>
        </w:rPr>
        <w:lastRenderedPageBreak/>
        <w:t>belongs neither solely to ‘greedy’ firms that have driven viruses out of their natural habitat, nor to ‘short-sighted’ politicians who have not invested enough in vaccine technology or national health systems. Instead</w:t>
      </w:r>
      <w:r w:rsidRPr="00910DEF">
        <w:rPr>
          <w:rFonts w:cstheme="minorHAnsi"/>
          <w:b/>
          <w:u w:val="single"/>
        </w:rPr>
        <w:t xml:space="preserve">, the problem is rooted in the very structure and rationality of the </w:t>
      </w:r>
      <w:proofErr w:type="gramStart"/>
      <w:r w:rsidRPr="00910DEF">
        <w:rPr>
          <w:rFonts w:cstheme="minorHAnsi"/>
          <w:b/>
          <w:u w:val="single"/>
        </w:rPr>
        <w:t>system as a whole</w:t>
      </w:r>
      <w:proofErr w:type="gramEnd"/>
      <w:r w:rsidRPr="00910DEF">
        <w:rPr>
          <w:rFonts w:cstheme="minorHAnsi"/>
          <w:b/>
          <w:u w:val="single"/>
        </w:rPr>
        <w:t>. That</w:t>
      </w:r>
      <w:r w:rsidRPr="008A3B45">
        <w:rPr>
          <w:rFonts w:cstheme="minorHAnsi"/>
          <w:b/>
          <w:u w:val="single"/>
        </w:rPr>
        <w:t xml:space="preserve"> is, </w:t>
      </w:r>
      <w:r w:rsidRPr="00AE4415">
        <w:rPr>
          <w:rFonts w:cstheme="minorHAnsi"/>
          <w:b/>
          <w:highlight w:val="yellow"/>
          <w:u w:val="single"/>
        </w:rPr>
        <w:t xml:space="preserve">we may go extinct </w:t>
      </w:r>
      <w:proofErr w:type="gramStart"/>
      <w:r w:rsidRPr="00AE4415">
        <w:rPr>
          <w:rFonts w:cstheme="minorHAnsi"/>
          <w:b/>
          <w:highlight w:val="yellow"/>
          <w:u w:val="single"/>
        </w:rPr>
        <w:t>as a result of</w:t>
      </w:r>
      <w:proofErr w:type="gramEnd"/>
      <w:r w:rsidRPr="00AE4415">
        <w:rPr>
          <w:rFonts w:cstheme="minorHAnsi"/>
          <w:b/>
          <w:highlight w:val="yellow"/>
          <w:u w:val="single"/>
        </w:rPr>
        <w:t xml:space="preserve"> the ‘successes’ of</w:t>
      </w:r>
      <w:r w:rsidRPr="008A3B45">
        <w:rPr>
          <w:rFonts w:cstheme="minorHAnsi"/>
          <w:b/>
          <w:u w:val="single"/>
        </w:rPr>
        <w:t xml:space="preserve"> the very system ‘we’ created in the first place, i.e., </w:t>
      </w:r>
      <w:r w:rsidRPr="00AE4415">
        <w:rPr>
          <w:rFonts w:cstheme="minorHAnsi"/>
          <w:b/>
          <w:highlight w:val="yellow"/>
          <w:u w:val="single"/>
        </w:rPr>
        <w:t>capitalism</w:t>
      </w:r>
      <w:r w:rsidRPr="008A3B45">
        <w:rPr>
          <w:rFonts w:cstheme="minorHAnsi"/>
          <w:b/>
          <w:u w:val="single"/>
        </w:rPr>
        <w:t>.</w:t>
      </w:r>
      <w:r>
        <w:rPr>
          <w:rFonts w:cstheme="minorHAnsi"/>
          <w:b/>
          <w:u w:val="single"/>
        </w:rPr>
        <w:t xml:space="preserve"> </w:t>
      </w:r>
      <w:r w:rsidRPr="008A3B45">
        <w:rPr>
          <w:rFonts w:cstheme="minorHAnsi"/>
          <w:b/>
          <w:u w:val="single"/>
        </w:rPr>
        <w:t>How did we end up losing control of an ‘economic’ system of our own making?</w:t>
      </w:r>
      <w:r w:rsidRPr="008A3B45">
        <w:rPr>
          <w:sz w:val="14"/>
        </w:rPr>
        <w:t xml:space="preserve"> This is indeed an anomaly in human history. The conception of the ‘economy’ as an autonomous sphere dictating its own rules over society did not exist in non-capitalist societies. As the economic anthropologist </w:t>
      </w:r>
      <w:hyperlink r:id="rId14" w:anchor="Works" w:tgtFrame="_blank" w:history="1">
        <w:r w:rsidRPr="008A3B45">
          <w:rPr>
            <w:rStyle w:val="Hyperlink"/>
            <w:sz w:val="14"/>
          </w:rPr>
          <w:t>Karl Polanyi</w:t>
        </w:r>
      </w:hyperlink>
      <w:r w:rsidRPr="008A3B45">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5" w:tgtFrame="_blank" w:history="1">
        <w:r w:rsidRPr="008A3B45">
          <w:rPr>
            <w:rStyle w:val="Hyperlink"/>
            <w:sz w:val="14"/>
          </w:rPr>
          <w:t>was absorbed in the social system</w:t>
        </w:r>
      </w:hyperlink>
      <w:r w:rsidRPr="008A3B45">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8A3B45">
        <w:rPr>
          <w:rFonts w:cstheme="minorHAnsi"/>
          <w:b/>
          <w:u w:val="single"/>
        </w:rPr>
        <w:t xml:space="preserve">In order </w:t>
      </w:r>
      <w:r w:rsidRPr="00AE4415">
        <w:rPr>
          <w:rFonts w:cstheme="minorHAnsi"/>
          <w:b/>
          <w:highlight w:val="yellow"/>
          <w:u w:val="single"/>
        </w:rPr>
        <w:t>for</w:t>
      </w:r>
      <w:proofErr w:type="gramEnd"/>
      <w:r w:rsidRPr="00AE4415">
        <w:rPr>
          <w:rFonts w:cstheme="minorHAnsi"/>
          <w:b/>
          <w:highlight w:val="yellow"/>
          <w:u w:val="single"/>
        </w:rPr>
        <w:t xml:space="preserve"> ‘self-regulating’ markets to ‘self-regulate’,</w:t>
      </w:r>
      <w:r w:rsidRPr="008A3B45">
        <w:rPr>
          <w:rFonts w:cstheme="minorHAnsi"/>
          <w:b/>
          <w:u w:val="single"/>
        </w:rPr>
        <w:t xml:space="preserve"> a variety of </w:t>
      </w:r>
      <w:r w:rsidRPr="00AE4415">
        <w:rPr>
          <w:rFonts w:cstheme="minorHAnsi"/>
          <w:b/>
          <w:highlight w:val="yellow"/>
          <w:u w:val="single"/>
        </w:rPr>
        <w:t>political and institutional arrangements had to</w:t>
      </w:r>
      <w:r w:rsidRPr="008A3B45">
        <w:rPr>
          <w:rFonts w:cstheme="minorHAnsi"/>
          <w:b/>
          <w:u w:val="single"/>
        </w:rPr>
        <w:t xml:space="preserve"> be initiated to progressively </w:t>
      </w:r>
      <w:r w:rsidRPr="00AE4415">
        <w:rPr>
          <w:rFonts w:cstheme="minorHAnsi"/>
          <w:b/>
          <w:highlight w:val="yellow"/>
          <w:u w:val="single"/>
        </w:rPr>
        <w:t>eliminate</w:t>
      </w:r>
      <w:r w:rsidRPr="008A3B45">
        <w:rPr>
          <w:rFonts w:cstheme="minorHAnsi"/>
          <w:b/>
          <w:u w:val="single"/>
        </w:rPr>
        <w:t xml:space="preserve"> the </w:t>
      </w:r>
      <w:r w:rsidRPr="00AE4415">
        <w:rPr>
          <w:rFonts w:cstheme="minorHAnsi"/>
          <w:b/>
          <w:highlight w:val="yellow"/>
          <w:u w:val="single"/>
        </w:rPr>
        <w:t>non-market survival strategies</w:t>
      </w:r>
      <w:r w:rsidRPr="008A3B45">
        <w:rPr>
          <w:rFonts w:cstheme="minorHAnsi"/>
          <w:b/>
          <w:u w:val="single"/>
        </w:rPr>
        <w:t xml:space="preserve"> that humans previously relied upon. </w:t>
      </w:r>
      <w:r w:rsidRPr="008A3B45">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8A3B45">
        <w:rPr>
          <w:sz w:val="14"/>
        </w:rPr>
        <w:t>labour</w:t>
      </w:r>
      <w:proofErr w:type="spellEnd"/>
      <w:r w:rsidRPr="008A3B45">
        <w:rPr>
          <w:sz w:val="14"/>
        </w:rPr>
        <w:t xml:space="preserve">, to market relations for the first time in history. Rise of Capitalism </w:t>
      </w:r>
      <w:r w:rsidRPr="00AE4415">
        <w:rPr>
          <w:rFonts w:cstheme="minorHAnsi"/>
          <w:b/>
          <w:highlight w:val="yellow"/>
          <w:u w:val="single"/>
        </w:rPr>
        <w:t>At the heart of</w:t>
      </w:r>
      <w:r w:rsidRPr="008A3B45">
        <w:rPr>
          <w:rFonts w:cstheme="minorHAnsi"/>
          <w:b/>
          <w:u w:val="single"/>
        </w:rPr>
        <w:t xml:space="preserve"> the rise of </w:t>
      </w:r>
      <w:r w:rsidRPr="00AE4415">
        <w:rPr>
          <w:rFonts w:cstheme="minorHAnsi"/>
          <w:b/>
          <w:highlight w:val="yellow"/>
          <w:u w:val="single"/>
        </w:rPr>
        <w:t>capitalism</w:t>
      </w:r>
      <w:r w:rsidRPr="008A3B45">
        <w:rPr>
          <w:rFonts w:cstheme="minorHAnsi"/>
          <w:b/>
          <w:u w:val="single"/>
        </w:rPr>
        <w:t xml:space="preserve">, therefore, </w:t>
      </w:r>
      <w:r w:rsidRPr="00AE4415">
        <w:rPr>
          <w:rFonts w:cstheme="minorHAnsi"/>
          <w:b/>
          <w:highlight w:val="yellow"/>
          <w:u w:val="single"/>
        </w:rPr>
        <w:t>rested a ‘political’, legal, and violent process</w:t>
      </w:r>
      <w:r w:rsidRPr="008A3B45">
        <w:rPr>
          <w:rFonts w:cstheme="minorHAnsi"/>
          <w:b/>
          <w:u w:val="single"/>
        </w:rPr>
        <w:t xml:space="preserve"> that led to the historically unprecedented characterization of land and </w:t>
      </w:r>
      <w:proofErr w:type="spellStart"/>
      <w:r w:rsidRPr="008A3B45">
        <w:rPr>
          <w:rFonts w:cstheme="minorHAnsi"/>
          <w:b/>
          <w:u w:val="single"/>
        </w:rPr>
        <w:t>labour</w:t>
      </w:r>
      <w:proofErr w:type="spellEnd"/>
      <w:r w:rsidRPr="008A3B45">
        <w:rPr>
          <w:rFonts w:cstheme="minorHAnsi"/>
          <w:b/>
          <w:u w:val="single"/>
        </w:rPr>
        <w:t xml:space="preserve"> as commodities. Without </w:t>
      </w:r>
      <w:r w:rsidRPr="00AE4415">
        <w:rPr>
          <w:rFonts w:cstheme="minorHAnsi"/>
          <w:b/>
          <w:highlight w:val="yellow"/>
          <w:u w:val="single"/>
        </w:rPr>
        <w:t xml:space="preserve">commodifying land and </w:t>
      </w:r>
      <w:proofErr w:type="spellStart"/>
      <w:r w:rsidRPr="00AE4415">
        <w:rPr>
          <w:rFonts w:cstheme="minorHAnsi"/>
          <w:b/>
          <w:highlight w:val="yellow"/>
          <w:u w:val="single"/>
        </w:rPr>
        <w:t>labour</w:t>
      </w:r>
      <w:proofErr w:type="spellEnd"/>
      <w:r w:rsidRPr="008A3B45">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AE4415">
        <w:rPr>
          <w:rFonts w:cstheme="minorHAnsi"/>
          <w:b/>
          <w:highlight w:val="yellow"/>
          <w:u w:val="single"/>
        </w:rPr>
        <w:t>at the expense of human lives and livelihoods</w:t>
      </w:r>
      <w:r w:rsidRPr="008A3B45">
        <w:rPr>
          <w:rFonts w:cstheme="minorHAnsi"/>
          <w:b/>
          <w:u w:val="single"/>
        </w:rPr>
        <w:t>.</w:t>
      </w:r>
      <w:r>
        <w:rPr>
          <w:rFonts w:cstheme="minorHAnsi"/>
          <w:b/>
          <w:u w:val="single"/>
        </w:rPr>
        <w:t xml:space="preserve"> </w:t>
      </w:r>
      <w:r w:rsidRPr="008A3B45">
        <w:rPr>
          <w:rFonts w:cstheme="minorHAnsi"/>
          <w:b/>
          <w:u w:val="single"/>
        </w:rPr>
        <w:t xml:space="preserve">Capitalism presupposed from the very beginning a radical transformation in the human use of nature as well as in the provision of life’s essential requirements. In this sense, </w:t>
      </w:r>
      <w:r w:rsidRPr="00AE4415">
        <w:rPr>
          <w:rFonts w:cstheme="minorHAnsi"/>
          <w:b/>
          <w:highlight w:val="yellow"/>
          <w:u w:val="single"/>
        </w:rPr>
        <w:t>the danger of global extinction</w:t>
      </w:r>
      <w:r w:rsidRPr="008A3B45">
        <w:rPr>
          <w:rFonts w:cstheme="minorHAnsi"/>
          <w:b/>
          <w:u w:val="single"/>
        </w:rPr>
        <w:t xml:space="preserve"> which we have been going through </w:t>
      </w:r>
      <w:r w:rsidRPr="00AE4415">
        <w:rPr>
          <w:rFonts w:cstheme="minorHAnsi"/>
          <w:b/>
          <w:highlight w:val="yellow"/>
          <w:u w:val="single"/>
        </w:rPr>
        <w:t>is not a temporary hiccup</w:t>
      </w:r>
      <w:r w:rsidRPr="008A3B45">
        <w:rPr>
          <w:rFonts w:cstheme="minorHAnsi"/>
          <w:b/>
          <w:u w:val="single"/>
        </w:rPr>
        <w:t xml:space="preserve"> in an otherwise smoothly operating capitalist ecosystem </w:t>
      </w:r>
      <w:r w:rsidRPr="00AE4415">
        <w:rPr>
          <w:rFonts w:cstheme="minorHAnsi"/>
          <w:b/>
          <w:highlight w:val="yellow"/>
          <w:u w:val="single"/>
        </w:rPr>
        <w:t xml:space="preserve">but has </w:t>
      </w:r>
      <w:r w:rsidRPr="008A3B45">
        <w:rPr>
          <w:rFonts w:cstheme="minorHAnsi"/>
          <w:b/>
          <w:u w:val="single"/>
        </w:rPr>
        <w:t xml:space="preserve">always </w:t>
      </w:r>
      <w:r w:rsidRPr="00AE4415">
        <w:rPr>
          <w:rFonts w:cstheme="minorHAnsi"/>
          <w:b/>
          <w:highlight w:val="yellow"/>
          <w:u w:val="single"/>
        </w:rPr>
        <w:t xml:space="preserve">been </w:t>
      </w:r>
      <w:r w:rsidRPr="008A3B45">
        <w:rPr>
          <w:rFonts w:cstheme="minorHAnsi"/>
          <w:b/>
          <w:u w:val="single"/>
        </w:rPr>
        <w:t xml:space="preserve">a possibility </w:t>
      </w:r>
      <w:r w:rsidRPr="00AE4415">
        <w:rPr>
          <w:rFonts w:cstheme="minorHAnsi"/>
          <w:b/>
          <w:highlight w:val="yellow"/>
          <w:u w:val="single"/>
        </w:rPr>
        <w:t xml:space="preserve">built into </w:t>
      </w:r>
      <w:r w:rsidRPr="00910DEF">
        <w:rPr>
          <w:rFonts w:cstheme="minorHAnsi"/>
          <w:b/>
          <w:u w:val="single"/>
        </w:rPr>
        <w:t xml:space="preserve">the very structure of </w:t>
      </w:r>
      <w:r w:rsidRPr="00AE4415">
        <w:rPr>
          <w:rFonts w:cstheme="minorHAnsi"/>
          <w:b/>
          <w:highlight w:val="yellow"/>
          <w:u w:val="single"/>
        </w:rPr>
        <w:t>market society</w:t>
      </w:r>
      <w:r w:rsidRPr="008A3B45">
        <w:rPr>
          <w:rFonts w:cstheme="minorHAnsi"/>
          <w:b/>
          <w:u w:val="single"/>
        </w:rPr>
        <w:t>.</w:t>
      </w:r>
      <w:r>
        <w:rPr>
          <w:rFonts w:cstheme="minorHAnsi"/>
          <w:b/>
          <w:u w:val="single"/>
        </w:rPr>
        <w:t xml:space="preserve"> </w:t>
      </w:r>
      <w:r w:rsidRPr="008A3B45">
        <w:rPr>
          <w:sz w:val="14"/>
        </w:rPr>
        <w:t xml:space="preserve">On the one hand, by treating land and </w:t>
      </w:r>
      <w:proofErr w:type="spellStart"/>
      <w:r w:rsidRPr="008A3B45">
        <w:rPr>
          <w:sz w:val="14"/>
        </w:rPr>
        <w:t>labour</w:t>
      </w:r>
      <w:proofErr w:type="spellEnd"/>
      <w:r w:rsidRPr="008A3B45">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8A3B45">
        <w:rPr>
          <w:rFonts w:cstheme="minorHAnsi"/>
          <w:b/>
          <w:u w:val="single"/>
        </w:rPr>
        <w:t>On the other hand, however,</w:t>
      </w:r>
      <w:r>
        <w:rPr>
          <w:rFonts w:cstheme="minorHAnsi"/>
          <w:b/>
          <w:u w:val="single"/>
        </w:rPr>
        <w:t xml:space="preserve"> </w:t>
      </w:r>
      <w:hyperlink r:id="rId16" w:tgtFrame="_blank" w:history="1">
        <w:r w:rsidRPr="008A3B45">
          <w:rPr>
            <w:rFonts w:cstheme="minorHAnsi"/>
            <w:b/>
            <w:u w:val="single"/>
          </w:rPr>
          <w:t>as Ellen Wood argues</w:t>
        </w:r>
      </w:hyperlink>
      <w:r w:rsidRPr="008A3B45">
        <w:rPr>
          <w:rFonts w:cstheme="minorHAnsi"/>
          <w:b/>
          <w:u w:val="single"/>
        </w:rPr>
        <w:t xml:space="preserve">, by subordinating all other considerations to the imperatives of market competition, </w:t>
      </w:r>
      <w:r w:rsidRPr="00AE4415">
        <w:rPr>
          <w:rFonts w:cstheme="minorHAnsi"/>
          <w:b/>
          <w:highlight w:val="yellow"/>
          <w:u w:val="single"/>
        </w:rPr>
        <w:t>capitalism has</w:t>
      </w:r>
      <w:r w:rsidRPr="008A3B45">
        <w:rPr>
          <w:rFonts w:cstheme="minorHAnsi"/>
          <w:b/>
          <w:u w:val="single"/>
        </w:rPr>
        <w:t xml:space="preserve"> also </w:t>
      </w:r>
      <w:r w:rsidRPr="00AE4415">
        <w:rPr>
          <w:rFonts w:cstheme="minorHAnsi"/>
          <w:b/>
          <w:highlight w:val="yellow"/>
          <w:u w:val="single"/>
        </w:rPr>
        <w:t>created poverty, homelessness, environmental destruction and pandemics</w:t>
      </w:r>
      <w:r w:rsidRPr="008A3B45">
        <w:rPr>
          <w:sz w:val="14"/>
        </w:rPr>
        <w:t xml:space="preserve">. Billions of people who could be fed and housed are subjected to immense doses of insecurity, living their lives under the constant threat of joblessness, homelessness, loss of status and starvation. </w:t>
      </w:r>
      <w:r w:rsidRPr="008A3B45">
        <w:rPr>
          <w:rFonts w:cstheme="minorHAnsi"/>
          <w:b/>
          <w:u w:val="single"/>
        </w:rPr>
        <w:t>In a similar fashion, the environment that could be protected is systematically destroyed for profit, and killer viruses that could be contained are unleashed.</w:t>
      </w:r>
      <w:r>
        <w:rPr>
          <w:rFonts w:cstheme="minorHAnsi"/>
          <w:b/>
          <w:u w:val="single"/>
        </w:rPr>
        <w:t xml:space="preserve"> </w:t>
      </w:r>
      <w:r w:rsidRPr="008A3B45">
        <w:rPr>
          <w:sz w:val="14"/>
        </w:rPr>
        <w:t xml:space="preserve">Undoubtedly, Covid-19 has become the archetypal example that lays bare “the destructive impulses of a system in which the very fundamentals of existence are subjected to the requirements of profit.” </w:t>
      </w:r>
      <w:r w:rsidRPr="008A3B45">
        <w:rPr>
          <w:rFonts w:cstheme="minorHAnsi"/>
          <w:b/>
          <w:u w:val="single"/>
        </w:rPr>
        <w:t>Can the ‘positive’ and ‘negative’ outcomes of capitalism be somewhat reconciled? Indeed, for a brief period in the Global North, it seemed they could be</w:t>
      </w:r>
      <w:r w:rsidRPr="008A3B45">
        <w:rPr>
          <w:sz w:val="14"/>
        </w:rPr>
        <w:t xml:space="preserve">. During the so-called </w:t>
      </w:r>
      <w:hyperlink r:id="rId17" w:tgtFrame="_blank" w:history="1">
        <w:r w:rsidRPr="008A3B45">
          <w:rPr>
            <w:rStyle w:val="Hyperlink"/>
            <w:sz w:val="14"/>
          </w:rPr>
          <w:t>Golden Age of Capitalism</w:t>
        </w:r>
      </w:hyperlink>
      <w:r w:rsidRPr="008A3B45">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8A3B45">
        <w:rPr>
          <w:sz w:val="14"/>
        </w:rPr>
        <w:t>labouring</w:t>
      </w:r>
      <w:proofErr w:type="spellEnd"/>
      <w:r w:rsidRPr="008A3B45">
        <w:rPr>
          <w:sz w:val="14"/>
        </w:rPr>
        <w:t xml:space="preserve"> masses as well as the expansion of civil and political liberties. </w:t>
      </w:r>
      <w:r w:rsidRPr="008A3B45">
        <w:rPr>
          <w:rFonts w:cstheme="minorHAnsi"/>
          <w:b/>
          <w:u w:val="single"/>
        </w:rP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r>
        <w:rPr>
          <w:rFonts w:cstheme="minorHAnsi"/>
          <w:b/>
          <w:u w:val="single"/>
        </w:rPr>
        <w:t xml:space="preserve"> </w:t>
      </w:r>
      <w:r w:rsidRPr="008A3B45">
        <w:rPr>
          <w:sz w:val="14"/>
        </w:rPr>
        <w:t xml:space="preserve">The main ‘problem’ with the Global South has been, by and large, a question of ‘timing’. </w:t>
      </w:r>
      <w:r w:rsidRPr="008A3B45">
        <w:rPr>
          <w:rFonts w:cstheme="minorHAnsi"/>
          <w:b/>
          <w:u w:val="single"/>
        </w:rPr>
        <w:t xml:space="preserve">Once capitalism was established and consolidated in the Global North, it has not only led to the birth of new and more effective forms of </w:t>
      </w:r>
      <w:r w:rsidRPr="00AE4415">
        <w:rPr>
          <w:rFonts w:cstheme="minorHAnsi"/>
          <w:b/>
          <w:highlight w:val="yellow"/>
          <w:u w:val="single"/>
        </w:rPr>
        <w:t>imperialist control and neocolonial expansion</w:t>
      </w:r>
      <w:r w:rsidRPr="008A3B45">
        <w:rPr>
          <w:rFonts w:cstheme="minorHAnsi"/>
          <w:b/>
          <w:u w:val="single"/>
        </w:rPr>
        <w:t xml:space="preserve"> but </w:t>
      </w:r>
      <w:r w:rsidRPr="00AE4415">
        <w:rPr>
          <w:rFonts w:cstheme="minorHAnsi"/>
          <w:b/>
          <w:highlight w:val="yellow"/>
          <w:u w:val="single"/>
        </w:rPr>
        <w:t xml:space="preserve">has </w:t>
      </w:r>
      <w:r w:rsidRPr="00910DEF">
        <w:rPr>
          <w:rFonts w:cstheme="minorHAnsi"/>
          <w:b/>
          <w:u w:val="single"/>
        </w:rPr>
        <w:t>also</w:t>
      </w:r>
      <w:r w:rsidRPr="008A3B45">
        <w:rPr>
          <w:rFonts w:cstheme="minorHAnsi"/>
          <w:b/>
          <w:u w:val="single"/>
        </w:rPr>
        <w:t xml:space="preserve"> </w:t>
      </w:r>
      <w:r w:rsidRPr="00AE4415">
        <w:rPr>
          <w:rFonts w:cstheme="minorHAnsi"/>
          <w:b/>
          <w:highlight w:val="yellow"/>
          <w:u w:val="single"/>
        </w:rPr>
        <w:t>irrevocably</w:t>
      </w:r>
      <w:r w:rsidRPr="008A3B45">
        <w:rPr>
          <w:rFonts w:cstheme="minorHAnsi"/>
          <w:b/>
          <w:u w:val="single"/>
        </w:rPr>
        <w:t xml:space="preserve"> </w:t>
      </w:r>
      <w:r w:rsidRPr="00AE4415">
        <w:rPr>
          <w:rFonts w:cstheme="minorHAnsi"/>
          <w:b/>
          <w:highlight w:val="yellow"/>
          <w:u w:val="single"/>
        </w:rPr>
        <w:t xml:space="preserve">undermined </w:t>
      </w:r>
      <w:r w:rsidRPr="00910DEF">
        <w:rPr>
          <w:rFonts w:cstheme="minorHAnsi"/>
          <w:b/>
          <w:u w:val="single"/>
        </w:rPr>
        <w:t xml:space="preserve">the </w:t>
      </w:r>
      <w:r w:rsidRPr="00AE4415">
        <w:rPr>
          <w:rFonts w:cstheme="minorHAnsi"/>
          <w:b/>
          <w:highlight w:val="yellow"/>
          <w:u w:val="single"/>
        </w:rPr>
        <w:t>potentially positive outcomes of capitalist development</w:t>
      </w:r>
      <w:r w:rsidRPr="008A3B45">
        <w:rPr>
          <w:rFonts w:cstheme="minorHAnsi"/>
          <w:b/>
          <w:u w:val="single"/>
        </w:rPr>
        <w:t xml:space="preserve"> elsewhere.</w:t>
      </w:r>
      <w:r>
        <w:rPr>
          <w:rFonts w:cstheme="minorHAnsi"/>
          <w:b/>
          <w:u w:val="single"/>
        </w:rPr>
        <w:t xml:space="preserve"> </w:t>
      </w:r>
      <w:r w:rsidRPr="008A3B45">
        <w:rPr>
          <w:sz w:val="14"/>
        </w:rPr>
        <w:t xml:space="preserve">For example, the </w:t>
      </w:r>
      <w:hyperlink r:id="rId18" w:tgtFrame="_blank" w:history="1">
        <w:r w:rsidRPr="008A3B45">
          <w:rPr>
            <w:rStyle w:val="Hyperlink"/>
            <w:sz w:val="14"/>
          </w:rPr>
          <w:t xml:space="preserve">MIT political economist Alice </w:t>
        </w:r>
        <w:proofErr w:type="spellStart"/>
        <w:r w:rsidRPr="008A3B45">
          <w:rPr>
            <w:rStyle w:val="Hyperlink"/>
            <w:sz w:val="14"/>
          </w:rPr>
          <w:t>Amsden</w:t>
        </w:r>
        <w:proofErr w:type="spellEnd"/>
      </w:hyperlink>
      <w:r w:rsidRPr="008A3B45">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w:t>
      </w:r>
      <w:r w:rsidRPr="008A3B45">
        <w:rPr>
          <w:sz w:val="14"/>
        </w:rPr>
        <w:lastRenderedPageBreak/>
        <w:t xml:space="preserve">financial crisis. All in all, market imperatives have been regulating social reproduction almost worldwide for a long time but with no prospect of capitalist ‘development’ for an overwhelming majority of the world’s population in the South and the North alike. </w:t>
      </w:r>
      <w:r w:rsidRPr="008A3B45">
        <w:rPr>
          <w:rFonts w:cstheme="minorHAnsi"/>
          <w:b/>
          <w:u w:val="single"/>
        </w:rPr>
        <w:t>Furthermore, the ecologically disastrous and socially inhumane consequences of capitalism have long outweighed the prospects of material gain in the Global South.</w:t>
      </w:r>
      <w:r w:rsidRPr="008A3B45">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8A3B45">
        <w:rPr>
          <w:rFonts w:cstheme="minorHAnsi"/>
          <w:b/>
          <w:u w:val="single"/>
        </w:rPr>
        <w:t>The implication is that any meaningful attempt at solving the present, and future crises needs to take the bull by the horn</w:t>
      </w:r>
      <w:r w:rsidRPr="008A3B45">
        <w:rPr>
          <w:sz w:val="14"/>
        </w:rPr>
        <w:t xml:space="preserve">. There is literally no choice to be made between ‘capitalism’ and ‘capitalism with a human face’. </w:t>
      </w:r>
      <w:r w:rsidRPr="008A3B45">
        <w:rPr>
          <w:rFonts w:cstheme="minorHAnsi"/>
          <w:b/>
          <w:u w:val="single"/>
        </w:rPr>
        <w:t xml:space="preserve">As long as the underlying dynamics of our lives remain the same, </w:t>
      </w:r>
      <w:r w:rsidRPr="00AE4415">
        <w:rPr>
          <w:rFonts w:cstheme="minorHAnsi"/>
          <w:b/>
          <w:highlight w:val="yellow"/>
          <w:u w:val="single"/>
        </w:rPr>
        <w:t xml:space="preserve">as long as we keep treating nature and human beings as commodities, no </w:t>
      </w:r>
      <w:hyperlink r:id="rId19" w:tgtFrame="_blank" w:history="1">
        <w:r w:rsidRPr="00AE4415">
          <w:rPr>
            <w:rFonts w:cstheme="minorHAnsi"/>
            <w:b/>
            <w:highlight w:val="yellow"/>
            <w:u w:val="single"/>
          </w:rPr>
          <w:t>cosmetic surgery</w:t>
        </w:r>
      </w:hyperlink>
      <w:r w:rsidRPr="00AE4415">
        <w:rPr>
          <w:rFonts w:cstheme="minorHAnsi"/>
          <w:b/>
          <w:highlight w:val="yellow"/>
          <w:u w:val="single"/>
        </w:rPr>
        <w:t xml:space="preserve"> will do.</w:t>
      </w:r>
      <w:r>
        <w:rPr>
          <w:rFonts w:cstheme="minorHAnsi"/>
          <w:b/>
          <w:u w:val="single"/>
        </w:rPr>
        <w:t xml:space="preserve"> </w:t>
      </w:r>
      <w:r w:rsidRPr="008A3B45">
        <w:rPr>
          <w:rFonts w:cstheme="minorHAnsi"/>
          <w:b/>
          <w:u w:val="single"/>
        </w:rPr>
        <w:t xml:space="preserve">To the contrary, historical experience suggests that such minimal interventions will sooner or later backfire, re-legitimizing capitalism pure and simple. </w:t>
      </w:r>
      <w:r w:rsidRPr="00AE4415">
        <w:rPr>
          <w:rFonts w:cstheme="minorHAnsi"/>
          <w:b/>
          <w:highlight w:val="yellow"/>
          <w:u w:val="single"/>
        </w:rPr>
        <w:t>The only way to</w:t>
      </w:r>
      <w:r w:rsidRPr="008A3B45">
        <w:rPr>
          <w:rFonts w:cstheme="minorHAnsi"/>
          <w:b/>
          <w:u w:val="single"/>
        </w:rPr>
        <w:t xml:space="preserve"> ‘re-embed’ our economies and </w:t>
      </w:r>
      <w:r w:rsidRPr="00AE4415">
        <w:rPr>
          <w:rFonts w:cstheme="minorHAnsi"/>
          <w:b/>
          <w:highlight w:val="yellow"/>
          <w:u w:val="single"/>
        </w:rPr>
        <w:t>save our lives</w:t>
      </w:r>
      <w:r w:rsidRPr="008A3B45">
        <w:rPr>
          <w:rFonts w:cstheme="minorHAnsi"/>
          <w:b/>
          <w:u w:val="single"/>
        </w:rPr>
        <w:t xml:space="preserve"> from ecological collapse </w:t>
      </w:r>
      <w:r w:rsidRPr="00AE4415">
        <w:rPr>
          <w:rFonts w:cstheme="minorHAnsi"/>
          <w:b/>
          <w:highlight w:val="yellow"/>
          <w:u w:val="single"/>
        </w:rPr>
        <w:t>is</w:t>
      </w:r>
      <w:r w:rsidRPr="008A3B45">
        <w:rPr>
          <w:rFonts w:cstheme="minorHAnsi"/>
          <w:b/>
          <w:u w:val="single"/>
        </w:rPr>
        <w:t xml:space="preserve"> by </w:t>
      </w:r>
      <w:r w:rsidRPr="00AE4415">
        <w:rPr>
          <w:rFonts w:cstheme="minorHAnsi"/>
          <w:b/>
          <w:highlight w:val="yellow"/>
          <w:u w:val="single"/>
        </w:rPr>
        <w:t xml:space="preserve">intervening in the </w:t>
      </w:r>
      <w:r w:rsidRPr="00910DEF">
        <w:rPr>
          <w:rFonts w:cstheme="minorHAnsi"/>
          <w:b/>
          <w:u w:val="single"/>
        </w:rPr>
        <w:t xml:space="preserve">very </w:t>
      </w:r>
      <w:r w:rsidRPr="00AE4415">
        <w:rPr>
          <w:rFonts w:cstheme="minorHAnsi"/>
          <w:b/>
          <w:highlight w:val="yellow"/>
          <w:u w:val="single"/>
        </w:rPr>
        <w:t>heart of the beast</w:t>
      </w:r>
      <w:r w:rsidRPr="008A3B45">
        <w:rPr>
          <w:rFonts w:cstheme="minorHAnsi"/>
          <w:b/>
          <w:u w:val="single"/>
        </w:rPr>
        <w:t xml:space="preserve">: land and human beings need to be taken out of the market. The beast is not </w:t>
      </w:r>
      <w:proofErr w:type="spellStart"/>
      <w:r w:rsidRPr="008A3B45">
        <w:rPr>
          <w:rFonts w:cstheme="minorHAnsi"/>
          <w:b/>
          <w:u w:val="single"/>
        </w:rPr>
        <w:t>tameable</w:t>
      </w:r>
      <w:proofErr w:type="spellEnd"/>
      <w:r w:rsidRPr="008A3B45">
        <w:rPr>
          <w:rFonts w:cstheme="minorHAnsi"/>
          <w:b/>
          <w:u w:val="single"/>
        </w:rPr>
        <w:t>; it needs to be </w:t>
      </w:r>
      <w:hyperlink r:id="rId20" w:tgtFrame="_blank" w:history="1">
        <w:r w:rsidRPr="008A3B45">
          <w:rPr>
            <w:rFonts w:cstheme="minorHAnsi"/>
            <w:b/>
            <w:u w:val="single"/>
          </w:rPr>
          <w:t>killed</w:t>
        </w:r>
      </w:hyperlink>
      <w:r w:rsidRPr="008A3B45">
        <w:rPr>
          <w:rFonts w:cstheme="minorHAnsi"/>
          <w:b/>
          <w:u w:val="single"/>
        </w:rPr>
        <w:t>.</w:t>
      </w:r>
    </w:p>
    <w:p w14:paraId="514EFFCE" w14:textId="77777777" w:rsidR="00E41CB6" w:rsidRDefault="00E41CB6" w:rsidP="00E41CB6">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5EB86B8F" w14:textId="77777777" w:rsidR="00E41CB6" w:rsidRPr="00463796" w:rsidRDefault="00E41CB6" w:rsidP="00E41CB6">
      <w:r w:rsidRPr="00045BAD">
        <w:t>Dean, Jodi. Comrade: An essay on political belonging. Verso, 2019.</w:t>
      </w:r>
      <w:r>
        <w:t xml:space="preserve"> // LHP BT + LHP PS </w:t>
      </w:r>
    </w:p>
    <w:p w14:paraId="6403321A" w14:textId="77777777" w:rsidR="00E41CB6" w:rsidRPr="00463796" w:rsidRDefault="00E41CB6" w:rsidP="00E41CB6">
      <w:pPr>
        <w:spacing w:before="24"/>
        <w:jc w:val="both"/>
        <w:rPr>
          <w:color w:val="000000"/>
          <w:sz w:val="8"/>
        </w:rPr>
      </w:pPr>
      <w:r w:rsidRPr="00463796">
        <w:rPr>
          <w:color w:val="000000"/>
          <w:sz w:val="8"/>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463796">
        <w:rPr>
          <w:color w:val="000000"/>
          <w:sz w:val="8"/>
        </w:rPr>
        <w:t xml:space="preserve">. </w:t>
      </w:r>
      <w:r w:rsidRPr="00463796">
        <w:rPr>
          <w:b/>
          <w:color w:val="000000"/>
          <w:u w:val="single"/>
        </w:rPr>
        <w:t>It highlights the sameness of those on the same side—no matter their differences, comrades stand together</w:t>
      </w:r>
      <w:r w:rsidRPr="00463796">
        <w:rPr>
          <w:color w:val="000000"/>
          <w:sz w:val="8"/>
        </w:rPr>
        <w:t xml:space="preserve">. As Obama’s joke implies, when you share a politics, you don’t generally distance yourself from your comrades. </w:t>
      </w:r>
      <w:r w:rsidRPr="00AE4415">
        <w:rPr>
          <w:b/>
          <w:color w:val="000000"/>
          <w:u w:val="single"/>
        </w:rPr>
        <w:t>Comradeship binds action</w:t>
      </w:r>
      <w:r w:rsidRPr="00AE4415">
        <w:rPr>
          <w:color w:val="000000"/>
          <w:sz w:val="8"/>
        </w:rPr>
        <w:t xml:space="preserve">, </w:t>
      </w:r>
      <w:r w:rsidRPr="00AE4415">
        <w:rPr>
          <w:b/>
          <w:color w:val="000000"/>
          <w:u w:val="single"/>
        </w:rPr>
        <w:t>and in</w:t>
      </w:r>
      <w:r w:rsidRPr="00AE4415">
        <w:rPr>
          <w:color w:val="000000"/>
          <w:sz w:val="8"/>
        </w:rPr>
        <w:t xml:space="preserve"> this binding, </w:t>
      </w:r>
      <w:r w:rsidRPr="00AE4415">
        <w:rPr>
          <w:b/>
          <w:color w:val="000000"/>
          <w:u w:val="single"/>
        </w:rPr>
        <w:t>this solidarity, it</w:t>
      </w:r>
      <w:r w:rsidRPr="00AE4415">
        <w:rPr>
          <w:color w:val="000000"/>
          <w:sz w:val="8"/>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463796">
        <w:rPr>
          <w:color w:val="000000"/>
          <w:sz w:val="8"/>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463796">
        <w:rPr>
          <w:color w:val="000000"/>
          <w:sz w:val="8"/>
        </w:rPr>
        <w:t xml:space="preserve">But the term comrade predates its use by communists and socialists. In romance languages, comrade first appears in the sixteenth century to designate one who shares a room with another. Juan A. Herrero </w:t>
      </w:r>
      <w:proofErr w:type="spellStart"/>
      <w:r w:rsidRPr="00463796">
        <w:rPr>
          <w:color w:val="000000"/>
          <w:sz w:val="8"/>
        </w:rPr>
        <w:t>Brasas</w:t>
      </w:r>
      <w:proofErr w:type="spellEnd"/>
      <w:r w:rsidRPr="00463796">
        <w:rPr>
          <w:color w:val="000000"/>
          <w:sz w:val="8"/>
        </w:rPr>
        <w:t xml:space="preserve"> cites a Spanish historical-linguistic dictionary’s definition of the term: “</w:t>
      </w:r>
      <w:proofErr w:type="spellStart"/>
      <w:r w:rsidRPr="00463796">
        <w:rPr>
          <w:i/>
          <w:color w:val="000000"/>
          <w:sz w:val="8"/>
        </w:rPr>
        <w:t>Camarada</w:t>
      </w:r>
      <w:proofErr w:type="spellEnd"/>
      <w:r w:rsidRPr="00463796">
        <w:rPr>
          <w:color w:val="000000"/>
          <w:sz w:val="8"/>
        </w:rPr>
        <w:t> is someone who is so close to another man that he eats and sleeps in the same house with him.”</w:t>
      </w:r>
      <w:hyperlink r:id="rId21">
        <w:r w:rsidRPr="00463796">
          <w:rPr>
            <w:color w:val="0000FF"/>
            <w:u w:val="single"/>
            <w:vertAlign w:val="superscript"/>
          </w:rPr>
          <w:t>2</w:t>
        </w:r>
      </w:hyperlink>
      <w:r w:rsidRPr="00463796">
        <w:rPr>
          <w:color w:val="000000"/>
          <w:sz w:val="8"/>
        </w:rPr>
        <w:t> In French, the term was originally feminine, </w:t>
      </w:r>
      <w:proofErr w:type="spellStart"/>
      <w:r w:rsidRPr="00463796">
        <w:rPr>
          <w:i/>
          <w:color w:val="000000"/>
          <w:sz w:val="8"/>
        </w:rPr>
        <w:t>camarade</w:t>
      </w:r>
      <w:proofErr w:type="spellEnd"/>
      <w:r w:rsidRPr="00463796">
        <w:rPr>
          <w:color w:val="000000"/>
          <w:sz w:val="8"/>
        </w:rPr>
        <w:t>, and referred to a barracks or room shared by soldiers.</w:t>
      </w:r>
      <w:hyperlink r:id="rId22">
        <w:r w:rsidRPr="00463796">
          <w:rPr>
            <w:color w:val="0000FF"/>
            <w:u w:val="single"/>
            <w:vertAlign w:val="superscript"/>
          </w:rPr>
          <w:t>3</w:t>
        </w:r>
      </w:hyperlink>
      <w:r w:rsidRPr="00463796">
        <w:rPr>
          <w:color w:val="000000"/>
          <w:sz w:val="8"/>
        </w:rPr>
        <w:t> Etymologically, comrade derives from </w:t>
      </w:r>
      <w:r w:rsidRPr="00463796">
        <w:rPr>
          <w:i/>
          <w:color w:val="000000"/>
          <w:sz w:val="8"/>
        </w:rPr>
        <w:t>camera</w:t>
      </w:r>
      <w:r w:rsidRPr="00463796">
        <w:rPr>
          <w:color w:val="000000"/>
          <w:sz w:val="8"/>
        </w:rPr>
        <w:t>, the Latin word for room, chamber, and vault. The technical connotation of </w:t>
      </w:r>
      <w:r w:rsidRPr="00463796">
        <w:rPr>
          <w:i/>
          <w:color w:val="000000"/>
          <w:sz w:val="8"/>
        </w:rPr>
        <w:t>vault</w:t>
      </w:r>
      <w:r w:rsidRPr="00463796">
        <w:rPr>
          <w:color w:val="000000"/>
          <w:sz w:val="8"/>
        </w:rPr>
        <w:t> indexes a generic function, the structure that produces a particular space and holds it open.</w:t>
      </w:r>
      <w:hyperlink r:id="rId23">
        <w:r w:rsidRPr="00463796">
          <w:rPr>
            <w:color w:val="0000FF"/>
            <w:u w:val="single"/>
            <w:vertAlign w:val="superscript"/>
          </w:rPr>
          <w:t>4</w:t>
        </w:r>
      </w:hyperlink>
      <w:r w:rsidRPr="00463796">
        <w:rPr>
          <w:color w:val="000000"/>
          <w:sz w:val="8"/>
        </w:rPr>
        <w:t xml:space="preserve"> A chamber or room is a repeatable structure that takes its form by producing an inside separate from an outside and providing a supported cover for </w:t>
      </w:r>
      <w:proofErr w:type="gramStart"/>
      <w:r w:rsidRPr="00463796">
        <w:rPr>
          <w:color w:val="000000"/>
          <w:sz w:val="8"/>
        </w:rPr>
        <w:t>those underneath</w:t>
      </w:r>
      <w:proofErr w:type="gramEnd"/>
      <w:r w:rsidRPr="00463796">
        <w:rPr>
          <w:color w:val="000000"/>
          <w:sz w:val="8"/>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463796">
        <w:rPr>
          <w:color w:val="000000"/>
          <w:sz w:val="8"/>
        </w:rPr>
        <w:t xml:space="preserve"> As Angela Davis describes her decision to join the Communist Party:</w:t>
      </w:r>
      <w:r w:rsidRPr="00463796">
        <w:rPr>
          <w:b/>
          <w:color w:val="000000"/>
          <w:u w:val="single"/>
        </w:rPr>
        <w:t xml:space="preserve"> </w:t>
      </w:r>
      <w:r w:rsidRPr="00463796">
        <w:rPr>
          <w:color w:val="000000"/>
          <w:sz w:val="8"/>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24">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463796">
        <w:rPr>
          <w:color w:val="000000"/>
          <w:sz w:val="8"/>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463796">
        <w:rPr>
          <w:color w:val="000000"/>
          <w:sz w:val="8"/>
        </w:rPr>
        <w:t xml:space="preserve">. </w:t>
      </w:r>
      <w:r w:rsidRPr="00AE4415">
        <w:rPr>
          <w:b/>
          <w:color w:val="000000"/>
          <w:highlight w:val="yellow"/>
          <w:u w:val="single"/>
        </w:rPr>
        <w:t xml:space="preserve">Comrades </w:t>
      </w:r>
      <w:proofErr w:type="gramStart"/>
      <w:r w:rsidRPr="00AE4415">
        <w:rPr>
          <w:b/>
          <w:color w:val="000000"/>
          <w:highlight w:val="yellow"/>
          <w:u w:val="single"/>
        </w:rPr>
        <w:t>have to</w:t>
      </w:r>
      <w:proofErr w:type="gramEnd"/>
      <w:r w:rsidRPr="00AE4415">
        <w:rPr>
          <w:b/>
          <w:color w:val="000000"/>
          <w:highlight w:val="yellow"/>
          <w:u w:val="single"/>
        </w:rPr>
        <w:t xml:space="preserve">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463796">
        <w:rPr>
          <w:color w:val="000000"/>
          <w:sz w:val="8"/>
        </w:rPr>
        <w:t xml:space="preserve"> In </w:t>
      </w:r>
      <w:r w:rsidRPr="00463796">
        <w:rPr>
          <w:i/>
          <w:color w:val="000000"/>
          <w:sz w:val="8"/>
        </w:rPr>
        <w:t>The Romance of American Communism</w:t>
      </w:r>
      <w:r w:rsidRPr="00463796">
        <w:rPr>
          <w:color w:val="000000"/>
          <w:sz w:val="8"/>
        </w:rPr>
        <w:t xml:space="preserve">, Vivian </w:t>
      </w:r>
      <w:proofErr w:type="spellStart"/>
      <w:r w:rsidRPr="00463796">
        <w:rPr>
          <w:color w:val="000000"/>
          <w:sz w:val="8"/>
        </w:rPr>
        <w:t>Gornick</w:t>
      </w:r>
      <w:proofErr w:type="spellEnd"/>
      <w:r w:rsidRPr="00463796">
        <w:rPr>
          <w:color w:val="000000"/>
          <w:sz w:val="8"/>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25">
        <w:r w:rsidRPr="00463796">
          <w:rPr>
            <w:color w:val="0000FF"/>
            <w:u w:val="single"/>
            <w:vertAlign w:val="superscript"/>
          </w:rPr>
          <w:t>6</w:t>
        </w:r>
      </w:hyperlink>
      <w:r w:rsidRPr="00463796">
        <w:rPr>
          <w:color w:val="000000"/>
          <w:sz w:val="8"/>
        </w:rPr>
        <w:t> Put in psychoanalytic terms, the comrade functions as an ego ideal: the point from which party members assess themselves as doing important, meaningful work.</w:t>
      </w:r>
      <w:hyperlink r:id="rId26">
        <w:r w:rsidRPr="00463796">
          <w:rPr>
            <w:color w:val="0000FF"/>
            <w:u w:val="single"/>
            <w:vertAlign w:val="superscript"/>
          </w:rPr>
          <w:t>7</w:t>
        </w:r>
      </w:hyperlink>
      <w:r w:rsidRPr="00463796">
        <w:rPr>
          <w:color w:val="000000"/>
          <w:sz w:val="8"/>
        </w:rPr>
        <w:t>Being accountable to another entails seeing your actions through their eyes. Are you letting them down or are you doing work that they respect and admire?</w:t>
      </w:r>
      <w:r w:rsidRPr="00463796">
        <w:rPr>
          <w:b/>
          <w:color w:val="000000"/>
          <w:u w:val="single"/>
        </w:rPr>
        <w:t xml:space="preserve"> </w:t>
      </w:r>
      <w:r w:rsidRPr="00463796">
        <w:rPr>
          <w:color w:val="000000"/>
          <w:sz w:val="8"/>
        </w:rPr>
        <w:t>In </w:t>
      </w:r>
      <w:r w:rsidRPr="00463796">
        <w:rPr>
          <w:i/>
          <w:color w:val="000000"/>
          <w:sz w:val="8"/>
        </w:rPr>
        <w:t>Crowds and Party</w:t>
      </w:r>
      <w:r w:rsidRPr="00463796">
        <w:rPr>
          <w:color w:val="000000"/>
          <w:sz w:val="8"/>
        </w:rPr>
        <w:t>, I present the good comrade as an ideal ego</w:t>
      </w:r>
      <w:proofErr w:type="gramStart"/>
      <w:r w:rsidRPr="00463796">
        <w:rPr>
          <w:color w:val="000000"/>
          <w:sz w:val="8"/>
        </w:rPr>
        <w:t>, that is to say, as</w:t>
      </w:r>
      <w:proofErr w:type="gramEnd"/>
      <w:r w:rsidRPr="00463796">
        <w:rPr>
          <w:color w:val="000000"/>
          <w:sz w:val="8"/>
        </w:rPr>
        <w:t xml:space="preserve"> how party members imagine themselves.</w:t>
      </w:r>
      <w:hyperlink r:id="rId27">
        <w:r w:rsidRPr="00463796">
          <w:rPr>
            <w:color w:val="0000FF"/>
            <w:u w:val="single"/>
            <w:vertAlign w:val="superscript"/>
          </w:rPr>
          <w:t>8</w:t>
        </w:r>
      </w:hyperlink>
      <w:r w:rsidRPr="00463796">
        <w:rPr>
          <w:color w:val="000000"/>
          <w:sz w:val="8"/>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463796">
        <w:rPr>
          <w:color w:val="000000"/>
          <w:sz w:val="8"/>
        </w:rPr>
        <w:t xml:space="preserve"> </w:t>
      </w:r>
      <w:r w:rsidRPr="00463796">
        <w:rPr>
          <w:b/>
          <w:color w:val="000000"/>
          <w:u w:val="single"/>
        </w:rPr>
        <w:t>also functions as an ego ideal, the perspective that party members—and often fellow travelers—take toward themselves</w:t>
      </w:r>
      <w:r w:rsidRPr="00463796">
        <w:rPr>
          <w:color w:val="000000"/>
          <w:sz w:val="8"/>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463796">
        <w:rPr>
          <w:color w:val="000000"/>
          <w:sz w:val="8"/>
        </w:rPr>
        <w:t>ideal</w:t>
      </w:r>
      <w:proofErr w:type="gramEnd"/>
      <w:r w:rsidRPr="00463796">
        <w:rPr>
          <w:color w:val="000000"/>
          <w:sz w:val="8"/>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28">
        <w:r w:rsidRPr="00463796">
          <w:rPr>
            <w:color w:val="0000FF"/>
            <w:u w:val="single"/>
            <w:vertAlign w:val="superscript"/>
          </w:rPr>
          <w:t>9</w:t>
        </w:r>
      </w:hyperlink>
      <w:r w:rsidRPr="00463796">
        <w:rPr>
          <w:color w:val="000000"/>
          <w:sz w:val="8"/>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 xml:space="preserve">—that is, against the determination of life by market forces; by value; by the division of labor (on the basis of sex and race); by imperialism (theorized by Lenin in terms of the dominance of monopoly and finance capital); and by </w:t>
      </w:r>
      <w:r w:rsidRPr="00463796">
        <w:rPr>
          <w:b/>
          <w:color w:val="000000"/>
          <w:u w:val="single"/>
        </w:rPr>
        <w:lastRenderedPageBreak/>
        <w:t>neocolonialism (theorized by Nkrumah as the last stage of imperialism).</w:t>
      </w:r>
      <w:r w:rsidRPr="00463796">
        <w:rPr>
          <w:color w:val="000000"/>
          <w:sz w:val="8"/>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463796">
        <w:rPr>
          <w:color w:val="000000"/>
          <w:sz w:val="8"/>
        </w:rPr>
        <w:t xml:space="preserve">It is readily apparent today that </w:t>
      </w:r>
      <w:r w:rsidRPr="00AE4415">
        <w:rPr>
          <w:b/>
          <w:color w:val="000000"/>
          <w:highlight w:val="yellow"/>
          <w:u w:val="single"/>
        </w:rPr>
        <w:t>the communist horizon is the horizon of political struggle</w:t>
      </w:r>
      <w:r w:rsidRPr="00AE4415">
        <w:rPr>
          <w:color w:val="000000"/>
          <w:sz w:val="8"/>
          <w:highlight w:val="yellow"/>
        </w:rPr>
        <w:t xml:space="preserve"> </w:t>
      </w:r>
      <w:r w:rsidRPr="00463796">
        <w:rPr>
          <w:color w:val="000000"/>
          <w:sz w:val="8"/>
        </w:rPr>
        <w:t xml:space="preserve">not for the nation but </w:t>
      </w:r>
      <w:r w:rsidRPr="00AE4415">
        <w:rPr>
          <w:b/>
          <w:color w:val="000000"/>
          <w:highlight w:val="yellow"/>
          <w:u w:val="single"/>
        </w:rPr>
        <w:t>for the world</w:t>
      </w:r>
      <w:r w:rsidRPr="00463796">
        <w:rPr>
          <w:color w:val="000000"/>
          <w:sz w:val="8"/>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463796">
        <w:rPr>
          <w:color w:val="000000"/>
          <w:sz w:val="8"/>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463796">
        <w:rPr>
          <w:color w:val="000000"/>
          <w:sz w:val="8"/>
        </w:rPr>
        <w:t>—</w:t>
      </w:r>
      <w:r w:rsidRPr="00463796">
        <w:rPr>
          <w:i/>
          <w:color w:val="000000"/>
          <w:sz w:val="8"/>
        </w:rPr>
        <w:t>from each according to ability to each according to need</w:t>
      </w:r>
      <w:r w:rsidRPr="00463796">
        <w:rPr>
          <w:color w:val="000000"/>
          <w:sz w:val="8"/>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463796">
        <w:rPr>
          <w:color w:val="000000"/>
          <w:sz w:val="8"/>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463796">
        <w:rPr>
          <w:color w:val="000000"/>
          <w:sz w:val="8"/>
        </w:rPr>
        <w:t>Badiou</w:t>
      </w:r>
      <w:proofErr w:type="spellEnd"/>
      <w:r w:rsidRPr="00463796">
        <w:rPr>
          <w:color w:val="000000"/>
          <w:sz w:val="8"/>
        </w:rPr>
        <w:t xml:space="preserve">, converge on the organizational question—no party! </w:t>
      </w:r>
      <w:r w:rsidRPr="00463796">
        <w:rPr>
          <w:b/>
          <w:color w:val="000000"/>
          <w:u w:val="single"/>
        </w:rPr>
        <w:t>The party has been rejected as authoritarian</w:t>
      </w:r>
      <w:r w:rsidRPr="00463796">
        <w:rPr>
          <w:color w:val="000000"/>
          <w:sz w:val="8"/>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463796">
        <w:rPr>
          <w:color w:val="000000"/>
          <w:sz w:val="8"/>
        </w:rPr>
        <w:t xml:space="preserve">. </w:t>
      </w:r>
      <w:r w:rsidRPr="00463796">
        <w:rPr>
          <w:b/>
          <w:color w:val="000000"/>
          <w:u w:val="single"/>
        </w:rPr>
        <w:t xml:space="preserve">This </w:t>
      </w:r>
      <w:r w:rsidRPr="00AE4415">
        <w:rPr>
          <w:b/>
          <w:color w:val="000000"/>
          <w:highlight w:val="yellow"/>
          <w:u w:val="single"/>
        </w:rPr>
        <w:t>rejection of the party</w:t>
      </w:r>
      <w:r w:rsidRPr="00AE4415">
        <w:rPr>
          <w:color w:val="000000"/>
          <w:sz w:val="8"/>
          <w:highlight w:val="yellow"/>
        </w:rPr>
        <w:t xml:space="preserve"> </w:t>
      </w:r>
      <w:r w:rsidRPr="00463796">
        <w:rPr>
          <w:color w:val="000000"/>
          <w:sz w:val="8"/>
        </w:rPr>
        <w:t xml:space="preserve">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463796">
        <w:rPr>
          <w:color w:val="000000"/>
          <w:sz w:val="8"/>
        </w:rPr>
        <w:t xml:space="preserve"> </w:t>
      </w:r>
      <w:r w:rsidRPr="00AE4415">
        <w:rPr>
          <w:b/>
          <w:color w:val="000000"/>
          <w:highlight w:val="yellow"/>
          <w:u w:val="single"/>
        </w:rPr>
        <w:t>It fails to learn from the everyday experiences of generations of activists</w:t>
      </w:r>
      <w:r w:rsidRPr="00463796">
        <w:rPr>
          <w:color w:val="000000"/>
          <w:sz w:val="8"/>
        </w:rPr>
        <w:t>, organizers, and revolutionaries</w:t>
      </w:r>
      <w:r w:rsidRPr="00AE4415">
        <w:rPr>
          <w:color w:val="000000"/>
          <w:sz w:val="8"/>
          <w:highlight w:val="yellow"/>
        </w:rPr>
        <w:t xml:space="preserve">.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463796">
        <w:rPr>
          <w:color w:val="000000"/>
          <w:sz w:val="8"/>
        </w:rPr>
        <w:t xml:space="preserve"> It neglects the courage, enthusiasm, and achievements of millions of party members for over a century. </w:t>
      </w:r>
      <w:r w:rsidRPr="00463796">
        <w:rPr>
          <w:b/>
          <w:color w:val="000000"/>
          <w:u w:val="single"/>
        </w:rPr>
        <w:t>Rejection of the party form has been left dogmatism</w:t>
      </w:r>
      <w:r w:rsidRPr="00463796">
        <w:rPr>
          <w:color w:val="000000"/>
          <w:sz w:val="8"/>
        </w:rPr>
        <w:t xml:space="preserve"> for the last thirty years </w:t>
      </w:r>
      <w:r w:rsidRPr="00AE4415">
        <w:rPr>
          <w:b/>
          <w:color w:val="000000"/>
          <w:highlight w:val="yellow"/>
          <w:u w:val="single"/>
        </w:rPr>
        <w:t>and has gotten us nowhere</w:t>
      </w:r>
      <w:r w:rsidRPr="00463796">
        <w:rPr>
          <w:color w:val="000000"/>
          <w:sz w:val="8"/>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w:t>
      </w:r>
      <w:proofErr w:type="gramStart"/>
      <w:r w:rsidRPr="00AE4415">
        <w:rPr>
          <w:b/>
          <w:color w:val="000000"/>
          <w:highlight w:val="yellow"/>
          <w:u w:val="single"/>
        </w:rPr>
        <w:t>have to</w:t>
      </w:r>
      <w:proofErr w:type="gramEnd"/>
      <w:r w:rsidRPr="00AE4415">
        <w:rPr>
          <w:b/>
          <w:color w:val="000000"/>
          <w:highlight w:val="yellow"/>
          <w:u w:val="single"/>
        </w:rPr>
        <w:t xml:space="preserve">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463796">
        <w:rPr>
          <w:color w:val="000000"/>
          <w:sz w:val="8"/>
        </w:rPr>
        <w:t xml:space="preserve">. It enables the revaluation of work and time, what one does, and for whom one does it. Is one’s work done for the people or for the bosses? Is it voluntary or done because one </w:t>
      </w:r>
      <w:proofErr w:type="gramStart"/>
      <w:r w:rsidRPr="00463796">
        <w:rPr>
          <w:color w:val="000000"/>
          <w:sz w:val="8"/>
        </w:rPr>
        <w:t>has to</w:t>
      </w:r>
      <w:proofErr w:type="gramEnd"/>
      <w:r w:rsidRPr="00463796">
        <w:rPr>
          <w:color w:val="000000"/>
          <w:sz w:val="8"/>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463796">
        <w:rPr>
          <w:color w:val="000000"/>
          <w:sz w:val="8"/>
        </w:rPr>
        <w:t xml:space="preserve">. </w:t>
      </w:r>
      <w:r w:rsidRPr="00463796">
        <w:rPr>
          <w:b/>
          <w:color w:val="000000"/>
          <w:u w:val="single"/>
        </w:rPr>
        <w:t>You don’t want to let down your comrades</w:t>
      </w:r>
      <w:r w:rsidRPr="00463796">
        <w:rPr>
          <w:color w:val="000000"/>
          <w:sz w:val="8"/>
        </w:rPr>
        <w:t xml:space="preserve">; you see the value of your work through their eyes, your new collective eyes. </w:t>
      </w:r>
      <w:r w:rsidRPr="00463796">
        <w:rPr>
          <w:b/>
          <w:color w:val="000000"/>
          <w:u w:val="single"/>
        </w:rPr>
        <w:t>Work, determined not by markets but by shared commitments, becomes fulfilling</w:t>
      </w:r>
      <w:r w:rsidRPr="00463796">
        <w:rPr>
          <w:color w:val="000000"/>
          <w:sz w:val="8"/>
        </w:rPr>
        <w:t xml:space="preserve">. French communist philosopher and militant Bernard </w:t>
      </w:r>
      <w:proofErr w:type="spellStart"/>
      <w:r w:rsidRPr="00463796">
        <w:rPr>
          <w:color w:val="000000"/>
          <w:sz w:val="8"/>
        </w:rPr>
        <w:t>Aspe</w:t>
      </w:r>
      <w:proofErr w:type="spellEnd"/>
      <w:r w:rsidRPr="00463796">
        <w:rPr>
          <w:color w:val="000000"/>
          <w:sz w:val="8"/>
        </w:rPr>
        <w:t xml:space="preserve"> discusses the problem of contemporary capitalism as a loss of “common time”; that is, the loss of an experience of time generated and enjoyed through our collective being-together.</w:t>
      </w:r>
      <w:hyperlink r:id="rId29">
        <w:r w:rsidRPr="00463796">
          <w:rPr>
            <w:color w:val="0000FF"/>
            <w:u w:val="single"/>
            <w:vertAlign w:val="superscript"/>
          </w:rPr>
          <w:t>10</w:t>
        </w:r>
      </w:hyperlink>
      <w:r w:rsidRPr="00463796">
        <w:rPr>
          <w:color w:val="000000"/>
          <w:sz w:val="8"/>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463796">
        <w:rPr>
          <w:color w:val="000000"/>
          <w:sz w:val="8"/>
        </w:rPr>
        <w:t>off of</w:t>
      </w:r>
      <w:proofErr w:type="gramEnd"/>
      <w:r w:rsidRPr="00463796">
        <w:rPr>
          <w:color w:val="000000"/>
          <w:sz w:val="8"/>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463796">
        <w:rPr>
          <w:color w:val="000000"/>
          <w:sz w:val="8"/>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463796">
        <w:rPr>
          <w:color w:val="000000"/>
          <w:sz w:val="8"/>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30">
        <w:r w:rsidRPr="00463796">
          <w:rPr>
            <w:color w:val="0000FF"/>
            <w:u w:val="single"/>
            <w:vertAlign w:val="superscript"/>
          </w:rPr>
          <w:t>11</w:t>
        </w:r>
      </w:hyperlink>
      <w:r w:rsidRPr="00463796">
        <w:rPr>
          <w:color w:val="000000"/>
          <w:sz w:val="8"/>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463796">
        <w:rPr>
          <w:color w:val="000000"/>
          <w:sz w:val="8"/>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AE4415">
        <w:rPr>
          <w:b/>
          <w:color w:val="000000"/>
          <w:highlight w:val="yellow"/>
          <w:u w:val="single"/>
        </w:rPr>
        <w:t xml:space="preserve">We encounter contradictory injunctions to self-care and call out. </w:t>
      </w:r>
      <w:r w:rsidRPr="00463796">
        <w:rPr>
          <w:b/>
          <w:color w:val="000000"/>
          <w:u w:val="single"/>
        </w:rPr>
        <w:t>Suspicion undermines support. Exhaustion displaces enthusiasm</w:t>
      </w:r>
      <w:r w:rsidRPr="00463796">
        <w:rPr>
          <w:color w:val="000000"/>
          <w:sz w:val="8"/>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463796">
        <w:rPr>
          <w:color w:val="000000"/>
          <w:sz w:val="8"/>
        </w:rPr>
        <w:t xml:space="preserve"> As former CPUSA member David Ross explained to </w:t>
      </w:r>
      <w:proofErr w:type="spellStart"/>
      <w:r w:rsidRPr="00463796">
        <w:rPr>
          <w:color w:val="000000"/>
          <w:sz w:val="8"/>
        </w:rPr>
        <w:t>Gornick</w:t>
      </w:r>
      <w:proofErr w:type="spellEnd"/>
      <w:r w:rsidRPr="00463796">
        <w:rPr>
          <w:color w:val="000000"/>
          <w:sz w:val="8"/>
        </w:rPr>
        <w:t>:</w:t>
      </w:r>
      <w:r w:rsidRPr="00463796">
        <w:rPr>
          <w:b/>
          <w:color w:val="000000"/>
          <w:u w:val="single"/>
        </w:rPr>
        <w:t xml:space="preserve"> </w:t>
      </w:r>
      <w:r w:rsidRPr="00463796">
        <w:rPr>
          <w:color w:val="000000"/>
          <w:sz w:val="8"/>
        </w:rPr>
        <w:t>I knew that I could never feel passionately about the new movements as I had about the old, I realized that the CP has provided me with a sense of comradeship I would never have again, and that without that comradeship I could </w:t>
      </w:r>
      <w:r w:rsidRPr="00463796">
        <w:rPr>
          <w:i/>
          <w:color w:val="000000"/>
          <w:sz w:val="8"/>
        </w:rPr>
        <w:t>never</w:t>
      </w:r>
      <w:r w:rsidRPr="00463796">
        <w:rPr>
          <w:color w:val="000000"/>
          <w:sz w:val="8"/>
        </w:rPr>
        <w:t> be political.</w:t>
      </w:r>
      <w:hyperlink r:id="rId31">
        <w:r w:rsidRPr="00463796">
          <w:rPr>
            <w:color w:val="0000FF"/>
            <w:u w:val="single"/>
            <w:vertAlign w:val="superscript"/>
          </w:rPr>
          <w:t>12</w:t>
        </w:r>
      </w:hyperlink>
      <w:r w:rsidRPr="00463796">
        <w:rPr>
          <w:b/>
          <w:color w:val="000000"/>
          <w:u w:val="single"/>
        </w:rPr>
        <w:t xml:space="preserve"> </w:t>
      </w:r>
      <w:r w:rsidRPr="00463796">
        <w:rPr>
          <w:color w:val="000000"/>
          <w:sz w:val="8"/>
        </w:rPr>
        <w:t>For Ross, the Communist Party is what made Marxism. The party gave Marxism life, political purpose. This life-giving capacity came from comradeship. Ross continues: “The idea of politics as simply a diffused consciousness linked only to personal integrity was—</w:t>
      </w:r>
      <w:r w:rsidRPr="00463796">
        <w:rPr>
          <w:i/>
          <w:color w:val="000000"/>
          <w:sz w:val="8"/>
        </w:rPr>
        <w:t>is</w:t>
      </w:r>
      <w:r w:rsidRPr="00463796">
        <w:rPr>
          <w:color w:val="000000"/>
          <w:sz w:val="8"/>
        </w:rPr>
        <w:t xml:space="preserve">—anathema to me.” His description of politics as “a diffused consciousness linked only </w:t>
      </w:r>
      <w:r w:rsidRPr="00463796">
        <w:rPr>
          <w:color w:val="000000"/>
          <w:sz w:val="8"/>
        </w:rPr>
        <w:lastRenderedPageBreak/>
        <w:t>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463796">
        <w:rPr>
          <w:i/>
          <w:color w:val="000000"/>
          <w:sz w:val="8"/>
        </w:rPr>
        <w:t>Incognegro</w:t>
      </w:r>
      <w:proofErr w:type="spellEnd"/>
      <w:r w:rsidRPr="00463796">
        <w:rPr>
          <w:i/>
          <w:color w:val="000000"/>
          <w:sz w:val="8"/>
        </w:rPr>
        <w:t>: A Memoir of Exile and Apartheid</w:t>
      </w:r>
      <w:r w:rsidRPr="00463796">
        <w:rPr>
          <w:color w:val="000000"/>
          <w:sz w:val="8"/>
        </w:rPr>
        <w:t xml:space="preserve">, the theorist Frank </w:t>
      </w:r>
      <w:proofErr w:type="spellStart"/>
      <w:r w:rsidRPr="00463796">
        <w:rPr>
          <w:color w:val="000000"/>
          <w:sz w:val="8"/>
        </w:rPr>
        <w:t>Wilderson</w:t>
      </w:r>
      <w:proofErr w:type="spellEnd"/>
      <w:r w:rsidRPr="00463796">
        <w:rPr>
          <w:color w:val="000000"/>
          <w:sz w:val="8"/>
        </w:rPr>
        <w:t xml:space="preserve">, a former member of </w:t>
      </w:r>
      <w:proofErr w:type="spellStart"/>
      <w:r w:rsidRPr="00463796">
        <w:rPr>
          <w:color w:val="000000"/>
          <w:sz w:val="8"/>
        </w:rPr>
        <w:t>uMkhonto</w:t>
      </w:r>
      <w:proofErr w:type="spellEnd"/>
      <w:r w:rsidRPr="00463796">
        <w:rPr>
          <w:color w:val="000000"/>
          <w:sz w:val="8"/>
        </w:rPr>
        <w:t> </w:t>
      </w:r>
      <w:proofErr w:type="spellStart"/>
      <w:r w:rsidRPr="00463796">
        <w:rPr>
          <w:color w:val="000000"/>
          <w:sz w:val="8"/>
        </w:rPr>
        <w:t>weSizwe</w:t>
      </w:r>
      <w:proofErr w:type="spellEnd"/>
      <w:r w:rsidRPr="00463796">
        <w:rPr>
          <w:color w:val="000000"/>
          <w:sz w:val="8"/>
        </w:rPr>
        <w:t xml:space="preserve">, or MK, the armed wing of the African National Congress (ANC), describes his first meeting with Chris Hani, the leader of the South African Communist Party and the chief of staff of MK. </w:t>
      </w:r>
      <w:proofErr w:type="spellStart"/>
      <w:r w:rsidRPr="00463796">
        <w:rPr>
          <w:color w:val="000000"/>
          <w:sz w:val="8"/>
        </w:rPr>
        <w:t>Wilderson</w:t>
      </w:r>
      <w:proofErr w:type="spellEnd"/>
      <w:r w:rsidRPr="00463796">
        <w:rPr>
          <w:color w:val="000000"/>
          <w:sz w:val="8"/>
        </w:rPr>
        <w:t xml:space="preserve"> writes, “I beamed like a schoolboy when he called me ‘comrade.’”</w:t>
      </w:r>
      <w:hyperlink r:id="rId32">
        <w:r w:rsidRPr="00463796">
          <w:rPr>
            <w:color w:val="0000FF"/>
            <w:u w:val="single"/>
            <w:vertAlign w:val="superscript"/>
          </w:rPr>
          <w:t>13</w:t>
        </w:r>
      </w:hyperlink>
      <w:r w:rsidRPr="00463796">
        <w:rPr>
          <w:color w:val="000000"/>
          <w:sz w:val="8"/>
        </w:rPr>
        <w:t> </w:t>
      </w:r>
      <w:proofErr w:type="spellStart"/>
      <w:r w:rsidRPr="00463796">
        <w:rPr>
          <w:color w:val="000000"/>
          <w:sz w:val="8"/>
        </w:rPr>
        <w:t>Wilderson</w:t>
      </w:r>
      <w:proofErr w:type="spellEnd"/>
      <w:r w:rsidRPr="00463796">
        <w:rPr>
          <w:color w:val="000000"/>
          <w:sz w:val="8"/>
        </w:rPr>
        <w:t xml:space="preserve"> chides himself for what he calls a “childish need for recognition.”</w:t>
      </w:r>
      <w:hyperlink r:id="rId33">
        <w:r w:rsidRPr="00463796">
          <w:rPr>
            <w:color w:val="0000FF"/>
            <w:u w:val="single"/>
            <w:vertAlign w:val="superscript"/>
          </w:rPr>
          <w:t>14</w:t>
        </w:r>
      </w:hyperlink>
      <w:r w:rsidRPr="00463796">
        <w:rPr>
          <w:color w:val="000000"/>
          <w:sz w:val="8"/>
        </w:rPr>
        <w:t xml:space="preserve"> Perhaps because he still puts Hani on a pedestal, he feels exposed in his enjoyment of the egalitarian disruption of comradeship. </w:t>
      </w:r>
      <w:proofErr w:type="spellStart"/>
      <w:r w:rsidRPr="00463796">
        <w:rPr>
          <w:color w:val="000000"/>
          <w:sz w:val="8"/>
        </w:rPr>
        <w:t>Wilderson</w:t>
      </w:r>
      <w:proofErr w:type="spellEnd"/>
      <w:r w:rsidRPr="00463796">
        <w:rPr>
          <w:color w:val="000000"/>
          <w:sz w:val="8"/>
        </w:rPr>
        <w:t xml:space="preserve"> hasn’t yet internalized the idea that he and Hani are political equals. “</w:t>
      </w:r>
      <w:r w:rsidRPr="00AE4415">
        <w:rPr>
          <w:b/>
          <w:color w:val="000000"/>
          <w:highlight w:val="yellow"/>
          <w:u w:val="single"/>
        </w:rPr>
        <w:t>Comrade” holds out an equalizing promise, and when that promise is fulfilled, we confront our own continuing yet unwanted attachments to hierarchy</w:t>
      </w:r>
      <w:r w:rsidRPr="00463796">
        <w:rPr>
          <w:b/>
          <w:color w:val="000000"/>
          <w:u w:val="single"/>
        </w:rPr>
        <w:t xml:space="preserve">, prestige, inadequacy. Accepting equality takes courage. </w:t>
      </w:r>
      <w:proofErr w:type="spellStart"/>
      <w:r w:rsidRPr="00463796">
        <w:rPr>
          <w:color w:val="000000"/>
          <w:sz w:val="8"/>
        </w:rPr>
        <w:t>Wilderson’s</w:t>
      </w:r>
      <w:proofErr w:type="spellEnd"/>
      <w:r w:rsidRPr="00463796">
        <w:rPr>
          <w:color w:val="000000"/>
          <w:sz w:val="8"/>
        </w:rPr>
        <w:t xml:space="preserve"> joy in hearing Hani call him “comrade” contrasts sharply with another instance </w:t>
      </w:r>
      <w:proofErr w:type="spellStart"/>
      <w:r w:rsidRPr="00463796">
        <w:rPr>
          <w:color w:val="000000"/>
          <w:sz w:val="8"/>
        </w:rPr>
        <w:t>Wilderson</w:t>
      </w:r>
      <w:proofErr w:type="spellEnd"/>
      <w:r w:rsidRPr="00463796">
        <w:rPr>
          <w:color w:val="000000"/>
          <w:sz w:val="8"/>
        </w:rPr>
        <w:t xml:space="preserve"> recounts where comrade was the term of address</w:t>
      </w:r>
      <w:r w:rsidRPr="00463796">
        <w:rPr>
          <w:b/>
          <w:color w:val="000000"/>
          <w:u w:val="single"/>
        </w:rPr>
        <w:t xml:space="preserve">. </w:t>
      </w:r>
      <w:r w:rsidRPr="00AE4415">
        <w:rPr>
          <w:b/>
          <w:color w:val="000000"/>
          <w:highlight w:val="yellow"/>
          <w:u w:val="single"/>
        </w:rPr>
        <w:t xml:space="preserve">In 1994, shortly before </w:t>
      </w:r>
      <w:proofErr w:type="spellStart"/>
      <w:r w:rsidRPr="00AE4415">
        <w:rPr>
          <w:b/>
          <w:color w:val="000000"/>
          <w:highlight w:val="yellow"/>
          <w:u w:val="single"/>
        </w:rPr>
        <w:t>Wilderson</w:t>
      </w:r>
      <w:proofErr w:type="spellEnd"/>
      <w:r w:rsidRPr="00AE4415">
        <w:rPr>
          <w:b/>
          <w:color w:val="000000"/>
          <w:highlight w:val="yellow"/>
          <w:u w:val="single"/>
        </w:rPr>
        <w:t xml:space="preserve"> was forced to leave South Africa, he encountered Nelson Mandela</w:t>
      </w:r>
      <w:r w:rsidRPr="00AE4415">
        <w:rPr>
          <w:color w:val="000000"/>
          <w:sz w:val="8"/>
          <w:highlight w:val="yellow"/>
        </w:rPr>
        <w:t xml:space="preserve"> </w:t>
      </w:r>
      <w:r w:rsidRPr="00463796">
        <w:rPr>
          <w:color w:val="000000"/>
          <w:sz w:val="8"/>
        </w:rPr>
        <w:t>at an event hosted by </w:t>
      </w:r>
      <w:proofErr w:type="spellStart"/>
      <w:r w:rsidRPr="00463796">
        <w:rPr>
          <w:i/>
          <w:color w:val="000000"/>
          <w:sz w:val="8"/>
        </w:rPr>
        <w:t>Tribute</w:t>
      </w:r>
      <w:r w:rsidRPr="00463796">
        <w:rPr>
          <w:color w:val="000000"/>
          <w:sz w:val="8"/>
        </w:rPr>
        <w:t>magazine</w:t>
      </w:r>
      <w:proofErr w:type="spellEnd"/>
      <w:r w:rsidRPr="00463796">
        <w:rPr>
          <w:color w:val="000000"/>
          <w:sz w:val="8"/>
        </w:rPr>
        <w:t xml:space="preserve">. </w:t>
      </w:r>
      <w:r w:rsidRPr="00AE4415">
        <w:rPr>
          <w:b/>
          <w:color w:val="000000"/>
          <w:highlight w:val="yellow"/>
          <w:u w:val="single"/>
        </w:rPr>
        <w:t xml:space="preserve">After Mandela’s public remarks, </w:t>
      </w:r>
      <w:proofErr w:type="spellStart"/>
      <w:r w:rsidRPr="00AE4415">
        <w:rPr>
          <w:b/>
          <w:color w:val="000000"/>
          <w:highlight w:val="yellow"/>
          <w:u w:val="single"/>
        </w:rPr>
        <w:t>Wilderson</w:t>
      </w:r>
      <w:proofErr w:type="spellEnd"/>
      <w:r w:rsidRPr="00AE4415">
        <w:rPr>
          <w:b/>
          <w:color w:val="000000"/>
          <w:highlight w:val="yellow"/>
          <w:u w:val="single"/>
        </w:rPr>
        <w:t xml:space="preserve"> asked a question in which he addressed Mandela as “comrade</w:t>
      </w:r>
      <w:r w:rsidRPr="00463796">
        <w:rPr>
          <w:b/>
          <w:color w:val="000000"/>
          <w:u w:val="single"/>
        </w:rPr>
        <w:t>.”</w:t>
      </w:r>
      <w:r w:rsidRPr="00463796">
        <w:rPr>
          <w:color w:val="000000"/>
          <w:sz w:val="8"/>
        </w:rPr>
        <w:t xml:space="preserve"> “Not Mr. Mandela. Not sir, like the fawning advertising mogul who asked the first question. </w:t>
      </w:r>
      <w:r w:rsidRPr="00AE4415">
        <w:rPr>
          <w:b/>
          <w:color w:val="000000"/>
          <w:highlight w:val="yellow"/>
          <w:u w:val="single"/>
        </w:rPr>
        <w:t xml:space="preserve">Comrade Mandela. It stitched him back into the militant garb he’d shed </w:t>
      </w:r>
      <w:r w:rsidRPr="00463796">
        <w:rPr>
          <w:b/>
          <w:color w:val="000000"/>
          <w:u w:val="single"/>
        </w:rPr>
        <w:t>since the day he left prison.”</w:t>
      </w:r>
      <w:hyperlink r:id="rId34">
        <w:r w:rsidRPr="00463796">
          <w:rPr>
            <w:color w:val="0000FF"/>
            <w:u w:val="single"/>
            <w:vertAlign w:val="superscript"/>
          </w:rPr>
          <w:t>15</w:t>
        </w:r>
      </w:hyperlink>
      <w:r w:rsidRPr="00463796">
        <w:rPr>
          <w:color w:val="000000"/>
          <w:sz w:val="8"/>
        </w:rPr>
        <w:t> </w:t>
      </w:r>
      <w:proofErr w:type="spellStart"/>
      <w:r w:rsidRPr="00AE4415">
        <w:rPr>
          <w:b/>
          <w:color w:val="000000"/>
          <w:highlight w:val="yellow"/>
          <w:u w:val="single"/>
        </w:rPr>
        <w:t>Wilderson’s</w:t>
      </w:r>
      <w:proofErr w:type="spellEnd"/>
      <w:r w:rsidRPr="00AE4415">
        <w:rPr>
          <w:b/>
          <w:color w:val="000000"/>
          <w:highlight w:val="yellow"/>
          <w:u w:val="single"/>
        </w:rPr>
        <w:t xml:space="preserve"> recollection shows how comrade’s equalizing insistence can be aggressive, an imposition of discipline. This is part of its power. Addressing another as “comrade” reminds them that something is expected of them. Discipline and joy are two sides of the same coin</w:t>
      </w:r>
      <w:r w:rsidRPr="00463796">
        <w:rPr>
          <w:color w:val="000000"/>
          <w:sz w:val="8"/>
        </w:rPr>
        <w:t xml:space="preserve">, two aspects of comradeship as a mode of political belonging. As a form of address, figure of political relation, and carrier of expectations, </w:t>
      </w:r>
      <w:r w:rsidRPr="00AE4415">
        <w:rPr>
          <w:b/>
          <w:color w:val="000000"/>
          <w:highlight w:val="yellow"/>
          <w:u w:val="single"/>
        </w:rPr>
        <w:t>comrade disrupts capitalist society’s hierarchical identifications of sex, race, and class.</w:t>
      </w:r>
      <w:r w:rsidRPr="00AE4415">
        <w:rPr>
          <w:color w:val="000000"/>
          <w:sz w:val="8"/>
          <w:highlight w:val="yellow"/>
        </w:rPr>
        <w:t xml:space="preserve"> </w:t>
      </w:r>
      <w:r w:rsidRPr="00AE4415">
        <w:rPr>
          <w:b/>
          <w:color w:val="000000"/>
          <w:highlight w:val="yellow"/>
          <w:u w:val="single"/>
        </w:rPr>
        <w:t>It insists on the equalizing sameness of those on the same side of a political struggle and renders that equalizing sameness productive of new modes of work and belonging</w:t>
      </w:r>
      <w:r w:rsidRPr="00463796">
        <w:rPr>
          <w:color w:val="000000"/>
          <w:sz w:val="8"/>
        </w:rPr>
        <w:t xml:space="preserve">. In this respect, </w:t>
      </w:r>
      <w:r w:rsidRPr="00463796">
        <w:rPr>
          <w:b/>
          <w:color w:val="000000"/>
          <w:u w:val="single"/>
        </w:rPr>
        <w:t>comrade is a carrier of utopian longings</w:t>
      </w:r>
      <w:r w:rsidRPr="00463796">
        <w:rPr>
          <w:color w:val="000000"/>
          <w:sz w:val="8"/>
        </w:rPr>
        <w:t xml:space="preserve"> in the sense theorized by Kathi Weeks. Weeks presents </w:t>
      </w:r>
      <w:r w:rsidRPr="00AE4415">
        <w:rPr>
          <w:b/>
          <w:color w:val="000000"/>
          <w:highlight w:val="yellow"/>
          <w:u w:val="single"/>
        </w:rPr>
        <w:t>the utopian form</w:t>
      </w:r>
      <w:r w:rsidRPr="00AE4415">
        <w:rPr>
          <w:color w:val="000000"/>
          <w:sz w:val="8"/>
          <w:highlight w:val="yellow"/>
        </w:rPr>
        <w:t xml:space="preserve"> </w:t>
      </w:r>
      <w:r w:rsidRPr="00463796">
        <w:rPr>
          <w:color w:val="000000"/>
          <w:sz w:val="8"/>
        </w:rPr>
        <w:t xml:space="preserve">as </w:t>
      </w:r>
      <w:r w:rsidRPr="00463796">
        <w:rPr>
          <w:b/>
          <w:color w:val="000000"/>
          <w:u w:val="single"/>
        </w:rPr>
        <w:t>carrying out two functions</w:t>
      </w:r>
      <w:r w:rsidRPr="00463796">
        <w:rPr>
          <w:color w:val="000000"/>
          <w:sz w:val="8"/>
        </w:rPr>
        <w:t>: “One function is to alter our connection to the present, while the other is to shift our relationship to the future; one is productive of estrangement, the other of hope.”</w:t>
      </w:r>
      <w:hyperlink r:id="rId35">
        <w:r w:rsidRPr="00463796">
          <w:rPr>
            <w:color w:val="0000FF"/>
            <w:u w:val="single"/>
            <w:vertAlign w:val="superscript"/>
          </w:rPr>
          <w:t>16</w:t>
        </w:r>
      </w:hyperlink>
      <w:r w:rsidRPr="00463796">
        <w:rPr>
          <w:color w:val="000000"/>
          <w:sz w:val="8"/>
        </w:rPr>
        <w:t> </w:t>
      </w:r>
      <w:r w:rsidRPr="00463796">
        <w:rPr>
          <w:b/>
          <w:color w:val="000000"/>
          <w:u w:val="single"/>
        </w:rPr>
        <w:t xml:space="preserve">The first function </w:t>
      </w:r>
      <w:r w:rsidRPr="00AE4415">
        <w:rPr>
          <w:b/>
          <w:color w:val="000000"/>
          <w:highlight w:val="yellow"/>
          <w:u w:val="single"/>
        </w:rPr>
        <w:t>mobilizes the negativity of disidentification and disinvestment</w:t>
      </w:r>
      <w:r w:rsidRPr="00AE4415">
        <w:rPr>
          <w:color w:val="000000"/>
          <w:sz w:val="8"/>
          <w:highlight w:val="yellow"/>
        </w:rPr>
        <w:t xml:space="preserve">. </w:t>
      </w:r>
      <w:r w:rsidRPr="00AE4415">
        <w:rPr>
          <w:b/>
          <w:color w:val="000000"/>
          <w:highlight w:val="yellow"/>
          <w:u w:val="single"/>
        </w:rPr>
        <w:t>Present relations</w:t>
      </w:r>
      <w:r w:rsidRPr="00AE4415">
        <w:rPr>
          <w:color w:val="000000"/>
          <w:sz w:val="8"/>
          <w:highlight w:val="yellow"/>
        </w:rPr>
        <w:t xml:space="preserve"> </w:t>
      </w:r>
      <w:r w:rsidRPr="00AE4415">
        <w:rPr>
          <w:b/>
          <w:color w:val="000000"/>
          <w:highlight w:val="yellow"/>
          <w:u w:val="single"/>
        </w:rPr>
        <w:t>become</w:t>
      </w:r>
      <w:r w:rsidRPr="00AE4415">
        <w:rPr>
          <w:color w:val="000000"/>
          <w:sz w:val="8"/>
          <w:highlight w:val="yellow"/>
        </w:rPr>
        <w:t xml:space="preserve"> </w:t>
      </w:r>
      <w:r w:rsidRPr="00463796">
        <w:rPr>
          <w:color w:val="000000"/>
          <w:sz w:val="8"/>
        </w:rPr>
        <w:t>strange</w:t>
      </w:r>
      <w:r w:rsidRPr="00AE4415">
        <w:rPr>
          <w:color w:val="000000"/>
          <w:sz w:val="8"/>
          <w:highlight w:val="yellow"/>
        </w:rPr>
        <w:t xml:space="preserve">, </w:t>
      </w:r>
      <w:r w:rsidRPr="00AE4415">
        <w:rPr>
          <w:b/>
          <w:color w:val="000000"/>
          <w:highlight w:val="yellow"/>
          <w:u w:val="single"/>
        </w:rPr>
        <w:t>less binding on our sense of possibility</w:t>
      </w:r>
      <w:r w:rsidRPr="00463796">
        <w:rPr>
          <w:color w:val="000000"/>
          <w:sz w:val="8"/>
        </w:rPr>
        <w:t xml:space="preserve">. </w:t>
      </w:r>
      <w:r w:rsidRPr="00AE4415">
        <w:rPr>
          <w:b/>
          <w:color w:val="000000"/>
          <w:highlight w:val="yellow"/>
          <w:u w:val="single"/>
        </w:rPr>
        <w:t xml:space="preserve">The second function redirects “our attention </w:t>
      </w:r>
      <w:r w:rsidRPr="00463796">
        <w:rPr>
          <w:b/>
          <w:color w:val="000000"/>
          <w:u w:val="single"/>
        </w:rPr>
        <w:t xml:space="preserve">and energies </w:t>
      </w:r>
      <w:r w:rsidRPr="00AE4415">
        <w:rPr>
          <w:b/>
          <w:color w:val="000000"/>
          <w:highlight w:val="yellow"/>
          <w:u w:val="single"/>
        </w:rPr>
        <w:t>toward an open future</w:t>
      </w:r>
      <w:r w:rsidRPr="00AE4415">
        <w:rPr>
          <w:color w:val="000000"/>
          <w:sz w:val="8"/>
          <w:highlight w:val="yellow"/>
        </w:rPr>
        <w:t xml:space="preserve"> </w:t>
      </w:r>
      <w:r w:rsidRPr="00463796">
        <w:rPr>
          <w:color w:val="000000"/>
          <w:sz w:val="8"/>
        </w:rPr>
        <w:t>… providing a vision or glimmer of a better world.”</w:t>
      </w:r>
      <w:hyperlink r:id="rId36">
        <w:r w:rsidRPr="00463796">
          <w:rPr>
            <w:color w:val="0000FF"/>
            <w:u w:val="single"/>
            <w:vertAlign w:val="superscript"/>
          </w:rPr>
          <w:t>17</w:t>
        </w:r>
      </w:hyperlink>
      <w:r w:rsidRPr="00463796">
        <w:rPr>
          <w:color w:val="000000"/>
          <w:sz w:val="8"/>
        </w:rPr>
        <w:t> </w:t>
      </w:r>
      <w:r w:rsidRPr="00463796">
        <w:rPr>
          <w:b/>
          <w:color w:val="000000"/>
          <w:u w:val="single"/>
        </w:rPr>
        <w:t>The power of comrade is in how it negates old relations and promises new ones—the promise itself ushers them in,</w:t>
      </w:r>
      <w:r w:rsidRPr="00463796">
        <w:rPr>
          <w:color w:val="000000"/>
          <w:sz w:val="8"/>
        </w:rPr>
        <w:t xml:space="preserve"> welcoming the new comrade into relations irreducible to their broader setting.</w:t>
      </w:r>
    </w:p>
    <w:p w14:paraId="69A5F186" w14:textId="77777777" w:rsidR="00E41CB6" w:rsidRDefault="00E41CB6" w:rsidP="00E41CB6">
      <w:pPr>
        <w:pStyle w:val="Heading4"/>
      </w:pPr>
      <w:r>
        <w:t>The role of the ballot is fidelity to the truth – dedication to a shared horizon is liberatory, Dean 19:</w:t>
      </w:r>
    </w:p>
    <w:p w14:paraId="1E2F98F8" w14:textId="77777777" w:rsidR="00E41CB6" w:rsidRPr="00342425" w:rsidRDefault="00E41CB6" w:rsidP="00E41CB6">
      <w:r w:rsidRPr="00AE4415">
        <w:rPr>
          <w:highlight w:val="yellow"/>
        </w:rPr>
        <w:t>Dean, Jodi. Comrade: An essay on political belonging. Verso, 2019.</w:t>
      </w:r>
      <w:r>
        <w:t xml:space="preserve"> // LHP BT + LHP PS </w:t>
      </w:r>
    </w:p>
    <w:p w14:paraId="6506FB3B" w14:textId="041842BE" w:rsidR="00E41CB6" w:rsidRDefault="00E41CB6" w:rsidP="00E41CB6">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37">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E4415">
        <w:rPr>
          <w:b/>
          <w:color w:val="000000"/>
          <w:highlight w:val="yellow"/>
          <w:u w:val="single"/>
        </w:rPr>
        <w:t>an “exercise of fidelity</w:t>
      </w:r>
      <w:r w:rsidRPr="00132AC2">
        <w:rPr>
          <w:color w:val="000000"/>
          <w:sz w:val="8"/>
        </w:rPr>
        <w:t>.”</w:t>
      </w:r>
      <w:hyperlink r:id="rId38">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39">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40">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41">
        <w:r w:rsidRPr="00132AC2">
          <w:rPr>
            <w:color w:val="0000FF"/>
            <w:u w:val="single"/>
            <w:vertAlign w:val="superscript"/>
          </w:rPr>
          <w:t>64</w:t>
        </w:r>
      </w:hyperlink>
      <w:r w:rsidRPr="00132AC2">
        <w:rPr>
          <w:color w:val="000000"/>
          <w:sz w:val="8"/>
        </w:rPr>
        <w:t xml:space="preserve">Third, collectivity does not imply uniformity. The infinite procedure of verification incorporates multiple </w:t>
      </w:r>
      <w:r w:rsidRPr="00132AC2">
        <w:rPr>
          <w:color w:val="000000"/>
          <w:sz w:val="8"/>
        </w:rPr>
        <w:lastRenderedPageBreak/>
        <w:t>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42">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43">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44">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45">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46">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1D520FD4" w14:textId="4FB9CC80" w:rsidR="00694DC5" w:rsidRPr="00694DC5" w:rsidRDefault="00694DC5" w:rsidP="00694DC5">
      <w:pPr>
        <w:pStyle w:val="Heading2"/>
      </w:pPr>
      <w:r>
        <w:lastRenderedPageBreak/>
        <w:t xml:space="preserve">3 – New </w:t>
      </w:r>
      <w:proofErr w:type="spellStart"/>
      <w:r>
        <w:t>Affs</w:t>
      </w:r>
      <w:proofErr w:type="spellEnd"/>
    </w:p>
    <w:p w14:paraId="13F9FC81" w14:textId="77777777" w:rsidR="00694DC5" w:rsidRPr="00606937" w:rsidRDefault="00694DC5" w:rsidP="00694DC5">
      <w:pPr>
        <w:pStyle w:val="Heading4"/>
      </w:pPr>
      <w:r w:rsidRPr="00606937">
        <w:t xml:space="preserve">Interpretation—The </w:t>
      </w:r>
      <w:proofErr w:type="spellStart"/>
      <w:r w:rsidRPr="00606937">
        <w:t>aff</w:t>
      </w:r>
      <w:proofErr w:type="spellEnd"/>
      <w:r w:rsidRPr="00606937">
        <w:t xml:space="preserve"> must disclose the advocacy text and the standard text before the round. To clarify, disclosure can occur on the wiki or over message.</w:t>
      </w:r>
    </w:p>
    <w:p w14:paraId="7858923D" w14:textId="77777777" w:rsidR="00694DC5" w:rsidRDefault="00694DC5" w:rsidP="00694DC5">
      <w:pPr>
        <w:pStyle w:val="Heading4"/>
      </w:pPr>
      <w:r w:rsidRPr="00606937">
        <w:t>Violation—they didn't</w:t>
      </w:r>
    </w:p>
    <w:p w14:paraId="78EF22E5" w14:textId="785E422B" w:rsidR="00694DC5" w:rsidRPr="004E6754" w:rsidRDefault="00694DC5" w:rsidP="00694DC5"/>
    <w:p w14:paraId="091AAB66" w14:textId="77777777" w:rsidR="00694DC5" w:rsidRDefault="00694DC5" w:rsidP="00694DC5">
      <w:pPr>
        <w:pStyle w:val="Heading4"/>
      </w:pPr>
      <w:r w:rsidRPr="00606937">
        <w:t>The standard is prep and clash</w:t>
      </w:r>
      <w:proofErr w:type="gramStart"/>
      <w:r w:rsidRPr="00606937">
        <w:t>-  Two</w:t>
      </w:r>
      <w:proofErr w:type="gramEnd"/>
      <w:r w:rsidRPr="00606937">
        <w:t xml:space="preserve"> internal links-</w:t>
      </w:r>
    </w:p>
    <w:p w14:paraId="5F2E1370" w14:textId="77777777" w:rsidR="00694DC5" w:rsidRDefault="00694DC5" w:rsidP="00694DC5">
      <w:pPr>
        <w:pStyle w:val="Heading4"/>
      </w:pPr>
      <w:r w:rsidRPr="00606937">
        <w:t xml:space="preserve">a) Neg prep: The AC framework controls the direction of a round – even if its whole </w:t>
      </w:r>
      <w:proofErr w:type="spellStart"/>
      <w:r w:rsidRPr="00606937">
        <w:t>rez</w:t>
      </w:r>
      <w:proofErr w:type="spellEnd"/>
      <w:r w:rsidRPr="00606937">
        <w:t xml:space="preserve">, my prep drastically differs based on a util AC, topical K </w:t>
      </w:r>
      <w:proofErr w:type="spellStart"/>
      <w:r w:rsidRPr="00606937">
        <w:t>aff</w:t>
      </w:r>
      <w:proofErr w:type="spellEnd"/>
      <w:r w:rsidRPr="00606937">
        <w:t xml:space="preserve">, or a burden/tricks </w:t>
      </w:r>
      <w:proofErr w:type="spellStart"/>
      <w:r w:rsidRPr="00606937">
        <w:t>aff</w:t>
      </w:r>
      <w:proofErr w:type="spellEnd"/>
      <w:r w:rsidRPr="00606937">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w:t>
      </w:r>
      <w:proofErr w:type="gramStart"/>
      <w:r w:rsidRPr="00606937">
        <w:t>cross ex</w:t>
      </w:r>
      <w:proofErr w:type="gramEnd"/>
      <w:r w:rsidRPr="00606937">
        <w:t xml:space="preserve"> questions absent any pre-round prep. They also get months to frontline their one </w:t>
      </w:r>
      <w:proofErr w:type="spellStart"/>
      <w:r w:rsidRPr="00606937">
        <w:t>aff</w:t>
      </w:r>
      <w:proofErr w:type="spellEnd"/>
      <w:r w:rsidRPr="00606937">
        <w:t xml:space="preserve">, while I </w:t>
      </w:r>
      <w:proofErr w:type="gramStart"/>
      <w:r w:rsidRPr="00606937">
        <w:t>coming</w:t>
      </w:r>
      <w:proofErr w:type="gramEnd"/>
      <w:r w:rsidRPr="00606937">
        <w:t xml:space="preserve"> into the round guessing—o/w since their already structurally ahead, </w:t>
      </w:r>
    </w:p>
    <w:p w14:paraId="05AC900D" w14:textId="77777777" w:rsidR="00694DC5" w:rsidRDefault="00694DC5" w:rsidP="00694DC5">
      <w:pPr>
        <w:pStyle w:val="Heading4"/>
      </w:pPr>
      <w:r w:rsidRPr="00606937">
        <w:t xml:space="preserve">b) </w:t>
      </w:r>
      <w:proofErr w:type="spellStart"/>
      <w:r w:rsidRPr="00606937">
        <w:t>Aff</w:t>
      </w:r>
      <w:proofErr w:type="spellEnd"/>
      <w:r w:rsidRPr="00606937">
        <w:t xml:space="preserve"> quality-disclosing the framework text allows preliminary research into the framework preventing frameworks from winning just because they are terribly confusing and not a philosophy that policymakers would </w:t>
      </w:r>
      <w:proofErr w:type="gramStart"/>
      <w:r w:rsidRPr="00606937">
        <w:t>actually use-if</w:t>
      </w:r>
      <w:proofErr w:type="gramEnd"/>
      <w:r w:rsidRPr="00606937">
        <w:t xml:space="preserve">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606937">
        <w:t>aff</w:t>
      </w:r>
      <w:proofErr w:type="spellEnd"/>
      <w:r w:rsidRPr="00606937">
        <w:t xml:space="preserve">, but no incentive to cut a horrible, incoherent </w:t>
      </w:r>
      <w:proofErr w:type="spellStart"/>
      <w:r w:rsidRPr="00606937">
        <w:t>aff</w:t>
      </w:r>
      <w:proofErr w:type="spellEnd"/>
      <w:r w:rsidRPr="00606937">
        <w:t xml:space="preserve"> that the neg can't check against the broader literature.</w:t>
      </w:r>
    </w:p>
    <w:p w14:paraId="481EE677" w14:textId="77777777" w:rsidR="00694DC5" w:rsidRDefault="00694DC5" w:rsidP="00694DC5">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647C2F5B" w14:textId="77777777" w:rsidR="00694DC5" w:rsidRDefault="00694DC5" w:rsidP="00694DC5">
      <w:pPr>
        <w:pStyle w:val="Heading4"/>
      </w:pPr>
      <w:r>
        <w:t xml:space="preserve">Edu- funded </w:t>
      </w:r>
      <w:proofErr w:type="spellStart"/>
      <w:r>
        <w:t>ny</w:t>
      </w:r>
      <w:proofErr w:type="spellEnd"/>
      <w:r>
        <w:t xml:space="preserve"> schools</w:t>
      </w:r>
    </w:p>
    <w:p w14:paraId="0B31A4E2" w14:textId="77777777" w:rsidR="00694DC5" w:rsidRDefault="00694DC5" w:rsidP="00694DC5">
      <w:pPr>
        <w:pStyle w:val="Heading4"/>
      </w:pPr>
      <w:r>
        <w:t xml:space="preserve">DTD- </w:t>
      </w:r>
      <w:proofErr w:type="spellStart"/>
      <w:r>
        <w:t>dta</w:t>
      </w:r>
      <w:proofErr w:type="spellEnd"/>
      <w:r>
        <w:t xml:space="preserve"> illogical, time skew</w:t>
      </w:r>
    </w:p>
    <w:p w14:paraId="0A8F1805" w14:textId="77777777" w:rsidR="00694DC5" w:rsidRDefault="00694DC5" w:rsidP="00694DC5">
      <w:pPr>
        <w:pStyle w:val="Heading4"/>
      </w:pPr>
      <w:r>
        <w:t>No RVI’s- illogical, baiting</w:t>
      </w:r>
    </w:p>
    <w:p w14:paraId="2E9927D9" w14:textId="039F652E" w:rsidR="00694DC5" w:rsidRDefault="00694DC5" w:rsidP="00694DC5">
      <w:pPr>
        <w:pStyle w:val="Heading4"/>
      </w:pPr>
      <w:r>
        <w:t>CI- intervention, race to bottom, collapses, yours vs best</w:t>
      </w:r>
    </w:p>
    <w:p w14:paraId="14F9418C" w14:textId="585A4FD5" w:rsidR="00812D1A" w:rsidRDefault="00812D1A" w:rsidP="00812D1A">
      <w:pPr>
        <w:pStyle w:val="Heading2"/>
      </w:pPr>
      <w:r>
        <w:lastRenderedPageBreak/>
        <w:t>4 – Accessible Formatting</w:t>
      </w:r>
    </w:p>
    <w:p w14:paraId="1BB59119" w14:textId="77777777" w:rsidR="00812D1A" w:rsidRPr="00812D1A" w:rsidRDefault="00812D1A" w:rsidP="00812D1A"/>
    <w:p w14:paraId="192B151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1CB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2410"/>
    <w:rsid w:val="005D2912"/>
    <w:rsid w:val="006065BD"/>
    <w:rsid w:val="00645FA9"/>
    <w:rsid w:val="00647866"/>
    <w:rsid w:val="00665003"/>
    <w:rsid w:val="00694DC5"/>
    <w:rsid w:val="006A2AD0"/>
    <w:rsid w:val="006C2375"/>
    <w:rsid w:val="006D4ECC"/>
    <w:rsid w:val="00722258"/>
    <w:rsid w:val="007243E5"/>
    <w:rsid w:val="00766EA0"/>
    <w:rsid w:val="007A2226"/>
    <w:rsid w:val="007F5B66"/>
    <w:rsid w:val="00812D1A"/>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3EB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CB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84FE5"/>
  <w15:chartTrackingRefBased/>
  <w15:docId w15:val="{F180B701-D3C0-4F6E-9EC1-2C7B8230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1CB6"/>
    <w:rPr>
      <w:rFonts w:ascii="Calibri" w:hAnsi="Calibri"/>
    </w:rPr>
  </w:style>
  <w:style w:type="paragraph" w:styleId="Heading1">
    <w:name w:val="heading 1"/>
    <w:aliases w:val="Pocket"/>
    <w:basedOn w:val="Normal"/>
    <w:next w:val="Normal"/>
    <w:link w:val="Heading1Char"/>
    <w:qFormat/>
    <w:rsid w:val="00E41C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1C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1C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3"/>
    <w:unhideWhenUsed/>
    <w:qFormat/>
    <w:rsid w:val="00E41C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1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CB6"/>
  </w:style>
  <w:style w:type="character" w:customStyle="1" w:styleId="Heading1Char">
    <w:name w:val="Heading 1 Char"/>
    <w:aliases w:val="Pocket Char"/>
    <w:basedOn w:val="DefaultParagraphFont"/>
    <w:link w:val="Heading1"/>
    <w:rsid w:val="00E41C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1C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1C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41CB6"/>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E41CB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1CB6"/>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
    <w:basedOn w:val="DefaultParagraphFont"/>
    <w:uiPriority w:val="6"/>
    <w:qFormat/>
    <w:rsid w:val="00E41CB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41CB6"/>
    <w:rPr>
      <w:color w:val="auto"/>
      <w:u w:val="none"/>
    </w:rPr>
  </w:style>
  <w:style w:type="character" w:styleId="FollowedHyperlink">
    <w:name w:val="FollowedHyperlink"/>
    <w:basedOn w:val="DefaultParagraphFont"/>
    <w:uiPriority w:val="99"/>
    <w:semiHidden/>
    <w:unhideWhenUsed/>
    <w:rsid w:val="00E41CB6"/>
    <w:rPr>
      <w:color w:val="auto"/>
      <w:u w:val="none"/>
    </w:rPr>
  </w:style>
  <w:style w:type="paragraph" w:customStyle="1" w:styleId="textbold">
    <w:name w:val="text bold"/>
    <w:basedOn w:val="Normal"/>
    <w:link w:val="Emphasis"/>
    <w:uiPriority w:val="7"/>
    <w:qFormat/>
    <w:rsid w:val="00E41CB6"/>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E41C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handbooks.com/view/10.1093/oxfordhb/9780190695545.001.0001/oxfordhb-9780190695545" TargetMode="External"/><Relationship Id="rId13" Type="http://schemas.openxmlformats.org/officeDocument/2006/relationships/hyperlink" Target="https://www.youtube.com/watch?v=6Af6b_wyiwI" TargetMode="External"/><Relationship Id="rId18" Type="http://schemas.openxmlformats.org/officeDocument/2006/relationships/hyperlink" Target="https://global.oup.com/academic/product/the-rise-of-the-rest-9780195170597"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fontTable" Target="fontTable.xml"/><Relationship Id="rId7" Type="http://schemas.openxmlformats.org/officeDocument/2006/relationships/hyperlink" Target="https://law.jrank.org/" TargetMode="External"/><Relationship Id="rId12" Type="http://schemas.openxmlformats.org/officeDocument/2006/relationships/hyperlink" Target="https://www.theguardian.com/environment/2020/mar/18/tip-of-the-iceberg-is-our-destruction-of-nature-responsible-for-covid-19-aoe" TargetMode="External"/><Relationship Id="rId17" Type="http://schemas.openxmlformats.org/officeDocument/2006/relationships/hyperlink" Target="https://global.oup.com/academic/product/the-golden-age-of-capitalism-9780198287414"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https://monthlyreview.org/1998/07/01/the-agrarian-origins-of-capitalism/" TargetMode="External"/><Relationship Id="rId20" Type="http://schemas.openxmlformats.org/officeDocument/2006/relationships/hyperlink" Target="https://monthlyreview.org/product/what_every_environmentalist_needs_to_know_about_capitalism/" TargetMode="External"/><Relationship Id="rId29" Type="http://schemas.openxmlformats.org/officeDocument/2006/relationships/hyperlink" Target="about:blank" TargetMode="External"/><Relationship Id="rId41"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law.jrank.org/pages/10554/Strike-Status.html" TargetMode="External"/><Relationship Id="rId11" Type="http://schemas.openxmlformats.org/officeDocument/2006/relationships/hyperlink" Target="https://climateandcapitalism.com/2020/03/11/capitalist-agriculture-and-covid-19-a-deadly-combination/"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https://books.google.ca/books?id=SgHuxQEACAAJ"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https://www.amazon.com/Wage-Labour-Capital-Value-Price-Profit/dp/0717804704" TargetMode="External"/><Relationship Id="rId19" Type="http://schemas.openxmlformats.org/officeDocument/2006/relationships/hyperlink" Target="https://foreignpolicy.com/2018/09/12/why-growth-cant-be-green/" TargetMode="External"/><Relationship Id="rId31" Type="http://schemas.openxmlformats.org/officeDocument/2006/relationships/hyperlink" Target="about:blank" TargetMode="External"/><Relationship Id="rId44"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s://onlinelibrary.wiley.com/doi/abs/10.1111/wusa.12021" TargetMode="External"/><Relationship Id="rId14" Type="http://schemas.openxmlformats.org/officeDocument/2006/relationships/hyperlink" Target="https://en.wikipedia.org/wiki/Karl_Polanyi"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12</Pages>
  <Words>9141</Words>
  <Characters>52106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Zohra Badawy</dc:creator>
  <cp:keywords>5.1.1</cp:keywords>
  <dc:description/>
  <cp:lastModifiedBy>Ayman Badawy</cp:lastModifiedBy>
  <cp:revision>2</cp:revision>
  <dcterms:created xsi:type="dcterms:W3CDTF">2021-10-29T20:07:00Z</dcterms:created>
  <dcterms:modified xsi:type="dcterms:W3CDTF">2021-10-29T20:42:00Z</dcterms:modified>
</cp:coreProperties>
</file>