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777AF" w14:textId="73931636" w:rsidR="003065DE" w:rsidRDefault="00195400" w:rsidP="00195400">
      <w:pPr>
        <w:pStyle w:val="Heading2"/>
      </w:pPr>
      <w:r>
        <w:t>1 – T FWK</w:t>
      </w:r>
    </w:p>
    <w:p w14:paraId="525BD213" w14:textId="77777777" w:rsidR="00195400" w:rsidRDefault="00195400" w:rsidP="00195400">
      <w:pPr>
        <w:pStyle w:val="Heading4"/>
      </w:pPr>
      <w:r w:rsidRPr="005E00BB">
        <w:t xml:space="preserve">Interpretation – the affirmative should </w:t>
      </w:r>
      <w:r>
        <w:t xml:space="preserve">defend a </w:t>
      </w:r>
      <w:r w:rsidRPr="005E00BB">
        <w:t>hypothetical enactment of a</w:t>
      </w:r>
      <w:r>
        <w:t xml:space="preserve"> topical</w:t>
      </w:r>
      <w:r w:rsidRPr="005E00BB">
        <w:t xml:space="preserve"> post-fiat policy action. To clarify, the affirmative must defend resolved:</w:t>
      </w:r>
      <w:r>
        <w:t xml:space="preserve"> “A just government ought to recognize the right of workers to strike” </w:t>
      </w:r>
    </w:p>
    <w:p w14:paraId="2796F8D9" w14:textId="77777777" w:rsidR="00195400" w:rsidRPr="005E00BB" w:rsidRDefault="00195400" w:rsidP="00195400">
      <w:pPr>
        <w:pStyle w:val="Heading4"/>
        <w:rPr>
          <w:rFonts w:eastAsia="Calibri" w:cs="Calibri"/>
        </w:rPr>
      </w:pPr>
      <w:r w:rsidRPr="005E00BB">
        <w:rPr>
          <w:rFonts w:cs="Calibri"/>
        </w:rPr>
        <w:t xml:space="preserve">[1] </w:t>
      </w:r>
      <w:r w:rsidRPr="005E00BB">
        <w:rPr>
          <w:rFonts w:eastAsia="Calibri" w:cs="Calibri"/>
        </w:rPr>
        <w:t xml:space="preserve">Resolved requires a policy </w:t>
      </w:r>
      <w:r w:rsidRPr="005E00BB">
        <w:rPr>
          <w:rFonts w:eastAsia="Calibri" w:cs="Calibri"/>
        </w:rPr>
        <w:tab/>
      </w:r>
    </w:p>
    <w:p w14:paraId="65D55D6B" w14:textId="77777777" w:rsidR="00195400" w:rsidRPr="005E00BB" w:rsidRDefault="00195400" w:rsidP="00195400">
      <w:pPr>
        <w:rPr>
          <w:rFonts w:eastAsia="Calibri"/>
          <w:bCs/>
        </w:rPr>
      </w:pPr>
      <w:r w:rsidRPr="005E00BB">
        <w:rPr>
          <w:rFonts w:eastAsia="Calibri"/>
          <w:b/>
          <w:sz w:val="26"/>
          <w:szCs w:val="26"/>
        </w:rPr>
        <w:t>Louisiana House 05</w:t>
      </w:r>
      <w:r w:rsidRPr="005E00BB">
        <w:rPr>
          <w:rFonts w:eastAsia="Calibri"/>
          <w:b/>
        </w:rPr>
        <w:t xml:space="preserve"> </w:t>
      </w:r>
      <w:r w:rsidRPr="005E00BB">
        <w:rPr>
          <w:rFonts w:eastAsia="Calibri"/>
        </w:rPr>
        <w:t xml:space="preserve">[3-8-2005, </w:t>
      </w:r>
      <w:r w:rsidRPr="005E00BB">
        <w:rPr>
          <w:rFonts w:eastAsia="Calibri"/>
          <w:color w:val="000000"/>
        </w:rPr>
        <w:t>http://house.louisiana.gov/house-glossary.htm</w:t>
      </w:r>
      <w:r w:rsidRPr="005E00BB">
        <w:rPr>
          <w:rFonts w:eastAsia="Calibri"/>
          <w:bCs/>
        </w:rPr>
        <w:t>]</w:t>
      </w:r>
    </w:p>
    <w:p w14:paraId="456DC1BD" w14:textId="77777777" w:rsidR="00195400" w:rsidRPr="005E00BB" w:rsidRDefault="00195400" w:rsidP="00195400">
      <w:pPr>
        <w:rPr>
          <w:rFonts w:eastAsia="Calibri"/>
        </w:rPr>
      </w:pPr>
      <w:r w:rsidRPr="005E00BB">
        <w:rPr>
          <w:rFonts w:eastAsia="Calibri"/>
          <w:b/>
          <w:highlight w:val="yellow"/>
          <w:u w:val="single"/>
          <w:shd w:val="clear" w:color="auto" w:fill="00FFFF"/>
        </w:rPr>
        <w:t>Resolution A legislative instrument</w:t>
      </w:r>
      <w:r w:rsidRPr="005E00BB">
        <w:rPr>
          <w:rFonts w:eastAsia="Calibri"/>
          <w:highlight w:val="yellow"/>
          <w:u w:val="single"/>
        </w:rPr>
        <w:t xml:space="preserve"> </w:t>
      </w:r>
      <w:r w:rsidRPr="005E00BB">
        <w:rPr>
          <w:rFonts w:eastAsia="Calibri"/>
          <w:sz w:val="12"/>
          <w:szCs w:val="12"/>
        </w:rPr>
        <w:t>that generally is</w:t>
      </w:r>
      <w:r w:rsidRPr="005E00BB">
        <w:rPr>
          <w:rFonts w:eastAsia="Calibri"/>
        </w:rPr>
        <w:t xml:space="preserve"> </w:t>
      </w:r>
      <w:r w:rsidRPr="005E00BB">
        <w:rPr>
          <w:rFonts w:eastAsia="Calibri"/>
          <w:b/>
          <w:highlight w:val="yellow"/>
          <w:u w:val="single"/>
          <w:shd w:val="clear" w:color="auto" w:fill="00FFFF"/>
        </w:rPr>
        <w:t>used for</w:t>
      </w:r>
      <w:r w:rsidRPr="005E00BB">
        <w:rPr>
          <w:rFonts w:eastAsia="Calibri"/>
          <w:highlight w:val="yellow"/>
        </w:rPr>
        <w:t xml:space="preserve"> </w:t>
      </w:r>
      <w:r w:rsidRPr="005E00BB">
        <w:rPr>
          <w:rFonts w:eastAsia="Calibri"/>
          <w:sz w:val="12"/>
          <w:szCs w:val="12"/>
        </w:rPr>
        <w:t xml:space="preserve">making </w:t>
      </w:r>
      <w:proofErr w:type="gramStart"/>
      <w:r w:rsidRPr="005E00BB">
        <w:rPr>
          <w:rFonts w:eastAsia="Calibri"/>
          <w:sz w:val="12"/>
          <w:szCs w:val="12"/>
        </w:rPr>
        <w:t>declarations,</w:t>
      </w:r>
      <w:r w:rsidRPr="005E00BB">
        <w:rPr>
          <w:rFonts w:eastAsia="Calibri"/>
        </w:rPr>
        <w:t xml:space="preserve">  </w:t>
      </w:r>
      <w:r w:rsidRPr="005E00BB">
        <w:rPr>
          <w:rFonts w:eastAsia="Calibri"/>
          <w:b/>
          <w:highlight w:val="yellow"/>
          <w:u w:val="single"/>
          <w:shd w:val="clear" w:color="auto" w:fill="00FFFF"/>
        </w:rPr>
        <w:t>stating</w:t>
      </w:r>
      <w:proofErr w:type="gramEnd"/>
      <w:r w:rsidRPr="005E00BB">
        <w:rPr>
          <w:rFonts w:eastAsia="Calibri"/>
          <w:b/>
          <w:highlight w:val="yellow"/>
          <w:u w:val="single"/>
          <w:shd w:val="clear" w:color="auto" w:fill="00FFFF"/>
        </w:rPr>
        <w:t xml:space="preserve"> policies</w:t>
      </w:r>
      <w:r w:rsidRPr="005E00BB">
        <w:rPr>
          <w:rFonts w:eastAsia="Calibri"/>
          <w:b/>
        </w:rPr>
        <w:t>,</w:t>
      </w:r>
      <w:r w:rsidRPr="005E00BB">
        <w:rPr>
          <w:rFonts w:eastAsia="Calibri"/>
        </w:rPr>
        <w:t xml:space="preserve"> </w:t>
      </w:r>
      <w:r w:rsidRPr="005E00BB">
        <w:rPr>
          <w:rFonts w:eastAsia="Calibri"/>
          <w:sz w:val="12"/>
          <w:szCs w:val="12"/>
        </w:rPr>
        <w:t>and making decisions where some other form is not  required. A bill includes the constitutionally required enacting clause</w:t>
      </w:r>
      <w:r w:rsidRPr="005E00BB">
        <w:rPr>
          <w:rFonts w:eastAsia="Calibri"/>
        </w:rPr>
        <w:t xml:space="preserve">; </w:t>
      </w:r>
      <w:proofErr w:type="gramStart"/>
      <w:r w:rsidRPr="005E00BB">
        <w:rPr>
          <w:rFonts w:eastAsia="Calibri"/>
          <w:b/>
          <w:u w:val="single"/>
        </w:rPr>
        <w:t>a  resolution</w:t>
      </w:r>
      <w:proofErr w:type="gramEnd"/>
      <w:r w:rsidRPr="005E00BB">
        <w:rPr>
          <w:rFonts w:eastAsia="Calibri"/>
          <w:b/>
          <w:u w:val="single"/>
        </w:rPr>
        <w:t xml:space="preserve"> </w:t>
      </w:r>
      <w:r w:rsidRPr="005E00BB">
        <w:rPr>
          <w:rFonts w:eastAsia="Calibri"/>
          <w:b/>
          <w:highlight w:val="yellow"/>
          <w:u w:val="single"/>
          <w:shd w:val="clear" w:color="auto" w:fill="00FFFF"/>
        </w:rPr>
        <w:t>uses the term "resolved".</w:t>
      </w:r>
      <w:r w:rsidRPr="005E00BB">
        <w:rPr>
          <w:rFonts w:eastAsia="Calibri"/>
          <w:highlight w:val="yellow"/>
        </w:rPr>
        <w:t xml:space="preserve"> </w:t>
      </w:r>
      <w:r w:rsidRPr="005E00BB">
        <w:rPr>
          <w:rFonts w:eastAsia="Calibri"/>
          <w:sz w:val="12"/>
          <w:szCs w:val="12"/>
        </w:rPr>
        <w:t xml:space="preserve">Not subject to a time limit </w:t>
      </w:r>
      <w:proofErr w:type="gramStart"/>
      <w:r w:rsidRPr="005E00BB">
        <w:rPr>
          <w:rFonts w:eastAsia="Calibri"/>
          <w:sz w:val="12"/>
          <w:szCs w:val="12"/>
        </w:rPr>
        <w:t>for  introduction</w:t>
      </w:r>
      <w:proofErr w:type="gramEnd"/>
      <w:r w:rsidRPr="005E00BB">
        <w:rPr>
          <w:rFonts w:eastAsia="Calibri"/>
          <w:sz w:val="12"/>
          <w:szCs w:val="12"/>
        </w:rPr>
        <w:t xml:space="preserve"> nor to governor's veto. </w:t>
      </w:r>
      <w:proofErr w:type="gramStart"/>
      <w:r w:rsidRPr="005E00BB">
        <w:rPr>
          <w:rFonts w:eastAsia="Calibri"/>
          <w:sz w:val="12"/>
          <w:szCs w:val="12"/>
        </w:rPr>
        <w:t>( Const.</w:t>
      </w:r>
      <w:proofErr w:type="gramEnd"/>
      <w:r w:rsidRPr="005E00BB">
        <w:rPr>
          <w:rFonts w:eastAsia="Calibri"/>
          <w:sz w:val="12"/>
          <w:szCs w:val="12"/>
        </w:rPr>
        <w:t xml:space="preserve"> Art. III, §17(B) and House  Rules 8.11 , 13.1 , 6.8 , and 7.4)</w:t>
      </w:r>
    </w:p>
    <w:p w14:paraId="1EAE50C5" w14:textId="77777777" w:rsidR="00195400" w:rsidRPr="005E00BB" w:rsidRDefault="00195400" w:rsidP="00195400">
      <w:pPr>
        <w:pStyle w:val="Heading4"/>
        <w:rPr>
          <w:rFonts w:cs="Calibri"/>
        </w:rPr>
      </w:pPr>
      <w:r w:rsidRPr="005E00BB">
        <w:rPr>
          <w:rFonts w:cs="Calibri"/>
        </w:rPr>
        <w:t xml:space="preserve">[2] Ought </w:t>
      </w:r>
      <w:proofErr w:type="gramStart"/>
      <w:r w:rsidRPr="005E00BB">
        <w:rPr>
          <w:rFonts w:cs="Calibri"/>
        </w:rPr>
        <w:t>refers</w:t>
      </w:r>
      <w:proofErr w:type="gramEnd"/>
      <w:r w:rsidRPr="005E00BB">
        <w:rPr>
          <w:rFonts w:cs="Calibri"/>
        </w:rPr>
        <w:t xml:space="preserve"> to a legal relationship between an empirical condition and some legally mandated consequence. KELSEN:</w:t>
      </w:r>
    </w:p>
    <w:p w14:paraId="205D58A1" w14:textId="77777777" w:rsidR="00195400" w:rsidRPr="005E00BB" w:rsidRDefault="00195400" w:rsidP="00195400">
      <w:r w:rsidRPr="005E00BB">
        <w:t xml:space="preserve">Pure Theory of Law, Hans </w:t>
      </w:r>
      <w:proofErr w:type="spellStart"/>
      <w:r w:rsidRPr="005E00BB">
        <w:t>Kelsen</w:t>
      </w:r>
      <w:proofErr w:type="spellEnd"/>
      <w:r w:rsidRPr="005E00BB">
        <w:t>, 1934</w:t>
      </w:r>
    </w:p>
    <w:p w14:paraId="381DE1C5" w14:textId="77777777" w:rsidR="00195400" w:rsidRPr="005E00BB" w:rsidRDefault="00195400" w:rsidP="00195400">
      <w:pPr>
        <w:tabs>
          <w:tab w:val="left" w:pos="1440"/>
        </w:tabs>
        <w:ind w:right="450"/>
        <w:rPr>
          <w:rStyle w:val="LinedDown"/>
          <w:rFonts w:cs="Calibri"/>
        </w:rPr>
      </w:pPr>
      <w:r w:rsidRPr="005E00BB">
        <w:rPr>
          <w:rStyle w:val="LinedDown"/>
          <w:rFonts w:cs="Calibri"/>
        </w:rPr>
        <w:t xml:space="preserve">Both cases </w:t>
      </w:r>
      <w:proofErr w:type="gramStart"/>
      <w:r w:rsidRPr="005E00BB">
        <w:rPr>
          <w:rStyle w:val="LinedDown"/>
          <w:rFonts w:cs="Calibri"/>
        </w:rPr>
        <w:t>involve simply</w:t>
      </w:r>
      <w:proofErr w:type="gramEnd"/>
      <w:r w:rsidRPr="005E00BB">
        <w:rPr>
          <w:rStyle w:val="LinedDown"/>
          <w:rFonts w:cs="Calibri"/>
        </w:rPr>
        <w:t xml:space="preserve"> the expression of a functional connection of elements, the connection specific to the respective system—here nature, there the law. </w:t>
      </w:r>
      <w:proofErr w:type="gramStart"/>
      <w:r w:rsidRPr="005E00BB">
        <w:rPr>
          <w:rStyle w:val="LinedDown"/>
          <w:rFonts w:cs="Calibri"/>
        </w:rPr>
        <w:t>In particular, even</w:t>
      </w:r>
      <w:proofErr w:type="gramEnd"/>
      <w:r w:rsidRPr="005E00BB">
        <w:rPr>
          <w:rStyle w:val="LinedDown"/>
          <w:rFonts w:cs="Calibri"/>
        </w:rPr>
        <w:t xml:space="preserve"> causality represents only a functional connection when one frees it of the </w:t>
      </w:r>
      <w:proofErr w:type="spellStart"/>
      <w:r w:rsidRPr="005E00BB">
        <w:rPr>
          <w:rStyle w:val="LinedDown"/>
          <w:rFonts w:cs="Calibri"/>
        </w:rPr>
        <w:t>metaphysico</w:t>
      </w:r>
      <w:proofErr w:type="spellEnd"/>
      <w:r w:rsidRPr="005E00BB">
        <w:rPr>
          <w:rStyle w:val="LinedDown"/>
          <w:rFonts w:cs="Calibri"/>
        </w:rPr>
        <w:t>-magical sense originally attached to it by man, still entirely animistic and imagining in the cause some secret force creating, out of itself, the effect. A causal principle thus purified can never be dispensed with in the natural sciences, for what is manifest in the principle is simply the postulate of the intelligibility of nature, a postulate that can be approximated only by linking the material facts given to our cognition. Laws of nature say: ‘if A is, then £ must be.’ Positive laws say: ‘if A is, then B ought to be.’ And neither the laws of nature nor positive laws have said anything thereby about the moral or political value of the connection between A and B. The</w:t>
      </w:r>
      <w:r w:rsidRPr="005E00BB">
        <w:rPr>
          <w:sz w:val="12"/>
        </w:rPr>
        <w:t xml:space="preserve"> ‘</w:t>
      </w:r>
      <w:r w:rsidRPr="005E00BB">
        <w:rPr>
          <w:rStyle w:val="Carded"/>
          <w:rFonts w:cs="Calibri"/>
          <w:highlight w:val="yellow"/>
        </w:rPr>
        <w:t xml:space="preserve">ought’ </w:t>
      </w:r>
      <w:proofErr w:type="gramStart"/>
      <w:r w:rsidRPr="005E00BB">
        <w:rPr>
          <w:rStyle w:val="Carded"/>
          <w:rFonts w:cs="Calibri"/>
          <w:highlight w:val="yellow"/>
        </w:rPr>
        <w:t>designates</w:t>
      </w:r>
      <w:proofErr w:type="gramEnd"/>
      <w:r w:rsidRPr="005E00BB">
        <w:rPr>
          <w:rStyle w:val="Carded"/>
          <w:rFonts w:cs="Calibri"/>
          <w:highlight w:val="yellow"/>
        </w:rPr>
        <w:t xml:space="preserve"> a</w:t>
      </w:r>
      <w:r w:rsidRPr="005E00BB">
        <w:rPr>
          <w:rStyle w:val="StyleUnderline"/>
        </w:rPr>
        <w:t xml:space="preserve"> </w:t>
      </w:r>
      <w:r w:rsidRPr="005E00BB">
        <w:rPr>
          <w:rStyle w:val="LinedDown"/>
          <w:rFonts w:cs="Calibri"/>
        </w:rPr>
        <w:t>relative a priori</w:t>
      </w:r>
      <w:r w:rsidRPr="005E00BB">
        <w:rPr>
          <w:sz w:val="12"/>
        </w:rPr>
        <w:t xml:space="preserve"> </w:t>
      </w:r>
      <w:r w:rsidRPr="005E00BB">
        <w:rPr>
          <w:rStyle w:val="Carded"/>
          <w:rFonts w:cs="Calibri"/>
          <w:highlight w:val="yellow"/>
        </w:rPr>
        <w:t>category for comprehending empirical legal</w:t>
      </w:r>
      <w:r w:rsidRPr="005E00BB">
        <w:rPr>
          <w:sz w:val="12"/>
        </w:rPr>
        <w:t xml:space="preserve"> </w:t>
      </w:r>
      <w:r w:rsidRPr="005E00BB">
        <w:rPr>
          <w:rStyle w:val="LinedDown"/>
          <w:rFonts w:cs="Calibri"/>
        </w:rPr>
        <w:t>(p.25)</w:t>
      </w:r>
      <w:r w:rsidRPr="005E00BB">
        <w:rPr>
          <w:sz w:val="12"/>
        </w:rPr>
        <w:t xml:space="preserve"> </w:t>
      </w:r>
      <w:r w:rsidRPr="005E00BB">
        <w:rPr>
          <w:rStyle w:val="Carded"/>
          <w:rFonts w:cs="Calibri"/>
          <w:highlight w:val="yellow"/>
        </w:rPr>
        <w:t>data</w:t>
      </w:r>
      <w:r w:rsidRPr="005E00BB">
        <w:rPr>
          <w:sz w:val="12"/>
        </w:rPr>
        <w:t xml:space="preserve">. </w:t>
      </w:r>
      <w:r w:rsidRPr="005E00BB">
        <w:rPr>
          <w:rStyle w:val="LinedDown"/>
          <w:rFonts w:cs="Calibri"/>
        </w:rPr>
        <w:t>In this</w:t>
      </w:r>
      <w:r w:rsidRPr="005E00BB">
        <w:rPr>
          <w:sz w:val="12"/>
        </w:rPr>
        <w:t xml:space="preserve"> </w:t>
      </w:r>
      <w:r w:rsidRPr="005E00BB">
        <w:rPr>
          <w:rStyle w:val="LinedDown"/>
          <w:rFonts w:cs="Calibri"/>
        </w:rPr>
        <w:t>respect</w:t>
      </w:r>
      <w:r w:rsidRPr="005E00BB">
        <w:rPr>
          <w:sz w:val="12"/>
        </w:rPr>
        <w:t xml:space="preserve">, </w:t>
      </w:r>
      <w:r w:rsidRPr="005E00BB">
        <w:rPr>
          <w:rStyle w:val="Carded"/>
          <w:rFonts w:cs="Calibri"/>
          <w:highlight w:val="yellow"/>
        </w:rPr>
        <w:t xml:space="preserve">the ‘ought’ </w:t>
      </w:r>
      <w:proofErr w:type="gramStart"/>
      <w:r w:rsidRPr="005E00BB">
        <w:rPr>
          <w:rStyle w:val="Carded"/>
          <w:rFonts w:cs="Calibri"/>
          <w:highlight w:val="yellow"/>
        </w:rPr>
        <w:t>is</w:t>
      </w:r>
      <w:proofErr w:type="gramEnd"/>
      <w:r w:rsidRPr="005E00BB">
        <w:rPr>
          <w:rStyle w:val="StyleUnderline"/>
        </w:rPr>
        <w:t xml:space="preserve"> </w:t>
      </w:r>
      <w:r w:rsidRPr="005E00BB">
        <w:rPr>
          <w:rStyle w:val="LinedDown"/>
          <w:rFonts w:cs="Calibri"/>
        </w:rPr>
        <w:t>indispensable, lest</w:t>
      </w:r>
      <w:r w:rsidRPr="005E00BB">
        <w:rPr>
          <w:sz w:val="12"/>
        </w:rPr>
        <w:t xml:space="preserve"> </w:t>
      </w:r>
      <w:r w:rsidRPr="005E00BB">
        <w:rPr>
          <w:rStyle w:val="Carded"/>
          <w:rFonts w:cs="Calibri"/>
          <w:highlight w:val="yellow"/>
        </w:rPr>
        <w:t>the specific way in which the positive law connects material</w:t>
      </w:r>
      <w:r w:rsidRPr="005E00BB">
        <w:rPr>
          <w:sz w:val="12"/>
        </w:rPr>
        <w:t xml:space="preserve"> </w:t>
      </w:r>
      <w:r w:rsidRPr="005E00BB">
        <w:rPr>
          <w:rStyle w:val="StyleUnderline"/>
          <w:highlight w:val="yellow"/>
        </w:rPr>
        <w:t>facts with one another</w:t>
      </w:r>
      <w:r w:rsidRPr="005E00BB">
        <w:rPr>
          <w:rStyle w:val="LinedDown"/>
          <w:rFonts w:cs="Calibri"/>
        </w:rPr>
        <w:t xml:space="preserve"> not be comprehended or expressed at all. For it is obvious that this connection is not the connection of cause and effect. It is not as the effect of a cause that punishment is set for a delict; rather, the legislator establishes between these two material facts, delict and punishment, a linkage that is completely different from causality. Completely different, but just as inviolable. For in the system of the law, that is, owing to the law, punishment follows always and without exception from the delict, even if, in the system of nature, punishment may fail to materialize for one reason or another. Where punishment does materialize, it need not occur as an effect of the delict, functioning as cause; it can have entirely different causes, even if, indeed, the delict has not taken place at all. </w:t>
      </w:r>
    </w:p>
    <w:p w14:paraId="6D6B0EC4" w14:textId="77777777" w:rsidR="00195400" w:rsidRDefault="00195400" w:rsidP="00195400">
      <w:pPr>
        <w:pStyle w:val="Heading4"/>
      </w:pPr>
      <w:r>
        <w:lastRenderedPageBreak/>
        <w:t xml:space="preserve">Violation: They don’t (elaborate) </w:t>
      </w:r>
    </w:p>
    <w:p w14:paraId="3F226AFE" w14:textId="77777777" w:rsidR="00195400" w:rsidRDefault="00195400" w:rsidP="00195400">
      <w:pPr>
        <w:pStyle w:val="Heading4"/>
      </w:pPr>
      <w:r>
        <w:t xml:space="preserve">Vote neg: </w:t>
      </w:r>
    </w:p>
    <w:p w14:paraId="266F5A6E" w14:textId="3FAD25CA" w:rsidR="00195400" w:rsidRDefault="00195400" w:rsidP="00195400">
      <w:pPr>
        <w:pStyle w:val="Heading4"/>
      </w:pPr>
      <w:r>
        <w:t>[</w:t>
      </w:r>
      <w:r>
        <w:t>1</w:t>
      </w:r>
      <w:r>
        <w:t xml:space="preserve">] Clash – I don’t have prep specific to their non-T </w:t>
      </w:r>
      <w:proofErr w:type="spellStart"/>
      <w:r>
        <w:t>aff</w:t>
      </w:r>
      <w:proofErr w:type="spellEnd"/>
      <w:r>
        <w:t xml:space="preserve"> to generate in depth clash – they can leverage their specific knowledge of their </w:t>
      </w:r>
      <w:proofErr w:type="spellStart"/>
      <w:r>
        <w:t>aff</w:t>
      </w:r>
      <w:proofErr w:type="spellEnd"/>
      <w:r>
        <w:t xml:space="preserve"> to always frame out generics and use their extensive frontlines to crush any pre round prep I generated, magnified by the fact that I can only prep the </w:t>
      </w:r>
      <w:proofErr w:type="spellStart"/>
      <w:r>
        <w:t>rez</w:t>
      </w:r>
      <w:proofErr w:type="spellEnd"/>
      <w:r>
        <w:t xml:space="preserve"> o/w [a] Education since </w:t>
      </w:r>
      <w:proofErr w:type="spellStart"/>
      <w:r>
        <w:t>arg</w:t>
      </w:r>
      <w:proofErr w:type="spellEnd"/>
      <w:r>
        <w:t xml:space="preserve"> interaction is the only specific way we learn in debate, B] Advocacy Skills - turns their </w:t>
      </w:r>
      <w:proofErr w:type="spellStart"/>
      <w:r>
        <w:t>aff</w:t>
      </w:r>
      <w:proofErr w:type="spellEnd"/>
      <w:r>
        <w:t xml:space="preserve"> scholarship – the only way to create change in the real world is by being able to make advocacies and engage in them– allowing clash forces people to actually consider your claims and forces good engagement </w:t>
      </w:r>
    </w:p>
    <w:p w14:paraId="57DB3A72" w14:textId="246C2D5C" w:rsidR="00195400" w:rsidRDefault="00195400" w:rsidP="0056723F">
      <w:pPr>
        <w:pStyle w:val="Heading4"/>
      </w:pPr>
      <w:r>
        <w:t xml:space="preserve">Reject clash bad – they purposely read their </w:t>
      </w:r>
      <w:proofErr w:type="spellStart"/>
      <w:r>
        <w:t>aff</w:t>
      </w:r>
      <w:proofErr w:type="spellEnd"/>
      <w:r>
        <w:t xml:space="preserve"> in a competitive activity that assumes clash </w:t>
      </w:r>
    </w:p>
    <w:p w14:paraId="03A4B24B" w14:textId="6514DE96" w:rsidR="00195400" w:rsidRDefault="00195400" w:rsidP="0056723F">
      <w:pPr>
        <w:pStyle w:val="Heading4"/>
      </w:pPr>
      <w:r>
        <w:t>[</w:t>
      </w:r>
      <w:r>
        <w:t>2</w:t>
      </w:r>
      <w:r>
        <w:t xml:space="preserve">] State Education – debate is a unique forum in which we can learn the most out of all spaces about the state, even if the state is bad, using the state and talking about it allows us to understand how levels of power and how the state functions – that turns the </w:t>
      </w:r>
      <w:proofErr w:type="spellStart"/>
      <w:r>
        <w:t>aff</w:t>
      </w:r>
      <w:proofErr w:type="spellEnd"/>
      <w:r>
        <w:t xml:space="preserve"> – in order to engage in your method and challenge the state we need to understand how it operates – also takes out any T violent arguments </w:t>
      </w:r>
    </w:p>
    <w:p w14:paraId="6058A9EE" w14:textId="1D131B2B" w:rsidR="00195400" w:rsidRDefault="00195400" w:rsidP="00195400">
      <w:pPr>
        <w:pStyle w:val="Heading4"/>
      </w:pPr>
      <w:r>
        <w:t>[</w:t>
      </w:r>
      <w:r>
        <w:t>3</w:t>
      </w:r>
      <w:r>
        <w:t xml:space="preserve">] Limits – absent the </w:t>
      </w:r>
      <w:proofErr w:type="spellStart"/>
      <w:r>
        <w:t>rez</w:t>
      </w:r>
      <w:proofErr w:type="spellEnd"/>
      <w:r>
        <w:t xml:space="preserve"> the </w:t>
      </w:r>
      <w:proofErr w:type="spellStart"/>
      <w:r>
        <w:t>aff</w:t>
      </w:r>
      <w:proofErr w:type="spellEnd"/>
      <w:r>
        <w:t xml:space="preserve"> could be anything which makes infinite </w:t>
      </w:r>
      <w:proofErr w:type="spellStart"/>
      <w:r>
        <w:t>affs</w:t>
      </w:r>
      <w:proofErr w:type="spellEnd"/>
      <w:r>
        <w:t xml:space="preserve">. That destroys fairness – their abuse is supercharged by two things. A] they literally have infinite prep since the 2-month topic reset doesn’t apply and B] they can cherry pick their </w:t>
      </w:r>
      <w:proofErr w:type="spellStart"/>
      <w:r>
        <w:t>aff</w:t>
      </w:r>
      <w:proofErr w:type="spellEnd"/>
      <w:r>
        <w:t xml:space="preserve"> to be something trivially true like racism bad which I can’t substantively deny.</w:t>
      </w:r>
    </w:p>
    <w:p w14:paraId="447C02A0" w14:textId="2DBD0AEB" w:rsidR="00195400" w:rsidRDefault="00E15A79" w:rsidP="00195400">
      <w:pPr>
        <w:pStyle w:val="Heading4"/>
      </w:pPr>
      <w:r>
        <w:t>[4] Switch Side Debate</w:t>
      </w:r>
    </w:p>
    <w:p w14:paraId="4858AA5E" w14:textId="78DF8E35" w:rsidR="00E15A79" w:rsidRDefault="00E15A79" w:rsidP="00E15A79">
      <w:pPr>
        <w:pStyle w:val="Heading4"/>
      </w:pPr>
      <w:r>
        <w:t xml:space="preserve">[5] Accessibility – non topical </w:t>
      </w:r>
      <w:proofErr w:type="spellStart"/>
      <w:r>
        <w:t>affs</w:t>
      </w:r>
      <w:proofErr w:type="spellEnd"/>
      <w:r>
        <w:t xml:space="preserve"> push people out of the debate space, especially novices – they’re unpredictable &amp; also destroy political debate – means </w:t>
      </w:r>
    </w:p>
    <w:p w14:paraId="335F8E33" w14:textId="77777777" w:rsidR="00E15A79" w:rsidRPr="00E15A79" w:rsidRDefault="00E15A79" w:rsidP="00E15A79"/>
    <w:p w14:paraId="647D94EE" w14:textId="77777777" w:rsidR="00195400" w:rsidRDefault="00195400" w:rsidP="00195400">
      <w:pPr>
        <w:pStyle w:val="Heading4"/>
      </w:pPr>
      <w:r>
        <w:t xml:space="preserve">Framing issues: </w:t>
      </w:r>
    </w:p>
    <w:p w14:paraId="73592FEA" w14:textId="5D976790" w:rsidR="00195400" w:rsidRDefault="00195400" w:rsidP="00195400">
      <w:pPr>
        <w:pStyle w:val="Heading4"/>
      </w:pPr>
      <w:r>
        <w:t>[</w:t>
      </w:r>
      <w:r>
        <w:t>1</w:t>
      </w:r>
      <w:r>
        <w:t xml:space="preserve">] Fairness o/w </w:t>
      </w:r>
      <w:r>
        <w:t>–</w:t>
      </w:r>
      <w:r>
        <w:t xml:space="preserve"> </w:t>
      </w:r>
    </w:p>
    <w:p w14:paraId="365202B4" w14:textId="77777777" w:rsidR="00195400" w:rsidRDefault="00195400" w:rsidP="00195400">
      <w:pPr>
        <w:pStyle w:val="Heading4"/>
      </w:pPr>
      <w:r>
        <w:t xml:space="preserve">a] testing – you can’t evaluate their </w:t>
      </w:r>
      <w:proofErr w:type="spellStart"/>
      <w:r>
        <w:t>args</w:t>
      </w:r>
      <w:proofErr w:type="spellEnd"/>
      <w:r>
        <w:t xml:space="preserve"> because the round was skewed – if they have 10 minutes to win their </w:t>
      </w:r>
      <w:proofErr w:type="spellStart"/>
      <w:r>
        <w:t>aff</w:t>
      </w:r>
      <w:proofErr w:type="spellEnd"/>
      <w:r>
        <w:t xml:space="preserve"> or fairness bad and I have 1 for the opposite they will win </w:t>
      </w:r>
      <w:proofErr w:type="gramStart"/>
      <w:r>
        <w:t>–  proves</w:t>
      </w:r>
      <w:proofErr w:type="gramEnd"/>
      <w:r>
        <w:t xml:space="preserve"> fairness is good even under their method of (insert their ROB thing) </w:t>
      </w:r>
    </w:p>
    <w:p w14:paraId="656304FE" w14:textId="77777777" w:rsidR="00195400" w:rsidRDefault="00195400" w:rsidP="00195400">
      <w:pPr>
        <w:pStyle w:val="Heading4"/>
      </w:pPr>
      <w:r>
        <w:t xml:space="preserve">b] they concede its authority via speech times and tournament procedure </w:t>
      </w:r>
    </w:p>
    <w:p w14:paraId="0EA665AC" w14:textId="20973F45" w:rsidR="00195400" w:rsidRDefault="00195400" w:rsidP="00195400">
      <w:pPr>
        <w:pStyle w:val="Heading4"/>
      </w:pPr>
      <w:r>
        <w:t xml:space="preserve">c] Ballot Proximity – voting </w:t>
      </w:r>
      <w:proofErr w:type="spellStart"/>
      <w:r>
        <w:t>aff</w:t>
      </w:r>
      <w:proofErr w:type="spellEnd"/>
      <w:r>
        <w:t xml:space="preserve"> </w:t>
      </w:r>
      <w:proofErr w:type="spellStart"/>
      <w:proofErr w:type="gramStart"/>
      <w:r>
        <w:t>wont</w:t>
      </w:r>
      <w:proofErr w:type="spellEnd"/>
      <w:proofErr w:type="gramEnd"/>
      <w:r>
        <w:t xml:space="preserve"> solve all of (insert what they want to solve), but its unique to being able to solve fairness </w:t>
      </w:r>
    </w:p>
    <w:p w14:paraId="40C76260" w14:textId="033E78A1" w:rsidR="00195400" w:rsidRDefault="00195400" w:rsidP="00195400">
      <w:pPr>
        <w:pStyle w:val="Heading4"/>
      </w:pPr>
      <w:r>
        <w:t xml:space="preserve">[d] all your arguments assume they will </w:t>
      </w:r>
      <w:proofErr w:type="gramStart"/>
      <w:r>
        <w:t>evaluated</w:t>
      </w:r>
      <w:proofErr w:type="gramEnd"/>
      <w:r>
        <w:t xml:space="preserve"> by the judge fairly, saying unfairness good is just saying to not evaluate your </w:t>
      </w:r>
      <w:proofErr w:type="spellStart"/>
      <w:r>
        <w:t>args</w:t>
      </w:r>
      <w:proofErr w:type="spellEnd"/>
      <w:r>
        <w:t xml:space="preserve"> </w:t>
      </w:r>
    </w:p>
    <w:p w14:paraId="3C15D6A4" w14:textId="77777777" w:rsidR="00195400" w:rsidRDefault="00195400" w:rsidP="00195400"/>
    <w:p w14:paraId="31F33DE1" w14:textId="77777777" w:rsidR="00195400" w:rsidRDefault="00195400" w:rsidP="00195400">
      <w:pPr>
        <w:pStyle w:val="Heading4"/>
      </w:pPr>
      <w:r w:rsidRPr="004B52D5">
        <w:lastRenderedPageBreak/>
        <w:t>[</w:t>
      </w:r>
      <w:r>
        <w:t>2</w:t>
      </w:r>
      <w:r w:rsidRPr="004B52D5">
        <w:t>]</w:t>
      </w:r>
      <w:r>
        <w:t xml:space="preserve"> Vote on education – </w:t>
      </w:r>
    </w:p>
    <w:p w14:paraId="31A08812" w14:textId="77777777" w:rsidR="00195400" w:rsidRDefault="00195400" w:rsidP="00195400">
      <w:pPr>
        <w:pStyle w:val="Heading4"/>
      </w:pPr>
      <w:r>
        <w:t xml:space="preserve">[a] it’s the only terminal impact to debate that matters after the round o/w on portability </w:t>
      </w:r>
    </w:p>
    <w:p w14:paraId="2CD81C48" w14:textId="5B99AD77" w:rsidR="00195400" w:rsidRDefault="00195400" w:rsidP="00195400">
      <w:pPr>
        <w:pStyle w:val="Heading4"/>
      </w:pPr>
      <w:r>
        <w:t xml:space="preserve">[b] its uniquely key to being able to challenge (insert what they want to solve) it’s the only way to know how and what we should be doing </w:t>
      </w:r>
    </w:p>
    <w:p w14:paraId="79C1D3AA" w14:textId="77777777" w:rsidR="00195400" w:rsidRDefault="00195400" w:rsidP="00195400"/>
    <w:p w14:paraId="1BE214F9" w14:textId="30C2AD02" w:rsidR="00195400" w:rsidRDefault="00195400" w:rsidP="00195400">
      <w:pPr>
        <w:pStyle w:val="Heading4"/>
        <w:rPr>
          <w:rFonts w:cs="Calibri"/>
        </w:rPr>
      </w:pPr>
      <w:r>
        <w:t>[</w:t>
      </w:r>
      <w:r>
        <w:t>3</w:t>
      </w:r>
      <w:r>
        <w:t xml:space="preserve">] </w:t>
      </w:r>
      <w:r>
        <w:rPr>
          <w:rFonts w:cs="Calibri"/>
        </w:rPr>
        <w:t xml:space="preserve">Prefer competing interpretations, reasonability is arbitrary and encourages judge intervention which can moot the entirety of 1ac or 1nc speeches. </w:t>
      </w:r>
    </w:p>
    <w:p w14:paraId="4B4B63CE" w14:textId="77777777" w:rsidR="00195400" w:rsidRPr="009F14EC" w:rsidRDefault="00195400" w:rsidP="00195400"/>
    <w:p w14:paraId="2640BD64" w14:textId="76658343" w:rsidR="00195400" w:rsidRDefault="00195400" w:rsidP="00195400">
      <w:pPr>
        <w:pStyle w:val="Heading4"/>
      </w:pPr>
      <w:r>
        <w:t>[</w:t>
      </w:r>
      <w:r>
        <w:t>4</w:t>
      </w:r>
      <w:r>
        <w:t xml:space="preserve">] Drop the debater – a] to deter future abuse and b] drop the </w:t>
      </w:r>
      <w:proofErr w:type="spellStart"/>
      <w:r>
        <w:t>arg</w:t>
      </w:r>
      <w:proofErr w:type="spellEnd"/>
      <w:r>
        <w:t xml:space="preserve"> on T is functionally the same</w:t>
      </w:r>
    </w:p>
    <w:p w14:paraId="1CAE59DB" w14:textId="77777777" w:rsidR="00195400" w:rsidRPr="009F14EC" w:rsidRDefault="00195400" w:rsidP="00195400"/>
    <w:p w14:paraId="49BE34B1" w14:textId="77777777" w:rsidR="00195400" w:rsidRDefault="00195400" w:rsidP="00195400">
      <w:pPr>
        <w:pStyle w:val="Heading4"/>
      </w:pPr>
      <w:r>
        <w:t>[</w:t>
      </w:r>
      <w:r>
        <w:t>5</w:t>
      </w:r>
      <w:r>
        <w:t xml:space="preserve">] No RVI –  </w:t>
      </w:r>
    </w:p>
    <w:p w14:paraId="0898A429" w14:textId="77777777" w:rsidR="00195400" w:rsidRDefault="00195400" w:rsidP="00195400">
      <w:pPr>
        <w:pStyle w:val="Heading4"/>
      </w:pPr>
      <w:r>
        <w:t xml:space="preserve">a] logic – I’m fair vote for me makes no sense and outweighs because all </w:t>
      </w:r>
      <w:proofErr w:type="spellStart"/>
      <w:r>
        <w:t>args</w:t>
      </w:r>
      <w:proofErr w:type="spellEnd"/>
      <w:r>
        <w:t xml:space="preserve"> must be logical</w:t>
      </w:r>
    </w:p>
    <w:p w14:paraId="67B9E6B2" w14:textId="62DE6819" w:rsidR="00195400" w:rsidRDefault="00195400" w:rsidP="00195400">
      <w:pPr>
        <w:pStyle w:val="Heading4"/>
      </w:pPr>
      <w:r>
        <w:t xml:space="preserve">b] baiting – </w:t>
      </w:r>
      <w:proofErr w:type="spellStart"/>
      <w:r>
        <w:t>rvis</w:t>
      </w:r>
      <w:proofErr w:type="spellEnd"/>
      <w:r>
        <w:t xml:space="preserve"> incentivize abuse to win on theory </w:t>
      </w:r>
    </w:p>
    <w:p w14:paraId="2ECE1E25" w14:textId="13CFD525" w:rsidR="00195400" w:rsidRPr="00195400" w:rsidRDefault="00195400" w:rsidP="00195400">
      <w:r>
        <w:t xml:space="preserve">c] </w:t>
      </w:r>
      <w:proofErr w:type="gramStart"/>
      <w:r>
        <w:t>their</w:t>
      </w:r>
      <w:proofErr w:type="gramEnd"/>
      <w:r>
        <w:t xml:space="preserve"> rob –</w:t>
      </w:r>
    </w:p>
    <w:p w14:paraId="61D42715" w14:textId="77777777" w:rsidR="00195400" w:rsidRDefault="00195400" w:rsidP="00195400"/>
    <w:p w14:paraId="33E3B282" w14:textId="1593C555" w:rsidR="00E15A79" w:rsidRDefault="00195400" w:rsidP="00E15A79">
      <w:pPr>
        <w:pStyle w:val="Heading4"/>
      </w:pPr>
      <w:r>
        <w:t>[</w:t>
      </w:r>
      <w:r w:rsidR="00E15A79">
        <w:t>6</w:t>
      </w:r>
      <w:r>
        <w:t xml:space="preserve">] TVA </w:t>
      </w:r>
      <w:r w:rsidR="00E15A79">
        <w:t>–</w:t>
      </w:r>
      <w:r>
        <w:t xml:space="preserve"> </w:t>
      </w:r>
    </w:p>
    <w:p w14:paraId="2D3A8745" w14:textId="39625EE9" w:rsidR="00E15A79" w:rsidRPr="00E15A79" w:rsidRDefault="00195400" w:rsidP="00E15A79">
      <w:pPr>
        <w:pStyle w:val="Heading4"/>
      </w:pPr>
      <w:r>
        <w:t>1]</w:t>
      </w:r>
      <w:r w:rsidRPr="008970E8">
        <w:t xml:space="preserve"> </w:t>
      </w:r>
      <w:r w:rsidR="00E15A79">
        <w:t xml:space="preserve">Defend the </w:t>
      </w:r>
      <w:proofErr w:type="spellStart"/>
      <w:r w:rsidR="00E15A79">
        <w:t>aff</w:t>
      </w:r>
      <w:proofErr w:type="spellEnd"/>
      <w:r w:rsidR="00E15A79">
        <w:t xml:space="preserve"> under any possible government – it doesn’t have to be the US government – it can be Union governments, the state government – it just needs to be about an institution actively supporting the right to strike as a collective. This uniquely solves my ability to get links b/c third parties will write about the character of specific institutions in a way that I can’t do about you as a person.</w:t>
      </w:r>
    </w:p>
    <w:p w14:paraId="6CC811B2" w14:textId="01807D3B" w:rsidR="00195400" w:rsidRPr="00195400" w:rsidRDefault="00195400" w:rsidP="00195400">
      <w:pPr>
        <w:pStyle w:val="Heading4"/>
      </w:pPr>
      <w:r>
        <w:t xml:space="preserve">2] Solvency deficits to the TVA are neg ground – they aren’t entitled to a perfect </w:t>
      </w:r>
      <w:proofErr w:type="spellStart"/>
      <w:r>
        <w:t>aff</w:t>
      </w:r>
      <w:proofErr w:type="spellEnd"/>
    </w:p>
    <w:p w14:paraId="272D682B" w14:textId="1F704237" w:rsidR="00195400" w:rsidRDefault="00195400" w:rsidP="00195400">
      <w:pPr>
        <w:pStyle w:val="Heading2"/>
      </w:pPr>
      <w:r>
        <w:lastRenderedPageBreak/>
        <w:t>2 – Dean</w:t>
      </w:r>
    </w:p>
    <w:p w14:paraId="61657E33" w14:textId="424671ED" w:rsidR="00B96633" w:rsidRDefault="00B96633" w:rsidP="00B96633">
      <w:pPr>
        <w:pStyle w:val="Heading4"/>
        <w:spacing w:before="0" w:line="240" w:lineRule="auto"/>
      </w:pPr>
      <w:r>
        <w:t>F</w:t>
      </w:r>
      <w:r>
        <w:t xml:space="preserve">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0DA76843" w14:textId="77777777" w:rsidR="00B96633" w:rsidRPr="008B3F10" w:rsidRDefault="00B96633" w:rsidP="00B96633">
      <w:r w:rsidRPr="008B3F10">
        <w:t>“Communist Desire”, Jodi Dean</w:t>
      </w:r>
      <w:proofErr w:type="gramStart"/>
      <w:r w:rsidRPr="008B3F10">
        <w:t>, ,</w:t>
      </w:r>
      <w:proofErr w:type="gramEnd"/>
      <w:r w:rsidRPr="008B3F10">
        <w:t xml:space="preserve"> 2013, LHP AM</w:t>
      </w:r>
    </w:p>
    <w:p w14:paraId="6A577DDF" w14:textId="238D797A" w:rsidR="00B96633" w:rsidRDefault="00B96633" w:rsidP="00B96633">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22B916CA" w14:textId="77777777" w:rsidR="00E15A79" w:rsidRPr="00615EA0" w:rsidRDefault="00E15A79" w:rsidP="00E15A79">
      <w:pPr>
        <w:pStyle w:val="Heading4"/>
      </w:pPr>
      <w:bookmarkStart w:id="0" w:name="_Hlk86565104"/>
      <w:r w:rsidRPr="00615EA0">
        <w:t xml:space="preserve">Capitalism is the root cause of gender and racial division—it’s rooted in underlying structures of power found in capitalist modes of production and their ideological elements—that means discussion of class is a </w:t>
      </w:r>
      <w:r w:rsidRPr="00615EA0">
        <w:rPr>
          <w:i/>
          <w:u w:val="single"/>
        </w:rPr>
        <w:t xml:space="preserve">prerequisite </w:t>
      </w:r>
      <w:r w:rsidRPr="00615EA0">
        <w:t>to solvency.</w:t>
      </w:r>
    </w:p>
    <w:p w14:paraId="31AC0612" w14:textId="77777777" w:rsidR="00E15A79" w:rsidRPr="00615EA0" w:rsidRDefault="00E15A79" w:rsidP="00E15A79">
      <w:pPr>
        <w:rPr>
          <w:sz w:val="16"/>
          <w:szCs w:val="16"/>
        </w:rPr>
      </w:pPr>
      <w:proofErr w:type="spellStart"/>
      <w:r w:rsidRPr="00615EA0">
        <w:rPr>
          <w:rStyle w:val="Style13ptBold"/>
        </w:rPr>
        <w:t>Scatamburlo-D’Annibale</w:t>
      </w:r>
      <w:proofErr w:type="spellEnd"/>
      <w:r w:rsidRPr="00615EA0">
        <w:rPr>
          <w:rStyle w:val="Style13ptBold"/>
        </w:rPr>
        <w:t xml:space="preserve"> and </w:t>
      </w:r>
      <w:proofErr w:type="spellStart"/>
      <w:r w:rsidRPr="00615EA0">
        <w:rPr>
          <w:rStyle w:val="Style13ptBold"/>
        </w:rPr>
        <w:t>McLauren</w:t>
      </w:r>
      <w:proofErr w:type="spellEnd"/>
      <w:r w:rsidRPr="00615EA0">
        <w:rPr>
          <w:rStyle w:val="Style13ptBold"/>
        </w:rPr>
        <w:t xml:space="preserve"> 03</w:t>
      </w:r>
      <w:r w:rsidRPr="00615EA0">
        <w:rPr>
          <w:sz w:val="16"/>
          <w:szCs w:val="16"/>
        </w:rPr>
        <w:t>, V. and Peter McLaren, “The Strategic Centrality of Class in the Politics of ‘Race’ and ‘Difference’”, UCLA, 2003, http://pages.gseis.ucla.edu/faculty/mclaren/mclaren%20and%20valerie.pdf</w:t>
      </w:r>
    </w:p>
    <w:p w14:paraId="2F71AD58" w14:textId="77777777" w:rsidR="00E15A79" w:rsidRDefault="00E15A79" w:rsidP="00E15A79">
      <w:pPr>
        <w:rPr>
          <w:sz w:val="8"/>
        </w:rPr>
      </w:pPr>
      <w:r w:rsidRPr="00B772E5">
        <w:rPr>
          <w:sz w:val="8"/>
        </w:rPr>
        <w:t xml:space="preserve">However, it is still important to move beyond the discursive and cultural realms. </w:t>
      </w:r>
      <w:r w:rsidRPr="00B772E5">
        <w:rPr>
          <w:rStyle w:val="StyleUnderline"/>
        </w:rPr>
        <w:t>It is necessary to understand the history of such cultural developments and their connection to class analysis. It is necessary to grasp the 'totalizing... power and function of capital'</w:t>
      </w:r>
      <w:r w:rsidRPr="00B772E5">
        <w:rPr>
          <w:sz w:val="8"/>
        </w:rPr>
        <w:t xml:space="preserve"> (153). In this sense</w:t>
      </w:r>
      <w:r w:rsidRPr="00B772E5">
        <w:rPr>
          <w:rStyle w:val="StyleUnderline"/>
          <w:sz w:val="8"/>
        </w:rPr>
        <w:t xml:space="preserve">, </w:t>
      </w:r>
      <w:r w:rsidRPr="00B772E5">
        <w:rPr>
          <w:rStyle w:val="StyleUnderline"/>
        </w:rPr>
        <w:t>'"culture" is not the "other" of class but rather constitute part of a more comprehensive theorization of class relations'</w:t>
      </w:r>
      <w:r w:rsidRPr="00B772E5">
        <w:rPr>
          <w:sz w:val="8"/>
        </w:rPr>
        <w:t xml:space="preserve"> (153). Difference arises from social contradictions themselves stemming from domination and oppression in particular contexts. In this sense</w:t>
      </w:r>
      <w:r w:rsidRPr="00B772E5">
        <w:rPr>
          <w:b/>
          <w:sz w:val="8"/>
        </w:rPr>
        <w:t xml:space="preserve">, </w:t>
      </w:r>
      <w:r w:rsidRPr="00B772E5">
        <w:rPr>
          <w:rStyle w:val="StyleUnderline"/>
          <w:highlight w:val="cyan"/>
        </w:rPr>
        <w:t>separating class from culture is a misleading abstraction</w:t>
      </w:r>
      <w:r w:rsidRPr="00B772E5">
        <w:rPr>
          <w:rStyle w:val="StyleUnderline"/>
        </w:rPr>
        <w:t>.</w:t>
      </w:r>
      <w:r w:rsidRPr="00B772E5">
        <w:rPr>
          <w:sz w:val="8"/>
        </w:rPr>
        <w:t xml:space="preserve"> What is needed is to understand why particular differences become important </w:t>
      </w:r>
      <w:proofErr w:type="gramStart"/>
      <w:r w:rsidRPr="00B772E5">
        <w:rPr>
          <w:sz w:val="8"/>
        </w:rPr>
        <w:t>in particular circumstances</w:t>
      </w:r>
      <w:proofErr w:type="gramEnd"/>
      <w:r w:rsidRPr="00B772E5">
        <w:rPr>
          <w:sz w:val="8"/>
        </w:rPr>
        <w:t xml:space="preserve">. In some circumstances, culture is treated as if it were separate and autonomous, hence analyses can take that for granted as an abstract [this is an example of the classic Marxian critique of the methods of political economy and abstract philosophy]. </w:t>
      </w:r>
      <w:r w:rsidRPr="00B772E5">
        <w:rPr>
          <w:rStyle w:val="StyleUnderline"/>
          <w:highlight w:val="cyan"/>
        </w:rPr>
        <w:t>A politics of difference</w:t>
      </w:r>
      <w:r w:rsidRPr="00B772E5">
        <w:rPr>
          <w:rStyle w:val="StyleUnderline"/>
        </w:rPr>
        <w:t xml:space="preserve"> often </w:t>
      </w:r>
      <w:r w:rsidRPr="00B772E5">
        <w:rPr>
          <w:rStyle w:val="StyleUnderline"/>
          <w:highlight w:val="cyan"/>
        </w:rPr>
        <w:t xml:space="preserve">means little </w:t>
      </w:r>
      <w:r w:rsidRPr="00B772E5">
        <w:rPr>
          <w:rStyle w:val="StyleUnderline"/>
          <w:highlight w:val="cyan"/>
        </w:rPr>
        <w:lastRenderedPageBreak/>
        <w:t>more than a demand for inclusion 'into</w:t>
      </w:r>
      <w:r w:rsidRPr="00B772E5">
        <w:rPr>
          <w:rStyle w:val="StyleUnderline"/>
        </w:rPr>
        <w:t xml:space="preserve"> the metropolitan salons of </w:t>
      </w:r>
      <w:r w:rsidRPr="00B772E5">
        <w:rPr>
          <w:rStyle w:val="StyleUnderline"/>
          <w:highlight w:val="cyan"/>
        </w:rPr>
        <w:t>bourgeois representation'</w:t>
      </w:r>
      <w:r w:rsidRPr="00B772E5">
        <w:rPr>
          <w:b/>
          <w:sz w:val="8"/>
        </w:rPr>
        <w:t xml:space="preserve"> </w:t>
      </w:r>
      <w:r w:rsidRPr="00B772E5">
        <w:rPr>
          <w:sz w:val="8"/>
        </w:rPr>
        <w:t xml:space="preserve">(154). </w:t>
      </w:r>
      <w:r w:rsidRPr="00B772E5">
        <w:rPr>
          <w:rStyle w:val="StyleUnderline"/>
        </w:rPr>
        <w:t xml:space="preserve">This is nothing more than a demand for access to the cultural </w:t>
      </w:r>
      <w:proofErr w:type="gramStart"/>
      <w:r w:rsidRPr="00B772E5">
        <w:rPr>
          <w:rStyle w:val="StyleUnderline"/>
        </w:rPr>
        <w:t>market place</w:t>
      </w:r>
      <w:proofErr w:type="gramEnd"/>
      <w:r w:rsidRPr="00B772E5">
        <w:rPr>
          <w:rStyle w:val="StyleUnderline"/>
        </w:rPr>
        <w:t>, and did assumes that difference is based on some essential cultural qualities and not constructed. Excessive attention to difference simply 'averts our gaze from relations of production'</w:t>
      </w:r>
      <w:r w:rsidRPr="00B772E5">
        <w:rPr>
          <w:b/>
          <w:sz w:val="8"/>
        </w:rPr>
        <w:t xml:space="preserve"> </w:t>
      </w:r>
      <w:r w:rsidRPr="00B772E5">
        <w:rPr>
          <w:sz w:val="8"/>
        </w:rPr>
        <w:t xml:space="preserve">(154). Celebrations of difference can also 'mesh quite nicely with contemporary corporate interests precisely because they revere lifestyle' (154). The dangers of such uncritical </w:t>
      </w:r>
      <w:proofErr w:type="gramStart"/>
      <w:r w:rsidRPr="00B772E5">
        <w:rPr>
          <w:sz w:val="8"/>
        </w:rPr>
        <w:t>celebrations</w:t>
      </w:r>
      <w:proofErr w:type="gramEnd"/>
      <w:r w:rsidRPr="00B772E5">
        <w:rPr>
          <w:sz w:val="8"/>
        </w:rPr>
        <w:t xml:space="preserve"> life in their advocates' inability to distinguish between good and bad differences -- why not celebrate different fascist parties for example? Class differences are not celebrated either. An empty liberal pluralism seems to inform the discussion. However, categories of difference can be ideological. </w:t>
      </w:r>
      <w:proofErr w:type="gramStart"/>
      <w:r w:rsidRPr="00B772E5">
        <w:rPr>
          <w:sz w:val="8"/>
        </w:rPr>
        <w:t xml:space="preserve">In particular, </w:t>
      </w:r>
      <w:r w:rsidRPr="00B772E5">
        <w:rPr>
          <w:rStyle w:val="StyleUnderline"/>
        </w:rPr>
        <w:t>different</w:t>
      </w:r>
      <w:proofErr w:type="gramEnd"/>
      <w:r w:rsidRPr="00B772E5">
        <w:rPr>
          <w:rStyle w:val="StyleUnderline"/>
        </w:rPr>
        <w:t xml:space="preserve"> kinds of identity are 'central to the exploitative production/reproduction dialectic of capital'</w:t>
      </w:r>
      <w:r w:rsidRPr="00B772E5">
        <w:rPr>
          <w:b/>
          <w:sz w:val="8"/>
        </w:rPr>
        <w:t xml:space="preserve"> (155</w:t>
      </w:r>
      <w:r w:rsidRPr="00B772E5">
        <w:rPr>
          <w:rStyle w:val="StyleUnderline"/>
          <w:sz w:val="8"/>
        </w:rPr>
        <w:t xml:space="preserve">), </w:t>
      </w:r>
      <w:r w:rsidRPr="00B772E5">
        <w:rPr>
          <w:rStyle w:val="StyleUnderline"/>
        </w:rPr>
        <w:t>especially those differences stressing race and gender.</w:t>
      </w:r>
      <w:r w:rsidRPr="00B772E5">
        <w:rPr>
          <w:b/>
          <w:sz w:val="8"/>
        </w:rPr>
        <w:t xml:space="preserve"> </w:t>
      </w:r>
      <w:r w:rsidRPr="00B772E5">
        <w:rPr>
          <w:rStyle w:val="StyleUnderline"/>
        </w:rPr>
        <w:t xml:space="preserve">It is clear that 'people of </w:t>
      </w:r>
      <w:proofErr w:type="spellStart"/>
      <w:r w:rsidRPr="00B772E5">
        <w:rPr>
          <w:rStyle w:val="StyleUnderline"/>
        </w:rPr>
        <w:t>colour</w:t>
      </w:r>
      <w:proofErr w:type="spellEnd"/>
      <w:r w:rsidRPr="00B772E5">
        <w:rPr>
          <w:rStyle w:val="StyleUnderline"/>
        </w:rPr>
        <w:t xml:space="preserve">' find themselves in the most exploited groups: as with women, these groups 'provide capital with its superexploited </w:t>
      </w:r>
      <w:proofErr w:type="spellStart"/>
      <w:r w:rsidRPr="00B772E5">
        <w:rPr>
          <w:rStyle w:val="StyleUnderline"/>
        </w:rPr>
        <w:t>labour</w:t>
      </w:r>
      <w:proofErr w:type="spellEnd"/>
      <w:r w:rsidRPr="00B772E5">
        <w:rPr>
          <w:rStyle w:val="StyleUnderline"/>
        </w:rPr>
        <w:t xml:space="preserve"> pools -- a phenomenon that is on the rise all over the world</w:t>
      </w:r>
      <w:r w:rsidRPr="00B772E5">
        <w:rPr>
          <w:b/>
          <w:sz w:val="8"/>
        </w:rPr>
        <w:t>'</w:t>
      </w:r>
      <w:r w:rsidRPr="00B772E5">
        <w:rPr>
          <w:sz w:val="8"/>
        </w:rPr>
        <w:t xml:space="preserve"> (156). [The concept of </w:t>
      </w:r>
      <w:proofErr w:type="spellStart"/>
      <w:r w:rsidRPr="00B772E5">
        <w:rPr>
          <w:sz w:val="8"/>
        </w:rPr>
        <w:t>superexploitation</w:t>
      </w:r>
      <w:proofErr w:type="spellEnd"/>
      <w:r w:rsidRPr="00B772E5">
        <w:rPr>
          <w:sz w:val="8"/>
        </w:rPr>
        <w:t xml:space="preserve"> presumably refers to the need to exploit people even more than would be required </w:t>
      </w:r>
      <w:proofErr w:type="gramStart"/>
      <w:r w:rsidRPr="00B772E5">
        <w:rPr>
          <w:sz w:val="8"/>
        </w:rPr>
        <w:t>on the basis of</w:t>
      </w:r>
      <w:proofErr w:type="gramEnd"/>
      <w:r w:rsidRPr="00B772E5">
        <w:rPr>
          <w:sz w:val="8"/>
        </w:rPr>
        <w:t xml:space="preserve"> the production of surplus value alone? It is a way of generating super profits, characteristic of monopoly </w:t>
      </w:r>
      <w:proofErr w:type="gramStart"/>
      <w:r w:rsidRPr="00B772E5">
        <w:rPr>
          <w:sz w:val="8"/>
        </w:rPr>
        <w:t>capital</w:t>
      </w:r>
      <w:r w:rsidRPr="00B772E5">
        <w:rPr>
          <w:rStyle w:val="StyleUnderline"/>
          <w:sz w:val="8"/>
        </w:rPr>
        <w:t>?</w:t>
      </w:r>
      <w:proofErr w:type="gramEnd"/>
      <w:r w:rsidRPr="00B772E5">
        <w:rPr>
          <w:rStyle w:val="StyleUnderline"/>
          <w:sz w:val="8"/>
        </w:rPr>
        <w:t xml:space="preserve"> </w:t>
      </w:r>
      <w:r w:rsidRPr="00B772E5">
        <w:rPr>
          <w:rStyle w:val="StyleUnderline"/>
        </w:rPr>
        <w:t>There may also be a political issue -- that some groups need to be exploited even more than would be required to make them conform to capitalist economic forms</w:t>
      </w:r>
      <w:r w:rsidRPr="00B772E5">
        <w:rPr>
          <w:sz w:val="8"/>
        </w:rPr>
        <w:t xml:space="preserve">? I am most familiar with this argument when it is applied to women </w:t>
      </w:r>
      <w:r w:rsidRPr="00B772E5">
        <w:rPr>
          <w:rStyle w:val="StyleUnderline"/>
          <w:sz w:val="8"/>
        </w:rPr>
        <w:t xml:space="preserve">-- </w:t>
      </w:r>
      <w:proofErr w:type="spellStart"/>
      <w:r w:rsidRPr="00B772E5">
        <w:rPr>
          <w:rStyle w:val="StyleUnderline"/>
          <w:highlight w:val="cyan"/>
        </w:rPr>
        <w:t>women</w:t>
      </w:r>
      <w:proofErr w:type="spellEnd"/>
      <w:r w:rsidRPr="00B772E5">
        <w:rPr>
          <w:rStyle w:val="StyleUnderline"/>
          <w:highlight w:val="cyan"/>
        </w:rPr>
        <w:t xml:space="preserve"> need to be superexploited </w:t>
      </w:r>
      <w:proofErr w:type="gramStart"/>
      <w:r w:rsidRPr="00B772E5">
        <w:rPr>
          <w:rStyle w:val="StyleUnderline"/>
          <w:highlight w:val="cyan"/>
        </w:rPr>
        <w:t>in order to</w:t>
      </w:r>
      <w:proofErr w:type="gramEnd"/>
      <w:r w:rsidRPr="00B772E5">
        <w:rPr>
          <w:rStyle w:val="StyleUnderline"/>
          <w:highlight w:val="cyan"/>
        </w:rPr>
        <w:t xml:space="preserve"> produce free domestic </w:t>
      </w:r>
      <w:proofErr w:type="spellStart"/>
      <w:r w:rsidRPr="00B772E5">
        <w:rPr>
          <w:rStyle w:val="StyleUnderline"/>
          <w:highlight w:val="cyan"/>
        </w:rPr>
        <w:t>labour</w:t>
      </w:r>
      <w:proofErr w:type="spellEnd"/>
      <w:r w:rsidRPr="00B772E5">
        <w:rPr>
          <w:rStyle w:val="StyleUnderline"/>
          <w:highlight w:val="cyan"/>
        </w:rPr>
        <w:t xml:space="preserve"> as well as paid wage </w:t>
      </w:r>
      <w:proofErr w:type="spellStart"/>
      <w:r w:rsidRPr="00B772E5">
        <w:rPr>
          <w:rStyle w:val="StyleUnderline"/>
          <w:highlight w:val="cyan"/>
        </w:rPr>
        <w:t>labour</w:t>
      </w:r>
      <w:proofErr w:type="spellEnd"/>
      <w:r w:rsidRPr="00B772E5">
        <w:rPr>
          <w:rStyle w:val="StyleUnderline"/>
        </w:rPr>
        <w:t>.</w:t>
      </w:r>
      <w:r w:rsidRPr="00B772E5">
        <w:rPr>
          <w:b/>
          <w:sz w:val="8"/>
        </w:rPr>
        <w:t xml:space="preserve"> </w:t>
      </w:r>
      <w:r w:rsidRPr="00B772E5">
        <w:rPr>
          <w:sz w:val="8"/>
        </w:rPr>
        <w:t>I'm not sure I grasped the point in connection with 'race'</w:t>
      </w:r>
      <w:r w:rsidRPr="00B772E5">
        <w:rPr>
          <w:b/>
          <w:sz w:val="8"/>
        </w:rPr>
        <w:t xml:space="preserve">: </w:t>
      </w:r>
      <w:r w:rsidRPr="00B772E5">
        <w:rPr>
          <w:rStyle w:val="StyleUnderline"/>
        </w:rPr>
        <w:t xml:space="preserve">it may be necessary to superexploit black people </w:t>
      </w:r>
      <w:proofErr w:type="gramStart"/>
      <w:r w:rsidRPr="00B772E5">
        <w:rPr>
          <w:rStyle w:val="StyleUnderline"/>
        </w:rPr>
        <w:t>in order to</w:t>
      </w:r>
      <w:proofErr w:type="gramEnd"/>
      <w:r w:rsidRPr="00B772E5">
        <w:rPr>
          <w:rStyle w:val="StyleUnderline"/>
        </w:rPr>
        <w:t xml:space="preserve"> pursue a specific strategy of 'neo-colonialism'</w:t>
      </w:r>
      <w:r w:rsidRPr="00B772E5">
        <w:rPr>
          <w:b/>
          <w:sz w:val="8"/>
        </w:rPr>
        <w:t xml:space="preserve">?]. </w:t>
      </w:r>
      <w:r w:rsidRPr="00B772E5">
        <w:rPr>
          <w:rStyle w:val="StyleUnderline"/>
        </w:rPr>
        <w:t>Class is not just another dimension of difference. It is necessarily related to capitalism, not just a 'subject position', but the source of value itself</w:t>
      </w:r>
      <w:r w:rsidRPr="00B772E5">
        <w:rPr>
          <w:rStyle w:val="StyleUnderline"/>
          <w:sz w:val="8"/>
        </w:rPr>
        <w:t xml:space="preserve"> </w:t>
      </w:r>
      <w:r w:rsidRPr="00B772E5">
        <w:rPr>
          <w:sz w:val="8"/>
        </w:rPr>
        <w:t xml:space="preserve">[lots to discuss here of course]. </w:t>
      </w:r>
      <w:r w:rsidRPr="00B772E5">
        <w:rPr>
          <w:rStyle w:val="Emphasis"/>
          <w:highlight w:val="cyan"/>
        </w:rPr>
        <w:t>It is universal, and the only one which will require revolutionary change to abolish it.</w:t>
      </w:r>
      <w:r w:rsidRPr="00B772E5">
        <w:rPr>
          <w:sz w:val="8"/>
        </w:rPr>
        <w:t xml:space="preserve"> </w:t>
      </w:r>
      <w:r w:rsidRPr="00B772E5">
        <w:rPr>
          <w:rStyle w:val="StyleUnderline"/>
        </w:rPr>
        <w:t xml:space="preserve">Other categories have their importance -- gender is perhaps the most long-standing form of oppression, while racial identity can be the most immediate existentially, as in brutally racist societies -- but </w:t>
      </w:r>
      <w:r w:rsidRPr="00B772E5">
        <w:rPr>
          <w:rStyle w:val="StyleUnderline"/>
          <w:highlight w:val="cyan"/>
        </w:rPr>
        <w:t>class relations are fundamental to the whole capitalist system, including the state</w:t>
      </w:r>
      <w:r w:rsidRPr="00B772E5">
        <w:rPr>
          <w:sz w:val="8"/>
        </w:rPr>
        <w:t>. It is also one of the more recent and therefore most open to doubt -- '</w:t>
      </w:r>
      <w:r w:rsidRPr="00B772E5">
        <w:rPr>
          <w:rStyle w:val="StyleUnderline"/>
        </w:rPr>
        <w:t xml:space="preserve">a world without class is preeminently imaginable -- indeed, such was the human world for the great majority of our species' time on earth' (quoting </w:t>
      </w:r>
      <w:proofErr w:type="spellStart"/>
      <w:r w:rsidRPr="00B772E5">
        <w:rPr>
          <w:rStyle w:val="StyleUnderline"/>
        </w:rPr>
        <w:t>Kovel</w:t>
      </w:r>
      <w:proofErr w:type="spellEnd"/>
      <w:r w:rsidRPr="00B772E5">
        <w:rPr>
          <w:rStyle w:val="StyleUnderline"/>
        </w:rPr>
        <w:t>,</w:t>
      </w:r>
      <w:r w:rsidRPr="00B772E5">
        <w:rPr>
          <w:sz w:val="8"/>
        </w:rPr>
        <w:t xml:space="preserve"> page 157). </w:t>
      </w:r>
      <w:r w:rsidRPr="00B772E5">
        <w:rPr>
          <w:rStyle w:val="StyleUnderline"/>
        </w:rPr>
        <w:t xml:space="preserve">For </w:t>
      </w:r>
      <w:proofErr w:type="spellStart"/>
      <w:r w:rsidRPr="00B772E5">
        <w:rPr>
          <w:rStyle w:val="StyleUnderline"/>
        </w:rPr>
        <w:t>marxists</w:t>
      </w:r>
      <w:proofErr w:type="spellEnd"/>
      <w:r w:rsidRPr="00B772E5">
        <w:rPr>
          <w:rStyle w:val="StyleUnderline"/>
        </w:rPr>
        <w:t xml:space="preserve">, </w:t>
      </w:r>
      <w:r w:rsidRPr="00B772E5">
        <w:rPr>
          <w:rStyle w:val="StyleUnderline"/>
          <w:highlight w:val="cyan"/>
        </w:rPr>
        <w:t>ending class is a prior necessity to ending all other forms of oppression</w:t>
      </w:r>
      <w:r w:rsidRPr="00B772E5">
        <w:rPr>
          <w:rStyle w:val="StyleUnderline"/>
        </w:rPr>
        <w:t>.</w:t>
      </w:r>
      <w:r w:rsidRPr="00B772E5">
        <w:rPr>
          <w:sz w:val="8"/>
        </w:rPr>
        <w:t xml:space="preserve"> Recent </w:t>
      </w:r>
      <w:proofErr w:type="spellStart"/>
      <w:r w:rsidRPr="00B772E5">
        <w:rPr>
          <w:sz w:val="8"/>
        </w:rPr>
        <w:t>marxist</w:t>
      </w:r>
      <w:proofErr w:type="spellEnd"/>
      <w:r w:rsidRPr="00B772E5">
        <w:rPr>
          <w:sz w:val="8"/>
        </w:rPr>
        <w:t xml:space="preserve"> analysis has focused on the relations between class and other forms of division</w:t>
      </w:r>
      <w:r w:rsidRPr="00B772E5">
        <w:rPr>
          <w:rStyle w:val="StyleUnderline"/>
          <w:sz w:val="8"/>
        </w:rPr>
        <w:t xml:space="preserve">. </w:t>
      </w:r>
      <w:r w:rsidRPr="00B772E5">
        <w:rPr>
          <w:rStyle w:val="StyleUnderline"/>
          <w:highlight w:val="cyan"/>
        </w:rPr>
        <w:t>All social constructs gain their force from the reproduction of capitalism</w:t>
      </w:r>
      <w:r w:rsidRPr="00B772E5">
        <w:rPr>
          <w:rStyle w:val="StyleUnderline"/>
        </w:rPr>
        <w:t>. These social forms 'constitute the ways in which oppression is lived/experienced within a class-based system</w:t>
      </w:r>
      <w:r w:rsidRPr="00B772E5">
        <w:rPr>
          <w:sz w:val="8"/>
        </w:rPr>
        <w:t xml:space="preserve">' (158), </w:t>
      </w:r>
      <w:r w:rsidRPr="00B772E5">
        <w:rPr>
          <w:rStyle w:val="StyleUnderline"/>
        </w:rPr>
        <w:t xml:space="preserve">and they help to reproduce it. </w:t>
      </w:r>
      <w:r w:rsidRPr="00B772E5">
        <w:rPr>
          <w:rStyle w:val="StyleUnderline"/>
          <w:highlight w:val="cyan"/>
        </w:rPr>
        <w:t>Class is thus central to exploitative relations of all kinds</w:t>
      </w:r>
      <w:r w:rsidRPr="00B772E5">
        <w:rPr>
          <w:rStyle w:val="StyleUnderline"/>
        </w:rPr>
        <w:t xml:space="preserve">. Personal experiences, and the categories they generate, are valid, but should not be seen as completely self-explanatory. They must be transcended and traced back to a social and historical context. </w:t>
      </w:r>
      <w:r w:rsidRPr="00B772E5">
        <w:rPr>
          <w:rStyle w:val="StyleUnderline"/>
          <w:highlight w:val="cyan"/>
        </w:rPr>
        <w:t>Many recent perspectives fail to explain how particular kinds of different have emerged --</w:t>
      </w:r>
      <w:r w:rsidRPr="00B772E5">
        <w:rPr>
          <w:rStyle w:val="StyleUnderline"/>
        </w:rPr>
        <w:t xml:space="preserve"> in particular, '"</w:t>
      </w:r>
      <w:r w:rsidRPr="00B772E5">
        <w:rPr>
          <w:rStyle w:val="StyleUnderline"/>
          <w:highlight w:val="cyan"/>
        </w:rPr>
        <w:t>race" is not an adequate explanatory category on its own'</w:t>
      </w:r>
      <w:r w:rsidRPr="00B772E5">
        <w:rPr>
          <w:rStyle w:val="StyleUnderline"/>
          <w:sz w:val="8"/>
        </w:rPr>
        <w:t xml:space="preserve"> </w:t>
      </w:r>
      <w:r w:rsidRPr="00B772E5">
        <w:rPr>
          <w:sz w:val="8"/>
        </w:rPr>
        <w:t>(159</w:t>
      </w:r>
      <w:proofErr w:type="gramStart"/>
      <w:r w:rsidRPr="00B772E5">
        <w:rPr>
          <w:sz w:val="8"/>
        </w:rPr>
        <w:t xml:space="preserve">), </w:t>
      </w:r>
      <w:r w:rsidRPr="00B772E5">
        <w:rPr>
          <w:rStyle w:val="StyleUnderline"/>
        </w:rPr>
        <w:t>and</w:t>
      </w:r>
      <w:proofErr w:type="gramEnd"/>
      <w:r w:rsidRPr="00B772E5">
        <w:rPr>
          <w:rStyle w:val="StyleUnderline"/>
        </w:rPr>
        <w:t xml:space="preserve"> focusing on it can obscure 'the actual structure of power and privilege'</w:t>
      </w:r>
      <w:r w:rsidRPr="00B772E5">
        <w:rPr>
          <w:sz w:val="8"/>
        </w:rPr>
        <w:t xml:space="preserve"> (159). 'Race' is not a scientific category anyway, although it persists in popular discourses and even in 'mainstream social sciences' (160). Gilroy is right to renounce it, even though it may weaken historical movements for liberation based on 'race struggles' (160). Instead, race needs to be seen as a construct rooted in underlying structures of power, especially those found in capitalist modes of production and their ideological elements. In this way, specific forms of racism will become more apparent. </w:t>
      </w:r>
      <w:r w:rsidRPr="00B772E5">
        <w:rPr>
          <w:rStyle w:val="StyleUnderline"/>
        </w:rPr>
        <w:t xml:space="preserve">Race cannot be subsumed into class, but </w:t>
      </w:r>
      <w:r w:rsidRPr="00B772E5">
        <w:rPr>
          <w:rStyle w:val="StyleUnderline"/>
          <w:highlight w:val="cyan"/>
        </w:rPr>
        <w:t>racism is only explicable with the development of capitalism</w:t>
      </w:r>
      <w:r w:rsidRPr="00B772E5">
        <w:rPr>
          <w:rStyle w:val="StyleUnderline"/>
        </w:rPr>
        <w:t xml:space="preserve"> -- for example, </w:t>
      </w:r>
      <w:r w:rsidRPr="00B772E5">
        <w:rPr>
          <w:rStyle w:val="StyleUnderline"/>
          <w:highlight w:val="cyan"/>
        </w:rPr>
        <w:t>'Capitalism</w:t>
      </w:r>
      <w:r w:rsidRPr="00B772E5">
        <w:rPr>
          <w:rStyle w:val="StyleUnderline"/>
        </w:rPr>
        <w:t xml:space="preserve"> [once] </w:t>
      </w:r>
      <w:r w:rsidRPr="00B772E5">
        <w:rPr>
          <w:rStyle w:val="StyleUnderline"/>
          <w:highlight w:val="cyan"/>
        </w:rPr>
        <w:t xml:space="preserve">relied on slave </w:t>
      </w:r>
      <w:proofErr w:type="spellStart"/>
      <w:r w:rsidRPr="00B772E5">
        <w:rPr>
          <w:rStyle w:val="StyleUnderline"/>
          <w:highlight w:val="cyan"/>
        </w:rPr>
        <w:t>labour</w:t>
      </w:r>
      <w:proofErr w:type="spellEnd"/>
      <w:r w:rsidRPr="00B772E5">
        <w:rPr>
          <w:rStyle w:val="StyleUnderline"/>
          <w:highlight w:val="cyan"/>
        </w:rPr>
        <w:t xml:space="preserve"> and needed an ideological legitimation</w:t>
      </w:r>
      <w:r w:rsidRPr="00B772E5">
        <w:rPr>
          <w:b/>
          <w:sz w:val="8"/>
          <w:highlight w:val="cyan"/>
        </w:rPr>
        <w:t>'</w:t>
      </w:r>
      <w:r w:rsidRPr="00B772E5">
        <w:rPr>
          <w:sz w:val="8"/>
        </w:rPr>
        <w:t xml:space="preserve"> (161). </w:t>
      </w:r>
      <w:r w:rsidRPr="00B772E5">
        <w:rPr>
          <w:rStyle w:val="StyleUnderline"/>
        </w:rPr>
        <w:t xml:space="preserve">Contemporary race-relations are still best understood as arising from the dynamics of capitalism, and </w:t>
      </w:r>
      <w:r w:rsidRPr="00B772E5">
        <w:rPr>
          <w:rStyle w:val="StyleUnderline"/>
          <w:highlight w:val="cyan"/>
        </w:rPr>
        <w:t>challenging racism must therefore involve challenging capitalism</w:t>
      </w:r>
      <w:r w:rsidRPr="00B772E5">
        <w:rPr>
          <w:rStyle w:val="StyleUnderline"/>
        </w:rPr>
        <w:t>.</w:t>
      </w:r>
      <w:r w:rsidRPr="00B772E5">
        <w:rPr>
          <w:sz w:val="8"/>
        </w:rPr>
        <w:t xml:space="preserve"> This would be much more threatening than a politics based on difference </w:t>
      </w:r>
      <w:r w:rsidRPr="00B772E5">
        <w:rPr>
          <w:rStyle w:val="StyleUnderline"/>
        </w:rPr>
        <w:t xml:space="preserve">alone. Class differences have sharpened, </w:t>
      </w:r>
      <w:proofErr w:type="gramStart"/>
      <w:r w:rsidRPr="00B772E5">
        <w:rPr>
          <w:rStyle w:val="StyleUnderline"/>
        </w:rPr>
        <w:t>deepened</w:t>
      </w:r>
      <w:proofErr w:type="gramEnd"/>
      <w:r w:rsidRPr="00B772E5">
        <w:rPr>
          <w:rStyle w:val="StyleUnderline"/>
        </w:rPr>
        <w:t xml:space="preserve"> and become fundamental in recent years: it makes even more sense to see capitalism as 'an overarching totality... more universal, more ruthless and more deadly'</w:t>
      </w:r>
      <w:r w:rsidRPr="00B772E5">
        <w:rPr>
          <w:sz w:val="8"/>
        </w:rPr>
        <w:t xml:space="preserve"> (163) The connections can also be seen if we </w:t>
      </w:r>
      <w:proofErr w:type="spellStart"/>
      <w:r w:rsidRPr="00B772E5">
        <w:rPr>
          <w:sz w:val="8"/>
        </w:rPr>
        <w:t>realise</w:t>
      </w:r>
      <w:proofErr w:type="spellEnd"/>
      <w:r w:rsidRPr="00B772E5">
        <w:rPr>
          <w:sz w:val="8"/>
        </w:rPr>
        <w:t xml:space="preserve"> that </w:t>
      </w:r>
      <w:r w:rsidRPr="00B772E5">
        <w:rPr>
          <w:rStyle w:val="StyleUnderline"/>
        </w:rPr>
        <w:t xml:space="preserve">'the vast majority of the working class consists of women and people of </w:t>
      </w:r>
      <w:proofErr w:type="spellStart"/>
      <w:r w:rsidRPr="00B772E5">
        <w:rPr>
          <w:rStyle w:val="StyleUnderline"/>
        </w:rPr>
        <w:t>colour</w:t>
      </w:r>
      <w:proofErr w:type="spellEnd"/>
      <w:r w:rsidRPr="00B772E5">
        <w:rPr>
          <w:rStyle w:val="StyleUnderline"/>
        </w:rPr>
        <w:t>'</w:t>
      </w:r>
      <w:r w:rsidRPr="00B772E5">
        <w:rPr>
          <w:sz w:val="8"/>
        </w:rPr>
        <w:t xml:space="preserve"> (quoting Foster, page 162). It does not make sense to ignore the class dimension in their experiences and struggles. Indeed, 'a good deal of post-</w:t>
      </w:r>
      <w:proofErr w:type="spellStart"/>
      <w:r w:rsidRPr="00B772E5">
        <w:rPr>
          <w:sz w:val="8"/>
        </w:rPr>
        <w:t>marxist</w:t>
      </w:r>
      <w:proofErr w:type="spellEnd"/>
      <w:r w:rsidRPr="00B772E5">
        <w:rPr>
          <w:sz w:val="8"/>
        </w:rPr>
        <w:t xml:space="preserve"> critique is subtly racist (not to mention essentialist) in so far as it implies that "people of </w:t>
      </w:r>
      <w:proofErr w:type="spellStart"/>
      <w:r w:rsidRPr="00B772E5">
        <w:rPr>
          <w:sz w:val="8"/>
        </w:rPr>
        <w:t>colour</w:t>
      </w:r>
      <w:proofErr w:type="spellEnd"/>
      <w:r w:rsidRPr="00B772E5">
        <w:rPr>
          <w:sz w:val="8"/>
        </w:rPr>
        <w:t xml:space="preserve">" could not possibly be concerned with issues beyond those related to their racial, ethnic, cultural "difference"' (163). It also assumes that 'working </w:t>
      </w:r>
      <w:proofErr w:type="spellStart"/>
      <w:r w:rsidRPr="00B772E5">
        <w:rPr>
          <w:sz w:val="8"/>
        </w:rPr>
        <w:t>class'</w:t>
      </w:r>
      <w:proofErr w:type="spellEnd"/>
      <w:r w:rsidRPr="00B772E5">
        <w:rPr>
          <w:sz w:val="8"/>
        </w:rPr>
        <w:t xml:space="preserve"> means 'white'. Radicals may be posturing based on discourses of difference which simply reflect academic politics and a disinterest in economic exploitation outside. As Marx said about the young Hegelians, their battle seems to be about phrases and </w:t>
      </w:r>
      <w:proofErr w:type="spellStart"/>
      <w:r w:rsidRPr="00B772E5">
        <w:rPr>
          <w:sz w:val="8"/>
        </w:rPr>
        <w:t>counterphrases</w:t>
      </w:r>
      <w:proofErr w:type="spellEnd"/>
      <w:r w:rsidRPr="00B772E5">
        <w:rPr>
          <w:sz w:val="8"/>
        </w:rPr>
        <w:t xml:space="preserve">, reflecting their own class positions, while capitalism itself remains </w:t>
      </w:r>
      <w:proofErr w:type="spellStart"/>
      <w:r w:rsidRPr="00B772E5">
        <w:rPr>
          <w:sz w:val="8"/>
        </w:rPr>
        <w:t>uncriticised</w:t>
      </w:r>
      <w:proofErr w:type="spellEnd"/>
      <w:r w:rsidRPr="00B772E5">
        <w:rPr>
          <w:sz w:val="8"/>
        </w:rPr>
        <w:t xml:space="preserve">. </w:t>
      </w:r>
      <w:r w:rsidRPr="00B772E5">
        <w:rPr>
          <w:rStyle w:val="StyleUnderline"/>
        </w:rPr>
        <w:t xml:space="preserve">Really radical positions have been </w:t>
      </w:r>
      <w:proofErr w:type="spellStart"/>
      <w:r w:rsidRPr="00B772E5">
        <w:rPr>
          <w:rStyle w:val="StyleUnderline"/>
        </w:rPr>
        <w:t>marginalised</w:t>
      </w:r>
      <w:proofErr w:type="spellEnd"/>
      <w:r w:rsidRPr="00B772E5">
        <w:rPr>
          <w:rStyle w:val="StyleUnderline"/>
        </w:rPr>
        <w:t xml:space="preserve"> by the academic left who celebrate differences while capitalism increasingly imposes a universality. Marxism should be revived if 'the triumph of </w:t>
      </w:r>
      <w:proofErr w:type="spellStart"/>
      <w:r w:rsidRPr="00B772E5">
        <w:rPr>
          <w:rStyle w:val="StyleUnderline"/>
        </w:rPr>
        <w:t>globalised</w:t>
      </w:r>
      <w:proofErr w:type="spellEnd"/>
      <w:r w:rsidRPr="00B772E5">
        <w:rPr>
          <w:rStyle w:val="StyleUnderline"/>
        </w:rPr>
        <w:t xml:space="preserve"> capitalism and its political bedfellow, neo-liberalism' </w:t>
      </w:r>
      <w:proofErr w:type="gramStart"/>
      <w:r w:rsidRPr="00B772E5">
        <w:rPr>
          <w:rStyle w:val="StyleUnderline"/>
        </w:rPr>
        <w:t>are</w:t>
      </w:r>
      <w:proofErr w:type="gramEnd"/>
      <w:r w:rsidRPr="00B772E5">
        <w:rPr>
          <w:rStyle w:val="StyleUnderline"/>
        </w:rPr>
        <w:t xml:space="preserve"> to be challenged</w:t>
      </w:r>
      <w:r w:rsidRPr="00B772E5">
        <w:rPr>
          <w:sz w:val="8"/>
        </w:rPr>
        <w:t xml:space="preserve"> (165). Inequalities of wealth and power exceed those in Marx's day</w:t>
      </w:r>
      <w:r w:rsidRPr="00B772E5">
        <w:rPr>
          <w:rStyle w:val="StyleUnderline"/>
          <w:sz w:val="8"/>
        </w:rPr>
        <w:t xml:space="preserve">. </w:t>
      </w:r>
      <w:r w:rsidRPr="00B772E5">
        <w:rPr>
          <w:rStyle w:val="StyleUnderline"/>
          <w:highlight w:val="cyan"/>
        </w:rPr>
        <w:t xml:space="preserve">Exploitation and oppression need to be understood in modern context, applying </w:t>
      </w:r>
      <w:proofErr w:type="spellStart"/>
      <w:r w:rsidRPr="00B772E5">
        <w:rPr>
          <w:rStyle w:val="StyleUnderline"/>
          <w:highlight w:val="cyan"/>
        </w:rPr>
        <w:t>marxism</w:t>
      </w:r>
      <w:proofErr w:type="spellEnd"/>
      <w:r w:rsidRPr="00B772E5">
        <w:rPr>
          <w:rStyle w:val="StyleUnderline"/>
        </w:rPr>
        <w:t xml:space="preserve"> rather than rejecting it, and proceeding on both theoretical and a more politically engaged basis. It is common experience of exploitation rather than apparent differences that </w:t>
      </w:r>
      <w:r w:rsidRPr="00B772E5">
        <w:rPr>
          <w:rStyle w:val="StyleUnderline"/>
        </w:rPr>
        <w:lastRenderedPageBreak/>
        <w:t>needs investigation.</w:t>
      </w:r>
      <w:r w:rsidRPr="00B772E5">
        <w:rPr>
          <w:sz w:val="8"/>
        </w:rPr>
        <w:t xml:space="preserve"> Of course, </w:t>
      </w:r>
      <w:r w:rsidRPr="00B772E5">
        <w:rPr>
          <w:rStyle w:val="StyleUnderline"/>
        </w:rPr>
        <w:t>the struggles of black people against racism must not be ignored, but it should be traced to class relations. Notions of class may seem outdated, but those found in post-</w:t>
      </w:r>
      <w:proofErr w:type="spellStart"/>
      <w:r w:rsidRPr="00B772E5">
        <w:rPr>
          <w:rStyle w:val="StyleUnderline"/>
        </w:rPr>
        <w:t>marxist</w:t>
      </w:r>
      <w:proofErr w:type="spellEnd"/>
      <w:r w:rsidRPr="00B772E5">
        <w:rPr>
          <w:rStyle w:val="StyleUnderline"/>
        </w:rPr>
        <w:t xml:space="preserve"> analyses are even more so -- '"experience of multiple oppressions no longer requires multiple theories of oppression because corporations multiply oppress</w:t>
      </w:r>
      <w:r w:rsidRPr="00B772E5">
        <w:rPr>
          <w:b/>
          <w:sz w:val="8"/>
        </w:rPr>
        <w:t xml:space="preserve"> </w:t>
      </w:r>
      <w:r w:rsidRPr="00B772E5">
        <w:rPr>
          <w:sz w:val="8"/>
        </w:rPr>
        <w:t xml:space="preserve">(Starr, 2000)' (167). A common enemy is emerging on a global basis, as seen in </w:t>
      </w:r>
      <w:proofErr w:type="spellStart"/>
      <w:r w:rsidRPr="00B772E5">
        <w:rPr>
          <w:sz w:val="8"/>
        </w:rPr>
        <w:t>globalised</w:t>
      </w:r>
      <w:proofErr w:type="spellEnd"/>
      <w:r w:rsidRPr="00B772E5">
        <w:rPr>
          <w:sz w:val="8"/>
        </w:rPr>
        <w:t xml:space="preserve"> protest movements. A new socialist struggle is required.</w:t>
      </w:r>
    </w:p>
    <w:p w14:paraId="4D3477A0" w14:textId="77777777" w:rsidR="00202B02" w:rsidRDefault="00202B02" w:rsidP="00202B02">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70DE1841" w14:textId="77777777" w:rsidR="00202B02" w:rsidRPr="00463796" w:rsidRDefault="00202B02" w:rsidP="00202B02">
      <w:r w:rsidRPr="00045BAD">
        <w:t>Dean, Jodi. Comrade: An essay on political belonging. Verso, 2019.</w:t>
      </w:r>
      <w:r>
        <w:t xml:space="preserve"> // LHP BT + LHP PS </w:t>
      </w:r>
    </w:p>
    <w:p w14:paraId="13555B5E" w14:textId="77777777" w:rsidR="00202B02" w:rsidRPr="00B96633" w:rsidRDefault="00202B02" w:rsidP="00202B02">
      <w:pPr>
        <w:spacing w:before="24"/>
        <w:jc w:val="both"/>
        <w:rPr>
          <w:color w:val="000000"/>
          <w:sz w:val="16"/>
        </w:rPr>
      </w:pPr>
      <w:r w:rsidRPr="00B96633">
        <w:rPr>
          <w:color w:val="000000"/>
          <w:sz w:val="16"/>
        </w:rPr>
        <w:t>The term </w:t>
      </w:r>
      <w:r w:rsidRPr="00AE4415">
        <w:rPr>
          <w:b/>
          <w:i/>
          <w:color w:val="000000"/>
          <w:highlight w:val="yellow"/>
          <w:u w:val="single"/>
        </w:rPr>
        <w:t>comrade</w:t>
      </w:r>
      <w:r w:rsidRPr="00AE4415">
        <w:rPr>
          <w:b/>
          <w:color w:val="000000"/>
          <w:highlight w:val="yellow"/>
          <w:u w:val="single"/>
        </w:rPr>
        <w:t xml:space="preserve"> indexes a political relation, </w:t>
      </w:r>
      <w:r w:rsidRPr="00AE4415">
        <w:rPr>
          <w:b/>
          <w:color w:val="000000"/>
          <w:u w:val="single"/>
        </w:rPr>
        <w:t>a set of expectations for action</w:t>
      </w:r>
      <w:r w:rsidRPr="00AE4415">
        <w:rPr>
          <w:b/>
          <w:color w:val="000000"/>
          <w:highlight w:val="yellow"/>
          <w:u w:val="single"/>
        </w:rPr>
        <w:t xml:space="preserve"> to</w:t>
      </w:r>
      <w:r w:rsidRPr="00AE4415">
        <w:rPr>
          <w:b/>
          <w:color w:val="000000"/>
          <w:u w:val="single"/>
        </w:rPr>
        <w:t>ward</w:t>
      </w:r>
      <w:r w:rsidRPr="00AE4415">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7">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8">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9">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E4415">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0">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AE4415">
        <w:rPr>
          <w:b/>
          <w:color w:val="000000"/>
          <w:highlight w:val="yellow"/>
          <w:u w:val="single"/>
        </w:rPr>
        <w:t xml:space="preserve">Comrades </w:t>
      </w:r>
      <w:proofErr w:type="gramStart"/>
      <w:r w:rsidRPr="00AE4415">
        <w:rPr>
          <w:b/>
          <w:color w:val="000000"/>
          <w:highlight w:val="yellow"/>
          <w:u w:val="single"/>
        </w:rPr>
        <w:t>have to</w:t>
      </w:r>
      <w:proofErr w:type="gramEnd"/>
      <w:r w:rsidRPr="00AE4415">
        <w:rPr>
          <w:b/>
          <w:color w:val="000000"/>
          <w:highlight w:val="yellow"/>
          <w:u w:val="single"/>
        </w:rPr>
        <w:t xml:space="preserve"> </w:t>
      </w:r>
      <w:r w:rsidRPr="00AE4415">
        <w:rPr>
          <w:b/>
          <w:color w:val="000000"/>
          <w:u w:val="single"/>
        </w:rPr>
        <w:t xml:space="preserve">be able to </w:t>
      </w:r>
      <w:r w:rsidRPr="00AE4415">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1">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2">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3">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w:t>
      </w:r>
      <w:r w:rsidRPr="00B96633">
        <w:rPr>
          <w:color w:val="000000"/>
          <w:sz w:val="16"/>
        </w:rPr>
        <w:lastRenderedPageBreak/>
        <w:t>those on the same side flows out of my work on communism as the horizon of left politics and my work on the party as the political form necessary for this politics.</w:t>
      </w:r>
      <w:hyperlink r:id="rId14">
        <w:r w:rsidRPr="00463796">
          <w:rPr>
            <w:color w:val="0000FF"/>
            <w:u w:val="single"/>
            <w:vertAlign w:val="superscript"/>
          </w:rPr>
          <w:t>9</w:t>
        </w:r>
      </w:hyperlink>
      <w:r w:rsidRPr="00B96633">
        <w:rPr>
          <w:color w:val="000000"/>
          <w:sz w:val="16"/>
        </w:rPr>
        <w:t> </w:t>
      </w:r>
      <w:r w:rsidRPr="00AE4415">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E4415">
        <w:rPr>
          <w:b/>
          <w:color w:val="000000"/>
          <w:highlight w:val="yellow"/>
          <w:u w:val="single"/>
        </w:rPr>
        <w:t xml:space="preserve">We see it in the </w:t>
      </w:r>
      <w:r w:rsidRPr="00463796">
        <w:rPr>
          <w:b/>
          <w:color w:val="000000"/>
          <w:u w:val="single"/>
        </w:rPr>
        <w:t xml:space="preserve">array </w:t>
      </w:r>
      <w:r w:rsidRPr="00AE4415">
        <w:rPr>
          <w:b/>
          <w:color w:val="000000"/>
          <w:highlight w:val="yellow"/>
          <w:u w:val="single"/>
        </w:rPr>
        <w:t xml:space="preserve">of </w:t>
      </w:r>
      <w:r w:rsidRPr="00463796">
        <w:rPr>
          <w:b/>
          <w:color w:val="000000"/>
          <w:u w:val="single"/>
        </w:rPr>
        <w:t xml:space="preserve">social reproduction </w:t>
      </w:r>
      <w:r w:rsidRPr="00AE4415">
        <w:rPr>
          <w:b/>
          <w:color w:val="000000"/>
          <w:highlight w:val="yellow"/>
          <w:u w:val="single"/>
        </w:rPr>
        <w:t xml:space="preserve">struggles </w:t>
      </w:r>
      <w:r w:rsidRPr="00463796">
        <w:rPr>
          <w:b/>
          <w:color w:val="000000"/>
          <w:u w:val="single"/>
        </w:rPr>
        <w:t xml:space="preserve">against debt, foreclosure, and privatization, and </w:t>
      </w:r>
      <w:r w:rsidRPr="00AE4415">
        <w:rPr>
          <w:b/>
          <w:color w:val="000000"/>
          <w:highlight w:val="yellow"/>
          <w:u w:val="single"/>
        </w:rPr>
        <w:t xml:space="preserve">for </w:t>
      </w:r>
      <w:r w:rsidRPr="00463796">
        <w:rPr>
          <w:b/>
          <w:color w:val="000000"/>
          <w:u w:val="single"/>
        </w:rPr>
        <w:t xml:space="preserve">free, quality public housing, childcare, </w:t>
      </w:r>
      <w:r w:rsidRPr="00AE4415">
        <w:rPr>
          <w:b/>
          <w:color w:val="000000"/>
          <w:highlight w:val="yellow"/>
          <w:u w:val="single"/>
        </w:rPr>
        <w:t>education</w:t>
      </w:r>
      <w:r w:rsidRPr="00463796">
        <w:rPr>
          <w:b/>
          <w:color w:val="000000"/>
          <w:u w:val="single"/>
        </w:rPr>
        <w:t xml:space="preserve">, transportation, </w:t>
      </w:r>
      <w:r w:rsidRPr="00AE4415">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E4415">
        <w:rPr>
          <w:b/>
          <w:color w:val="000000"/>
          <w:highlight w:val="yellow"/>
          <w:u w:val="single"/>
        </w:rPr>
        <w:t>the communist horizon is the horizon of political struggle</w:t>
      </w:r>
      <w:r w:rsidRPr="00B96633">
        <w:rPr>
          <w:color w:val="000000"/>
          <w:sz w:val="16"/>
        </w:rPr>
        <w:t xml:space="preserve"> not for the nation but </w:t>
      </w:r>
      <w:r w:rsidRPr="00AE4415">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E4415">
        <w:rPr>
          <w:b/>
          <w:color w:val="000000"/>
          <w:highlight w:val="yellow"/>
          <w:u w:val="single"/>
        </w:rPr>
        <w:t xml:space="preserve">communism </w:t>
      </w:r>
      <w:r w:rsidRPr="00AE4415">
        <w:rPr>
          <w:b/>
          <w:color w:val="000000"/>
          <w:u w:val="single"/>
        </w:rPr>
        <w:t>is a force of negativity</w:t>
      </w:r>
      <w:r w:rsidRPr="00AE4415">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E4415">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E4415">
        <w:rPr>
          <w:b/>
          <w:color w:val="000000"/>
          <w:highlight w:val="yellow"/>
          <w:u w:val="single"/>
        </w:rPr>
        <w:t>rejection of the party</w:t>
      </w:r>
      <w:r w:rsidRPr="00B96633">
        <w:rPr>
          <w:color w:val="000000"/>
          <w:sz w:val="16"/>
        </w:rPr>
        <w:t xml:space="preserve"> as a form for left politics is a mistake. It </w:t>
      </w:r>
      <w:r w:rsidRPr="00AE4415">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E4415">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E4415">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E4415">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E4415">
        <w:rPr>
          <w:b/>
          <w:color w:val="000000"/>
          <w:highlight w:val="yellow"/>
          <w:u w:val="single"/>
        </w:rPr>
        <w:t xml:space="preserve">As we fight together for a world free of exploitation, </w:t>
      </w:r>
      <w:r w:rsidRPr="00AE4415">
        <w:rPr>
          <w:b/>
          <w:color w:val="000000"/>
          <w:u w:val="single"/>
        </w:rPr>
        <w:t>oppression, and bigotry</w:t>
      </w:r>
      <w:r w:rsidRPr="00AE4415">
        <w:rPr>
          <w:b/>
          <w:color w:val="000000"/>
          <w:highlight w:val="yellow"/>
          <w:u w:val="single"/>
        </w:rPr>
        <w:t xml:space="preserve">, we </w:t>
      </w:r>
      <w:proofErr w:type="gramStart"/>
      <w:r w:rsidRPr="00AE4415">
        <w:rPr>
          <w:b/>
          <w:color w:val="000000"/>
          <w:highlight w:val="yellow"/>
          <w:u w:val="single"/>
        </w:rPr>
        <w:t>have to</w:t>
      </w:r>
      <w:proofErr w:type="gramEnd"/>
      <w:r w:rsidRPr="00AE4415">
        <w:rPr>
          <w:b/>
          <w:color w:val="000000"/>
          <w:highlight w:val="yellow"/>
          <w:u w:val="single"/>
        </w:rPr>
        <w:t xml:space="preserve"> be able to trust </w:t>
      </w:r>
      <w:r w:rsidRPr="00AE4415">
        <w:rPr>
          <w:b/>
          <w:color w:val="000000"/>
          <w:u w:val="single"/>
        </w:rPr>
        <w:t xml:space="preserve">and count on </w:t>
      </w:r>
      <w:r w:rsidRPr="00AE4415">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5">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t>
      </w:r>
      <w:r w:rsidRPr="00B96633">
        <w:rPr>
          <w:color w:val="000000"/>
          <w:sz w:val="16"/>
        </w:rPr>
        <w:lastRenderedPageBreak/>
        <w:t xml:space="preserve">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6">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E4415">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E4415">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E4415">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7">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18">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19">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E4415">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E4415">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0">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E4415">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E4415">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E4415">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E4415">
        <w:rPr>
          <w:b/>
          <w:color w:val="000000"/>
          <w:highlight w:val="yellow"/>
          <w:u w:val="single"/>
        </w:rPr>
        <w:t xml:space="preserve">equalizing sameness of those on the same side of a political struggle </w:t>
      </w:r>
      <w:r w:rsidRPr="00B96633">
        <w:rPr>
          <w:bCs/>
          <w:color w:val="000000"/>
          <w:sz w:val="16"/>
        </w:rPr>
        <w:t>and</w:t>
      </w:r>
      <w:r w:rsidRPr="00B96633">
        <w:rPr>
          <w:b/>
          <w:color w:val="000000"/>
          <w:u w:val="single"/>
        </w:rPr>
        <w:t xml:space="preserve"> </w:t>
      </w:r>
      <w:r w:rsidRPr="00AE4415">
        <w:rPr>
          <w:b/>
          <w:color w:val="000000"/>
          <w:highlight w:val="yellow"/>
          <w:u w:val="single"/>
        </w:rPr>
        <w:t xml:space="preserve">renders that </w:t>
      </w:r>
      <w:r w:rsidRPr="00B96633">
        <w:rPr>
          <w:bCs/>
          <w:color w:val="000000"/>
          <w:sz w:val="16"/>
        </w:rPr>
        <w:t>equalizing sameness</w:t>
      </w:r>
      <w:r w:rsidRPr="00B96633">
        <w:rPr>
          <w:b/>
          <w:color w:val="000000"/>
          <w:u w:val="single"/>
        </w:rPr>
        <w:t xml:space="preserve"> </w:t>
      </w:r>
      <w:r w:rsidRPr="00AE4415">
        <w:rPr>
          <w:b/>
          <w:color w:val="000000"/>
          <w:highlight w:val="yellow"/>
          <w:u w:val="single"/>
        </w:rPr>
        <w:t xml:space="preserve">productive </w:t>
      </w:r>
      <w:r w:rsidRPr="00B96633">
        <w:rPr>
          <w:b/>
          <w:color w:val="000000"/>
          <w:u w:val="single"/>
        </w:rPr>
        <w:t>of new modes of work and belonging</w:t>
      </w:r>
      <w:r w:rsidRPr="00B96633">
        <w:rPr>
          <w:b/>
          <w:color w:val="000000"/>
          <w:sz w:val="8"/>
          <w:u w:val="single"/>
        </w:rPr>
        <w:t xml:space="preserve">. In this respect, </w:t>
      </w:r>
      <w:r w:rsidRPr="00B96633">
        <w:rPr>
          <w:b/>
          <w:color w:val="000000"/>
          <w:u w:val="single"/>
        </w:rPr>
        <w:t>comrade is a carrier of utopian longings</w:t>
      </w:r>
      <w:r w:rsidRPr="00B96633">
        <w:rPr>
          <w:b/>
          <w:color w:val="000000"/>
          <w:sz w:val="8"/>
          <w:u w:val="single"/>
        </w:rPr>
        <w:t xml:space="preserve"> </w:t>
      </w:r>
      <w:r w:rsidRPr="00B96633">
        <w:rPr>
          <w:bCs/>
          <w:color w:val="000000"/>
          <w:sz w:val="16"/>
        </w:rPr>
        <w:t>in the sense theorized by Kathi Weeks</w:t>
      </w:r>
      <w:r w:rsidRPr="00B96633">
        <w:rPr>
          <w:color w:val="000000"/>
          <w:sz w:val="16"/>
        </w:rPr>
        <w:t xml:space="preserve">. Weeks presents </w:t>
      </w:r>
      <w:r w:rsidRPr="00AE4415">
        <w:rPr>
          <w:b/>
          <w:color w:val="000000"/>
          <w:highlight w:val="yellow"/>
          <w:u w:val="single"/>
        </w:rPr>
        <w:t>the utopian form</w:t>
      </w:r>
      <w:r w:rsidRPr="00B96633">
        <w:rPr>
          <w:color w:val="000000"/>
          <w:sz w:val="16"/>
        </w:rPr>
        <w:t xml:space="preserve"> as </w:t>
      </w:r>
      <w:r w:rsidRPr="00463796">
        <w:rPr>
          <w:b/>
          <w:color w:val="000000"/>
          <w:u w:val="single"/>
        </w:rPr>
        <w:t>carrying out two functions</w:t>
      </w:r>
      <w:r w:rsidRPr="00B96633">
        <w:rPr>
          <w:color w:val="000000"/>
          <w:sz w:val="16"/>
        </w:rPr>
        <w:t xml:space="preserve">: “One function is to alter our connection to the present, </w:t>
      </w:r>
      <w:r w:rsidRPr="00B96633">
        <w:rPr>
          <w:color w:val="000000"/>
          <w:sz w:val="16"/>
        </w:rPr>
        <w:lastRenderedPageBreak/>
        <w:t>while the other is to shift our relationship to the future; one is productive of estrangement, the other of hope.”</w:t>
      </w:r>
      <w:hyperlink r:id="rId21">
        <w:r w:rsidRPr="00463796">
          <w:rPr>
            <w:color w:val="0000FF"/>
            <w:u w:val="single"/>
            <w:vertAlign w:val="superscript"/>
          </w:rPr>
          <w:t>16</w:t>
        </w:r>
      </w:hyperlink>
      <w:r w:rsidRPr="00B96633">
        <w:rPr>
          <w:color w:val="000000"/>
          <w:sz w:val="16"/>
        </w:rPr>
        <w:t> </w:t>
      </w:r>
      <w:r w:rsidRPr="00463796">
        <w:rPr>
          <w:b/>
          <w:color w:val="000000"/>
          <w:u w:val="single"/>
        </w:rPr>
        <w:t xml:space="preserve">The first function </w:t>
      </w:r>
      <w:r w:rsidRPr="00AE4415">
        <w:rPr>
          <w:b/>
          <w:color w:val="000000"/>
          <w:highlight w:val="yellow"/>
          <w:u w:val="single"/>
        </w:rPr>
        <w:t>mobilizes the negativity of disidentification and disinvestment</w:t>
      </w:r>
      <w:r w:rsidRPr="00B96633">
        <w:rPr>
          <w:color w:val="000000"/>
          <w:sz w:val="16"/>
        </w:rPr>
        <w:t xml:space="preserve">. </w:t>
      </w:r>
      <w:r w:rsidRPr="00AE4415">
        <w:rPr>
          <w:b/>
          <w:color w:val="000000"/>
          <w:highlight w:val="yellow"/>
          <w:u w:val="single"/>
        </w:rPr>
        <w:t>Present relations</w:t>
      </w:r>
      <w:r w:rsidRPr="00B96633">
        <w:rPr>
          <w:color w:val="000000"/>
          <w:sz w:val="16"/>
        </w:rPr>
        <w:t xml:space="preserve"> </w:t>
      </w:r>
      <w:r w:rsidRPr="00AE4415">
        <w:rPr>
          <w:b/>
          <w:color w:val="000000"/>
          <w:highlight w:val="yellow"/>
          <w:u w:val="single"/>
        </w:rPr>
        <w:t>become</w:t>
      </w:r>
      <w:r w:rsidRPr="00B96633">
        <w:rPr>
          <w:color w:val="000000"/>
          <w:sz w:val="16"/>
        </w:rPr>
        <w:t xml:space="preserve"> strange, </w:t>
      </w:r>
      <w:r w:rsidRPr="00AE4415">
        <w:rPr>
          <w:b/>
          <w:color w:val="000000"/>
          <w:highlight w:val="yellow"/>
          <w:u w:val="single"/>
        </w:rPr>
        <w:t>less binding on our sense of possibility</w:t>
      </w:r>
      <w:r w:rsidRPr="00B96633">
        <w:rPr>
          <w:color w:val="000000"/>
          <w:sz w:val="16"/>
        </w:rPr>
        <w:t xml:space="preserve">. </w:t>
      </w:r>
      <w:r w:rsidRPr="00B96633">
        <w:rPr>
          <w:bCs/>
          <w:color w:val="000000"/>
          <w:sz w:val="16"/>
        </w:rPr>
        <w:t>The second function</w:t>
      </w:r>
      <w:r w:rsidRPr="00B96633">
        <w:rPr>
          <w:b/>
          <w:color w:val="000000"/>
          <w:u w:val="single"/>
        </w:rPr>
        <w:t xml:space="preserve"> </w:t>
      </w:r>
      <w:r w:rsidRPr="00AE4415">
        <w:rPr>
          <w:b/>
          <w:color w:val="000000"/>
          <w:highlight w:val="yellow"/>
          <w:u w:val="single"/>
        </w:rPr>
        <w:t xml:space="preserve">redirects “our attention </w:t>
      </w:r>
      <w:r w:rsidRPr="00463796">
        <w:rPr>
          <w:b/>
          <w:color w:val="000000"/>
          <w:u w:val="single"/>
        </w:rPr>
        <w:t xml:space="preserve">and energies </w:t>
      </w:r>
      <w:r w:rsidRPr="00AE4415">
        <w:rPr>
          <w:b/>
          <w:color w:val="000000"/>
          <w:highlight w:val="yellow"/>
          <w:u w:val="single"/>
        </w:rPr>
        <w:t>toward an open future</w:t>
      </w:r>
      <w:r w:rsidRPr="00B96633">
        <w:rPr>
          <w:color w:val="000000"/>
          <w:sz w:val="16"/>
        </w:rPr>
        <w:t xml:space="preserve"> … providing a vision or glimmer of a better world.”</w:t>
      </w:r>
      <w:hyperlink r:id="rId22">
        <w:r w:rsidRPr="00463796">
          <w:rPr>
            <w:color w:val="0000FF"/>
            <w:u w:val="single"/>
            <w:vertAlign w:val="superscript"/>
          </w:rPr>
          <w:t>17</w:t>
        </w:r>
      </w:hyperlink>
      <w:r w:rsidRPr="00B96633">
        <w:rPr>
          <w:color w:val="000000"/>
          <w:sz w:val="16"/>
        </w:rPr>
        <w:t> </w:t>
      </w:r>
      <w:r w:rsidRPr="00463796">
        <w:rPr>
          <w:b/>
          <w:color w:val="000000"/>
          <w:u w:val="single"/>
        </w:rPr>
        <w:t>The power of comrade is in how it negates old relations and promises new ones—the promise itself ushers them in,</w:t>
      </w:r>
      <w:r w:rsidRPr="00B96633">
        <w:rPr>
          <w:color w:val="000000"/>
          <w:sz w:val="16"/>
        </w:rPr>
        <w:t xml:space="preserve"> welcoming the new comrade into relations irreducible to their broader setting.</w:t>
      </w:r>
    </w:p>
    <w:bookmarkEnd w:id="0"/>
    <w:p w14:paraId="4C9EF266" w14:textId="77777777" w:rsidR="00202B02" w:rsidRDefault="00202B02" w:rsidP="00202B02">
      <w:pPr>
        <w:pStyle w:val="Heading4"/>
      </w:pPr>
      <w:r>
        <w:t>The role of the ballot is fidelity to the truth – dedication to a shared horizon is liberatory, Dean 19:</w:t>
      </w:r>
    </w:p>
    <w:p w14:paraId="08C61750" w14:textId="77777777" w:rsidR="00202B02" w:rsidRPr="00342425" w:rsidRDefault="00202B02" w:rsidP="00202B02">
      <w:r w:rsidRPr="00AE4415">
        <w:rPr>
          <w:highlight w:val="yellow"/>
        </w:rPr>
        <w:t>Dean, Jodi. Comrade: An essay on political belonging. Verso, 2019.</w:t>
      </w:r>
      <w:r>
        <w:t xml:space="preserve"> // LHP BT + LHP PS </w:t>
      </w:r>
    </w:p>
    <w:p w14:paraId="0A66447C" w14:textId="68F03C7A" w:rsidR="00202B02" w:rsidRPr="00202B02" w:rsidRDefault="00202B02" w:rsidP="00202B02">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E4415">
        <w:rPr>
          <w:rStyle w:val="Emphasis"/>
          <w:highlight w:val="yellow"/>
        </w:rPr>
        <w:t>relation between comrades is mediated by</w:t>
      </w:r>
      <w:r w:rsidRPr="00132AC2">
        <w:rPr>
          <w:b/>
          <w:color w:val="000000"/>
          <w:u w:val="single"/>
        </w:rPr>
        <w:t xml:space="preserve"> fidelity to a </w:t>
      </w:r>
      <w:r w:rsidRPr="00AE4415">
        <w:rPr>
          <w:rStyle w:val="Emphasis"/>
          <w:highlight w:val="yellow"/>
        </w:rPr>
        <w:t>truth</w:t>
      </w:r>
      <w:r w:rsidRPr="00132AC2">
        <w:rPr>
          <w:b/>
          <w:color w:val="000000"/>
          <w:u w:val="single"/>
        </w:rPr>
        <w:t xml:space="preserve">; </w:t>
      </w:r>
      <w:r w:rsidRPr="00AE4415">
        <w:rPr>
          <w:rStyle w:val="Emphasis"/>
          <w:highlight w:val="yellow"/>
        </w:rPr>
        <w:t>practices</w:t>
      </w:r>
      <w:r w:rsidRPr="00132AC2">
        <w:rPr>
          <w:b/>
          <w:color w:val="000000"/>
          <w:u w:val="single"/>
        </w:rPr>
        <w:t xml:space="preserve"> of comradeship </w:t>
      </w:r>
      <w:r w:rsidRPr="00AE4415">
        <w:rPr>
          <w:rStyle w:val="Emphasis"/>
          <w:highlight w:val="yellow"/>
        </w:rPr>
        <w:t>materialize</w:t>
      </w:r>
      <w:r w:rsidRPr="00132AC2">
        <w:rPr>
          <w:b/>
          <w:color w:val="000000"/>
          <w:u w:val="single"/>
        </w:rPr>
        <w:t xml:space="preserve"> this </w:t>
      </w:r>
      <w:r w:rsidRPr="00AE4415">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E4415">
        <w:rPr>
          <w:rStyle w:val="StyleUnderline"/>
          <w:highlight w:val="yellow"/>
        </w:rPr>
        <w:t>truth is a process</w:t>
      </w:r>
      <w:r w:rsidRPr="00132AC2">
        <w:rPr>
          <w:b/>
          <w:color w:val="000000"/>
          <w:u w:val="single"/>
        </w:rPr>
        <w:t xml:space="preserve">. The </w:t>
      </w:r>
      <w:r w:rsidRPr="00AE4415">
        <w:rPr>
          <w:b/>
          <w:color w:val="000000"/>
          <w:highlight w:val="yellow"/>
          <w:u w:val="single"/>
        </w:rPr>
        <w:t>process begins</w:t>
      </w:r>
      <w:r w:rsidRPr="00132AC2">
        <w:rPr>
          <w:b/>
          <w:color w:val="000000"/>
          <w:u w:val="single"/>
        </w:rPr>
        <w:t xml:space="preserve"> </w:t>
      </w:r>
      <w:r w:rsidRPr="00AE4415">
        <w:rPr>
          <w:b/>
          <w:color w:val="000000"/>
          <w:highlight w:val="yellow"/>
          <w:u w:val="single"/>
        </w:rPr>
        <w:t>with</w:t>
      </w:r>
      <w:r w:rsidRPr="00132AC2">
        <w:rPr>
          <w:b/>
          <w:color w:val="000000"/>
          <w:u w:val="single"/>
        </w:rPr>
        <w:t xml:space="preserve"> the eruption of something new, </w:t>
      </w:r>
      <w:r w:rsidRPr="00AE4415">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E4415">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3">
        <w:r w:rsidRPr="00132AC2">
          <w:rPr>
            <w:color w:val="0000FF"/>
            <w:u w:val="single"/>
            <w:vertAlign w:val="superscript"/>
          </w:rPr>
          <w:t>60</w:t>
        </w:r>
      </w:hyperlink>
      <w:r w:rsidRPr="00132AC2">
        <w:rPr>
          <w:color w:val="000000"/>
          <w:sz w:val="8"/>
        </w:rPr>
        <w:t xml:space="preserve"> </w:t>
      </w:r>
      <w:r w:rsidRPr="00AE4415">
        <w:rPr>
          <w:b/>
          <w:color w:val="000000"/>
          <w:highlight w:val="yellow"/>
          <w:u w:val="single"/>
        </w:rPr>
        <w:t>This subject isn’t the cause of the event. It’s an effect</w:t>
      </w:r>
      <w:r w:rsidRPr="00132AC2">
        <w:rPr>
          <w:b/>
          <w:color w:val="000000"/>
          <w:u w:val="single"/>
        </w:rPr>
        <w:t xml:space="preserve"> of </w:t>
      </w:r>
      <w:r w:rsidRPr="00AE4415">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E4415">
        <w:rPr>
          <w:b/>
          <w:color w:val="000000"/>
          <w:highlight w:val="yellow"/>
          <w:u w:val="single"/>
        </w:rPr>
        <w:t>recognize the subject</w:t>
      </w:r>
      <w:r w:rsidRPr="00AE4415">
        <w:rPr>
          <w:color w:val="000000"/>
          <w:sz w:val="8"/>
          <w:highlight w:val="yellow"/>
        </w:rPr>
        <w:t xml:space="preserve"> </w:t>
      </w:r>
      <w:r w:rsidRPr="00AE4415">
        <w:rPr>
          <w:b/>
          <w:color w:val="000000"/>
          <w:highlight w:val="yellow"/>
          <w:u w:val="single"/>
        </w:rPr>
        <w:t>as</w:t>
      </w:r>
      <w:r w:rsidRPr="00132AC2">
        <w:rPr>
          <w:color w:val="000000"/>
          <w:sz w:val="8"/>
        </w:rPr>
        <w:t xml:space="preserve"> designating an inflection point, </w:t>
      </w:r>
      <w:r w:rsidRPr="00AE4415">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E4415">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E4415">
        <w:rPr>
          <w:b/>
          <w:color w:val="000000"/>
          <w:highlight w:val="yellow"/>
          <w:u w:val="single"/>
        </w:rPr>
        <w:t>an “exercise of fidelity</w:t>
      </w:r>
      <w:r w:rsidRPr="00132AC2">
        <w:rPr>
          <w:color w:val="000000"/>
          <w:sz w:val="8"/>
        </w:rPr>
        <w:t>.”</w:t>
      </w:r>
      <w:hyperlink r:id="rId24">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E4415">
        <w:rPr>
          <w:b/>
          <w:color w:val="000000"/>
          <w:highlight w:val="yellow"/>
          <w:u w:val="single"/>
        </w:rPr>
        <w:t>working through</w:t>
      </w:r>
      <w:r w:rsidRPr="00132AC2">
        <w:rPr>
          <w:b/>
          <w:color w:val="000000"/>
          <w:u w:val="single"/>
        </w:rPr>
        <w:t xml:space="preserve"> of the </w:t>
      </w:r>
      <w:r w:rsidRPr="00AE4415">
        <w:rPr>
          <w:b/>
          <w:color w:val="000000"/>
          <w:highlight w:val="yellow"/>
          <w:u w:val="single"/>
        </w:rPr>
        <w:t>truth</w:t>
      </w:r>
      <w:r w:rsidRPr="00132AC2">
        <w:rPr>
          <w:b/>
          <w:color w:val="000000"/>
          <w:u w:val="single"/>
        </w:rPr>
        <w:t xml:space="preserve">, an </w:t>
      </w:r>
      <w:r w:rsidRPr="00AE4415">
        <w:rPr>
          <w:b/>
          <w:color w:val="000000"/>
          <w:highlight w:val="yellow"/>
          <w:u w:val="single"/>
        </w:rPr>
        <w:t>engagement</w:t>
      </w:r>
      <w:r w:rsidRPr="00132AC2">
        <w:rPr>
          <w:b/>
          <w:color w:val="000000"/>
          <w:u w:val="single"/>
        </w:rPr>
        <w:t xml:space="preserve"> with truth </w:t>
      </w:r>
      <w:r w:rsidRPr="00AE4415">
        <w:rPr>
          <w:b/>
          <w:color w:val="000000"/>
          <w:highlight w:val="yellow"/>
          <w:u w:val="single"/>
        </w:rPr>
        <w:t>that extends</w:t>
      </w:r>
      <w:r w:rsidRPr="00132AC2">
        <w:rPr>
          <w:b/>
          <w:color w:val="000000"/>
          <w:u w:val="single"/>
        </w:rPr>
        <w:t xml:space="preserve"> out </w:t>
      </w:r>
      <w:r w:rsidRPr="00AE4415">
        <w:rPr>
          <w:b/>
          <w:color w:val="000000"/>
          <w:highlight w:val="yellow"/>
          <w:u w:val="single"/>
        </w:rPr>
        <w:t>into</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w:t>
      </w:r>
      <w:r w:rsidRPr="00AE4415">
        <w:rPr>
          <w:b/>
          <w:color w:val="000000"/>
          <w:highlight w:val="yellow"/>
          <w:u w:val="single"/>
        </w:rPr>
        <w:t>changes the world</w:t>
      </w:r>
      <w:r w:rsidRPr="00132AC2">
        <w:rPr>
          <w:b/>
          <w:color w:val="000000"/>
          <w:u w:val="single"/>
        </w:rPr>
        <w:t xml:space="preserve">. We should recognize here the unavoidably collective dimension of fidelity: </w:t>
      </w:r>
      <w:r w:rsidRPr="00AE4415">
        <w:rPr>
          <w:b/>
          <w:color w:val="000000"/>
          <w:highlight w:val="yellow"/>
          <w:u w:val="single"/>
        </w:rPr>
        <w:t>in</w:t>
      </w:r>
      <w:r w:rsidRPr="00132AC2">
        <w:rPr>
          <w:b/>
          <w:color w:val="000000"/>
          <w:u w:val="single"/>
        </w:rPr>
        <w:t xml:space="preserve"> the </w:t>
      </w:r>
      <w:r w:rsidRPr="00AE4415">
        <w:rPr>
          <w:b/>
          <w:color w:val="000000"/>
          <w:highlight w:val="yellow"/>
          <w:u w:val="single"/>
        </w:rPr>
        <w:t>political</w:t>
      </w:r>
      <w:r w:rsidRPr="00132AC2">
        <w:rPr>
          <w:b/>
          <w:color w:val="000000"/>
          <w:u w:val="single"/>
        </w:rPr>
        <w:t xml:space="preserve"> field, </w:t>
      </w:r>
      <w:r w:rsidRPr="00AE4415">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5">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6">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7">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28">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29">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0">
        <w:r w:rsidRPr="00132AC2">
          <w:rPr>
            <w:color w:val="0000FF"/>
            <w:u w:val="single"/>
            <w:vertAlign w:val="superscript"/>
          </w:rPr>
          <w:t>67</w:t>
        </w:r>
      </w:hyperlink>
      <w:r w:rsidRPr="00132AC2">
        <w:rPr>
          <w:b/>
          <w:color w:val="000000"/>
          <w:u w:val="single"/>
        </w:rPr>
        <w:t xml:space="preserve"> As a figure of political belonging, the </w:t>
      </w:r>
      <w:r w:rsidRPr="00AE4415">
        <w:rPr>
          <w:b/>
          <w:color w:val="000000"/>
          <w:highlight w:val="yellow"/>
          <w:u w:val="single"/>
        </w:rPr>
        <w:t>comrade</w:t>
      </w:r>
      <w:r w:rsidRPr="00132AC2">
        <w:rPr>
          <w:b/>
          <w:color w:val="000000"/>
          <w:u w:val="single"/>
        </w:rPr>
        <w:t xml:space="preserve"> is a faithful </w:t>
      </w:r>
      <w:r w:rsidRPr="00AE4415">
        <w:rPr>
          <w:b/>
          <w:color w:val="000000"/>
          <w:highlight w:val="yellow"/>
          <w:u w:val="single"/>
        </w:rPr>
        <w:t>response</w:t>
      </w:r>
      <w:r w:rsidRPr="00132AC2">
        <w:rPr>
          <w:b/>
          <w:color w:val="000000"/>
          <w:u w:val="single"/>
        </w:rPr>
        <w:t xml:space="preserve"> </w:t>
      </w:r>
      <w:r w:rsidRPr="00AE4415">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E4415">
        <w:rPr>
          <w:b/>
          <w:color w:val="000000"/>
          <w:highlight w:val="yellow"/>
          <w:u w:val="single"/>
        </w:rPr>
        <w:t>rupture of</w:t>
      </w:r>
      <w:r w:rsidRPr="00132AC2">
        <w:rPr>
          <w:b/>
          <w:color w:val="000000"/>
          <w:u w:val="single"/>
        </w:rPr>
        <w:t xml:space="preserve"> crowds and </w:t>
      </w:r>
      <w:r w:rsidRPr="00AE4415">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E4415">
        <w:rPr>
          <w:b/>
          <w:color w:val="000000"/>
          <w:highlight w:val="yellow"/>
          <w:u w:val="single"/>
        </w:rPr>
        <w:t xml:space="preserve">of </w:t>
      </w:r>
      <w:r w:rsidRPr="00132AC2">
        <w:rPr>
          <w:b/>
          <w:color w:val="000000"/>
          <w:u w:val="single"/>
        </w:rPr>
        <w:t xml:space="preserve">the </w:t>
      </w:r>
      <w:r w:rsidRPr="00AE4415">
        <w:rPr>
          <w:b/>
          <w:color w:val="000000"/>
          <w:highlight w:val="yellow"/>
          <w:u w:val="single"/>
        </w:rPr>
        <w:t>people</w:t>
      </w:r>
      <w:r w:rsidRPr="00132AC2">
        <w:rPr>
          <w:b/>
          <w:color w:val="000000"/>
          <w:u w:val="single"/>
        </w:rPr>
        <w:t xml:space="preserve"> </w:t>
      </w:r>
      <w:r w:rsidRPr="00AE4415">
        <w:rPr>
          <w:b/>
          <w:color w:val="000000"/>
          <w:highlight w:val="yellow"/>
          <w:u w:val="single"/>
        </w:rPr>
        <w:t xml:space="preserve">as </w:t>
      </w:r>
      <w:r w:rsidRPr="00132AC2">
        <w:rPr>
          <w:b/>
          <w:color w:val="000000"/>
          <w:u w:val="single"/>
        </w:rPr>
        <w:t xml:space="preserve">the </w:t>
      </w:r>
      <w:r w:rsidRPr="00AE4415">
        <w:rPr>
          <w:b/>
          <w:color w:val="000000"/>
          <w:highlight w:val="yellow"/>
          <w:u w:val="single"/>
        </w:rPr>
        <w:t>subject of politics</w:t>
      </w:r>
      <w:r w:rsidRPr="00132AC2">
        <w:rPr>
          <w:b/>
          <w:color w:val="000000"/>
          <w:u w:val="single"/>
        </w:rPr>
        <w:t>.</w:t>
      </w:r>
      <w:hyperlink r:id="rId31">
        <w:r w:rsidRPr="00132AC2">
          <w:rPr>
            <w:b/>
            <w:color w:val="0000FF"/>
            <w:u w:val="single"/>
            <w:vertAlign w:val="superscript"/>
          </w:rPr>
          <w:t>68</w:t>
        </w:r>
      </w:hyperlink>
      <w:r w:rsidRPr="00132AC2">
        <w:rPr>
          <w:b/>
          <w:color w:val="000000"/>
          <w:u w:val="single"/>
        </w:rPr>
        <w:t xml:space="preserve"> </w:t>
      </w:r>
      <w:r w:rsidRPr="00AE4415">
        <w:rPr>
          <w:b/>
          <w:color w:val="000000"/>
          <w:highlight w:val="yellow"/>
          <w:u w:val="single"/>
        </w:rPr>
        <w:t>Comrades</w:t>
      </w:r>
      <w:r w:rsidRPr="00132AC2">
        <w:rPr>
          <w:b/>
          <w:color w:val="000000"/>
          <w:u w:val="single"/>
        </w:rPr>
        <w:t xml:space="preserve"> </w:t>
      </w:r>
      <w:r w:rsidRPr="00AE4415">
        <w:rPr>
          <w:b/>
          <w:color w:val="000000"/>
          <w:highlight w:val="yellow"/>
          <w:u w:val="single"/>
        </w:rPr>
        <w:t>demonstrate fidelity through political work;</w:t>
      </w:r>
      <w:r w:rsidRPr="00132AC2">
        <w:rPr>
          <w:b/>
          <w:color w:val="000000"/>
          <w:u w:val="single"/>
        </w:rPr>
        <w:t xml:space="preserve"> through concerted, </w:t>
      </w:r>
      <w:r w:rsidRPr="00AE4415">
        <w:rPr>
          <w:b/>
          <w:color w:val="000000"/>
          <w:highlight w:val="yellow"/>
          <w:u w:val="single"/>
        </w:rPr>
        <w:t>disciplined engagement</w:t>
      </w:r>
      <w:r w:rsidRPr="00132AC2">
        <w:rPr>
          <w:b/>
          <w:color w:val="000000"/>
          <w:u w:val="single"/>
        </w:rPr>
        <w:t>. Their practical political work ex</w:t>
      </w:r>
      <w:r w:rsidRPr="00AE4415">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2">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E4415">
        <w:rPr>
          <w:b/>
          <w:color w:val="000000"/>
          <w:highlight w:val="yellow"/>
          <w:u w:val="single"/>
        </w:rPr>
        <w:t>to see t</w:t>
      </w:r>
      <w:r w:rsidRPr="00132AC2">
        <w:rPr>
          <w:b/>
          <w:color w:val="000000"/>
          <w:u w:val="single"/>
        </w:rPr>
        <w:t xml:space="preserve">he </w:t>
      </w:r>
      <w:r w:rsidRPr="00AE4415">
        <w:rPr>
          <w:b/>
          <w:color w:val="000000"/>
          <w:highlight w:val="yellow"/>
          <w:u w:val="single"/>
        </w:rPr>
        <w:t>revolution</w:t>
      </w:r>
      <w:r w:rsidRPr="00132AC2">
        <w:rPr>
          <w:b/>
          <w:color w:val="000000"/>
          <w:u w:val="single"/>
        </w:rPr>
        <w:t>ary people as the subject i</w:t>
      </w:r>
      <w:r w:rsidRPr="00AE4415">
        <w:rPr>
          <w:b/>
          <w:color w:val="000000"/>
          <w:highlight w:val="yellow"/>
          <w:u w:val="single"/>
        </w:rPr>
        <w:t>n the struggles of</w:t>
      </w:r>
      <w:r w:rsidRPr="00132AC2">
        <w:rPr>
          <w:b/>
          <w:color w:val="000000"/>
          <w:u w:val="single"/>
        </w:rPr>
        <w:t xml:space="preserve"> the </w:t>
      </w:r>
      <w:r w:rsidRPr="00AE4415">
        <w:rPr>
          <w:b/>
          <w:color w:val="000000"/>
          <w:highlight w:val="yellow"/>
          <w:u w:val="single"/>
        </w:rPr>
        <w:t>oppressed</w:t>
      </w:r>
      <w:r w:rsidRPr="00132AC2">
        <w:rPr>
          <w:b/>
          <w:color w:val="000000"/>
          <w:u w:val="single"/>
        </w:rPr>
        <w:t xml:space="preserve">, for their subject to be found, </w:t>
      </w:r>
      <w:r w:rsidRPr="00AE4415">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E4415">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w:t>
      </w:r>
      <w:r w:rsidRPr="00132AC2">
        <w:rPr>
          <w:color w:val="000000"/>
          <w:sz w:val="8"/>
        </w:rPr>
        <w:lastRenderedPageBreak/>
        <w:t xml:space="preserve">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E4415">
        <w:rPr>
          <w:b/>
          <w:color w:val="000000"/>
          <w:highlight w:val="yellow"/>
          <w:u w:val="single"/>
        </w:rPr>
        <w:t>no one is a comrade on their own</w:t>
      </w:r>
      <w:r w:rsidRPr="00132AC2">
        <w:rPr>
          <w:b/>
          <w:color w:val="000000"/>
          <w:u w:val="single"/>
        </w:rPr>
        <w:t xml:space="preserve">. </w:t>
      </w:r>
      <w:r w:rsidRPr="00AE4415">
        <w:rPr>
          <w:b/>
          <w:color w:val="000000"/>
          <w:highlight w:val="yellow"/>
          <w:u w:val="single"/>
        </w:rPr>
        <w:t>Practices of comradeship are</w:t>
      </w:r>
      <w:r w:rsidRPr="00132AC2">
        <w:rPr>
          <w:b/>
          <w:color w:val="000000"/>
          <w:u w:val="single"/>
        </w:rPr>
        <w:t xml:space="preserve"> coordinated, </w:t>
      </w:r>
      <w:r w:rsidRPr="00AE4415">
        <w:rPr>
          <w:b/>
          <w:color w:val="000000"/>
          <w:highlight w:val="yellow"/>
          <w:u w:val="single"/>
        </w:rPr>
        <w:t>organized</w:t>
      </w:r>
      <w:r w:rsidRPr="00132AC2">
        <w:rPr>
          <w:b/>
          <w:color w:val="000000"/>
          <w:u w:val="single"/>
        </w:rPr>
        <w:t xml:space="preserve">. </w:t>
      </w:r>
      <w:r w:rsidRPr="00AE4415">
        <w:rPr>
          <w:b/>
          <w:color w:val="000000"/>
          <w:highlight w:val="yellow"/>
          <w:u w:val="single"/>
        </w:rPr>
        <w:t>The party is</w:t>
      </w:r>
      <w:r w:rsidRPr="00132AC2">
        <w:rPr>
          <w:b/>
          <w:color w:val="000000"/>
          <w:u w:val="single"/>
        </w:rPr>
        <w:t xml:space="preserve"> the organization out of </w:t>
      </w:r>
      <w:r w:rsidRPr="00AE4415">
        <w:rPr>
          <w:b/>
          <w:color w:val="000000"/>
          <w:highlight w:val="yellow"/>
          <w:u w:val="single"/>
        </w:rPr>
        <w:t>which comradeship emerges</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that comrade </w:t>
      </w:r>
      <w:r w:rsidRPr="00AE4415">
        <w:rPr>
          <w:b/>
          <w:color w:val="000000"/>
          <w:highlight w:val="yellow"/>
          <w:u w:val="single"/>
        </w:rPr>
        <w:t>relations produce</w:t>
      </w:r>
      <w:r w:rsidRPr="00132AC2">
        <w:rPr>
          <w:b/>
          <w:color w:val="000000"/>
          <w:u w:val="single"/>
        </w:rPr>
        <w:t xml:space="preserve">. </w:t>
      </w:r>
      <w:r w:rsidRPr="00AE4415">
        <w:rPr>
          <w:b/>
          <w:color w:val="000000"/>
          <w:highlight w:val="yellow"/>
          <w:u w:val="single"/>
        </w:rPr>
        <w:t>It concentrates comradeship</w:t>
      </w:r>
      <w:r w:rsidRPr="00132AC2">
        <w:rPr>
          <w:b/>
          <w:color w:val="000000"/>
          <w:u w:val="single"/>
        </w:rPr>
        <w:t xml:space="preserve"> even as comradeship exceeds it.</w:t>
      </w:r>
    </w:p>
    <w:p w14:paraId="1AA01340" w14:textId="3F09919E" w:rsidR="00432B8B" w:rsidRDefault="00432B8B" w:rsidP="00432B8B">
      <w:pPr>
        <w:pStyle w:val="Heading2"/>
        <w:rPr>
          <w:rFonts w:eastAsia="Times New Roman"/>
        </w:rPr>
      </w:pPr>
      <w:r>
        <w:rPr>
          <w:rFonts w:eastAsia="Times New Roman"/>
        </w:rPr>
        <w:lastRenderedPageBreak/>
        <w:t>Case</w:t>
      </w:r>
    </w:p>
    <w:p w14:paraId="1FFAC516" w14:textId="77777777" w:rsidR="00332ECA" w:rsidRPr="00F27CDA" w:rsidRDefault="00332ECA" w:rsidP="00332ECA">
      <w:pPr>
        <w:pStyle w:val="Heading4"/>
      </w:pPr>
      <w:r w:rsidRPr="00F27CDA">
        <w:t xml:space="preserve">Anti-Asian violence must be understood in the terms of migrant labor and capitalist exploitation, as that created the exploitation that undergirds </w:t>
      </w:r>
      <w:proofErr w:type="gramStart"/>
      <w:r w:rsidRPr="00F27CDA">
        <w:t>all of</w:t>
      </w:r>
      <w:proofErr w:type="gramEnd"/>
      <w:r w:rsidRPr="00F27CDA">
        <w:t xml:space="preserve"> their AFF impacts.</w:t>
      </w:r>
    </w:p>
    <w:p w14:paraId="72679D5A" w14:textId="77777777" w:rsidR="00332ECA" w:rsidRDefault="00332ECA" w:rsidP="00332ECA">
      <w:pPr>
        <w:spacing w:after="0" w:line="240" w:lineRule="auto"/>
        <w:rPr>
          <w:rFonts w:ascii="Times New Roman" w:eastAsia="Times New Roman" w:hAnsi="Times New Roman" w:cs="Times New Roman"/>
          <w:sz w:val="24"/>
        </w:rPr>
      </w:pPr>
      <w:r>
        <w:rPr>
          <w:rStyle w:val="Style13ptBold"/>
        </w:rPr>
        <w:t xml:space="preserve">Man 2020 </w:t>
      </w:r>
      <w:r w:rsidRPr="00F27CDA">
        <w:rPr>
          <w:rFonts w:ascii="Times New Roman" w:eastAsia="Times New Roman" w:hAnsi="Times New Roman" w:cs="Times New Roman"/>
          <w:sz w:val="24"/>
        </w:rPr>
        <w:t>Man, S. (2020). Anti-Asian violence and US imperialism. Race &amp; Class, 62(2), 24-33.</w:t>
      </w:r>
    </w:p>
    <w:p w14:paraId="0C0C8706" w14:textId="77777777" w:rsidR="00332ECA" w:rsidRDefault="00332ECA" w:rsidP="00332ECA">
      <w:pPr>
        <w:spacing w:after="0" w:line="240" w:lineRule="auto"/>
        <w:rPr>
          <w:rFonts w:ascii="Times New Roman" w:eastAsia="Times New Roman" w:hAnsi="Times New Roman" w:cs="Times New Roman"/>
          <w:sz w:val="24"/>
        </w:rPr>
      </w:pPr>
    </w:p>
    <w:p w14:paraId="6D242DB7" w14:textId="2A32686A" w:rsidR="00332ECA" w:rsidRPr="00332ECA" w:rsidRDefault="00332ECA" w:rsidP="00332ECA">
      <w:pPr>
        <w:spacing w:after="0" w:line="240" w:lineRule="auto"/>
        <w:rPr>
          <w:rFonts w:ascii="Times New Roman" w:eastAsia="Times New Roman" w:hAnsi="Times New Roman" w:cs="Times New Roman"/>
          <w:sz w:val="24"/>
        </w:rPr>
      </w:pPr>
      <w:r w:rsidRPr="00F27CDA">
        <w:rPr>
          <w:rStyle w:val="Emphasis"/>
          <w:highlight w:val="yellow"/>
        </w:rPr>
        <w:t>To understand anti-Asian violence on these terms requires restating</w:t>
      </w:r>
      <w:r w:rsidRPr="00F27CDA">
        <w:rPr>
          <w:rFonts w:ascii="Times New Roman" w:eastAsia="Times New Roman" w:hAnsi="Times New Roman" w:cs="Times New Roman"/>
          <w:sz w:val="24"/>
        </w:rPr>
        <w:t xml:space="preserve"> an unorthodox premise: </w:t>
      </w:r>
      <w:r w:rsidRPr="00F27CDA">
        <w:rPr>
          <w:rStyle w:val="Emphasis"/>
          <w:highlight w:val="yellow"/>
        </w:rPr>
        <w:t>Asians were not ‘</w:t>
      </w:r>
      <w:proofErr w:type="gramStart"/>
      <w:r w:rsidRPr="00F27CDA">
        <w:rPr>
          <w:rStyle w:val="Emphasis"/>
          <w:highlight w:val="yellow"/>
        </w:rPr>
        <w:t>immigrants’</w:t>
      </w:r>
      <w:proofErr w:type="gramEnd"/>
      <w:r w:rsidRPr="00F27CDA">
        <w:rPr>
          <w:rFonts w:ascii="Times New Roman" w:eastAsia="Times New Roman" w:hAnsi="Times New Roman" w:cs="Times New Roman"/>
          <w:sz w:val="24"/>
        </w:rPr>
        <w:t xml:space="preserve">. In the nineteenth and early twentieth centuries, </w:t>
      </w:r>
      <w:r w:rsidRPr="00F27CDA">
        <w:rPr>
          <w:rStyle w:val="Emphasis"/>
          <w:highlight w:val="yellow"/>
        </w:rPr>
        <w:t xml:space="preserve">Chinese, Japanese, Koreans, Filipinx and South Asians arrived in North America </w:t>
      </w:r>
      <w:proofErr w:type="gramStart"/>
      <w:r w:rsidRPr="00F27CDA">
        <w:rPr>
          <w:rStyle w:val="Emphasis"/>
          <w:highlight w:val="yellow"/>
        </w:rPr>
        <w:t>as a result of</w:t>
      </w:r>
      <w:proofErr w:type="gramEnd"/>
      <w:r w:rsidRPr="00F27CDA">
        <w:rPr>
          <w:rStyle w:val="Emphasis"/>
          <w:highlight w:val="yellow"/>
        </w:rPr>
        <w:t xml:space="preserve"> capitalist and imperial expansion that radically altered relationships within households and villages, destroyed working and rural people’s homes and lives, and generally made those lives </w:t>
      </w:r>
      <w:proofErr w:type="spellStart"/>
      <w:r w:rsidRPr="00F27CDA">
        <w:rPr>
          <w:rStyle w:val="Emphasis"/>
          <w:highlight w:val="yellow"/>
        </w:rPr>
        <w:t>unliveable</w:t>
      </w:r>
      <w:proofErr w:type="spellEnd"/>
      <w:r w:rsidRPr="00F27CDA">
        <w:rPr>
          <w:rStyle w:val="Emphasis"/>
          <w:highlight w:val="yellow"/>
        </w:rPr>
        <w:t>.</w:t>
      </w:r>
      <w:r w:rsidRPr="00F27CDA">
        <w:rPr>
          <w:rFonts w:ascii="Times New Roman" w:eastAsia="Times New Roman" w:hAnsi="Times New Roman" w:cs="Times New Roman"/>
          <w:sz w:val="24"/>
        </w:rPr>
        <w:t xml:space="preserve"> </w:t>
      </w:r>
      <w:r w:rsidRPr="00F27CDA">
        <w:rPr>
          <w:rStyle w:val="Emphasis"/>
          <w:highlight w:val="yellow"/>
        </w:rPr>
        <w:t xml:space="preserve">A more accurate term is ‘migrant </w:t>
      </w:r>
      <w:proofErr w:type="spellStart"/>
      <w:r w:rsidRPr="00F27CDA">
        <w:rPr>
          <w:rStyle w:val="Emphasis"/>
          <w:highlight w:val="yellow"/>
        </w:rPr>
        <w:t>labour</w:t>
      </w:r>
      <w:proofErr w:type="spellEnd"/>
      <w:r w:rsidRPr="00F27CDA">
        <w:rPr>
          <w:rStyle w:val="Emphasis"/>
          <w:highlight w:val="yellow"/>
        </w:rPr>
        <w:t>’</w:t>
      </w:r>
      <w:r w:rsidRPr="00F27CDA">
        <w:rPr>
          <w:rFonts w:ascii="Times New Roman" w:eastAsia="Times New Roman" w:hAnsi="Times New Roman" w:cs="Times New Roman"/>
          <w:sz w:val="24"/>
        </w:rPr>
        <w:t xml:space="preserve">, </w:t>
      </w:r>
      <w:r w:rsidRPr="00F27CDA">
        <w:rPr>
          <w:rStyle w:val="Emphasis"/>
          <w:highlight w:val="yellow"/>
        </w:rPr>
        <w:t xml:space="preserve">which denotes Asians’ sole function within capitalist economy as </w:t>
      </w:r>
      <w:proofErr w:type="spellStart"/>
      <w:r w:rsidRPr="00F27CDA">
        <w:rPr>
          <w:rStyle w:val="Emphasis"/>
          <w:highlight w:val="yellow"/>
        </w:rPr>
        <w:t>labour</w:t>
      </w:r>
      <w:proofErr w:type="spellEnd"/>
      <w:r w:rsidRPr="00F27CDA">
        <w:rPr>
          <w:rStyle w:val="Emphasis"/>
          <w:highlight w:val="yellow"/>
        </w:rPr>
        <w:t xml:space="preserve">, whose value was derived from their ability to extract profit.5 Unable to </w:t>
      </w:r>
      <w:proofErr w:type="spellStart"/>
      <w:r w:rsidRPr="00F27CDA">
        <w:rPr>
          <w:rStyle w:val="Emphasis"/>
          <w:highlight w:val="yellow"/>
        </w:rPr>
        <w:t>naturalise</w:t>
      </w:r>
      <w:proofErr w:type="spellEnd"/>
      <w:r w:rsidRPr="00F27CDA">
        <w:rPr>
          <w:rStyle w:val="Emphasis"/>
          <w:highlight w:val="yellow"/>
        </w:rPr>
        <w:t xml:space="preserve"> as citizens, they were made to be mobile and replaceable through the enactment of laws that controlled and </w:t>
      </w:r>
      <w:proofErr w:type="spellStart"/>
      <w:r w:rsidRPr="00F27CDA">
        <w:rPr>
          <w:rStyle w:val="Emphasis"/>
          <w:highlight w:val="yellow"/>
        </w:rPr>
        <w:t>criminalised</w:t>
      </w:r>
      <w:proofErr w:type="spellEnd"/>
      <w:r w:rsidRPr="00F27CDA">
        <w:rPr>
          <w:rStyle w:val="Emphasis"/>
          <w:highlight w:val="yellow"/>
        </w:rPr>
        <w:t xml:space="preserve"> their social relations, and that ensured the </w:t>
      </w:r>
      <w:proofErr w:type="spellStart"/>
      <w:r w:rsidRPr="00F27CDA">
        <w:rPr>
          <w:rStyle w:val="Emphasis"/>
          <w:highlight w:val="yellow"/>
        </w:rPr>
        <w:t>maximisation</w:t>
      </w:r>
      <w:proofErr w:type="spellEnd"/>
      <w:r w:rsidRPr="00F27CDA">
        <w:rPr>
          <w:rStyle w:val="Emphasis"/>
          <w:highlight w:val="yellow"/>
        </w:rPr>
        <w:t xml:space="preserve"> of their </w:t>
      </w:r>
      <w:proofErr w:type="spellStart"/>
      <w:r w:rsidRPr="00F27CDA">
        <w:rPr>
          <w:rStyle w:val="Emphasis"/>
          <w:highlight w:val="yellow"/>
        </w:rPr>
        <w:t>labour</w:t>
      </w:r>
      <w:proofErr w:type="spellEnd"/>
      <w:r w:rsidRPr="00F27CDA">
        <w:rPr>
          <w:rStyle w:val="Emphasis"/>
          <w:highlight w:val="yellow"/>
        </w:rPr>
        <w:t>, and not their lives</w:t>
      </w:r>
      <w:r w:rsidRPr="00F27CDA">
        <w:rPr>
          <w:rFonts w:ascii="Times New Roman" w:eastAsia="Times New Roman" w:hAnsi="Times New Roman" w:cs="Times New Roman"/>
          <w:sz w:val="24"/>
        </w:rPr>
        <w:t xml:space="preserve">. For example, the California Supreme Court in 1854 determined in People v. Hall that the race of the Chinese was ‘not white’, thereby depriving them of the right to testify against a white person in legal proceedings, and hence leaving them unable to protect themselves from violence. Here, and repeatedly throughout the nineteenth and early twentieth centuries, the law buttressed lawless violence; the two worked in tandem to discipline Chinese </w:t>
      </w:r>
      <w:proofErr w:type="spellStart"/>
      <w:r w:rsidRPr="00F27CDA">
        <w:rPr>
          <w:rFonts w:ascii="Times New Roman" w:eastAsia="Times New Roman" w:hAnsi="Times New Roman" w:cs="Times New Roman"/>
          <w:sz w:val="24"/>
        </w:rPr>
        <w:t>labour</w:t>
      </w:r>
      <w:proofErr w:type="spellEnd"/>
      <w:r w:rsidRPr="00F27CDA">
        <w:rPr>
          <w:rFonts w:ascii="Times New Roman" w:eastAsia="Times New Roman" w:hAnsi="Times New Roman" w:cs="Times New Roman"/>
          <w:sz w:val="24"/>
        </w:rPr>
        <w:t xml:space="preserve">. They also worked to confer value on whiteness itself, such that being white held a property value articulated </w:t>
      </w:r>
      <w:proofErr w:type="gramStart"/>
      <w:r w:rsidRPr="00F27CDA">
        <w:rPr>
          <w:rFonts w:ascii="Times New Roman" w:eastAsia="Times New Roman" w:hAnsi="Times New Roman" w:cs="Times New Roman"/>
          <w:sz w:val="24"/>
        </w:rPr>
        <w:t>over and over again</w:t>
      </w:r>
      <w:proofErr w:type="gramEnd"/>
      <w:r w:rsidRPr="00F27CDA">
        <w:rPr>
          <w:rFonts w:ascii="Times New Roman" w:eastAsia="Times New Roman" w:hAnsi="Times New Roman" w:cs="Times New Roman"/>
          <w:sz w:val="24"/>
        </w:rPr>
        <w:t xml:space="preserve"> in court and defended violently throughout the expanding US settler empire.6</w:t>
      </w:r>
    </w:p>
    <w:p w14:paraId="605C59D1" w14:textId="2581C736" w:rsidR="00432B8B" w:rsidRDefault="00432B8B" w:rsidP="00432B8B">
      <w:pPr>
        <w:pStyle w:val="Heading3"/>
      </w:pPr>
      <w:r>
        <w:lastRenderedPageBreak/>
        <w:t>ROB</w:t>
      </w:r>
    </w:p>
    <w:p w14:paraId="3754FF63" w14:textId="52D642C5" w:rsidR="00432B8B" w:rsidRPr="00432B8B" w:rsidRDefault="00432B8B" w:rsidP="00432B8B">
      <w:pPr>
        <w:pStyle w:val="Heading4"/>
      </w:pPr>
      <w:r>
        <w:t xml:space="preserve">Their ROB can’t account for and actively disregards oppression against other groups – </w:t>
      </w:r>
      <w:proofErr w:type="gramStart"/>
      <w:r>
        <w:t>i.e.</w:t>
      </w:r>
      <w:proofErr w:type="gramEnd"/>
      <w:r>
        <w:t xml:space="preserve"> as a Muslim individual there’s also structural oppression against me – oppression normalized in things like media – among other groups – only my ROB can create the relations of comradeship necessary to solve oppression including that in their ROB – theirs only re-entrenches it by solidifying divides between groups that enable oppressive structures to maintain power.</w:t>
      </w:r>
    </w:p>
    <w:p w14:paraId="0A92A0E5" w14:textId="38D74D36" w:rsidR="00432B8B" w:rsidRDefault="00432B8B" w:rsidP="00432B8B">
      <w:pPr>
        <w:pStyle w:val="Heading3"/>
      </w:pPr>
      <w:r>
        <w:lastRenderedPageBreak/>
        <w:t>Ontology</w:t>
      </w:r>
    </w:p>
    <w:p w14:paraId="03F777BF" w14:textId="77777777" w:rsidR="00432B8B" w:rsidRDefault="00432B8B" w:rsidP="00432B8B">
      <w:pPr>
        <w:pStyle w:val="Heading4"/>
      </w:pPr>
      <w:r>
        <w:t xml:space="preserve">Reject the 1AC’s ontology claims – violence against Asian Americans based on race also occurs with other groups – </w:t>
      </w:r>
      <w:proofErr w:type="gramStart"/>
      <w:r>
        <w:t>i.e.</w:t>
      </w:r>
      <w:proofErr w:type="gramEnd"/>
      <w:r>
        <w:t xml:space="preserve"> Muslim Americans, African Americans… </w:t>
      </w:r>
      <w:proofErr w:type="gramStart"/>
      <w:r>
        <w:t>There’s</w:t>
      </w:r>
      <w:proofErr w:type="gramEnd"/>
      <w:r>
        <w:t xml:space="preserve"> problems for other groups assimilating, conflicts between identity as an American vs. cultural identity…</w:t>
      </w:r>
    </w:p>
    <w:p w14:paraId="3757D3D9" w14:textId="788E3E43" w:rsidR="00432B8B" w:rsidRDefault="00432B8B" w:rsidP="00432B8B">
      <w:pPr>
        <w:pStyle w:val="Heading4"/>
      </w:pPr>
      <w:r>
        <w:t>It’s another link to Dean – focuses on identity being mediated by one identity, solidifying race divisions and competition over whose oppression is the greatest, destroying the possibility for comradeship and concrete change against the overarching structure of cap.</w:t>
      </w:r>
    </w:p>
    <w:p w14:paraId="3F22BE4A" w14:textId="092494E8" w:rsidR="00432B8B" w:rsidRDefault="00432B8B" w:rsidP="00432B8B">
      <w:pPr>
        <w:pStyle w:val="Heading3"/>
      </w:pPr>
      <w:r>
        <w:lastRenderedPageBreak/>
        <w:t>1AR Theory</w:t>
      </w:r>
    </w:p>
    <w:p w14:paraId="3E407DFB" w14:textId="43A5A777" w:rsidR="00432B8B" w:rsidRPr="00432B8B" w:rsidRDefault="00432B8B" w:rsidP="00432B8B">
      <w:pPr>
        <w:pStyle w:val="Heading4"/>
      </w:pPr>
      <w:r>
        <w:t xml:space="preserve">Don’t grant them 1AR theory – it’s an attempt to set static norms in the debate space… ignoring cap/the discussion… it performatively turns </w:t>
      </w:r>
      <w:proofErr w:type="gramStart"/>
      <w:r>
        <w:t>their</w:t>
      </w:r>
      <w:proofErr w:type="gramEnd"/>
      <w:r>
        <w:t xml:space="preserve"> rob </w:t>
      </w:r>
    </w:p>
    <w:sectPr w:rsidR="00432B8B" w:rsidRPr="00432B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A0937" w14:textId="77777777" w:rsidR="008208A9" w:rsidRDefault="008208A9" w:rsidP="009B2A33">
      <w:pPr>
        <w:spacing w:after="0" w:line="240" w:lineRule="auto"/>
      </w:pPr>
      <w:r>
        <w:separator/>
      </w:r>
    </w:p>
  </w:endnote>
  <w:endnote w:type="continuationSeparator" w:id="0">
    <w:p w14:paraId="5727BE2E" w14:textId="77777777" w:rsidR="008208A9" w:rsidRDefault="008208A9" w:rsidP="009B2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4C46A" w14:textId="77777777" w:rsidR="008208A9" w:rsidRDefault="008208A9" w:rsidP="009B2A33">
      <w:pPr>
        <w:spacing w:after="0" w:line="240" w:lineRule="auto"/>
      </w:pPr>
      <w:r>
        <w:separator/>
      </w:r>
    </w:p>
  </w:footnote>
  <w:footnote w:type="continuationSeparator" w:id="0">
    <w:p w14:paraId="20F3C512" w14:textId="77777777" w:rsidR="008208A9" w:rsidRDefault="008208A9" w:rsidP="009B2A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AC8"/>
    <w:rsid w:val="00195400"/>
    <w:rsid w:val="00202B02"/>
    <w:rsid w:val="003065DE"/>
    <w:rsid w:val="00332ECA"/>
    <w:rsid w:val="00432B8B"/>
    <w:rsid w:val="004B3DC4"/>
    <w:rsid w:val="0056004C"/>
    <w:rsid w:val="0056723F"/>
    <w:rsid w:val="008208A9"/>
    <w:rsid w:val="009B2A33"/>
    <w:rsid w:val="00B96633"/>
    <w:rsid w:val="00D36AC8"/>
    <w:rsid w:val="00E1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4C8E3"/>
  <w15:chartTrackingRefBased/>
  <w15:docId w15:val="{F505FCEC-E7C8-473A-B730-D7F45D0DA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5400"/>
    <w:rPr>
      <w:rFonts w:ascii="Calibri" w:hAnsi="Calibri"/>
    </w:rPr>
  </w:style>
  <w:style w:type="paragraph" w:styleId="Heading1">
    <w:name w:val="heading 1"/>
    <w:aliases w:val="Pocket"/>
    <w:basedOn w:val="Normal"/>
    <w:next w:val="Normal"/>
    <w:link w:val="Heading1Char"/>
    <w:qFormat/>
    <w:rsid w:val="001954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54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54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1954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54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5400"/>
  </w:style>
  <w:style w:type="character" w:customStyle="1" w:styleId="Heading1Char">
    <w:name w:val="Heading 1 Char"/>
    <w:aliases w:val="Pocket Char"/>
    <w:basedOn w:val="DefaultParagraphFont"/>
    <w:link w:val="Heading1"/>
    <w:rsid w:val="001954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54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540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19540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19540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540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6"/>
    <w:qFormat/>
    <w:rsid w:val="00195400"/>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95400"/>
    <w:rPr>
      <w:color w:val="auto"/>
      <w:u w:val="none"/>
    </w:rPr>
  </w:style>
  <w:style w:type="character" w:styleId="FollowedHyperlink">
    <w:name w:val="FollowedHyperlink"/>
    <w:basedOn w:val="DefaultParagraphFont"/>
    <w:uiPriority w:val="99"/>
    <w:semiHidden/>
    <w:unhideWhenUsed/>
    <w:rsid w:val="00195400"/>
    <w:rPr>
      <w:color w:val="auto"/>
      <w:u w:val="none"/>
    </w:rPr>
  </w:style>
  <w:style w:type="paragraph" w:customStyle="1" w:styleId="textbold">
    <w:name w:val="text bold"/>
    <w:basedOn w:val="Normal"/>
    <w:link w:val="Emphasis"/>
    <w:uiPriority w:val="7"/>
    <w:qFormat/>
    <w:rsid w:val="00195400"/>
    <w:pPr>
      <w:ind w:left="720"/>
      <w:jc w:val="both"/>
    </w:pPr>
    <w:rPr>
      <w:b/>
      <w:iCs/>
      <w:u w:val="single"/>
    </w:rPr>
  </w:style>
  <w:style w:type="character" w:customStyle="1" w:styleId="apple-converted-space">
    <w:name w:val="apple-converted-space"/>
    <w:basedOn w:val="DefaultParagraphFont"/>
    <w:rsid w:val="00195400"/>
  </w:style>
  <w:style w:type="character" w:customStyle="1" w:styleId="LinedDown">
    <w:name w:val="Lined Down"/>
    <w:qFormat/>
    <w:rsid w:val="00195400"/>
    <w:rPr>
      <w:rFonts w:cs="Times New Roman"/>
      <w:b w:val="0"/>
      <w:bCs w:val="0"/>
      <w:i w:val="0"/>
      <w:iCs w:val="0"/>
      <w:color w:val="000000"/>
      <w:sz w:val="12"/>
      <w:szCs w:val="12"/>
      <w:u w:val="none"/>
    </w:rPr>
  </w:style>
  <w:style w:type="character" w:customStyle="1" w:styleId="Carded">
    <w:name w:val="Carded"/>
    <w:qFormat/>
    <w:rsid w:val="00195400"/>
    <w:rPr>
      <w:rFonts w:cs="Times New Roman"/>
      <w:b/>
      <w:bCs/>
      <w:color w:val="000000"/>
      <w:sz w:val="24"/>
      <w:szCs w:val="24"/>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202B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EndnoteText">
    <w:name w:val="endnote text"/>
    <w:basedOn w:val="Normal"/>
    <w:link w:val="EndnoteTextChar"/>
    <w:uiPriority w:val="99"/>
    <w:semiHidden/>
    <w:unhideWhenUsed/>
    <w:rsid w:val="009B2A33"/>
    <w:pPr>
      <w:spacing w:after="0" w:line="240" w:lineRule="auto"/>
    </w:pPr>
    <w:rPr>
      <w:rFonts w:asciiTheme="minorHAnsi" w:hAnsiTheme="minorHAnsi"/>
      <w:sz w:val="20"/>
      <w:szCs w:val="20"/>
    </w:rPr>
  </w:style>
  <w:style w:type="character" w:customStyle="1" w:styleId="EndnoteTextChar">
    <w:name w:val="Endnote Text Char"/>
    <w:basedOn w:val="DefaultParagraphFont"/>
    <w:link w:val="EndnoteText"/>
    <w:uiPriority w:val="99"/>
    <w:semiHidden/>
    <w:rsid w:val="009B2A33"/>
    <w:rPr>
      <w:sz w:val="20"/>
      <w:szCs w:val="20"/>
    </w:rPr>
  </w:style>
  <w:style w:type="character" w:styleId="EndnoteReference">
    <w:name w:val="endnote reference"/>
    <w:basedOn w:val="DefaultParagraphFont"/>
    <w:uiPriority w:val="99"/>
    <w:semiHidden/>
    <w:unhideWhenUsed/>
    <w:rsid w:val="009B2A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settings" Target="settings.xml"/><Relationship Id="rId21" Type="http://schemas.openxmlformats.org/officeDocument/2006/relationships/hyperlink" Target="about:blank" TargetMode="External"/><Relationship Id="rId34" Type="http://schemas.openxmlformats.org/officeDocument/2006/relationships/theme" Target="theme/theme1.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780</TotalTime>
  <Pages>14</Pages>
  <Words>7139</Words>
  <Characters>40697</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Ayman Badawy</dc:creator>
  <cp:keywords/>
  <dc:description/>
  <cp:lastModifiedBy>Ayman Badawy</cp:lastModifiedBy>
  <cp:revision>5</cp:revision>
  <dcterms:created xsi:type="dcterms:W3CDTF">2021-10-31T03:13:00Z</dcterms:created>
  <dcterms:modified xsi:type="dcterms:W3CDTF">2021-10-31T17:58:00Z</dcterms:modified>
</cp:coreProperties>
</file>