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81CC8" w14:textId="77777777" w:rsidR="00E307EB" w:rsidRDefault="00E307EB" w:rsidP="00E307EB">
      <w:pPr>
        <w:pStyle w:val="Heading1"/>
        <w:rPr>
          <w:shd w:val="clear" w:color="auto" w:fill="FFFFFF"/>
        </w:rPr>
      </w:pPr>
      <w:r>
        <w:rPr>
          <w:shd w:val="clear" w:color="auto" w:fill="FFFFFF"/>
        </w:rPr>
        <w:t>JF21 – AC – Space Communism</w:t>
      </w:r>
    </w:p>
    <w:p w14:paraId="3804E159" w14:textId="77777777" w:rsidR="00E307EB" w:rsidRDefault="00E307EB" w:rsidP="00E307EB">
      <w:pPr>
        <w:pStyle w:val="Heading2"/>
        <w:rPr>
          <w:shd w:val="clear" w:color="auto" w:fill="FFFFFF"/>
        </w:rPr>
      </w:pPr>
      <w:r>
        <w:rPr>
          <w:shd w:val="clear" w:color="auto" w:fill="FFFFFF"/>
        </w:rPr>
        <w:lastRenderedPageBreak/>
        <w:t>Part 1 – The Future of Capitalism (2:30)</w:t>
      </w:r>
    </w:p>
    <w:p w14:paraId="2E45F21E" w14:textId="77777777" w:rsidR="00E307EB" w:rsidRDefault="00E307EB" w:rsidP="00E307EB">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4C663A1F" w14:textId="77777777" w:rsidR="00E307EB" w:rsidRPr="005C6A62" w:rsidRDefault="00E307EB" w:rsidP="00E307EB">
      <w:proofErr w:type="spellStart"/>
      <w:r w:rsidRPr="005C6A62">
        <w:t>Bastani</w:t>
      </w:r>
      <w:proofErr w:type="spellEnd"/>
      <w:r w:rsidRPr="005C6A62">
        <w:t>, A. (2019). Fully automated luxury communism. Verso Books.</w:t>
      </w:r>
    </w:p>
    <w:p w14:paraId="08D08D35" w14:textId="77777777" w:rsidR="00E307EB" w:rsidRDefault="00E307EB" w:rsidP="00E307EB">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u w:val="single"/>
        </w:rPr>
        <w:t>emphasis will be on the rate of return rather than social progress</w:t>
      </w:r>
      <w:r w:rsidRPr="000E4B30">
        <w:rPr>
          <w:sz w:val="16"/>
        </w:rPr>
        <w:t xml:space="preserve">. As we’ve already seen with information in the early twenty-first century, </w:t>
      </w:r>
      <w:r w:rsidRPr="007F6CDF">
        <w:rPr>
          <w:b/>
          <w:bCs/>
          <w:highlight w:val="yellow"/>
          <w:u w:val="single"/>
        </w:rPr>
        <w:t>under conditions of abundance capitalism pursues a form of rationing</w:t>
      </w:r>
      <w:r w:rsidRPr="007F6CDF">
        <w:rPr>
          <w:b/>
          <w:bCs/>
          <w:u w:val="single"/>
        </w:rPr>
        <w:t xml:space="preserve"> in order to ensure profits</w:t>
      </w:r>
      <w:r w:rsidRPr="000E4B30">
        <w:rPr>
          <w:sz w:val="16"/>
        </w:rPr>
        <w:t xml:space="preserve">. Given the potentially limitless wealth made possible by asteroid mining, that </w:t>
      </w:r>
      <w:r w:rsidRPr="007F6CDF">
        <w:rPr>
          <w:b/>
          <w:bCs/>
          <w:u w:val="single"/>
        </w:rPr>
        <w:t>same logic would be applied by private enterprise in the sector and their allies in politics</w:t>
      </w:r>
      <w:r w:rsidRPr="000E4B30">
        <w:rPr>
          <w:sz w:val="16"/>
        </w:rPr>
        <w:t xml:space="preserve">. As with information, and soon renewable energy too, that will necessitate the </w:t>
      </w:r>
      <w:r w:rsidRPr="000E4B30">
        <w:rPr>
          <w:sz w:val="16"/>
        </w:rPr>
        <w:lastRenderedPageBreak/>
        <w:t xml:space="preserve">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43C5EAD8" w14:textId="77777777" w:rsidR="00E307EB" w:rsidRDefault="00E307EB" w:rsidP="00E307EB">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1ACF29FA" w14:textId="77777777" w:rsidR="00E307EB" w:rsidRPr="008B48DB"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188A1691" w14:textId="77777777" w:rsidR="00E307EB" w:rsidRPr="001A7928" w:rsidRDefault="00E307EB" w:rsidP="00E307EB">
      <w:pPr>
        <w:rPr>
          <w:rFonts w:ascii="Times" w:hAnsi="Times"/>
          <w:sz w:val="14"/>
          <w:szCs w:val="30"/>
        </w:rPr>
      </w:pPr>
      <w:r w:rsidRPr="001A7928">
        <w:rPr>
          <w:sz w:val="14"/>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1A7928">
        <w:rPr>
          <w:sz w:val="14"/>
        </w:rPr>
        <w:t xml:space="preserve"> Marx expressed this perfectly when he wrote, ‘</w:t>
      </w:r>
      <w:r w:rsidRPr="001A7928">
        <w:rPr>
          <w:rStyle w:val="Emphasis"/>
          <w:b w:val="0"/>
          <w:bCs/>
          <w:sz w:val="14"/>
          <w:u w:val="none"/>
        </w:rPr>
        <w:t>The most developed machinery thus forces the worker to work longer than the savage does, or than he himself did with the simplest, crudest  tools</w:t>
      </w:r>
      <w:r w:rsidRPr="001A7928">
        <w:rPr>
          <w:sz w:val="14"/>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w:t>
      </w:r>
      <w:r w:rsidRPr="007D1943">
        <w:rPr>
          <w:rStyle w:val="Emphasis"/>
          <w:sz w:val="24"/>
        </w:rPr>
        <w:t xml:space="preserve">Disruption to </w:t>
      </w:r>
      <w:r w:rsidRPr="007D1943">
        <w:rPr>
          <w:rStyle w:val="Emphasis"/>
          <w:sz w:val="24"/>
          <w:highlight w:val="yellow"/>
        </w:rPr>
        <w:t>the needs of people rather than profit must be populist.</w:t>
      </w:r>
      <w:r w:rsidRPr="007D1943">
        <w:rPr>
          <w:rStyle w:val="Emphasis"/>
          <w:sz w:val="24"/>
        </w:rPr>
        <w:t xml:space="preserve"> If not, it is certain to fail.</w:t>
      </w:r>
      <w:r w:rsidRPr="001A7928">
        <w:rPr>
          <w:sz w:val="14"/>
        </w:rPr>
        <w:t xml:space="preserve"> </w:t>
      </w:r>
      <w:r w:rsidRPr="007D1943">
        <w:rPr>
          <w:b/>
          <w:bCs/>
          <w:highlight w:val="yellow"/>
          <w:u w:val="single"/>
        </w:rPr>
        <w:t xml:space="preserve">Capitalist realism </w:t>
      </w:r>
      <w:r w:rsidRPr="007D1943">
        <w:rPr>
          <w:b/>
          <w:bCs/>
          <w:u w:val="single"/>
        </w:rPr>
        <w:t xml:space="preserve">is simply </w:t>
      </w:r>
      <w:r w:rsidRPr="007D1943">
        <w:rPr>
          <w:b/>
          <w:bCs/>
          <w:highlight w:val="yellow"/>
          <w:u w:val="single"/>
        </w:rPr>
        <w:t xml:space="preserve">too adaptable </w:t>
      </w:r>
      <w:r w:rsidRPr="007D1943">
        <w:rPr>
          <w:b/>
          <w:bCs/>
          <w:u w:val="single"/>
        </w:rPr>
        <w:t xml:space="preserve">for a radical politics of management and technocracy, meaning </w:t>
      </w:r>
      <w:r w:rsidRPr="007D1943">
        <w:rPr>
          <w:b/>
          <w:bCs/>
          <w:highlight w:val="yellow"/>
          <w:u w:val="single"/>
        </w:rPr>
        <w:t xml:space="preserve">any rupture must be understandable to most people </w:t>
      </w:r>
      <w:r w:rsidRPr="007D1943">
        <w:rPr>
          <w:b/>
          <w:bCs/>
          <w:u w:val="single"/>
        </w:rPr>
        <w:t>in an idiom that they readily understand. What is more</w:t>
      </w:r>
      <w:r w:rsidRPr="007D1943">
        <w:rPr>
          <w:rStyle w:val="Emphasis"/>
          <w:b w:val="0"/>
          <w:bCs/>
          <w:sz w:val="24"/>
        </w:rPr>
        <w:t>,</w:t>
      </w:r>
      <w:r w:rsidRPr="007D1943">
        <w:rPr>
          <w:rStyle w:val="Emphasis"/>
          <w:sz w:val="24"/>
        </w:rPr>
        <w:t xml:space="preserve"> the</w:t>
      </w:r>
      <w:r w:rsidRPr="005D190C">
        <w:rPr>
          <w:rStyle w:val="Emphasis"/>
          <w:sz w:val="24"/>
        </w:rPr>
        <w:t xml:space="preserv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1A7928">
        <w:rPr>
          <w:sz w:val="14"/>
        </w:rPr>
        <w:t xml:space="preserve">. This is the politics of the self-help guru – be precisely who you want to be – embedded within a broader </w:t>
      </w:r>
      <w:proofErr w:type="spellStart"/>
      <w:r w:rsidRPr="001A7928">
        <w:rPr>
          <w:sz w:val="14"/>
        </w:rPr>
        <w:t>programme</w:t>
      </w:r>
      <w:proofErr w:type="spellEnd"/>
      <w:r w:rsidRPr="001A7928">
        <w:rPr>
          <w:sz w:val="14"/>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u w:val="single"/>
        </w:rPr>
        <w:t>yoke of an economic</w:t>
      </w:r>
      <w:r w:rsidRPr="005D190C">
        <w:rPr>
          <w:rStyle w:val="Emphasis"/>
          <w:sz w:val="24"/>
        </w:rPr>
        <w:t xml:space="preserve"> system which belongs in the past. </w:t>
      </w:r>
      <w:r w:rsidRPr="005D190C">
        <w:rPr>
          <w:b/>
          <w:bCs/>
          <w:u w:val="single"/>
        </w:rPr>
        <w:t xml:space="preserve">Populism is a politics that refuses to </w:t>
      </w:r>
      <w:proofErr w:type="spellStart"/>
      <w:r w:rsidRPr="005D190C">
        <w:rPr>
          <w:b/>
          <w:bCs/>
          <w:u w:val="single"/>
        </w:rPr>
        <w:t>recognise</w:t>
      </w:r>
      <w:proofErr w:type="spellEnd"/>
      <w:r w:rsidRPr="005D190C">
        <w:rPr>
          <w:b/>
          <w:bCs/>
          <w:u w:val="single"/>
        </w:rPr>
        <w:t xml:space="preserve"> the prevailing common sense in managing the economy</w:t>
      </w:r>
      <w:r w:rsidRPr="001A7928">
        <w:rPr>
          <w:sz w:val="14"/>
        </w:rPr>
        <w:t xml:space="preserve">. Consequently a portion of its critics, </w:t>
      </w:r>
      <w:r w:rsidRPr="007D1943">
        <w:rPr>
          <w:b/>
          <w:bCs/>
          <w:u w:val="single"/>
        </w:rPr>
        <w:t>those most seduced by capitalist realism, attack it from the incorrect assumption that there is no alternative to neoliberalism</w:t>
      </w:r>
      <w:r w:rsidRPr="001A7928">
        <w:rPr>
          <w:sz w:val="14"/>
        </w:rPr>
        <w:t xml:space="preserve">. As the status quo is </w:t>
      </w:r>
      <w:proofErr w:type="spellStart"/>
      <w:r w:rsidRPr="001A7928">
        <w:rPr>
          <w:sz w:val="14"/>
        </w:rPr>
        <w:t>imperilled</w:t>
      </w:r>
      <w:proofErr w:type="spellEnd"/>
      <w:r w:rsidRPr="001A7928">
        <w:rPr>
          <w:sz w:val="14"/>
        </w:rPr>
        <w:t xml:space="preserve"> by the five crises, as well as the long fallout from 2008, such </w:t>
      </w:r>
      <w:proofErr w:type="spellStart"/>
      <w:r w:rsidRPr="001A7928">
        <w:rPr>
          <w:sz w:val="14"/>
        </w:rPr>
        <w:t>defences</w:t>
      </w:r>
      <w:proofErr w:type="spellEnd"/>
      <w:r w:rsidRPr="001A7928">
        <w:rPr>
          <w:sz w:val="14"/>
        </w:rPr>
        <w:t xml:space="preserve"> will increasingly take place through appeals to anti-utopianism rather than anything positive or propositional. 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1A7928">
        <w:rPr>
          <w:rFonts w:ascii="Times" w:hAnsi="Times"/>
          <w:sz w:val="14"/>
          <w:szCs w:val="30"/>
        </w:rPr>
        <w:t xml:space="preserve"> </w:t>
      </w:r>
    </w:p>
    <w:p w14:paraId="04907BBE" w14:textId="77777777" w:rsidR="00E307EB" w:rsidRDefault="00E307EB" w:rsidP="00E307EB">
      <w:pPr>
        <w:pStyle w:val="Heading4"/>
      </w:pPr>
      <w:r>
        <w:lastRenderedPageBreak/>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35E7CAF1" w14:textId="77777777" w:rsidR="00E307EB" w:rsidRPr="00677BC5"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18614BC1" w14:textId="77777777" w:rsidR="00E307EB" w:rsidRPr="00FB5571" w:rsidRDefault="00E307EB" w:rsidP="00E307EB">
      <w:pPr>
        <w:shd w:val="clear" w:color="auto" w:fill="FFFFFF"/>
        <w:spacing w:before="100" w:beforeAutospacing="1" w:after="100" w:afterAutospacing="1"/>
        <w:rPr>
          <w:rStyle w:val="Emphasis"/>
          <w:b w:val="0"/>
          <w:iCs w:val="0"/>
          <w:sz w:val="16"/>
          <w:szCs w:val="16"/>
          <w:u w:val="none"/>
        </w:rPr>
      </w:pPr>
      <w:r w:rsidRPr="002E529B">
        <w:rPr>
          <w:sz w:val="16"/>
          <w:szCs w:val="30"/>
        </w:rPr>
        <w:t xml:space="preserve">That isn’t to say such abundant resources should not be managed responsibly, nor that we should exploit off-world mines as recklessly as we have treated the Earth. Rather, </w:t>
      </w:r>
      <w:r w:rsidRPr="002E529B">
        <w:rPr>
          <w:b/>
          <w:bCs/>
          <w:szCs w:val="22"/>
          <w:u w:val="single"/>
        </w:rPr>
        <w:t xml:space="preserve">the </w:t>
      </w:r>
      <w:r w:rsidRPr="002E529B">
        <w:rPr>
          <w:b/>
          <w:bCs/>
          <w:szCs w:val="22"/>
          <w:highlight w:val="yellow"/>
          <w:u w:val="single"/>
        </w:rPr>
        <w:t>Outer Space Treaty should be made clearer</w:t>
      </w:r>
      <w:r w:rsidRPr="002E529B">
        <w:rPr>
          <w:b/>
          <w:bCs/>
          <w:szCs w:val="22"/>
          <w:u w:val="single"/>
        </w:rPr>
        <w:t xml:space="preserve">, in particular the rules concerning the exploitation of off-world minerals for profit. A </w:t>
      </w:r>
      <w:r w:rsidRPr="002E529B">
        <w:rPr>
          <w:b/>
          <w:bCs/>
          <w:szCs w:val="22"/>
          <w:highlight w:val="yellow"/>
          <w:u w:val="single"/>
        </w:rPr>
        <w:t>template here might be the Madrid Protocol</w:t>
      </w:r>
      <w:r w:rsidRPr="002E529B">
        <w:rPr>
          <w:b/>
          <w:bCs/>
          <w:szCs w:val="22"/>
          <w:u w:val="single"/>
        </w:rPr>
        <w:t xml:space="preserve"> within the Antarctic Treaty System,</w:t>
      </w:r>
      <w:r w:rsidRPr="002E529B">
        <w:rPr>
          <w:b/>
          <w:bCs/>
          <w:color w:val="0000ED"/>
          <w:szCs w:val="22"/>
          <w:u w:val="single"/>
        </w:rPr>
        <w:t xml:space="preserve">* </w:t>
      </w:r>
      <w:r w:rsidRPr="002E529B">
        <w:rPr>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b/>
          <w:bCs/>
          <w:sz w:val="30"/>
          <w:szCs w:val="30"/>
          <w:u w:val="single"/>
        </w:rPr>
        <w:t xml:space="preserve"> </w:t>
      </w:r>
      <w:r w:rsidRPr="002E529B">
        <w:rPr>
          <w:sz w:val="16"/>
          <w:szCs w:val="16"/>
        </w:rPr>
        <w:t xml:space="preserve">Similarly, the Outer Space Treaty states that the exploration and use of outer space is ‘the province of all mankind’. But lacking the clear language of the Madrid Protocol, </w:t>
      </w:r>
      <w:r w:rsidRPr="002E529B">
        <w:rPr>
          <w:b/>
          <w:bCs/>
          <w:szCs w:val="22"/>
          <w:u w:val="single"/>
        </w:rPr>
        <w:t>the Treaty would appear to necessitate an international body to ensure the fair distribution of wealth before private entities</w:t>
      </w:r>
      <w:r w:rsidRPr="002E529B">
        <w:rPr>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sz w:val="16"/>
          <w:szCs w:val="16"/>
        </w:rPr>
        <w:t xml:space="preserve"> </w:t>
      </w:r>
      <w:r w:rsidRPr="002E529B">
        <w:rPr>
          <w:b/>
          <w:bCs/>
          <w:szCs w:val="22"/>
          <w:highlight w:val="yellow"/>
          <w:u w:val="single"/>
        </w:rPr>
        <w:t>Space is indeed the province of us all</w:t>
      </w:r>
      <w:r w:rsidRPr="002E529B">
        <w:rPr>
          <w:sz w:val="16"/>
          <w:szCs w:val="30"/>
        </w:rPr>
        <w:t xml:space="preserve">, if for no other reason than the </w:t>
      </w:r>
      <w:r w:rsidRPr="002E529B">
        <w:rPr>
          <w:b/>
          <w:bCs/>
          <w:szCs w:val="22"/>
          <w:u w:val="single"/>
        </w:rPr>
        <w:t>technologies which bring its abundance ever closer were impossible without public funding.</w:t>
      </w:r>
      <w:r w:rsidRPr="002E529B">
        <w:rPr>
          <w:sz w:val="16"/>
          <w:szCs w:val="30"/>
        </w:rPr>
        <w:t xml:space="preserve"> The money spent on the International Space Station alone totals some $150 billion, a similar figure to that of NASA’s Apollo missions.</w:t>
      </w:r>
      <w:r w:rsidRPr="002E529B">
        <w:rPr>
          <w:color w:val="0000ED"/>
          <w:sz w:val="16"/>
          <w:szCs w:val="30"/>
        </w:rPr>
        <w:t xml:space="preserve">* </w:t>
      </w:r>
      <w:r w:rsidRPr="002E529B">
        <w:rPr>
          <w:sz w:val="16"/>
          <w:szCs w:val="30"/>
        </w:rPr>
        <w:t xml:space="preserve">From the V2 to Sputnik, and even today’s SpaceX, the </w:t>
      </w:r>
      <w:r w:rsidRPr="002E529B">
        <w:rPr>
          <w:b/>
          <w:bCs/>
          <w:szCs w:val="22"/>
          <w:highlight w:val="yellow"/>
          <w:u w:val="single"/>
        </w:rPr>
        <w:t xml:space="preserve">costs of space exploration have been </w:t>
      </w:r>
      <w:proofErr w:type="spellStart"/>
      <w:r w:rsidRPr="002E529B">
        <w:rPr>
          <w:b/>
          <w:bCs/>
          <w:szCs w:val="22"/>
          <w:highlight w:val="yellow"/>
          <w:u w:val="single"/>
        </w:rPr>
        <w:t>socialised</w:t>
      </w:r>
      <w:proofErr w:type="spellEnd"/>
      <w:r w:rsidRPr="002E529B">
        <w:rPr>
          <w:szCs w:val="22"/>
        </w:rPr>
        <w:t xml:space="preserve">. </w:t>
      </w:r>
      <w:r w:rsidRPr="002E529B">
        <w:rPr>
          <w:b/>
          <w:bCs/>
          <w:szCs w:val="22"/>
          <w:u w:val="single"/>
        </w:rPr>
        <w:t>It is only right</w:t>
      </w:r>
      <w:r w:rsidRPr="002E529B">
        <w:rPr>
          <w:sz w:val="16"/>
          <w:szCs w:val="30"/>
        </w:rPr>
        <w:t xml:space="preserve">, therefore, </w:t>
      </w:r>
      <w:r w:rsidRPr="002E529B">
        <w:rPr>
          <w:b/>
          <w:bCs/>
          <w:szCs w:val="22"/>
          <w:u w:val="single"/>
        </w:rPr>
        <w:t>that the</w:t>
      </w:r>
      <w:r w:rsidRPr="002E529B">
        <w:rPr>
          <w:b/>
          <w:bCs/>
          <w:sz w:val="30"/>
          <w:szCs w:val="30"/>
          <w:u w:val="single"/>
        </w:rPr>
        <w:t xml:space="preserve"> </w:t>
      </w:r>
      <w:r w:rsidRPr="002E529B">
        <w:rPr>
          <w:b/>
          <w:bCs/>
          <w:szCs w:val="22"/>
          <w:u w:val="single"/>
        </w:rPr>
        <w:t>gains be as well</w:t>
      </w:r>
      <w:r w:rsidRPr="002E529B">
        <w:rPr>
          <w:sz w:val="16"/>
          <w:szCs w:val="30"/>
        </w:rPr>
        <w:t>. Private business was incapable of even launching a liquid- propellant rocket into orbit until 2008, sixty-four years after a V2 left the Earth’s atmosphere. So much for private sector innovation.</w:t>
      </w:r>
      <w:r w:rsidRPr="00B25402">
        <w:rPr>
          <w:sz w:val="16"/>
          <w:szCs w:val="30"/>
        </w:rPr>
        <w:t xml:space="preserve"> </w:t>
      </w:r>
      <w:r w:rsidRPr="002E529B">
        <w:rPr>
          <w:b/>
          <w:bCs/>
          <w:szCs w:val="22"/>
          <w:highlight w:val="yellow"/>
          <w:u w:val="single"/>
        </w:rPr>
        <w:t>Capitalism</w:t>
      </w:r>
      <w:r w:rsidRPr="002E529B">
        <w:rPr>
          <w:sz w:val="16"/>
          <w:szCs w:val="30"/>
        </w:rPr>
        <w:t xml:space="preserve"> has a number of useful features. Yet none of its shortcomings match its inability to accept natural abundance. Facing such conditions for resources – as with information, energy and </w:t>
      </w:r>
      <w:proofErr w:type="spellStart"/>
      <w:r w:rsidRPr="002E529B">
        <w:rPr>
          <w:sz w:val="16"/>
          <w:szCs w:val="30"/>
        </w:rPr>
        <w:t>labour</w:t>
      </w:r>
      <w:proofErr w:type="spellEnd"/>
      <w:r w:rsidRPr="002E529B">
        <w:rPr>
          <w:sz w:val="16"/>
          <w:szCs w:val="30"/>
        </w:rPr>
        <w:t xml:space="preserve"> – production for profit begins to malfunction.</w:t>
      </w:r>
      <w:r w:rsidRPr="00B25402">
        <w:rPr>
          <w:sz w:val="16"/>
          <w:szCs w:val="30"/>
        </w:rPr>
        <w:t xml:space="preserve"> </w:t>
      </w:r>
      <w:r w:rsidRPr="002E529B">
        <w:rPr>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b/>
          <w:bCs/>
          <w:szCs w:val="22"/>
          <w:highlight w:val="yellow"/>
          <w:u w:val="single"/>
        </w:rPr>
        <w:t>internal logic starts to break down</w:t>
      </w:r>
      <w:r w:rsidRPr="002E529B">
        <w:rPr>
          <w:b/>
          <w:bCs/>
          <w:szCs w:val="22"/>
          <w:u w:val="single"/>
        </w:rPr>
        <w:t>.</w:t>
      </w:r>
      <w:r w:rsidRPr="002E529B">
        <w:rPr>
          <w:sz w:val="16"/>
          <w:szCs w:val="30"/>
        </w:rPr>
        <w:t xml:space="preserve"> That is because its central presumption is that scarcity will always exist.</w:t>
      </w:r>
      <w:r w:rsidRPr="00B25402">
        <w:rPr>
          <w:sz w:val="16"/>
          <w:szCs w:val="30"/>
        </w:rPr>
        <w:t xml:space="preserve"> </w:t>
      </w:r>
      <w:r w:rsidRPr="002E529B">
        <w:rPr>
          <w:sz w:val="16"/>
          <w:szCs w:val="16"/>
        </w:rPr>
        <w:t xml:space="preserve">Except now we know it won’t. </w:t>
      </w:r>
    </w:p>
    <w:p w14:paraId="67A3FA89" w14:textId="77777777" w:rsidR="00E307EB" w:rsidRDefault="00E307EB" w:rsidP="00E307EB">
      <w:pPr>
        <w:pStyle w:val="Heading2"/>
      </w:pPr>
      <w:r>
        <w:lastRenderedPageBreak/>
        <w:t>Part 2 – Luxury Populism is the Method (1:17)</w:t>
      </w:r>
    </w:p>
    <w:p w14:paraId="18CF484B" w14:textId="77777777" w:rsidR="00E307EB" w:rsidRDefault="00E307EB" w:rsidP="00E307EB">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Thus, the role of the ballot is to vote for the debater who best resists capitalism through luxury populism, BASTANI 4,</w:t>
      </w:r>
    </w:p>
    <w:p w14:paraId="631515A6" w14:textId="77777777" w:rsidR="00E307EB" w:rsidRPr="008B48DB" w:rsidRDefault="00E307EB" w:rsidP="00E307E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3AEC682F" w14:textId="77777777" w:rsidR="00E307EB" w:rsidRDefault="00E307EB" w:rsidP="00E307EB">
      <w:pPr>
        <w:shd w:val="clear" w:color="auto" w:fill="FFFFFF"/>
        <w:spacing w:before="100" w:beforeAutospacing="1" w:after="100" w:afterAutospacing="1"/>
        <w:rPr>
          <w:rStyle w:val="Emphasis"/>
        </w:rPr>
      </w:pPr>
      <w:r w:rsidRPr="00F32023">
        <w:rPr>
          <w:sz w:val="14"/>
          <w:szCs w:val="16"/>
        </w:rPr>
        <w:t xml:space="preserve">Populism is a politics that refuses to </w:t>
      </w:r>
      <w:proofErr w:type="spellStart"/>
      <w:r w:rsidRPr="00F32023">
        <w:rPr>
          <w:sz w:val="14"/>
          <w:szCs w:val="16"/>
        </w:rPr>
        <w:t>recognise</w:t>
      </w:r>
      <w:proofErr w:type="spellEnd"/>
      <w:r w:rsidRPr="00F32023">
        <w:rPr>
          <w:sz w:val="14"/>
          <w:szCs w:val="16"/>
        </w:rPr>
        <w:t xml:space="preserve"> the prevailing common sense in managing the economy. Consequently a portion of its critics, those most seduced by capitalist realism, attack it from the incorrect assumption that there is no alternative to neoliberalism. As the status quo is </w:t>
      </w:r>
      <w:proofErr w:type="spellStart"/>
      <w:r w:rsidRPr="00F32023">
        <w:rPr>
          <w:sz w:val="14"/>
          <w:szCs w:val="16"/>
        </w:rPr>
        <w:t>imperilled</w:t>
      </w:r>
      <w:proofErr w:type="spellEnd"/>
      <w:r w:rsidRPr="00F32023">
        <w:rPr>
          <w:sz w:val="14"/>
          <w:szCs w:val="16"/>
        </w:rPr>
        <w:t xml:space="preserve"> by the five crises, as well as the long fallout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r w:rsidRPr="002E65A9">
        <w:rPr>
          <w:rStyle w:val="Emphasis"/>
        </w:rPr>
        <w:t>Thus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the level of policy-making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w:t>
      </w:r>
      <w:r w:rsidRPr="00F32023">
        <w:rPr>
          <w:sz w:val="14"/>
        </w:rPr>
        <w:lastRenderedPageBreak/>
        <w:t xml:space="preserve">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u w:val="single"/>
        </w:rPr>
        <w:t>In comparison to solar and wind, hydrocarbons are as unsuitable to the needs of our century as burning whale fat for light was for the last</w:t>
      </w:r>
      <w:r w:rsidRPr="00016009">
        <w:rPr>
          <w:b/>
          <w:bCs/>
          <w:u w:val="single"/>
        </w:rPr>
        <w:t xml:space="preserve">. </w:t>
      </w:r>
      <w:r w:rsidRPr="00016009">
        <w:rPr>
          <w:b/>
          <w:bCs/>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FALC, unlike the world of actually existing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r w:rsidRPr="0036400E">
        <w:rPr>
          <w:rStyle w:val="Emphasis"/>
        </w:rPr>
        <w:t xml:space="preserve">Thus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w:t>
      </w:r>
      <w:r w:rsidRPr="00F32023">
        <w:rPr>
          <w:sz w:val="14"/>
        </w:rPr>
        <w:lastRenderedPageBreak/>
        <w:t xml:space="preserve">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Instead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1A65959D" w14:textId="77777777" w:rsidR="00E307EB" w:rsidRPr="00355057" w:rsidRDefault="00E307EB" w:rsidP="00E307EB">
      <w:pPr>
        <w:pStyle w:val="Heading4"/>
      </w:pPr>
      <w:r>
        <w:t xml:space="preserve">The </w:t>
      </w:r>
      <w:proofErr w:type="spellStart"/>
      <w:r>
        <w:t>aff’s</w:t>
      </w:r>
      <w:proofErr w:type="spellEnd"/>
      <w:r>
        <w:t xml:space="preserve"> discussions and concrete imagination of FALC are key to movement building in a new world in which activism and party politics are increasingly online – memes are a site for collective subjectivity, creating the concrete power necessary to stop capitalism, Hobson and Modi –</w:t>
      </w:r>
    </w:p>
    <w:p w14:paraId="0411206B" w14:textId="77777777" w:rsidR="00E307EB" w:rsidRDefault="00E307EB" w:rsidP="00E307EB">
      <w:pPr>
        <w:rPr>
          <w:rFonts w:ascii="Arial" w:hAnsi="Arial" w:cs="Arial"/>
          <w:color w:val="1D1C1D"/>
          <w:sz w:val="23"/>
          <w:szCs w:val="23"/>
        </w:rPr>
      </w:pPr>
      <w:r>
        <w:rPr>
          <w:rFonts w:ascii="Arial" w:hAnsi="Arial" w:cs="Arial"/>
          <w:color w:val="1D1C1D"/>
          <w:sz w:val="23"/>
          <w:szCs w:val="23"/>
        </w:rPr>
        <w:t xml:space="preserve">“Socialist Imaginaries and Queer Futures: Memes as Sites of Collective Imagining” by Thomas Hobson and </w:t>
      </w:r>
      <w:proofErr w:type="spellStart"/>
      <w:r>
        <w:rPr>
          <w:rFonts w:ascii="Arial" w:hAnsi="Arial" w:cs="Arial"/>
          <w:color w:val="1D1C1D"/>
          <w:sz w:val="23"/>
          <w:szCs w:val="23"/>
        </w:rPr>
        <w:t>Kaajal</w:t>
      </w:r>
      <w:proofErr w:type="spellEnd"/>
      <w:r>
        <w:rPr>
          <w:rFonts w:ascii="Arial" w:hAnsi="Arial" w:cs="Arial"/>
          <w:color w:val="1D1C1D"/>
          <w:sz w:val="23"/>
          <w:szCs w:val="23"/>
        </w:rPr>
        <w:t xml:space="preserve"> Modi. In the book Post Memes</w:t>
      </w:r>
    </w:p>
    <w:p w14:paraId="75E35723" w14:textId="02CC35E4" w:rsidR="00E307EB" w:rsidRPr="00E307EB" w:rsidRDefault="00E307EB" w:rsidP="00E307EB">
      <w:pPr>
        <w:shd w:val="clear" w:color="auto" w:fill="FFFFFF"/>
        <w:rPr>
          <w:rFonts w:ascii="Arial" w:hAnsi="Arial" w:cs="Arial"/>
          <w:color w:val="1D1C1D"/>
          <w:sz w:val="23"/>
          <w:szCs w:val="23"/>
        </w:rPr>
      </w:pPr>
      <w:r>
        <w:rPr>
          <w:rFonts w:ascii="Arial" w:hAnsi="Arial" w:cs="Arial"/>
          <w:color w:val="1D1C1D"/>
          <w:sz w:val="23"/>
          <w:szCs w:val="23"/>
        </w:rPr>
        <w:t xml:space="preserve">edited by Alfie Brown and Dan Bristow. </w:t>
      </w:r>
      <w:r w:rsidRPr="00E307EB">
        <w:rPr>
          <w:rFonts w:ascii="Arial" w:hAnsi="Arial" w:cs="Arial"/>
          <w:color w:val="1D1C1D"/>
          <w:sz w:val="23"/>
          <w:szCs w:val="23"/>
        </w:rPr>
        <w:t>First published in 2019 by punctum books, Earth, Milky Way.</w:t>
      </w:r>
      <w:r>
        <w:rPr>
          <w:rFonts w:ascii="Arial" w:hAnsi="Arial" w:cs="Arial"/>
          <w:color w:val="1D1C1D"/>
          <w:sz w:val="23"/>
          <w:szCs w:val="23"/>
        </w:rPr>
        <w:t xml:space="preserve"> </w:t>
      </w:r>
      <w:hyperlink r:id="rId9" w:history="1">
        <w:r w:rsidRPr="008A3CD1">
          <w:rPr>
            <w:rStyle w:val="Hyperlink"/>
            <w:rFonts w:ascii="Arial" w:hAnsi="Arial" w:cs="Arial"/>
            <w:sz w:val="23"/>
            <w:szCs w:val="23"/>
          </w:rPr>
          <w:t>https://punctumbooks.com</w:t>
        </w:r>
      </w:hyperlink>
      <w:r>
        <w:rPr>
          <w:rFonts w:ascii="Arial" w:hAnsi="Arial" w:cs="Arial"/>
          <w:color w:val="000000" w:themeColor="text1"/>
          <w:sz w:val="23"/>
          <w:szCs w:val="23"/>
        </w:rPr>
        <w:t xml:space="preserve"> </w:t>
      </w:r>
      <w:r w:rsidRPr="00E307EB">
        <w:rPr>
          <w:rFonts w:ascii="Arial" w:hAnsi="Arial" w:cs="Arial"/>
          <w:color w:val="000000" w:themeColor="text1"/>
          <w:sz w:val="23"/>
          <w:szCs w:val="23"/>
        </w:rPr>
        <w:t>doi</w:t>
      </w:r>
      <w:r w:rsidRPr="00E307EB">
        <w:rPr>
          <w:rFonts w:ascii="Arial" w:hAnsi="Arial" w:cs="Arial"/>
          <w:color w:val="1D1C1D"/>
          <w:sz w:val="23"/>
          <w:szCs w:val="23"/>
        </w:rPr>
        <w:t>:10.21983/P3.0255.1.00</w:t>
      </w:r>
      <w:r>
        <w:rPr>
          <w:rFonts w:ascii="Arial" w:hAnsi="Arial" w:cs="Arial"/>
          <w:color w:val="1D1C1D"/>
          <w:sz w:val="23"/>
          <w:szCs w:val="23"/>
        </w:rPr>
        <w:t xml:space="preserve"> </w:t>
      </w:r>
      <w:r>
        <w:rPr>
          <w:rFonts w:ascii="Arial" w:hAnsi="Arial" w:cs="Arial"/>
          <w:color w:val="1D1C1D"/>
          <w:sz w:val="23"/>
          <w:szCs w:val="23"/>
          <w:shd w:val="clear" w:color="auto" w:fill="FFFFFF"/>
        </w:rPr>
        <w:t>pages 334 - 346</w:t>
      </w:r>
    </w:p>
    <w:p w14:paraId="6E0619B1" w14:textId="22122279" w:rsidR="00E307EB" w:rsidRDefault="00E307EB" w:rsidP="00E307EB">
      <w:pPr>
        <w:rPr>
          <w:rFonts w:ascii="Arial" w:hAnsi="Arial" w:cs="Arial"/>
          <w:color w:val="1D1C1D"/>
          <w:sz w:val="23"/>
          <w:szCs w:val="23"/>
        </w:rPr>
      </w:pPr>
    </w:p>
    <w:p w14:paraId="7B14908F" w14:textId="77777777" w:rsidR="00E307EB" w:rsidRDefault="00E307EB" w:rsidP="00E307EB">
      <w:pPr>
        <w:shd w:val="clear" w:color="auto" w:fill="FFFFFF"/>
        <w:rPr>
          <w:rFonts w:ascii="Arial" w:hAnsi="Arial" w:cs="Arial"/>
          <w:color w:val="1D1C1D"/>
          <w:sz w:val="23"/>
          <w:szCs w:val="23"/>
        </w:rPr>
      </w:pPr>
    </w:p>
    <w:p w14:paraId="3D5D6E9B" w14:textId="77777777" w:rsidR="00E307EB" w:rsidRPr="00434B9A" w:rsidRDefault="00E307EB" w:rsidP="00E307EB">
      <w:pPr>
        <w:pStyle w:val="NormalWeb"/>
        <w:rPr>
          <w:rStyle w:val="Emphasis"/>
          <w:rFonts w:ascii="Times New Roman" w:hAnsi="Times New Roman"/>
          <w:bCs/>
          <w:iCs w:val="0"/>
          <w:sz w:val="24"/>
        </w:rPr>
      </w:pPr>
      <w:r w:rsidRPr="004D1348">
        <w:rPr>
          <w:rFonts w:ascii="MinionPro" w:hAnsi="MinionPro"/>
          <w:sz w:val="12"/>
          <w:szCs w:val="20"/>
        </w:rPr>
        <w:t xml:space="preserve">For the purposes of the present work, we are rather more in- </w:t>
      </w:r>
      <w:proofErr w:type="spellStart"/>
      <w:r w:rsidRPr="004D1348">
        <w:rPr>
          <w:rFonts w:ascii="MinionPro" w:hAnsi="MinionPro"/>
          <w:sz w:val="12"/>
          <w:szCs w:val="20"/>
        </w:rPr>
        <w:t>terested</w:t>
      </w:r>
      <w:proofErr w:type="spellEnd"/>
      <w:r w:rsidRPr="004D1348">
        <w:rPr>
          <w:rFonts w:ascii="MinionPro" w:hAnsi="MinionPro"/>
          <w:sz w:val="12"/>
          <w:szCs w:val="20"/>
        </w:rPr>
        <w:t xml:space="preserve"> in understanding how FALC has acted as a catalyst for memetic conceptualizations of not only labor value, but for so- </w:t>
      </w:r>
      <w:proofErr w:type="spellStart"/>
      <w:r w:rsidRPr="004D1348">
        <w:rPr>
          <w:rFonts w:ascii="MinionPro" w:hAnsi="MinionPro"/>
          <w:sz w:val="12"/>
          <w:szCs w:val="20"/>
        </w:rPr>
        <w:t>cial</w:t>
      </w:r>
      <w:proofErr w:type="spellEnd"/>
      <w:r w:rsidRPr="004D1348">
        <w:rPr>
          <w:rFonts w:ascii="MinionPro" w:hAnsi="MinionPro"/>
          <w:sz w:val="12"/>
          <w:szCs w:val="20"/>
        </w:rPr>
        <w:t xml:space="preserve"> transformation and the possibilities that technological ad- </w:t>
      </w:r>
      <w:proofErr w:type="spellStart"/>
      <w:r w:rsidRPr="004D1348">
        <w:rPr>
          <w:rFonts w:ascii="MinionPro" w:hAnsi="MinionPro"/>
          <w:sz w:val="12"/>
          <w:szCs w:val="20"/>
        </w:rPr>
        <w:t>vances</w:t>
      </w:r>
      <w:proofErr w:type="spellEnd"/>
      <w:r w:rsidRPr="004D1348">
        <w:rPr>
          <w:rFonts w:ascii="MinionPro" w:hAnsi="MinionPro"/>
          <w:sz w:val="12"/>
          <w:szCs w:val="20"/>
        </w:rPr>
        <w:t xml:space="preserve"> are increasingly affording us. Our intention is to uncover some of the ways in which </w:t>
      </w:r>
      <w:r w:rsidRPr="00126DCB">
        <w:rPr>
          <w:rFonts w:ascii="MinionPro" w:hAnsi="MinionPro"/>
          <w:b/>
          <w:bCs/>
          <w:sz w:val="20"/>
          <w:szCs w:val="20"/>
          <w:highlight w:val="yellow"/>
          <w:u w:val="single"/>
        </w:rPr>
        <w:t xml:space="preserve">FALC has been </w:t>
      </w:r>
      <w:r w:rsidRPr="0050122E">
        <w:rPr>
          <w:rFonts w:ascii="MinionPro" w:hAnsi="MinionPro"/>
          <w:b/>
          <w:bCs/>
          <w:sz w:val="20"/>
          <w:szCs w:val="20"/>
          <w:u w:val="single"/>
        </w:rPr>
        <w:t xml:space="preserve">captured </w:t>
      </w:r>
      <w:r w:rsidRPr="00126DCB">
        <w:rPr>
          <w:rFonts w:ascii="MinionPro" w:hAnsi="MinionPro"/>
          <w:b/>
          <w:bCs/>
          <w:sz w:val="20"/>
          <w:szCs w:val="20"/>
          <w:highlight w:val="yellow"/>
          <w:u w:val="single"/>
        </w:rPr>
        <w:t>by</w:t>
      </w:r>
      <w:r w:rsidRPr="001C4D00">
        <w:rPr>
          <w:rFonts w:ascii="MinionPro" w:hAnsi="MinionPro"/>
          <w:b/>
          <w:bCs/>
          <w:sz w:val="20"/>
          <w:szCs w:val="20"/>
          <w:u w:val="single"/>
        </w:rPr>
        <w:t xml:space="preserve">, and is continually </w:t>
      </w:r>
      <w:r w:rsidRPr="0050122E">
        <w:rPr>
          <w:rFonts w:ascii="MinionPro" w:hAnsi="MinionPro"/>
          <w:b/>
          <w:bCs/>
          <w:sz w:val="20"/>
          <w:szCs w:val="20"/>
          <w:highlight w:val="yellow"/>
          <w:u w:val="single"/>
        </w:rPr>
        <w:t>re-invented</w:t>
      </w:r>
      <w:r w:rsidRPr="001C4D00">
        <w:rPr>
          <w:rFonts w:ascii="MinionPro" w:hAnsi="MinionPro"/>
          <w:b/>
          <w:bCs/>
          <w:sz w:val="20"/>
          <w:szCs w:val="20"/>
          <w:u w:val="single"/>
        </w:rPr>
        <w:t xml:space="preserve"> and reproduced </w:t>
      </w:r>
      <w:r w:rsidRPr="0050122E">
        <w:rPr>
          <w:rFonts w:ascii="MinionPro" w:hAnsi="MinionPro"/>
          <w:b/>
          <w:bCs/>
          <w:sz w:val="20"/>
          <w:szCs w:val="20"/>
          <w:highlight w:val="yellow"/>
          <w:u w:val="single"/>
        </w:rPr>
        <w:t>in,</w:t>
      </w:r>
      <w:r w:rsidRPr="001C4D00">
        <w:rPr>
          <w:rFonts w:ascii="MinionPro" w:hAnsi="MinionPro"/>
          <w:b/>
          <w:bCs/>
          <w:sz w:val="20"/>
          <w:szCs w:val="20"/>
          <w:u w:val="single"/>
        </w:rPr>
        <w:t xml:space="preserve"> </w:t>
      </w:r>
      <w:r w:rsidRPr="00126DCB">
        <w:rPr>
          <w:rFonts w:ascii="MinionPro" w:hAnsi="MinionPro"/>
          <w:b/>
          <w:bCs/>
          <w:sz w:val="20"/>
          <w:szCs w:val="20"/>
          <w:highlight w:val="yellow"/>
          <w:u w:val="single"/>
        </w:rPr>
        <w:t>online memes</w:t>
      </w:r>
      <w:r w:rsidRPr="004D1348">
        <w:rPr>
          <w:rFonts w:ascii="MinionPro" w:hAnsi="MinionPro"/>
          <w:sz w:val="12"/>
          <w:szCs w:val="20"/>
        </w:rPr>
        <w:t xml:space="preserve">. And it is to this end that, in the paragraphs that follow, we make the claim that </w:t>
      </w:r>
      <w:r w:rsidRPr="001C4D00">
        <w:rPr>
          <w:rFonts w:ascii="MinionPro" w:hAnsi="MinionPro"/>
          <w:b/>
          <w:bCs/>
          <w:sz w:val="20"/>
          <w:szCs w:val="20"/>
          <w:u w:val="single"/>
        </w:rPr>
        <w:t xml:space="preserve">online memes can be </w:t>
      </w:r>
      <w:r w:rsidRPr="00126DCB">
        <w:rPr>
          <w:rFonts w:ascii="MinionPro" w:hAnsi="MinionPro"/>
          <w:b/>
          <w:bCs/>
          <w:sz w:val="20"/>
          <w:szCs w:val="20"/>
          <w:highlight w:val="yellow"/>
          <w:u w:val="single"/>
        </w:rPr>
        <w:t xml:space="preserve">usefully </w:t>
      </w:r>
      <w:r w:rsidRPr="00994837">
        <w:rPr>
          <w:rFonts w:ascii="MinionPro" w:hAnsi="MinionPro"/>
          <w:sz w:val="20"/>
          <w:szCs w:val="20"/>
        </w:rPr>
        <w:t>understood as</w:t>
      </w:r>
      <w:r w:rsidRPr="00994837">
        <w:rPr>
          <w:rFonts w:ascii="MinionPro" w:hAnsi="MinionPro"/>
          <w:b/>
          <w:bCs/>
          <w:sz w:val="20"/>
          <w:szCs w:val="20"/>
          <w:u w:val="single"/>
        </w:rPr>
        <w:t xml:space="preserve"> </w:t>
      </w:r>
      <w:r w:rsidRPr="00126DCB">
        <w:rPr>
          <w:rFonts w:ascii="MinionPro" w:hAnsi="MinionPro"/>
          <w:b/>
          <w:bCs/>
          <w:sz w:val="20"/>
          <w:szCs w:val="20"/>
          <w:highlight w:val="yellow"/>
          <w:u w:val="single"/>
        </w:rPr>
        <w:t>sites of intersubjective imagination</w:t>
      </w:r>
      <w:r w:rsidRPr="001C4D00">
        <w:rPr>
          <w:rFonts w:ascii="MinionPro" w:hAnsi="MinionPro"/>
          <w:b/>
          <w:bCs/>
          <w:sz w:val="20"/>
          <w:szCs w:val="20"/>
          <w:u w:val="single"/>
        </w:rPr>
        <w:t xml:space="preserve">—wherein communities can be </w:t>
      </w:r>
      <w:r w:rsidRPr="00994837">
        <w:rPr>
          <w:rFonts w:ascii="MinionPro" w:hAnsi="MinionPro"/>
          <w:b/>
          <w:bCs/>
          <w:sz w:val="20"/>
          <w:szCs w:val="20"/>
          <w:u w:val="single"/>
        </w:rPr>
        <w:t>united</w:t>
      </w:r>
      <w:r w:rsidRPr="001C4D00">
        <w:rPr>
          <w:rFonts w:ascii="MinionPro" w:hAnsi="MinionPro"/>
          <w:b/>
          <w:bCs/>
          <w:sz w:val="20"/>
          <w:szCs w:val="20"/>
          <w:u w:val="single"/>
        </w:rPr>
        <w:t xml:space="preserve"> by certain shared socio-cultural or socio-technical </w:t>
      </w:r>
      <w:r w:rsidRPr="00126DCB">
        <w:rPr>
          <w:rFonts w:ascii="MinionPro" w:hAnsi="MinionPro"/>
          <w:b/>
          <w:bCs/>
          <w:sz w:val="20"/>
          <w:szCs w:val="20"/>
          <w:highlight w:val="yellow"/>
          <w:u w:val="single"/>
        </w:rPr>
        <w:t xml:space="preserve">vi- </w:t>
      </w:r>
      <w:proofErr w:type="spellStart"/>
      <w:r w:rsidRPr="00126DCB">
        <w:rPr>
          <w:rFonts w:ascii="MinionPro" w:hAnsi="MinionPro"/>
          <w:b/>
          <w:bCs/>
          <w:sz w:val="20"/>
          <w:szCs w:val="20"/>
          <w:highlight w:val="yellow"/>
          <w:u w:val="single"/>
        </w:rPr>
        <w:t>sions</w:t>
      </w:r>
      <w:proofErr w:type="spellEnd"/>
      <w:r w:rsidRPr="00126DCB">
        <w:rPr>
          <w:rFonts w:ascii="MinionPro" w:hAnsi="MinionPro"/>
          <w:b/>
          <w:bCs/>
          <w:sz w:val="20"/>
          <w:szCs w:val="20"/>
          <w:highlight w:val="yellow"/>
          <w:u w:val="single"/>
        </w:rPr>
        <w:t xml:space="preserve"> of what kinds of futures </w:t>
      </w:r>
      <w:r w:rsidRPr="001C4D00">
        <w:rPr>
          <w:rFonts w:ascii="MinionPro" w:hAnsi="MinionPro"/>
          <w:b/>
          <w:bCs/>
          <w:sz w:val="20"/>
          <w:szCs w:val="20"/>
          <w:u w:val="single"/>
        </w:rPr>
        <w:t xml:space="preserve">could, and indeed, </w:t>
      </w:r>
      <w:r w:rsidRPr="00126DCB">
        <w:rPr>
          <w:rFonts w:ascii="MinionPro" w:hAnsi="MinionPro"/>
          <w:b/>
          <w:bCs/>
          <w:sz w:val="20"/>
          <w:szCs w:val="20"/>
          <w:highlight w:val="yellow"/>
          <w:u w:val="single"/>
        </w:rPr>
        <w:t xml:space="preserve">should </w:t>
      </w:r>
      <w:r w:rsidRPr="001C4D00">
        <w:rPr>
          <w:rFonts w:ascii="MinionPro" w:hAnsi="MinionPro"/>
          <w:b/>
          <w:bCs/>
          <w:sz w:val="20"/>
          <w:szCs w:val="20"/>
          <w:u w:val="single"/>
        </w:rPr>
        <w:lastRenderedPageBreak/>
        <w:t xml:space="preserve">(or should not) </w:t>
      </w:r>
      <w:r w:rsidRPr="00126DCB">
        <w:rPr>
          <w:rFonts w:ascii="MinionPro" w:hAnsi="MinionPro"/>
          <w:b/>
          <w:bCs/>
          <w:sz w:val="20"/>
          <w:szCs w:val="20"/>
          <w:highlight w:val="yellow"/>
          <w:u w:val="single"/>
        </w:rPr>
        <w:t>be realized</w:t>
      </w:r>
      <w:r w:rsidRPr="001C4D00">
        <w:rPr>
          <w:rFonts w:ascii="MinionPro" w:hAnsi="MinionPro"/>
          <w:b/>
          <w:bCs/>
          <w:sz w:val="20"/>
          <w:szCs w:val="20"/>
          <w:u w:val="single"/>
        </w:rPr>
        <w:t>.</w:t>
      </w:r>
      <w:r w:rsidRPr="004D1348">
        <w:rPr>
          <w:rFonts w:ascii="MinionPro" w:hAnsi="MinionPro"/>
          <w:sz w:val="12"/>
          <w:szCs w:val="20"/>
        </w:rPr>
        <w:t xml:space="preserve"> Contrary to the traditional liberal conceptualization of com- </w:t>
      </w:r>
      <w:proofErr w:type="spellStart"/>
      <w:r w:rsidRPr="004D1348">
        <w:rPr>
          <w:rFonts w:ascii="MinionPro" w:hAnsi="MinionPro"/>
          <w:sz w:val="12"/>
          <w:szCs w:val="20"/>
        </w:rPr>
        <w:t>munism</w:t>
      </w:r>
      <w:proofErr w:type="spellEnd"/>
      <w:r w:rsidRPr="004D1348">
        <w:rPr>
          <w:rFonts w:ascii="MinionPro" w:hAnsi="MinionPro"/>
          <w:sz w:val="12"/>
          <w:szCs w:val="20"/>
        </w:rPr>
        <w:t xml:space="preserve"> as rooted in misery, austerity, and predicated on </w:t>
      </w:r>
      <w:proofErr w:type="spellStart"/>
      <w:r w:rsidRPr="004D1348">
        <w:rPr>
          <w:rFonts w:ascii="MinionPro" w:hAnsi="MinionPro"/>
          <w:sz w:val="12"/>
          <w:szCs w:val="20"/>
        </w:rPr>
        <w:t>su</w:t>
      </w:r>
      <w:proofErr w:type="spellEnd"/>
      <w:r w:rsidRPr="004D1348">
        <w:rPr>
          <w:rFonts w:ascii="MinionPro" w:hAnsi="MinionPro"/>
          <w:sz w:val="12"/>
          <w:szCs w:val="20"/>
        </w:rPr>
        <w:t xml:space="preserve">- </w:t>
      </w:r>
      <w:proofErr w:type="spellStart"/>
      <w:r w:rsidRPr="004D1348">
        <w:rPr>
          <w:rFonts w:ascii="MinionPro" w:hAnsi="MinionPro"/>
          <w:sz w:val="12"/>
          <w:szCs w:val="20"/>
        </w:rPr>
        <w:t>perhuman</w:t>
      </w:r>
      <w:proofErr w:type="spellEnd"/>
      <w:r w:rsidRPr="004D1348">
        <w:rPr>
          <w:rFonts w:ascii="MinionPro" w:hAnsi="MinionPro"/>
          <w:sz w:val="12"/>
          <w:szCs w:val="20"/>
        </w:rPr>
        <w:t xml:space="preserve"> forbearance free from excess or private desire, </w:t>
      </w:r>
      <w:r w:rsidRPr="00126DCB">
        <w:rPr>
          <w:rFonts w:ascii="MinionPro" w:hAnsi="MinionPro"/>
          <w:b/>
          <w:bCs/>
          <w:sz w:val="20"/>
          <w:szCs w:val="20"/>
          <w:highlight w:val="yellow"/>
          <w:u w:val="single"/>
        </w:rPr>
        <w:t>FALC</w:t>
      </w:r>
      <w:r w:rsidRPr="004D1348">
        <w:rPr>
          <w:rFonts w:ascii="MinionPro" w:hAnsi="MinionPro"/>
          <w:sz w:val="12"/>
          <w:szCs w:val="20"/>
          <w:highlight w:val="yellow"/>
        </w:rPr>
        <w:t xml:space="preserve"> </w:t>
      </w:r>
      <w:r w:rsidRPr="004D1348">
        <w:rPr>
          <w:rFonts w:ascii="MinionPro" w:hAnsi="MinionPro"/>
          <w:sz w:val="12"/>
          <w:szCs w:val="20"/>
        </w:rPr>
        <w:t xml:space="preserve">(in spite of any conceptual limitations one may charge it with) </w:t>
      </w:r>
      <w:r w:rsidRPr="00126DCB">
        <w:rPr>
          <w:rFonts w:ascii="MinionPro" w:hAnsi="MinionPro"/>
          <w:b/>
          <w:bCs/>
          <w:sz w:val="20"/>
          <w:szCs w:val="20"/>
          <w:highlight w:val="yellow"/>
          <w:u w:val="single"/>
        </w:rPr>
        <w:t xml:space="preserve">allows </w:t>
      </w:r>
      <w:r w:rsidRPr="001C4D00">
        <w:rPr>
          <w:rFonts w:ascii="MinionPro" w:hAnsi="MinionPro"/>
          <w:b/>
          <w:bCs/>
          <w:sz w:val="20"/>
          <w:szCs w:val="20"/>
          <w:u w:val="single"/>
        </w:rPr>
        <w:t xml:space="preserve">us </w:t>
      </w:r>
      <w:r w:rsidRPr="00126DCB">
        <w:rPr>
          <w:rFonts w:ascii="MinionPro" w:hAnsi="MinionPro"/>
          <w:b/>
          <w:bCs/>
          <w:sz w:val="20"/>
          <w:szCs w:val="20"/>
          <w:highlight w:val="yellow"/>
          <w:u w:val="single"/>
        </w:rPr>
        <w:t xml:space="preserve">the permission and </w:t>
      </w:r>
      <w:r w:rsidRPr="001C4D00">
        <w:rPr>
          <w:rFonts w:ascii="MinionPro" w:hAnsi="MinionPro"/>
          <w:b/>
          <w:bCs/>
          <w:sz w:val="20"/>
          <w:szCs w:val="20"/>
          <w:u w:val="single"/>
        </w:rPr>
        <w:t xml:space="preserve">the </w:t>
      </w:r>
      <w:r w:rsidRPr="00126DCB">
        <w:rPr>
          <w:rFonts w:ascii="MinionPro" w:hAnsi="MinionPro"/>
          <w:b/>
          <w:bCs/>
          <w:sz w:val="20"/>
          <w:szCs w:val="20"/>
          <w:highlight w:val="yellow"/>
          <w:u w:val="single"/>
        </w:rPr>
        <w:t xml:space="preserve">space to imagine </w:t>
      </w:r>
      <w:r w:rsidRPr="001C4D00">
        <w:rPr>
          <w:rFonts w:ascii="MinionPro" w:hAnsi="MinionPro"/>
          <w:b/>
          <w:bCs/>
          <w:sz w:val="20"/>
          <w:szCs w:val="20"/>
          <w:u w:val="single"/>
        </w:rPr>
        <w:t xml:space="preserve">the </w:t>
      </w:r>
      <w:proofErr w:type="spellStart"/>
      <w:r w:rsidRPr="001C4D00">
        <w:rPr>
          <w:rFonts w:ascii="MinionPro" w:hAnsi="MinionPro"/>
          <w:b/>
          <w:bCs/>
          <w:sz w:val="20"/>
          <w:szCs w:val="20"/>
          <w:u w:val="single"/>
        </w:rPr>
        <w:t>possi</w:t>
      </w:r>
      <w:proofErr w:type="spellEnd"/>
      <w:r w:rsidRPr="001C4D00">
        <w:rPr>
          <w:rFonts w:ascii="MinionPro" w:hAnsi="MinionPro"/>
          <w:b/>
          <w:bCs/>
          <w:sz w:val="20"/>
          <w:szCs w:val="20"/>
          <w:u w:val="single"/>
        </w:rPr>
        <w:t xml:space="preserve">- </w:t>
      </w:r>
      <w:proofErr w:type="spellStart"/>
      <w:r w:rsidRPr="001C4D00">
        <w:rPr>
          <w:rFonts w:ascii="MinionPro" w:hAnsi="MinionPro"/>
          <w:b/>
          <w:bCs/>
          <w:sz w:val="20"/>
          <w:szCs w:val="20"/>
          <w:u w:val="single"/>
        </w:rPr>
        <w:t>bility</w:t>
      </w:r>
      <w:proofErr w:type="spellEnd"/>
      <w:r w:rsidRPr="001C4D00">
        <w:rPr>
          <w:rFonts w:ascii="MinionPro" w:hAnsi="MinionPro"/>
          <w:b/>
          <w:bCs/>
          <w:sz w:val="20"/>
          <w:szCs w:val="20"/>
          <w:u w:val="single"/>
        </w:rPr>
        <w:t xml:space="preserve"> of </w:t>
      </w:r>
      <w:r w:rsidRPr="00126DCB">
        <w:rPr>
          <w:rFonts w:ascii="MinionPro" w:hAnsi="MinionPro"/>
          <w:b/>
          <w:bCs/>
          <w:sz w:val="20"/>
          <w:szCs w:val="20"/>
          <w:highlight w:val="yellow"/>
          <w:u w:val="single"/>
        </w:rPr>
        <w:t>abundance</w:t>
      </w:r>
      <w:r w:rsidRPr="004D1348">
        <w:rPr>
          <w:rFonts w:ascii="MinionPro" w:hAnsi="MinionPro"/>
          <w:sz w:val="12"/>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w:t>
      </w:r>
      <w:r w:rsidRPr="0050122E">
        <w:rPr>
          <w:rFonts w:ascii="MinionPro" w:hAnsi="MinionPro"/>
          <w:sz w:val="12"/>
          <w:szCs w:val="20"/>
        </w:rPr>
        <w:t xml:space="preserve">concerns. </w:t>
      </w:r>
      <w:r w:rsidRPr="0050122E">
        <w:rPr>
          <w:rFonts w:ascii="MinionPro" w:hAnsi="MinionPro"/>
          <w:b/>
          <w:bCs/>
          <w:sz w:val="20"/>
          <w:szCs w:val="20"/>
          <w:u w:val="single"/>
        </w:rPr>
        <w:t xml:space="preserve">In opposition to </w:t>
      </w:r>
      <w:r w:rsidRPr="0050122E">
        <w:rPr>
          <w:rFonts w:ascii="MinionPro" w:hAnsi="MinionPro"/>
          <w:sz w:val="20"/>
          <w:szCs w:val="20"/>
        </w:rPr>
        <w:t>the</w:t>
      </w:r>
      <w:r w:rsidRPr="0050122E">
        <w:rPr>
          <w:rFonts w:ascii="MinionPro" w:hAnsi="MinionPro"/>
          <w:b/>
          <w:bCs/>
          <w:sz w:val="20"/>
          <w:szCs w:val="20"/>
          <w:u w:val="single"/>
        </w:rPr>
        <w:t xml:space="preserve"> sparse utilitarianism suggested by dominant representations</w:t>
      </w:r>
      <w:r w:rsidRPr="0050122E">
        <w:rPr>
          <w:rFonts w:ascii="MinionPro" w:hAnsi="MinionPro"/>
          <w:sz w:val="12"/>
          <w:szCs w:val="20"/>
        </w:rPr>
        <w:t xml:space="preserve"> of “the Eastern Bloc” or the scarcity and corruption prevalent in depictions of Latin American socialism</w:t>
      </w:r>
      <w:r w:rsidRPr="004D1348">
        <w:rPr>
          <w:rFonts w:ascii="MinionPro" w:hAnsi="MinionPro"/>
          <w:sz w:val="12"/>
          <w:szCs w:val="20"/>
        </w:rPr>
        <w:t xml:space="preserve">, </w:t>
      </w:r>
      <w:r w:rsidRPr="001C4D00">
        <w:rPr>
          <w:rFonts w:ascii="MinionPro" w:hAnsi="MinionPro"/>
          <w:b/>
          <w:bCs/>
          <w:sz w:val="20"/>
          <w:szCs w:val="20"/>
          <w:u w:val="single"/>
        </w:rPr>
        <w:t xml:space="preserve">it invokes an image of the future where </w:t>
      </w:r>
      <w:r w:rsidRPr="00EF29F3">
        <w:rPr>
          <w:rFonts w:ascii="MinionPro" w:hAnsi="MinionPro"/>
          <w:b/>
          <w:bCs/>
          <w:sz w:val="20"/>
          <w:szCs w:val="20"/>
          <w:highlight w:val="yellow"/>
          <w:u w:val="single"/>
        </w:rPr>
        <w:t xml:space="preserve">emancipation is intrinsic to material </w:t>
      </w:r>
      <w:proofErr w:type="spellStart"/>
      <w:r w:rsidRPr="00EF29F3">
        <w:rPr>
          <w:rFonts w:ascii="MinionPro" w:hAnsi="MinionPro"/>
          <w:b/>
          <w:bCs/>
          <w:sz w:val="20"/>
          <w:szCs w:val="20"/>
          <w:highlight w:val="yellow"/>
          <w:u w:val="single"/>
        </w:rPr>
        <w:t>satisfac</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tion</w:t>
      </w:r>
      <w:proofErr w:type="spellEnd"/>
      <w:r w:rsidRPr="001C4D00">
        <w:rPr>
          <w:rFonts w:ascii="MinionPro" w:hAnsi="MinionPro"/>
          <w:b/>
          <w:bCs/>
          <w:sz w:val="20"/>
          <w:szCs w:val="20"/>
          <w:u w:val="single"/>
        </w:rPr>
        <w:t>, rather than coming at the expense of it.</w:t>
      </w:r>
      <w:r w:rsidRPr="004D1348">
        <w:rPr>
          <w:rFonts w:ascii="MinionPro" w:hAnsi="MinionPro"/>
          <w:sz w:val="12"/>
          <w:szCs w:val="20"/>
        </w:rPr>
        <w:t xml:space="preserve"> </w:t>
      </w:r>
      <w:r w:rsidRPr="004D1348">
        <w:rPr>
          <w:rFonts w:ascii="MinionPro" w:hAnsi="MinionPro"/>
          <w:b/>
          <w:bCs/>
          <w:sz w:val="12"/>
          <w:szCs w:val="20"/>
        </w:rPr>
        <w:t xml:space="preserve">Imagining the Impossible </w:t>
      </w:r>
      <w:r w:rsidRPr="001C4D00">
        <w:rPr>
          <w:rFonts w:ascii="MinionPro" w:hAnsi="MinionPro"/>
          <w:b/>
          <w:bCs/>
          <w:sz w:val="20"/>
          <w:szCs w:val="20"/>
          <w:u w:val="single"/>
        </w:rPr>
        <w:t xml:space="preserve">Thinking critically about culture </w:t>
      </w:r>
      <w:proofErr w:type="spellStart"/>
      <w:r w:rsidRPr="001C4D00">
        <w:rPr>
          <w:rFonts w:ascii="MinionPro" w:hAnsi="MinionPro"/>
          <w:b/>
          <w:bCs/>
          <w:sz w:val="20"/>
          <w:szCs w:val="20"/>
          <w:u w:val="single"/>
        </w:rPr>
        <w:t>memetically</w:t>
      </w:r>
      <w:proofErr w:type="spellEnd"/>
      <w:r w:rsidRPr="001C4D00">
        <w:rPr>
          <w:rFonts w:ascii="MinionPro" w:hAnsi="MinionPro"/>
          <w:b/>
          <w:bCs/>
          <w:sz w:val="20"/>
          <w:szCs w:val="20"/>
          <w:u w:val="single"/>
        </w:rPr>
        <w:t xml:space="preserve"> is not a new un- </w:t>
      </w:r>
      <w:proofErr w:type="spellStart"/>
      <w:r w:rsidRPr="001C4D00">
        <w:rPr>
          <w:rFonts w:ascii="MinionPro" w:hAnsi="MinionPro"/>
          <w:b/>
          <w:bCs/>
          <w:sz w:val="20"/>
          <w:szCs w:val="20"/>
          <w:u w:val="single"/>
        </w:rPr>
        <w:t>dertaking</w:t>
      </w:r>
      <w:proofErr w:type="spellEnd"/>
      <w:r w:rsidRPr="004D1348">
        <w:rPr>
          <w:rFonts w:ascii="MinionPro" w:hAnsi="MinionPro"/>
          <w:sz w:val="12"/>
          <w:szCs w:val="20"/>
        </w:rPr>
        <w:t xml:space="preserve">. That scholars, artists, and theorists have been </w:t>
      </w:r>
      <w:r w:rsidRPr="001C4D00">
        <w:rPr>
          <w:rFonts w:ascii="MinionPro" w:hAnsi="MinionPro"/>
          <w:b/>
          <w:bCs/>
          <w:sz w:val="20"/>
          <w:szCs w:val="20"/>
          <w:u w:val="single"/>
        </w:rPr>
        <w:t>dis- cussing the definition and significance</w:t>
      </w:r>
      <w:r w:rsidRPr="004D1348">
        <w:rPr>
          <w:rFonts w:ascii="MinionPro" w:hAnsi="MinionPro"/>
          <w:sz w:val="12"/>
          <w:szCs w:val="20"/>
        </w:rPr>
        <w:t xml:space="preserve"> — indeed even the basic usefulness of the concept—</w:t>
      </w:r>
      <w:r w:rsidRPr="001C4D00">
        <w:rPr>
          <w:rFonts w:ascii="MinionPro" w:hAnsi="MinionPro"/>
          <w:b/>
          <w:bCs/>
          <w:sz w:val="20"/>
          <w:szCs w:val="20"/>
          <w:u w:val="single"/>
        </w:rPr>
        <w:t>of</w:t>
      </w:r>
      <w:r w:rsidRPr="004D1348">
        <w:rPr>
          <w:rFonts w:ascii="MinionPro" w:hAnsi="MinionPro"/>
          <w:sz w:val="12"/>
          <w:szCs w:val="20"/>
        </w:rPr>
        <w:t xml:space="preserve"> (what can broadly be described as) </w:t>
      </w:r>
      <w:r w:rsidRPr="001C4D00">
        <w:rPr>
          <w:rFonts w:ascii="MinionPro" w:hAnsi="MinionPro"/>
          <w:b/>
          <w:bCs/>
          <w:sz w:val="20"/>
          <w:szCs w:val="20"/>
          <w:u w:val="single"/>
        </w:rPr>
        <w:t>memes for upward of half a century</w:t>
      </w:r>
      <w:r w:rsidRPr="004D1348">
        <w:rPr>
          <w:rFonts w:ascii="MinionPro" w:hAnsi="MinionPro"/>
          <w:sz w:val="12"/>
          <w:szCs w:val="20"/>
        </w:rPr>
        <w:t xml:space="preserve"> now, is perhaps </w:t>
      </w:r>
      <w:proofErr w:type="spellStart"/>
      <w:r w:rsidRPr="004D1348">
        <w:rPr>
          <w:rFonts w:ascii="MinionPro" w:hAnsi="MinionPro"/>
          <w:sz w:val="12"/>
          <w:szCs w:val="20"/>
        </w:rPr>
        <w:t>testa</w:t>
      </w:r>
      <w:proofErr w:type="spellEnd"/>
      <w:r w:rsidRPr="004D1348">
        <w:rPr>
          <w:rFonts w:ascii="MinionPro" w:hAnsi="MinionPro"/>
          <w:sz w:val="12"/>
          <w:szCs w:val="20"/>
        </w:rPr>
        <w:t xml:space="preserve">- </w:t>
      </w:r>
      <w:proofErr w:type="spellStart"/>
      <w:r w:rsidRPr="004D1348">
        <w:rPr>
          <w:rFonts w:ascii="MinionPro" w:hAnsi="MinionPro"/>
          <w:sz w:val="12"/>
          <w:szCs w:val="20"/>
        </w:rPr>
        <w:t>ment</w:t>
      </w:r>
      <w:proofErr w:type="spellEnd"/>
      <w:r w:rsidRPr="004D1348">
        <w:rPr>
          <w:rFonts w:ascii="MinionPro" w:hAnsi="MinionPro"/>
          <w:sz w:val="12"/>
          <w:szCs w:val="20"/>
        </w:rPr>
        <w:t xml:space="preserve"> to the persistence and attractiveness of them as both a tangible artefact and trope for analysis.</w:t>
      </w:r>
      <w:r w:rsidRPr="004D1348">
        <w:rPr>
          <w:rFonts w:ascii="MinionPro" w:hAnsi="MinionPro"/>
          <w:position w:val="6"/>
          <w:sz w:val="12"/>
          <w:szCs w:val="12"/>
        </w:rPr>
        <w:t xml:space="preserve">9 </w:t>
      </w:r>
      <w:r w:rsidRPr="004D1348">
        <w:rPr>
          <w:rFonts w:ascii="MinionPro" w:hAnsi="MinionPro"/>
          <w:sz w:val="12"/>
          <w:szCs w:val="20"/>
        </w:rPr>
        <w:t xml:space="preserve">Clearly though — as evidenced by the </w:t>
      </w:r>
      <w:r w:rsidRPr="00EF29F3">
        <w:rPr>
          <w:rFonts w:ascii="MinionPro" w:hAnsi="MinionPro"/>
          <w:b/>
          <w:bCs/>
          <w:sz w:val="20"/>
          <w:szCs w:val="20"/>
          <w:highlight w:val="yellow"/>
          <w:u w:val="single"/>
        </w:rPr>
        <w:t>prominence of</w:t>
      </w:r>
      <w:r w:rsidRPr="001C4D00">
        <w:rPr>
          <w:rFonts w:ascii="MinionPro" w:hAnsi="MinionPro"/>
          <w:b/>
          <w:bCs/>
          <w:sz w:val="20"/>
          <w:szCs w:val="20"/>
          <w:u w:val="single"/>
        </w:rPr>
        <w:t xml:space="preserve"> online </w:t>
      </w:r>
      <w:r w:rsidRPr="00EF29F3">
        <w:rPr>
          <w:rFonts w:ascii="MinionPro" w:hAnsi="MinionPro"/>
          <w:b/>
          <w:bCs/>
          <w:sz w:val="20"/>
          <w:szCs w:val="20"/>
          <w:highlight w:val="yellow"/>
          <w:u w:val="single"/>
        </w:rPr>
        <w:t xml:space="preserve">memes in </w:t>
      </w:r>
      <w:proofErr w:type="spellStart"/>
      <w:r w:rsidRPr="00EF29F3">
        <w:rPr>
          <w:rFonts w:ascii="MinionPro" w:hAnsi="MinionPro"/>
          <w:b/>
          <w:bCs/>
          <w:sz w:val="20"/>
          <w:szCs w:val="20"/>
          <w:highlight w:val="yellow"/>
          <w:u w:val="single"/>
        </w:rPr>
        <w:t>contempo</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rary</w:t>
      </w:r>
      <w:proofErr w:type="spellEnd"/>
      <w:r w:rsidRPr="00EF29F3">
        <w:rPr>
          <w:rFonts w:ascii="MinionPro" w:hAnsi="MinionPro"/>
          <w:b/>
          <w:bCs/>
          <w:sz w:val="20"/>
          <w:szCs w:val="20"/>
          <w:highlight w:val="yellow"/>
          <w:u w:val="single"/>
        </w:rPr>
        <w:t xml:space="preserve"> discourse</w:t>
      </w:r>
      <w:r w:rsidRPr="004D1348">
        <w:rPr>
          <w:rFonts w:ascii="MinionPro" w:hAnsi="MinionPro"/>
          <w:sz w:val="12"/>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w:t>
      </w:r>
      <w:proofErr w:type="spellStart"/>
      <w:r w:rsidRPr="004D1348">
        <w:rPr>
          <w:rFonts w:ascii="MinionPro" w:hAnsi="MinionPro"/>
          <w:sz w:val="12"/>
          <w:szCs w:val="20"/>
        </w:rPr>
        <w:t>perspec</w:t>
      </w:r>
      <w:proofErr w:type="spellEnd"/>
      <w:r w:rsidRPr="004D1348">
        <w:rPr>
          <w:rFonts w:ascii="MinionPro" w:hAnsi="MinionPro"/>
          <w:sz w:val="12"/>
          <w:szCs w:val="20"/>
        </w:rPr>
        <w:t xml:space="preserve">- </w:t>
      </w:r>
      <w:proofErr w:type="spellStart"/>
      <w:r w:rsidRPr="004D1348">
        <w:rPr>
          <w:rFonts w:ascii="MinionPro" w:hAnsi="MinionPro"/>
          <w:sz w:val="12"/>
          <w:szCs w:val="20"/>
        </w:rPr>
        <w:t>tives</w:t>
      </w:r>
      <w:proofErr w:type="spellEnd"/>
      <w:r w:rsidRPr="004D1348">
        <w:rPr>
          <w:rFonts w:ascii="MinionPro" w:hAnsi="MinionPro"/>
          <w:sz w:val="12"/>
          <w:szCs w:val="20"/>
        </w:rPr>
        <w:t xml:space="preserve">. Here, we argue that, </w:t>
      </w:r>
      <w:r w:rsidRPr="0059168D">
        <w:rPr>
          <w:rFonts w:ascii="MinionPro" w:hAnsi="MinionPro"/>
          <w:b/>
          <w:bCs/>
          <w:sz w:val="20"/>
          <w:szCs w:val="20"/>
          <w:u w:val="single"/>
        </w:rPr>
        <w:t xml:space="preserve">in the image-saturated world of the early 21st century, the </w:t>
      </w:r>
      <w:r w:rsidRPr="0050122E">
        <w:rPr>
          <w:rFonts w:ascii="MinionPro" w:hAnsi="MinionPro"/>
          <w:b/>
          <w:bCs/>
          <w:sz w:val="20"/>
          <w:szCs w:val="20"/>
          <w:u w:val="single"/>
        </w:rPr>
        <w:t>political is ever more inextricably linked to the production and sharing of iconic imagery and text</w:t>
      </w:r>
      <w:r w:rsidRPr="0050122E">
        <w:rPr>
          <w:rFonts w:ascii="MinionPro" w:hAnsi="MinionPro"/>
          <w:sz w:val="12"/>
          <w:szCs w:val="20"/>
        </w:rPr>
        <w:t>, and that</w:t>
      </w:r>
      <w:r w:rsidRPr="004D1348">
        <w:rPr>
          <w:rFonts w:ascii="MinionPro" w:hAnsi="MinionPro"/>
          <w:sz w:val="12"/>
          <w:szCs w:val="20"/>
        </w:rPr>
        <w:t xml:space="preserve"> — in light of this — </w:t>
      </w:r>
      <w:r w:rsidRPr="0059168D">
        <w:rPr>
          <w:rFonts w:ascii="MinionPro" w:hAnsi="MinionPro"/>
          <w:b/>
          <w:bCs/>
          <w:sz w:val="20"/>
          <w:szCs w:val="20"/>
          <w:u w:val="single"/>
        </w:rPr>
        <w:t xml:space="preserve">it is crucial that we develop critical </w:t>
      </w:r>
      <w:proofErr w:type="spellStart"/>
      <w:r w:rsidRPr="0059168D">
        <w:rPr>
          <w:rFonts w:ascii="MinionPro" w:hAnsi="MinionPro"/>
          <w:b/>
          <w:bCs/>
          <w:sz w:val="20"/>
          <w:szCs w:val="20"/>
          <w:u w:val="single"/>
        </w:rPr>
        <w:t>theo</w:t>
      </w:r>
      <w:proofErr w:type="spellEnd"/>
      <w:r w:rsidRPr="0059168D">
        <w:rPr>
          <w:rFonts w:ascii="MinionPro" w:hAnsi="MinionPro"/>
          <w:b/>
          <w:bCs/>
          <w:sz w:val="20"/>
          <w:szCs w:val="20"/>
          <w:u w:val="single"/>
        </w:rPr>
        <w:t xml:space="preserve">- </w:t>
      </w:r>
      <w:proofErr w:type="spellStart"/>
      <w:r w:rsidRPr="0059168D">
        <w:rPr>
          <w:rFonts w:ascii="MinionPro" w:hAnsi="MinionPro"/>
          <w:b/>
          <w:bCs/>
          <w:sz w:val="20"/>
          <w:szCs w:val="20"/>
          <w:u w:val="single"/>
        </w:rPr>
        <w:t>retical</w:t>
      </w:r>
      <w:proofErr w:type="spellEnd"/>
      <w:r w:rsidRPr="0059168D">
        <w:rPr>
          <w:rFonts w:ascii="MinionPro" w:hAnsi="MinionPro"/>
          <w:b/>
          <w:bCs/>
          <w:sz w:val="20"/>
          <w:szCs w:val="20"/>
          <w:u w:val="single"/>
        </w:rPr>
        <w:t xml:space="preserve"> and pragmatic understandings of this evolving relation- ship and its substantive consequences</w:t>
      </w:r>
      <w:r w:rsidRPr="004D1348">
        <w:rPr>
          <w:rFonts w:ascii="MinionPro" w:hAnsi="MinionPro"/>
          <w:sz w:val="12"/>
          <w:szCs w:val="20"/>
        </w:rPr>
        <w:t xml:space="preserve">. From a more normative standpoint we, along with the other contributors to this volume, are </w:t>
      </w:r>
      <w:r w:rsidRPr="0059168D">
        <w:rPr>
          <w:rFonts w:ascii="MinionPro" w:hAnsi="MinionPro"/>
          <w:b/>
          <w:bCs/>
          <w:sz w:val="20"/>
          <w:szCs w:val="20"/>
          <w:u w:val="single"/>
        </w:rPr>
        <w:t xml:space="preserve">concerned with understanding how memes can be usefully </w:t>
      </w:r>
      <w:r w:rsidRPr="0050122E">
        <w:rPr>
          <w:rFonts w:ascii="MinionPro" w:hAnsi="MinionPro"/>
          <w:b/>
          <w:bCs/>
          <w:sz w:val="20"/>
          <w:szCs w:val="20"/>
          <w:u w:val="single"/>
        </w:rPr>
        <w:t xml:space="preserve">deployed in the service of emancipatory, inclusive and </w:t>
      </w:r>
      <w:proofErr w:type="spellStart"/>
      <w:r w:rsidRPr="0050122E">
        <w:rPr>
          <w:rFonts w:ascii="MinionPro" w:hAnsi="MinionPro"/>
          <w:b/>
          <w:bCs/>
          <w:sz w:val="20"/>
          <w:szCs w:val="20"/>
          <w:u w:val="single"/>
        </w:rPr>
        <w:t>progres</w:t>
      </w:r>
      <w:proofErr w:type="spellEnd"/>
      <w:r w:rsidRPr="0050122E">
        <w:rPr>
          <w:rFonts w:ascii="MinionPro" w:hAnsi="MinionPro"/>
          <w:b/>
          <w:bCs/>
          <w:sz w:val="20"/>
          <w:szCs w:val="20"/>
          <w:u w:val="single"/>
        </w:rPr>
        <w:t xml:space="preserve">- </w:t>
      </w:r>
      <w:proofErr w:type="spellStart"/>
      <w:r w:rsidRPr="0050122E">
        <w:rPr>
          <w:rFonts w:ascii="MinionPro" w:hAnsi="MinionPro"/>
          <w:b/>
          <w:bCs/>
          <w:sz w:val="20"/>
          <w:szCs w:val="20"/>
          <w:u w:val="single"/>
        </w:rPr>
        <w:t>sive</w:t>
      </w:r>
      <w:proofErr w:type="spellEnd"/>
      <w:r w:rsidRPr="0050122E">
        <w:rPr>
          <w:rFonts w:ascii="MinionPro" w:hAnsi="MinionPro"/>
          <w:b/>
          <w:bCs/>
          <w:sz w:val="20"/>
          <w:szCs w:val="20"/>
          <w:u w:val="single"/>
        </w:rPr>
        <w:t xml:space="preserve"> Left politics</w:t>
      </w:r>
      <w:r w:rsidRPr="0050122E">
        <w:rPr>
          <w:rFonts w:ascii="MinionPro" w:hAnsi="MinionPro"/>
          <w:sz w:val="12"/>
          <w:szCs w:val="20"/>
        </w:rPr>
        <w:t>. Our contribution to this effort is</w:t>
      </w:r>
      <w:r w:rsidRPr="004D1348">
        <w:rPr>
          <w:rFonts w:ascii="MinionPro" w:hAnsi="MinionPro"/>
          <w:sz w:val="12"/>
          <w:szCs w:val="20"/>
        </w:rPr>
        <w:t xml:space="preserve"> (hopefully) a rather straightforward one. We ask our readers to consider the relationship between memes and imagination. The </w:t>
      </w:r>
      <w:r w:rsidRPr="00EF29F3">
        <w:rPr>
          <w:rFonts w:ascii="MinionPro" w:hAnsi="MinionPro"/>
          <w:b/>
          <w:bCs/>
          <w:sz w:val="20"/>
          <w:szCs w:val="20"/>
          <w:highlight w:val="yellow"/>
          <w:u w:val="single"/>
        </w:rPr>
        <w:t xml:space="preserve">task facing </w:t>
      </w:r>
      <w:r w:rsidRPr="0059168D">
        <w:rPr>
          <w:rFonts w:ascii="MinionPro" w:hAnsi="MinionPro"/>
          <w:b/>
          <w:bCs/>
          <w:sz w:val="20"/>
          <w:szCs w:val="20"/>
          <w:u w:val="single"/>
        </w:rPr>
        <w:t xml:space="preserve">those of us who </w:t>
      </w:r>
      <w:r w:rsidRPr="00EF29F3">
        <w:rPr>
          <w:rFonts w:ascii="MinionPro" w:hAnsi="MinionPro"/>
          <w:b/>
          <w:bCs/>
          <w:sz w:val="20"/>
          <w:szCs w:val="20"/>
          <w:highlight w:val="yellow"/>
          <w:u w:val="single"/>
        </w:rPr>
        <w:t>aspire to a better world is</w:t>
      </w:r>
      <w:r w:rsidRPr="0059168D">
        <w:rPr>
          <w:rFonts w:ascii="MinionPro" w:hAnsi="MinionPro"/>
          <w:b/>
          <w:bCs/>
          <w:sz w:val="20"/>
          <w:szCs w:val="20"/>
          <w:u w:val="single"/>
        </w:rPr>
        <w:t xml:space="preserve">, inherently, an </w:t>
      </w:r>
      <w:r w:rsidRPr="00EF29F3">
        <w:rPr>
          <w:rFonts w:ascii="MinionPro" w:hAnsi="MinionPro"/>
          <w:b/>
          <w:bCs/>
          <w:sz w:val="20"/>
          <w:szCs w:val="20"/>
          <w:highlight w:val="yellow"/>
          <w:u w:val="single"/>
        </w:rPr>
        <w:t xml:space="preserve">imaginative </w:t>
      </w:r>
      <w:r w:rsidRPr="0059168D">
        <w:rPr>
          <w:rFonts w:ascii="MinionPro" w:hAnsi="MinionPro"/>
          <w:b/>
          <w:bCs/>
          <w:sz w:val="20"/>
          <w:szCs w:val="20"/>
          <w:u w:val="single"/>
        </w:rPr>
        <w:t>one</w:t>
      </w:r>
      <w:r w:rsidRPr="004D1348">
        <w:rPr>
          <w:rFonts w:ascii="MinionPro" w:hAnsi="MinionPro"/>
          <w:sz w:val="12"/>
          <w:szCs w:val="20"/>
        </w:rPr>
        <w:t xml:space="preserve">. In seeing the world as it is, and </w:t>
      </w:r>
      <w:r w:rsidRPr="0059168D">
        <w:rPr>
          <w:rFonts w:ascii="MinionPro" w:hAnsi="MinionPro"/>
          <w:b/>
          <w:bCs/>
          <w:sz w:val="20"/>
          <w:szCs w:val="20"/>
          <w:u w:val="single"/>
        </w:rPr>
        <w:t>believing that a fairer, more just world is possible</w:t>
      </w:r>
      <w:r w:rsidRPr="004D1348">
        <w:rPr>
          <w:rFonts w:ascii="MinionPro" w:hAnsi="MinionPro"/>
          <w:sz w:val="12"/>
          <w:szCs w:val="20"/>
        </w:rPr>
        <w:t xml:space="preserve"> — we, however faintly, look toward a future that we imagine to be desirable. The making and sharing of memes, we suggest, represents a site of imagination as a cultural and social practice—and therefore that </w:t>
      </w:r>
      <w:r w:rsidRPr="0059168D">
        <w:rPr>
          <w:rFonts w:ascii="MinionPro" w:hAnsi="MinionPro"/>
          <w:b/>
          <w:bCs/>
          <w:sz w:val="20"/>
          <w:szCs w:val="20"/>
          <w:u w:val="single"/>
        </w:rPr>
        <w:t>memes themselves are an important component of the evolving shared perceptions of the desirable or utopian futures that are fundamental to the project of emancipatory politics.</w:t>
      </w:r>
      <w:r w:rsidRPr="004D1348">
        <w:rPr>
          <w:rFonts w:ascii="MinionPro" w:hAnsi="MinionPro"/>
          <w:sz w:val="12"/>
          <w:szCs w:val="20"/>
        </w:rPr>
        <w:t xml:space="preserve"> We argue that </w:t>
      </w:r>
      <w:r w:rsidRPr="00EF29F3">
        <w:rPr>
          <w:rFonts w:ascii="MinionPro" w:hAnsi="MinionPro"/>
          <w:b/>
          <w:bCs/>
          <w:sz w:val="20"/>
          <w:szCs w:val="20"/>
          <w:highlight w:val="yellow"/>
          <w:u w:val="single"/>
        </w:rPr>
        <w:t xml:space="preserve">political memes </w:t>
      </w:r>
      <w:r w:rsidRPr="0050122E">
        <w:rPr>
          <w:rFonts w:ascii="MinionPro" w:hAnsi="MinionPro"/>
          <w:b/>
          <w:bCs/>
          <w:sz w:val="20"/>
          <w:szCs w:val="20"/>
          <w:u w:val="single"/>
        </w:rPr>
        <w:t xml:space="preserve">are </w:t>
      </w:r>
      <w:r w:rsidRPr="00EF29F3">
        <w:rPr>
          <w:rFonts w:ascii="MinionPro" w:hAnsi="MinionPro"/>
          <w:b/>
          <w:bCs/>
          <w:sz w:val="20"/>
          <w:szCs w:val="20"/>
          <w:highlight w:val="yellow"/>
          <w:u w:val="single"/>
        </w:rPr>
        <w:t xml:space="preserve">sites of </w:t>
      </w:r>
      <w:r w:rsidRPr="00EF29F3">
        <w:rPr>
          <w:rFonts w:ascii="MinionPro" w:hAnsi="MinionPro"/>
          <w:b/>
          <w:bCs/>
          <w:i/>
          <w:iCs/>
          <w:sz w:val="20"/>
          <w:szCs w:val="20"/>
          <w:highlight w:val="yellow"/>
          <w:u w:val="single"/>
        </w:rPr>
        <w:t xml:space="preserve">collective </w:t>
      </w:r>
      <w:r w:rsidRPr="00EF29F3">
        <w:rPr>
          <w:rFonts w:ascii="MinionPro" w:hAnsi="MinionPro"/>
          <w:b/>
          <w:bCs/>
          <w:sz w:val="20"/>
          <w:szCs w:val="20"/>
          <w:highlight w:val="yellow"/>
          <w:u w:val="single"/>
        </w:rPr>
        <w:t>world building</w:t>
      </w:r>
      <w:r w:rsidRPr="0059168D">
        <w:rPr>
          <w:rFonts w:ascii="MinionPro" w:hAnsi="MinionPro"/>
          <w:b/>
          <w:bCs/>
          <w:sz w:val="20"/>
          <w:szCs w:val="20"/>
          <w:u w:val="single"/>
        </w:rPr>
        <w:t xml:space="preserve">. </w:t>
      </w:r>
      <w:r w:rsidRPr="0050122E">
        <w:rPr>
          <w:rFonts w:ascii="MinionPro" w:hAnsi="MinionPro"/>
          <w:b/>
          <w:bCs/>
          <w:sz w:val="20"/>
          <w:szCs w:val="20"/>
          <w:u w:val="single"/>
        </w:rPr>
        <w:t>In creating and/or sharing a</w:t>
      </w:r>
      <w:r w:rsidRPr="0059168D">
        <w:rPr>
          <w:rFonts w:ascii="MinionPro" w:hAnsi="MinionPro"/>
          <w:b/>
          <w:bCs/>
          <w:sz w:val="20"/>
          <w:szCs w:val="20"/>
          <w:u w:val="single"/>
        </w:rPr>
        <w:t xml:space="preserve"> political meme, </w:t>
      </w:r>
      <w:r w:rsidRPr="00EF29F3">
        <w:rPr>
          <w:rFonts w:ascii="MinionPro" w:hAnsi="MinionPro"/>
          <w:b/>
          <w:bCs/>
          <w:sz w:val="20"/>
          <w:szCs w:val="20"/>
          <w:highlight w:val="yellow"/>
          <w:u w:val="single"/>
        </w:rPr>
        <w:t xml:space="preserve">we of- fer </w:t>
      </w:r>
      <w:r w:rsidRPr="0059168D">
        <w:rPr>
          <w:rFonts w:ascii="MinionPro" w:hAnsi="MinionPro"/>
          <w:b/>
          <w:bCs/>
          <w:sz w:val="20"/>
          <w:szCs w:val="20"/>
          <w:u w:val="single"/>
        </w:rPr>
        <w:t xml:space="preserve">our </w:t>
      </w:r>
      <w:r w:rsidRPr="00EF29F3">
        <w:rPr>
          <w:rFonts w:ascii="MinionPro" w:hAnsi="MinionPro"/>
          <w:b/>
          <w:bCs/>
          <w:sz w:val="20"/>
          <w:szCs w:val="20"/>
          <w:highlight w:val="yellow"/>
          <w:u w:val="single"/>
        </w:rPr>
        <w:t xml:space="preserve">visions of </w:t>
      </w:r>
      <w:r w:rsidRPr="0059168D">
        <w:rPr>
          <w:rFonts w:ascii="MinionPro" w:hAnsi="MinionPro"/>
          <w:b/>
          <w:bCs/>
          <w:sz w:val="20"/>
          <w:szCs w:val="20"/>
          <w:u w:val="single"/>
        </w:rPr>
        <w:t xml:space="preserve">the </w:t>
      </w:r>
      <w:r w:rsidRPr="00EF29F3">
        <w:rPr>
          <w:rFonts w:ascii="MinionPro" w:hAnsi="MinionPro"/>
          <w:b/>
          <w:bCs/>
          <w:sz w:val="20"/>
          <w:szCs w:val="20"/>
          <w:highlight w:val="yellow"/>
          <w:u w:val="single"/>
        </w:rPr>
        <w:t xml:space="preserve">future worlds </w:t>
      </w:r>
      <w:r w:rsidRPr="0059168D">
        <w:rPr>
          <w:rFonts w:ascii="MinionPro" w:hAnsi="MinionPro"/>
          <w:b/>
          <w:bCs/>
          <w:sz w:val="20"/>
          <w:szCs w:val="20"/>
          <w:u w:val="single"/>
        </w:rPr>
        <w:t>we imagine to be possible or desirable. These visions are incredibly significant—</w:t>
      </w:r>
      <w:r w:rsidRPr="00EF29F3">
        <w:rPr>
          <w:rFonts w:ascii="MinionPro" w:hAnsi="MinionPro"/>
          <w:b/>
          <w:bCs/>
          <w:sz w:val="20"/>
          <w:szCs w:val="20"/>
          <w:highlight w:val="yellow"/>
          <w:u w:val="single"/>
        </w:rPr>
        <w:t>shaping discourse, guiding action and uniting communities</w:t>
      </w:r>
      <w:r w:rsidRPr="004D1348">
        <w:rPr>
          <w:rFonts w:ascii="MinionPro" w:hAnsi="MinionPro"/>
          <w:sz w:val="12"/>
          <w:szCs w:val="20"/>
        </w:rPr>
        <w:t xml:space="preserve">. The </w:t>
      </w:r>
      <w:proofErr w:type="spellStart"/>
      <w:r w:rsidRPr="004D1348">
        <w:rPr>
          <w:rFonts w:ascii="MinionPro" w:hAnsi="MinionPro"/>
          <w:sz w:val="12"/>
          <w:szCs w:val="20"/>
        </w:rPr>
        <w:t>chal</w:t>
      </w:r>
      <w:proofErr w:type="spellEnd"/>
      <w:r w:rsidRPr="004D1348">
        <w:rPr>
          <w:rFonts w:ascii="MinionPro" w:hAnsi="MinionPro"/>
          <w:sz w:val="12"/>
          <w:szCs w:val="20"/>
        </w:rPr>
        <w:t xml:space="preserve">- </w:t>
      </w:r>
      <w:proofErr w:type="spellStart"/>
      <w:r w:rsidRPr="004D1348">
        <w:rPr>
          <w:rFonts w:ascii="MinionPro" w:hAnsi="MinionPro"/>
          <w:sz w:val="12"/>
          <w:szCs w:val="20"/>
        </w:rPr>
        <w:t>lenge</w:t>
      </w:r>
      <w:proofErr w:type="spellEnd"/>
      <w:r w:rsidRPr="004D1348">
        <w:rPr>
          <w:rFonts w:ascii="MinionPro" w:hAnsi="MinionPro"/>
          <w:sz w:val="12"/>
          <w:szCs w:val="20"/>
        </w:rPr>
        <w:t xml:space="preserve">, of course, is in usefully </w:t>
      </w:r>
      <w:proofErr w:type="spellStart"/>
      <w:r w:rsidRPr="004D1348">
        <w:rPr>
          <w:rFonts w:ascii="MinionPro" w:hAnsi="MinionPro"/>
          <w:sz w:val="12"/>
          <w:szCs w:val="20"/>
        </w:rPr>
        <w:t>conceptualising</w:t>
      </w:r>
      <w:proofErr w:type="spellEnd"/>
      <w:r w:rsidRPr="004D1348">
        <w:rPr>
          <w:rFonts w:ascii="MinionPro" w:hAnsi="MinionPro"/>
          <w:sz w:val="12"/>
          <w:szCs w:val="20"/>
        </w:rPr>
        <w:t xml:space="preserve"> this relationship between memes, shared imaginaries, and the social and mate- rial relations of a society. </w:t>
      </w:r>
      <w:r w:rsidRPr="004D1348">
        <w:rPr>
          <w:rFonts w:ascii="MinionPro" w:hAnsi="MinionPro"/>
          <w:b/>
          <w:bCs/>
          <w:sz w:val="12"/>
          <w:szCs w:val="20"/>
        </w:rPr>
        <w:t xml:space="preserve">Seizing the Memes of Production </w:t>
      </w:r>
      <w:r w:rsidRPr="004D1348">
        <w:rPr>
          <w:rFonts w:ascii="MinionPro" w:hAnsi="MinionPro"/>
          <w:sz w:val="12"/>
          <w:szCs w:val="20"/>
        </w:rPr>
        <w:t xml:space="preserve">Returning to the title of this volume, we argue that one valuable way forward in this endeavor is to begin considering the inter- connectivity between the </w:t>
      </w:r>
      <w:r w:rsidRPr="004D1348">
        <w:rPr>
          <w:rFonts w:ascii="MinionPro" w:hAnsi="MinionPro"/>
          <w:i/>
          <w:iCs/>
          <w:sz w:val="12"/>
          <w:szCs w:val="20"/>
        </w:rPr>
        <w:t xml:space="preserve">means </w:t>
      </w:r>
      <w:r w:rsidRPr="004D1348">
        <w:rPr>
          <w:rFonts w:ascii="MinionPro" w:hAnsi="MinionPro"/>
          <w:sz w:val="12"/>
          <w:szCs w:val="20"/>
        </w:rPr>
        <w:t xml:space="preserve">of production and the </w:t>
      </w:r>
      <w:r w:rsidRPr="004D1348">
        <w:rPr>
          <w:rFonts w:ascii="MinionPro" w:hAnsi="MinionPro"/>
          <w:i/>
          <w:iCs/>
          <w:sz w:val="12"/>
          <w:szCs w:val="20"/>
        </w:rPr>
        <w:t xml:space="preserve">memes </w:t>
      </w:r>
      <w:r w:rsidRPr="004D1348">
        <w:rPr>
          <w:rFonts w:ascii="MinionPro" w:hAnsi="MinionPro"/>
          <w:sz w:val="12"/>
          <w:szCs w:val="20"/>
        </w:rPr>
        <w:t xml:space="preserve">of production — and, somewhat turning this on its head, the ways in which the </w:t>
      </w:r>
      <w:r w:rsidRPr="0059168D">
        <w:rPr>
          <w:rFonts w:ascii="MinionPro" w:hAnsi="MinionPro"/>
          <w:b/>
          <w:bCs/>
          <w:sz w:val="20"/>
          <w:szCs w:val="20"/>
          <w:u w:val="single"/>
        </w:rPr>
        <w:t xml:space="preserve">production of memes can influence the </w:t>
      </w:r>
      <w:proofErr w:type="spellStart"/>
      <w:r w:rsidRPr="0059168D">
        <w:rPr>
          <w:rFonts w:ascii="MinionPro" w:hAnsi="MinionPro"/>
          <w:b/>
          <w:bCs/>
          <w:sz w:val="20"/>
          <w:szCs w:val="20"/>
          <w:u w:val="single"/>
        </w:rPr>
        <w:t>produc</w:t>
      </w:r>
      <w:proofErr w:type="spellEnd"/>
      <w:r w:rsidRPr="0059168D">
        <w:rPr>
          <w:rFonts w:ascii="MinionPro" w:hAnsi="MinionPro"/>
          <w:b/>
          <w:bCs/>
          <w:sz w:val="20"/>
          <w:szCs w:val="20"/>
          <w:u w:val="single"/>
        </w:rPr>
        <w:t xml:space="preserve">- </w:t>
      </w:r>
      <w:proofErr w:type="spellStart"/>
      <w:r w:rsidRPr="0059168D">
        <w:rPr>
          <w:rFonts w:ascii="MinionPro" w:hAnsi="MinionPro"/>
          <w:b/>
          <w:bCs/>
          <w:sz w:val="20"/>
          <w:szCs w:val="20"/>
          <w:u w:val="single"/>
        </w:rPr>
        <w:t>tion</w:t>
      </w:r>
      <w:proofErr w:type="spellEnd"/>
      <w:r w:rsidRPr="0059168D">
        <w:rPr>
          <w:rFonts w:ascii="MinionPro" w:hAnsi="MinionPro"/>
          <w:b/>
          <w:bCs/>
          <w:sz w:val="20"/>
          <w:szCs w:val="20"/>
          <w:u w:val="single"/>
        </w:rPr>
        <w:t xml:space="preserve"> of means</w:t>
      </w:r>
      <w:r w:rsidRPr="004D1348">
        <w:rPr>
          <w:rFonts w:ascii="MinionPro" w:hAnsi="MinionPro"/>
          <w:sz w:val="12"/>
          <w:szCs w:val="20"/>
        </w:rPr>
        <w:t xml:space="preserve">. Our central thesis here rests on the following key arguments: Firstly, that ideas and imaginaries have a substantial impact upon material conditions and technological processes. </w:t>
      </w:r>
      <w:r w:rsidRPr="0059168D">
        <w:rPr>
          <w:rFonts w:ascii="MinionPro" w:hAnsi="MinionPro"/>
          <w:b/>
          <w:bCs/>
          <w:sz w:val="20"/>
          <w:szCs w:val="20"/>
          <w:u w:val="single"/>
        </w:rPr>
        <w:t xml:space="preserve">Tech- </w:t>
      </w:r>
      <w:proofErr w:type="spellStart"/>
      <w:r w:rsidRPr="0059168D">
        <w:rPr>
          <w:rFonts w:ascii="MinionPro" w:hAnsi="MinionPro"/>
          <w:b/>
          <w:bCs/>
          <w:sz w:val="20"/>
          <w:szCs w:val="20"/>
          <w:u w:val="single"/>
        </w:rPr>
        <w:t>nological</w:t>
      </w:r>
      <w:proofErr w:type="spellEnd"/>
      <w:r w:rsidRPr="0059168D">
        <w:rPr>
          <w:rFonts w:ascii="MinionPro" w:hAnsi="MinionPro"/>
          <w:b/>
          <w:bCs/>
          <w:sz w:val="20"/>
          <w:szCs w:val="20"/>
          <w:u w:val="single"/>
        </w:rPr>
        <w:t xml:space="preserve"> and industrial </w:t>
      </w:r>
      <w:r w:rsidRPr="0050122E">
        <w:rPr>
          <w:rFonts w:ascii="MinionPro" w:hAnsi="MinionPro"/>
          <w:b/>
          <w:bCs/>
          <w:sz w:val="20"/>
          <w:szCs w:val="20"/>
          <w:highlight w:val="yellow"/>
          <w:u w:val="single"/>
        </w:rPr>
        <w:t>advances don’t occur in isolation from social contexts</w:t>
      </w:r>
      <w:r w:rsidRPr="0059168D">
        <w:rPr>
          <w:rFonts w:ascii="MinionPro" w:hAnsi="MinionPro"/>
          <w:b/>
          <w:bCs/>
          <w:sz w:val="20"/>
          <w:szCs w:val="20"/>
          <w:u w:val="single"/>
        </w:rPr>
        <w:t>, and are never just rational, scientific, necessary events on a linear trajectory of improvement</w:t>
      </w:r>
      <w:r w:rsidRPr="004D1348">
        <w:rPr>
          <w:rFonts w:ascii="MinionPro" w:hAnsi="MinionPro"/>
          <w:sz w:val="12"/>
          <w:szCs w:val="20"/>
        </w:rPr>
        <w:t xml:space="preserve">. Instead, </w:t>
      </w:r>
      <w:proofErr w:type="spellStart"/>
      <w:r w:rsidRPr="00EF29F3">
        <w:rPr>
          <w:rFonts w:ascii="MinionPro" w:hAnsi="MinionPro"/>
          <w:b/>
          <w:bCs/>
          <w:sz w:val="20"/>
          <w:szCs w:val="20"/>
          <w:highlight w:val="yellow"/>
          <w:u w:val="single"/>
        </w:rPr>
        <w:t>technolo</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gies</w:t>
      </w:r>
      <w:proofErr w:type="spellEnd"/>
      <w:r w:rsidRPr="00EF29F3">
        <w:rPr>
          <w:rFonts w:ascii="MinionPro" w:hAnsi="MinionPro"/>
          <w:b/>
          <w:bCs/>
          <w:sz w:val="20"/>
          <w:szCs w:val="20"/>
          <w:highlight w:val="yellow"/>
          <w:u w:val="single"/>
        </w:rPr>
        <w:t xml:space="preserve"> are inherently social</w:t>
      </w:r>
      <w:r w:rsidRPr="004D1348">
        <w:rPr>
          <w:rFonts w:ascii="MinionPro" w:hAnsi="MinionPro"/>
          <w:sz w:val="12"/>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59168D">
        <w:rPr>
          <w:rFonts w:ascii="MinionPro" w:hAnsi="MinionPro"/>
          <w:b/>
          <w:bCs/>
          <w:sz w:val="20"/>
          <w:szCs w:val="20"/>
          <w:u w:val="single"/>
        </w:rPr>
        <w:t>material conditions of our societies and distributions of wealth are never representative of a linear progress narrative, and do not embody the rational and inevitable course of his- tory.</w:t>
      </w:r>
      <w:r w:rsidRPr="004D1348">
        <w:rPr>
          <w:rFonts w:ascii="MinionPro" w:hAnsi="MinionPro"/>
          <w:sz w:val="12"/>
          <w:szCs w:val="20"/>
        </w:rPr>
        <w:t xml:space="preserve"> Rather, </w:t>
      </w:r>
      <w:r w:rsidRPr="0059168D">
        <w:rPr>
          <w:rFonts w:ascii="MinionPro" w:hAnsi="MinionPro"/>
          <w:b/>
          <w:bCs/>
          <w:sz w:val="20"/>
          <w:szCs w:val="20"/>
          <w:u w:val="single"/>
        </w:rPr>
        <w:t>they are always political</w:t>
      </w:r>
      <w:r w:rsidRPr="004D1348">
        <w:rPr>
          <w:rFonts w:ascii="MinionPro" w:hAnsi="MinionPro"/>
          <w:sz w:val="12"/>
          <w:szCs w:val="20"/>
        </w:rPr>
        <w:t xml:space="preserve"> and always predicated on judgments about how the world is and ought to be, on what outcomes are desirable, and on who should be allowed to benefit from these desirable outcomes. Following from this, we argue that </w:t>
      </w:r>
      <w:r w:rsidRPr="00E718F7">
        <w:rPr>
          <w:rFonts w:ascii="MinionPro" w:hAnsi="MinionPro"/>
          <w:b/>
          <w:bCs/>
          <w:sz w:val="20"/>
          <w:szCs w:val="20"/>
          <w:u w:val="single"/>
        </w:rPr>
        <w:t>online memes are sites where ideas are made and imaginations are explored, shared, and popularized</w:t>
      </w:r>
      <w:r w:rsidRPr="004D1348">
        <w:rPr>
          <w:rFonts w:ascii="MinionPro" w:hAnsi="MinionPro"/>
          <w:sz w:val="12"/>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50122E">
        <w:rPr>
          <w:rFonts w:ascii="MinionPro" w:hAnsi="MinionPro"/>
          <w:b/>
          <w:bCs/>
          <w:sz w:val="20"/>
          <w:szCs w:val="20"/>
          <w:u w:val="single"/>
        </w:rPr>
        <w:t xml:space="preserve">FALC </w:t>
      </w:r>
      <w:r w:rsidRPr="004D1348">
        <w:rPr>
          <w:rFonts w:ascii="MinionPro" w:hAnsi="MinionPro"/>
          <w:sz w:val="12"/>
          <w:szCs w:val="20"/>
        </w:rPr>
        <w:t>provides a clear example of how this can be the case. FALC memes, and indeed, political memes in general, even at their most abstracted or satirical, invoke</w:t>
      </w:r>
      <w:r w:rsidRPr="00EF29F3">
        <w:rPr>
          <w:rFonts w:ascii="MinionPro" w:hAnsi="MinionPro"/>
          <w:b/>
          <w:bCs/>
          <w:sz w:val="20"/>
          <w:szCs w:val="20"/>
          <w:u w:val="single"/>
        </w:rPr>
        <w:t xml:space="preserve"> </w:t>
      </w:r>
      <w:r w:rsidRPr="0050122E">
        <w:rPr>
          <w:rFonts w:ascii="MinionPro" w:hAnsi="MinionPro"/>
          <w:b/>
          <w:bCs/>
          <w:sz w:val="20"/>
          <w:szCs w:val="20"/>
          <w:u w:val="single"/>
        </w:rPr>
        <w:t>various ideas about how industry and society relate to one another</w:t>
      </w:r>
      <w:r w:rsidRPr="0050122E">
        <w:rPr>
          <w:rFonts w:ascii="MinionPro" w:hAnsi="MinionPro"/>
          <w:sz w:val="12"/>
          <w:szCs w:val="20"/>
        </w:rPr>
        <w:t xml:space="preserve"> </w:t>
      </w:r>
      <w:r w:rsidRPr="004D1348">
        <w:rPr>
          <w:rFonts w:ascii="MinionPro" w:hAnsi="MinionPro"/>
          <w:sz w:val="12"/>
          <w:szCs w:val="20"/>
        </w:rPr>
        <w:t xml:space="preserve">(specifically in regard to who should benefit from and govern their </w:t>
      </w:r>
      <w:proofErr w:type="spellStart"/>
      <w:r w:rsidRPr="004D1348">
        <w:rPr>
          <w:rFonts w:ascii="MinionPro" w:hAnsi="MinionPro"/>
          <w:sz w:val="12"/>
          <w:szCs w:val="20"/>
        </w:rPr>
        <w:t>produc</w:t>
      </w:r>
      <w:proofErr w:type="spellEnd"/>
      <w:r w:rsidRPr="004D1348">
        <w:rPr>
          <w:rFonts w:ascii="MinionPro" w:hAnsi="MinionPro"/>
          <w:sz w:val="12"/>
          <w:szCs w:val="20"/>
        </w:rPr>
        <w:t xml:space="preserve">- </w:t>
      </w:r>
      <w:proofErr w:type="spellStart"/>
      <w:r w:rsidRPr="004D1348">
        <w:rPr>
          <w:rFonts w:ascii="MinionPro" w:hAnsi="MinionPro"/>
          <w:sz w:val="12"/>
          <w:szCs w:val="20"/>
        </w:rPr>
        <w:t>tion</w:t>
      </w:r>
      <w:proofErr w:type="spellEnd"/>
      <w:r w:rsidRPr="004D1348">
        <w:rPr>
          <w:rFonts w:ascii="MinionPro" w:hAnsi="MinionPro"/>
          <w:sz w:val="12"/>
          <w:szCs w:val="20"/>
        </w:rPr>
        <w:t>), and, at least in the case of FALC, about how</w:t>
      </w:r>
      <w:r w:rsidRPr="00E718F7">
        <w:rPr>
          <w:rFonts w:ascii="MinionPro" w:hAnsi="MinionPro"/>
          <w:b/>
          <w:bCs/>
          <w:sz w:val="20"/>
          <w:szCs w:val="20"/>
          <w:u w:val="single"/>
        </w:rPr>
        <w:t xml:space="preserve"> a desirable, emancipatory, future can be realized through technology</w:t>
      </w:r>
      <w:r w:rsidRPr="004D1348">
        <w:rPr>
          <w:rFonts w:ascii="MinionPro" w:hAnsi="MinionPro"/>
          <w:sz w:val="12"/>
          <w:szCs w:val="20"/>
        </w:rPr>
        <w:t xml:space="preserve">. We would further argue that these </w:t>
      </w:r>
      <w:r w:rsidRPr="00E718F7">
        <w:rPr>
          <w:rFonts w:ascii="MinionPro" w:hAnsi="MinionPro"/>
          <w:b/>
          <w:bCs/>
          <w:i/>
          <w:iCs/>
          <w:sz w:val="20"/>
          <w:szCs w:val="20"/>
          <w:u w:val="single"/>
        </w:rPr>
        <w:t>memes of production</w:t>
      </w:r>
      <w:r w:rsidRPr="004D1348">
        <w:rPr>
          <w:rFonts w:ascii="MinionPro" w:hAnsi="MinionPro"/>
          <w:i/>
          <w:iCs/>
          <w:sz w:val="12"/>
          <w:szCs w:val="20"/>
        </w:rPr>
        <w:t xml:space="preserve"> </w:t>
      </w:r>
      <w:r w:rsidRPr="004D1348">
        <w:rPr>
          <w:rFonts w:ascii="MinionPro" w:hAnsi="MinionPro"/>
          <w:sz w:val="12"/>
          <w:szCs w:val="20"/>
        </w:rPr>
        <w:t xml:space="preserve">(that is, im- ages and text that capture and invoke a set of ideas about how social and industrial relations can be reorganized and </w:t>
      </w:r>
      <w:proofErr w:type="spellStart"/>
      <w:r w:rsidRPr="004D1348">
        <w:rPr>
          <w:rFonts w:ascii="MinionPro" w:hAnsi="MinionPro"/>
          <w:sz w:val="12"/>
          <w:szCs w:val="20"/>
        </w:rPr>
        <w:t>emanci</w:t>
      </w:r>
      <w:proofErr w:type="spellEnd"/>
      <w:r w:rsidRPr="004D1348">
        <w:rPr>
          <w:rFonts w:ascii="MinionPro" w:hAnsi="MinionPro"/>
          <w:sz w:val="12"/>
          <w:szCs w:val="20"/>
        </w:rPr>
        <w:t xml:space="preserve">- </w:t>
      </w:r>
      <w:proofErr w:type="spellStart"/>
      <w:r w:rsidRPr="004D1348">
        <w:rPr>
          <w:rFonts w:ascii="MinionPro" w:hAnsi="MinionPro"/>
          <w:sz w:val="12"/>
          <w:szCs w:val="20"/>
        </w:rPr>
        <w:t>pation</w:t>
      </w:r>
      <w:proofErr w:type="spellEnd"/>
      <w:r w:rsidRPr="004D1348">
        <w:rPr>
          <w:rFonts w:ascii="MinionPro" w:hAnsi="MinionPro"/>
          <w:sz w:val="12"/>
          <w:szCs w:val="20"/>
        </w:rPr>
        <w:t xml:space="preserve"> realized through technology) can, and </w:t>
      </w:r>
      <w:r w:rsidRPr="00E718F7">
        <w:rPr>
          <w:rFonts w:ascii="MinionPro" w:hAnsi="MinionPro"/>
          <w:b/>
          <w:bCs/>
          <w:sz w:val="20"/>
          <w:szCs w:val="20"/>
          <w:u w:val="single"/>
        </w:rPr>
        <w:t xml:space="preserve">should, be under- stood as important aspects of left-wing perceptions of how the </w:t>
      </w:r>
      <w:r w:rsidRPr="0050122E">
        <w:rPr>
          <w:rFonts w:ascii="MinionPro" w:hAnsi="MinionPro"/>
          <w:b/>
          <w:bCs/>
          <w:i/>
          <w:iCs/>
          <w:sz w:val="20"/>
          <w:szCs w:val="20"/>
          <w:highlight w:val="yellow"/>
          <w:u w:val="single"/>
        </w:rPr>
        <w:t xml:space="preserve">means of production </w:t>
      </w:r>
      <w:r w:rsidRPr="0050122E">
        <w:rPr>
          <w:rFonts w:ascii="MinionPro" w:hAnsi="MinionPro"/>
          <w:b/>
          <w:bCs/>
          <w:sz w:val="20"/>
          <w:szCs w:val="20"/>
          <w:u w:val="single"/>
        </w:rPr>
        <w:t xml:space="preserve">can, and </w:t>
      </w:r>
      <w:r w:rsidRPr="0050122E">
        <w:rPr>
          <w:rFonts w:ascii="MinionPro" w:hAnsi="MinionPro"/>
          <w:b/>
          <w:bCs/>
          <w:sz w:val="20"/>
          <w:szCs w:val="20"/>
          <w:highlight w:val="yellow"/>
          <w:u w:val="single"/>
        </w:rPr>
        <w:t>should, be reorganized</w:t>
      </w:r>
      <w:r w:rsidRPr="00E718F7">
        <w:rPr>
          <w:rFonts w:ascii="MinionPro" w:hAnsi="MinionPro"/>
          <w:b/>
          <w:bCs/>
          <w:sz w:val="20"/>
          <w:szCs w:val="20"/>
          <w:u w:val="single"/>
        </w:rPr>
        <w:t>.</w:t>
      </w:r>
      <w:r>
        <w:rPr>
          <w:rFonts w:ascii="MinionPro" w:hAnsi="MinionPro"/>
          <w:b/>
          <w:bCs/>
          <w:sz w:val="20"/>
          <w:szCs w:val="20"/>
          <w:u w:val="single"/>
        </w:rPr>
        <w:t xml:space="preserve"> </w:t>
      </w:r>
      <w:r w:rsidRPr="004D1348">
        <w:rPr>
          <w:rFonts w:ascii="MinionPro" w:hAnsi="MinionPro"/>
          <w:sz w:val="12"/>
          <w:szCs w:val="20"/>
        </w:rPr>
        <w:t xml:space="preserve">If </w:t>
      </w:r>
      <w:r w:rsidRPr="0050122E">
        <w:rPr>
          <w:rFonts w:ascii="MinionPro" w:hAnsi="MinionPro"/>
          <w:b/>
          <w:bCs/>
          <w:sz w:val="20"/>
          <w:szCs w:val="20"/>
          <w:highlight w:val="yellow"/>
          <w:u w:val="single"/>
        </w:rPr>
        <w:t xml:space="preserve">technologies are </w:t>
      </w:r>
      <w:r w:rsidRPr="00E718F7">
        <w:rPr>
          <w:rFonts w:ascii="MinionPro" w:hAnsi="MinionPro"/>
          <w:b/>
          <w:bCs/>
          <w:sz w:val="20"/>
          <w:szCs w:val="20"/>
          <w:u w:val="single"/>
        </w:rPr>
        <w:t xml:space="preserve">always </w:t>
      </w:r>
      <w:r w:rsidRPr="0050122E">
        <w:rPr>
          <w:rFonts w:ascii="MinionPro" w:hAnsi="MinionPro"/>
          <w:b/>
          <w:bCs/>
          <w:sz w:val="20"/>
          <w:szCs w:val="20"/>
          <w:highlight w:val="yellow"/>
          <w:u w:val="single"/>
        </w:rPr>
        <w:t xml:space="preserve">embedded in </w:t>
      </w:r>
      <w:r w:rsidRPr="00E718F7">
        <w:rPr>
          <w:rFonts w:ascii="MinionPro" w:hAnsi="MinionPro"/>
          <w:b/>
          <w:bCs/>
          <w:sz w:val="20"/>
          <w:szCs w:val="20"/>
          <w:u w:val="single"/>
        </w:rPr>
        <w:t xml:space="preserve">and conditioned by </w:t>
      </w:r>
      <w:r w:rsidRPr="0050122E">
        <w:rPr>
          <w:rFonts w:ascii="MinionPro" w:hAnsi="MinionPro"/>
          <w:b/>
          <w:bCs/>
          <w:sz w:val="20"/>
          <w:szCs w:val="20"/>
          <w:highlight w:val="yellow"/>
          <w:u w:val="single"/>
        </w:rPr>
        <w:t>ideas and shared understandings</w:t>
      </w:r>
      <w:r w:rsidRPr="004D1348">
        <w:rPr>
          <w:rFonts w:ascii="MinionPro" w:hAnsi="MinionPro"/>
          <w:sz w:val="12"/>
          <w:szCs w:val="20"/>
        </w:rPr>
        <w:t xml:space="preserve">, and the </w:t>
      </w:r>
      <w:r w:rsidRPr="00E718F7">
        <w:rPr>
          <w:rFonts w:ascii="MinionPro" w:hAnsi="MinionPro"/>
          <w:b/>
          <w:bCs/>
          <w:sz w:val="20"/>
          <w:szCs w:val="20"/>
          <w:u w:val="single"/>
        </w:rPr>
        <w:t>means of production are increasingly dependent on the technological</w:t>
      </w:r>
      <w:r w:rsidRPr="004D1348">
        <w:rPr>
          <w:rFonts w:ascii="MinionPro" w:hAnsi="MinionPro"/>
          <w:sz w:val="12"/>
          <w:szCs w:val="20"/>
        </w:rPr>
        <w:t xml:space="preserve">, then </w:t>
      </w:r>
      <w:r w:rsidRPr="00E718F7">
        <w:rPr>
          <w:rFonts w:ascii="MinionPro" w:hAnsi="MinionPro"/>
          <w:b/>
          <w:bCs/>
          <w:sz w:val="20"/>
          <w:szCs w:val="20"/>
          <w:u w:val="single"/>
        </w:rPr>
        <w:t>our ideas are capable of producing new means</w:t>
      </w:r>
      <w:r w:rsidRPr="004D1348">
        <w:rPr>
          <w:rFonts w:ascii="MinionPro" w:hAnsi="MinionPro"/>
          <w:sz w:val="12"/>
          <w:szCs w:val="20"/>
        </w:rPr>
        <w:t xml:space="preserve">—new relations </w:t>
      </w:r>
      <w:r w:rsidRPr="004D1348">
        <w:rPr>
          <w:rFonts w:ascii="MinionPro" w:hAnsi="MinionPro"/>
          <w:sz w:val="12"/>
          <w:szCs w:val="20"/>
        </w:rPr>
        <w:lastRenderedPageBreak/>
        <w:t xml:space="preserve">between labor and technology and new sociotechnical systems for or- </w:t>
      </w:r>
      <w:proofErr w:type="spellStart"/>
      <w:r w:rsidRPr="004D1348">
        <w:rPr>
          <w:rFonts w:ascii="MinionPro" w:hAnsi="MinionPro"/>
          <w:sz w:val="12"/>
          <w:szCs w:val="20"/>
        </w:rPr>
        <w:t>ganizing</w:t>
      </w:r>
      <w:proofErr w:type="spellEnd"/>
      <w:r w:rsidRPr="004D1348">
        <w:rPr>
          <w:rFonts w:ascii="MinionPro" w:hAnsi="MinionPro"/>
          <w:sz w:val="12"/>
          <w:szCs w:val="20"/>
        </w:rPr>
        <w:t xml:space="preserve"> production and its benefits. </w:t>
      </w:r>
      <w:r w:rsidRPr="00E718F7">
        <w:rPr>
          <w:rFonts w:ascii="MinionPro" w:hAnsi="MinionPro"/>
          <w:b/>
          <w:bCs/>
          <w:sz w:val="20"/>
          <w:szCs w:val="20"/>
          <w:u w:val="single"/>
        </w:rPr>
        <w:t xml:space="preserve">Our </w:t>
      </w:r>
      <w:r w:rsidRPr="0050122E">
        <w:rPr>
          <w:rFonts w:ascii="MinionPro" w:hAnsi="MinionPro"/>
          <w:b/>
          <w:bCs/>
          <w:i/>
          <w:iCs/>
          <w:sz w:val="20"/>
          <w:szCs w:val="20"/>
          <w:u w:val="single"/>
        </w:rPr>
        <w:t xml:space="preserve">memes of production </w:t>
      </w:r>
      <w:r w:rsidRPr="00EF29F3">
        <w:rPr>
          <w:rFonts w:ascii="MinionPro" w:hAnsi="MinionPro"/>
          <w:b/>
          <w:bCs/>
          <w:sz w:val="20"/>
          <w:szCs w:val="20"/>
          <w:highlight w:val="yellow"/>
          <w:u w:val="single"/>
        </w:rPr>
        <w:t>as important sites of political imagination</w:t>
      </w:r>
      <w:r w:rsidRPr="004D1348">
        <w:rPr>
          <w:rFonts w:ascii="MinionPro" w:hAnsi="MinionPro"/>
          <w:sz w:val="12"/>
          <w:szCs w:val="20"/>
        </w:rPr>
        <w:t xml:space="preserve"> represent important opportunities to rethink our means of production. </w:t>
      </w:r>
      <w:r w:rsidRPr="004D1348">
        <w:rPr>
          <w:rFonts w:ascii="MinionPro" w:hAnsi="MinionPro"/>
          <w:b/>
          <w:bCs/>
          <w:sz w:val="12"/>
          <w:szCs w:val="20"/>
        </w:rPr>
        <w:t xml:space="preserve">Collective Imaginaries </w:t>
      </w:r>
      <w:r w:rsidRPr="00743D8B">
        <w:rPr>
          <w:rFonts w:ascii="MinionPro" w:hAnsi="MinionPro"/>
          <w:b/>
          <w:bCs/>
          <w:sz w:val="20"/>
          <w:szCs w:val="20"/>
          <w:u w:val="single"/>
        </w:rPr>
        <w:t>Leftist politics have always tended toward the proudly utopian</w:t>
      </w:r>
      <w:r w:rsidRPr="004D1348">
        <w:rPr>
          <w:rFonts w:ascii="MinionPro" w:hAnsi="MinionPro"/>
          <w:sz w:val="12"/>
          <w:szCs w:val="20"/>
        </w:rPr>
        <w:t xml:space="preserve">; </w:t>
      </w:r>
      <w:r w:rsidRPr="00EF29F3">
        <w:rPr>
          <w:rFonts w:ascii="MinionPro" w:hAnsi="MinionPro"/>
          <w:b/>
          <w:bCs/>
          <w:sz w:val="20"/>
          <w:szCs w:val="20"/>
          <w:highlight w:val="yellow"/>
          <w:u w:val="single"/>
        </w:rPr>
        <w:t xml:space="preserve">activism </w:t>
      </w:r>
      <w:r w:rsidRPr="00743D8B">
        <w:rPr>
          <w:rFonts w:ascii="MinionPro" w:hAnsi="MinionPro"/>
          <w:b/>
          <w:bCs/>
          <w:sz w:val="20"/>
          <w:szCs w:val="20"/>
          <w:u w:val="single"/>
        </w:rPr>
        <w:t>is</w:t>
      </w:r>
      <w:r w:rsidRPr="004D1348">
        <w:rPr>
          <w:rFonts w:ascii="MinionPro" w:hAnsi="MinionPro"/>
          <w:sz w:val="12"/>
          <w:szCs w:val="20"/>
        </w:rPr>
        <w:t xml:space="preserve">, after all, </w:t>
      </w:r>
      <w:r w:rsidRPr="00743D8B">
        <w:rPr>
          <w:rFonts w:ascii="MinionPro" w:hAnsi="MinionPro"/>
          <w:b/>
          <w:bCs/>
          <w:sz w:val="20"/>
          <w:szCs w:val="20"/>
          <w:u w:val="single"/>
        </w:rPr>
        <w:t>the project of imagining better worlds, and collectively, endeavoring to realize them</w:t>
      </w:r>
      <w:r w:rsidRPr="004D1348">
        <w:rPr>
          <w:rFonts w:ascii="MinionPro" w:hAnsi="MinionPro"/>
          <w:sz w:val="12"/>
          <w:szCs w:val="20"/>
        </w:rPr>
        <w:t xml:space="preserve">. It is only </w:t>
      </w:r>
      <w:r w:rsidRPr="00EF29F3">
        <w:rPr>
          <w:rFonts w:ascii="MinionPro" w:hAnsi="MinionPro"/>
          <w:b/>
          <w:bCs/>
          <w:sz w:val="20"/>
          <w:szCs w:val="20"/>
          <w:highlight w:val="yellow"/>
          <w:u w:val="single"/>
        </w:rPr>
        <w:t xml:space="preserve">in recent years </w:t>
      </w:r>
      <w:r w:rsidRPr="00743D8B">
        <w:rPr>
          <w:rFonts w:ascii="MinionPro" w:hAnsi="MinionPro"/>
          <w:b/>
          <w:bCs/>
          <w:sz w:val="20"/>
          <w:szCs w:val="20"/>
          <w:u w:val="single"/>
        </w:rPr>
        <w:t>that these practices have</w:t>
      </w:r>
      <w:r w:rsidRPr="004D1348">
        <w:rPr>
          <w:rFonts w:ascii="MinionPro" w:hAnsi="MinionPro"/>
          <w:sz w:val="12"/>
          <w:szCs w:val="20"/>
        </w:rPr>
        <w:t xml:space="preserve">, by necessity, </w:t>
      </w:r>
      <w:r w:rsidRPr="00EF29F3">
        <w:rPr>
          <w:rFonts w:ascii="MinionPro" w:hAnsi="MinionPro"/>
          <w:b/>
          <w:bCs/>
          <w:sz w:val="20"/>
          <w:szCs w:val="20"/>
          <w:highlight w:val="yellow"/>
          <w:u w:val="single"/>
        </w:rPr>
        <w:t xml:space="preserve">become bogged down in the mundane realities of bureaucracy and capitalist </w:t>
      </w:r>
      <w:proofErr w:type="spellStart"/>
      <w:r w:rsidRPr="00EF29F3">
        <w:rPr>
          <w:rFonts w:ascii="MinionPro" w:hAnsi="MinionPro"/>
          <w:b/>
          <w:bCs/>
          <w:sz w:val="20"/>
          <w:szCs w:val="20"/>
          <w:highlight w:val="yellow"/>
          <w:u w:val="single"/>
        </w:rPr>
        <w:t>productiv</w:t>
      </w:r>
      <w:proofErr w:type="spellEnd"/>
      <w:r w:rsidRPr="00EF29F3">
        <w:rPr>
          <w:rFonts w:ascii="MinionPro" w:hAnsi="MinionPro"/>
          <w:b/>
          <w:bCs/>
          <w:sz w:val="20"/>
          <w:szCs w:val="20"/>
          <w:highlight w:val="yellow"/>
          <w:u w:val="single"/>
        </w:rPr>
        <w:t xml:space="preserve">- </w:t>
      </w:r>
      <w:proofErr w:type="spellStart"/>
      <w:r w:rsidRPr="00EF29F3">
        <w:rPr>
          <w:rFonts w:ascii="MinionPro" w:hAnsi="MinionPro"/>
          <w:b/>
          <w:bCs/>
          <w:sz w:val="20"/>
          <w:szCs w:val="20"/>
          <w:highlight w:val="yellow"/>
          <w:u w:val="single"/>
        </w:rPr>
        <w:t>ity</w:t>
      </w:r>
      <w:proofErr w:type="spellEnd"/>
      <w:r w:rsidRPr="004D1348">
        <w:rPr>
          <w:rFonts w:ascii="MinionPro" w:hAnsi="MinionPro"/>
          <w:sz w:val="12"/>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w:t>
      </w:r>
      <w:proofErr w:type="spellStart"/>
      <w:r w:rsidRPr="004D1348">
        <w:rPr>
          <w:rFonts w:ascii="MinionPro" w:hAnsi="MinionPro"/>
          <w:sz w:val="12"/>
          <w:szCs w:val="20"/>
        </w:rPr>
        <w:t>transforma</w:t>
      </w:r>
      <w:proofErr w:type="spellEnd"/>
      <w:r w:rsidRPr="004D1348">
        <w:rPr>
          <w:rFonts w:ascii="MinionPro" w:hAnsi="MinionPro"/>
          <w:sz w:val="12"/>
          <w:szCs w:val="20"/>
        </w:rPr>
        <w:t xml:space="preserve">- </w:t>
      </w:r>
      <w:proofErr w:type="spellStart"/>
      <w:r w:rsidRPr="004D1348">
        <w:rPr>
          <w:rFonts w:ascii="MinionPro" w:hAnsi="MinionPro"/>
          <w:sz w:val="12"/>
          <w:szCs w:val="20"/>
        </w:rPr>
        <w:t>tive</w:t>
      </w:r>
      <w:proofErr w:type="spellEnd"/>
      <w:r w:rsidRPr="004D1348">
        <w:rPr>
          <w:rFonts w:ascii="MinionPro" w:hAnsi="MinionPro"/>
          <w:sz w:val="12"/>
          <w:szCs w:val="20"/>
        </w:rPr>
        <w:t xml:space="preserve"> or radical visions of the future. Reflect for a moment on the celebrity status of (shamelessly self-promoting tech-bro poster boys) Elon Musk or Steve Jobs. Or, perhaps consider the instant attention garnered by </w:t>
      </w:r>
      <w:proofErr w:type="spellStart"/>
      <w:r w:rsidRPr="004D1348">
        <w:rPr>
          <w:rFonts w:ascii="MinionPro" w:hAnsi="MinionPro"/>
          <w:sz w:val="12"/>
          <w:szCs w:val="20"/>
        </w:rPr>
        <w:t>Labour</w:t>
      </w:r>
      <w:proofErr w:type="spellEnd"/>
      <w:r w:rsidRPr="004D1348">
        <w:rPr>
          <w:rFonts w:ascii="MinionPro" w:hAnsi="MinionPro"/>
          <w:sz w:val="12"/>
          <w:szCs w:val="20"/>
        </w:rPr>
        <w:t xml:space="preserve"> MP Liam Byrne’s (in our view, rather misguided) book </w:t>
      </w:r>
      <w:r w:rsidRPr="004D1348">
        <w:rPr>
          <w:rFonts w:ascii="MinionPro" w:hAnsi="MinionPro"/>
          <w:i/>
          <w:iCs/>
          <w:sz w:val="12"/>
          <w:szCs w:val="20"/>
        </w:rPr>
        <w:t xml:space="preserve">Dragons, </w:t>
      </w:r>
      <w:r w:rsidRPr="004D1348">
        <w:rPr>
          <w:rFonts w:ascii="MinionPro" w:hAnsi="MinionPro"/>
          <w:sz w:val="12"/>
          <w:szCs w:val="20"/>
        </w:rPr>
        <w:t xml:space="preserve">which recounts the con- </w:t>
      </w:r>
      <w:proofErr w:type="spellStart"/>
      <w:r w:rsidRPr="004D1348">
        <w:rPr>
          <w:rFonts w:ascii="MinionPro" w:hAnsi="MinionPro"/>
          <w:sz w:val="12"/>
          <w:szCs w:val="20"/>
        </w:rPr>
        <w:t>tribution</w:t>
      </w:r>
      <w:proofErr w:type="spellEnd"/>
      <w:r w:rsidRPr="004D1348">
        <w:rPr>
          <w:rFonts w:ascii="MinionPro" w:hAnsi="MinionPro"/>
          <w:sz w:val="12"/>
          <w:szCs w:val="20"/>
        </w:rPr>
        <w:t xml:space="preserve"> of innovative entrepreneurs to the making of modern Britain.</w:t>
      </w:r>
      <w:r w:rsidRPr="004D1348">
        <w:rPr>
          <w:rFonts w:ascii="MinionPro" w:hAnsi="MinionPro"/>
          <w:position w:val="6"/>
          <w:sz w:val="12"/>
          <w:szCs w:val="12"/>
        </w:rPr>
        <w:t xml:space="preserve">10 </w:t>
      </w:r>
      <w:r w:rsidRPr="004D1348">
        <w:rPr>
          <w:rFonts w:ascii="MinionPro" w:hAnsi="MinionPro"/>
          <w:b/>
          <w:bCs/>
          <w:sz w:val="20"/>
          <w:szCs w:val="20"/>
          <w:highlight w:val="yellow"/>
          <w:u w:val="single"/>
        </w:rPr>
        <w:t>Imagination</w:t>
      </w:r>
      <w:r w:rsidRPr="004D1348">
        <w:rPr>
          <w:rFonts w:ascii="MinionPro" w:hAnsi="MinionPro"/>
          <w:sz w:val="12"/>
          <w:szCs w:val="20"/>
          <w:highlight w:val="yellow"/>
        </w:rPr>
        <w:t xml:space="preserve"> </w:t>
      </w:r>
      <w:r w:rsidRPr="004D1348">
        <w:rPr>
          <w:rFonts w:ascii="MinionPro" w:hAnsi="MinionPro"/>
          <w:sz w:val="12"/>
          <w:szCs w:val="20"/>
        </w:rPr>
        <w:t xml:space="preserve">though, is not just the preserve of the vision- </w:t>
      </w:r>
      <w:proofErr w:type="spellStart"/>
      <w:r w:rsidRPr="004D1348">
        <w:rPr>
          <w:rFonts w:ascii="MinionPro" w:hAnsi="MinionPro"/>
          <w:sz w:val="12"/>
          <w:szCs w:val="20"/>
        </w:rPr>
        <w:t>ary</w:t>
      </w:r>
      <w:proofErr w:type="spellEnd"/>
      <w:r w:rsidRPr="004D1348">
        <w:rPr>
          <w:rFonts w:ascii="MinionPro" w:hAnsi="MinionPro"/>
          <w:sz w:val="12"/>
          <w:szCs w:val="20"/>
        </w:rPr>
        <w:t xml:space="preserve">, but also </w:t>
      </w:r>
      <w:r w:rsidRPr="004D1348">
        <w:rPr>
          <w:rFonts w:ascii="MinionPro" w:hAnsi="MinionPro"/>
          <w:b/>
          <w:bCs/>
          <w:sz w:val="20"/>
          <w:szCs w:val="20"/>
          <w:highlight w:val="yellow"/>
          <w:u w:val="single"/>
        </w:rPr>
        <w:t>operates intersubjectively</w:t>
      </w:r>
      <w:r w:rsidRPr="004D1348">
        <w:rPr>
          <w:rFonts w:ascii="MinionPro" w:hAnsi="MinionPro"/>
          <w:sz w:val="12"/>
          <w:szCs w:val="20"/>
        </w:rPr>
        <w:t>—</w:t>
      </w:r>
      <w:r w:rsidRPr="004D1348">
        <w:rPr>
          <w:rFonts w:ascii="MinionPro" w:hAnsi="MinionPro"/>
          <w:b/>
          <w:bCs/>
          <w:sz w:val="20"/>
          <w:szCs w:val="20"/>
          <w:highlight w:val="yellow"/>
          <w:u w:val="single"/>
        </w:rPr>
        <w:t>uniting</w:t>
      </w:r>
      <w:r w:rsidRPr="00743D8B">
        <w:rPr>
          <w:rFonts w:ascii="MinionPro" w:hAnsi="MinionPro"/>
          <w:b/>
          <w:bCs/>
          <w:sz w:val="20"/>
          <w:szCs w:val="20"/>
          <w:u w:val="single"/>
        </w:rPr>
        <w:t xml:space="preserve"> members of a community in shared perceptions of futures which can</w:t>
      </w:r>
      <w:r w:rsidRPr="004D1348">
        <w:rPr>
          <w:rFonts w:ascii="MinionPro" w:hAnsi="MinionPro"/>
          <w:sz w:val="12"/>
          <w:szCs w:val="20"/>
        </w:rPr>
        <w:t xml:space="preserve">, and should (or shouldn’t) </w:t>
      </w:r>
      <w:r w:rsidRPr="00743D8B">
        <w:rPr>
          <w:rFonts w:ascii="MinionPro" w:hAnsi="MinionPro"/>
          <w:b/>
          <w:bCs/>
          <w:sz w:val="20"/>
          <w:szCs w:val="20"/>
          <w:u w:val="single"/>
        </w:rPr>
        <w:t>be realized</w:t>
      </w:r>
      <w:r w:rsidRPr="004D1348">
        <w:rPr>
          <w:rFonts w:ascii="MinionPro" w:hAnsi="MinionPro"/>
          <w:sz w:val="12"/>
          <w:szCs w:val="20"/>
        </w:rPr>
        <w:t>.</w:t>
      </w:r>
      <w:r w:rsidRPr="004D1348">
        <w:rPr>
          <w:rFonts w:ascii="MinionPro" w:hAnsi="MinionPro"/>
          <w:position w:val="6"/>
          <w:sz w:val="12"/>
          <w:szCs w:val="12"/>
        </w:rPr>
        <w:t xml:space="preserve">11 </w:t>
      </w:r>
      <w:r w:rsidRPr="004D1348">
        <w:rPr>
          <w:rFonts w:ascii="MinionPro" w:hAnsi="MinionPro"/>
          <w:sz w:val="12"/>
          <w:szCs w:val="20"/>
        </w:rPr>
        <w:t xml:space="preserve">It is this — </w:t>
      </w:r>
      <w:r w:rsidRPr="00743D8B">
        <w:rPr>
          <w:rFonts w:ascii="MinionPro" w:hAnsi="MinionPro"/>
          <w:b/>
          <w:bCs/>
          <w:sz w:val="20"/>
          <w:szCs w:val="20"/>
          <w:u w:val="single"/>
        </w:rPr>
        <w:t xml:space="preserve">the collective im- </w:t>
      </w:r>
      <w:proofErr w:type="spellStart"/>
      <w:r w:rsidRPr="00743D8B">
        <w:rPr>
          <w:rFonts w:ascii="MinionPro" w:hAnsi="MinionPro"/>
          <w:b/>
          <w:bCs/>
          <w:sz w:val="20"/>
          <w:szCs w:val="20"/>
          <w:u w:val="single"/>
        </w:rPr>
        <w:t>aginary</w:t>
      </w:r>
      <w:proofErr w:type="spellEnd"/>
      <w:r w:rsidRPr="004D1348">
        <w:rPr>
          <w:rFonts w:ascii="MinionPro" w:hAnsi="MinionPro"/>
          <w:sz w:val="12"/>
          <w:szCs w:val="20"/>
        </w:rPr>
        <w:t xml:space="preserve"> — that we are interested in exploring further in relation to political memes. The idea that collective imaginaries not only exist, but are important sociocultural forces, shaping (variously) identity, so- </w:t>
      </w:r>
      <w:proofErr w:type="spellStart"/>
      <w:r w:rsidRPr="004D1348">
        <w:rPr>
          <w:rFonts w:ascii="MinionPro" w:hAnsi="MinionPro"/>
          <w:sz w:val="12"/>
          <w:szCs w:val="20"/>
        </w:rPr>
        <w:t>cial</w:t>
      </w:r>
      <w:proofErr w:type="spellEnd"/>
      <w:r w:rsidRPr="004D1348">
        <w:rPr>
          <w:rFonts w:ascii="MinionPro" w:hAnsi="MinionPro"/>
          <w:sz w:val="12"/>
          <w:szCs w:val="20"/>
        </w:rPr>
        <w:t xml:space="preserve"> relations, desires and aspirations, and morality, has its roots in the philosophy of </w:t>
      </w:r>
      <w:proofErr w:type="spellStart"/>
      <w:r w:rsidRPr="004D1348">
        <w:rPr>
          <w:rFonts w:ascii="MinionPro" w:hAnsi="MinionPro"/>
          <w:sz w:val="12"/>
          <w:szCs w:val="20"/>
        </w:rPr>
        <w:t>Émile</w:t>
      </w:r>
      <w:proofErr w:type="spellEnd"/>
      <w:r w:rsidRPr="004D1348">
        <w:rPr>
          <w:rFonts w:ascii="MinionPro" w:hAnsi="MinionPro"/>
          <w:sz w:val="12"/>
          <w:szCs w:val="20"/>
        </w:rPr>
        <w:t xml:space="preserve"> Durkheim and Max Weber. Most notable in the history of thought on collective imaginaries are the works of Benedict Anderson,</w:t>
      </w:r>
      <w:r w:rsidRPr="004D1348">
        <w:rPr>
          <w:rFonts w:ascii="MinionPro" w:hAnsi="MinionPro"/>
          <w:position w:val="6"/>
          <w:sz w:val="12"/>
          <w:szCs w:val="12"/>
        </w:rPr>
        <w:t xml:space="preserve">12 </w:t>
      </w:r>
      <w:r w:rsidRPr="004D1348">
        <w:rPr>
          <w:rFonts w:ascii="MinionPro" w:hAnsi="MinionPro"/>
          <w:sz w:val="12"/>
          <w:szCs w:val="20"/>
        </w:rPr>
        <w:t>Charles Taylor,</w:t>
      </w:r>
      <w:r w:rsidRPr="004D1348">
        <w:rPr>
          <w:rFonts w:ascii="MinionPro" w:hAnsi="MinionPro"/>
          <w:position w:val="6"/>
          <w:sz w:val="12"/>
          <w:szCs w:val="12"/>
        </w:rPr>
        <w:t xml:space="preserve">13 </w:t>
      </w:r>
      <w:r w:rsidRPr="004D1348">
        <w:rPr>
          <w:rFonts w:ascii="MinionPro" w:hAnsi="MinionPro"/>
          <w:sz w:val="12"/>
          <w:szCs w:val="20"/>
        </w:rPr>
        <w:t>and Arjun Appadurai.</w:t>
      </w:r>
      <w:r w:rsidRPr="004D1348">
        <w:rPr>
          <w:rFonts w:ascii="MinionPro" w:hAnsi="MinionPro"/>
          <w:position w:val="6"/>
          <w:sz w:val="12"/>
          <w:szCs w:val="12"/>
        </w:rPr>
        <w:t xml:space="preserve">14 </w:t>
      </w:r>
      <w:r w:rsidRPr="004D1348">
        <w:rPr>
          <w:rFonts w:ascii="MinionPro" w:hAnsi="MinionPro"/>
          <w:sz w:val="12"/>
          <w:szCs w:val="20"/>
        </w:rPr>
        <w:t xml:space="preserve">Taylor, for example has defined his modern and social imaginaries as so: By </w:t>
      </w:r>
      <w:r w:rsidRPr="004D1348">
        <w:rPr>
          <w:rFonts w:ascii="MinionPro" w:hAnsi="MinionPro"/>
          <w:b/>
          <w:bCs/>
          <w:sz w:val="20"/>
          <w:szCs w:val="20"/>
          <w:highlight w:val="yellow"/>
          <w:u w:val="single"/>
        </w:rPr>
        <w:t>social imaginary</w:t>
      </w:r>
      <w:r w:rsidRPr="004D1348">
        <w:rPr>
          <w:rFonts w:ascii="MinionPro" w:hAnsi="MinionPro"/>
          <w:sz w:val="12"/>
          <w:szCs w:val="20"/>
        </w:rPr>
        <w:t xml:space="preserve">, I mean something much broader and deeper than the intellectual schemes people may entertain when they think about reality in a disengaged mode. I am thinking, rather, of </w:t>
      </w:r>
      <w:r w:rsidRPr="00743D8B">
        <w:rPr>
          <w:rFonts w:ascii="MinionPro" w:hAnsi="MinionPro"/>
          <w:b/>
          <w:bCs/>
          <w:sz w:val="20"/>
          <w:szCs w:val="20"/>
          <w:u w:val="single"/>
        </w:rPr>
        <w:t xml:space="preserve">the ways people imagine their social ex- </w:t>
      </w:r>
      <w:proofErr w:type="spellStart"/>
      <w:r w:rsidRPr="00743D8B">
        <w:rPr>
          <w:rFonts w:ascii="MinionPro" w:hAnsi="MinionPro"/>
          <w:b/>
          <w:bCs/>
          <w:sz w:val="20"/>
          <w:szCs w:val="20"/>
          <w:u w:val="single"/>
        </w:rPr>
        <w:t>istence</w:t>
      </w:r>
      <w:proofErr w:type="spellEnd"/>
      <w:r w:rsidRPr="00743D8B">
        <w:rPr>
          <w:rFonts w:ascii="MinionPro" w:hAnsi="MinionPro"/>
          <w:b/>
          <w:bCs/>
          <w:sz w:val="20"/>
          <w:szCs w:val="20"/>
          <w:u w:val="single"/>
        </w:rPr>
        <w:t>, how they fit together with others, how things go on between them and their fellows, the expectations that are normally met, and the deeper normative notions and images that underlie these expectations.</w:t>
      </w:r>
      <w:r w:rsidRPr="00743D8B">
        <w:rPr>
          <w:rFonts w:ascii="MinionPro" w:hAnsi="MinionPro"/>
          <w:b/>
          <w:bCs/>
          <w:position w:val="6"/>
          <w:sz w:val="12"/>
          <w:szCs w:val="12"/>
          <w:u w:val="single"/>
        </w:rPr>
        <w:t>15</w:t>
      </w:r>
      <w:r>
        <w:rPr>
          <w:rFonts w:ascii="MinionPro" w:hAnsi="MinionPro"/>
          <w:b/>
          <w:bCs/>
          <w:position w:val="6"/>
          <w:sz w:val="12"/>
          <w:szCs w:val="12"/>
          <w:u w:val="single"/>
        </w:rPr>
        <w:t xml:space="preserve"> </w:t>
      </w:r>
      <w:r w:rsidRPr="004D1348">
        <w:rPr>
          <w:rFonts w:ascii="MinionPro" w:hAnsi="MinionPro"/>
          <w:sz w:val="12"/>
          <w:szCs w:val="20"/>
        </w:rPr>
        <w:t xml:space="preserve">This imaginary, for Taylor, </w:t>
      </w:r>
      <w:r w:rsidRPr="004D1348">
        <w:rPr>
          <w:rFonts w:ascii="MinionPro" w:hAnsi="MinionPro"/>
          <w:b/>
          <w:bCs/>
          <w:sz w:val="20"/>
          <w:szCs w:val="20"/>
          <w:highlight w:val="yellow"/>
          <w:u w:val="single"/>
        </w:rPr>
        <w:t xml:space="preserve">entails an array of common under- standings </w:t>
      </w:r>
      <w:r w:rsidRPr="00743D8B">
        <w:rPr>
          <w:rFonts w:ascii="MinionPro" w:hAnsi="MinionPro"/>
          <w:b/>
          <w:bCs/>
          <w:sz w:val="20"/>
          <w:szCs w:val="20"/>
          <w:u w:val="single"/>
        </w:rPr>
        <w:t>and practices based on a sense of what is real</w:t>
      </w:r>
      <w:r w:rsidRPr="004D1348">
        <w:rPr>
          <w:rFonts w:ascii="MinionPro" w:hAnsi="MinionPro"/>
          <w:sz w:val="12"/>
          <w:szCs w:val="20"/>
        </w:rPr>
        <w:t xml:space="preserve">, and rejects the idea that politics is determined solely by deliberate and rational actions. Perhaps more immediately resonant to the arguments in this chapter, is the following reflection on the im- </w:t>
      </w:r>
      <w:proofErr w:type="spellStart"/>
      <w:r w:rsidRPr="004D1348">
        <w:rPr>
          <w:rFonts w:ascii="MinionPro" w:hAnsi="MinionPro"/>
          <w:sz w:val="12"/>
          <w:szCs w:val="20"/>
        </w:rPr>
        <w:t>agination</w:t>
      </w:r>
      <w:proofErr w:type="spellEnd"/>
      <w:r w:rsidRPr="004D1348">
        <w:rPr>
          <w:rFonts w:ascii="MinionPro" w:hAnsi="MinionPro"/>
          <w:sz w:val="12"/>
          <w:szCs w:val="20"/>
        </w:rPr>
        <w:t xml:space="preserve">, offered by Appadurai: </w:t>
      </w:r>
      <w:r w:rsidRPr="004D1348">
        <w:rPr>
          <w:rFonts w:ascii="MinionPro" w:hAnsi="MinionPro"/>
          <w:b/>
          <w:bCs/>
          <w:sz w:val="20"/>
          <w:szCs w:val="20"/>
          <w:highlight w:val="yellow"/>
          <w:u w:val="single"/>
        </w:rPr>
        <w:t>No longer mere fantasy</w:t>
      </w:r>
      <w:r w:rsidRPr="004D1348">
        <w:rPr>
          <w:rFonts w:ascii="MinionPro" w:hAnsi="MinionPro"/>
          <w:sz w:val="12"/>
          <w:szCs w:val="20"/>
        </w:rPr>
        <w:t xml:space="preserve"> (opium for the masses whose real work is elsewhere), </w:t>
      </w:r>
      <w:r w:rsidRPr="00743D8B">
        <w:rPr>
          <w:rFonts w:ascii="MinionPro" w:hAnsi="MinionPro"/>
          <w:b/>
          <w:bCs/>
          <w:sz w:val="20"/>
          <w:szCs w:val="20"/>
          <w:u w:val="single"/>
        </w:rPr>
        <w:t>no longer simple escape</w:t>
      </w:r>
      <w:r w:rsidRPr="004D1348">
        <w:rPr>
          <w:rFonts w:ascii="MinionPro" w:hAnsi="MinionPro"/>
          <w:sz w:val="12"/>
          <w:szCs w:val="20"/>
        </w:rPr>
        <w:t xml:space="preserve"> (from a world defined principally by more concrete purposes and </w:t>
      </w:r>
      <w:proofErr w:type="spellStart"/>
      <w:r w:rsidRPr="004D1348">
        <w:rPr>
          <w:rFonts w:ascii="MinionPro" w:hAnsi="MinionPro"/>
          <w:sz w:val="12"/>
          <w:szCs w:val="20"/>
        </w:rPr>
        <w:t>struc</w:t>
      </w:r>
      <w:proofErr w:type="spellEnd"/>
      <w:r w:rsidRPr="004D1348">
        <w:rPr>
          <w:rFonts w:ascii="MinionPro" w:hAnsi="MinionPro"/>
          <w:sz w:val="12"/>
          <w:szCs w:val="20"/>
        </w:rPr>
        <w:t xml:space="preserve">- </w:t>
      </w:r>
      <w:proofErr w:type="spellStart"/>
      <w:r w:rsidRPr="004D1348">
        <w:rPr>
          <w:rFonts w:ascii="MinionPro" w:hAnsi="MinionPro"/>
          <w:sz w:val="12"/>
          <w:szCs w:val="20"/>
        </w:rPr>
        <w:t>tures</w:t>
      </w:r>
      <w:proofErr w:type="spellEnd"/>
      <w:r w:rsidRPr="004D1348">
        <w:rPr>
          <w:rFonts w:ascii="MinionPro" w:hAnsi="MinionPro"/>
          <w:sz w:val="12"/>
          <w:szCs w:val="20"/>
        </w:rPr>
        <w:t xml:space="preserve">), no longer </w:t>
      </w:r>
      <w:r w:rsidRPr="00743D8B">
        <w:rPr>
          <w:rFonts w:ascii="MinionPro" w:hAnsi="MinionPro"/>
          <w:b/>
          <w:bCs/>
          <w:sz w:val="20"/>
          <w:szCs w:val="20"/>
          <w:u w:val="single"/>
        </w:rPr>
        <w:t>elite pastime</w:t>
      </w:r>
      <w:r w:rsidRPr="004D1348">
        <w:rPr>
          <w:rFonts w:ascii="MinionPro" w:hAnsi="MinionPro"/>
          <w:sz w:val="12"/>
          <w:szCs w:val="20"/>
        </w:rPr>
        <w:t xml:space="preserve"> (thus not relevant to the lives of ordinary people), and no longer </w:t>
      </w:r>
      <w:r w:rsidRPr="00743D8B">
        <w:rPr>
          <w:rFonts w:ascii="MinionPro" w:hAnsi="MinionPro"/>
          <w:b/>
          <w:bCs/>
          <w:sz w:val="20"/>
          <w:szCs w:val="20"/>
          <w:u w:val="single"/>
        </w:rPr>
        <w:t>mere contemplation</w:t>
      </w:r>
      <w:r w:rsidRPr="004D1348">
        <w:rPr>
          <w:rFonts w:ascii="MinionPro" w:hAnsi="MinionPro"/>
          <w:sz w:val="12"/>
          <w:szCs w:val="20"/>
        </w:rPr>
        <w:t xml:space="preserve"> (</w:t>
      </w:r>
      <w:proofErr w:type="spellStart"/>
      <w:r w:rsidRPr="004D1348">
        <w:rPr>
          <w:rFonts w:ascii="MinionPro" w:hAnsi="MinionPro"/>
          <w:sz w:val="12"/>
          <w:szCs w:val="20"/>
        </w:rPr>
        <w:t>ir</w:t>
      </w:r>
      <w:proofErr w:type="spellEnd"/>
      <w:r w:rsidRPr="004D1348">
        <w:rPr>
          <w:rFonts w:ascii="MinionPro" w:hAnsi="MinionPro"/>
          <w:sz w:val="12"/>
          <w:szCs w:val="20"/>
        </w:rPr>
        <w:t xml:space="preserve">- relevant for new forms of desire and subjectivity), the </w:t>
      </w:r>
      <w:proofErr w:type="spellStart"/>
      <w:r w:rsidRPr="004D1348">
        <w:rPr>
          <w:rFonts w:ascii="MinionPro" w:hAnsi="MinionPro"/>
          <w:b/>
          <w:bCs/>
          <w:sz w:val="20"/>
          <w:szCs w:val="20"/>
          <w:highlight w:val="yellow"/>
          <w:u w:val="single"/>
        </w:rPr>
        <w:t>imagi</w:t>
      </w:r>
      <w:proofErr w:type="spellEnd"/>
      <w:r w:rsidRPr="004D1348">
        <w:rPr>
          <w:rFonts w:ascii="MinionPro" w:hAnsi="MinionPro"/>
          <w:b/>
          <w:bCs/>
          <w:sz w:val="20"/>
          <w:szCs w:val="20"/>
          <w:highlight w:val="yellow"/>
          <w:u w:val="single"/>
        </w:rPr>
        <w:t>- nation has become an organized field of social practices</w:t>
      </w:r>
      <w:r w:rsidRPr="004D1348">
        <w:rPr>
          <w:rFonts w:ascii="MinionPro" w:hAnsi="MinionPro"/>
          <w:sz w:val="12"/>
          <w:szCs w:val="20"/>
        </w:rPr>
        <w:t xml:space="preserve">, a form of work (both in the sense of labor and of culturally organized practice) and a form of negotiation between sites of agency (“individuals”) and globally defined fields of pos- </w:t>
      </w:r>
      <w:proofErr w:type="spellStart"/>
      <w:r w:rsidRPr="004D1348">
        <w:rPr>
          <w:rFonts w:ascii="MinionPro" w:hAnsi="MinionPro"/>
          <w:sz w:val="12"/>
          <w:szCs w:val="20"/>
        </w:rPr>
        <w:t>sibility</w:t>
      </w:r>
      <w:proofErr w:type="spellEnd"/>
      <w:r w:rsidRPr="004D1348">
        <w:rPr>
          <w:rFonts w:ascii="MinionPro" w:hAnsi="MinionPro"/>
          <w:sz w:val="12"/>
          <w:szCs w:val="20"/>
        </w:rPr>
        <w:t>.</w:t>
      </w:r>
      <w:r w:rsidRPr="004D1348">
        <w:rPr>
          <w:rFonts w:ascii="MinionPro" w:hAnsi="MinionPro"/>
          <w:position w:val="6"/>
          <w:sz w:val="12"/>
          <w:szCs w:val="12"/>
        </w:rPr>
        <w:t xml:space="preserve">16 </w:t>
      </w:r>
      <w:r w:rsidRPr="004D1348">
        <w:rPr>
          <w:rFonts w:ascii="MinionPro" w:hAnsi="MinionPro"/>
          <w:sz w:val="12"/>
          <w:szCs w:val="20"/>
        </w:rPr>
        <w:t xml:space="preserve">Reading this, we can </w:t>
      </w:r>
      <w:r w:rsidRPr="00743D8B">
        <w:rPr>
          <w:rFonts w:ascii="MinionPro" w:hAnsi="MinionPro"/>
          <w:b/>
          <w:bCs/>
          <w:sz w:val="20"/>
          <w:szCs w:val="20"/>
          <w:u w:val="single"/>
        </w:rPr>
        <w:t xml:space="preserve">begin to engage with imagination not only as the site in which action is conceptualized, but as the </w:t>
      </w:r>
      <w:r w:rsidRPr="004D1348">
        <w:rPr>
          <w:rFonts w:ascii="MinionPro" w:hAnsi="MinionPro"/>
          <w:b/>
          <w:bCs/>
          <w:sz w:val="20"/>
          <w:szCs w:val="20"/>
          <w:highlight w:val="yellow"/>
          <w:u w:val="single"/>
        </w:rPr>
        <w:t>staging point for future possibility</w:t>
      </w:r>
      <w:r w:rsidRPr="004D1348">
        <w:rPr>
          <w:rFonts w:ascii="MinionPro" w:hAnsi="MinionPro"/>
          <w:sz w:val="12"/>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FF45BF">
        <w:rPr>
          <w:rFonts w:ascii="MinionPro" w:hAnsi="MinionPro"/>
          <w:b/>
          <w:bCs/>
          <w:sz w:val="20"/>
          <w:szCs w:val="20"/>
          <w:u w:val="single"/>
        </w:rPr>
        <w:t xml:space="preserve">we can understand </w:t>
      </w:r>
      <w:r w:rsidRPr="0050122E">
        <w:rPr>
          <w:rFonts w:ascii="MinionPro" w:hAnsi="MinionPro"/>
          <w:b/>
          <w:bCs/>
          <w:sz w:val="20"/>
          <w:szCs w:val="20"/>
          <w:u w:val="single"/>
        </w:rPr>
        <w:t xml:space="preserve">memes as a </w:t>
      </w:r>
      <w:r w:rsidRPr="004D1348">
        <w:rPr>
          <w:rFonts w:ascii="MinionPro" w:hAnsi="MinionPro"/>
          <w:b/>
          <w:bCs/>
          <w:sz w:val="20"/>
          <w:szCs w:val="20"/>
          <w:highlight w:val="yellow"/>
          <w:u w:val="single"/>
        </w:rPr>
        <w:t xml:space="preserve">site for their creation and </w:t>
      </w:r>
      <w:proofErr w:type="spellStart"/>
      <w:r w:rsidRPr="004D1348">
        <w:rPr>
          <w:rFonts w:ascii="MinionPro" w:hAnsi="MinionPro"/>
          <w:b/>
          <w:bCs/>
          <w:sz w:val="20"/>
          <w:szCs w:val="20"/>
          <w:highlight w:val="yellow"/>
          <w:u w:val="single"/>
        </w:rPr>
        <w:t>propaga</w:t>
      </w:r>
      <w:proofErr w:type="spellEnd"/>
      <w:r w:rsidRPr="004D1348">
        <w:rPr>
          <w:rFonts w:ascii="MinionPro" w:hAnsi="MinionPro"/>
          <w:b/>
          <w:bCs/>
          <w:sz w:val="20"/>
          <w:szCs w:val="20"/>
          <w:highlight w:val="yellow"/>
          <w:u w:val="single"/>
        </w:rPr>
        <w:t xml:space="preserve">- </w:t>
      </w:r>
      <w:proofErr w:type="spellStart"/>
      <w:r w:rsidRPr="004D1348">
        <w:rPr>
          <w:rFonts w:ascii="MinionPro" w:hAnsi="MinionPro"/>
          <w:b/>
          <w:bCs/>
          <w:sz w:val="20"/>
          <w:szCs w:val="20"/>
          <w:highlight w:val="yellow"/>
          <w:u w:val="single"/>
        </w:rPr>
        <w:t>tion</w:t>
      </w:r>
      <w:proofErr w:type="spellEnd"/>
      <w:r w:rsidRPr="00FF45BF">
        <w:rPr>
          <w:rFonts w:ascii="MinionPro" w:hAnsi="MinionPro"/>
          <w:b/>
          <w:bCs/>
          <w:sz w:val="20"/>
          <w:szCs w:val="20"/>
          <w:u w:val="single"/>
        </w:rPr>
        <w:t>. The imagination is a place for serious</w:t>
      </w:r>
      <w:r w:rsidRPr="004D1348">
        <w:rPr>
          <w:rFonts w:ascii="MinionPro" w:hAnsi="MinionPro"/>
          <w:sz w:val="12"/>
          <w:szCs w:val="20"/>
        </w:rPr>
        <w:t xml:space="preserve"> (whether deliberate or not) </w:t>
      </w:r>
      <w:r w:rsidRPr="00FF45BF">
        <w:rPr>
          <w:rFonts w:ascii="MinionPro" w:hAnsi="MinionPro"/>
          <w:b/>
          <w:bCs/>
          <w:sz w:val="20"/>
          <w:szCs w:val="20"/>
          <w:u w:val="single"/>
        </w:rPr>
        <w:t>negotiation</w:t>
      </w:r>
      <w:r w:rsidRPr="004D1348">
        <w:rPr>
          <w:rFonts w:ascii="MinionPro" w:hAnsi="MinionPro"/>
          <w:sz w:val="12"/>
          <w:szCs w:val="20"/>
        </w:rPr>
        <w:t xml:space="preserve"> (and consensus) on the possibility of societal and human conditions. Returning to memes, we see that they represent a locale in which these imaginaries are developed, shared, and have affect. </w:t>
      </w:r>
      <w:r w:rsidRPr="004D1348">
        <w:rPr>
          <w:rFonts w:ascii="MinionPro" w:hAnsi="MinionPro"/>
          <w:b/>
          <w:bCs/>
          <w:sz w:val="12"/>
          <w:szCs w:val="20"/>
        </w:rPr>
        <w:t xml:space="preserve">Dreamscapes of Modernity </w:t>
      </w:r>
      <w:r w:rsidRPr="004D1348">
        <w:rPr>
          <w:rFonts w:ascii="MinionPro" w:hAnsi="MinionPro"/>
          <w:sz w:val="12"/>
          <w:szCs w:val="20"/>
        </w:rPr>
        <w:t xml:space="preserve">Our own definition of imaginaries rests rather more closely on that offered by Sheila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in the introduction to </w:t>
      </w:r>
      <w:r w:rsidRPr="004D1348">
        <w:rPr>
          <w:rFonts w:ascii="MinionPro" w:hAnsi="MinionPro"/>
          <w:i/>
          <w:iCs/>
          <w:sz w:val="12"/>
          <w:szCs w:val="20"/>
        </w:rPr>
        <w:t xml:space="preserve">Dream- </w:t>
      </w:r>
      <w:proofErr w:type="spellStart"/>
      <w:r w:rsidRPr="004D1348">
        <w:rPr>
          <w:rFonts w:ascii="MinionPro" w:hAnsi="MinionPro"/>
          <w:i/>
          <w:iCs/>
          <w:sz w:val="12"/>
          <w:szCs w:val="20"/>
        </w:rPr>
        <w:t>scapes</w:t>
      </w:r>
      <w:proofErr w:type="spellEnd"/>
      <w:r w:rsidRPr="004D1348">
        <w:rPr>
          <w:rFonts w:ascii="MinionPro" w:hAnsi="MinionPro"/>
          <w:i/>
          <w:iCs/>
          <w:sz w:val="12"/>
          <w:szCs w:val="20"/>
        </w:rPr>
        <w:t xml:space="preserve"> of Modernity.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’s </w:t>
      </w:r>
      <w:r w:rsidRPr="004D1348">
        <w:rPr>
          <w:rFonts w:ascii="MinionPro" w:hAnsi="MinionPro"/>
          <w:i/>
          <w:iCs/>
          <w:sz w:val="12"/>
          <w:szCs w:val="20"/>
        </w:rPr>
        <w:t xml:space="preserve">sociotechnical </w:t>
      </w:r>
      <w:r w:rsidRPr="004D1348">
        <w:rPr>
          <w:rFonts w:ascii="MinionPro" w:hAnsi="MinionPro"/>
          <w:sz w:val="12"/>
          <w:szCs w:val="20"/>
        </w:rPr>
        <w:t xml:space="preserve">imaginaries engage more explicitly with two factors we are deeply concerned with in our discussion of </w:t>
      </w:r>
      <w:r w:rsidRPr="00FF45BF">
        <w:rPr>
          <w:rFonts w:ascii="MinionPro" w:hAnsi="MinionPro"/>
          <w:b/>
          <w:bCs/>
          <w:sz w:val="20"/>
          <w:szCs w:val="20"/>
          <w:u w:val="single"/>
        </w:rPr>
        <w:t xml:space="preserve">FALC and the potentiality of political memes </w:t>
      </w:r>
      <w:r w:rsidRPr="004D1348">
        <w:rPr>
          <w:rFonts w:ascii="MinionPro" w:hAnsi="MinionPro"/>
          <w:b/>
          <w:bCs/>
          <w:sz w:val="20"/>
          <w:szCs w:val="20"/>
          <w:u w:val="single"/>
        </w:rPr>
        <w:t>for an emancipatory politics,</w:t>
      </w:r>
      <w:r w:rsidRPr="00FF45BF">
        <w:rPr>
          <w:rFonts w:ascii="MinionPro" w:hAnsi="MinionPro"/>
          <w:b/>
          <w:bCs/>
          <w:sz w:val="20"/>
          <w:szCs w:val="20"/>
          <w:u w:val="single"/>
        </w:rPr>
        <w:t xml:space="preserve"> those being: science and </w:t>
      </w:r>
      <w:proofErr w:type="spellStart"/>
      <w:r w:rsidRPr="00FF45BF">
        <w:rPr>
          <w:rFonts w:ascii="MinionPro" w:hAnsi="MinionPro"/>
          <w:b/>
          <w:bCs/>
          <w:sz w:val="20"/>
          <w:szCs w:val="20"/>
          <w:u w:val="single"/>
        </w:rPr>
        <w:t>technolo</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gy</w:t>
      </w:r>
      <w:proofErr w:type="spellEnd"/>
      <w:r w:rsidRPr="00FF45BF">
        <w:rPr>
          <w:rFonts w:ascii="MinionPro" w:hAnsi="MinionPro"/>
          <w:b/>
          <w:bCs/>
          <w:sz w:val="20"/>
          <w:szCs w:val="20"/>
          <w:u w:val="single"/>
        </w:rPr>
        <w:t xml:space="preserve"> — which we argue is not only one of the most powerful </w:t>
      </w:r>
      <w:proofErr w:type="spellStart"/>
      <w:r w:rsidRPr="00FF45BF">
        <w:rPr>
          <w:rFonts w:ascii="MinionPro" w:hAnsi="MinionPro"/>
          <w:b/>
          <w:bCs/>
          <w:sz w:val="20"/>
          <w:szCs w:val="20"/>
          <w:u w:val="single"/>
        </w:rPr>
        <w:t>guid</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ing</w:t>
      </w:r>
      <w:proofErr w:type="spellEnd"/>
      <w:r w:rsidRPr="00FF45BF">
        <w:rPr>
          <w:rFonts w:ascii="MinionPro" w:hAnsi="MinionPro"/>
          <w:b/>
          <w:bCs/>
          <w:sz w:val="20"/>
          <w:szCs w:val="20"/>
          <w:u w:val="single"/>
        </w:rPr>
        <w:t xml:space="preserve"> forces in global modernity, but is intrinsic to the utopian visions of FALC</w:t>
      </w:r>
      <w:r w:rsidRPr="004D1348">
        <w:rPr>
          <w:rFonts w:ascii="MinionPro" w:hAnsi="MinionPro"/>
          <w:sz w:val="12"/>
          <w:szCs w:val="20"/>
        </w:rPr>
        <w:t xml:space="preserve"> (and of techno-positive leftism more generally) </w:t>
      </w:r>
      <w:r w:rsidRPr="00FF45BF">
        <w:rPr>
          <w:rFonts w:ascii="MinionPro" w:hAnsi="MinionPro"/>
          <w:b/>
          <w:bCs/>
          <w:sz w:val="20"/>
          <w:szCs w:val="20"/>
          <w:u w:val="single"/>
        </w:rPr>
        <w:t>and; the future</w:t>
      </w:r>
      <w:r w:rsidRPr="004D1348">
        <w:rPr>
          <w:rFonts w:ascii="MinionPro" w:hAnsi="MinionPro"/>
          <w:sz w:val="12"/>
          <w:szCs w:val="20"/>
        </w:rPr>
        <w:t xml:space="preserve"> — which we argue is </w:t>
      </w:r>
      <w:r w:rsidRPr="00FF45BF">
        <w:rPr>
          <w:rFonts w:ascii="MinionPro" w:hAnsi="MinionPro"/>
          <w:b/>
          <w:bCs/>
          <w:sz w:val="20"/>
          <w:szCs w:val="20"/>
          <w:u w:val="single"/>
        </w:rPr>
        <w:t>inherent to creative work of striving for an emancipatory politics</w:t>
      </w:r>
      <w:r w:rsidRPr="004D1348">
        <w:rPr>
          <w:rFonts w:ascii="MinionPro" w:hAnsi="MinionPro"/>
          <w:sz w:val="12"/>
          <w:szCs w:val="20"/>
        </w:rPr>
        <w:t xml:space="preserve">, and is also implicated in the explicitly futuristic images invoked by FALC.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w:t>
      </w:r>
      <w:r w:rsidRPr="00FF45BF">
        <w:rPr>
          <w:rFonts w:ascii="MinionPro" w:hAnsi="MinionPro"/>
          <w:b/>
          <w:bCs/>
          <w:sz w:val="20"/>
          <w:szCs w:val="20"/>
          <w:u w:val="single"/>
        </w:rPr>
        <w:t>defines sociotechnical imaginaries as: “collectively held and performed visions of desirable futures</w:t>
      </w:r>
      <w:r w:rsidRPr="004D1348">
        <w:rPr>
          <w:rFonts w:ascii="MinionPro" w:hAnsi="MinionPro"/>
          <w:sz w:val="12"/>
          <w:szCs w:val="20"/>
        </w:rPr>
        <w:t xml:space="preserve"> (or of resist- </w:t>
      </w:r>
      <w:proofErr w:type="spellStart"/>
      <w:r w:rsidRPr="004D1348">
        <w:rPr>
          <w:rFonts w:ascii="MinionPro" w:hAnsi="MinionPro"/>
          <w:sz w:val="12"/>
          <w:szCs w:val="20"/>
        </w:rPr>
        <w:t>ance</w:t>
      </w:r>
      <w:proofErr w:type="spellEnd"/>
      <w:r w:rsidRPr="004D1348">
        <w:rPr>
          <w:rFonts w:ascii="MinionPro" w:hAnsi="MinionPro"/>
          <w:sz w:val="12"/>
          <w:szCs w:val="20"/>
        </w:rPr>
        <w:t xml:space="preserve"> against the undesirable) </w:t>
      </w:r>
      <w:r w:rsidRPr="00FF45BF">
        <w:rPr>
          <w:rFonts w:ascii="MinionPro" w:hAnsi="MinionPro"/>
          <w:b/>
          <w:bCs/>
          <w:sz w:val="20"/>
          <w:szCs w:val="20"/>
          <w:u w:val="single"/>
        </w:rPr>
        <w:t xml:space="preserve">[that are] animated by shared understandings of forms of social life and social order at- </w:t>
      </w:r>
      <w:proofErr w:type="spellStart"/>
      <w:r w:rsidRPr="00FF45BF">
        <w:rPr>
          <w:rFonts w:ascii="MinionPro" w:hAnsi="MinionPro"/>
          <w:b/>
          <w:bCs/>
          <w:sz w:val="20"/>
          <w:szCs w:val="20"/>
          <w:u w:val="single"/>
        </w:rPr>
        <w:t>tainable</w:t>
      </w:r>
      <w:proofErr w:type="spellEnd"/>
      <w:r w:rsidRPr="00FF45BF">
        <w:rPr>
          <w:rFonts w:ascii="MinionPro" w:hAnsi="MinionPro"/>
          <w:b/>
          <w:bCs/>
          <w:sz w:val="20"/>
          <w:szCs w:val="20"/>
          <w:u w:val="single"/>
        </w:rPr>
        <w:t xml:space="preserve"> through, and supportive of, advances in science and technology</w:t>
      </w:r>
      <w:r w:rsidRPr="004D1348">
        <w:rPr>
          <w:rFonts w:ascii="MinionPro" w:hAnsi="MinionPro"/>
          <w:sz w:val="12"/>
          <w:szCs w:val="20"/>
        </w:rPr>
        <w:t>.”</w:t>
      </w:r>
      <w:r w:rsidRPr="004D1348">
        <w:rPr>
          <w:rFonts w:ascii="MinionPro" w:hAnsi="MinionPro"/>
          <w:position w:val="6"/>
          <w:sz w:val="12"/>
          <w:szCs w:val="12"/>
        </w:rPr>
        <w:t xml:space="preserve">17 </w:t>
      </w:r>
      <w:r w:rsidRPr="004D1348">
        <w:rPr>
          <w:rFonts w:ascii="MinionPro" w:hAnsi="MinionPro"/>
          <w:sz w:val="12"/>
          <w:szCs w:val="20"/>
        </w:rPr>
        <w:t xml:space="preserve">One could then, rather readily, </w:t>
      </w:r>
      <w:r w:rsidRPr="00FF45BF">
        <w:rPr>
          <w:rFonts w:ascii="MinionPro" w:hAnsi="MinionPro"/>
          <w:b/>
          <w:bCs/>
          <w:sz w:val="20"/>
          <w:szCs w:val="20"/>
          <w:u w:val="single"/>
        </w:rPr>
        <w:t xml:space="preserve">reconceptualize the </w:t>
      </w:r>
      <w:r w:rsidRPr="004D1348">
        <w:rPr>
          <w:rFonts w:ascii="MinionPro" w:hAnsi="MinionPro"/>
          <w:b/>
          <w:bCs/>
          <w:sz w:val="20"/>
          <w:szCs w:val="20"/>
          <w:highlight w:val="yellow"/>
          <w:u w:val="single"/>
        </w:rPr>
        <w:t>FALC meme</w:t>
      </w:r>
      <w:r w:rsidRPr="00FF45BF">
        <w:rPr>
          <w:rFonts w:ascii="MinionPro" w:hAnsi="MinionPro"/>
          <w:b/>
          <w:bCs/>
          <w:sz w:val="20"/>
          <w:szCs w:val="20"/>
          <w:u w:val="single"/>
        </w:rPr>
        <w:t xml:space="preserve"> itself as </w:t>
      </w:r>
      <w:r w:rsidRPr="00FF45BF">
        <w:rPr>
          <w:rFonts w:ascii="MinionPro" w:hAnsi="MinionPro"/>
          <w:b/>
          <w:bCs/>
          <w:sz w:val="20"/>
          <w:szCs w:val="20"/>
          <w:highlight w:val="yellow"/>
          <w:u w:val="single"/>
        </w:rPr>
        <w:t>a recognizable imaginary</w:t>
      </w:r>
      <w:r w:rsidRPr="00FF45BF">
        <w:rPr>
          <w:rFonts w:ascii="MinionPro" w:hAnsi="MinionPro"/>
          <w:b/>
          <w:bCs/>
          <w:sz w:val="20"/>
          <w:szCs w:val="20"/>
          <w:u w:val="single"/>
        </w:rPr>
        <w:t xml:space="preserve">—with </w:t>
      </w:r>
      <w:r w:rsidRPr="004D1348">
        <w:rPr>
          <w:rFonts w:ascii="MinionPro" w:hAnsi="MinionPro"/>
          <w:b/>
          <w:bCs/>
          <w:sz w:val="20"/>
          <w:szCs w:val="20"/>
          <w:u w:val="single"/>
        </w:rPr>
        <w:t xml:space="preserve">the </w:t>
      </w:r>
      <w:r w:rsidRPr="0050122E">
        <w:rPr>
          <w:rFonts w:ascii="MinionPro" w:hAnsi="MinionPro"/>
          <w:b/>
          <w:bCs/>
          <w:sz w:val="20"/>
          <w:szCs w:val="20"/>
          <w:u w:val="single"/>
        </w:rPr>
        <w:t xml:space="preserve">making and sharing of memes </w:t>
      </w:r>
      <w:r w:rsidRPr="00FF45BF">
        <w:rPr>
          <w:rFonts w:ascii="MinionPro" w:hAnsi="MinionPro"/>
          <w:b/>
          <w:bCs/>
          <w:sz w:val="20"/>
          <w:szCs w:val="20"/>
          <w:highlight w:val="yellow"/>
          <w:u w:val="single"/>
        </w:rPr>
        <w:t xml:space="preserve">representing the public </w:t>
      </w:r>
      <w:proofErr w:type="spellStart"/>
      <w:r w:rsidRPr="00FF45BF">
        <w:rPr>
          <w:rFonts w:ascii="MinionPro" w:hAnsi="MinionPro"/>
          <w:b/>
          <w:bCs/>
          <w:sz w:val="20"/>
          <w:szCs w:val="20"/>
          <w:highlight w:val="yellow"/>
          <w:u w:val="single"/>
        </w:rPr>
        <w:t>perfor</w:t>
      </w:r>
      <w:proofErr w:type="spellEnd"/>
      <w:r w:rsidRPr="00FF45BF">
        <w:rPr>
          <w:rFonts w:ascii="MinionPro" w:hAnsi="MinionPro"/>
          <w:b/>
          <w:bCs/>
          <w:sz w:val="20"/>
          <w:szCs w:val="20"/>
          <w:highlight w:val="yellow"/>
          <w:u w:val="single"/>
        </w:rPr>
        <w:t xml:space="preserve">- </w:t>
      </w:r>
      <w:proofErr w:type="spellStart"/>
      <w:r w:rsidRPr="00FF45BF">
        <w:rPr>
          <w:rFonts w:ascii="MinionPro" w:hAnsi="MinionPro"/>
          <w:b/>
          <w:bCs/>
          <w:sz w:val="20"/>
          <w:szCs w:val="20"/>
          <w:highlight w:val="yellow"/>
          <w:u w:val="single"/>
        </w:rPr>
        <w:t>mance</w:t>
      </w:r>
      <w:proofErr w:type="spellEnd"/>
      <w:r w:rsidRPr="00FF45BF">
        <w:rPr>
          <w:rFonts w:ascii="MinionPro" w:hAnsi="MinionPro"/>
          <w:b/>
          <w:bCs/>
          <w:sz w:val="20"/>
          <w:szCs w:val="20"/>
          <w:highlight w:val="yellow"/>
          <w:u w:val="single"/>
        </w:rPr>
        <w:t xml:space="preserve"> of a collectively held vision</w:t>
      </w:r>
      <w:r w:rsidRPr="00FF45BF">
        <w:rPr>
          <w:rFonts w:ascii="MinionPro" w:hAnsi="MinionPro"/>
          <w:b/>
          <w:bCs/>
          <w:sz w:val="20"/>
          <w:szCs w:val="20"/>
          <w:u w:val="single"/>
        </w:rPr>
        <w:t>.</w:t>
      </w:r>
      <w:r w:rsidRPr="004D1348">
        <w:rPr>
          <w:rFonts w:ascii="MinionPro" w:hAnsi="MinionPro"/>
          <w:sz w:val="12"/>
          <w:szCs w:val="20"/>
        </w:rPr>
        <w:t xml:space="preserve"> The vision, of course, is </w:t>
      </w:r>
      <w:r w:rsidRPr="00FF45BF">
        <w:rPr>
          <w:rFonts w:ascii="MinionPro" w:hAnsi="MinionPro"/>
          <w:b/>
          <w:bCs/>
          <w:sz w:val="20"/>
          <w:szCs w:val="20"/>
          <w:u w:val="single"/>
        </w:rPr>
        <w:t xml:space="preserve">one wherein </w:t>
      </w:r>
      <w:r w:rsidRPr="004D1348">
        <w:rPr>
          <w:rFonts w:ascii="MinionPro" w:hAnsi="MinionPro"/>
          <w:b/>
          <w:bCs/>
          <w:sz w:val="20"/>
          <w:szCs w:val="20"/>
          <w:u w:val="single"/>
        </w:rPr>
        <w:t xml:space="preserve">automation and technological advance </w:t>
      </w:r>
      <w:r w:rsidRPr="00FF45BF">
        <w:rPr>
          <w:rFonts w:ascii="MinionPro" w:hAnsi="MinionPro"/>
          <w:b/>
          <w:bCs/>
          <w:sz w:val="20"/>
          <w:szCs w:val="20"/>
          <w:highlight w:val="yellow"/>
          <w:u w:val="single"/>
        </w:rPr>
        <w:t xml:space="preserve">facilitate a fu- </w:t>
      </w:r>
      <w:proofErr w:type="spellStart"/>
      <w:r w:rsidRPr="00FF45BF">
        <w:rPr>
          <w:rFonts w:ascii="MinionPro" w:hAnsi="MinionPro"/>
          <w:b/>
          <w:bCs/>
          <w:sz w:val="20"/>
          <w:szCs w:val="20"/>
          <w:highlight w:val="yellow"/>
          <w:u w:val="single"/>
        </w:rPr>
        <w:t>ture</w:t>
      </w:r>
      <w:proofErr w:type="spellEnd"/>
      <w:r w:rsidRPr="00FF45BF">
        <w:rPr>
          <w:rFonts w:ascii="MinionPro" w:hAnsi="MinionPro"/>
          <w:b/>
          <w:bCs/>
          <w:sz w:val="20"/>
          <w:szCs w:val="20"/>
          <w:highlight w:val="yellow"/>
          <w:u w:val="single"/>
        </w:rPr>
        <w:t xml:space="preserve"> of emancipatory politics</w:t>
      </w:r>
      <w:r w:rsidRPr="004D1348">
        <w:rPr>
          <w:rFonts w:ascii="MinionPro" w:hAnsi="MinionPro"/>
          <w:sz w:val="12"/>
          <w:szCs w:val="20"/>
        </w:rPr>
        <w:t xml:space="preserve"> — and consequently the imaginary is </w:t>
      </w:r>
      <w:r w:rsidRPr="00FF45BF">
        <w:rPr>
          <w:rFonts w:ascii="MinionPro" w:hAnsi="MinionPro"/>
          <w:b/>
          <w:bCs/>
          <w:sz w:val="20"/>
          <w:szCs w:val="20"/>
          <w:u w:val="single"/>
        </w:rPr>
        <w:t xml:space="preserve">supportive of certain modes of technological advance and ad- </w:t>
      </w:r>
      <w:proofErr w:type="spellStart"/>
      <w:r w:rsidRPr="00FF45BF">
        <w:rPr>
          <w:rFonts w:ascii="MinionPro" w:hAnsi="MinionPro"/>
          <w:b/>
          <w:bCs/>
          <w:sz w:val="20"/>
          <w:szCs w:val="20"/>
          <w:u w:val="single"/>
        </w:rPr>
        <w:t>vocates</w:t>
      </w:r>
      <w:proofErr w:type="spellEnd"/>
      <w:r w:rsidRPr="00FF45BF">
        <w:rPr>
          <w:rFonts w:ascii="MinionPro" w:hAnsi="MinionPro"/>
          <w:b/>
          <w:bCs/>
          <w:sz w:val="20"/>
          <w:szCs w:val="20"/>
          <w:u w:val="single"/>
        </w:rPr>
        <w:t xml:space="preserve"> for certain </w:t>
      </w:r>
      <w:proofErr w:type="spellStart"/>
      <w:r w:rsidRPr="00FF45BF">
        <w:rPr>
          <w:rFonts w:ascii="MinionPro" w:hAnsi="MinionPro"/>
          <w:b/>
          <w:bCs/>
          <w:sz w:val="20"/>
          <w:szCs w:val="20"/>
          <w:u w:val="single"/>
        </w:rPr>
        <w:t>reorganisations</w:t>
      </w:r>
      <w:proofErr w:type="spellEnd"/>
      <w:r w:rsidRPr="00FF45BF">
        <w:rPr>
          <w:rFonts w:ascii="MinionPro" w:hAnsi="MinionPro"/>
          <w:b/>
          <w:bCs/>
          <w:sz w:val="20"/>
          <w:szCs w:val="20"/>
          <w:u w:val="single"/>
        </w:rPr>
        <w:t xml:space="preserve"> of industrial and economic relations.</w:t>
      </w:r>
      <w:r>
        <w:rPr>
          <w:rFonts w:ascii="MinionPro" w:hAnsi="MinionPro"/>
          <w:b/>
          <w:bCs/>
          <w:sz w:val="20"/>
          <w:szCs w:val="20"/>
          <w:u w:val="single"/>
        </w:rPr>
        <w:t xml:space="preserve"> </w:t>
      </w:r>
      <w:r w:rsidRPr="004D1348">
        <w:rPr>
          <w:rFonts w:ascii="MinionPro" w:hAnsi="MinionPro"/>
          <w:sz w:val="12"/>
          <w:szCs w:val="20"/>
        </w:rPr>
        <w:t xml:space="preserve">While FALC memes </w:t>
      </w:r>
      <w:r w:rsidRPr="004D1348">
        <w:rPr>
          <w:rFonts w:ascii="MinionPro" w:hAnsi="MinionPro"/>
          <w:b/>
          <w:bCs/>
          <w:sz w:val="20"/>
          <w:szCs w:val="20"/>
          <w:u w:val="single"/>
        </w:rPr>
        <w:t>take many forms</w:t>
      </w:r>
      <w:r w:rsidRPr="004D1348">
        <w:rPr>
          <w:rFonts w:ascii="MinionPro" w:hAnsi="MinionPro"/>
          <w:sz w:val="12"/>
          <w:szCs w:val="20"/>
        </w:rPr>
        <w:t xml:space="preserve">, ranging from the </w:t>
      </w:r>
      <w:proofErr w:type="spellStart"/>
      <w:r w:rsidRPr="004D1348">
        <w:rPr>
          <w:rFonts w:ascii="MinionPro" w:hAnsi="MinionPro"/>
          <w:sz w:val="12"/>
          <w:szCs w:val="20"/>
        </w:rPr>
        <w:t>naïve</w:t>
      </w:r>
      <w:proofErr w:type="spellEnd"/>
      <w:r w:rsidRPr="004D1348">
        <w:rPr>
          <w:rFonts w:ascii="MinionPro" w:hAnsi="MinionPro"/>
          <w:sz w:val="12"/>
          <w:szCs w:val="20"/>
        </w:rPr>
        <w:t xml:space="preserve"> to the ludicrous to the vital and instructive—in each instance the cooperative, communal, and crucially, </w:t>
      </w:r>
      <w:r w:rsidRPr="00FF45BF">
        <w:rPr>
          <w:rFonts w:ascii="MinionPro" w:hAnsi="MinionPro"/>
          <w:b/>
          <w:bCs/>
          <w:i/>
          <w:iCs/>
          <w:sz w:val="20"/>
          <w:szCs w:val="20"/>
          <w:highlight w:val="yellow"/>
          <w:u w:val="single"/>
        </w:rPr>
        <w:t xml:space="preserve">discursive </w:t>
      </w:r>
      <w:r w:rsidRPr="00FF45BF">
        <w:rPr>
          <w:rFonts w:ascii="MinionPro" w:hAnsi="MinionPro"/>
          <w:b/>
          <w:bCs/>
          <w:sz w:val="20"/>
          <w:szCs w:val="20"/>
          <w:highlight w:val="yellow"/>
          <w:u w:val="single"/>
        </w:rPr>
        <w:t>practice of imagination is taking place</w:t>
      </w:r>
      <w:r w:rsidRPr="004D1348">
        <w:rPr>
          <w:rFonts w:ascii="MinionPro" w:hAnsi="MinionPro"/>
          <w:sz w:val="12"/>
          <w:szCs w:val="20"/>
        </w:rPr>
        <w:t xml:space="preserve">. Whether understood through the semiotics of image macros, or through the production of shared understanding in discourse, we argue that </w:t>
      </w:r>
      <w:r w:rsidRPr="00FF45BF">
        <w:rPr>
          <w:rFonts w:ascii="MinionPro" w:hAnsi="MinionPro"/>
          <w:b/>
          <w:bCs/>
          <w:sz w:val="20"/>
          <w:szCs w:val="20"/>
          <w:highlight w:val="yellow"/>
          <w:u w:val="single"/>
        </w:rPr>
        <w:t>FALC memes invoke a communal set of ideas</w:t>
      </w:r>
      <w:r w:rsidRPr="004D1348">
        <w:rPr>
          <w:rFonts w:ascii="MinionPro" w:hAnsi="MinionPro"/>
          <w:sz w:val="12"/>
          <w:szCs w:val="20"/>
          <w:highlight w:val="yellow"/>
        </w:rPr>
        <w:t xml:space="preserve"> </w:t>
      </w:r>
      <w:r w:rsidRPr="004D1348">
        <w:rPr>
          <w:rFonts w:ascii="MinionPro" w:hAnsi="MinionPro"/>
          <w:sz w:val="12"/>
          <w:szCs w:val="20"/>
        </w:rPr>
        <w:t xml:space="preserve">(or at the very least a shared framework for thinking) </w:t>
      </w:r>
      <w:r w:rsidRPr="00FF45BF">
        <w:rPr>
          <w:rFonts w:ascii="MinionPro" w:hAnsi="MinionPro"/>
          <w:b/>
          <w:bCs/>
          <w:sz w:val="20"/>
          <w:szCs w:val="20"/>
          <w:highlight w:val="yellow"/>
          <w:u w:val="single"/>
        </w:rPr>
        <w:t xml:space="preserve">about how the world </w:t>
      </w:r>
      <w:r w:rsidRPr="004D1348">
        <w:rPr>
          <w:rFonts w:ascii="MinionPro" w:hAnsi="MinionPro"/>
          <w:sz w:val="12"/>
          <w:szCs w:val="20"/>
        </w:rPr>
        <w:t>as it currently is</w:t>
      </w:r>
      <w:r w:rsidRPr="00FF45BF">
        <w:rPr>
          <w:rFonts w:ascii="MinionPro" w:hAnsi="MinionPro"/>
          <w:b/>
          <w:bCs/>
          <w:sz w:val="20"/>
          <w:szCs w:val="20"/>
          <w:u w:val="single"/>
        </w:rPr>
        <w:t xml:space="preserve"> </w:t>
      </w:r>
      <w:r w:rsidRPr="00FF45BF">
        <w:rPr>
          <w:rFonts w:ascii="MinionPro" w:hAnsi="MinionPro"/>
          <w:b/>
          <w:bCs/>
          <w:sz w:val="20"/>
          <w:szCs w:val="20"/>
          <w:highlight w:val="yellow"/>
          <w:u w:val="single"/>
        </w:rPr>
        <w:t xml:space="preserve">may be </w:t>
      </w:r>
      <w:proofErr w:type="spellStart"/>
      <w:r w:rsidRPr="00FF45BF">
        <w:rPr>
          <w:rFonts w:ascii="MinionPro" w:hAnsi="MinionPro"/>
          <w:b/>
          <w:bCs/>
          <w:sz w:val="20"/>
          <w:szCs w:val="20"/>
          <w:highlight w:val="yellow"/>
          <w:u w:val="single"/>
        </w:rPr>
        <w:t>reim</w:t>
      </w:r>
      <w:proofErr w:type="spellEnd"/>
      <w:r w:rsidRPr="00FF45BF">
        <w:rPr>
          <w:rFonts w:ascii="MinionPro" w:hAnsi="MinionPro"/>
          <w:b/>
          <w:bCs/>
          <w:sz w:val="20"/>
          <w:szCs w:val="20"/>
          <w:highlight w:val="yellow"/>
          <w:u w:val="single"/>
        </w:rPr>
        <w:t xml:space="preserve">- </w:t>
      </w:r>
      <w:proofErr w:type="spellStart"/>
      <w:r w:rsidRPr="00FF45BF">
        <w:rPr>
          <w:rFonts w:ascii="MinionPro" w:hAnsi="MinionPro"/>
          <w:b/>
          <w:bCs/>
          <w:sz w:val="20"/>
          <w:szCs w:val="20"/>
          <w:highlight w:val="yellow"/>
          <w:u w:val="single"/>
        </w:rPr>
        <w:t>agined</w:t>
      </w:r>
      <w:proofErr w:type="spellEnd"/>
      <w:r w:rsidRPr="00FF45BF">
        <w:rPr>
          <w:rFonts w:ascii="MinionPro" w:hAnsi="MinionPro"/>
          <w:b/>
          <w:bCs/>
          <w:sz w:val="20"/>
          <w:szCs w:val="20"/>
          <w:highlight w:val="yellow"/>
          <w:u w:val="single"/>
        </w:rPr>
        <w:t xml:space="preserve"> and re-ordered</w:t>
      </w:r>
      <w:r w:rsidRPr="004D1348">
        <w:rPr>
          <w:rFonts w:ascii="MinionPro" w:hAnsi="MinionPro"/>
          <w:sz w:val="12"/>
          <w:szCs w:val="20"/>
          <w:highlight w:val="yellow"/>
        </w:rPr>
        <w:t xml:space="preserve"> </w:t>
      </w:r>
      <w:r w:rsidRPr="004D1348">
        <w:rPr>
          <w:rFonts w:ascii="MinionPro" w:hAnsi="MinionPro"/>
          <w:sz w:val="12"/>
          <w:szCs w:val="20"/>
        </w:rPr>
        <w:t xml:space="preserve">toward emancipatory ends. For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w:t>
      </w:r>
      <w:r w:rsidRPr="00FF45BF">
        <w:rPr>
          <w:rFonts w:ascii="MinionPro" w:hAnsi="MinionPro"/>
          <w:b/>
          <w:bCs/>
          <w:sz w:val="20"/>
          <w:szCs w:val="20"/>
          <w:u w:val="single"/>
        </w:rPr>
        <w:t>the imaginary is also necessarily culturally particular, and temporally situated</w:t>
      </w:r>
      <w:r w:rsidRPr="004D1348">
        <w:rPr>
          <w:rFonts w:ascii="MinionPro" w:hAnsi="MinionPro"/>
          <w:sz w:val="12"/>
          <w:szCs w:val="20"/>
        </w:rPr>
        <w:t xml:space="preserve">. This goes </w:t>
      </w:r>
      <w:r w:rsidRPr="00FF45BF">
        <w:rPr>
          <w:rFonts w:ascii="MinionPro" w:hAnsi="MinionPro"/>
          <w:b/>
          <w:bCs/>
          <w:sz w:val="20"/>
          <w:szCs w:val="20"/>
          <w:u w:val="single"/>
        </w:rPr>
        <w:t>some way to- wards helping conceptualize the ways that our visions of the future</w:t>
      </w:r>
      <w:r w:rsidRPr="004D1348">
        <w:rPr>
          <w:rFonts w:ascii="MinionPro" w:hAnsi="MinionPro"/>
          <w:sz w:val="12"/>
          <w:szCs w:val="20"/>
        </w:rPr>
        <w:t xml:space="preserve"> — even (in fact especially) our utopian ones — are </w:t>
      </w:r>
      <w:proofErr w:type="spellStart"/>
      <w:r w:rsidRPr="004D1348">
        <w:rPr>
          <w:rFonts w:ascii="MinionPro" w:hAnsi="MinionPro"/>
          <w:sz w:val="12"/>
          <w:szCs w:val="20"/>
        </w:rPr>
        <w:t>condi</w:t>
      </w:r>
      <w:proofErr w:type="spellEnd"/>
      <w:r w:rsidRPr="00FF45BF">
        <w:rPr>
          <w:rFonts w:ascii="MinionPro" w:hAnsi="MinionPro"/>
          <w:b/>
          <w:bCs/>
          <w:sz w:val="20"/>
          <w:szCs w:val="20"/>
          <w:u w:val="single"/>
        </w:rPr>
        <w:t xml:space="preserve">- </w:t>
      </w:r>
      <w:proofErr w:type="spellStart"/>
      <w:r w:rsidRPr="00FF45BF">
        <w:rPr>
          <w:rFonts w:ascii="MinionPro" w:hAnsi="MinionPro"/>
          <w:b/>
          <w:bCs/>
          <w:sz w:val="20"/>
          <w:szCs w:val="20"/>
          <w:u w:val="single"/>
        </w:rPr>
        <w:t>tioned</w:t>
      </w:r>
      <w:proofErr w:type="spellEnd"/>
      <w:r w:rsidRPr="00FF45BF">
        <w:rPr>
          <w:rFonts w:ascii="MinionPro" w:hAnsi="MinionPro"/>
          <w:b/>
          <w:bCs/>
          <w:sz w:val="20"/>
          <w:szCs w:val="20"/>
          <w:u w:val="single"/>
        </w:rPr>
        <w:t xml:space="preserve"> by our experiences and, often, prejudices in the present.</w:t>
      </w:r>
      <w:r w:rsidRPr="004D1348">
        <w:rPr>
          <w:rFonts w:ascii="MinionPro" w:hAnsi="MinionPro"/>
          <w:sz w:val="12"/>
          <w:szCs w:val="20"/>
        </w:rPr>
        <w:t xml:space="preserve"> Returning </w:t>
      </w:r>
      <w:r w:rsidRPr="004D1348">
        <w:rPr>
          <w:rFonts w:ascii="MinionPro" w:hAnsi="MinionPro"/>
          <w:sz w:val="12"/>
          <w:szCs w:val="20"/>
        </w:rPr>
        <w:lastRenderedPageBreak/>
        <w:t xml:space="preserve">again to some of the earlier critiques of FALC that we touched upon, </w:t>
      </w:r>
      <w:r w:rsidRPr="00FF45BF">
        <w:rPr>
          <w:rFonts w:ascii="MinionPro" w:hAnsi="MinionPro"/>
          <w:b/>
          <w:bCs/>
          <w:sz w:val="20"/>
          <w:szCs w:val="20"/>
          <w:u w:val="single"/>
        </w:rPr>
        <w:t>understanding imaginaries as conditioned by, and reproductive of, contemporary judgements</w:t>
      </w:r>
      <w:r w:rsidRPr="004D1348">
        <w:rPr>
          <w:rFonts w:ascii="MinionPro" w:hAnsi="MinionPro"/>
          <w:sz w:val="12"/>
          <w:szCs w:val="20"/>
        </w:rPr>
        <w:t xml:space="preserve"> of what and who is important, can help us get to grips with some of the ex- tant limitations of popular iterations of FALC — especially in re- </w:t>
      </w:r>
      <w:proofErr w:type="spellStart"/>
      <w:r w:rsidRPr="004D1348">
        <w:rPr>
          <w:rFonts w:ascii="MinionPro" w:hAnsi="MinionPro"/>
          <w:sz w:val="12"/>
          <w:szCs w:val="20"/>
        </w:rPr>
        <w:t>lation</w:t>
      </w:r>
      <w:proofErr w:type="spellEnd"/>
      <w:r w:rsidRPr="004D1348">
        <w:rPr>
          <w:rFonts w:ascii="MinionPro" w:hAnsi="MinionPro"/>
          <w:sz w:val="12"/>
          <w:szCs w:val="20"/>
        </w:rPr>
        <w:t xml:space="preserve"> to some of the issues we will discuss below. </w:t>
      </w:r>
      <w:r w:rsidRPr="004D1348">
        <w:rPr>
          <w:rFonts w:ascii="MinionPro" w:hAnsi="MinionPro"/>
          <w:b/>
          <w:bCs/>
          <w:sz w:val="12"/>
          <w:szCs w:val="20"/>
        </w:rPr>
        <w:t xml:space="preserve">Signs and Signifiers </w:t>
      </w:r>
      <w:r w:rsidRPr="004D1348">
        <w:rPr>
          <w:rFonts w:ascii="MinionPro" w:hAnsi="MinionPro"/>
          <w:sz w:val="12"/>
          <w:szCs w:val="20"/>
        </w:rPr>
        <w:t>Since 2014, memes relating to FALC have seemingly</w:t>
      </w:r>
      <w:r w:rsidRPr="004D1348">
        <w:rPr>
          <w:rFonts w:ascii="MinionPro" w:hAnsi="MinionPro"/>
          <w:b/>
          <w:bCs/>
          <w:sz w:val="20"/>
          <w:szCs w:val="20"/>
          <w:u w:val="single"/>
        </w:rPr>
        <w:t xml:space="preserve"> </w:t>
      </w:r>
      <w:r w:rsidRPr="00FF45BF">
        <w:rPr>
          <w:rFonts w:ascii="MinionPro" w:hAnsi="MinionPro"/>
          <w:b/>
          <w:bCs/>
          <w:sz w:val="20"/>
          <w:szCs w:val="20"/>
          <w:highlight w:val="yellow"/>
          <w:u w:val="single"/>
        </w:rPr>
        <w:t>appeared with ever-increasing frequency</w:t>
      </w:r>
      <w:r w:rsidRPr="004D1348">
        <w:rPr>
          <w:rFonts w:ascii="MinionPro" w:hAnsi="MinionPro"/>
          <w:sz w:val="12"/>
          <w:szCs w:val="20"/>
        </w:rPr>
        <w:t xml:space="preserve">. They are regularly posted in threads under (often apparently unrelated) posts about, </w:t>
      </w:r>
      <w:proofErr w:type="spellStart"/>
      <w:r w:rsidRPr="004D1348">
        <w:rPr>
          <w:rFonts w:ascii="MinionPro" w:hAnsi="MinionPro"/>
          <w:sz w:val="12"/>
          <w:szCs w:val="20"/>
        </w:rPr>
        <w:t>vari</w:t>
      </w:r>
      <w:proofErr w:type="spellEnd"/>
      <w:r w:rsidRPr="004D1348">
        <w:rPr>
          <w:rFonts w:ascii="MinionPro" w:hAnsi="MinionPro"/>
          <w:sz w:val="12"/>
          <w:szCs w:val="20"/>
        </w:rPr>
        <w:t xml:space="preserve">- </w:t>
      </w:r>
      <w:proofErr w:type="spellStart"/>
      <w:r w:rsidRPr="004D1348">
        <w:rPr>
          <w:rFonts w:ascii="MinionPro" w:hAnsi="MinionPro"/>
          <w:sz w:val="12"/>
          <w:szCs w:val="20"/>
        </w:rPr>
        <w:t>ously</w:t>
      </w:r>
      <w:proofErr w:type="spellEnd"/>
      <w:r w:rsidRPr="004D1348">
        <w:rPr>
          <w:rFonts w:ascii="MinionPro" w:hAnsi="MinionPro"/>
          <w:sz w:val="12"/>
          <w:szCs w:val="20"/>
        </w:rPr>
        <w:t xml:space="preserve">: technology, feminism, space, gender, race, sexuality, Marxism, and often all (or none) of the above. They have ap- </w:t>
      </w:r>
      <w:proofErr w:type="spellStart"/>
      <w:r w:rsidRPr="004D1348">
        <w:rPr>
          <w:rFonts w:ascii="MinionPro" w:hAnsi="MinionPro"/>
          <w:sz w:val="12"/>
          <w:szCs w:val="20"/>
        </w:rPr>
        <w:t>peared</w:t>
      </w:r>
      <w:proofErr w:type="spellEnd"/>
      <w:r w:rsidRPr="004D1348">
        <w:rPr>
          <w:rFonts w:ascii="MinionPro" w:hAnsi="MinionPro"/>
          <w:sz w:val="12"/>
          <w:szCs w:val="20"/>
        </w:rPr>
        <w:t xml:space="preserve"> across groups and collectives on </w:t>
      </w:r>
      <w:proofErr w:type="spellStart"/>
      <w:r w:rsidRPr="004D1348">
        <w:rPr>
          <w:rFonts w:ascii="MinionPro" w:hAnsi="MinionPro"/>
          <w:sz w:val="12"/>
          <w:szCs w:val="20"/>
        </w:rPr>
        <w:t>Leftbook</w:t>
      </w:r>
      <w:proofErr w:type="spellEnd"/>
      <w:r w:rsidRPr="004D1348">
        <w:rPr>
          <w:rFonts w:ascii="MinionPro" w:hAnsi="MinionPro"/>
          <w:sz w:val="12"/>
          <w:szCs w:val="20"/>
        </w:rPr>
        <w:t xml:space="preserve">, left Twitter, Tumblr, and beyond, taking the forms of gifs and image macros. Frequently they evoke the classic Soviet constructivist </w:t>
      </w:r>
      <w:proofErr w:type="spellStart"/>
      <w:r w:rsidRPr="004D1348">
        <w:rPr>
          <w:rFonts w:ascii="MinionPro" w:hAnsi="MinionPro"/>
          <w:sz w:val="12"/>
          <w:szCs w:val="20"/>
        </w:rPr>
        <w:t>iconog</w:t>
      </w:r>
      <w:proofErr w:type="spellEnd"/>
      <w:r w:rsidRPr="004D1348">
        <w:rPr>
          <w:rFonts w:ascii="MinionPro" w:hAnsi="MinionPro"/>
          <w:sz w:val="12"/>
          <w:szCs w:val="20"/>
        </w:rPr>
        <w:t xml:space="preserve">- </w:t>
      </w:r>
      <w:proofErr w:type="spellStart"/>
      <w:r w:rsidRPr="004D1348">
        <w:rPr>
          <w:rFonts w:ascii="MinionPro" w:hAnsi="MinionPro"/>
          <w:sz w:val="12"/>
          <w:szCs w:val="20"/>
        </w:rPr>
        <w:t>raphy</w:t>
      </w:r>
      <w:proofErr w:type="spellEnd"/>
      <w:r w:rsidRPr="004D1348">
        <w:rPr>
          <w:rFonts w:ascii="MinionPro" w:hAnsi="MinionPro"/>
          <w:sz w:val="12"/>
          <w:szCs w:val="20"/>
        </w:rPr>
        <w:t xml:space="preserve"> of revolutionary leftist politics, and of the (perhaps un- surprisingly) similar off-planet science fiction or abstract </w:t>
      </w:r>
      <w:proofErr w:type="spellStart"/>
      <w:r w:rsidRPr="004D1348">
        <w:rPr>
          <w:rFonts w:ascii="MinionPro" w:hAnsi="MinionPro"/>
          <w:sz w:val="12"/>
          <w:szCs w:val="20"/>
        </w:rPr>
        <w:t>uto</w:t>
      </w:r>
      <w:proofErr w:type="spellEnd"/>
      <w:r w:rsidRPr="004D1348">
        <w:rPr>
          <w:rFonts w:ascii="MinionPro" w:hAnsi="MinionPro"/>
          <w:sz w:val="12"/>
          <w:szCs w:val="20"/>
        </w:rPr>
        <w:t xml:space="preserve">- </w:t>
      </w:r>
      <w:proofErr w:type="spellStart"/>
      <w:r w:rsidRPr="004D1348">
        <w:rPr>
          <w:rFonts w:ascii="MinionPro" w:hAnsi="MinionPro"/>
          <w:sz w:val="12"/>
          <w:szCs w:val="20"/>
        </w:rPr>
        <w:t>pias</w:t>
      </w:r>
      <w:proofErr w:type="spellEnd"/>
      <w:r w:rsidRPr="004D1348">
        <w:rPr>
          <w:rFonts w:ascii="MinionPro" w:hAnsi="MinionPro"/>
          <w:sz w:val="12"/>
          <w:szCs w:val="20"/>
        </w:rPr>
        <w:t xml:space="preserve">. In practice, the </w:t>
      </w:r>
      <w:r w:rsidRPr="0099418C">
        <w:rPr>
          <w:rFonts w:ascii="MinionPro" w:hAnsi="MinionPro"/>
          <w:b/>
          <w:bCs/>
          <w:sz w:val="20"/>
          <w:szCs w:val="20"/>
          <w:u w:val="single"/>
        </w:rPr>
        <w:t xml:space="preserve">memes are </w:t>
      </w:r>
      <w:r w:rsidRPr="0099418C">
        <w:rPr>
          <w:rFonts w:ascii="MinionPro" w:hAnsi="MinionPro"/>
          <w:b/>
          <w:bCs/>
          <w:sz w:val="20"/>
          <w:szCs w:val="20"/>
          <w:highlight w:val="yellow"/>
          <w:u w:val="single"/>
        </w:rPr>
        <w:t>often collaborative and evolve continually in-situ</w:t>
      </w:r>
      <w:r w:rsidRPr="0099418C">
        <w:rPr>
          <w:rFonts w:ascii="MinionPro" w:hAnsi="MinionPro"/>
          <w:b/>
          <w:bCs/>
          <w:sz w:val="20"/>
          <w:szCs w:val="20"/>
          <w:u w:val="single"/>
        </w:rPr>
        <w:t xml:space="preserve">, being overlaid with, or accompanied by, in- </w:t>
      </w:r>
      <w:proofErr w:type="spellStart"/>
      <w:r w:rsidRPr="0099418C">
        <w:rPr>
          <w:rFonts w:ascii="MinionPro" w:hAnsi="MinionPro"/>
          <w:b/>
          <w:bCs/>
          <w:sz w:val="20"/>
          <w:szCs w:val="20"/>
          <w:u w:val="single"/>
        </w:rPr>
        <w:t>creasingly</w:t>
      </w:r>
      <w:proofErr w:type="spellEnd"/>
      <w:r w:rsidRPr="0099418C">
        <w:rPr>
          <w:rFonts w:ascii="MinionPro" w:hAnsi="MinionPro"/>
          <w:b/>
          <w:bCs/>
          <w:sz w:val="20"/>
          <w:szCs w:val="20"/>
          <w:u w:val="single"/>
        </w:rPr>
        <w:t xml:space="preserve"> detailed or often esoteric text threads</w:t>
      </w:r>
      <w:r w:rsidRPr="004D1348">
        <w:rPr>
          <w:rFonts w:ascii="MinionPro" w:hAnsi="MinionPro"/>
          <w:sz w:val="12"/>
          <w:szCs w:val="20"/>
        </w:rPr>
        <w:t xml:space="preserve">. While we have argued above in favor of understanding memes as </w:t>
      </w:r>
      <w:r w:rsidRPr="004D1348">
        <w:rPr>
          <w:rFonts w:ascii="MinionPro" w:hAnsi="MinionPro"/>
          <w:i/>
          <w:iCs/>
          <w:sz w:val="12"/>
          <w:szCs w:val="20"/>
        </w:rPr>
        <w:t>imaginaries</w:t>
      </w:r>
      <w:r w:rsidRPr="004D1348">
        <w:rPr>
          <w:rFonts w:ascii="MinionPro" w:hAnsi="MinionPro"/>
          <w:sz w:val="12"/>
          <w:szCs w:val="20"/>
        </w:rPr>
        <w:t xml:space="preserve">—framing their production and shar- </w:t>
      </w:r>
      <w:proofErr w:type="spellStart"/>
      <w:r w:rsidRPr="004D1348">
        <w:rPr>
          <w:rFonts w:ascii="MinionPro" w:hAnsi="MinionPro"/>
          <w:sz w:val="12"/>
          <w:szCs w:val="20"/>
        </w:rPr>
        <w:t>ing</w:t>
      </w:r>
      <w:proofErr w:type="spellEnd"/>
      <w:r w:rsidRPr="004D1348">
        <w:rPr>
          <w:rFonts w:ascii="MinionPro" w:hAnsi="MinionPro"/>
          <w:sz w:val="12"/>
          <w:szCs w:val="20"/>
        </w:rPr>
        <w:t xml:space="preserve"> as a practice of collective imagination, we turn here to the work of Stuart Hall — whose </w:t>
      </w:r>
      <w:r w:rsidRPr="004D1348">
        <w:rPr>
          <w:rFonts w:ascii="MinionPro" w:hAnsi="MinionPro"/>
          <w:b/>
          <w:bCs/>
          <w:sz w:val="20"/>
          <w:szCs w:val="20"/>
          <w:highlight w:val="yellow"/>
          <w:u w:val="single"/>
        </w:rPr>
        <w:t>insight into culture</w:t>
      </w:r>
      <w:r w:rsidRPr="0099418C">
        <w:rPr>
          <w:rFonts w:ascii="MinionPro" w:hAnsi="MinionPro"/>
          <w:b/>
          <w:bCs/>
          <w:sz w:val="20"/>
          <w:szCs w:val="20"/>
          <w:u w:val="single"/>
        </w:rPr>
        <w:t xml:space="preserve">, discourse, and materiality is instructive in getting to grips with how political memes can embody, communicate, and produce understand- </w:t>
      </w:r>
      <w:proofErr w:type="spellStart"/>
      <w:r w:rsidRPr="0099418C">
        <w:rPr>
          <w:rFonts w:ascii="MinionPro" w:hAnsi="MinionPro"/>
          <w:b/>
          <w:bCs/>
          <w:sz w:val="20"/>
          <w:szCs w:val="20"/>
          <w:u w:val="single"/>
        </w:rPr>
        <w:t>ings</w:t>
      </w:r>
      <w:proofErr w:type="spellEnd"/>
      <w:r w:rsidRPr="0099418C">
        <w:rPr>
          <w:rFonts w:ascii="MinionPro" w:hAnsi="MinionPro"/>
          <w:b/>
          <w:bCs/>
          <w:sz w:val="20"/>
          <w:szCs w:val="20"/>
          <w:u w:val="single"/>
        </w:rPr>
        <w:t xml:space="preserve"> and ideas</w:t>
      </w:r>
      <w:r w:rsidRPr="004D1348">
        <w:rPr>
          <w:rFonts w:ascii="MinionPro" w:hAnsi="MinionPro"/>
          <w:sz w:val="12"/>
          <w:szCs w:val="20"/>
        </w:rPr>
        <w:t xml:space="preserve">. When considered through Hall’s theory of </w:t>
      </w:r>
      <w:proofErr w:type="spellStart"/>
      <w:r w:rsidRPr="004D1348">
        <w:rPr>
          <w:rFonts w:ascii="MinionPro" w:hAnsi="MinionPro"/>
          <w:sz w:val="12"/>
          <w:szCs w:val="20"/>
        </w:rPr>
        <w:t>en</w:t>
      </w:r>
      <w:proofErr w:type="spellEnd"/>
      <w:r w:rsidRPr="004D1348">
        <w:rPr>
          <w:rFonts w:ascii="MinionPro" w:hAnsi="MinionPro"/>
          <w:sz w:val="12"/>
          <w:szCs w:val="20"/>
        </w:rPr>
        <w:t xml:space="preserve">- coding/decoding, </w:t>
      </w:r>
      <w:r w:rsidRPr="0099418C">
        <w:rPr>
          <w:rFonts w:ascii="MinionPro" w:hAnsi="MinionPro"/>
          <w:b/>
          <w:bCs/>
          <w:sz w:val="20"/>
          <w:szCs w:val="20"/>
          <w:u w:val="single"/>
        </w:rPr>
        <w:t>memes</w:t>
      </w:r>
      <w:r w:rsidRPr="004D1348">
        <w:rPr>
          <w:rFonts w:ascii="MinionPro" w:hAnsi="MinionPro"/>
          <w:sz w:val="12"/>
          <w:szCs w:val="20"/>
        </w:rPr>
        <w:t xml:space="preserve">, like any other media, and like Ap- </w:t>
      </w:r>
      <w:proofErr w:type="spellStart"/>
      <w:r w:rsidRPr="004D1348">
        <w:rPr>
          <w:rFonts w:ascii="MinionPro" w:hAnsi="MinionPro"/>
          <w:sz w:val="12"/>
          <w:szCs w:val="20"/>
        </w:rPr>
        <w:t>padurai’s</w:t>
      </w:r>
      <w:proofErr w:type="spellEnd"/>
      <w:r w:rsidRPr="004D1348">
        <w:rPr>
          <w:rFonts w:ascii="MinionPro" w:hAnsi="MinionPro"/>
          <w:sz w:val="12"/>
          <w:szCs w:val="20"/>
        </w:rPr>
        <w:t xml:space="preserve"> imagination, </w:t>
      </w:r>
      <w:r w:rsidRPr="0099418C">
        <w:rPr>
          <w:rFonts w:ascii="MinionPro" w:hAnsi="MinionPro"/>
          <w:b/>
          <w:bCs/>
          <w:sz w:val="20"/>
          <w:szCs w:val="20"/>
          <w:u w:val="single"/>
        </w:rPr>
        <w:t>are discursive</w:t>
      </w:r>
      <w:r w:rsidRPr="004D1348">
        <w:rPr>
          <w:rFonts w:ascii="MinionPro" w:hAnsi="MinionPro"/>
          <w:sz w:val="12"/>
          <w:szCs w:val="20"/>
        </w:rPr>
        <w:t xml:space="preserve">, in that they </w:t>
      </w:r>
      <w:r w:rsidRPr="0099418C">
        <w:rPr>
          <w:rFonts w:ascii="MinionPro" w:hAnsi="MinionPro"/>
          <w:b/>
          <w:bCs/>
          <w:sz w:val="20"/>
          <w:szCs w:val="20"/>
          <w:u w:val="single"/>
        </w:rPr>
        <w:t>contain both symbolic and material potentiality</w:t>
      </w:r>
      <w:r w:rsidRPr="004D1348">
        <w:rPr>
          <w:rFonts w:ascii="MinionPro" w:hAnsi="MinionPro"/>
          <w:sz w:val="12"/>
          <w:szCs w:val="20"/>
        </w:rPr>
        <w:t xml:space="preserve"> that is only </w:t>
      </w:r>
      <w:r w:rsidRPr="0099418C">
        <w:rPr>
          <w:rFonts w:ascii="MinionPro" w:hAnsi="MinionPro"/>
          <w:b/>
          <w:bCs/>
          <w:sz w:val="20"/>
          <w:szCs w:val="20"/>
          <w:u w:val="single"/>
        </w:rPr>
        <w:t xml:space="preserve">realized in </w:t>
      </w:r>
      <w:proofErr w:type="spellStart"/>
      <w:r w:rsidRPr="0099418C">
        <w:rPr>
          <w:rFonts w:ascii="MinionPro" w:hAnsi="MinionPro"/>
          <w:b/>
          <w:bCs/>
          <w:sz w:val="20"/>
          <w:szCs w:val="20"/>
          <w:u w:val="single"/>
        </w:rPr>
        <w:t>mo</w:t>
      </w:r>
      <w:proofErr w:type="spellEnd"/>
      <w:r w:rsidRPr="0099418C">
        <w:rPr>
          <w:rFonts w:ascii="MinionPro" w:hAnsi="MinionPro"/>
          <w:b/>
          <w:bCs/>
          <w:sz w:val="20"/>
          <w:szCs w:val="20"/>
          <w:u w:val="single"/>
        </w:rPr>
        <w:t xml:space="preserve">- </w:t>
      </w:r>
      <w:proofErr w:type="spellStart"/>
      <w:r w:rsidRPr="0099418C">
        <w:rPr>
          <w:rFonts w:ascii="MinionPro" w:hAnsi="MinionPro"/>
          <w:b/>
          <w:bCs/>
          <w:sz w:val="20"/>
          <w:szCs w:val="20"/>
          <w:u w:val="single"/>
        </w:rPr>
        <w:t>ments</w:t>
      </w:r>
      <w:proofErr w:type="spellEnd"/>
      <w:r w:rsidRPr="0099418C">
        <w:rPr>
          <w:rFonts w:ascii="MinionPro" w:hAnsi="MinionPro"/>
          <w:b/>
          <w:bCs/>
          <w:sz w:val="20"/>
          <w:szCs w:val="20"/>
          <w:u w:val="single"/>
        </w:rPr>
        <w:t xml:space="preserve"> of interpretation or negotiation between the meme space and the viewer</w:t>
      </w:r>
      <w:r w:rsidRPr="004D1348">
        <w:rPr>
          <w:rFonts w:ascii="MinionPro" w:hAnsi="MinionPro"/>
          <w:sz w:val="12"/>
          <w:szCs w:val="20"/>
        </w:rPr>
        <w:t xml:space="preserve">. In fact, unlike traditional media, they </w:t>
      </w:r>
      <w:r w:rsidRPr="0099418C">
        <w:rPr>
          <w:rFonts w:ascii="MinionPro" w:hAnsi="MinionPro"/>
          <w:b/>
          <w:bCs/>
          <w:sz w:val="20"/>
          <w:szCs w:val="20"/>
          <w:u w:val="single"/>
        </w:rPr>
        <w:t>go one step further</w:t>
      </w:r>
      <w:r w:rsidRPr="004D1348">
        <w:rPr>
          <w:rFonts w:ascii="MinionPro" w:hAnsi="MinionPro"/>
          <w:sz w:val="12"/>
          <w:szCs w:val="20"/>
        </w:rPr>
        <w:t xml:space="preserve">, as they are </w:t>
      </w:r>
      <w:r w:rsidRPr="0099418C">
        <w:rPr>
          <w:rFonts w:ascii="MinionPro" w:hAnsi="MinionPro"/>
          <w:b/>
          <w:bCs/>
          <w:sz w:val="20"/>
          <w:szCs w:val="20"/>
          <w:highlight w:val="yellow"/>
          <w:u w:val="single"/>
        </w:rPr>
        <w:t>encoded by one audience</w:t>
      </w:r>
      <w:r w:rsidRPr="0099418C">
        <w:rPr>
          <w:rFonts w:ascii="MinionPro" w:hAnsi="MinionPro"/>
          <w:b/>
          <w:bCs/>
          <w:sz w:val="20"/>
          <w:szCs w:val="20"/>
          <w:u w:val="single"/>
        </w:rPr>
        <w:t xml:space="preserve">, as it were, in one symbolic context, and </w:t>
      </w:r>
      <w:r w:rsidRPr="0099418C">
        <w:rPr>
          <w:rFonts w:ascii="MinionPro" w:hAnsi="MinionPro"/>
          <w:b/>
          <w:bCs/>
          <w:sz w:val="20"/>
          <w:szCs w:val="20"/>
          <w:highlight w:val="yellow"/>
          <w:u w:val="single"/>
        </w:rPr>
        <w:t>decoded in another context by an- other audience</w:t>
      </w:r>
      <w:r w:rsidRPr="004D1348">
        <w:rPr>
          <w:rFonts w:ascii="MinionPro" w:hAnsi="MinionPro"/>
          <w:sz w:val="12"/>
          <w:szCs w:val="20"/>
        </w:rPr>
        <w:t xml:space="preserve">. While new media theorists often find this a use- </w:t>
      </w:r>
      <w:proofErr w:type="spellStart"/>
      <w:r w:rsidRPr="004D1348">
        <w:rPr>
          <w:rFonts w:ascii="MinionPro" w:hAnsi="MinionPro"/>
          <w:sz w:val="12"/>
          <w:szCs w:val="20"/>
        </w:rPr>
        <w:t>ful</w:t>
      </w:r>
      <w:proofErr w:type="spellEnd"/>
      <w:r w:rsidRPr="004D1348">
        <w:rPr>
          <w:rFonts w:ascii="MinionPro" w:hAnsi="MinionPro"/>
          <w:sz w:val="12"/>
          <w:szCs w:val="20"/>
        </w:rPr>
        <w:t xml:space="preserve"> stepping-off to start to think in terms of “affordances,” let’s stay here a moment and consider what this means. It means that there is no “wrong” way to meme, in the same way that there is no “wrong” way to consume any other me- dia. </w:t>
      </w:r>
      <w:r w:rsidRPr="0099418C">
        <w:rPr>
          <w:rFonts w:ascii="MinionPro" w:hAnsi="MinionPro"/>
          <w:b/>
          <w:bCs/>
          <w:sz w:val="20"/>
          <w:szCs w:val="20"/>
          <w:highlight w:val="yellow"/>
          <w:u w:val="single"/>
        </w:rPr>
        <w:t>Seeming “user errors” are absorbed into the fabric of the practice of meme-</w:t>
      </w:r>
      <w:proofErr w:type="spellStart"/>
      <w:r w:rsidRPr="0099418C">
        <w:rPr>
          <w:rFonts w:ascii="MinionPro" w:hAnsi="MinionPro"/>
          <w:b/>
          <w:bCs/>
          <w:sz w:val="20"/>
          <w:szCs w:val="20"/>
          <w:highlight w:val="yellow"/>
          <w:u w:val="single"/>
        </w:rPr>
        <w:t>ing</w:t>
      </w:r>
      <w:proofErr w:type="spellEnd"/>
      <w:r w:rsidRPr="0099418C">
        <w:rPr>
          <w:rFonts w:ascii="MinionPro" w:hAnsi="MinionPro"/>
          <w:b/>
          <w:bCs/>
          <w:sz w:val="20"/>
          <w:szCs w:val="20"/>
          <w:highlight w:val="yellow"/>
          <w:u w:val="single"/>
        </w:rPr>
        <w:t xml:space="preserve">, and spawn their own </w:t>
      </w:r>
      <w:r w:rsidRPr="0099418C">
        <w:rPr>
          <w:rFonts w:ascii="MinionPro" w:hAnsi="MinionPro"/>
          <w:b/>
          <w:bCs/>
          <w:sz w:val="20"/>
          <w:szCs w:val="20"/>
          <w:u w:val="single"/>
        </w:rPr>
        <w:t xml:space="preserve">semiotic </w:t>
      </w:r>
      <w:r w:rsidRPr="0099418C">
        <w:rPr>
          <w:rFonts w:ascii="MinionPro" w:hAnsi="MinionPro"/>
          <w:b/>
          <w:bCs/>
          <w:sz w:val="20"/>
          <w:szCs w:val="20"/>
          <w:highlight w:val="yellow"/>
          <w:u w:val="single"/>
        </w:rPr>
        <w:t>offshoots</w:t>
      </w:r>
      <w:r w:rsidRPr="004D1348">
        <w:rPr>
          <w:rFonts w:ascii="MinionPro" w:hAnsi="MinionPro"/>
          <w:sz w:val="12"/>
          <w:szCs w:val="20"/>
        </w:rPr>
        <w:t xml:space="preserve">. If you decide that your utopia has automated cats, for exam- </w:t>
      </w:r>
      <w:proofErr w:type="spellStart"/>
      <w:r w:rsidRPr="004D1348">
        <w:rPr>
          <w:rFonts w:ascii="MinionPro" w:hAnsi="MinionPro"/>
          <w:sz w:val="12"/>
          <w:szCs w:val="20"/>
        </w:rPr>
        <w:t>ple</w:t>
      </w:r>
      <w:proofErr w:type="spellEnd"/>
      <w:r w:rsidRPr="004D1348">
        <w:rPr>
          <w:rFonts w:ascii="MinionPro" w:hAnsi="MinionPro"/>
          <w:sz w:val="12"/>
          <w:szCs w:val="20"/>
        </w:rPr>
        <w:t xml:space="preserve">, then automated cats are immediately incorporated into the visual language of that discourse (robot cats in space, robot cats with </w:t>
      </w:r>
      <w:proofErr w:type="spellStart"/>
      <w:r w:rsidRPr="004D1348">
        <w:rPr>
          <w:rFonts w:ascii="MinionPro" w:hAnsi="MinionPro"/>
          <w:sz w:val="12"/>
          <w:szCs w:val="20"/>
        </w:rPr>
        <w:t>laserbeam</w:t>
      </w:r>
      <w:proofErr w:type="spellEnd"/>
      <w:r w:rsidRPr="004D1348">
        <w:rPr>
          <w:rFonts w:ascii="MinionPro" w:hAnsi="MinionPro"/>
          <w:sz w:val="12"/>
          <w:szCs w:val="20"/>
        </w:rPr>
        <w:t xml:space="preserve"> eyes, robot cats that resemble Vladimir Lenin standing proudly in front of a Soviet sunrise in full Soviet </w:t>
      </w:r>
      <w:proofErr w:type="spellStart"/>
      <w:r w:rsidRPr="004D1348">
        <w:rPr>
          <w:rFonts w:ascii="MinionPro" w:hAnsi="MinionPro"/>
          <w:sz w:val="12"/>
          <w:szCs w:val="20"/>
        </w:rPr>
        <w:t>uni</w:t>
      </w:r>
      <w:proofErr w:type="spellEnd"/>
      <w:r w:rsidRPr="004D1348">
        <w:rPr>
          <w:rFonts w:ascii="MinionPro" w:hAnsi="MinionPro"/>
          <w:sz w:val="12"/>
          <w:szCs w:val="20"/>
        </w:rPr>
        <w:t xml:space="preserve">- form, </w:t>
      </w:r>
      <w:proofErr w:type="spellStart"/>
      <w:r w:rsidRPr="004D1348">
        <w:rPr>
          <w:rFonts w:ascii="MinionPro" w:hAnsi="MinionPro"/>
          <w:sz w:val="12"/>
          <w:szCs w:val="20"/>
        </w:rPr>
        <w:t>etc</w:t>
      </w:r>
      <w:proofErr w:type="spellEnd"/>
      <w:r w:rsidRPr="004D1348">
        <w:rPr>
          <w:rFonts w:ascii="MinionPro" w:hAnsi="MinionPro"/>
          <w:sz w:val="12"/>
          <w:szCs w:val="20"/>
        </w:rPr>
        <w:t xml:space="preserve">). That a great deal of this interaction is consciously humorous or even deliberately ridiculous shouldn’t discount them from being taken seriously on the terms laid out above. </w:t>
      </w:r>
      <w:r w:rsidRPr="0099418C">
        <w:rPr>
          <w:rFonts w:ascii="MinionPro" w:hAnsi="MinionPro"/>
          <w:b/>
          <w:bCs/>
          <w:sz w:val="20"/>
          <w:szCs w:val="20"/>
          <w:highlight w:val="yellow"/>
          <w:u w:val="single"/>
        </w:rPr>
        <w:t>Satire</w:t>
      </w:r>
      <w:r w:rsidRPr="004D1348">
        <w:rPr>
          <w:rFonts w:ascii="MinionPro" w:hAnsi="MinionPro"/>
          <w:sz w:val="12"/>
          <w:szCs w:val="20"/>
        </w:rPr>
        <w:t xml:space="preserve">, even the involuntary kind, </w:t>
      </w:r>
      <w:r w:rsidRPr="0099418C">
        <w:rPr>
          <w:rFonts w:ascii="MinionPro" w:hAnsi="MinionPro"/>
          <w:b/>
          <w:bCs/>
          <w:sz w:val="20"/>
          <w:szCs w:val="20"/>
          <w:highlight w:val="yellow"/>
          <w:u w:val="single"/>
        </w:rPr>
        <w:t>is a valid critique</w:t>
      </w:r>
      <w:r w:rsidRPr="004D1348">
        <w:rPr>
          <w:rFonts w:ascii="MinionPro" w:hAnsi="MinionPro"/>
          <w:sz w:val="12"/>
          <w:szCs w:val="20"/>
        </w:rPr>
        <w:t xml:space="preserve">, and intention does not necessarily undermine the impact of situated cultural forms. In fact, it is this irreverence, and seemingly deliberate </w:t>
      </w:r>
      <w:proofErr w:type="spellStart"/>
      <w:r w:rsidRPr="004D1348">
        <w:rPr>
          <w:rFonts w:ascii="MinionPro" w:hAnsi="MinionPro"/>
          <w:sz w:val="12"/>
          <w:szCs w:val="20"/>
        </w:rPr>
        <w:t>postmod</w:t>
      </w:r>
      <w:proofErr w:type="spellEnd"/>
      <w:r w:rsidRPr="004D1348">
        <w:rPr>
          <w:rFonts w:ascii="MinionPro" w:hAnsi="MinionPro"/>
          <w:sz w:val="12"/>
          <w:szCs w:val="20"/>
        </w:rPr>
        <w:t xml:space="preserve">- </w:t>
      </w:r>
      <w:proofErr w:type="spellStart"/>
      <w:r w:rsidRPr="004D1348">
        <w:rPr>
          <w:rFonts w:ascii="MinionPro" w:hAnsi="MinionPro"/>
          <w:sz w:val="12"/>
          <w:szCs w:val="20"/>
        </w:rPr>
        <w:t>ernism</w:t>
      </w:r>
      <w:proofErr w:type="spellEnd"/>
      <w:r w:rsidRPr="004D1348">
        <w:rPr>
          <w:rFonts w:ascii="MinionPro" w:hAnsi="MinionPro"/>
          <w:sz w:val="12"/>
          <w:szCs w:val="20"/>
        </w:rPr>
        <w:t xml:space="preserve">, which is itself an intrinsic part of meme culture; it is persistently and (often unconsciously) anarchic in its lack of reverence for any traditions whilst at the same time </w:t>
      </w:r>
      <w:r w:rsidRPr="0099418C">
        <w:rPr>
          <w:rFonts w:ascii="MinionPro" w:hAnsi="MinionPro"/>
          <w:b/>
          <w:bCs/>
          <w:sz w:val="20"/>
          <w:szCs w:val="20"/>
          <w:highlight w:val="yellow"/>
          <w:u w:val="single"/>
        </w:rPr>
        <w:t>borrowing heavily from revolutionary</w:t>
      </w:r>
      <w:r w:rsidRPr="004D1348">
        <w:rPr>
          <w:rFonts w:ascii="MinionPro" w:hAnsi="MinionPro"/>
          <w:sz w:val="12"/>
          <w:szCs w:val="20"/>
        </w:rPr>
        <w:t xml:space="preserve">, particularly soviet/communist, </w:t>
      </w:r>
      <w:r w:rsidRPr="0099418C">
        <w:rPr>
          <w:rFonts w:ascii="MinionPro" w:hAnsi="MinionPro"/>
          <w:b/>
          <w:bCs/>
          <w:sz w:val="20"/>
          <w:szCs w:val="20"/>
          <w:highlight w:val="yellow"/>
          <w:u w:val="single"/>
        </w:rPr>
        <w:t>ide- as</w:t>
      </w:r>
      <w:r w:rsidRPr="004D1348">
        <w:rPr>
          <w:rFonts w:ascii="MinionPro" w:hAnsi="MinionPro"/>
          <w:sz w:val="12"/>
          <w:szCs w:val="20"/>
          <w:highlight w:val="yellow"/>
        </w:rPr>
        <w:t xml:space="preserve"> </w:t>
      </w:r>
      <w:r w:rsidRPr="004D1348">
        <w:rPr>
          <w:rFonts w:ascii="MinionPro" w:hAnsi="MinionPro"/>
          <w:sz w:val="12"/>
          <w:szCs w:val="20"/>
        </w:rPr>
        <w:t xml:space="preserve">and symbology. It is this dichotomy that </w:t>
      </w:r>
      <w:r w:rsidRPr="0099418C">
        <w:rPr>
          <w:rFonts w:ascii="MinionPro" w:hAnsi="MinionPro"/>
          <w:b/>
          <w:bCs/>
          <w:sz w:val="20"/>
          <w:szCs w:val="20"/>
          <w:u w:val="single"/>
        </w:rPr>
        <w:t>allows it to occupy a space that is at once meaning-making and subversive, and at the same time representative of wider socio-cultural tendencies</w:t>
      </w:r>
      <w:r w:rsidRPr="004D1348">
        <w:rPr>
          <w:rFonts w:ascii="MinionPro" w:hAnsi="MinionPro"/>
          <w:sz w:val="12"/>
          <w:szCs w:val="20"/>
        </w:rPr>
        <w:t xml:space="preserve">. To paraphrase Hall, the </w:t>
      </w:r>
      <w:r w:rsidRPr="0099418C">
        <w:rPr>
          <w:rFonts w:ascii="MinionPro" w:hAnsi="MinionPro"/>
          <w:b/>
          <w:bCs/>
          <w:sz w:val="20"/>
          <w:szCs w:val="20"/>
          <w:highlight w:val="yellow"/>
          <w:u w:val="single"/>
        </w:rPr>
        <w:t xml:space="preserve">individual </w:t>
      </w:r>
      <w:proofErr w:type="spellStart"/>
      <w:r w:rsidRPr="0099418C">
        <w:rPr>
          <w:rFonts w:ascii="MinionPro" w:hAnsi="MinionPro"/>
          <w:b/>
          <w:bCs/>
          <w:sz w:val="20"/>
          <w:szCs w:val="20"/>
          <w:highlight w:val="yellow"/>
          <w:u w:val="single"/>
        </w:rPr>
        <w:t>memer</w:t>
      </w:r>
      <w:proofErr w:type="spellEnd"/>
      <w:r w:rsidRPr="0099418C">
        <w:rPr>
          <w:rFonts w:ascii="MinionPro" w:hAnsi="MinionPro"/>
          <w:b/>
          <w:bCs/>
          <w:sz w:val="20"/>
          <w:szCs w:val="20"/>
          <w:highlight w:val="yellow"/>
          <w:u w:val="single"/>
        </w:rPr>
        <w:t xml:space="preserve"> is always living some larger socio-cultural narrative</w:t>
      </w:r>
      <w:r w:rsidRPr="004D1348">
        <w:rPr>
          <w:rFonts w:ascii="MinionPro" w:hAnsi="MinionPro"/>
          <w:sz w:val="12"/>
          <w:szCs w:val="20"/>
        </w:rPr>
        <w:t xml:space="preserve">, whether they like it or not. </w:t>
      </w:r>
      <w:r w:rsidRPr="004D1348">
        <w:rPr>
          <w:rFonts w:ascii="MinionPro" w:hAnsi="MinionPro"/>
          <w:position w:val="6"/>
          <w:sz w:val="12"/>
          <w:szCs w:val="12"/>
        </w:rPr>
        <w:t xml:space="preserve">18 </w:t>
      </w:r>
      <w:r w:rsidRPr="004D1348">
        <w:rPr>
          <w:rFonts w:ascii="MinionPro" w:hAnsi="MinionPro"/>
          <w:b/>
          <w:bCs/>
          <w:sz w:val="12"/>
          <w:szCs w:val="20"/>
        </w:rPr>
        <w:t xml:space="preserve">Queering the Problem Space </w:t>
      </w:r>
      <w:r w:rsidRPr="004D1348">
        <w:rPr>
          <w:rFonts w:ascii="MinionPro" w:hAnsi="MinionPro"/>
          <w:sz w:val="12"/>
          <w:szCs w:val="20"/>
        </w:rPr>
        <w:t>While an in-depth tracing of the FALC meme and its various offshoots falls outside of the scope of this work, it is here that a reading of one of its more persistent offshoots is particularly illustrative as an example of the manner in which meme-</w:t>
      </w:r>
      <w:proofErr w:type="spellStart"/>
      <w:r w:rsidRPr="004D1348">
        <w:rPr>
          <w:rFonts w:ascii="MinionPro" w:hAnsi="MinionPro"/>
          <w:sz w:val="12"/>
          <w:szCs w:val="20"/>
        </w:rPr>
        <w:t>ing</w:t>
      </w:r>
      <w:proofErr w:type="spellEnd"/>
      <w:r w:rsidRPr="004D1348">
        <w:rPr>
          <w:rFonts w:ascii="MinionPro" w:hAnsi="MinionPro"/>
          <w:sz w:val="12"/>
          <w:szCs w:val="20"/>
        </w:rPr>
        <w:t xml:space="preserve"> can act as a space for intersubjective, dialectical, and discursive future-making among online collectivities. This section examines the Fully Automated Luxury Gay (or Queer) Space Communist (FALGSC) society, reading it as an im- </w:t>
      </w:r>
      <w:proofErr w:type="spellStart"/>
      <w:r w:rsidRPr="004D1348">
        <w:rPr>
          <w:rFonts w:ascii="MinionPro" w:hAnsi="MinionPro"/>
          <w:sz w:val="12"/>
          <w:szCs w:val="20"/>
        </w:rPr>
        <w:t>aginary</w:t>
      </w:r>
      <w:proofErr w:type="spellEnd"/>
      <w:r w:rsidRPr="004D1348">
        <w:rPr>
          <w:rFonts w:ascii="MinionPro" w:hAnsi="MinionPro"/>
          <w:sz w:val="12"/>
          <w:szCs w:val="20"/>
        </w:rPr>
        <w:t xml:space="preserve"> space that acts to queer the classic FALC meme (both literally and figuratively speaking). According to </w:t>
      </w:r>
      <w:r w:rsidRPr="004D1348">
        <w:rPr>
          <w:rFonts w:ascii="MinionPro" w:hAnsi="MinionPro"/>
          <w:i/>
          <w:iCs/>
          <w:sz w:val="12"/>
          <w:szCs w:val="20"/>
        </w:rPr>
        <w:t xml:space="preserve">Know Your Meme, </w:t>
      </w:r>
      <w:r w:rsidRPr="004D1348">
        <w:rPr>
          <w:rFonts w:ascii="MinionPro" w:hAnsi="MinionPro"/>
          <w:sz w:val="12"/>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4D1348">
        <w:rPr>
          <w:rFonts w:ascii="MinionPro" w:hAnsi="MinionPro"/>
          <w:position w:val="6"/>
          <w:sz w:val="12"/>
          <w:szCs w:val="12"/>
        </w:rPr>
        <w:t xml:space="preserve">19 </w:t>
      </w:r>
      <w:r w:rsidRPr="004D1348">
        <w:rPr>
          <w:rFonts w:ascii="MinionPro" w:hAnsi="MinionPro"/>
          <w:sz w:val="12"/>
          <w:szCs w:val="20"/>
        </w:rPr>
        <w:t xml:space="preserve">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w:t>
      </w:r>
      <w:proofErr w:type="spellStart"/>
      <w:r w:rsidRPr="004D1348">
        <w:rPr>
          <w:rFonts w:ascii="MinionPro" w:hAnsi="MinionPro"/>
          <w:sz w:val="12"/>
          <w:szCs w:val="20"/>
        </w:rPr>
        <w:t>ing</w:t>
      </w:r>
      <w:proofErr w:type="spellEnd"/>
      <w:r w:rsidRPr="004D1348">
        <w:rPr>
          <w:rFonts w:ascii="MinionPro" w:hAnsi="MinionPro"/>
          <w:sz w:val="12"/>
          <w:szCs w:val="20"/>
        </w:rPr>
        <w:t xml:space="preserve"> among diverse subjectivities.”</w:t>
      </w:r>
      <w:r w:rsidRPr="004D1348">
        <w:rPr>
          <w:rFonts w:ascii="MinionPro" w:hAnsi="MinionPro"/>
          <w:position w:val="6"/>
          <w:sz w:val="12"/>
          <w:szCs w:val="12"/>
        </w:rPr>
        <w:t xml:space="preserve">20 </w:t>
      </w:r>
      <w:r w:rsidRPr="004D1348">
        <w:rPr>
          <w:rFonts w:ascii="MinionPro" w:hAnsi="MinionPro"/>
          <w:sz w:val="12"/>
          <w:szCs w:val="20"/>
        </w:rPr>
        <w:t xml:space="preserve">Queer Studies is a critical po- </w:t>
      </w:r>
      <w:proofErr w:type="spellStart"/>
      <w:r w:rsidRPr="004D1348">
        <w:rPr>
          <w:rFonts w:ascii="MinionPro" w:hAnsi="MinionPro"/>
          <w:sz w:val="12"/>
          <w:szCs w:val="20"/>
        </w:rPr>
        <w:t>sition</w:t>
      </w:r>
      <w:proofErr w:type="spellEnd"/>
      <w:r w:rsidRPr="004D1348">
        <w:rPr>
          <w:rFonts w:ascii="MinionPro" w:hAnsi="MinionPro"/>
          <w:sz w:val="12"/>
          <w:szCs w:val="20"/>
        </w:rPr>
        <w:t xml:space="preserve"> rather than a sexual one; queer can mean “the open mesh of possibilities, gaps [...] and excesses of meaning.”</w:t>
      </w:r>
      <w:r w:rsidRPr="004D1348">
        <w:rPr>
          <w:rFonts w:ascii="MinionPro" w:hAnsi="MinionPro"/>
          <w:position w:val="6"/>
          <w:sz w:val="12"/>
          <w:szCs w:val="12"/>
        </w:rPr>
        <w:t xml:space="preserve">21 </w:t>
      </w:r>
      <w:r w:rsidRPr="004D1348">
        <w:rPr>
          <w:rFonts w:ascii="MinionPro" w:hAnsi="MinionPro"/>
          <w:sz w:val="12"/>
          <w:szCs w:val="20"/>
        </w:rPr>
        <w:t>“Queer gets a critical edge by defining itself against the normal rather than the heterosexual.”</w:t>
      </w:r>
      <w:r w:rsidRPr="004D1348">
        <w:rPr>
          <w:rFonts w:ascii="MinionPro" w:hAnsi="MinionPro"/>
          <w:position w:val="6"/>
          <w:sz w:val="12"/>
          <w:szCs w:val="12"/>
        </w:rPr>
        <w:t xml:space="preserve">22 </w:t>
      </w:r>
      <w:r w:rsidRPr="004D1348">
        <w:rPr>
          <w:rFonts w:ascii="MinionPro" w:hAnsi="MinionPro"/>
          <w:sz w:val="12"/>
          <w:szCs w:val="20"/>
        </w:rPr>
        <w:t>Queering is an act that can be performed.</w:t>
      </w:r>
      <w:r w:rsidRPr="004D1348">
        <w:rPr>
          <w:rFonts w:ascii="MinionPro" w:hAnsi="MinionPro"/>
          <w:position w:val="6"/>
          <w:sz w:val="12"/>
          <w:szCs w:val="12"/>
        </w:rPr>
        <w:t xml:space="preserve">23 </w:t>
      </w:r>
      <w:r w:rsidRPr="004D1348">
        <w:rPr>
          <w:rFonts w:ascii="MinionPro" w:hAnsi="MinionPro"/>
          <w:sz w:val="12"/>
          <w:szCs w:val="20"/>
        </w:rPr>
        <w:t xml:space="preserve">When read through this paradigm, </w:t>
      </w:r>
      <w:r w:rsidRPr="0099418C">
        <w:rPr>
          <w:rFonts w:ascii="MinionPro" w:hAnsi="MinionPro"/>
          <w:b/>
          <w:bCs/>
          <w:sz w:val="20"/>
          <w:szCs w:val="20"/>
          <w:u w:val="single"/>
        </w:rPr>
        <w:t>FALGSC becomes an in- joke, a meta-reference, a wink and a nod to those of us in the know about FALC</w:t>
      </w:r>
      <w:r w:rsidRPr="004D1348">
        <w:rPr>
          <w:rFonts w:ascii="MinionPro" w:hAnsi="MinionPro"/>
          <w:sz w:val="12"/>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99418C">
        <w:rPr>
          <w:rFonts w:ascii="MinionPro" w:hAnsi="MinionPro"/>
          <w:b/>
          <w:bCs/>
          <w:sz w:val="20"/>
          <w:szCs w:val="20"/>
          <w:u w:val="single"/>
        </w:rPr>
        <w:t>require an envisioning of futures that can encompass difference</w:t>
      </w:r>
      <w:r w:rsidRPr="004D1348">
        <w:rPr>
          <w:rFonts w:ascii="MinionPro" w:hAnsi="MinionPro"/>
          <w:sz w:val="12"/>
          <w:szCs w:val="20"/>
        </w:rPr>
        <w:t xml:space="preserve">. These memes are ridiculous, and they are gay as hell. They incorporate the semiotics of queerness while at the same time, both in its literal and academic definitions, “queering” the </w:t>
      </w:r>
      <w:proofErr w:type="spellStart"/>
      <w:r w:rsidRPr="004D1348">
        <w:rPr>
          <w:rFonts w:ascii="MinionPro" w:hAnsi="MinionPro"/>
          <w:sz w:val="12"/>
          <w:szCs w:val="20"/>
        </w:rPr>
        <w:t>tradi</w:t>
      </w:r>
      <w:proofErr w:type="spellEnd"/>
      <w:r w:rsidRPr="004D1348">
        <w:rPr>
          <w:rFonts w:ascii="MinionPro" w:hAnsi="MinionPro"/>
          <w:sz w:val="12"/>
          <w:szCs w:val="20"/>
        </w:rPr>
        <w:t xml:space="preserve">- </w:t>
      </w:r>
      <w:proofErr w:type="spellStart"/>
      <w:r w:rsidRPr="004D1348">
        <w:rPr>
          <w:rFonts w:ascii="MinionPro" w:hAnsi="MinionPro"/>
          <w:sz w:val="12"/>
          <w:szCs w:val="20"/>
        </w:rPr>
        <w:t>tional</w:t>
      </w:r>
      <w:proofErr w:type="spellEnd"/>
      <w:r w:rsidRPr="004D1348">
        <w:rPr>
          <w:rFonts w:ascii="MinionPro" w:hAnsi="MinionPro"/>
          <w:sz w:val="12"/>
          <w:szCs w:val="20"/>
        </w:rPr>
        <w:t xml:space="preserve"> forms of communist </w:t>
      </w:r>
      <w:proofErr w:type="spellStart"/>
      <w:r w:rsidRPr="004D1348">
        <w:rPr>
          <w:rFonts w:ascii="MinionPro" w:hAnsi="MinionPro"/>
          <w:sz w:val="12"/>
          <w:szCs w:val="20"/>
        </w:rPr>
        <w:t>futuring</w:t>
      </w:r>
      <w:proofErr w:type="spellEnd"/>
      <w:r w:rsidRPr="004D1348">
        <w:rPr>
          <w:rFonts w:ascii="MinionPro" w:hAnsi="MinionPro"/>
          <w:sz w:val="12"/>
          <w:szCs w:val="20"/>
        </w:rPr>
        <w:t xml:space="preserve">. </w:t>
      </w:r>
      <w:r w:rsidRPr="0099418C">
        <w:rPr>
          <w:rFonts w:ascii="MinionPro" w:hAnsi="MinionPro"/>
          <w:b/>
          <w:bCs/>
          <w:sz w:val="20"/>
          <w:szCs w:val="20"/>
          <w:u w:val="single"/>
        </w:rPr>
        <w:t xml:space="preserve">If FALC is the neo-capitalist faux socialist utopianism of </w:t>
      </w:r>
      <w:r w:rsidRPr="0099418C">
        <w:rPr>
          <w:rFonts w:ascii="MinionPro" w:hAnsi="MinionPro"/>
          <w:b/>
          <w:bCs/>
          <w:i/>
          <w:iCs/>
          <w:sz w:val="20"/>
          <w:szCs w:val="20"/>
          <w:u w:val="single"/>
        </w:rPr>
        <w:t xml:space="preserve">Star Trek, </w:t>
      </w:r>
      <w:r w:rsidRPr="0099418C">
        <w:rPr>
          <w:rFonts w:ascii="MinionPro" w:hAnsi="MinionPro"/>
          <w:b/>
          <w:bCs/>
          <w:sz w:val="20"/>
          <w:szCs w:val="20"/>
          <w:u w:val="single"/>
        </w:rPr>
        <w:t>FALGSC is the post-</w:t>
      </w:r>
      <w:proofErr w:type="spellStart"/>
      <w:r w:rsidRPr="0099418C">
        <w:rPr>
          <w:rFonts w:ascii="MinionPro" w:hAnsi="MinionPro"/>
          <w:b/>
          <w:bCs/>
          <w:sz w:val="20"/>
          <w:szCs w:val="20"/>
          <w:u w:val="single"/>
        </w:rPr>
        <w:t>scarci</w:t>
      </w:r>
      <w:proofErr w:type="spellEnd"/>
      <w:r w:rsidRPr="0099418C">
        <w:rPr>
          <w:rFonts w:ascii="MinionPro" w:hAnsi="MinionPro"/>
          <w:b/>
          <w:bCs/>
          <w:sz w:val="20"/>
          <w:szCs w:val="20"/>
          <w:u w:val="single"/>
        </w:rPr>
        <w:t xml:space="preserve">- ty </w:t>
      </w:r>
      <w:proofErr w:type="spellStart"/>
      <w:r w:rsidRPr="0099418C">
        <w:rPr>
          <w:rFonts w:ascii="MinionPro" w:hAnsi="MinionPro"/>
          <w:b/>
          <w:bCs/>
          <w:sz w:val="20"/>
          <w:szCs w:val="20"/>
          <w:u w:val="single"/>
        </w:rPr>
        <w:t>civilisation</w:t>
      </w:r>
      <w:proofErr w:type="spellEnd"/>
      <w:r w:rsidRPr="0099418C">
        <w:rPr>
          <w:rFonts w:ascii="MinionPro" w:hAnsi="MinionPro"/>
          <w:b/>
          <w:bCs/>
          <w:sz w:val="20"/>
          <w:szCs w:val="20"/>
          <w:u w:val="single"/>
        </w:rPr>
        <w:t xml:space="preserve"> of Iain M Banks’s “the Culture,” wherein sentient post-gender pan-humans and artificial intelligences co-exist in an automated interstellar collection of societies that has no dis- </w:t>
      </w:r>
      <w:proofErr w:type="spellStart"/>
      <w:r w:rsidRPr="0099418C">
        <w:rPr>
          <w:rFonts w:ascii="MinionPro" w:hAnsi="MinionPro"/>
          <w:b/>
          <w:bCs/>
          <w:sz w:val="20"/>
          <w:szCs w:val="20"/>
          <w:u w:val="single"/>
        </w:rPr>
        <w:t>cernable</w:t>
      </w:r>
      <w:proofErr w:type="spellEnd"/>
      <w:r w:rsidRPr="0099418C">
        <w:rPr>
          <w:rFonts w:ascii="MinionPro" w:hAnsi="MinionPro"/>
          <w:b/>
          <w:bCs/>
          <w:sz w:val="20"/>
          <w:szCs w:val="20"/>
          <w:u w:val="single"/>
        </w:rPr>
        <w:t xml:space="preserve"> end.</w:t>
      </w:r>
      <w:r>
        <w:rPr>
          <w:rFonts w:ascii="MinionPro" w:hAnsi="MinionPro"/>
          <w:b/>
          <w:bCs/>
          <w:sz w:val="20"/>
          <w:szCs w:val="20"/>
          <w:u w:val="single"/>
        </w:rPr>
        <w:t xml:space="preserve"> </w:t>
      </w:r>
      <w:r w:rsidRPr="004D1348">
        <w:rPr>
          <w:rFonts w:ascii="MinionPro" w:hAnsi="MinionPro"/>
          <w:sz w:val="12"/>
          <w:szCs w:val="20"/>
        </w:rPr>
        <w:t xml:space="preserve">Returning, briefly, to our earlier discussion of memes as </w:t>
      </w:r>
      <w:r w:rsidRPr="004D1348">
        <w:rPr>
          <w:rFonts w:ascii="MinionPro" w:hAnsi="MinionPro"/>
          <w:i/>
          <w:iCs/>
          <w:sz w:val="12"/>
          <w:szCs w:val="20"/>
        </w:rPr>
        <w:t xml:space="preserve">im- </w:t>
      </w:r>
      <w:proofErr w:type="spellStart"/>
      <w:r w:rsidRPr="004D1348">
        <w:rPr>
          <w:rFonts w:ascii="MinionPro" w:hAnsi="MinionPro"/>
          <w:i/>
          <w:iCs/>
          <w:sz w:val="12"/>
          <w:szCs w:val="20"/>
        </w:rPr>
        <w:t>aginaries</w:t>
      </w:r>
      <w:proofErr w:type="spellEnd"/>
      <w:r w:rsidRPr="004D1348">
        <w:rPr>
          <w:rFonts w:ascii="MinionPro" w:hAnsi="MinionPro"/>
          <w:i/>
          <w:iCs/>
          <w:sz w:val="12"/>
          <w:szCs w:val="20"/>
        </w:rPr>
        <w:t xml:space="preserve">, </w:t>
      </w:r>
      <w:r w:rsidRPr="004D1348">
        <w:rPr>
          <w:rFonts w:ascii="MinionPro" w:hAnsi="MinionPro"/>
          <w:sz w:val="12"/>
          <w:szCs w:val="20"/>
        </w:rPr>
        <w:t xml:space="preserve">the divergent futures described above illustrate the constitutive effect of how we understand the present—our ex- </w:t>
      </w:r>
      <w:proofErr w:type="spellStart"/>
      <w:r w:rsidRPr="004D1348">
        <w:rPr>
          <w:rFonts w:ascii="MinionPro" w:hAnsi="MinionPro"/>
          <w:sz w:val="12"/>
          <w:szCs w:val="20"/>
        </w:rPr>
        <w:t>periences</w:t>
      </w:r>
      <w:proofErr w:type="spellEnd"/>
      <w:r w:rsidRPr="004D1348">
        <w:rPr>
          <w:rFonts w:ascii="MinionPro" w:hAnsi="MinionPro"/>
          <w:sz w:val="12"/>
          <w:szCs w:val="20"/>
        </w:rPr>
        <w:t xml:space="preserve">, prejudices, and priorities—on the futures we strive to create. If we don’t understand gender and sexual equality to be issues worth fighting for in the present, are we likely to make room for them in our imaginaries — even utopian ones — of the future? </w:t>
      </w:r>
      <w:r w:rsidRPr="004D1348">
        <w:rPr>
          <w:rFonts w:ascii="MinionPro" w:hAnsi="MinionPro"/>
          <w:b/>
          <w:bCs/>
          <w:sz w:val="12"/>
          <w:szCs w:val="20"/>
        </w:rPr>
        <w:t xml:space="preserve">Memes as Sites of Political Contestation </w:t>
      </w:r>
      <w:r w:rsidRPr="0099418C">
        <w:rPr>
          <w:rFonts w:ascii="MinionPro" w:hAnsi="MinionPro"/>
          <w:b/>
          <w:bCs/>
          <w:sz w:val="20"/>
          <w:szCs w:val="20"/>
          <w:highlight w:val="yellow"/>
          <w:u w:val="single"/>
        </w:rPr>
        <w:t xml:space="preserve">Online fora are </w:t>
      </w:r>
      <w:r w:rsidRPr="0099418C">
        <w:rPr>
          <w:rFonts w:ascii="MinionPro" w:hAnsi="MinionPro"/>
          <w:b/>
          <w:bCs/>
          <w:sz w:val="20"/>
          <w:szCs w:val="20"/>
          <w:u w:val="single"/>
        </w:rPr>
        <w:t xml:space="preserve">increasingly </w:t>
      </w:r>
      <w:r w:rsidRPr="0099418C">
        <w:rPr>
          <w:rFonts w:ascii="MinionPro" w:hAnsi="MinionPro"/>
          <w:b/>
          <w:bCs/>
          <w:sz w:val="20"/>
          <w:szCs w:val="20"/>
          <w:highlight w:val="yellow"/>
          <w:u w:val="single"/>
        </w:rPr>
        <w:t xml:space="preserve">the battlegrounds on which </w:t>
      </w:r>
      <w:proofErr w:type="spellStart"/>
      <w:r w:rsidRPr="0099418C">
        <w:rPr>
          <w:rFonts w:ascii="MinionPro" w:hAnsi="MinionPro"/>
          <w:b/>
          <w:bCs/>
          <w:sz w:val="20"/>
          <w:szCs w:val="20"/>
          <w:highlight w:val="yellow"/>
          <w:u w:val="single"/>
        </w:rPr>
        <w:t>politi</w:t>
      </w:r>
      <w:proofErr w:type="spellEnd"/>
      <w:r w:rsidRPr="0099418C">
        <w:rPr>
          <w:rFonts w:ascii="MinionPro" w:hAnsi="MinionPro"/>
          <w:b/>
          <w:bCs/>
          <w:sz w:val="20"/>
          <w:szCs w:val="20"/>
          <w:highlight w:val="yellow"/>
          <w:u w:val="single"/>
        </w:rPr>
        <w:t xml:space="preserve">- </w:t>
      </w:r>
      <w:proofErr w:type="spellStart"/>
      <w:r w:rsidRPr="0099418C">
        <w:rPr>
          <w:rFonts w:ascii="MinionPro" w:hAnsi="MinionPro"/>
          <w:b/>
          <w:bCs/>
          <w:sz w:val="20"/>
          <w:szCs w:val="20"/>
          <w:highlight w:val="yellow"/>
          <w:u w:val="single"/>
        </w:rPr>
        <w:t>cal</w:t>
      </w:r>
      <w:proofErr w:type="spellEnd"/>
      <w:r w:rsidRPr="0099418C">
        <w:rPr>
          <w:rFonts w:ascii="MinionPro" w:hAnsi="MinionPro"/>
          <w:b/>
          <w:bCs/>
          <w:sz w:val="20"/>
          <w:szCs w:val="20"/>
          <w:highlight w:val="yellow"/>
          <w:u w:val="single"/>
        </w:rPr>
        <w:t xml:space="preserve"> battles are fought</w:t>
      </w:r>
      <w:r w:rsidRPr="0099418C">
        <w:rPr>
          <w:rFonts w:ascii="MinionPro" w:hAnsi="MinionPro"/>
          <w:b/>
          <w:bCs/>
          <w:sz w:val="20"/>
          <w:szCs w:val="20"/>
          <w:u w:val="single"/>
        </w:rPr>
        <w:t xml:space="preserve">, and if not where hearts and minds won exactly, then at least </w:t>
      </w:r>
      <w:r w:rsidRPr="0099418C">
        <w:rPr>
          <w:rFonts w:ascii="MinionPro" w:hAnsi="MinionPro"/>
          <w:b/>
          <w:bCs/>
          <w:sz w:val="20"/>
          <w:szCs w:val="20"/>
          <w:highlight w:val="yellow"/>
          <w:u w:val="single"/>
        </w:rPr>
        <w:t>where they can be exposed to alternative political ideas</w:t>
      </w:r>
      <w:r w:rsidRPr="004D1348">
        <w:rPr>
          <w:rFonts w:ascii="MinionPro" w:hAnsi="MinionPro"/>
          <w:sz w:val="12"/>
          <w:szCs w:val="20"/>
        </w:rPr>
        <w:t xml:space="preserve">, causes, and crusades. They are a </w:t>
      </w:r>
      <w:r w:rsidRPr="0099418C">
        <w:rPr>
          <w:rFonts w:ascii="MinionPro" w:hAnsi="MinionPro"/>
          <w:b/>
          <w:bCs/>
          <w:sz w:val="20"/>
          <w:szCs w:val="20"/>
          <w:highlight w:val="yellow"/>
          <w:u w:val="single"/>
        </w:rPr>
        <w:t>rich recruiting ground for previously antithetical or apolitical young people</w:t>
      </w:r>
      <w:r w:rsidRPr="004D1348">
        <w:rPr>
          <w:rFonts w:ascii="MinionPro" w:hAnsi="MinionPro"/>
          <w:sz w:val="12"/>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99418C">
        <w:rPr>
          <w:rFonts w:ascii="MinionPro" w:hAnsi="MinionPro"/>
          <w:b/>
          <w:bCs/>
          <w:sz w:val="20"/>
          <w:szCs w:val="20"/>
          <w:highlight w:val="yellow"/>
          <w:u w:val="single"/>
        </w:rPr>
        <w:t>the more shareable the better</w:t>
      </w:r>
      <w:r w:rsidRPr="004D1348">
        <w:rPr>
          <w:rFonts w:ascii="MinionPro" w:hAnsi="MinionPro"/>
          <w:sz w:val="12"/>
          <w:szCs w:val="20"/>
        </w:rPr>
        <w:t xml:space="preserve">. From ISIS and </w:t>
      </w:r>
      <w:proofErr w:type="spellStart"/>
      <w:r w:rsidRPr="004D1348">
        <w:rPr>
          <w:rFonts w:ascii="MinionPro" w:hAnsi="MinionPro"/>
          <w:sz w:val="12"/>
          <w:szCs w:val="20"/>
        </w:rPr>
        <w:t>InCel</w:t>
      </w:r>
      <w:proofErr w:type="spellEnd"/>
      <w:r w:rsidRPr="004D1348">
        <w:rPr>
          <w:rFonts w:ascii="MinionPro" w:hAnsi="MinionPro"/>
          <w:sz w:val="12"/>
          <w:szCs w:val="20"/>
        </w:rPr>
        <w:t xml:space="preserve"> to Bernie Bros and </w:t>
      </w:r>
      <w:proofErr w:type="spellStart"/>
      <w:r w:rsidRPr="004D1348">
        <w:rPr>
          <w:rFonts w:ascii="MinionPro" w:hAnsi="MinionPro"/>
          <w:sz w:val="12"/>
          <w:szCs w:val="20"/>
        </w:rPr>
        <w:t>Corbynma</w:t>
      </w:r>
      <w:proofErr w:type="spellEnd"/>
      <w:r w:rsidRPr="004D1348">
        <w:rPr>
          <w:rFonts w:ascii="MinionPro" w:hAnsi="MinionPro"/>
          <w:sz w:val="12"/>
          <w:szCs w:val="20"/>
        </w:rPr>
        <w:t xml:space="preserve">- </w:t>
      </w:r>
      <w:proofErr w:type="spellStart"/>
      <w:r w:rsidRPr="004D1348">
        <w:rPr>
          <w:rFonts w:ascii="MinionPro" w:hAnsi="MinionPro"/>
          <w:sz w:val="12"/>
          <w:szCs w:val="20"/>
        </w:rPr>
        <w:t>nia</w:t>
      </w:r>
      <w:proofErr w:type="spellEnd"/>
      <w:r w:rsidRPr="004D1348">
        <w:rPr>
          <w:rFonts w:ascii="MinionPro" w:hAnsi="MinionPro"/>
          <w:sz w:val="12"/>
          <w:szCs w:val="20"/>
        </w:rPr>
        <w:t xml:space="preserve">, to the rise of Trump and the new British nationalism via the terrifyingly (and apparently insidiously) shareable content of Britain First. Successful memes transcend echo chambers; they overspill. </w:t>
      </w:r>
      <w:r w:rsidRPr="0099418C">
        <w:rPr>
          <w:rFonts w:ascii="MinionPro" w:hAnsi="MinionPro"/>
          <w:b/>
          <w:bCs/>
          <w:sz w:val="20"/>
          <w:szCs w:val="20"/>
          <w:u w:val="single"/>
        </w:rPr>
        <w:t>We’ve all come across memes that expose us to new ideas in a manner that is pithy, funny, or particularly striking, and we are all more likely to share something that makes us pause to think, and/or laugh</w:t>
      </w:r>
      <w:r w:rsidRPr="004D1348">
        <w:rPr>
          <w:rFonts w:ascii="MinionPro" w:hAnsi="MinionPro"/>
          <w:sz w:val="12"/>
          <w:szCs w:val="20"/>
        </w:rPr>
        <w:t xml:space="preserve"> (preferably both). One of the most </w:t>
      </w:r>
      <w:r w:rsidRPr="004D1348">
        <w:rPr>
          <w:rFonts w:ascii="MinionPro" w:hAnsi="MinionPro"/>
          <w:sz w:val="12"/>
          <w:szCs w:val="20"/>
        </w:rPr>
        <w:lastRenderedPageBreak/>
        <w:t xml:space="preserve">notable things about memes, particularly image macros, is that </w:t>
      </w:r>
      <w:r w:rsidRPr="00126DCB">
        <w:rPr>
          <w:rFonts w:ascii="MinionPro" w:hAnsi="MinionPro"/>
          <w:b/>
          <w:bCs/>
          <w:sz w:val="20"/>
          <w:szCs w:val="20"/>
          <w:u w:val="single"/>
        </w:rPr>
        <w:t>they do not display a particularly refined design aesthetic; and that might in fact constitute a large part of their power</w:t>
      </w:r>
      <w:r w:rsidRPr="004D1348">
        <w:rPr>
          <w:rFonts w:ascii="MinionPro" w:hAnsi="MinionPro"/>
          <w:sz w:val="12"/>
          <w:szCs w:val="20"/>
        </w:rPr>
        <w:t xml:space="preserve">. Those of us in the global minority tend to live in highly sophisticated visual </w:t>
      </w:r>
      <w:proofErr w:type="spellStart"/>
      <w:r w:rsidRPr="004D1348">
        <w:rPr>
          <w:rFonts w:ascii="MinionPro" w:hAnsi="MinionPro"/>
          <w:sz w:val="12"/>
          <w:szCs w:val="20"/>
        </w:rPr>
        <w:t>socie</w:t>
      </w:r>
      <w:proofErr w:type="spellEnd"/>
      <w:r w:rsidRPr="004D1348">
        <w:rPr>
          <w:rFonts w:ascii="MinionPro" w:hAnsi="MinionPro"/>
          <w:sz w:val="12"/>
          <w:szCs w:val="20"/>
        </w:rPr>
        <w:t xml:space="preserve">- ties, and to cultures overloaded by slick advertising tropes and hyper-real soft focus filters, an </w:t>
      </w:r>
      <w:r w:rsidRPr="00126DCB">
        <w:rPr>
          <w:rFonts w:ascii="MinionPro" w:hAnsi="MinionPro"/>
          <w:b/>
          <w:bCs/>
          <w:sz w:val="20"/>
          <w:szCs w:val="20"/>
          <w:highlight w:val="yellow"/>
          <w:u w:val="single"/>
        </w:rPr>
        <w:t xml:space="preserve">inexpertly made image </w:t>
      </w:r>
      <w:r w:rsidRPr="00126DCB">
        <w:rPr>
          <w:rFonts w:ascii="MinionPro" w:hAnsi="MinionPro"/>
          <w:b/>
          <w:bCs/>
          <w:sz w:val="20"/>
          <w:szCs w:val="20"/>
          <w:u w:val="single"/>
        </w:rPr>
        <w:t xml:space="preserve">can often seem like </w:t>
      </w:r>
      <w:r w:rsidRPr="00126DCB">
        <w:rPr>
          <w:rFonts w:ascii="MinionPro" w:hAnsi="MinionPro"/>
          <w:b/>
          <w:bCs/>
          <w:sz w:val="20"/>
          <w:szCs w:val="20"/>
          <w:highlight w:val="yellow"/>
          <w:u w:val="single"/>
        </w:rPr>
        <w:t xml:space="preserve">the last authentic voice </w:t>
      </w:r>
      <w:r w:rsidRPr="00126DCB">
        <w:rPr>
          <w:rFonts w:ascii="MinionPro" w:hAnsi="MinionPro"/>
          <w:b/>
          <w:bCs/>
          <w:sz w:val="20"/>
          <w:szCs w:val="20"/>
          <w:u w:val="single"/>
        </w:rPr>
        <w:t>in a sea of artificiality</w:t>
      </w:r>
      <w:r w:rsidRPr="004D1348">
        <w:rPr>
          <w:rFonts w:ascii="MinionPro" w:hAnsi="MinionPro"/>
          <w:sz w:val="12"/>
          <w:szCs w:val="20"/>
        </w:rPr>
        <w:t xml:space="preserve">. The </w:t>
      </w:r>
      <w:r w:rsidRPr="00126DCB">
        <w:rPr>
          <w:rFonts w:ascii="MinionPro" w:hAnsi="MinionPro"/>
          <w:b/>
          <w:bCs/>
          <w:sz w:val="20"/>
          <w:szCs w:val="20"/>
          <w:u w:val="single"/>
        </w:rPr>
        <w:t xml:space="preserve">self-replicating and somewhat simplistic nature of the meme lends itself well to utopianism — and to the production of shared meanings. </w:t>
      </w:r>
      <w:r w:rsidRPr="004D1348">
        <w:rPr>
          <w:rFonts w:ascii="MinionPro" w:hAnsi="MinionPro"/>
          <w:b/>
          <w:bCs/>
          <w:sz w:val="20"/>
          <w:szCs w:val="20"/>
          <w:highlight w:val="yellow"/>
          <w:u w:val="single"/>
        </w:rPr>
        <w:t>They are accessible</w:t>
      </w:r>
      <w:r w:rsidRPr="004D1348">
        <w:rPr>
          <w:rFonts w:ascii="MinionPro" w:hAnsi="MinionPro"/>
          <w:sz w:val="12"/>
          <w:szCs w:val="20"/>
        </w:rPr>
        <w:t xml:space="preserve">, and they are </w:t>
      </w:r>
      <w:r w:rsidRPr="004D1348">
        <w:rPr>
          <w:rFonts w:ascii="MinionPro" w:hAnsi="MinionPro"/>
          <w:b/>
          <w:bCs/>
          <w:sz w:val="20"/>
          <w:szCs w:val="20"/>
          <w:highlight w:val="yellow"/>
          <w:u w:val="single"/>
        </w:rPr>
        <w:t>democratic</w:t>
      </w:r>
      <w:r w:rsidRPr="004D1348">
        <w:rPr>
          <w:rFonts w:ascii="MinionPro" w:hAnsi="MinionPro"/>
          <w:sz w:val="12"/>
          <w:szCs w:val="20"/>
          <w:highlight w:val="yellow"/>
        </w:rPr>
        <w:t xml:space="preserve"> </w:t>
      </w:r>
      <w:r w:rsidRPr="004D1348">
        <w:rPr>
          <w:rFonts w:ascii="MinionPro" w:hAnsi="MinionPro"/>
          <w:sz w:val="12"/>
          <w:szCs w:val="20"/>
        </w:rPr>
        <w:t xml:space="preserve">(in that anyone can make or share them). This is </w:t>
      </w:r>
      <w:r w:rsidRPr="00126DCB">
        <w:rPr>
          <w:rFonts w:ascii="MinionPro" w:hAnsi="MinionPro"/>
          <w:b/>
          <w:bCs/>
          <w:sz w:val="20"/>
          <w:szCs w:val="20"/>
          <w:u w:val="single"/>
        </w:rPr>
        <w:t xml:space="preserve">political </w:t>
      </w:r>
      <w:proofErr w:type="spellStart"/>
      <w:r w:rsidRPr="00126DCB">
        <w:rPr>
          <w:rFonts w:ascii="MinionPro" w:hAnsi="MinionPro"/>
          <w:b/>
          <w:bCs/>
          <w:sz w:val="20"/>
          <w:szCs w:val="20"/>
          <w:u w:val="single"/>
        </w:rPr>
        <w:t>propa</w:t>
      </w:r>
      <w:proofErr w:type="spellEnd"/>
      <w:r w:rsidRPr="00126DCB">
        <w:rPr>
          <w:rFonts w:ascii="MinionPro" w:hAnsi="MinionPro"/>
          <w:b/>
          <w:bCs/>
          <w:sz w:val="20"/>
          <w:szCs w:val="20"/>
          <w:u w:val="single"/>
        </w:rPr>
        <w:t xml:space="preserve">- </w:t>
      </w:r>
      <w:proofErr w:type="spellStart"/>
      <w:r w:rsidRPr="00126DCB">
        <w:rPr>
          <w:rFonts w:ascii="MinionPro" w:hAnsi="MinionPro"/>
          <w:b/>
          <w:bCs/>
          <w:sz w:val="20"/>
          <w:szCs w:val="20"/>
          <w:u w:val="single"/>
        </w:rPr>
        <w:t>ganda</w:t>
      </w:r>
      <w:proofErr w:type="spellEnd"/>
      <w:r w:rsidRPr="00126DCB">
        <w:rPr>
          <w:rFonts w:ascii="MinionPro" w:hAnsi="MinionPro"/>
          <w:b/>
          <w:bCs/>
          <w:sz w:val="20"/>
          <w:szCs w:val="20"/>
          <w:u w:val="single"/>
        </w:rPr>
        <w:t>, for the people, by the people</w:t>
      </w:r>
      <w:r w:rsidRPr="004D1348">
        <w:rPr>
          <w:rFonts w:ascii="MinionPro" w:hAnsi="MinionPro"/>
          <w:sz w:val="12"/>
          <w:szCs w:val="20"/>
        </w:rPr>
        <w:t xml:space="preserve">. It is writ small, but it is </w:t>
      </w:r>
      <w:r w:rsidRPr="004D1348">
        <w:rPr>
          <w:rFonts w:ascii="MinionPro" w:hAnsi="MinionPro"/>
          <w:b/>
          <w:bCs/>
          <w:sz w:val="20"/>
          <w:szCs w:val="20"/>
          <w:highlight w:val="yellow"/>
          <w:u w:val="single"/>
        </w:rPr>
        <w:t xml:space="preserve">infinitely </w:t>
      </w:r>
      <w:r w:rsidRPr="00126DCB">
        <w:rPr>
          <w:rFonts w:ascii="MinionPro" w:hAnsi="MinionPro"/>
          <w:b/>
          <w:bCs/>
          <w:sz w:val="20"/>
          <w:szCs w:val="20"/>
          <w:u w:val="single"/>
        </w:rPr>
        <w:t xml:space="preserve">modular, replicable, scalable, and </w:t>
      </w:r>
      <w:r w:rsidRPr="004D1348">
        <w:rPr>
          <w:rFonts w:ascii="MinionPro" w:hAnsi="MinionPro"/>
          <w:b/>
          <w:bCs/>
          <w:sz w:val="20"/>
          <w:szCs w:val="20"/>
          <w:highlight w:val="yellow"/>
          <w:u w:val="single"/>
        </w:rPr>
        <w:t>modifiable</w:t>
      </w:r>
      <w:r w:rsidRPr="004D1348">
        <w:rPr>
          <w:rFonts w:ascii="MinionPro" w:hAnsi="MinionPro"/>
          <w:sz w:val="12"/>
          <w:szCs w:val="20"/>
        </w:rPr>
        <w:t xml:space="preserve">. One can imagine worlds in these creations, and indeed the </w:t>
      </w:r>
      <w:r w:rsidRPr="00126DCB">
        <w:rPr>
          <w:rFonts w:ascii="MinionPro" w:hAnsi="MinionPro"/>
          <w:b/>
          <w:bCs/>
          <w:sz w:val="20"/>
          <w:szCs w:val="20"/>
          <w:u w:val="single"/>
        </w:rPr>
        <w:t>democratic format of the standard image macro is one of its most compel- ling and, indeed, sustaining features</w:t>
      </w:r>
      <w:r w:rsidRPr="004D1348">
        <w:rPr>
          <w:rFonts w:ascii="MinionPro" w:hAnsi="MinionPro"/>
          <w:sz w:val="12"/>
          <w:szCs w:val="20"/>
        </w:rPr>
        <w:t xml:space="preserve">. If memes are the basic units of cultural (re)production, then </w:t>
      </w:r>
      <w:r w:rsidRPr="00126DCB">
        <w:rPr>
          <w:rFonts w:ascii="MinionPro" w:hAnsi="MinionPro"/>
          <w:b/>
          <w:bCs/>
          <w:sz w:val="20"/>
          <w:szCs w:val="20"/>
          <w:u w:val="single"/>
        </w:rPr>
        <w:t xml:space="preserve">FALC and its offshoots are both an evolving dialectic and a representation of the current state of the (online) left. </w:t>
      </w:r>
    </w:p>
    <w:p w14:paraId="239B9B10" w14:textId="77777777" w:rsidR="00E307EB" w:rsidRDefault="00E307EB" w:rsidP="00E307EB">
      <w:pPr>
        <w:pStyle w:val="Heading2"/>
      </w:pPr>
      <w:r>
        <w:lastRenderedPageBreak/>
        <w:t>Part 3 – Apocalypse Now</w:t>
      </w:r>
    </w:p>
    <w:p w14:paraId="23987FAB" w14:textId="77777777" w:rsidR="00E307EB" w:rsidRPr="003C3DE0" w:rsidRDefault="00E307EB" w:rsidP="00E307EB">
      <w:pPr>
        <w:pStyle w:val="Heading4"/>
      </w:pPr>
      <w:r>
        <w:t>Technology and infinite supply will either save the collective or kill it. Only FALC can solve international crises through utilizing space’s abundant resources to support the Earth, not destroy it, BASTANI 5</w:t>
      </w:r>
    </w:p>
    <w:p w14:paraId="2C668835" w14:textId="77777777" w:rsidR="00E307EB" w:rsidRDefault="00E307EB" w:rsidP="00E307EB">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4841EDC" w14:textId="77777777" w:rsidR="00E307EB" w:rsidRDefault="00E307EB" w:rsidP="00E307EB">
      <w:pPr>
        <w:rPr>
          <w:rStyle w:val="Emphasis"/>
          <w:sz w:val="24"/>
        </w:rPr>
      </w:pPr>
      <w:r w:rsidRPr="000837BA">
        <w:rPr>
          <w:sz w:val="14"/>
        </w:rPr>
        <w:t xml:space="preserve">The relationship between technology and politics is a complicated one. Melvin </w:t>
      </w:r>
      <w:proofErr w:type="spellStart"/>
      <w:r w:rsidRPr="000837BA">
        <w:rPr>
          <w:sz w:val="14"/>
        </w:rPr>
        <w:t>Kranzberg</w:t>
      </w:r>
      <w:proofErr w:type="spellEnd"/>
      <w:r w:rsidRPr="000837BA">
        <w:rPr>
          <w:sz w:val="14"/>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837BA">
        <w:rPr>
          <w:sz w:val="14"/>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w:t>
      </w:r>
      <w:proofErr w:type="spellStart"/>
      <w:r w:rsidRPr="000837BA">
        <w:rPr>
          <w:sz w:val="14"/>
        </w:rPr>
        <w:t>Kranzberg</w:t>
      </w:r>
      <w:proofErr w:type="spellEnd"/>
      <w:r w:rsidRPr="000837BA">
        <w:rPr>
          <w:sz w:val="14"/>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u w:val="single"/>
        </w:rPr>
        <w:t xml:space="preserve">Cities, culture and writing – themselves the basis for ever more complex forms of social </w:t>
      </w:r>
      <w:proofErr w:type="spellStart"/>
      <w:r w:rsidRPr="002F2F6C">
        <w:rPr>
          <w:b/>
          <w:bCs/>
          <w:u w:val="single"/>
        </w:rPr>
        <w:t>organisation</w:t>
      </w:r>
      <w:proofErr w:type="spellEnd"/>
      <w:r w:rsidRPr="002F2F6C">
        <w:rPr>
          <w:b/>
          <w:bCs/>
          <w:u w:val="single"/>
        </w:rPr>
        <w:t xml:space="preserve">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u w:val="single"/>
        </w:rPr>
        <w:t xml:space="preserve">industrial innovation came after </w:t>
      </w:r>
      <w:proofErr w:type="spellStart"/>
      <w:r w:rsidRPr="002F2F6C">
        <w:rPr>
          <w:b/>
          <w:bCs/>
          <w:u w:val="single"/>
        </w:rPr>
        <w:t>centralised</w:t>
      </w:r>
      <w:proofErr w:type="spellEnd"/>
      <w:r w:rsidRPr="002F2F6C">
        <w:rPr>
          <w:b/>
          <w:bCs/>
          <w:u w:val="single"/>
        </w:rPr>
        <w:t xml:space="preserve"> states</w:t>
      </w:r>
      <w:r w:rsidRPr="000837BA">
        <w:rPr>
          <w:sz w:val="14"/>
        </w:rPr>
        <w:t xml:space="preserve">, the emergence of a class of ‘landless </w:t>
      </w:r>
      <w:proofErr w:type="spellStart"/>
      <w:r w:rsidRPr="000837BA">
        <w:rPr>
          <w:sz w:val="14"/>
        </w:rPr>
        <w:t>labourers’</w:t>
      </w:r>
      <w:proofErr w:type="spellEnd"/>
      <w:r w:rsidRPr="000837BA">
        <w:rPr>
          <w:sz w:val="14"/>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u w:val="single"/>
        </w:rPr>
        <w:t>political failure at the international level is undeniable</w:t>
      </w:r>
      <w:r w:rsidRPr="000837BA">
        <w:rPr>
          <w:sz w:val="14"/>
        </w:rPr>
        <w:t xml:space="preserve">, with </w:t>
      </w:r>
      <w:r w:rsidRPr="002F2F6C">
        <w:rPr>
          <w:b/>
          <w:bCs/>
          <w:u w:val="single"/>
        </w:rPr>
        <w:t>nation-states failing to sufficiently reduce CO</w:t>
      </w:r>
      <w:r w:rsidRPr="002F2F6C">
        <w:rPr>
          <w:b/>
          <w:bCs/>
          <w:u w:val="single"/>
          <w:vertAlign w:val="subscript"/>
        </w:rPr>
        <w:t>2</w:t>
      </w:r>
      <w:r w:rsidRPr="002F2F6C">
        <w:rPr>
          <w:b/>
          <w:bCs/>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837BA">
        <w:rPr>
          <w:rStyle w:val="Emphasis"/>
          <w:b w:val="0"/>
          <w:bCs/>
          <w:sz w:val="14"/>
          <w:u w:val="none"/>
        </w:rPr>
        <w:t xml:space="preserve">Fracking bans in a constantly growing number of countries, municipalities and cities, are only the latest testament to </w:t>
      </w:r>
      <w:proofErr w:type="spellStart"/>
      <w:r w:rsidRPr="000837BA">
        <w:rPr>
          <w:rStyle w:val="Emphasis"/>
          <w:b w:val="0"/>
          <w:bCs/>
          <w:sz w:val="14"/>
          <w:u w:val="none"/>
        </w:rPr>
        <w:t>that.</w:t>
      </w:r>
      <w:r w:rsidRPr="000837BA">
        <w:rPr>
          <w:sz w:val="14"/>
        </w:rPr>
        <w:t>hh</w:t>
      </w:r>
      <w:proofErr w:type="spellEnd"/>
      <w:r w:rsidRPr="000837BA">
        <w:rPr>
          <w:sz w:val="14"/>
        </w:rPr>
        <w:t xml:space="preserve"> Elsewhere the impulse to automation and the application of the experience curve are an outgrowth of competition, the prevailing logic of capitalism. This has presaged the incessant replacement of </w:t>
      </w:r>
      <w:proofErr w:type="spellStart"/>
      <w:r w:rsidRPr="000837BA">
        <w:rPr>
          <w:sz w:val="14"/>
        </w:rPr>
        <w:t>labour</w:t>
      </w:r>
      <w:proofErr w:type="spellEnd"/>
      <w:r w:rsidRPr="000837BA">
        <w:rPr>
          <w:sz w:val="14"/>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837BA">
        <w:rPr>
          <w:sz w:val="14"/>
          <w:highlight w:val="yellow"/>
        </w:rPr>
        <w:t>,</w:t>
      </w:r>
      <w:r w:rsidRPr="000837BA">
        <w:rPr>
          <w:sz w:val="14"/>
        </w:rPr>
        <w:t xml:space="preserve"> the context within which waves of automation will unfold in coming decades matters. </w:t>
      </w:r>
      <w:r w:rsidRPr="000837BA">
        <w:rPr>
          <w:b/>
          <w:bCs/>
          <w:u w:val="single"/>
        </w:rPr>
        <w:t>Contradictions internal to capitalism make a crisis of technological unemployment, terminal under-consumption and rising inequality unavoidable.</w:t>
      </w:r>
      <w:r w:rsidRPr="000837BA">
        <w:rPr>
          <w:sz w:val="14"/>
        </w:rPr>
        <w:t xml:space="preserve"> So </w:t>
      </w:r>
      <w:r w:rsidRPr="000837BA">
        <w:rPr>
          <w:rStyle w:val="Emphasis"/>
          <w:sz w:val="24"/>
        </w:rPr>
        <w:t>technology</w:t>
      </w:r>
      <w:r w:rsidRPr="002F2F6C">
        <w:rPr>
          <w:rStyle w:val="Emphasis"/>
          <w:sz w:val="24"/>
        </w:rPr>
        <w:t xml:space="preserve"> is of critical importance, but </w:t>
      </w:r>
      <w:r w:rsidRPr="002F2F6C">
        <w:rPr>
          <w:rStyle w:val="Emphasis"/>
          <w:sz w:val="24"/>
        </w:rPr>
        <w:lastRenderedPageBreak/>
        <w:t>so are the ideas, social relations and politics which accompany it. Thus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u w:val="single"/>
        </w:rPr>
        <w:t xml:space="preserve"> </w:t>
      </w:r>
      <w:r w:rsidRPr="00281CAB">
        <w:rPr>
          <w:rStyle w:val="Emphasis"/>
          <w:sz w:val="24"/>
        </w:rPr>
        <w:t>The reason why is technology.</w:t>
      </w:r>
      <w:r w:rsidRPr="00281CAB">
        <w:rPr>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837BA">
        <w:rPr>
          <w:sz w:val="14"/>
        </w:rPr>
        <w:t>Myconius</w:t>
      </w:r>
      <w:proofErr w:type="spellEnd"/>
      <w:r w:rsidRPr="000837BA">
        <w:rPr>
          <w:sz w:val="14"/>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u w:val="single"/>
        </w:rPr>
        <w:t>centre</w:t>
      </w:r>
      <w:proofErr w:type="spellEnd"/>
      <w:r w:rsidRPr="00281CAB">
        <w:rPr>
          <w:b/>
          <w:bCs/>
          <w:u w:val="single"/>
        </w:rPr>
        <w:t xml:space="preserve"> stage after continuous progress since the 1950s – the decade photovoltaic cells were developed, the first silicon transistor invented and DNA finally modelled.</w:t>
      </w:r>
      <w:r w:rsidRPr="000837BA">
        <w:rPr>
          <w:sz w:val="14"/>
        </w:rPr>
        <w:t xml:space="preserve"> By the early 1960s the first LEDs were being experimented with, and in the 1970s so too were lithium batteries. Only </w:t>
      </w:r>
      <w:r w:rsidRPr="00281CAB">
        <w:rPr>
          <w:b/>
          <w:bCs/>
          <w:u w:val="single"/>
        </w:rPr>
        <w:t>now</w:t>
      </w:r>
      <w:r w:rsidRPr="000837BA">
        <w:rPr>
          <w:sz w:val="14"/>
        </w:rPr>
        <w:t xml:space="preserve"> are these </w:t>
      </w:r>
      <w:r w:rsidRPr="00075885">
        <w:rPr>
          <w:b/>
          <w:bCs/>
          <w:highlight w:val="yellow"/>
          <w:u w:val="single"/>
        </w:rPr>
        <w:t xml:space="preserve">innovations </w:t>
      </w:r>
      <w:r w:rsidRPr="00281CAB">
        <w:rPr>
          <w:b/>
          <w:bCs/>
          <w:u w:val="single"/>
        </w:rPr>
        <w:t xml:space="preserve">bringing extreme </w:t>
      </w:r>
      <w:r w:rsidRPr="00281CAB">
        <w:rPr>
          <w:b/>
          <w:bCs/>
          <w:u w:val="single"/>
        </w:rPr>
        <w:lastRenderedPageBreak/>
        <w:t xml:space="preserve">supply to information, </w:t>
      </w:r>
      <w:proofErr w:type="spellStart"/>
      <w:r w:rsidRPr="00281CAB">
        <w:rPr>
          <w:b/>
          <w:bCs/>
          <w:u w:val="single"/>
        </w:rPr>
        <w:t>labour</w:t>
      </w:r>
      <w:proofErr w:type="spellEnd"/>
      <w:r w:rsidRPr="00281CAB">
        <w:rPr>
          <w:b/>
          <w:bCs/>
          <w:u w:val="single"/>
        </w:rPr>
        <w:t xml:space="preserve"> and resources</w:t>
      </w:r>
      <w:r w:rsidRPr="000837BA">
        <w:rPr>
          <w:sz w:val="14"/>
        </w:rPr>
        <w:t xml:space="preserve">. In so doing, </w:t>
      </w:r>
      <w:r w:rsidRPr="00281CAB">
        <w:rPr>
          <w:b/>
          <w:bCs/>
          <w:u w:val="single"/>
        </w:rPr>
        <w:t xml:space="preserve">they </w:t>
      </w:r>
      <w:r w:rsidRPr="00075885">
        <w:rPr>
          <w:b/>
          <w:bCs/>
          <w:highlight w:val="yellow"/>
          <w:u w:val="single"/>
        </w:rPr>
        <w:t xml:space="preserve">undermine </w:t>
      </w:r>
      <w:r w:rsidRPr="00281CAB">
        <w:rPr>
          <w:b/>
          <w:bCs/>
          <w:u w:val="single"/>
        </w:rPr>
        <w:t xml:space="preserve">two </w:t>
      </w:r>
      <w:r w:rsidRPr="00075885">
        <w:rPr>
          <w:b/>
          <w:bCs/>
          <w:highlight w:val="yellow"/>
          <w:u w:val="single"/>
        </w:rPr>
        <w:t>core presumptions about capitalism</w:t>
      </w:r>
      <w:r w:rsidRPr="00281CAB">
        <w:rPr>
          <w:b/>
          <w:bCs/>
          <w:u w:val="single"/>
        </w:rPr>
        <w:t>: firstly, that scarcity will always exist; and secondly, that goods will not be produced if their marginal cost is zero.</w:t>
      </w:r>
      <w:r w:rsidRPr="000837BA">
        <w:rPr>
          <w:sz w:val="14"/>
        </w:rPr>
        <w:t xml:space="preserve"> They are – and conventional economics can’t explain it. None of the technologies at the heart of the Third Disruption are new. Rather, as with the late fifteenth century, </w:t>
      </w:r>
      <w:r w:rsidRPr="00281CAB">
        <w:rPr>
          <w:b/>
          <w:bCs/>
          <w:u w:val="single"/>
        </w:rPr>
        <w:t xml:space="preserve">they have quietly </w:t>
      </w:r>
      <w:r w:rsidRPr="00075885">
        <w:rPr>
          <w:b/>
          <w:bCs/>
          <w:highlight w:val="yellow"/>
          <w:u w:val="single"/>
        </w:rPr>
        <w:t xml:space="preserve">moved from the fringes of social life to its </w:t>
      </w:r>
      <w:proofErr w:type="spellStart"/>
      <w:r w:rsidRPr="00075885">
        <w:rPr>
          <w:b/>
          <w:bCs/>
          <w:highlight w:val="yellow"/>
          <w:u w:val="single"/>
        </w:rPr>
        <w:t>centre</w:t>
      </w:r>
      <w:proofErr w:type="spellEnd"/>
      <w:r w:rsidRPr="000837BA">
        <w:rPr>
          <w:sz w:val="14"/>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0BA0D450" w14:textId="77777777" w:rsidR="00E307EB" w:rsidRDefault="00E307EB" w:rsidP="00E307EB">
      <w:pPr>
        <w:pStyle w:val="Heading4"/>
        <w:rPr>
          <w:shd w:val="clear" w:color="auto" w:fill="FFFFFF"/>
        </w:rPr>
      </w:pPr>
      <w:r>
        <w:rPr>
          <w:shd w:val="clear" w:color="auto" w:fill="FFFFFF"/>
        </w:rPr>
        <w:t xml:space="preserve">Capitalism is a death cult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33FDB43D" w14:textId="77777777" w:rsidR="00E307EB" w:rsidRPr="00CB4889" w:rsidRDefault="00E307EB" w:rsidP="00E307EB">
      <w:proofErr w:type="spellStart"/>
      <w:r w:rsidRPr="00CB4889">
        <w:rPr>
          <w:rFonts w:ascii="Arial" w:hAnsi="Arial" w:cs="Arial"/>
          <w:color w:val="222222"/>
          <w:sz w:val="20"/>
          <w:szCs w:val="20"/>
          <w:shd w:val="clear" w:color="auto" w:fill="FFFFFF"/>
        </w:rPr>
        <w:t>Allinson</w:t>
      </w:r>
      <w:proofErr w:type="spellEnd"/>
      <w:r w:rsidRPr="00CB4889">
        <w:rPr>
          <w:rFonts w:ascii="Arial" w:hAnsi="Arial" w:cs="Arial"/>
          <w:color w:val="222222"/>
          <w:sz w:val="20"/>
          <w:szCs w:val="20"/>
          <w:shd w:val="clear" w:color="auto" w:fill="FFFFFF"/>
        </w:rPr>
        <w:t>, J. (2021). </w:t>
      </w:r>
      <w:r w:rsidRPr="00CB4889">
        <w:rPr>
          <w:rFonts w:ascii="Arial" w:hAnsi="Arial" w:cs="Arial"/>
          <w:i/>
          <w:iCs/>
          <w:color w:val="222222"/>
          <w:sz w:val="20"/>
          <w:szCs w:val="20"/>
          <w:shd w:val="clear" w:color="auto" w:fill="FFFFFF"/>
        </w:rPr>
        <w:t xml:space="preserve">The tragedy of the worker: towards the </w:t>
      </w:r>
      <w:proofErr w:type="spellStart"/>
      <w:r w:rsidRPr="00CB4889">
        <w:rPr>
          <w:rFonts w:ascii="Arial" w:hAnsi="Arial" w:cs="Arial"/>
          <w:i/>
          <w:iCs/>
          <w:color w:val="222222"/>
          <w:sz w:val="20"/>
          <w:szCs w:val="20"/>
          <w:shd w:val="clear" w:color="auto" w:fill="FFFFFF"/>
        </w:rPr>
        <w:t>proletarocene</w:t>
      </w:r>
      <w:proofErr w:type="spellEnd"/>
      <w:r w:rsidRPr="00CB4889">
        <w:rPr>
          <w:rFonts w:ascii="Arial" w:hAnsi="Arial" w:cs="Arial"/>
          <w:color w:val="222222"/>
          <w:sz w:val="20"/>
          <w:szCs w:val="20"/>
          <w:shd w:val="clear" w:color="auto" w:fill="FFFFFF"/>
        </w:rPr>
        <w:t>. Verso Books.</w:t>
      </w:r>
      <w:r>
        <w:t xml:space="preserve"> </w:t>
      </w:r>
      <w:proofErr w:type="spellStart"/>
      <w:r>
        <w:t>pg</w:t>
      </w:r>
      <w:proofErr w:type="spellEnd"/>
      <w:r>
        <w:t xml:space="preserve"> 8-17</w:t>
      </w:r>
    </w:p>
    <w:p w14:paraId="26F86453" w14:textId="18F7D885" w:rsidR="00E307EB" w:rsidRDefault="00E307EB" w:rsidP="00E307EB">
      <w:pPr>
        <w:shd w:val="clear" w:color="auto" w:fill="FFFFFF"/>
        <w:spacing w:before="100" w:beforeAutospacing="1" w:after="100" w:afterAutospacing="1"/>
        <w:rPr>
          <w:sz w:val="10"/>
          <w:szCs w:val="22"/>
        </w:rPr>
      </w:pPr>
      <w:r w:rsidRPr="00A014C7">
        <w:rPr>
          <w:sz w:val="10"/>
          <w:szCs w:val="22"/>
        </w:rPr>
        <w:t xml:space="preserve">Capitalism, like certain bacteria, like the death-drive, is immortal. It has its limits and crises but, perversely, seems to </w:t>
      </w:r>
      <w:r w:rsidRPr="00A014C7">
        <w:rPr>
          <w:i/>
          <w:iCs/>
          <w:sz w:val="10"/>
          <w:szCs w:val="22"/>
        </w:rPr>
        <w:t xml:space="preserve">thrive </w:t>
      </w:r>
      <w:r w:rsidRPr="00A014C7">
        <w:rPr>
          <w:sz w:val="10"/>
          <w:szCs w:val="22"/>
        </w:rPr>
        <w:t xml:space="preserve">on these. Unlike the multi- species life-systems powering it, </w:t>
      </w:r>
      <w:r w:rsidRPr="00A014C7">
        <w:rPr>
          <w:b/>
          <w:bCs/>
          <w:szCs w:val="22"/>
          <w:highlight w:val="yellow"/>
          <w:u w:val="single"/>
        </w:rPr>
        <w:t xml:space="preserve">the only </w:t>
      </w:r>
      <w:r w:rsidRPr="00A014C7">
        <w:rPr>
          <w:b/>
          <w:bCs/>
          <w:i/>
          <w:iCs/>
          <w:szCs w:val="22"/>
          <w:u w:val="single"/>
        </w:rPr>
        <w:t xml:space="preserve">terminal </w:t>
      </w:r>
      <w:r w:rsidRPr="00A014C7">
        <w:rPr>
          <w:b/>
          <w:bCs/>
          <w:szCs w:val="22"/>
          <w:highlight w:val="yellow"/>
          <w:u w:val="single"/>
        </w:rPr>
        <w:t xml:space="preserve">limit to capital’s </w:t>
      </w:r>
      <w:r w:rsidRPr="00A014C7">
        <w:rPr>
          <w:b/>
          <w:bCs/>
          <w:szCs w:val="22"/>
          <w:u w:val="single"/>
        </w:rPr>
        <w:t xml:space="preserve">perpetual augmentation </w:t>
      </w:r>
      <w:r w:rsidRPr="00A014C7">
        <w:rPr>
          <w:b/>
          <w:bCs/>
          <w:szCs w:val="22"/>
          <w:highlight w:val="yellow"/>
          <w:u w:val="single"/>
        </w:rPr>
        <w:t>is</w:t>
      </w:r>
      <w:r w:rsidRPr="00A014C7">
        <w:rPr>
          <w:sz w:val="10"/>
          <w:szCs w:val="22"/>
        </w:rPr>
        <w:t xml:space="preserve">, if driven towards from within, external: </w:t>
      </w:r>
      <w:r w:rsidRPr="00A014C7">
        <w:rPr>
          <w:b/>
          <w:bCs/>
          <w:szCs w:val="22"/>
          <w:highlight w:val="yellow"/>
          <w:u w:val="single"/>
        </w:rPr>
        <w:t>either revolution or human extinction</w:t>
      </w:r>
      <w:r w:rsidRPr="00A014C7">
        <w:rPr>
          <w:sz w:val="10"/>
          <w:szCs w:val="22"/>
        </w:rPr>
        <w:t xml:space="preserve">; communism, or the common ruin of the contending classes.  Long ago, both Max Weber and Walter Benjamin saw an occulted religious foundation in capitalist </w:t>
      </w:r>
      <w:proofErr w:type="spellStart"/>
      <w:r w:rsidRPr="00A014C7">
        <w:rPr>
          <w:sz w:val="10"/>
          <w:szCs w:val="22"/>
        </w:rPr>
        <w:t>civilisation</w:t>
      </w:r>
      <w:proofErr w:type="spellEnd"/>
      <w:r w:rsidRPr="00A014C7">
        <w:rPr>
          <w:sz w:val="10"/>
          <w:szCs w:val="22"/>
        </w:rPr>
        <w:t xml:space="preserve">. As Michael </w:t>
      </w:r>
      <w:proofErr w:type="spellStart"/>
      <w:r w:rsidRPr="00A014C7">
        <w:rPr>
          <w:sz w:val="10"/>
          <w:szCs w:val="22"/>
        </w:rPr>
        <w:t>Löwy</w:t>
      </w:r>
      <w:proofErr w:type="spellEnd"/>
      <w:r w:rsidRPr="00A014C7">
        <w:rPr>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sz w:val="10"/>
          <w:szCs w:val="22"/>
        </w:rPr>
        <w:t>Rethel</w:t>
      </w:r>
      <w:proofErr w:type="spellEnd"/>
      <w:r w:rsidRPr="00A014C7">
        <w:rPr>
          <w:sz w:val="10"/>
          <w:szCs w:val="22"/>
        </w:rPr>
        <w:t xml:space="preserve"> put it, entailed by its rituals. In Sohn-</w:t>
      </w:r>
      <w:proofErr w:type="spellStart"/>
      <w:r w:rsidRPr="00A014C7">
        <w:rPr>
          <w:sz w:val="10"/>
          <w:szCs w:val="22"/>
        </w:rPr>
        <w:t>Rethel’s</w:t>
      </w:r>
      <w:proofErr w:type="spellEnd"/>
      <w:r w:rsidRPr="00A014C7">
        <w:rPr>
          <w:sz w:val="10"/>
          <w:szCs w:val="22"/>
        </w:rPr>
        <w:t xml:space="preserve"> words, the act of </w:t>
      </w:r>
      <w:proofErr w:type="spellStart"/>
      <w:r w:rsidRPr="00A014C7">
        <w:rPr>
          <w:sz w:val="10"/>
          <w:szCs w:val="22"/>
        </w:rPr>
        <w:t>commodityexchange</w:t>
      </w:r>
      <w:proofErr w:type="spellEnd"/>
      <w:r w:rsidRPr="00A014C7">
        <w:rPr>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i/>
          <w:iCs/>
          <w:sz w:val="10"/>
          <w:szCs w:val="22"/>
        </w:rPr>
        <w:t xml:space="preserve">Capital. </w:t>
      </w:r>
      <w:r w:rsidRPr="00A014C7">
        <w:rPr>
          <w:b/>
          <w:bCs/>
          <w:szCs w:val="22"/>
          <w:u w:val="single"/>
        </w:rPr>
        <w:t>Accumulation is, for capital, an imperative, not an option</w:t>
      </w:r>
      <w:r w:rsidRPr="00A014C7">
        <w:rPr>
          <w:sz w:val="10"/>
          <w:szCs w:val="22"/>
        </w:rPr>
        <w:t xml:space="preserve">. To exist as a unit of capital in conditions of universal competition is to accumulate or die. As long, therefore, as there is </w:t>
      </w:r>
      <w:proofErr w:type="spellStart"/>
      <w:r w:rsidRPr="00A014C7">
        <w:rPr>
          <w:sz w:val="10"/>
          <w:szCs w:val="22"/>
        </w:rPr>
        <w:t>labour</w:t>
      </w:r>
      <w:proofErr w:type="spellEnd"/>
      <w:r w:rsidRPr="00A014C7">
        <w:rPr>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sz w:val="10"/>
          <w:szCs w:val="22"/>
        </w:rPr>
        <w:t>programme</w:t>
      </w:r>
      <w:proofErr w:type="spellEnd"/>
      <w:r w:rsidRPr="00A014C7">
        <w:rPr>
          <w:sz w:val="10"/>
          <w:szCs w:val="22"/>
        </w:rPr>
        <w:t xml:space="preserve">. It is related to a distinctive move of capitalist theology, currently given right- Evangelical sanction by Calvin </w:t>
      </w:r>
      <w:proofErr w:type="spellStart"/>
      <w:r w:rsidRPr="00A014C7">
        <w:rPr>
          <w:sz w:val="10"/>
          <w:szCs w:val="22"/>
        </w:rPr>
        <w:t>Beisner</w:t>
      </w:r>
      <w:proofErr w:type="spellEnd"/>
      <w:r w:rsidRPr="00A014C7">
        <w:rPr>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i/>
          <w:iCs/>
          <w:sz w:val="10"/>
          <w:szCs w:val="22"/>
        </w:rPr>
        <w:t xml:space="preserve">implicatory denial: </w:t>
      </w:r>
      <w:r w:rsidRPr="00A014C7">
        <w:rPr>
          <w:sz w:val="10"/>
          <w:szCs w:val="22"/>
        </w:rPr>
        <w:t xml:space="preserve">the seemingly evidence-proof conviction of capitalist states that </w:t>
      </w:r>
      <w:proofErr w:type="spellStart"/>
      <w:r w:rsidRPr="00A014C7">
        <w:rPr>
          <w:sz w:val="10"/>
          <w:szCs w:val="22"/>
        </w:rPr>
        <w:t>capitalogenic</w:t>
      </w:r>
      <w:proofErr w:type="spellEnd"/>
      <w:r w:rsidRPr="00A014C7">
        <w:rPr>
          <w:sz w:val="10"/>
          <w:szCs w:val="22"/>
        </w:rPr>
        <w:t xml:space="preserve"> climate change can be remedied by means, and according to systems, that guarantee its perpetuation. The </w:t>
      </w:r>
      <w:proofErr w:type="spellStart"/>
      <w:r w:rsidRPr="00A014C7">
        <w:rPr>
          <w:sz w:val="10"/>
          <w:szCs w:val="22"/>
        </w:rPr>
        <w:t>capitalocentric</w:t>
      </w:r>
      <w:proofErr w:type="spellEnd"/>
      <w:r w:rsidRPr="00A014C7">
        <w:rPr>
          <w:sz w:val="10"/>
          <w:szCs w:val="22"/>
        </w:rPr>
        <w:t xml:space="preserve"> purview is commonly, but mistakenly, identified with the anthropocentrism of ancient and medieval monotheisms. Here, however, it is clearly </w:t>
      </w:r>
      <w:r w:rsidRPr="00A014C7">
        <w:rPr>
          <w:i/>
          <w:iCs/>
          <w:sz w:val="10"/>
          <w:szCs w:val="22"/>
        </w:rPr>
        <w:t xml:space="preserve">not </w:t>
      </w:r>
      <w:r w:rsidRPr="00A014C7">
        <w:rPr>
          <w:sz w:val="10"/>
          <w:szCs w:val="22"/>
        </w:rPr>
        <w:t xml:space="preserve">the Anthropos that stands at the </w:t>
      </w:r>
      <w:proofErr w:type="spellStart"/>
      <w:r w:rsidRPr="00A014C7">
        <w:rPr>
          <w:sz w:val="10"/>
          <w:szCs w:val="22"/>
        </w:rPr>
        <w:t>centre</w:t>
      </w:r>
      <w:proofErr w:type="spellEnd"/>
      <w:r w:rsidRPr="00A014C7">
        <w:rPr>
          <w:sz w:val="10"/>
          <w:szCs w:val="22"/>
        </w:rPr>
        <w:t xml:space="preserve">, as though appointed by God to steward the garden of earth. At the </w:t>
      </w:r>
      <w:proofErr w:type="spellStart"/>
      <w:r w:rsidRPr="00A014C7">
        <w:rPr>
          <w:sz w:val="10"/>
          <w:szCs w:val="22"/>
        </w:rPr>
        <w:t>centre</w:t>
      </w:r>
      <w:proofErr w:type="spellEnd"/>
      <w:r w:rsidRPr="00A014C7">
        <w:rPr>
          <w:sz w:val="10"/>
          <w:szCs w:val="22"/>
        </w:rPr>
        <w:t xml:space="preserve"> is the ritual: that unconditional imperative to accumulate. And insofar as this imperative drives ‘adorers’, as Benjamin put it, to the horizon of human extinction, </w:t>
      </w:r>
      <w:r w:rsidRPr="00E57529">
        <w:rPr>
          <w:b/>
          <w:bCs/>
          <w:szCs w:val="22"/>
          <w:u w:val="single"/>
        </w:rPr>
        <w:t>capitalism</w:t>
      </w:r>
      <w:r w:rsidRPr="00E57529">
        <w:rPr>
          <w:sz w:val="10"/>
          <w:szCs w:val="22"/>
        </w:rPr>
        <w:t xml:space="preserve"> can – </w:t>
      </w:r>
      <w:r w:rsidRPr="00E57529">
        <w:rPr>
          <w:b/>
          <w:bCs/>
          <w:szCs w:val="22"/>
          <w:u w:val="single"/>
        </w:rPr>
        <w:t>must</w:t>
      </w:r>
      <w:r w:rsidRPr="00E57529">
        <w:rPr>
          <w:sz w:val="10"/>
          <w:szCs w:val="22"/>
        </w:rPr>
        <w:t xml:space="preserve"> – </w:t>
      </w:r>
      <w:r w:rsidRPr="00E57529">
        <w:rPr>
          <w:b/>
          <w:bCs/>
          <w:szCs w:val="22"/>
          <w:u w:val="single"/>
        </w:rPr>
        <w:t>be described as a death</w:t>
      </w:r>
      <w:r w:rsidRPr="00E57529">
        <w:rPr>
          <w:sz w:val="10"/>
          <w:szCs w:val="22"/>
        </w:rPr>
        <w:t xml:space="preserve"> </w:t>
      </w:r>
      <w:r w:rsidRPr="00E57529">
        <w:rPr>
          <w:b/>
          <w:bCs/>
          <w:szCs w:val="22"/>
          <w:u w:val="single"/>
        </w:rPr>
        <w:t>cult</w:t>
      </w:r>
      <w:r w:rsidRPr="00E57529">
        <w:rPr>
          <w:sz w:val="10"/>
          <w:szCs w:val="22"/>
        </w:rPr>
        <w:t xml:space="preserve">.  </w:t>
      </w:r>
      <w:r w:rsidRPr="00E57529">
        <w:rPr>
          <w:b/>
          <w:bCs/>
          <w:szCs w:val="22"/>
          <w:u w:val="single"/>
        </w:rPr>
        <w:t>Fossil capital</w:t>
      </w:r>
      <w:r w:rsidRPr="00E57529">
        <w:rPr>
          <w:sz w:val="10"/>
          <w:szCs w:val="22"/>
        </w:rPr>
        <w:t xml:space="preserve"> </w:t>
      </w:r>
      <w:r w:rsidRPr="00E57529">
        <w:rPr>
          <w:b/>
          <w:bCs/>
          <w:szCs w:val="22"/>
          <w:u w:val="single"/>
        </w:rPr>
        <w:t>is</w:t>
      </w:r>
      <w:r w:rsidRPr="00E57529">
        <w:rPr>
          <w:sz w:val="10"/>
          <w:szCs w:val="22"/>
        </w:rPr>
        <w:t xml:space="preserve"> but </w:t>
      </w:r>
      <w:r w:rsidRPr="00E57529">
        <w:rPr>
          <w:b/>
          <w:bCs/>
          <w:szCs w:val="22"/>
          <w:u w:val="single"/>
        </w:rPr>
        <w:t>one modality of</w:t>
      </w:r>
      <w:r w:rsidRPr="00E57529">
        <w:rPr>
          <w:sz w:val="10"/>
          <w:szCs w:val="22"/>
        </w:rPr>
        <w:t xml:space="preserve"> </w:t>
      </w:r>
      <w:r w:rsidRPr="00E57529">
        <w:rPr>
          <w:b/>
          <w:bCs/>
          <w:szCs w:val="22"/>
          <w:u w:val="single"/>
        </w:rPr>
        <w:t>the death cult</w:t>
      </w:r>
      <w:r w:rsidRPr="00E57529">
        <w:rPr>
          <w:sz w:val="10"/>
          <w:szCs w:val="22"/>
        </w:rPr>
        <w:t>, albeit a paragon</w:t>
      </w:r>
      <w:r w:rsidRPr="00A014C7">
        <w:rPr>
          <w:sz w:val="10"/>
          <w:szCs w:val="22"/>
        </w:rPr>
        <w:t xml:space="preserve">. </w:t>
      </w:r>
      <w:r w:rsidRPr="00A014C7">
        <w:rPr>
          <w:b/>
          <w:bCs/>
          <w:szCs w:val="22"/>
          <w:highlight w:val="yellow"/>
          <w:u w:val="single"/>
        </w:rPr>
        <w:t xml:space="preserve">The ‘externalities’ of capital – climate </w:t>
      </w:r>
      <w:r w:rsidRPr="00C70B5A">
        <w:rPr>
          <w:b/>
          <w:bCs/>
          <w:szCs w:val="22"/>
          <w:highlight w:val="yellow"/>
          <w:u w:val="single"/>
        </w:rPr>
        <w:t xml:space="preserve">chaos, biosphere destruction, resource depletion, topsoil erosion, ocean acidification, mass </w:t>
      </w:r>
      <w:r w:rsidRPr="00A014C7">
        <w:rPr>
          <w:b/>
          <w:bCs/>
          <w:szCs w:val="22"/>
          <w:highlight w:val="yellow"/>
          <w:u w:val="single"/>
        </w:rPr>
        <w:t>extinction</w:t>
      </w:r>
      <w:r w:rsidRPr="00A014C7">
        <w:rPr>
          <w:b/>
          <w:bCs/>
          <w:szCs w:val="22"/>
          <w:u w:val="single"/>
        </w:rPr>
        <w:t xml:space="preserve">, the accumulation of chemical, heavy metal, biological and nuclear </w:t>
      </w:r>
      <w:r w:rsidRPr="00E57529">
        <w:rPr>
          <w:b/>
          <w:bCs/>
          <w:szCs w:val="22"/>
          <w:u w:val="single"/>
        </w:rPr>
        <w:t>wastes</w:t>
      </w:r>
      <w:r w:rsidRPr="00A014C7">
        <w:rPr>
          <w:b/>
          <w:bCs/>
          <w:szCs w:val="22"/>
          <w:u w:val="single"/>
        </w:rPr>
        <w:t xml:space="preserve"> – </w:t>
      </w:r>
      <w:r w:rsidRPr="00A014C7">
        <w:rPr>
          <w:b/>
          <w:bCs/>
          <w:szCs w:val="22"/>
          <w:highlight w:val="yellow"/>
          <w:u w:val="single"/>
        </w:rPr>
        <w:t xml:space="preserve">extend </w:t>
      </w:r>
      <w:r w:rsidRPr="00E57529">
        <w:rPr>
          <w:b/>
          <w:bCs/>
          <w:szCs w:val="22"/>
          <w:u w:val="single"/>
        </w:rPr>
        <w:t xml:space="preserve">far </w:t>
      </w:r>
      <w:r w:rsidRPr="00A014C7">
        <w:rPr>
          <w:b/>
          <w:bCs/>
          <w:szCs w:val="22"/>
          <w:highlight w:val="yellow"/>
          <w:u w:val="single"/>
        </w:rPr>
        <w:t xml:space="preserve">beyond the </w:t>
      </w:r>
      <w:r w:rsidRPr="00E57529">
        <w:rPr>
          <w:b/>
          <w:bCs/>
          <w:szCs w:val="22"/>
          <w:u w:val="single"/>
        </w:rPr>
        <w:t xml:space="preserve">specific </w:t>
      </w:r>
      <w:r w:rsidRPr="00A014C7">
        <w:rPr>
          <w:b/>
          <w:bCs/>
          <w:szCs w:val="22"/>
          <w:highlight w:val="yellow"/>
          <w:u w:val="single"/>
        </w:rPr>
        <w:t xml:space="preserve">catastrophe of a </w:t>
      </w:r>
      <w:proofErr w:type="spellStart"/>
      <w:r w:rsidRPr="00A014C7">
        <w:rPr>
          <w:b/>
          <w:bCs/>
          <w:szCs w:val="22"/>
          <w:highlight w:val="yellow"/>
          <w:u w:val="single"/>
        </w:rPr>
        <w:t>carbonised</w:t>
      </w:r>
      <w:proofErr w:type="spellEnd"/>
      <w:r w:rsidRPr="00A014C7">
        <w:rPr>
          <w:b/>
          <w:bCs/>
          <w:szCs w:val="22"/>
          <w:highlight w:val="yellow"/>
          <w:u w:val="single"/>
        </w:rPr>
        <w:t xml:space="preserve"> atmosphere</w:t>
      </w:r>
      <w:r w:rsidRPr="00A014C7">
        <w:rPr>
          <w:b/>
          <w:bCs/>
          <w:szCs w:val="22"/>
          <w:u w:val="single"/>
        </w:rPr>
        <w:t>.</w:t>
      </w:r>
      <w:r w:rsidRPr="00A014C7">
        <w:rPr>
          <w:sz w:val="10"/>
          <w:szCs w:val="22"/>
        </w:rPr>
        <w:t xml:space="preserve"> Capitalism is a comprehensive system of work-energetics. The food industry, which powers waged </w:t>
      </w:r>
      <w:proofErr w:type="spellStart"/>
      <w:r w:rsidRPr="00A014C7">
        <w:rPr>
          <w:sz w:val="10"/>
          <w:szCs w:val="22"/>
        </w:rPr>
        <w:t>labour</w:t>
      </w:r>
      <w:proofErr w:type="spellEnd"/>
      <w:r w:rsidRPr="00A014C7">
        <w:rPr>
          <w:sz w:val="10"/>
          <w:szCs w:val="22"/>
        </w:rPr>
        <w:t xml:space="preserve">, and is key to the shifting value of </w:t>
      </w:r>
      <w:proofErr w:type="spellStart"/>
      <w:r w:rsidRPr="00A014C7">
        <w:rPr>
          <w:sz w:val="10"/>
          <w:szCs w:val="22"/>
        </w:rPr>
        <w:t>labour</w:t>
      </w:r>
      <w:proofErr w:type="spellEnd"/>
      <w:r w:rsidRPr="00A014C7">
        <w:rPr>
          <w:sz w:val="10"/>
          <w:szCs w:val="22"/>
        </w:rPr>
        <w:t>-power itself, is as central to the deterioration of the biosphere as is fossil-</w:t>
      </w:r>
      <w:proofErr w:type="spellStart"/>
      <w:r w:rsidRPr="00A014C7">
        <w:rPr>
          <w:sz w:val="10"/>
          <w:szCs w:val="22"/>
        </w:rPr>
        <w:t>fuelled</w:t>
      </w:r>
      <w:proofErr w:type="spellEnd"/>
      <w:r w:rsidRPr="00A014C7">
        <w:rPr>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sz w:val="10"/>
          <w:szCs w:val="22"/>
        </w:rPr>
        <w:t>antivulgarian</w:t>
      </w:r>
      <w:proofErr w:type="spellEnd"/>
      <w:r w:rsidRPr="00A014C7">
        <w:rPr>
          <w:sz w:val="10"/>
          <w:szCs w:val="22"/>
        </w:rPr>
        <w:t xml:space="preserve"> ruling class, for all their concerned mouth music, is an exemplary case of the capitalist imperative of competitive accumulation at work.  As Andreas </w:t>
      </w:r>
      <w:proofErr w:type="spellStart"/>
      <w:r w:rsidRPr="00A014C7">
        <w:rPr>
          <w:sz w:val="10"/>
          <w:szCs w:val="22"/>
        </w:rPr>
        <w:t>Malm</w:t>
      </w:r>
      <w:proofErr w:type="spellEnd"/>
      <w:r w:rsidRPr="00A014C7">
        <w:rPr>
          <w:sz w:val="10"/>
          <w:szCs w:val="22"/>
        </w:rPr>
        <w:t xml:space="preserve"> has fiercely and beautifully argued, </w:t>
      </w:r>
      <w:r w:rsidRPr="00A014C7">
        <w:rPr>
          <w:b/>
          <w:bCs/>
          <w:szCs w:val="22"/>
          <w:u w:val="single"/>
        </w:rPr>
        <w:t xml:space="preserve">capitalism did not settle for fossil fuels as a solution to energy scarcity. The common assumption that fossil energy is an </w:t>
      </w:r>
      <w:r w:rsidRPr="00A014C7">
        <w:rPr>
          <w:b/>
          <w:bCs/>
          <w:i/>
          <w:iCs/>
          <w:szCs w:val="22"/>
          <w:u w:val="single"/>
        </w:rPr>
        <w:t xml:space="preserve">intrinsically </w:t>
      </w:r>
      <w:r w:rsidRPr="00A014C7">
        <w:rPr>
          <w:b/>
          <w:bCs/>
          <w:szCs w:val="22"/>
          <w:u w:val="single"/>
        </w:rPr>
        <w:t>valuable energy resource worth competing over</w:t>
      </w:r>
      <w:r w:rsidRPr="00A014C7">
        <w:rPr>
          <w:sz w:val="10"/>
          <w:szCs w:val="22"/>
        </w:rPr>
        <w:t xml:space="preserve">, and fighting wars for </w:t>
      </w:r>
      <w:r w:rsidRPr="00A014C7">
        <w:rPr>
          <w:b/>
          <w:bCs/>
          <w:szCs w:val="22"/>
          <w:u w:val="single"/>
        </w:rPr>
        <w:t>is</w:t>
      </w:r>
      <w:r w:rsidRPr="00A014C7">
        <w:rPr>
          <w:sz w:val="10"/>
          <w:szCs w:val="22"/>
        </w:rPr>
        <w:t xml:space="preserve">, as geographer Matthew Huber argues, </w:t>
      </w:r>
      <w:r w:rsidRPr="00A014C7">
        <w:rPr>
          <w:b/>
          <w:bCs/>
          <w:szCs w:val="22"/>
          <w:u w:val="single"/>
        </w:rPr>
        <w:t>an example of fetishism. At the onset of steam power, water was abundant, and, even with its fixed costs, cheaper to use than coal.</w:t>
      </w:r>
      <w:r w:rsidRPr="00A014C7">
        <w:rPr>
          <w:sz w:val="10"/>
          <w:szCs w:val="22"/>
        </w:rPr>
        <w:t xml:space="preserve"> The hydraulic mammoths powered by water wheels required far less human </w:t>
      </w:r>
      <w:proofErr w:type="spellStart"/>
      <w:r w:rsidRPr="00A014C7">
        <w:rPr>
          <w:sz w:val="10"/>
          <w:szCs w:val="22"/>
        </w:rPr>
        <w:t>labour</w:t>
      </w:r>
      <w:proofErr w:type="spellEnd"/>
      <w:r w:rsidRPr="00A014C7">
        <w:rPr>
          <w:sz w:val="10"/>
          <w:szCs w:val="22"/>
        </w:rPr>
        <w:t xml:space="preserve"> to convert to energy, and were more energy-efficient. </w:t>
      </w:r>
      <w:r w:rsidRPr="00A014C7">
        <w:rPr>
          <w:b/>
          <w:bCs/>
          <w:szCs w:val="22"/>
          <w:u w:val="single"/>
        </w:rPr>
        <w:t xml:space="preserve">Even today, </w:t>
      </w:r>
      <w:r w:rsidRPr="00A014C7">
        <w:rPr>
          <w:b/>
          <w:bCs/>
          <w:szCs w:val="22"/>
          <w:highlight w:val="yellow"/>
          <w:u w:val="single"/>
        </w:rPr>
        <w:t xml:space="preserve">only a third of the energy in coal is </w:t>
      </w:r>
      <w:r w:rsidRPr="00E57529">
        <w:rPr>
          <w:b/>
          <w:bCs/>
          <w:szCs w:val="22"/>
          <w:u w:val="single"/>
        </w:rPr>
        <w:t xml:space="preserve">actually </w:t>
      </w:r>
      <w:r w:rsidRPr="00A014C7">
        <w:rPr>
          <w:b/>
          <w:bCs/>
          <w:szCs w:val="22"/>
          <w:highlight w:val="yellow"/>
          <w:u w:val="single"/>
        </w:rPr>
        <w:t xml:space="preserve">converted in the industrial processes </w:t>
      </w:r>
      <w:r w:rsidRPr="00E57529">
        <w:rPr>
          <w:b/>
          <w:bCs/>
          <w:szCs w:val="22"/>
          <w:u w:val="single"/>
        </w:rPr>
        <w:t>dedicated thereto</w:t>
      </w:r>
      <w:r w:rsidRPr="00A014C7">
        <w:rPr>
          <w:b/>
          <w:bCs/>
          <w:szCs w:val="22"/>
          <w:u w:val="single"/>
        </w:rPr>
        <w:t xml:space="preserve">: </w:t>
      </w:r>
      <w:r w:rsidRPr="00A014C7">
        <w:rPr>
          <w:b/>
          <w:bCs/>
          <w:szCs w:val="22"/>
          <w:highlight w:val="yellow"/>
          <w:u w:val="single"/>
        </w:rPr>
        <w:t>the only thing that is efficiently produced is carbon dioxide</w:t>
      </w:r>
      <w:r w:rsidRPr="00A014C7">
        <w:rPr>
          <w:b/>
          <w:bCs/>
          <w:szCs w:val="22"/>
          <w:u w:val="single"/>
        </w:rPr>
        <w:t xml:space="preserve">. On such basis, the striving for competitive advantage by  capitalists seeking maximum market control ‘should’ have </w:t>
      </w:r>
      <w:proofErr w:type="spellStart"/>
      <w:r w:rsidRPr="00A014C7">
        <w:rPr>
          <w:b/>
          <w:bCs/>
          <w:szCs w:val="22"/>
          <w:u w:val="single"/>
        </w:rPr>
        <w:t>favoured</w:t>
      </w:r>
      <w:proofErr w:type="spellEnd"/>
      <w:r w:rsidRPr="00A014C7">
        <w:rPr>
          <w:b/>
          <w:bCs/>
          <w:szCs w:val="22"/>
          <w:u w:val="single"/>
        </w:rPr>
        <w:t xml:space="preserve"> renewable energy.  </w:t>
      </w:r>
      <w:r w:rsidRPr="00A014C7">
        <w:rPr>
          <w:sz w:val="10"/>
          <w:szCs w:val="22"/>
        </w:rPr>
        <w:t xml:space="preserve">Capital, however, preferred the </w:t>
      </w:r>
      <w:proofErr w:type="spellStart"/>
      <w:r w:rsidRPr="00A014C7">
        <w:rPr>
          <w:sz w:val="10"/>
          <w:szCs w:val="22"/>
        </w:rPr>
        <w:t>spatio</w:t>
      </w:r>
      <w:proofErr w:type="spellEnd"/>
      <w:r w:rsidRPr="00A014C7">
        <w:rPr>
          <w:sz w:val="10"/>
          <w:szCs w:val="22"/>
        </w:rPr>
        <w:t xml:space="preserve">-temporal profile of stocks due to the internal politics of competitive accumulation. </w:t>
      </w:r>
      <w:r w:rsidRPr="00A014C7">
        <w:rPr>
          <w:b/>
          <w:bCs/>
          <w:szCs w:val="22"/>
          <w:u w:val="single"/>
        </w:rPr>
        <w:t>Water use necessitated communal administration, with its perilously collectivist implications</w:t>
      </w:r>
      <w:r w:rsidRPr="00A014C7">
        <w:rPr>
          <w:sz w:val="10"/>
          <w:szCs w:val="22"/>
        </w:rPr>
        <w:t xml:space="preserve">. Coal, and later oil, could be transported to urban </w:t>
      </w:r>
      <w:proofErr w:type="spellStart"/>
      <w:r w:rsidRPr="00A014C7">
        <w:rPr>
          <w:sz w:val="10"/>
          <w:szCs w:val="22"/>
        </w:rPr>
        <w:t>centres</w:t>
      </w:r>
      <w:proofErr w:type="spellEnd"/>
      <w:r w:rsidRPr="00A014C7">
        <w:rPr>
          <w:sz w:val="10"/>
          <w:szCs w:val="22"/>
        </w:rPr>
        <w:t xml:space="preserve">, where workers were acculturated to the work-time of capitalist industry, and hoarded by individual enterprises. This allowed individual units of capital to compete more effectively with one another, secured the political authority of </w:t>
      </w:r>
      <w:r w:rsidRPr="00A014C7">
        <w:rPr>
          <w:sz w:val="10"/>
          <w:szCs w:val="22"/>
        </w:rPr>
        <w:lastRenderedPageBreak/>
        <w:t xml:space="preserve">capital and incorporated workers into </w:t>
      </w:r>
      <w:proofErr w:type="spellStart"/>
      <w:r w:rsidRPr="00A014C7">
        <w:rPr>
          <w:sz w:val="10"/>
          <w:szCs w:val="22"/>
        </w:rPr>
        <w:t>atomised</w:t>
      </w:r>
      <w:proofErr w:type="spellEnd"/>
      <w:r w:rsidRPr="00A014C7">
        <w:rPr>
          <w:sz w:val="10"/>
          <w:szCs w:val="22"/>
        </w:rPr>
        <w:t xml:space="preserve"> systems of reproduction, from transport to heating. </w:t>
      </w:r>
      <w:r w:rsidRPr="00A014C7">
        <w:rPr>
          <w:b/>
          <w:bCs/>
          <w:szCs w:val="22"/>
          <w:u w:val="single"/>
        </w:rPr>
        <w:t xml:space="preserve"> Thus, locked in by the short-</w:t>
      </w:r>
      <w:proofErr w:type="spellStart"/>
      <w:r w:rsidRPr="00A014C7">
        <w:rPr>
          <w:b/>
          <w:bCs/>
          <w:szCs w:val="22"/>
          <w:u w:val="single"/>
        </w:rPr>
        <w:t>termist</w:t>
      </w:r>
      <w:proofErr w:type="spellEnd"/>
      <w:r w:rsidRPr="00A014C7">
        <w:rPr>
          <w:b/>
          <w:bCs/>
          <w:szCs w:val="22"/>
          <w:u w:val="single"/>
        </w:rPr>
        <w:t xml:space="preserve"> imperatives of competitive accumulation, fossil capital assumed a politically privileged position within an emerging world capitalist ecology</w:t>
      </w:r>
      <w:r w:rsidRPr="00A014C7">
        <w:rPr>
          <w:sz w:val="10"/>
          <w:szCs w:val="22"/>
        </w:rPr>
        <w:t xml:space="preserve">. It </w:t>
      </w:r>
      <w:proofErr w:type="spellStart"/>
      <w:r w:rsidRPr="00A014C7">
        <w:rPr>
          <w:sz w:val="10"/>
          <w:szCs w:val="22"/>
        </w:rPr>
        <w:t>monopolised</w:t>
      </w:r>
      <w:proofErr w:type="spellEnd"/>
      <w:r w:rsidRPr="00A014C7">
        <w:rPr>
          <w:sz w:val="10"/>
          <w:szCs w:val="22"/>
        </w:rPr>
        <w:t xml:space="preserve"> the supply of energy for dead </w:t>
      </w:r>
      <w:proofErr w:type="spellStart"/>
      <w:r w:rsidRPr="00A014C7">
        <w:rPr>
          <w:sz w:val="10"/>
          <w:szCs w:val="22"/>
        </w:rPr>
        <w:t>labour</w:t>
      </w:r>
      <w:proofErr w:type="spellEnd"/>
      <w:r w:rsidRPr="00A014C7">
        <w:rPr>
          <w:sz w:val="10"/>
          <w:szCs w:val="22"/>
        </w:rPr>
        <w:t xml:space="preserve">, albeit in a highly inefficient way. </w:t>
      </w:r>
      <w:r w:rsidRPr="00A014C7">
        <w:rPr>
          <w:b/>
          <w:bCs/>
          <w:szCs w:val="22"/>
          <w:u w:val="single"/>
        </w:rPr>
        <w:t xml:space="preserve"> </w:t>
      </w:r>
      <w:r w:rsidRPr="00A014C7">
        <w:rPr>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b/>
          <w:bCs/>
          <w:szCs w:val="22"/>
          <w:u w:val="single"/>
        </w:rPr>
        <w:t xml:space="preserve">That thus, even </w:t>
      </w:r>
      <w:r w:rsidRPr="00A014C7">
        <w:rPr>
          <w:b/>
          <w:bCs/>
          <w:szCs w:val="22"/>
          <w:highlight w:val="yellow"/>
          <w:u w:val="single"/>
        </w:rPr>
        <w:t>should the proletariat become a class for itself</w:t>
      </w:r>
      <w:r w:rsidRPr="00A014C7">
        <w:rPr>
          <w:b/>
          <w:bCs/>
          <w:szCs w:val="22"/>
          <w:u w:val="single"/>
        </w:rPr>
        <w:t xml:space="preserve">, and even if it does so at a point of history where the full horror of the methods of fossil capitalism is becoming clear, </w:t>
      </w:r>
      <w:r w:rsidRPr="00A014C7">
        <w:rPr>
          <w:b/>
          <w:bCs/>
          <w:szCs w:val="22"/>
          <w:highlight w:val="yellow"/>
          <w:u w:val="single"/>
        </w:rPr>
        <w:t xml:space="preserve">it </w:t>
      </w:r>
      <w:r w:rsidRPr="00A014C7">
        <w:rPr>
          <w:b/>
          <w:bCs/>
          <w:szCs w:val="22"/>
          <w:u w:val="single"/>
        </w:rPr>
        <w:t xml:space="preserve">would – </w:t>
      </w:r>
      <w:r w:rsidRPr="00A014C7">
        <w:rPr>
          <w:b/>
          <w:bCs/>
          <w:szCs w:val="22"/>
          <w:highlight w:val="yellow"/>
          <w:u w:val="single"/>
        </w:rPr>
        <w:t>will – inherit productive forces inextricable from mass, trans-species death</w:t>
      </w:r>
      <w:r w:rsidRPr="00A014C7">
        <w:rPr>
          <w:b/>
          <w:bCs/>
          <w:szCs w:val="22"/>
          <w:u w:val="single"/>
        </w:rPr>
        <w:t xml:space="preserve">. </w:t>
      </w:r>
      <w:r w:rsidRPr="00E57529">
        <w:rPr>
          <w:b/>
          <w:bCs/>
          <w:szCs w:val="22"/>
          <w:u w:val="single"/>
        </w:rPr>
        <w:t>This does not preclude systemic, planet-wide transformatio</w:t>
      </w:r>
      <w:r w:rsidRPr="00E57529">
        <w:rPr>
          <w:sz w:val="10"/>
          <w:szCs w:val="22"/>
        </w:rPr>
        <w:t xml:space="preserve">n. Particularly given the inevitably uneven global growth of class consciousness and resistance, however, and the concomitant </w:t>
      </w:r>
      <w:proofErr w:type="spellStart"/>
      <w:r w:rsidRPr="00E57529">
        <w:rPr>
          <w:sz w:val="10"/>
          <w:szCs w:val="22"/>
        </w:rPr>
        <w:t>embattledness</w:t>
      </w:r>
      <w:proofErr w:type="spellEnd"/>
      <w:r w:rsidRPr="00E57529">
        <w:rPr>
          <w:sz w:val="10"/>
          <w:szCs w:val="22"/>
        </w:rPr>
        <w:t xml:space="preserve"> of any reformist, let alone revolutionary, power on the global stage, </w:t>
      </w:r>
      <w:r w:rsidRPr="00E57529">
        <w:rPr>
          <w:b/>
          <w:bCs/>
          <w:szCs w:val="22"/>
          <w:u w:val="single"/>
        </w:rPr>
        <w:t>it does ensure that it faces extraordinary barriers</w:t>
      </w:r>
      <w:r w:rsidRPr="00E57529">
        <w:rPr>
          <w:sz w:val="10"/>
          <w:szCs w:val="22"/>
        </w:rPr>
        <w:t>. As will become clear</w:t>
      </w:r>
      <w:r w:rsidRPr="00E57529">
        <w:rPr>
          <w:b/>
          <w:bCs/>
          <w:szCs w:val="22"/>
          <w:u w:val="single"/>
        </w:rPr>
        <w:t>.  As of 2015, estimates suggested that humanity produced a total of 15.5 trillion</w:t>
      </w:r>
      <w:r w:rsidRPr="00A014C7">
        <w:rPr>
          <w:b/>
          <w:bCs/>
          <w:szCs w:val="22"/>
          <w:u w:val="single"/>
        </w:rPr>
        <w:t xml:space="preserve"> watts of energy each year, of which a considerable 29 per cent was not used</w:t>
      </w:r>
      <w:r w:rsidRPr="00A014C7">
        <w:rPr>
          <w:sz w:val="10"/>
          <w:szCs w:val="22"/>
        </w:rPr>
        <w:t>. A</w:t>
      </w:r>
      <w:r w:rsidRPr="00E57529">
        <w:rPr>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sz w:val="10"/>
          <w:szCs w:val="22"/>
        </w:rPr>
        <w:t>superprofits</w:t>
      </w:r>
      <w:proofErr w:type="spellEnd"/>
      <w:r w:rsidRPr="00E57529">
        <w:rPr>
          <w:sz w:val="10"/>
          <w:szCs w:val="22"/>
        </w:rPr>
        <w:t xml:space="preserve"> as monopolies do, ensured that fossil capital would always </w:t>
      </w:r>
      <w:proofErr w:type="spellStart"/>
      <w:r w:rsidRPr="00E57529">
        <w:rPr>
          <w:sz w:val="10"/>
          <w:szCs w:val="22"/>
        </w:rPr>
        <w:t>realise</w:t>
      </w:r>
      <w:proofErr w:type="spellEnd"/>
      <w:r w:rsidRPr="00E57529">
        <w:rPr>
          <w:sz w:val="10"/>
          <w:szCs w:val="22"/>
        </w:rPr>
        <w:t xml:space="preserve"> profit margins far higher than the industrial average. It has, in </w:t>
      </w:r>
      <w:proofErr w:type="spellStart"/>
      <w:r w:rsidRPr="00E57529">
        <w:rPr>
          <w:sz w:val="10"/>
          <w:szCs w:val="22"/>
        </w:rPr>
        <w:t>Malm’s</w:t>
      </w:r>
      <w:proofErr w:type="spellEnd"/>
      <w:r w:rsidRPr="00E57529">
        <w:rPr>
          <w:sz w:val="10"/>
          <w:szCs w:val="22"/>
        </w:rPr>
        <w:t xml:space="preserve"> term, become worth a ‘planet of value’. Each fossil fuel plant represents decades of investment awaiting </w:t>
      </w:r>
      <w:proofErr w:type="spellStart"/>
      <w:r w:rsidRPr="00E57529">
        <w:rPr>
          <w:sz w:val="10"/>
          <w:szCs w:val="22"/>
        </w:rPr>
        <w:t>realisation</w:t>
      </w:r>
      <w:proofErr w:type="spellEnd"/>
      <w:r w:rsidRPr="00A014C7">
        <w:rPr>
          <w:sz w:val="10"/>
          <w:szCs w:val="22"/>
        </w:rPr>
        <w:t xml:space="preserve">. </w:t>
      </w:r>
      <w:r w:rsidRPr="00A014C7">
        <w:rPr>
          <w:b/>
          <w:bCs/>
          <w:szCs w:val="22"/>
          <w:u w:val="single"/>
        </w:rPr>
        <w:t xml:space="preserve"> </w:t>
      </w:r>
      <w:r w:rsidRPr="00A014C7">
        <w:rPr>
          <w:b/>
          <w:bCs/>
          <w:szCs w:val="22"/>
          <w:highlight w:val="yellow"/>
          <w:u w:val="single"/>
        </w:rPr>
        <w:t xml:space="preserve">To avert planetary disaster is </w:t>
      </w:r>
      <w:r w:rsidRPr="00E57529">
        <w:rPr>
          <w:b/>
          <w:bCs/>
          <w:szCs w:val="22"/>
          <w:u w:val="single"/>
        </w:rPr>
        <w:t xml:space="preserve">to inflict an earth-sized blow on capitalist industry. It is </w:t>
      </w:r>
      <w:r w:rsidRPr="00A014C7">
        <w:rPr>
          <w:b/>
          <w:bCs/>
          <w:szCs w:val="22"/>
          <w:highlight w:val="yellow"/>
          <w:u w:val="single"/>
        </w:rPr>
        <w:t>to choose between burning a planet of value, and burning the planet itself</w:t>
      </w:r>
      <w:r w:rsidRPr="00A014C7">
        <w:rPr>
          <w:b/>
          <w:bCs/>
          <w:szCs w:val="22"/>
          <w:u w:val="single"/>
        </w:rPr>
        <w:t>.</w:t>
      </w:r>
      <w:r w:rsidRPr="00A014C7">
        <w:rPr>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w:t>
      </w:r>
      <w:r w:rsidRPr="00A014C7">
        <w:rPr>
          <w:sz w:val="10"/>
          <w:szCs w:val="22"/>
        </w:rPr>
        <w:lastRenderedPageBreak/>
        <w:t xml:space="preserve">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EF8C483" w14:textId="77777777" w:rsidR="00E76B9C" w:rsidRDefault="00E76B9C" w:rsidP="00E76B9C">
      <w:pPr>
        <w:pStyle w:val="Heading4"/>
        <w:rPr>
          <w:rFonts w:ascii="Arial" w:eastAsia="Arial" w:hAnsi="Arial" w:cs="Arial"/>
          <w:sz w:val="18"/>
          <w:szCs w:val="18"/>
        </w:rPr>
      </w:pPr>
      <w:r>
        <w:t>Our greatest ethical obligation is to resist capitalism – it’s a pre-requisite to ethical debates. MORGARIDGE 98:</w:t>
      </w:r>
    </w:p>
    <w:p w14:paraId="78978385" w14:textId="77777777" w:rsidR="00E76B9C" w:rsidRDefault="00E76B9C" w:rsidP="00E76B9C">
      <w:pPr>
        <w:pBdr>
          <w:top w:val="nil"/>
          <w:left w:val="nil"/>
          <w:bottom w:val="nil"/>
          <w:right w:val="nil"/>
          <w:between w:val="nil"/>
        </w:pBdr>
        <w:rPr>
          <w:rFonts w:ascii="Arial" w:eastAsia="Arial" w:hAnsi="Arial" w:cs="Arial"/>
          <w:color w:val="000000"/>
          <w:sz w:val="18"/>
          <w:szCs w:val="18"/>
        </w:rPr>
      </w:pPr>
      <w:proofErr w:type="spellStart"/>
      <w:r>
        <w:rPr>
          <w:rFonts w:eastAsia="Calibri"/>
          <w:color w:val="000000"/>
          <w:szCs w:val="22"/>
        </w:rPr>
        <w:t>Morgaridge</w:t>
      </w:r>
      <w:proofErr w:type="spellEnd"/>
      <w:r>
        <w:rPr>
          <w:color w:val="000000"/>
          <w:szCs w:val="22"/>
        </w:rPr>
        <w:t>, Clayton, Prof of Philosophy at Lewis &amp; Clark College, 1998, Why Capitalism is Evil 08/22 </w:t>
      </w:r>
      <w:hyperlink r:id="rId10">
        <w:r>
          <w:rPr>
            <w:color w:val="000000"/>
            <w:szCs w:val="22"/>
          </w:rPr>
          <w:t>http://www.lclark.edu/~clayton/commentaries/evil.html</w:t>
        </w:r>
      </w:hyperlink>
      <w:r>
        <w:rPr>
          <w:rFonts w:eastAsia="Calibri"/>
          <w:color w:val="000000"/>
          <w:szCs w:val="22"/>
        </w:rPr>
        <w:t>  SLS</w:t>
      </w:r>
    </w:p>
    <w:p w14:paraId="773A3463" w14:textId="1D551C51" w:rsidR="00E76B9C" w:rsidRPr="00E76B9C" w:rsidRDefault="00E76B9C" w:rsidP="00E76B9C">
      <w:pPr>
        <w:pBdr>
          <w:top w:val="nil"/>
          <w:left w:val="nil"/>
          <w:bottom w:val="nil"/>
          <w:right w:val="nil"/>
          <w:between w:val="nil"/>
        </w:pBdr>
        <w:rPr>
          <w:rFonts w:eastAsia="Calibri"/>
          <w:color w:val="000000"/>
          <w:szCs w:val="22"/>
        </w:rPr>
      </w:pPr>
      <w:r>
        <w:rPr>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r>
        <w:rPr>
          <w:rFonts w:eastAsia="Calibri"/>
          <w:color w:val="000000"/>
          <w:sz w:val="12"/>
          <w:szCs w:val="12"/>
        </w:rPr>
        <w:t>What</w:t>
      </w:r>
      <w:r>
        <w:rPr>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b/>
          <w:color w:val="000000"/>
          <w:szCs w:val="22"/>
          <w:u w:val="single"/>
        </w:rPr>
        <w:t> </w:t>
      </w:r>
      <w:r>
        <w:rPr>
          <w:b/>
          <w:color w:val="000000"/>
          <w:szCs w:val="22"/>
          <w:highlight w:val="yellow"/>
          <w:u w:val="single"/>
        </w:rPr>
        <w:t>putting the world at the disposal </w:t>
      </w:r>
      <w:r>
        <w:rPr>
          <w:b/>
          <w:color w:val="000000"/>
          <w:szCs w:val="22"/>
          <w:u w:val="single"/>
        </w:rPr>
        <w:t>of</w:t>
      </w:r>
      <w:r>
        <w:rPr>
          <w:color w:val="000000"/>
          <w:sz w:val="12"/>
          <w:szCs w:val="12"/>
        </w:rPr>
        <w:t> those with </w:t>
      </w:r>
      <w:r>
        <w:rPr>
          <w:b/>
          <w:color w:val="000000"/>
          <w:szCs w:val="22"/>
          <w:highlight w:val="yellow"/>
          <w:u w:val="single"/>
        </w:rPr>
        <w:t>[with]</w:t>
      </w:r>
      <w:r>
        <w:rPr>
          <w:b/>
          <w:color w:val="000000"/>
          <w:szCs w:val="22"/>
          <w:u w:val="single"/>
        </w:rPr>
        <w:t> </w:t>
      </w:r>
      <w:r>
        <w:rPr>
          <w:b/>
          <w:color w:val="000000"/>
          <w:szCs w:val="22"/>
          <w:highlight w:val="yellow"/>
          <w:u w:val="single"/>
        </w:rPr>
        <w:t>capital has done</w:t>
      </w:r>
      <w:r>
        <w:rPr>
          <w:b/>
          <w:color w:val="000000"/>
          <w:szCs w:val="22"/>
          <w:u w:val="single"/>
        </w:rPr>
        <w:t> more </w:t>
      </w:r>
      <w:r>
        <w:rPr>
          <w:b/>
          <w:color w:val="000000"/>
          <w:szCs w:val="22"/>
          <w:highlight w:val="yellow"/>
          <w:u w:val="single"/>
        </w:rPr>
        <w:t>damage to</w:t>
      </w:r>
      <w:r>
        <w:rPr>
          <w:color w:val="000000"/>
          <w:sz w:val="12"/>
          <w:szCs w:val="12"/>
          <w:highlight w:val="yellow"/>
        </w:rPr>
        <w:t> </w:t>
      </w:r>
      <w:r>
        <w:rPr>
          <w:color w:val="000000"/>
          <w:sz w:val="12"/>
          <w:szCs w:val="12"/>
        </w:rPr>
        <w:t>the </w:t>
      </w:r>
      <w:r>
        <w:rPr>
          <w:b/>
          <w:color w:val="000000"/>
          <w:szCs w:val="22"/>
          <w:highlight w:val="yellow"/>
          <w:u w:val="single"/>
        </w:rPr>
        <w:t>ethical life </w:t>
      </w:r>
      <w:r>
        <w:rPr>
          <w:b/>
          <w:color w:val="000000"/>
          <w:szCs w:val="22"/>
          <w:u w:val="single"/>
        </w:rPr>
        <w:t>than anything else</w:t>
      </w:r>
      <w:r>
        <w:rPr>
          <w:color w:val="000000"/>
          <w:sz w:val="12"/>
          <w:szCs w:val="12"/>
        </w:rPr>
        <w:t>.  To put it in religious terms, capital is the devil.             To show why this is the case, let me turn to capital's greatest critic, Karl Marx.    </w:t>
      </w:r>
      <w:r>
        <w:rPr>
          <w:b/>
          <w:color w:val="000000"/>
          <w:szCs w:val="22"/>
          <w:highlight w:val="yellow"/>
          <w:u w:val="single"/>
        </w:rPr>
        <w:t>Under capitalism</w:t>
      </w:r>
      <w:r>
        <w:rPr>
          <w:color w:val="000000"/>
          <w:sz w:val="12"/>
          <w:szCs w:val="12"/>
        </w:rPr>
        <w:t>, Marx writes, </w:t>
      </w:r>
      <w:r>
        <w:rPr>
          <w:b/>
          <w:color w:val="000000"/>
          <w:szCs w:val="22"/>
          <w:highlight w:val="yellow"/>
          <w:u w:val="single"/>
        </w:rPr>
        <w:t>everything</w:t>
      </w:r>
      <w:r>
        <w:rPr>
          <w:color w:val="000000"/>
          <w:sz w:val="12"/>
          <w:szCs w:val="12"/>
          <w:highlight w:val="yellow"/>
        </w:rPr>
        <w:t> </w:t>
      </w:r>
      <w:r>
        <w:rPr>
          <w:color w:val="000000"/>
          <w:sz w:val="12"/>
          <w:szCs w:val="12"/>
        </w:rPr>
        <w:t>in nature and everything that human beings are and can do </w:t>
      </w:r>
      <w:r>
        <w:rPr>
          <w:b/>
          <w:color w:val="000000"/>
          <w:szCs w:val="22"/>
          <w:highlight w:val="yellow"/>
          <w:u w:val="single"/>
        </w:rPr>
        <w:t>becomes an object: a resource for</w:t>
      </w:r>
      <w:r>
        <w:rPr>
          <w:b/>
          <w:color w:val="000000"/>
          <w:szCs w:val="22"/>
          <w:u w:val="single"/>
        </w:rPr>
        <w:t>, or</w:t>
      </w:r>
      <w:r>
        <w:rPr>
          <w:color w:val="000000"/>
          <w:sz w:val="12"/>
          <w:szCs w:val="12"/>
        </w:rPr>
        <w:t> an </w:t>
      </w:r>
      <w:r>
        <w:rPr>
          <w:b/>
          <w:color w:val="000000"/>
          <w:szCs w:val="22"/>
          <w:u w:val="single"/>
        </w:rPr>
        <w:t>obstacle, to</w:t>
      </w:r>
      <w:r>
        <w:rPr>
          <w:color w:val="000000"/>
          <w:sz w:val="12"/>
          <w:szCs w:val="12"/>
        </w:rPr>
        <w:t> the expansion of production, the development of technology, the growth of</w:t>
      </w:r>
      <w:r>
        <w:rPr>
          <w:b/>
          <w:color w:val="000000"/>
          <w:szCs w:val="22"/>
          <w:u w:val="single"/>
        </w:rPr>
        <w:t> </w:t>
      </w:r>
      <w:r>
        <w:rPr>
          <w:b/>
          <w:color w:val="000000"/>
          <w:szCs w:val="22"/>
          <w:highlight w:val="yellow"/>
          <w:u w:val="single"/>
        </w:rPr>
        <w:t>markets</w:t>
      </w:r>
      <w:r>
        <w:rPr>
          <w:color w:val="000000"/>
          <w:sz w:val="12"/>
          <w:szCs w:val="12"/>
          <w:highlight w:val="yellow"/>
        </w:rPr>
        <w:t>, </w:t>
      </w:r>
      <w:r>
        <w:rPr>
          <w:b/>
          <w:color w:val="000000"/>
          <w:szCs w:val="22"/>
          <w:highlight w:val="yellow"/>
          <w:u w:val="single"/>
        </w:rPr>
        <w:t>and</w:t>
      </w:r>
      <w:r>
        <w:rPr>
          <w:color w:val="000000"/>
          <w:sz w:val="12"/>
          <w:szCs w:val="12"/>
          <w:highlight w:val="yellow"/>
        </w:rPr>
        <w:t> </w:t>
      </w:r>
      <w:r>
        <w:rPr>
          <w:color w:val="000000"/>
          <w:sz w:val="12"/>
          <w:szCs w:val="12"/>
        </w:rPr>
        <w:t>the circulation of </w:t>
      </w:r>
      <w:r>
        <w:rPr>
          <w:b/>
          <w:color w:val="000000"/>
          <w:szCs w:val="22"/>
          <w:highlight w:val="yellow"/>
          <w:u w:val="single"/>
        </w:rPr>
        <w:t>money</w:t>
      </w:r>
      <w:r>
        <w:rPr>
          <w:color w:val="000000"/>
          <w:sz w:val="12"/>
          <w:szCs w:val="12"/>
        </w:rPr>
        <w:t>.  For those who manage and live from capital, nothing has value of its own.   </w:t>
      </w:r>
      <w:r>
        <w:rPr>
          <w:b/>
          <w:color w:val="000000"/>
          <w:szCs w:val="22"/>
          <w:u w:val="single"/>
        </w:rPr>
        <w:t>Mountain streams, clean air, human lives</w:t>
      </w:r>
      <w:r>
        <w:rPr>
          <w:color w:val="000000"/>
          <w:sz w:val="12"/>
          <w:szCs w:val="12"/>
        </w:rPr>
        <w:t> -- </w:t>
      </w:r>
      <w:r>
        <w:rPr>
          <w:b/>
          <w:color w:val="000000"/>
          <w:szCs w:val="22"/>
          <w:u w:val="single"/>
        </w:rPr>
        <w:t>all mean nothing in themselves, but are valuable only</w:t>
      </w:r>
      <w:r>
        <w:rPr>
          <w:color w:val="000000"/>
          <w:sz w:val="12"/>
          <w:szCs w:val="12"/>
        </w:rPr>
        <w:t> if they can be used </w:t>
      </w:r>
      <w:r>
        <w:rPr>
          <w:b/>
          <w:color w:val="000000"/>
          <w:szCs w:val="22"/>
          <w:u w:val="single"/>
        </w:rPr>
        <w:t>to turn a profit</w:t>
      </w:r>
      <w:r>
        <w:rPr>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olor w:val="000000"/>
          <w:sz w:val="12"/>
          <w:szCs w:val="12"/>
        </w:rPr>
        <w:t>well being</w:t>
      </w:r>
      <w:proofErr w:type="spellEnd"/>
      <w:r>
        <w:rPr>
          <w:color w:val="000000"/>
          <w:sz w:val="12"/>
          <w:szCs w:val="12"/>
        </w:rPr>
        <w:t> of human beings and the planet we live on.  </w:t>
      </w:r>
      <w:r>
        <w:rPr>
          <w:b/>
          <w:color w:val="000000"/>
          <w:szCs w:val="22"/>
          <w:highlight w:val="yellow"/>
          <w:u w:val="single"/>
        </w:rPr>
        <w:t>Capital profits from</w:t>
      </w:r>
      <w:r>
        <w:rPr>
          <w:color w:val="000000"/>
          <w:sz w:val="12"/>
          <w:szCs w:val="12"/>
          <w:highlight w:val="yellow"/>
        </w:rPr>
        <w:t> </w:t>
      </w:r>
      <w:r>
        <w:rPr>
          <w:color w:val="000000"/>
          <w:sz w:val="12"/>
          <w:szCs w:val="12"/>
        </w:rPr>
        <w:t>the</w:t>
      </w:r>
      <w:r>
        <w:rPr>
          <w:b/>
          <w:color w:val="000000"/>
          <w:szCs w:val="22"/>
          <w:u w:val="single"/>
        </w:rPr>
        <w:t> </w:t>
      </w:r>
      <w:r>
        <w:rPr>
          <w:b/>
          <w:color w:val="000000"/>
          <w:szCs w:val="22"/>
          <w:highlight w:val="yellow"/>
          <w:u w:val="single"/>
        </w:rPr>
        <w:t>production of</w:t>
      </w:r>
      <w:r>
        <w:rPr>
          <w:color w:val="000000"/>
          <w:sz w:val="12"/>
          <w:szCs w:val="12"/>
        </w:rPr>
        <w:t> food, shelter, and all the </w:t>
      </w:r>
      <w:r>
        <w:rPr>
          <w:b/>
          <w:color w:val="000000"/>
          <w:szCs w:val="22"/>
          <w:highlight w:val="yellow"/>
          <w:u w:val="single"/>
        </w:rPr>
        <w:t>necessities </w:t>
      </w:r>
      <w:r>
        <w:rPr>
          <w:color w:val="000000"/>
          <w:sz w:val="12"/>
          <w:szCs w:val="12"/>
        </w:rPr>
        <w:t>of life.  The production of all these things uses human lives in the shape of labor, as well as the resources of the earth.  If we care about life, if we see our obligations in </w:t>
      </w:r>
      <w:proofErr w:type="spellStart"/>
      <w:r>
        <w:rPr>
          <w:color w:val="000000"/>
          <w:sz w:val="12"/>
          <w:szCs w:val="12"/>
        </w:rPr>
        <w:t>each others</w:t>
      </w:r>
      <w:proofErr w:type="spellEnd"/>
      <w:r>
        <w:rPr>
          <w:color w:val="000000"/>
          <w:sz w:val="12"/>
          <w:szCs w:val="12"/>
        </w:rPr>
        <w:t>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b/>
          <w:color w:val="000000"/>
          <w:szCs w:val="22"/>
          <w:u w:val="single"/>
        </w:rPr>
        <w:t>Therefore </w:t>
      </w:r>
      <w:r>
        <w:rPr>
          <w:b/>
          <w:color w:val="000000"/>
          <w:szCs w:val="22"/>
          <w:highlight w:val="yellow"/>
          <w:u w:val="single"/>
        </w:rPr>
        <w:t>ethics</w:t>
      </w:r>
      <w:r>
        <w:rPr>
          <w:color w:val="000000"/>
          <w:sz w:val="12"/>
          <w:szCs w:val="12"/>
        </w:rPr>
        <w:t>, the overriding commitment to meeting human need, </w:t>
      </w:r>
      <w:r>
        <w:rPr>
          <w:b/>
          <w:color w:val="000000"/>
          <w:szCs w:val="22"/>
          <w:highlight w:val="yellow"/>
          <w:u w:val="single"/>
        </w:rPr>
        <w:t>is left out of deliberations about what</w:t>
      </w:r>
      <w:r>
        <w:rPr>
          <w:color w:val="000000"/>
          <w:sz w:val="12"/>
          <w:szCs w:val="12"/>
          <w:highlight w:val="yellow"/>
        </w:rPr>
        <w:t> </w:t>
      </w:r>
      <w:r>
        <w:rPr>
          <w:color w:val="000000"/>
          <w:sz w:val="12"/>
          <w:szCs w:val="12"/>
        </w:rPr>
        <w:t>the heavyweight </w:t>
      </w:r>
      <w:r>
        <w:rPr>
          <w:b/>
          <w:color w:val="000000"/>
          <w:szCs w:val="22"/>
          <w:highlight w:val="yellow"/>
          <w:u w:val="single"/>
        </w:rPr>
        <w:t>institutions of</w:t>
      </w:r>
      <w:r>
        <w:rPr>
          <w:color w:val="000000"/>
          <w:sz w:val="12"/>
          <w:szCs w:val="12"/>
          <w:highlight w:val="yellow"/>
        </w:rPr>
        <w:t> </w:t>
      </w:r>
      <w:r>
        <w:rPr>
          <w:color w:val="000000"/>
          <w:sz w:val="12"/>
          <w:szCs w:val="12"/>
        </w:rPr>
        <w:t>our </w:t>
      </w:r>
      <w:r>
        <w:rPr>
          <w:b/>
          <w:color w:val="000000"/>
          <w:szCs w:val="22"/>
          <w:highlight w:val="yellow"/>
          <w:u w:val="single"/>
        </w:rPr>
        <w:t>society are going to do</w:t>
      </w:r>
      <w:r>
        <w:rPr>
          <w:color w:val="000000"/>
          <w:sz w:val="12"/>
          <w:szCs w:val="12"/>
          <w:highlight w:val="yellow"/>
        </w:rPr>
        <w:t>.  </w:t>
      </w:r>
      <w:r>
        <w:rPr>
          <w:color w:val="000000"/>
          <w:sz w:val="12"/>
          <w:szCs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r>
        <w:rPr>
          <w:rFonts w:eastAsia="Calibri"/>
          <w:color w:val="000000"/>
          <w:sz w:val="12"/>
          <w:szCs w:val="12"/>
        </w:rPr>
        <w:t>")  can</w:t>
      </w:r>
      <w:r>
        <w:rPr>
          <w:color w:val="000000"/>
          <w:sz w:val="12"/>
          <w:szCs w:val="12"/>
        </w:rPr>
        <w:t> take seriously a way of thinking that counts for nothing in real world decision making.   </w:t>
      </w:r>
      <w:r>
        <w:rPr>
          <w:b/>
          <w:color w:val="000000"/>
          <w:szCs w:val="22"/>
          <w:highlight w:val="yellow"/>
          <w:u w:val="single"/>
        </w:rPr>
        <w:t>Only when the end of capitalism is on the table will ethics have a seat at the table.</w:t>
      </w:r>
      <w:r>
        <w:rPr>
          <w:b/>
          <w:color w:val="000000"/>
          <w:szCs w:val="22"/>
          <w:u w:val="single"/>
        </w:rPr>
        <w:t> </w:t>
      </w:r>
      <w:r>
        <w:rPr>
          <w:rFonts w:eastAsia="Calibri"/>
          <w:color w:val="000000"/>
          <w:szCs w:val="22"/>
        </w:rPr>
        <w:t> </w:t>
      </w:r>
    </w:p>
    <w:p w14:paraId="222D87AA" w14:textId="77777777" w:rsidR="00E307EB" w:rsidRDefault="00E307EB" w:rsidP="00E307EB">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 2016</w:t>
      </w:r>
    </w:p>
    <w:p w14:paraId="47BA517C" w14:textId="77777777" w:rsidR="00E307EB" w:rsidRDefault="00E307EB" w:rsidP="00E307EB">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51D4DBE3" w14:textId="77777777" w:rsidR="00E307EB" w:rsidRPr="00FB5571" w:rsidRDefault="00E307EB" w:rsidP="00E307EB">
      <w:pPr>
        <w:pStyle w:val="NormalWeb"/>
        <w:shd w:val="clear" w:color="auto" w:fill="FFFFFF"/>
        <w:rPr>
          <w:rFonts w:cs="Calibri"/>
          <w:sz w:val="16"/>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w:t>
      </w:r>
      <w:r w:rsidRPr="00A47584">
        <w:rPr>
          <w:sz w:val="16"/>
        </w:rPr>
        <w:lastRenderedPageBreak/>
        <w:t xml:space="preserve">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w:t>
      </w:r>
      <w:r w:rsidRPr="00AD2087">
        <w:rPr>
          <w:b/>
          <w:bCs/>
          <w:u w:val="single"/>
        </w:rPr>
        <w:lastRenderedPageBreak/>
        <w:t xml:space="preserve">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cs="Calibri"/>
          <w:sz w:val="16"/>
        </w:rPr>
        <w:t xml:space="preserve">to be protected by unmanned drones and private military contractors. </w:t>
      </w:r>
      <w:r w:rsidRPr="00C8141E">
        <w:rPr>
          <w:rFonts w:cs="Calibri"/>
          <w:b/>
          <w:bCs/>
          <w:u w:val="single"/>
        </w:rPr>
        <w:t>Guard labor</w:t>
      </w:r>
      <w:r w:rsidRPr="00A47584">
        <w:rPr>
          <w:rFonts w:cs="Calibri"/>
          <w:sz w:val="16"/>
        </w:rPr>
        <w:t xml:space="preserve">, a feature of the </w:t>
      </w:r>
      <w:proofErr w:type="spellStart"/>
      <w:r w:rsidRPr="00A47584">
        <w:rPr>
          <w:rFonts w:cs="Calibri"/>
          <w:sz w:val="16"/>
        </w:rPr>
        <w:t>rentist</w:t>
      </w:r>
      <w:proofErr w:type="spellEnd"/>
      <w:r w:rsidRPr="00A47584">
        <w:rPr>
          <w:rFonts w:cs="Calibri"/>
          <w:sz w:val="16"/>
        </w:rPr>
        <w:t xml:space="preserve"> society, </w:t>
      </w:r>
      <w:r w:rsidRPr="00C8141E">
        <w:rPr>
          <w:rFonts w:cs="Calibri"/>
          <w:b/>
          <w:bCs/>
          <w:u w:val="single"/>
        </w:rPr>
        <w:t>reappears in an even more malevolent form, as a lucky few are employed as enforcers and protectors for the rich.</w:t>
      </w:r>
      <w:r w:rsidRPr="00A47584">
        <w:rPr>
          <w:rFonts w:cs="Calibri"/>
          <w:sz w:val="16"/>
        </w:rPr>
        <w:t xml:space="preserve"> </w:t>
      </w:r>
      <w:r w:rsidRPr="00C8141E">
        <w:rPr>
          <w:rFonts w:cs="Calibri"/>
          <w:sz w:val="16"/>
        </w:rPr>
        <w:t xml:space="preserve">But the construction of enclaves is not limited to the poorest places. Across the world, </w:t>
      </w:r>
      <w:r w:rsidRPr="00C8141E">
        <w:rPr>
          <w:rFonts w:cs="Calibri"/>
          <w:b/>
          <w:bCs/>
          <w:highlight w:val="yellow"/>
          <w:u w:val="single"/>
        </w:rPr>
        <w:t>the rich are demonstrating their desire to escape from the rest of us</w:t>
      </w:r>
      <w:r w:rsidRPr="00C8141E">
        <w:rPr>
          <w:rFonts w:cs="Calibri"/>
          <w:sz w:val="16"/>
        </w:rPr>
        <w:t xml:space="preserve">. A 2013 article in </w:t>
      </w:r>
      <w:r w:rsidRPr="00C8141E">
        <w:rPr>
          <w:rFonts w:cs="Calibri"/>
          <w:i/>
          <w:iCs/>
          <w:sz w:val="16"/>
        </w:rPr>
        <w:t xml:space="preserve">Forbes </w:t>
      </w:r>
      <w:r w:rsidRPr="00C8141E">
        <w:rPr>
          <w:rFonts w:cs="Calibri"/>
          <w:sz w:val="16"/>
        </w:rPr>
        <w:t xml:space="preserve">magazine reports on the mania, among the rich, for </w:t>
      </w:r>
      <w:r w:rsidRPr="00C8141E">
        <w:rPr>
          <w:rFonts w:cs="Calibri"/>
          <w:b/>
          <w:bCs/>
          <w:u w:val="single"/>
        </w:rPr>
        <w:t>evermore-elaborate home security</w:t>
      </w:r>
      <w:r w:rsidRPr="00C8141E">
        <w:rPr>
          <w:rFonts w:cs="Calibri"/>
          <w:sz w:val="16"/>
        </w:rPr>
        <w:t>.</w:t>
      </w:r>
      <w:r w:rsidRPr="00C8141E">
        <w:rPr>
          <w:rFonts w:cs="Calibri"/>
          <w:color w:val="0000ED"/>
          <w:position w:val="10"/>
          <w:sz w:val="16"/>
        </w:rPr>
        <w:t xml:space="preserve">11 </w:t>
      </w:r>
      <w:r w:rsidRPr="00C8141E">
        <w:rPr>
          <w:rFonts w:cs="Calibri"/>
          <w:sz w:val="16"/>
        </w:rPr>
        <w:t xml:space="preserve">An executive for one security company boasts that his Los Angeles house has security “similar to that of the White House.” </w:t>
      </w:r>
      <w:proofErr w:type="gramStart"/>
      <w:r w:rsidRPr="00C8141E">
        <w:rPr>
          <w:rFonts w:cs="Calibri"/>
          <w:sz w:val="16"/>
        </w:rPr>
        <w:t>Others</w:t>
      </w:r>
      <w:proofErr w:type="gramEnd"/>
      <w:r w:rsidRPr="00C8141E">
        <w:rPr>
          <w:rFonts w:cs="Calibri"/>
          <w:sz w:val="16"/>
        </w:rPr>
        <w:t xml:space="preserve"> market infrared sensors, facial recognition technologies, and defensive systems that spray noxious smoke or pepper spray. All this for people who, although rich, are largely </w:t>
      </w:r>
      <w:r w:rsidRPr="00C8141E">
        <w:rPr>
          <w:rFonts w:cs="Calibri"/>
          <w:b/>
          <w:bCs/>
          <w:u w:val="single"/>
        </w:rPr>
        <w:t>anonymous and hardly prominent targets</w:t>
      </w:r>
      <w:r w:rsidRPr="00C8141E">
        <w:rPr>
          <w:rFonts w:cs="Calibri"/>
          <w:sz w:val="16"/>
        </w:rPr>
        <w:t xml:space="preserve"> for would-be attackers. Paranoid though they may seem, </w:t>
      </w:r>
      <w:r w:rsidRPr="00C8141E">
        <w:rPr>
          <w:rFonts w:cs="Calibri"/>
          <w:b/>
          <w:bCs/>
          <w:u w:val="single"/>
        </w:rPr>
        <w:t>large numbers of the economic elite appear to regard themselves as a set-upon minority, at war with the rest of society</w:t>
      </w:r>
      <w:r w:rsidRPr="00C8141E">
        <w:rPr>
          <w:rFonts w:cs="Calibri"/>
          <w:sz w:val="16"/>
        </w:rPr>
        <w:t>.</w:t>
      </w:r>
      <w:r w:rsidRPr="00A47584">
        <w:rPr>
          <w:rFonts w:cs="Calibri"/>
          <w:sz w:val="16"/>
        </w:rPr>
        <w:t xml:space="preserve"> </w:t>
      </w:r>
      <w:r w:rsidRPr="00C8141E">
        <w:rPr>
          <w:rFonts w:cs="Calibri"/>
          <w:sz w:val="16"/>
        </w:rPr>
        <w:t xml:space="preserve">Silicon Valley is a hotbed of such sentiments, plutocrats </w:t>
      </w:r>
      <w:r w:rsidRPr="00C8141E">
        <w:rPr>
          <w:rFonts w:cs="Calibri"/>
          <w:b/>
          <w:bCs/>
          <w:u w:val="single"/>
        </w:rPr>
        <w:t>talking openly about “secession.”</w:t>
      </w:r>
      <w:r w:rsidRPr="00C8141E">
        <w:rPr>
          <w:rFonts w:cs="Calibri"/>
          <w:sz w:val="16"/>
        </w:rPr>
        <w:t xml:space="preserve"> In one widely disseminated speech, Balaji Srinivasan, the cofounder of a San Francisco genetics company, told an audience of start-up entrepreneurs that </w:t>
      </w:r>
      <w:r w:rsidRPr="00C8141E">
        <w:rPr>
          <w:rFonts w:cs="Calibri"/>
          <w:b/>
          <w:bCs/>
          <w:u w:val="single"/>
        </w:rPr>
        <w:t>“we need to build opt-in society, outside the US, run by technology.”</w:t>
      </w:r>
      <w:r w:rsidRPr="00C8141E">
        <w:rPr>
          <w:rFonts w:cs="Calibri"/>
          <w:color w:val="0000ED"/>
          <w:position w:val="10"/>
          <w:sz w:val="16"/>
        </w:rPr>
        <w:t xml:space="preserve">12 </w:t>
      </w:r>
      <w:r w:rsidRPr="00C8141E">
        <w:rPr>
          <w:rFonts w:cs="Calibri"/>
          <w:sz w:val="16"/>
        </w:rPr>
        <w:t xml:space="preserve">For now, that reflects hubris and ignorance of the myriad ways someone like him is supported by the workers who make his life possible. But it demonstrates the </w:t>
      </w:r>
      <w:r w:rsidRPr="00C8141E">
        <w:rPr>
          <w:rFonts w:cs="Calibri"/>
          <w:b/>
          <w:bCs/>
          <w:u w:val="single"/>
        </w:rPr>
        <w:t>impulse to wall off the rich</w:t>
      </w:r>
      <w:r w:rsidRPr="00C8141E">
        <w:rPr>
          <w:rFonts w:cs="Calibri"/>
          <w:sz w:val="16"/>
        </w:rPr>
        <w:t xml:space="preserve"> from what are deemed to be surplus populations. </w:t>
      </w:r>
    </w:p>
    <w:p w14:paraId="6FFA77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inionPro">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07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FD2"/>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08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7EB"/>
    <w:rsid w:val="00E353A2"/>
    <w:rsid w:val="00E36881"/>
    <w:rsid w:val="00E42E4C"/>
    <w:rsid w:val="00E47013"/>
    <w:rsid w:val="00E541F9"/>
    <w:rsid w:val="00E57B79"/>
    <w:rsid w:val="00E63419"/>
    <w:rsid w:val="00E64496"/>
    <w:rsid w:val="00E72115"/>
    <w:rsid w:val="00E76B9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C8441"/>
  <w14:defaultImageDpi w14:val="300"/>
  <w15:docId w15:val="{3639B6D9-0643-CC49-ADB0-17C90AD7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6B9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6B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6B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76B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E76B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6B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B9C"/>
  </w:style>
  <w:style w:type="character" w:customStyle="1" w:styleId="Heading1Char">
    <w:name w:val="Heading 1 Char"/>
    <w:aliases w:val="Pocket Char"/>
    <w:basedOn w:val="DefaultParagraphFont"/>
    <w:link w:val="Heading1"/>
    <w:uiPriority w:val="9"/>
    <w:rsid w:val="00E76B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6B9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76B9C"/>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E76B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76B9C"/>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E76B9C"/>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E76B9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6B9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E76B9C"/>
    <w:rPr>
      <w:color w:val="auto"/>
      <w:u w:val="none"/>
    </w:rPr>
  </w:style>
  <w:style w:type="paragraph" w:styleId="DocumentMap">
    <w:name w:val="Document Map"/>
    <w:basedOn w:val="Normal"/>
    <w:link w:val="DocumentMapChar"/>
    <w:uiPriority w:val="99"/>
    <w:unhideWhenUsed/>
    <w:rsid w:val="00E76B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76B9C"/>
    <w:rPr>
      <w:rFonts w:ascii="Lucida Grande" w:hAnsi="Lucida Grande" w:cs="Lucida Grande"/>
    </w:rPr>
  </w:style>
  <w:style w:type="paragraph" w:customStyle="1" w:styleId="textbold">
    <w:name w:val="text bold"/>
    <w:basedOn w:val="Normal"/>
    <w:link w:val="Emphasis"/>
    <w:uiPriority w:val="20"/>
    <w:qFormat/>
    <w:rsid w:val="00E307EB"/>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E307EB"/>
    <w:pPr>
      <w:spacing w:before="100" w:beforeAutospacing="1" w:after="100" w:afterAutospacing="1"/>
    </w:pPr>
  </w:style>
  <w:style w:type="paragraph" w:customStyle="1" w:styleId="indent">
    <w:name w:val="indent"/>
    <w:basedOn w:val="Normal"/>
    <w:rsid w:val="00E307EB"/>
    <w:pPr>
      <w:spacing w:before="100" w:beforeAutospacing="1" w:after="100" w:afterAutospacing="1"/>
    </w:pPr>
  </w:style>
  <w:style w:type="paragraph" w:styleId="NormalWeb">
    <w:name w:val="Normal (Web)"/>
    <w:basedOn w:val="Normal"/>
    <w:uiPriority w:val="99"/>
    <w:unhideWhenUsed/>
    <w:rsid w:val="00E307EB"/>
    <w:pPr>
      <w:spacing w:before="100" w:beforeAutospacing="1" w:after="100" w:afterAutospacing="1"/>
    </w:pPr>
  </w:style>
  <w:style w:type="character" w:styleId="Strong">
    <w:name w:val="Strong"/>
    <w:basedOn w:val="DefaultParagraphFont"/>
    <w:uiPriority w:val="22"/>
    <w:qFormat/>
    <w:rsid w:val="00E307EB"/>
    <w:rPr>
      <w:b/>
      <w:bCs/>
    </w:rPr>
  </w:style>
  <w:style w:type="character" w:customStyle="1" w:styleId="c-timestamplabel">
    <w:name w:val="c-timestamp__label"/>
    <w:basedOn w:val="DefaultParagraphFont"/>
    <w:rsid w:val="00E307EB"/>
  </w:style>
  <w:style w:type="paragraph" w:styleId="ListParagraph">
    <w:name w:val="List Paragraph"/>
    <w:basedOn w:val="Normal"/>
    <w:uiPriority w:val="34"/>
    <w:qFormat/>
    <w:rsid w:val="00E307EB"/>
    <w:pPr>
      <w:ind w:left="720"/>
      <w:contextualSpacing/>
    </w:pPr>
  </w:style>
  <w:style w:type="paragraph" w:customStyle="1" w:styleId="Emphasis1">
    <w:name w:val="Emphasis1"/>
    <w:basedOn w:val="Normal"/>
    <w:autoRedefine/>
    <w:uiPriority w:val="20"/>
    <w:qFormat/>
    <w:rsid w:val="00E307E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30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81853">
      <w:bodyDiv w:val="1"/>
      <w:marLeft w:val="0"/>
      <w:marRight w:val="0"/>
      <w:marTop w:val="0"/>
      <w:marBottom w:val="0"/>
      <w:divBdr>
        <w:top w:val="none" w:sz="0" w:space="0" w:color="auto"/>
        <w:left w:val="none" w:sz="0" w:space="0" w:color="auto"/>
        <w:bottom w:val="none" w:sz="0" w:space="0" w:color="auto"/>
        <w:right w:val="none" w:sz="0" w:space="0" w:color="auto"/>
      </w:divBdr>
      <w:divsChild>
        <w:div w:id="502478976">
          <w:marLeft w:val="0"/>
          <w:marRight w:val="0"/>
          <w:marTop w:val="0"/>
          <w:marBottom w:val="0"/>
          <w:divBdr>
            <w:top w:val="none" w:sz="0" w:space="0" w:color="auto"/>
            <w:left w:val="none" w:sz="0" w:space="0" w:color="auto"/>
            <w:bottom w:val="none" w:sz="0" w:space="0" w:color="auto"/>
            <w:right w:val="none" w:sz="0" w:space="0" w:color="auto"/>
          </w:divBdr>
          <w:divsChild>
            <w:div w:id="226385447">
              <w:marLeft w:val="0"/>
              <w:marRight w:val="0"/>
              <w:marTop w:val="0"/>
              <w:marBottom w:val="0"/>
              <w:divBdr>
                <w:top w:val="none" w:sz="0" w:space="0" w:color="auto"/>
                <w:left w:val="none" w:sz="0" w:space="0" w:color="auto"/>
                <w:bottom w:val="none" w:sz="0" w:space="0" w:color="auto"/>
                <w:right w:val="none" w:sz="0" w:space="0" w:color="auto"/>
              </w:divBdr>
              <w:divsChild>
                <w:div w:id="441652769">
                  <w:marLeft w:val="0"/>
                  <w:marRight w:val="0"/>
                  <w:marTop w:val="0"/>
                  <w:marBottom w:val="0"/>
                  <w:divBdr>
                    <w:top w:val="none" w:sz="0" w:space="0" w:color="auto"/>
                    <w:left w:val="none" w:sz="0" w:space="0" w:color="auto"/>
                    <w:bottom w:val="none" w:sz="0" w:space="0" w:color="auto"/>
                    <w:right w:val="none" w:sz="0" w:space="0" w:color="auto"/>
                  </w:divBdr>
                  <w:divsChild>
                    <w:div w:id="1087848144">
                      <w:marLeft w:val="0"/>
                      <w:marRight w:val="0"/>
                      <w:marTop w:val="0"/>
                      <w:marBottom w:val="0"/>
                      <w:divBdr>
                        <w:top w:val="none" w:sz="0" w:space="0" w:color="auto"/>
                        <w:left w:val="none" w:sz="0" w:space="0" w:color="auto"/>
                        <w:bottom w:val="none" w:sz="0" w:space="0" w:color="auto"/>
                        <w:right w:val="none" w:sz="0" w:space="0" w:color="auto"/>
                      </w:divBdr>
                      <w:divsChild>
                        <w:div w:id="2028558511">
                          <w:marLeft w:val="0"/>
                          <w:marRight w:val="0"/>
                          <w:marTop w:val="0"/>
                          <w:marBottom w:val="0"/>
                          <w:divBdr>
                            <w:top w:val="none" w:sz="0" w:space="0" w:color="auto"/>
                            <w:left w:val="none" w:sz="0" w:space="0" w:color="auto"/>
                            <w:bottom w:val="none" w:sz="0" w:space="0" w:color="auto"/>
                            <w:right w:val="none" w:sz="0" w:space="0" w:color="auto"/>
                          </w:divBdr>
                          <w:divsChild>
                            <w:div w:id="418521303">
                              <w:marLeft w:val="0"/>
                              <w:marRight w:val="0"/>
                              <w:marTop w:val="0"/>
                              <w:marBottom w:val="0"/>
                              <w:divBdr>
                                <w:top w:val="none" w:sz="0" w:space="0" w:color="auto"/>
                                <w:left w:val="none" w:sz="0" w:space="0" w:color="auto"/>
                                <w:bottom w:val="none" w:sz="0" w:space="0" w:color="auto"/>
                                <w:right w:val="none" w:sz="0" w:space="0" w:color="auto"/>
                              </w:divBdr>
                              <w:divsChild>
                                <w:div w:id="1948347854">
                                  <w:marLeft w:val="0"/>
                                  <w:marRight w:val="0"/>
                                  <w:marTop w:val="0"/>
                                  <w:marBottom w:val="0"/>
                                  <w:divBdr>
                                    <w:top w:val="none" w:sz="0" w:space="0" w:color="auto"/>
                                    <w:left w:val="none" w:sz="0" w:space="0" w:color="auto"/>
                                    <w:bottom w:val="none" w:sz="0" w:space="0" w:color="auto"/>
                                    <w:right w:val="none" w:sz="0" w:space="0" w:color="auto"/>
                                  </w:divBdr>
                                  <w:divsChild>
                                    <w:div w:id="1330671376">
                                      <w:marLeft w:val="0"/>
                                      <w:marRight w:val="0"/>
                                      <w:marTop w:val="0"/>
                                      <w:marBottom w:val="0"/>
                                      <w:divBdr>
                                        <w:top w:val="none" w:sz="0" w:space="0" w:color="auto"/>
                                        <w:left w:val="none" w:sz="0" w:space="0" w:color="auto"/>
                                        <w:bottom w:val="none" w:sz="0" w:space="0" w:color="auto"/>
                                        <w:right w:val="none" w:sz="0" w:space="0" w:color="auto"/>
                                      </w:divBdr>
                                      <w:divsChild>
                                        <w:div w:id="18547818">
                                          <w:marLeft w:val="-240"/>
                                          <w:marRight w:val="-120"/>
                                          <w:marTop w:val="0"/>
                                          <w:marBottom w:val="0"/>
                                          <w:divBdr>
                                            <w:top w:val="none" w:sz="0" w:space="0" w:color="auto"/>
                                            <w:left w:val="none" w:sz="0" w:space="0" w:color="auto"/>
                                            <w:bottom w:val="none" w:sz="0" w:space="0" w:color="auto"/>
                                            <w:right w:val="none" w:sz="0" w:space="0" w:color="auto"/>
                                          </w:divBdr>
                                          <w:divsChild>
                                            <w:div w:id="851335111">
                                              <w:marLeft w:val="0"/>
                                              <w:marRight w:val="0"/>
                                              <w:marTop w:val="0"/>
                                              <w:marBottom w:val="60"/>
                                              <w:divBdr>
                                                <w:top w:val="none" w:sz="0" w:space="0" w:color="auto"/>
                                                <w:left w:val="none" w:sz="0" w:space="0" w:color="auto"/>
                                                <w:bottom w:val="none" w:sz="0" w:space="0" w:color="auto"/>
                                                <w:right w:val="none" w:sz="0" w:space="0" w:color="auto"/>
                                              </w:divBdr>
                                              <w:divsChild>
                                                <w:div w:id="1846435251">
                                                  <w:marLeft w:val="0"/>
                                                  <w:marRight w:val="0"/>
                                                  <w:marTop w:val="0"/>
                                                  <w:marBottom w:val="0"/>
                                                  <w:divBdr>
                                                    <w:top w:val="none" w:sz="0" w:space="0" w:color="auto"/>
                                                    <w:left w:val="none" w:sz="0" w:space="0" w:color="auto"/>
                                                    <w:bottom w:val="none" w:sz="0" w:space="0" w:color="auto"/>
                                                    <w:right w:val="none" w:sz="0" w:space="0" w:color="auto"/>
                                                  </w:divBdr>
                                                  <w:divsChild>
                                                    <w:div w:id="658078932">
                                                      <w:marLeft w:val="0"/>
                                                      <w:marRight w:val="0"/>
                                                      <w:marTop w:val="0"/>
                                                      <w:marBottom w:val="0"/>
                                                      <w:divBdr>
                                                        <w:top w:val="none" w:sz="0" w:space="0" w:color="auto"/>
                                                        <w:left w:val="none" w:sz="0" w:space="0" w:color="auto"/>
                                                        <w:bottom w:val="none" w:sz="0" w:space="0" w:color="auto"/>
                                                        <w:right w:val="none" w:sz="0" w:space="0" w:color="auto"/>
                                                      </w:divBdr>
                                                      <w:divsChild>
                                                        <w:div w:id="1413308187">
                                                          <w:marLeft w:val="0"/>
                                                          <w:marRight w:val="0"/>
                                                          <w:marTop w:val="0"/>
                                                          <w:marBottom w:val="0"/>
                                                          <w:divBdr>
                                                            <w:top w:val="none" w:sz="0" w:space="0" w:color="auto"/>
                                                            <w:left w:val="none" w:sz="0" w:space="0" w:color="auto"/>
                                                            <w:bottom w:val="none" w:sz="0" w:space="0" w:color="auto"/>
                                                            <w:right w:val="none" w:sz="0" w:space="0" w:color="auto"/>
                                                          </w:divBdr>
                                                          <w:divsChild>
                                                            <w:div w:id="160140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7829608">
                      <w:marLeft w:val="0"/>
                      <w:marRight w:val="0"/>
                      <w:marTop w:val="0"/>
                      <w:marBottom w:val="0"/>
                      <w:divBdr>
                        <w:top w:val="none" w:sz="0" w:space="0" w:color="auto"/>
                        <w:left w:val="none" w:sz="0" w:space="0" w:color="auto"/>
                        <w:bottom w:val="none" w:sz="0" w:space="0" w:color="auto"/>
                        <w:right w:val="none" w:sz="0" w:space="0" w:color="auto"/>
                      </w:divBdr>
                      <w:divsChild>
                        <w:div w:id="1325665827">
                          <w:marLeft w:val="0"/>
                          <w:marRight w:val="0"/>
                          <w:marTop w:val="0"/>
                          <w:marBottom w:val="360"/>
                          <w:divBdr>
                            <w:top w:val="none" w:sz="0" w:space="0" w:color="auto"/>
                            <w:left w:val="none" w:sz="0" w:space="0" w:color="auto"/>
                            <w:bottom w:val="none" w:sz="0" w:space="0" w:color="auto"/>
                            <w:right w:val="none" w:sz="0" w:space="0" w:color="auto"/>
                          </w:divBdr>
                          <w:divsChild>
                            <w:div w:id="1174297185">
                              <w:marLeft w:val="0"/>
                              <w:marRight w:val="0"/>
                              <w:marTop w:val="0"/>
                              <w:marBottom w:val="0"/>
                              <w:divBdr>
                                <w:top w:val="none" w:sz="0" w:space="0" w:color="auto"/>
                                <w:left w:val="none" w:sz="0" w:space="0" w:color="auto"/>
                                <w:bottom w:val="none" w:sz="0" w:space="0" w:color="auto"/>
                                <w:right w:val="none" w:sz="0" w:space="0" w:color="auto"/>
                              </w:divBdr>
                              <w:divsChild>
                                <w:div w:id="1080832405">
                                  <w:marLeft w:val="0"/>
                                  <w:marRight w:val="0"/>
                                  <w:marTop w:val="0"/>
                                  <w:marBottom w:val="0"/>
                                  <w:divBdr>
                                    <w:top w:val="none" w:sz="0" w:space="0" w:color="auto"/>
                                    <w:left w:val="none" w:sz="0" w:space="0" w:color="auto"/>
                                    <w:bottom w:val="none" w:sz="0" w:space="0" w:color="auto"/>
                                    <w:right w:val="none" w:sz="0" w:space="0" w:color="auto"/>
                                  </w:divBdr>
                                  <w:divsChild>
                                    <w:div w:id="742803429">
                                      <w:marLeft w:val="0"/>
                                      <w:marRight w:val="0"/>
                                      <w:marTop w:val="0"/>
                                      <w:marBottom w:val="0"/>
                                      <w:divBdr>
                                        <w:top w:val="none" w:sz="0" w:space="0" w:color="auto"/>
                                        <w:left w:val="none" w:sz="0" w:space="0" w:color="auto"/>
                                        <w:bottom w:val="none" w:sz="0" w:space="0" w:color="auto"/>
                                        <w:right w:val="none" w:sz="0" w:space="0" w:color="auto"/>
                                      </w:divBdr>
                                      <w:divsChild>
                                        <w:div w:id="386925135">
                                          <w:marLeft w:val="0"/>
                                          <w:marRight w:val="120"/>
                                          <w:marTop w:val="0"/>
                                          <w:marBottom w:val="0"/>
                                          <w:divBdr>
                                            <w:top w:val="none" w:sz="0" w:space="0" w:color="auto"/>
                                            <w:left w:val="none" w:sz="0" w:space="0" w:color="auto"/>
                                            <w:bottom w:val="none" w:sz="0" w:space="0" w:color="auto"/>
                                            <w:right w:val="none" w:sz="0" w:space="0" w:color="auto"/>
                                          </w:divBdr>
                                          <w:divsChild>
                                            <w:div w:id="1109425385">
                                              <w:marLeft w:val="-300"/>
                                              <w:marRight w:val="0"/>
                                              <w:marTop w:val="0"/>
                                              <w:marBottom w:val="0"/>
                                              <w:divBdr>
                                                <w:top w:val="none" w:sz="0" w:space="0" w:color="auto"/>
                                                <w:left w:val="none" w:sz="0" w:space="0" w:color="auto"/>
                                                <w:bottom w:val="none" w:sz="0" w:space="0" w:color="auto"/>
                                                <w:right w:val="none" w:sz="0" w:space="0" w:color="auto"/>
                                              </w:divBdr>
                                            </w:div>
                                          </w:divsChild>
                                        </w:div>
                                        <w:div w:id="878320756">
                                          <w:marLeft w:val="-240"/>
                                          <w:marRight w:val="-120"/>
                                          <w:marTop w:val="0"/>
                                          <w:marBottom w:val="0"/>
                                          <w:divBdr>
                                            <w:top w:val="none" w:sz="0" w:space="0" w:color="auto"/>
                                            <w:left w:val="none" w:sz="0" w:space="0" w:color="auto"/>
                                            <w:bottom w:val="none" w:sz="0" w:space="0" w:color="auto"/>
                                            <w:right w:val="none" w:sz="0" w:space="0" w:color="auto"/>
                                          </w:divBdr>
                                          <w:divsChild>
                                            <w:div w:id="1859192667">
                                              <w:marLeft w:val="0"/>
                                              <w:marRight w:val="0"/>
                                              <w:marTop w:val="0"/>
                                              <w:marBottom w:val="60"/>
                                              <w:divBdr>
                                                <w:top w:val="none" w:sz="0" w:space="0" w:color="auto"/>
                                                <w:left w:val="none" w:sz="0" w:space="0" w:color="auto"/>
                                                <w:bottom w:val="none" w:sz="0" w:space="0" w:color="auto"/>
                                                <w:right w:val="none" w:sz="0" w:space="0" w:color="auto"/>
                                              </w:divBdr>
                                              <w:divsChild>
                                                <w:div w:id="511535838">
                                                  <w:marLeft w:val="0"/>
                                                  <w:marRight w:val="0"/>
                                                  <w:marTop w:val="0"/>
                                                  <w:marBottom w:val="0"/>
                                                  <w:divBdr>
                                                    <w:top w:val="none" w:sz="0" w:space="0" w:color="auto"/>
                                                    <w:left w:val="none" w:sz="0" w:space="0" w:color="auto"/>
                                                    <w:bottom w:val="none" w:sz="0" w:space="0" w:color="auto"/>
                                                    <w:right w:val="none" w:sz="0" w:space="0" w:color="auto"/>
                                                  </w:divBdr>
                                                  <w:divsChild>
                                                    <w:div w:id="309405276">
                                                      <w:marLeft w:val="0"/>
                                                      <w:marRight w:val="0"/>
                                                      <w:marTop w:val="0"/>
                                                      <w:marBottom w:val="0"/>
                                                      <w:divBdr>
                                                        <w:top w:val="none" w:sz="0" w:space="0" w:color="auto"/>
                                                        <w:left w:val="none" w:sz="0" w:space="0" w:color="auto"/>
                                                        <w:bottom w:val="none" w:sz="0" w:space="0" w:color="auto"/>
                                                        <w:right w:val="none" w:sz="0" w:space="0" w:color="auto"/>
                                                      </w:divBdr>
                                                      <w:divsChild>
                                                        <w:div w:id="916288621">
                                                          <w:marLeft w:val="0"/>
                                                          <w:marRight w:val="0"/>
                                                          <w:marTop w:val="0"/>
                                                          <w:marBottom w:val="0"/>
                                                          <w:divBdr>
                                                            <w:top w:val="none" w:sz="0" w:space="0" w:color="auto"/>
                                                            <w:left w:val="none" w:sz="0" w:space="0" w:color="auto"/>
                                                            <w:bottom w:val="none" w:sz="0" w:space="0" w:color="auto"/>
                                                            <w:right w:val="none" w:sz="0" w:space="0" w:color="auto"/>
                                                          </w:divBdr>
                                                          <w:divsChild>
                                                            <w:div w:id="48682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3802552">
          <w:marLeft w:val="0"/>
          <w:marRight w:val="0"/>
          <w:marTop w:val="0"/>
          <w:marBottom w:val="0"/>
          <w:divBdr>
            <w:top w:val="none" w:sz="0" w:space="0" w:color="auto"/>
            <w:left w:val="none" w:sz="0" w:space="0" w:color="auto"/>
            <w:bottom w:val="none" w:sz="0" w:space="0" w:color="auto"/>
            <w:right w:val="none" w:sz="0" w:space="0" w:color="auto"/>
          </w:divBdr>
        </w:div>
      </w:divsChild>
    </w:div>
    <w:div w:id="555435849">
      <w:bodyDiv w:val="1"/>
      <w:marLeft w:val="0"/>
      <w:marRight w:val="0"/>
      <w:marTop w:val="0"/>
      <w:marBottom w:val="0"/>
      <w:divBdr>
        <w:top w:val="none" w:sz="0" w:space="0" w:color="auto"/>
        <w:left w:val="none" w:sz="0" w:space="0" w:color="auto"/>
        <w:bottom w:val="none" w:sz="0" w:space="0" w:color="auto"/>
        <w:right w:val="none" w:sz="0" w:space="0" w:color="auto"/>
      </w:divBdr>
      <w:divsChild>
        <w:div w:id="1617131536">
          <w:marLeft w:val="0"/>
          <w:marRight w:val="0"/>
          <w:marTop w:val="0"/>
          <w:marBottom w:val="0"/>
          <w:divBdr>
            <w:top w:val="none" w:sz="0" w:space="0" w:color="auto"/>
            <w:left w:val="none" w:sz="0" w:space="0" w:color="auto"/>
            <w:bottom w:val="none" w:sz="0" w:space="0" w:color="auto"/>
            <w:right w:val="none" w:sz="0" w:space="0" w:color="auto"/>
          </w:divBdr>
          <w:divsChild>
            <w:div w:id="721176306">
              <w:marLeft w:val="0"/>
              <w:marRight w:val="0"/>
              <w:marTop w:val="0"/>
              <w:marBottom w:val="0"/>
              <w:divBdr>
                <w:top w:val="none" w:sz="0" w:space="0" w:color="auto"/>
                <w:left w:val="none" w:sz="0" w:space="0" w:color="auto"/>
                <w:bottom w:val="none" w:sz="0" w:space="0" w:color="auto"/>
                <w:right w:val="none" w:sz="0" w:space="0" w:color="auto"/>
              </w:divBdr>
              <w:divsChild>
                <w:div w:id="1007830669">
                  <w:marLeft w:val="0"/>
                  <w:marRight w:val="0"/>
                  <w:marTop w:val="0"/>
                  <w:marBottom w:val="0"/>
                  <w:divBdr>
                    <w:top w:val="none" w:sz="0" w:space="0" w:color="auto"/>
                    <w:left w:val="none" w:sz="0" w:space="0" w:color="auto"/>
                    <w:bottom w:val="none" w:sz="0" w:space="0" w:color="auto"/>
                    <w:right w:val="none" w:sz="0" w:space="0" w:color="auto"/>
                  </w:divBdr>
                  <w:divsChild>
                    <w:div w:id="135029054">
                      <w:marLeft w:val="0"/>
                      <w:marRight w:val="0"/>
                      <w:marTop w:val="0"/>
                      <w:marBottom w:val="0"/>
                      <w:divBdr>
                        <w:top w:val="none" w:sz="0" w:space="0" w:color="auto"/>
                        <w:left w:val="none" w:sz="0" w:space="0" w:color="auto"/>
                        <w:bottom w:val="none" w:sz="0" w:space="0" w:color="auto"/>
                        <w:right w:val="none" w:sz="0" w:space="0" w:color="auto"/>
                      </w:divBdr>
                      <w:divsChild>
                        <w:div w:id="1873224119">
                          <w:marLeft w:val="0"/>
                          <w:marRight w:val="0"/>
                          <w:marTop w:val="0"/>
                          <w:marBottom w:val="0"/>
                          <w:divBdr>
                            <w:top w:val="none" w:sz="0" w:space="0" w:color="auto"/>
                            <w:left w:val="none" w:sz="0" w:space="0" w:color="auto"/>
                            <w:bottom w:val="none" w:sz="0" w:space="0" w:color="auto"/>
                            <w:right w:val="none" w:sz="0" w:space="0" w:color="auto"/>
                          </w:divBdr>
                          <w:divsChild>
                            <w:div w:id="71850877">
                              <w:marLeft w:val="-240"/>
                              <w:marRight w:val="-120"/>
                              <w:marTop w:val="0"/>
                              <w:marBottom w:val="0"/>
                              <w:divBdr>
                                <w:top w:val="none" w:sz="0" w:space="0" w:color="auto"/>
                                <w:left w:val="none" w:sz="0" w:space="0" w:color="auto"/>
                                <w:bottom w:val="none" w:sz="0" w:space="0" w:color="auto"/>
                                <w:right w:val="none" w:sz="0" w:space="0" w:color="auto"/>
                              </w:divBdr>
                              <w:divsChild>
                                <w:div w:id="11230695">
                                  <w:marLeft w:val="0"/>
                                  <w:marRight w:val="0"/>
                                  <w:marTop w:val="0"/>
                                  <w:marBottom w:val="60"/>
                                  <w:divBdr>
                                    <w:top w:val="none" w:sz="0" w:space="0" w:color="auto"/>
                                    <w:left w:val="none" w:sz="0" w:space="0" w:color="auto"/>
                                    <w:bottom w:val="none" w:sz="0" w:space="0" w:color="auto"/>
                                    <w:right w:val="none" w:sz="0" w:space="0" w:color="auto"/>
                                  </w:divBdr>
                                  <w:divsChild>
                                    <w:div w:id="1343313753">
                                      <w:marLeft w:val="0"/>
                                      <w:marRight w:val="0"/>
                                      <w:marTop w:val="0"/>
                                      <w:marBottom w:val="0"/>
                                      <w:divBdr>
                                        <w:top w:val="none" w:sz="0" w:space="0" w:color="auto"/>
                                        <w:left w:val="none" w:sz="0" w:space="0" w:color="auto"/>
                                        <w:bottom w:val="none" w:sz="0" w:space="0" w:color="auto"/>
                                        <w:right w:val="none" w:sz="0" w:space="0" w:color="auto"/>
                                      </w:divBdr>
                                      <w:divsChild>
                                        <w:div w:id="1597441533">
                                          <w:marLeft w:val="0"/>
                                          <w:marRight w:val="0"/>
                                          <w:marTop w:val="0"/>
                                          <w:marBottom w:val="0"/>
                                          <w:divBdr>
                                            <w:top w:val="none" w:sz="0" w:space="0" w:color="auto"/>
                                            <w:left w:val="none" w:sz="0" w:space="0" w:color="auto"/>
                                            <w:bottom w:val="none" w:sz="0" w:space="0" w:color="auto"/>
                                            <w:right w:val="none" w:sz="0" w:space="0" w:color="auto"/>
                                          </w:divBdr>
                                          <w:divsChild>
                                            <w:div w:id="283774492">
                                              <w:marLeft w:val="0"/>
                                              <w:marRight w:val="0"/>
                                              <w:marTop w:val="0"/>
                                              <w:marBottom w:val="0"/>
                                              <w:divBdr>
                                                <w:top w:val="none" w:sz="0" w:space="0" w:color="auto"/>
                                                <w:left w:val="none" w:sz="0" w:space="0" w:color="auto"/>
                                                <w:bottom w:val="none" w:sz="0" w:space="0" w:color="auto"/>
                                                <w:right w:val="none" w:sz="0" w:space="0" w:color="auto"/>
                                              </w:divBdr>
                                              <w:divsChild>
                                                <w:div w:id="163860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991816">
          <w:marLeft w:val="0"/>
          <w:marRight w:val="0"/>
          <w:marTop w:val="0"/>
          <w:marBottom w:val="0"/>
          <w:divBdr>
            <w:top w:val="none" w:sz="0" w:space="0" w:color="auto"/>
            <w:left w:val="none" w:sz="0" w:space="0" w:color="auto"/>
            <w:bottom w:val="none" w:sz="0" w:space="0" w:color="auto"/>
            <w:right w:val="none" w:sz="0" w:space="0" w:color="auto"/>
          </w:divBdr>
          <w:divsChild>
            <w:div w:id="1486163725">
              <w:marLeft w:val="0"/>
              <w:marRight w:val="0"/>
              <w:marTop w:val="0"/>
              <w:marBottom w:val="360"/>
              <w:divBdr>
                <w:top w:val="none" w:sz="0" w:space="0" w:color="auto"/>
                <w:left w:val="none" w:sz="0" w:space="0" w:color="auto"/>
                <w:bottom w:val="none" w:sz="0" w:space="0" w:color="auto"/>
                <w:right w:val="none" w:sz="0" w:space="0" w:color="auto"/>
              </w:divBdr>
              <w:divsChild>
                <w:div w:id="1240141857">
                  <w:marLeft w:val="0"/>
                  <w:marRight w:val="0"/>
                  <w:marTop w:val="0"/>
                  <w:marBottom w:val="0"/>
                  <w:divBdr>
                    <w:top w:val="none" w:sz="0" w:space="0" w:color="auto"/>
                    <w:left w:val="none" w:sz="0" w:space="0" w:color="auto"/>
                    <w:bottom w:val="none" w:sz="0" w:space="0" w:color="auto"/>
                    <w:right w:val="none" w:sz="0" w:space="0" w:color="auto"/>
                  </w:divBdr>
                  <w:divsChild>
                    <w:div w:id="7103563">
                      <w:marLeft w:val="0"/>
                      <w:marRight w:val="0"/>
                      <w:marTop w:val="0"/>
                      <w:marBottom w:val="0"/>
                      <w:divBdr>
                        <w:top w:val="none" w:sz="0" w:space="0" w:color="auto"/>
                        <w:left w:val="none" w:sz="0" w:space="0" w:color="auto"/>
                        <w:bottom w:val="none" w:sz="0" w:space="0" w:color="auto"/>
                        <w:right w:val="none" w:sz="0" w:space="0" w:color="auto"/>
                      </w:divBdr>
                      <w:divsChild>
                        <w:div w:id="788547495">
                          <w:marLeft w:val="0"/>
                          <w:marRight w:val="0"/>
                          <w:marTop w:val="0"/>
                          <w:marBottom w:val="0"/>
                          <w:divBdr>
                            <w:top w:val="none" w:sz="0" w:space="0" w:color="auto"/>
                            <w:left w:val="none" w:sz="0" w:space="0" w:color="auto"/>
                            <w:bottom w:val="none" w:sz="0" w:space="0" w:color="auto"/>
                            <w:right w:val="none" w:sz="0" w:space="0" w:color="auto"/>
                          </w:divBdr>
                          <w:divsChild>
                            <w:div w:id="360209040">
                              <w:marLeft w:val="0"/>
                              <w:marRight w:val="120"/>
                              <w:marTop w:val="0"/>
                              <w:marBottom w:val="0"/>
                              <w:divBdr>
                                <w:top w:val="none" w:sz="0" w:space="0" w:color="auto"/>
                                <w:left w:val="none" w:sz="0" w:space="0" w:color="auto"/>
                                <w:bottom w:val="none" w:sz="0" w:space="0" w:color="auto"/>
                                <w:right w:val="none" w:sz="0" w:space="0" w:color="auto"/>
                              </w:divBdr>
                              <w:divsChild>
                                <w:div w:id="872376995">
                                  <w:marLeft w:val="-300"/>
                                  <w:marRight w:val="0"/>
                                  <w:marTop w:val="0"/>
                                  <w:marBottom w:val="0"/>
                                  <w:divBdr>
                                    <w:top w:val="none" w:sz="0" w:space="0" w:color="auto"/>
                                    <w:left w:val="none" w:sz="0" w:space="0" w:color="auto"/>
                                    <w:bottom w:val="none" w:sz="0" w:space="0" w:color="auto"/>
                                    <w:right w:val="none" w:sz="0" w:space="0" w:color="auto"/>
                                  </w:divBdr>
                                </w:div>
                              </w:divsChild>
                            </w:div>
                            <w:div w:id="1492718204">
                              <w:marLeft w:val="-240"/>
                              <w:marRight w:val="-120"/>
                              <w:marTop w:val="0"/>
                              <w:marBottom w:val="0"/>
                              <w:divBdr>
                                <w:top w:val="none" w:sz="0" w:space="0" w:color="auto"/>
                                <w:left w:val="none" w:sz="0" w:space="0" w:color="auto"/>
                                <w:bottom w:val="none" w:sz="0" w:space="0" w:color="auto"/>
                                <w:right w:val="none" w:sz="0" w:space="0" w:color="auto"/>
                              </w:divBdr>
                              <w:divsChild>
                                <w:div w:id="93402695">
                                  <w:marLeft w:val="0"/>
                                  <w:marRight w:val="0"/>
                                  <w:marTop w:val="0"/>
                                  <w:marBottom w:val="60"/>
                                  <w:divBdr>
                                    <w:top w:val="none" w:sz="0" w:space="0" w:color="auto"/>
                                    <w:left w:val="none" w:sz="0" w:space="0" w:color="auto"/>
                                    <w:bottom w:val="none" w:sz="0" w:space="0" w:color="auto"/>
                                    <w:right w:val="none" w:sz="0" w:space="0" w:color="auto"/>
                                  </w:divBdr>
                                  <w:divsChild>
                                    <w:div w:id="627586612">
                                      <w:marLeft w:val="0"/>
                                      <w:marRight w:val="0"/>
                                      <w:marTop w:val="0"/>
                                      <w:marBottom w:val="0"/>
                                      <w:divBdr>
                                        <w:top w:val="none" w:sz="0" w:space="0" w:color="auto"/>
                                        <w:left w:val="none" w:sz="0" w:space="0" w:color="auto"/>
                                        <w:bottom w:val="none" w:sz="0" w:space="0" w:color="auto"/>
                                        <w:right w:val="none" w:sz="0" w:space="0" w:color="auto"/>
                                      </w:divBdr>
                                      <w:divsChild>
                                        <w:div w:id="1196818499">
                                          <w:marLeft w:val="0"/>
                                          <w:marRight w:val="0"/>
                                          <w:marTop w:val="0"/>
                                          <w:marBottom w:val="0"/>
                                          <w:divBdr>
                                            <w:top w:val="none" w:sz="0" w:space="0" w:color="auto"/>
                                            <w:left w:val="none" w:sz="0" w:space="0" w:color="auto"/>
                                            <w:bottom w:val="none" w:sz="0" w:space="0" w:color="auto"/>
                                            <w:right w:val="none" w:sz="0" w:space="0" w:color="auto"/>
                                          </w:divBdr>
                                          <w:divsChild>
                                            <w:div w:id="374083587">
                                              <w:marLeft w:val="0"/>
                                              <w:marRight w:val="0"/>
                                              <w:marTop w:val="0"/>
                                              <w:marBottom w:val="0"/>
                                              <w:divBdr>
                                                <w:top w:val="none" w:sz="0" w:space="0" w:color="auto"/>
                                                <w:left w:val="none" w:sz="0" w:space="0" w:color="auto"/>
                                                <w:bottom w:val="none" w:sz="0" w:space="0" w:color="auto"/>
                                                <w:right w:val="none" w:sz="0" w:space="0" w:color="auto"/>
                                              </w:divBdr>
                                              <w:divsChild>
                                                <w:div w:id="180226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3593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lclark.edu/~clayton/commentaries/evil.html" TargetMode="External"/><Relationship Id="rId4" Type="http://schemas.openxmlformats.org/officeDocument/2006/relationships/customXml" Target="../customXml/item4.xml"/><Relationship Id="rId9" Type="http://schemas.openxmlformats.org/officeDocument/2006/relationships/hyperlink" Target="https://punctumbook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14482</Words>
  <Characters>78062</Characters>
  <Application>Microsoft Office Word</Application>
  <DocSecurity>0</DocSecurity>
  <Lines>940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2022-01-28T23:44:00Z</dcterms:created>
  <dcterms:modified xsi:type="dcterms:W3CDTF">2022-01-28T23:44:00Z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