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7284B" w14:textId="061F87F8" w:rsidR="00E42E4C" w:rsidRDefault="0054386E" w:rsidP="0054386E">
      <w:pPr>
        <w:pStyle w:val="Heading1"/>
      </w:pPr>
      <w:r>
        <w:t>SO21 – AC – Data Exclusivity</w:t>
      </w:r>
    </w:p>
    <w:p w14:paraId="374E9EDF" w14:textId="77777777" w:rsidR="00DB6C9F" w:rsidRPr="004040B4" w:rsidRDefault="00DB6C9F" w:rsidP="00DB6C9F">
      <w:pPr>
        <w:pStyle w:val="Heading2"/>
        <w:rPr>
          <w:rFonts w:cs="Calibri"/>
        </w:rPr>
      </w:pPr>
      <w:r w:rsidRPr="004040B4">
        <w:rPr>
          <w:rFonts w:cs="Calibri"/>
        </w:rPr>
        <w:lastRenderedPageBreak/>
        <w:t>OV</w:t>
      </w:r>
    </w:p>
    <w:p w14:paraId="5E31AD79"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[1] </w:t>
      </w:r>
      <w:proofErr w:type="spellStart"/>
      <w:r w:rsidRPr="004040B4">
        <w:rPr>
          <w:rStyle w:val="Style13ptBold"/>
          <w:rFonts w:cs="Calibri"/>
          <w:b/>
          <w:bCs w:val="0"/>
        </w:rPr>
        <w:t>Cx</w:t>
      </w:r>
      <w:proofErr w:type="spellEnd"/>
      <w:r w:rsidRPr="004040B4">
        <w:rPr>
          <w:rStyle w:val="Style13ptBold"/>
          <w:rFonts w:cs="Calibri"/>
          <w:b/>
          <w:bCs w:val="0"/>
        </w:rPr>
        <w:t xml:space="preserve"> checks solves – the neg can read infinite </w:t>
      </w:r>
      <w:proofErr w:type="spellStart"/>
      <w:r w:rsidRPr="004040B4">
        <w:rPr>
          <w:rStyle w:val="Style13ptBold"/>
          <w:rFonts w:cs="Calibri"/>
          <w:b/>
          <w:bCs w:val="0"/>
        </w:rPr>
        <w:t>interps</w:t>
      </w:r>
      <w:proofErr w:type="spellEnd"/>
      <w:r w:rsidRPr="004040B4">
        <w:rPr>
          <w:rStyle w:val="Style13ptBold"/>
          <w:rFonts w:cs="Calibri"/>
          <w:b/>
          <w:bCs w:val="0"/>
        </w:rPr>
        <w:t xml:space="preserve"> which can easily be prevented by asking in cross. No abuse if I provide whatever necessary before their prep. </w:t>
      </w:r>
    </w:p>
    <w:p w14:paraId="32D8DA5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[2] 1AR theory paradigm –</w:t>
      </w:r>
    </w:p>
    <w:p w14:paraId="443D1E36"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grant me </w:t>
      </w:r>
      <w:proofErr w:type="gramStart"/>
      <w:r w:rsidRPr="004040B4">
        <w:rPr>
          <w:rStyle w:val="Style13ptBold"/>
          <w:rFonts w:cs="Calibri"/>
          <w:b/>
          <w:bCs w:val="0"/>
        </w:rPr>
        <w:t>it</w:t>
      </w:r>
      <w:proofErr w:type="gramEnd"/>
      <w:r w:rsidRPr="004040B4">
        <w:rPr>
          <w:rStyle w:val="Style13ptBold"/>
          <w:rFonts w:cs="Calibri"/>
          <w:b/>
          <w:bCs w:val="0"/>
        </w:rPr>
        <w:t xml:space="preserve"> else infinite abuse – neg won’t have any deterrence</w:t>
      </w:r>
    </w:p>
    <w:p w14:paraId="77BCD8F4" w14:textId="77777777" w:rsidR="00DB6C9F" w:rsidRPr="004040B4" w:rsidRDefault="00DB6C9F" w:rsidP="00DB6C9F">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22DBF297"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6AF65EB3"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d] competing </w:t>
      </w:r>
      <w:proofErr w:type="spellStart"/>
      <w:r w:rsidRPr="004040B4">
        <w:rPr>
          <w:rStyle w:val="Style13ptBold"/>
          <w:rFonts w:cs="Calibri"/>
          <w:b/>
          <w:bCs w:val="0"/>
        </w:rPr>
        <w:t>interps</w:t>
      </w:r>
      <w:proofErr w:type="spellEnd"/>
      <w:r w:rsidRPr="004040B4">
        <w:rPr>
          <w:rStyle w:val="Style13ptBold"/>
          <w:rFonts w:cs="Calibri"/>
          <w:b/>
          <w:bCs w:val="0"/>
        </w:rPr>
        <w:t xml:space="preserve"> – 1ar </w:t>
      </w:r>
      <w:proofErr w:type="spellStart"/>
      <w:r w:rsidRPr="004040B4">
        <w:rPr>
          <w:rStyle w:val="Style13ptBold"/>
          <w:rFonts w:cs="Calibri"/>
          <w:b/>
          <w:bCs w:val="0"/>
        </w:rPr>
        <w:t>interps</w:t>
      </w:r>
      <w:proofErr w:type="spellEnd"/>
      <w:r w:rsidRPr="004040B4">
        <w:rPr>
          <w:rStyle w:val="Style13ptBold"/>
          <w:rFonts w:cs="Calibri"/>
          <w:b/>
          <w:bCs w:val="0"/>
        </w:rPr>
        <w:t xml:space="preserve"> aren’t bidirectional and Cis are best for </w:t>
      </w:r>
      <w:proofErr w:type="spellStart"/>
      <w:r w:rsidRPr="004040B4">
        <w:rPr>
          <w:rStyle w:val="Style13ptBold"/>
          <w:rFonts w:cs="Calibri"/>
          <w:b/>
          <w:bCs w:val="0"/>
        </w:rPr>
        <w:t>normsetting</w:t>
      </w:r>
      <w:proofErr w:type="spellEnd"/>
    </w:p>
    <w:p w14:paraId="089BDCB0"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5E6DEF87"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[3] </w:t>
      </w:r>
      <w:proofErr w:type="spellStart"/>
      <w:r w:rsidRPr="004040B4">
        <w:rPr>
          <w:rStyle w:val="Style13ptBold"/>
          <w:rFonts w:cs="Calibri"/>
          <w:b/>
          <w:bCs w:val="0"/>
        </w:rPr>
        <w:t>Aff</w:t>
      </w:r>
      <w:proofErr w:type="spellEnd"/>
      <w:r w:rsidRPr="004040B4">
        <w:rPr>
          <w:rStyle w:val="Style13ptBold"/>
          <w:rFonts w:cs="Calibri"/>
          <w:b/>
          <w:bCs w:val="0"/>
        </w:rPr>
        <w:t xml:space="preserve"> RVIs on 1n theory (</w:t>
      </w:r>
      <w:proofErr w:type="spellStart"/>
      <w:r w:rsidRPr="004040B4">
        <w:rPr>
          <w:rStyle w:val="Style13ptBold"/>
          <w:rFonts w:cs="Calibri"/>
          <w:b/>
          <w:bCs w:val="0"/>
        </w:rPr>
        <w:t>Counterinterps</w:t>
      </w:r>
      <w:proofErr w:type="spellEnd"/>
      <w:r w:rsidRPr="004040B4">
        <w:rPr>
          <w:rStyle w:val="Style13ptBold"/>
          <w:rFonts w:cs="Calibri"/>
          <w:b/>
          <w:bCs w:val="0"/>
        </w:rPr>
        <w:t xml:space="preserve"> and I-Meets)– </w:t>
      </w:r>
    </w:p>
    <w:p w14:paraId="3A8AF299"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depth – there’s no 2ac to develop carded offense so an RVI is needed to develop in-depth T debates </w:t>
      </w:r>
    </w:p>
    <w:p w14:paraId="7F89A847"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b] reciprocity –the neg has access to T and theory, so we need an RVI and theory to compensate for your unique avenue to the ballot </w:t>
      </w:r>
    </w:p>
    <w:p w14:paraId="5F099DAF"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 time skew– they justify being able to read a bunch of shells in the 1N with no offense – the 2N collapse magnifies the abuse by creating a double bind where they’ll win either way</w:t>
      </w:r>
    </w:p>
    <w:p w14:paraId="0EF32003"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[4] No omissions: All neg theory violations and </w:t>
      </w:r>
      <w:proofErr w:type="spellStart"/>
      <w:r w:rsidRPr="004040B4">
        <w:rPr>
          <w:rStyle w:val="Style13ptBold"/>
          <w:rFonts w:cs="Calibri"/>
          <w:b/>
          <w:bCs w:val="0"/>
        </w:rPr>
        <w:t>kritik</w:t>
      </w:r>
      <w:proofErr w:type="spellEnd"/>
      <w:r w:rsidRPr="004040B4">
        <w:rPr>
          <w:rStyle w:val="Style13ptBold"/>
          <w:rFonts w:cs="Calibri"/>
          <w:b/>
          <w:bCs w:val="0"/>
        </w:rPr>
        <w:t xml:space="preserve"> links must come from the text of the AC, not the absence of specification. </w:t>
      </w:r>
    </w:p>
    <w:p w14:paraId="201FD9F9"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I have a limited time to speak so it’s an infinite </w:t>
      </w:r>
      <w:proofErr w:type="spellStart"/>
      <w:r w:rsidRPr="004040B4">
        <w:rPr>
          <w:rStyle w:val="Style13ptBold"/>
          <w:rFonts w:cs="Calibri"/>
          <w:b/>
          <w:bCs w:val="0"/>
        </w:rPr>
        <w:t>aff</w:t>
      </w:r>
      <w:proofErr w:type="spellEnd"/>
      <w:r w:rsidRPr="004040B4">
        <w:rPr>
          <w:rStyle w:val="Style13ptBold"/>
          <w:rFonts w:cs="Calibri"/>
          <w:b/>
          <w:bCs w:val="0"/>
        </w:rPr>
        <w:t xml:space="preserve"> burden </w:t>
      </w:r>
    </w:p>
    <w:p w14:paraId="00F9F8DB" w14:textId="77777777" w:rsidR="00DB6C9F" w:rsidRPr="004040B4" w:rsidRDefault="00DB6C9F" w:rsidP="00DB6C9F">
      <w:pPr>
        <w:pStyle w:val="Heading4"/>
        <w:rPr>
          <w:rStyle w:val="Style13ptBold"/>
          <w:rFonts w:cs="Calibri"/>
          <w:b/>
          <w:bCs w:val="0"/>
        </w:rPr>
      </w:pPr>
      <w:r w:rsidRPr="004040B4">
        <w:rPr>
          <w:rStyle w:val="Style13ptBold"/>
          <w:rFonts w:cs="Calibri"/>
          <w:b/>
          <w:bCs w:val="0"/>
        </w:rPr>
        <w:t>b] they can always make some sort of shell or link even if I don’t do anything which allows for infinite neg abuse.</w:t>
      </w:r>
    </w:p>
    <w:p w14:paraId="10CCA36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[5] Presumption affirms – </w:t>
      </w:r>
    </w:p>
    <w:p w14:paraId="15A588F4"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you presume statements true until prove false -- if I said my name was </w:t>
      </w:r>
      <w:proofErr w:type="gramStart"/>
      <w:r w:rsidRPr="004040B4">
        <w:rPr>
          <w:rStyle w:val="Style13ptBold"/>
          <w:rFonts w:cs="Calibri"/>
          <w:b/>
          <w:bCs w:val="0"/>
        </w:rPr>
        <w:t>Ayman</w:t>
      </w:r>
      <w:proofErr w:type="gramEnd"/>
      <w:r w:rsidRPr="004040B4">
        <w:rPr>
          <w:rStyle w:val="Style13ptBold"/>
          <w:rFonts w:cs="Calibri"/>
          <w:b/>
          <w:bCs w:val="0"/>
        </w:rPr>
        <w:t xml:space="preserve"> you’d believe me till disproven </w:t>
      </w:r>
    </w:p>
    <w:p w14:paraId="4BE2293F" w14:textId="567FBAD3" w:rsidR="00DB6C9F" w:rsidRPr="00F60A9D" w:rsidRDefault="00DB6C9F" w:rsidP="00DB6C9F">
      <w:pPr>
        <w:pStyle w:val="Heading4"/>
        <w:rPr>
          <w:rFonts w:cs="Calibri"/>
        </w:rPr>
      </w:pPr>
      <w:r>
        <w:rPr>
          <w:rFonts w:cs="Calibri"/>
        </w:rPr>
        <w:t xml:space="preserve">b] </w:t>
      </w:r>
      <w:r w:rsidRPr="00F60A9D">
        <w:rPr>
          <w:rFonts w:cs="Calibri"/>
        </w:rPr>
        <w:t>Shah 2-13:</w:t>
      </w:r>
    </w:p>
    <w:p w14:paraId="3E553F03" w14:textId="77777777" w:rsidR="00DB6C9F" w:rsidRPr="00F60A9D" w:rsidRDefault="00DB6C9F" w:rsidP="00DB6C9F">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9"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675F29DC" w14:textId="77777777" w:rsidR="00DB6C9F" w:rsidRDefault="00DB6C9F" w:rsidP="00DB6C9F">
      <w:pPr>
        <w:rPr>
          <w:sz w:val="10"/>
        </w:rPr>
      </w:pPr>
      <w:r w:rsidRPr="00F60A9D">
        <w:rPr>
          <w:sz w:val="10"/>
        </w:rPr>
        <w:lastRenderedPageBreak/>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7770408B"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 Freezes action – requiring pro-active justification for all our actions would make it impossible to make morally neutral claims like ‘I ought to drink water’ which means we always assume we can take an action absent a proactive reason not to.</w:t>
      </w:r>
    </w:p>
    <w:p w14:paraId="28690E6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I adopt a comparative worlds ROTB.</w:t>
      </w:r>
    </w:p>
    <w:p w14:paraId="615A73A3" w14:textId="77777777" w:rsidR="00DB6C9F" w:rsidRPr="004040B4" w:rsidRDefault="00DB6C9F" w:rsidP="00DB6C9F">
      <w:pPr>
        <w:pStyle w:val="Heading2"/>
        <w:rPr>
          <w:rFonts w:cs="Calibri"/>
        </w:rPr>
      </w:pPr>
      <w:r w:rsidRPr="004040B4">
        <w:rPr>
          <w:rFonts w:cs="Calibri"/>
        </w:rPr>
        <w:lastRenderedPageBreak/>
        <w:t>FWK</w:t>
      </w:r>
    </w:p>
    <w:p w14:paraId="6613157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Pain and pleasure are intrinsically valuable – to justify beyond that runs into moral incoherence. Moen 16,</w:t>
      </w:r>
    </w:p>
    <w:p w14:paraId="052B93F5" w14:textId="77777777" w:rsidR="00DB6C9F" w:rsidRPr="004040B4" w:rsidRDefault="00DB6C9F" w:rsidP="00DB6C9F">
      <w:pPr>
        <w:rPr>
          <w:rFonts w:cs="Calibri"/>
          <w:sz w:val="16"/>
        </w:rPr>
      </w:pPr>
      <w:r w:rsidRPr="004040B4">
        <w:rPr>
          <w:rStyle w:val="Emphasis"/>
          <w:rFonts w:cs="Calibri"/>
        </w:rPr>
        <w:t>Moen 16</w:t>
      </w:r>
      <w:r w:rsidRPr="004040B4">
        <w:rPr>
          <w:rFonts w:cs="Calibri"/>
          <w:sz w:val="16"/>
        </w:rPr>
        <w:t xml:space="preserve"> [Ole Martin Moen, Research Fellow in Philosophy at University of Oslo “An Argument for Hedonism” Journal of Value Inquiry (Springer), 50 (2) 2016: 267–281] SJDI // RCT by </w:t>
      </w:r>
      <w:proofErr w:type="spellStart"/>
      <w:r w:rsidRPr="004040B4">
        <w:rPr>
          <w:rFonts w:cs="Calibri"/>
          <w:sz w:val="16"/>
        </w:rPr>
        <w:t>JPark</w:t>
      </w:r>
      <w:proofErr w:type="spellEnd"/>
    </w:p>
    <w:p w14:paraId="73D7DF0A" w14:textId="77777777" w:rsidR="00DB6C9F" w:rsidRPr="004040B4" w:rsidRDefault="00DB6C9F" w:rsidP="00DB6C9F">
      <w:pPr>
        <w:rPr>
          <w:rStyle w:val="StyleUnderline"/>
          <w:rFonts w:cs="Calibri"/>
        </w:rPr>
      </w:pPr>
      <w:r w:rsidRPr="004040B4">
        <w:rPr>
          <w:rFonts w:cs="Calibri"/>
          <w:sz w:val="16"/>
        </w:rPr>
        <w:t xml:space="preserve">Let us start by observing, empirically, that </w:t>
      </w:r>
      <w:r w:rsidRPr="004040B4">
        <w:rPr>
          <w:rStyle w:val="StyleUnderline"/>
          <w:rFonts w:cs="Calibri"/>
        </w:rPr>
        <w:t xml:space="preserve">a widely shared judgment about intrinsic value and disvalue is that </w:t>
      </w:r>
      <w:r w:rsidRPr="004040B4">
        <w:rPr>
          <w:rStyle w:val="StyleUnderline"/>
          <w:rFonts w:cs="Calibri"/>
          <w:highlight w:val="yellow"/>
        </w:rPr>
        <w:t xml:space="preserve">pleasure is intrinsically </w:t>
      </w:r>
      <w:proofErr w:type="gramStart"/>
      <w:r w:rsidRPr="004040B4">
        <w:rPr>
          <w:rStyle w:val="StyleUnderline"/>
          <w:rFonts w:cs="Calibri"/>
          <w:highlight w:val="yellow"/>
        </w:rPr>
        <w:t>valuable</w:t>
      </w:r>
      <w:proofErr w:type="gramEnd"/>
      <w:r w:rsidRPr="004040B4">
        <w:rPr>
          <w:rStyle w:val="StyleUnderline"/>
          <w:rFonts w:cs="Calibri"/>
          <w:highlight w:val="yellow"/>
        </w:rPr>
        <w:t xml:space="preserve"> and pain is intrinsically </w:t>
      </w:r>
      <w:proofErr w:type="spellStart"/>
      <w:r w:rsidRPr="004040B4">
        <w:rPr>
          <w:rStyle w:val="StyleUnderline"/>
          <w:rFonts w:cs="Calibri"/>
          <w:highlight w:val="yellow"/>
        </w:rPr>
        <w:t>disvaluable</w:t>
      </w:r>
      <w:proofErr w:type="spellEnd"/>
      <w:r w:rsidRPr="004040B4">
        <w:rPr>
          <w:rStyle w:val="StyleUnderline"/>
          <w:rFonts w:cs="Calibri"/>
        </w:rPr>
        <w:t>.</w:t>
      </w:r>
      <w:r w:rsidRPr="004040B4">
        <w:rPr>
          <w:rFonts w:cs="Calibri"/>
          <w:sz w:val="16"/>
        </w:rPr>
        <w:t xml:space="preserve"> </w:t>
      </w:r>
      <w:r w:rsidRPr="004040B4">
        <w:rPr>
          <w:rStyle w:val="StyleUnderline"/>
          <w:rFonts w:cs="Calibri"/>
        </w:rPr>
        <w:t>On virtually any proposed list of intrinsic values and disvalues (we will look at some of them below), pleasure is included among the intrinsic values and pain among the intrinsic disvalues.</w:t>
      </w:r>
      <w:r w:rsidRPr="004040B4">
        <w:rPr>
          <w:rFonts w:cs="Calibri"/>
          <w:sz w:val="16"/>
        </w:rPr>
        <w:t xml:space="preserve"> This inclusion makes intuitive sense, moreover, for </w:t>
      </w: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r w:rsidRPr="004040B4">
        <w:rPr>
          <w:rStyle w:val="StyleUnderline"/>
          <w:rFonts w:cs="Calibri"/>
        </w:rPr>
        <w:t xml:space="preserve"> feels, and neither the goodness of pleasure nor the badness of pain seems to be exhausted by the further effects that these experiences might have.</w:t>
      </w:r>
      <w:r w:rsidRPr="004040B4">
        <w:rPr>
          <w:rFonts w:cs="Calibri"/>
          <w:sz w:val="16"/>
        </w:rPr>
        <w:t xml:space="preserve"> “Pleasure” and “pain” are here understood inclusively, as encompassing anything hedonically positive and anything hedonically negative.2 </w:t>
      </w:r>
      <w:r w:rsidRPr="004040B4">
        <w:rPr>
          <w:rStyle w:val="StyleUnderline"/>
          <w:rFonts w:cs="Calibri"/>
        </w:rPr>
        <w:t xml:space="preserve">The special </w:t>
      </w:r>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rsidRPr="004040B4">
        <w:rPr>
          <w:rStyle w:val="StyleUnderline"/>
          <w:rFonts w:cs="Calibri"/>
        </w:rPr>
        <w:t xml:space="preserve"> about values.</w:t>
      </w:r>
      <w:r w:rsidRPr="004040B4">
        <w:rPr>
          <w:rFonts w:cs="Calibri"/>
          <w:sz w:val="16"/>
        </w:rPr>
        <w:t xml:space="preserve"> If you tell me that you are heading for the convenience store, </w:t>
      </w:r>
      <w:r w:rsidRPr="004040B4">
        <w:rPr>
          <w:rStyle w:val="StyleUnderline"/>
          <w:rFonts w:cs="Calibri"/>
        </w:rPr>
        <w:t>I might ask: “What for?” This is a reasonable question, for when you go to the convenience store you usually do so</w:t>
      </w:r>
      <w:r w:rsidRPr="004040B4">
        <w:rPr>
          <w:rFonts w:cs="Calibri"/>
          <w:sz w:val="16"/>
        </w:rPr>
        <w:t xml:space="preserve">, not merely for the sake of going to the convenience store, but </w:t>
      </w:r>
      <w:r w:rsidRPr="004040B4">
        <w:rPr>
          <w:rStyle w:val="StyleUnderline"/>
          <w:rFonts w:cs="Calibri"/>
        </w:rPr>
        <w:t>for the sake of achieving something further that you deem to be valuable.</w:t>
      </w:r>
      <w:r w:rsidRPr="004040B4">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040B4">
        <w:rPr>
          <w:rStyle w:val="StyleUnderline"/>
          <w:rFonts w:cs="Calibri"/>
          <w:highlight w:val="yellow"/>
        </w:rPr>
        <w:t xml:space="preserve">If </w:t>
      </w:r>
      <w:proofErr w:type="gramStart"/>
      <w:r w:rsidRPr="004040B4">
        <w:rPr>
          <w:rStyle w:val="StyleUnderline"/>
          <w:rFonts w:cs="Calibri"/>
          <w:highlight w:val="yellow"/>
        </w:rPr>
        <w:t>I</w:t>
      </w:r>
      <w:proofErr w:type="gramEnd"/>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r w:rsidRPr="004040B4">
        <w:rPr>
          <w:rStyle w:val="StyleUnderline"/>
          <w:rFonts w:cs="Calibri"/>
        </w:rPr>
        <w:t>; it is simply that for which going to the convenience store and buying the soda is good.</w:t>
      </w:r>
      <w:r w:rsidRPr="004040B4">
        <w:rPr>
          <w:rFonts w:cs="Calibri"/>
          <w:sz w:val="16"/>
        </w:rPr>
        <w:t>3 As Aristotle observes</w:t>
      </w:r>
      <w:r w:rsidRPr="004040B4">
        <w:rPr>
          <w:rStyle w:val="StyleUnderline"/>
          <w:rFonts w:cs="Calibri"/>
        </w:rPr>
        <w:t>: “We never ask [a man] what his end is in being pleased, because we assume that pleasure is choice worthy in itself.</w:t>
      </w:r>
      <w:r w:rsidRPr="004040B4">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040B4">
        <w:rPr>
          <w:rStyle w:val="StyleUnderline"/>
          <w:rFonts w:cs="Calibri"/>
        </w:rPr>
        <w:t xml:space="preserve">pleasure and pain are both places where we reach the end of the line in matters of value. </w:t>
      </w:r>
    </w:p>
    <w:p w14:paraId="3B9475F3" w14:textId="77777777" w:rsidR="00DB6C9F" w:rsidRPr="004040B4" w:rsidRDefault="00DB6C9F" w:rsidP="00DB6C9F">
      <w:pPr>
        <w:pStyle w:val="Heading4"/>
        <w:rPr>
          <w:rFonts w:cs="Calibri"/>
        </w:rPr>
      </w:pPr>
      <w:r w:rsidRPr="004040B4">
        <w:rPr>
          <w:rFonts w:cs="Calibri"/>
        </w:rPr>
        <w:lastRenderedPageBreak/>
        <w:t xml:space="preserve">Thus, the standard is maximizing expected well-being (Act Util). Prefer additionally. </w:t>
      </w:r>
    </w:p>
    <w:p w14:paraId="497DB3BC" w14:textId="77777777" w:rsidR="00DB6C9F" w:rsidRPr="004040B4" w:rsidRDefault="00DB6C9F" w:rsidP="00DB6C9F">
      <w:pPr>
        <w:pStyle w:val="Heading4"/>
        <w:rPr>
          <w:rFonts w:cs="Calibri"/>
        </w:rPr>
      </w:pPr>
      <w:r w:rsidRPr="004040B4">
        <w:rPr>
          <w:rFonts w:cs="Calibri"/>
        </w:rPr>
        <w:t>[1] It’s a lexical pre-requisite. Threats to bodily security and life preclude the ability for moral actors to effectively act upon other moral theories since they are in a constant state of crisis</w:t>
      </w:r>
      <w:r>
        <w:rPr>
          <w:rFonts w:cs="Calibri"/>
        </w:rPr>
        <w:t xml:space="preserve">, and if people are </w:t>
      </w:r>
      <w:proofErr w:type="gramStart"/>
      <w:r>
        <w:rPr>
          <w:rFonts w:cs="Calibri"/>
        </w:rPr>
        <w:t>dead</w:t>
      </w:r>
      <w:proofErr w:type="gramEnd"/>
      <w:r>
        <w:rPr>
          <w:rFonts w:cs="Calibri"/>
        </w:rPr>
        <w:t xml:space="preserve"> they can’t actualize any ethical theory.</w:t>
      </w:r>
    </w:p>
    <w:p w14:paraId="7664FF92" w14:textId="77777777" w:rsidR="00DB6C9F" w:rsidRPr="004040B4" w:rsidRDefault="00DB6C9F" w:rsidP="00DB6C9F">
      <w:pPr>
        <w:pStyle w:val="Heading4"/>
        <w:rPr>
          <w:rFonts w:cs="Calibri"/>
        </w:rPr>
      </w:pPr>
      <w:r w:rsidRPr="004040B4">
        <w:rPr>
          <w:rFonts w:cs="Calibri"/>
        </w:rPr>
        <w:t xml:space="preserve">[2] Actor specificity </w:t>
      </w:r>
    </w:p>
    <w:p w14:paraId="1BAD80CC" w14:textId="77777777" w:rsidR="00DB6C9F" w:rsidRPr="004040B4" w:rsidRDefault="00DB6C9F" w:rsidP="00DB6C9F">
      <w:pPr>
        <w:pStyle w:val="Heading4"/>
        <w:rPr>
          <w:rFonts w:cs="Calibri"/>
        </w:rPr>
      </w:pPr>
      <w:r w:rsidRPr="004040B4">
        <w:rPr>
          <w:rFonts w:cs="Calibri"/>
        </w:rPr>
        <w:t xml:space="preserve">[A] governments must aggregate because their policies benefit some and harm others so the only non-arbitrary way to prioritize is by helping the most amount of people </w:t>
      </w:r>
    </w:p>
    <w:p w14:paraId="6A32D638" w14:textId="77777777" w:rsidR="00DB6C9F" w:rsidRPr="004040B4" w:rsidRDefault="00DB6C9F" w:rsidP="00DB6C9F">
      <w:pPr>
        <w:pStyle w:val="Heading4"/>
        <w:rPr>
          <w:rFonts w:cs="Calibri"/>
        </w:rPr>
      </w:pPr>
      <w:r w:rsidRPr="004040B4">
        <w:rPr>
          <w:rFonts w:cs="Calibri"/>
        </w:rPr>
        <w:t>[B] Actor specificity comes first because different agents have different obligations. Takes out calc indicts because they’re empirically denied.</w:t>
      </w:r>
    </w:p>
    <w:p w14:paraId="3B510074" w14:textId="77777777" w:rsidR="00DB6C9F" w:rsidRPr="004040B4" w:rsidRDefault="00DB6C9F" w:rsidP="00DB6C9F">
      <w:pPr>
        <w:pStyle w:val="Heading4"/>
        <w:rPr>
          <w:rFonts w:cs="Calibri"/>
        </w:rPr>
      </w:pPr>
      <w:r w:rsidRPr="004040B4">
        <w:rPr>
          <w:rFonts w:cs="Calibri"/>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r>
        <w:rPr>
          <w:rFonts w:cs="Calibri"/>
        </w:rPr>
        <w:t xml:space="preserve"> &amp; other ethical theories are irresolvable/unweighable.</w:t>
      </w:r>
    </w:p>
    <w:p w14:paraId="2D8B4160" w14:textId="77777777" w:rsidR="00DB6C9F" w:rsidRPr="004040B4" w:rsidRDefault="00DB6C9F" w:rsidP="00DB6C9F">
      <w:pPr>
        <w:pStyle w:val="Heading4"/>
        <w:rPr>
          <w:rFonts w:cs="Calibri"/>
        </w:rPr>
      </w:pPr>
      <w:r w:rsidRPr="004040B4">
        <w:rPr>
          <w:rFonts w:cs="Calibri"/>
        </w:rPr>
        <w:t>[4] No intent-foresight distinction—</w:t>
      </w:r>
      <w:r w:rsidRPr="004040B4">
        <w:rPr>
          <w:rFonts w:eastAsia="Calibri" w:cs="Calibri"/>
        </w:rPr>
        <w:t>if</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foresee</w:t>
      </w:r>
      <w:r w:rsidRPr="004040B4">
        <w:rPr>
          <w:rFonts w:cs="Calibri"/>
        </w:rPr>
        <w:t xml:space="preserve"> </w:t>
      </w:r>
      <w:r w:rsidRPr="004040B4">
        <w:rPr>
          <w:rFonts w:eastAsia="Calibri" w:cs="Calibri"/>
        </w:rPr>
        <w:t>a</w:t>
      </w:r>
      <w:r w:rsidRPr="004040B4">
        <w:rPr>
          <w:rFonts w:cs="Calibri"/>
        </w:rPr>
        <w:t xml:space="preserve"> </w:t>
      </w:r>
      <w:r w:rsidRPr="004040B4">
        <w:rPr>
          <w:rFonts w:eastAsia="Calibri" w:cs="Calibri"/>
        </w:rPr>
        <w:t>consequence</w:t>
      </w:r>
      <w:r w:rsidRPr="004040B4">
        <w:rPr>
          <w:rFonts w:cs="Calibri"/>
        </w:rPr>
        <w:t xml:space="preserve">, </w:t>
      </w:r>
      <w:r w:rsidRPr="004040B4">
        <w:rPr>
          <w:rFonts w:eastAsia="Calibri" w:cs="Calibri"/>
        </w:rPr>
        <w:t>then</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becomes</w:t>
      </w:r>
      <w:r w:rsidRPr="004040B4">
        <w:rPr>
          <w:rFonts w:cs="Calibri"/>
        </w:rPr>
        <w:t xml:space="preserve"> </w:t>
      </w:r>
      <w:r w:rsidRPr="004040B4">
        <w:rPr>
          <w:rFonts w:eastAsia="Calibri" w:cs="Calibri"/>
        </w:rPr>
        <w:t>part</w:t>
      </w:r>
      <w:r w:rsidRPr="004040B4">
        <w:rPr>
          <w:rFonts w:cs="Calibri"/>
        </w:rPr>
        <w:t xml:space="preserve"> </w:t>
      </w:r>
      <w:r w:rsidRPr="004040B4">
        <w:rPr>
          <w:rFonts w:eastAsia="Calibri" w:cs="Calibri"/>
        </w:rPr>
        <w:t>of</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deliberation</w:t>
      </w:r>
      <w:r w:rsidRPr="004040B4">
        <w:rPr>
          <w:rFonts w:cs="Calibri"/>
        </w:rPr>
        <w:t xml:space="preserve"> </w:t>
      </w:r>
      <w:r w:rsidRPr="004040B4">
        <w:rPr>
          <w:rFonts w:eastAsia="Calibri" w:cs="Calibri"/>
        </w:rPr>
        <w:t>which</w:t>
      </w:r>
      <w:r w:rsidRPr="004040B4">
        <w:rPr>
          <w:rFonts w:cs="Calibri"/>
        </w:rPr>
        <w:t xml:space="preserve"> </w:t>
      </w:r>
      <w:r w:rsidRPr="004040B4">
        <w:rPr>
          <w:rFonts w:eastAsia="Calibri" w:cs="Calibri"/>
        </w:rPr>
        <w:t>makes</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intrinsic</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action</w:t>
      </w:r>
      <w:r w:rsidRPr="004040B4">
        <w:rPr>
          <w:rFonts w:cs="Calibri"/>
        </w:rPr>
        <w:t xml:space="preserve"> </w:t>
      </w:r>
      <w:r w:rsidRPr="004040B4">
        <w:rPr>
          <w:rFonts w:eastAsia="Calibri" w:cs="Calibri"/>
        </w:rPr>
        <w:t>since</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intend</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happen</w:t>
      </w:r>
      <w:r w:rsidRPr="004040B4">
        <w:rPr>
          <w:rFonts w:cs="Calibri"/>
        </w:rPr>
        <w:t>.</w:t>
      </w:r>
    </w:p>
    <w:p w14:paraId="5257D48B" w14:textId="77777777" w:rsidR="00DB6C9F" w:rsidRDefault="00DB6C9F" w:rsidP="00DB6C9F">
      <w:pPr>
        <w:pStyle w:val="Heading4"/>
        <w:rPr>
          <w:rFonts w:cs="Calibri"/>
        </w:rPr>
      </w:pPr>
      <w:r w:rsidRPr="004040B4">
        <w:rPr>
          <w:rFonts w:cs="Calibri"/>
        </w:rPr>
        <w:t xml:space="preserve">[5] Topic lit – most articles are written through the lens of util since they’re crafted for policymakers and the general public to understand who take consequences to be important, not philosophy majors. Fairness </w:t>
      </w:r>
      <w:proofErr w:type="spellStart"/>
      <w:r w:rsidRPr="004040B4">
        <w:rPr>
          <w:rFonts w:cs="Calibri"/>
        </w:rPr>
        <w:t>bc</w:t>
      </w:r>
      <w:proofErr w:type="spellEnd"/>
      <w:r w:rsidRPr="004040B4">
        <w:rPr>
          <w:rFonts w:cs="Calibri"/>
        </w:rPr>
        <w:t xml:space="preserve"> you vote for better debater not better cheater. Education because that is the terminal impact of debate. These are framework warrants, not a reason to drop the debater. </w:t>
      </w:r>
    </w:p>
    <w:p w14:paraId="0E81BC14" w14:textId="77777777" w:rsidR="00DB6C9F" w:rsidRPr="004040B4" w:rsidRDefault="00DB6C9F" w:rsidP="00DB6C9F">
      <w:pPr>
        <w:pStyle w:val="Heading2"/>
        <w:rPr>
          <w:rFonts w:cs="Calibri"/>
        </w:rPr>
      </w:pPr>
      <w:r w:rsidRPr="004040B4">
        <w:rPr>
          <w:rFonts w:cs="Calibri"/>
        </w:rPr>
        <w:lastRenderedPageBreak/>
        <w:t>Plan</w:t>
      </w:r>
    </w:p>
    <w:p w14:paraId="22190E1B"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Plan Text: The member nations of the World Trade Organization ought to reduce data exclusivity intellectual property protections for medicines through TRIPs – </w:t>
      </w:r>
      <w:proofErr w:type="spellStart"/>
      <w:r w:rsidRPr="004040B4">
        <w:rPr>
          <w:rStyle w:val="Style13ptBold"/>
          <w:rFonts w:cs="Calibri"/>
          <w:b/>
          <w:bCs w:val="0"/>
        </w:rPr>
        <w:t>Diependaele</w:t>
      </w:r>
      <w:proofErr w:type="spellEnd"/>
      <w:r w:rsidRPr="004040B4">
        <w:rPr>
          <w:rStyle w:val="Style13ptBold"/>
          <w:rFonts w:cs="Calibri"/>
          <w:b/>
          <w:bCs w:val="0"/>
        </w:rPr>
        <w:t xml:space="preserve"> 17 </w:t>
      </w:r>
    </w:p>
    <w:p w14:paraId="363ED62F" w14:textId="77777777" w:rsidR="00DB6C9F" w:rsidRPr="004040B4" w:rsidRDefault="00DB6C9F" w:rsidP="00DB6C9F">
      <w:pPr>
        <w:rPr>
          <w:rFonts w:cs="Calibri"/>
          <w:szCs w:val="22"/>
        </w:rPr>
      </w:pPr>
      <w:proofErr w:type="spellStart"/>
      <w:r w:rsidRPr="004040B4">
        <w:rPr>
          <w:rFonts w:cs="Calibri"/>
          <w:szCs w:val="22"/>
        </w:rPr>
        <w:t>Diependaele</w:t>
      </w:r>
      <w:proofErr w:type="spellEnd"/>
      <w:r w:rsidRPr="004040B4">
        <w:rPr>
          <w:rFonts w:cs="Calibri"/>
          <w:szCs w:val="22"/>
        </w:rPr>
        <w:t xml:space="preserve">, Lisa, et al. “Raising the Barriers to Access to Medicines in the Developing World - the Relentless Push for Data Exclusivity.” Developing World Bioethics, John Wiley and Sons Inc., Apr. 2017, </w:t>
      </w:r>
      <w:hyperlink r:id="rId10" w:history="1">
        <w:r w:rsidRPr="004040B4">
          <w:rPr>
            <w:rStyle w:val="Hyperlink"/>
            <w:rFonts w:cs="Calibri"/>
            <w:szCs w:val="22"/>
          </w:rPr>
          <w:t>www.ncbi.nlm.nih.gov/pmc/articles/PMC5347964/</w:t>
        </w:r>
      </w:hyperlink>
      <w:r w:rsidRPr="004040B4">
        <w:rPr>
          <w:rFonts w:cs="Calibri"/>
          <w:szCs w:val="22"/>
        </w:rPr>
        <w:t xml:space="preserve">. // LHP PS </w:t>
      </w:r>
    </w:p>
    <w:p w14:paraId="23ABA1A4" w14:textId="77777777" w:rsidR="00DB6C9F" w:rsidRPr="004040B4" w:rsidRDefault="00DB6C9F" w:rsidP="00DB6C9F">
      <w:pPr>
        <w:rPr>
          <w:rFonts w:cs="Calibri"/>
          <w:b/>
          <w:bCs/>
          <w:szCs w:val="22"/>
          <w:u w:val="single"/>
        </w:rPr>
      </w:pPr>
      <w:r w:rsidRPr="004040B4">
        <w:rPr>
          <w:rFonts w:cs="Calibri"/>
          <w:b/>
          <w:bCs/>
          <w:color w:val="000000"/>
          <w:szCs w:val="22"/>
          <w:highlight w:val="yellow"/>
          <w:u w:val="single"/>
          <w:shd w:val="clear" w:color="auto" w:fill="FFFFFF"/>
        </w:rPr>
        <w:t>There seem to be few, if any, reasons</w:t>
      </w:r>
      <w:r w:rsidRPr="004040B4">
        <w:rPr>
          <w:rFonts w:cs="Calibri"/>
          <w:b/>
          <w:bCs/>
          <w:color w:val="000000"/>
          <w:szCs w:val="22"/>
          <w:u w:val="single"/>
          <w:shd w:val="clear" w:color="auto" w:fill="FFFFFF"/>
        </w:rPr>
        <w:t xml:space="preserve"> left </w:t>
      </w:r>
      <w:r w:rsidRPr="004040B4">
        <w:rPr>
          <w:rFonts w:cs="Calibri"/>
          <w:b/>
          <w:bCs/>
          <w:color w:val="000000"/>
          <w:szCs w:val="22"/>
          <w:highlight w:val="yellow"/>
          <w:u w:val="single"/>
          <w:shd w:val="clear" w:color="auto" w:fill="FFFFFF"/>
        </w:rPr>
        <w:t>to accept data exclusivity in addition to</w:t>
      </w:r>
      <w:r w:rsidRPr="004040B4">
        <w:rPr>
          <w:rFonts w:cs="Calibri"/>
          <w:b/>
          <w:bCs/>
          <w:color w:val="000000"/>
          <w:szCs w:val="22"/>
          <w:u w:val="single"/>
          <w:shd w:val="clear" w:color="auto" w:fill="FFFFFF"/>
        </w:rPr>
        <w:t xml:space="preserve"> the </w:t>
      </w:r>
      <w:r w:rsidRPr="004040B4">
        <w:rPr>
          <w:rFonts w:cs="Calibri"/>
          <w:b/>
          <w:bCs/>
          <w:color w:val="000000"/>
          <w:szCs w:val="22"/>
          <w:highlight w:val="yellow"/>
          <w:u w:val="single"/>
          <w:shd w:val="clear" w:color="auto" w:fill="FFFFFF"/>
        </w:rPr>
        <w:t>existing</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patent</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regime</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Data exclusivity poses</w:t>
      </w:r>
      <w:r w:rsidRPr="004040B4">
        <w:rPr>
          <w:rFonts w:cs="Calibri"/>
          <w:b/>
          <w:bCs/>
          <w:color w:val="000000"/>
          <w:szCs w:val="22"/>
          <w:u w:val="single"/>
          <w:shd w:val="clear" w:color="auto" w:fill="FFFFFF"/>
        </w:rPr>
        <w:t xml:space="preserve"> a considerable additional </w:t>
      </w:r>
      <w:r w:rsidRPr="004040B4">
        <w:rPr>
          <w:rFonts w:cs="Calibri"/>
          <w:b/>
          <w:bCs/>
          <w:color w:val="000000"/>
          <w:szCs w:val="22"/>
          <w:highlight w:val="yellow"/>
          <w:u w:val="single"/>
          <w:shd w:val="clear" w:color="auto" w:fill="FFFFFF"/>
        </w:rPr>
        <w:t>risk to the affordable access to medicines</w:t>
      </w:r>
      <w:r w:rsidRPr="004040B4">
        <w:rPr>
          <w:rFonts w:cs="Calibri"/>
          <w:b/>
          <w:bCs/>
          <w:color w:val="000000"/>
          <w:szCs w:val="22"/>
          <w:u w:val="single"/>
          <w:shd w:val="clear" w:color="auto" w:fill="FFFFFF"/>
        </w:rPr>
        <w:t xml:space="preserve"> in developing countries.</w:t>
      </w:r>
      <w:r w:rsidRPr="00A914BC">
        <w:rPr>
          <w:rFonts w:cs="Calibri"/>
          <w:color w:val="000000"/>
          <w:sz w:val="14"/>
          <w:szCs w:val="22"/>
          <w:shd w:val="clear" w:color="auto" w:fill="FFFFFF"/>
        </w:rPr>
        <w:t xml:space="preserve"> In the absence of evidence that data exclusivity will support innovation and economic development, there is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 xml:space="preserve">no legitimate ground for developing countries to </w:t>
      </w:r>
      <w:proofErr w:type="spellStart"/>
      <w:r w:rsidRPr="004040B4">
        <w:rPr>
          <w:rFonts w:cs="Calibri"/>
          <w:b/>
          <w:bCs/>
          <w:color w:val="000000"/>
          <w:szCs w:val="22"/>
          <w:highlight w:val="yellow"/>
          <w:u w:val="single"/>
          <w:shd w:val="clear" w:color="auto" w:fill="FFFFFF"/>
        </w:rPr>
        <w:t>favour</w:t>
      </w:r>
      <w:proofErr w:type="spellEnd"/>
      <w:r w:rsidRPr="004040B4">
        <w:rPr>
          <w:rFonts w:cs="Calibri"/>
          <w:b/>
          <w:bCs/>
          <w:color w:val="000000"/>
          <w:szCs w:val="22"/>
          <w:highlight w:val="yellow"/>
          <w:u w:val="single"/>
          <w:shd w:val="clear" w:color="auto" w:fill="FFFFFF"/>
        </w:rPr>
        <w:t xml:space="preserve"> such a policy</w:t>
      </w:r>
      <w:r w:rsidRPr="004040B4">
        <w:rPr>
          <w:rFonts w:cs="Calibri"/>
          <w:b/>
          <w:bCs/>
          <w:color w:val="000000"/>
          <w:szCs w:val="22"/>
          <w:u w:val="single"/>
          <w:shd w:val="clear" w:color="auto" w:fill="FFFFFF"/>
        </w:rPr>
        <w:t>.</w:t>
      </w:r>
      <w:r w:rsidRPr="00A914BC">
        <w:rPr>
          <w:rFonts w:cs="Calibri"/>
          <w:color w:val="000000"/>
          <w:sz w:val="14"/>
          <w:szCs w:val="22"/>
          <w:shd w:val="clear" w:color="auto" w:fill="FFFFFF"/>
        </w:rPr>
        <w:t xml:space="preserve"> Moreover, </w:t>
      </w:r>
      <w:r w:rsidRPr="004040B4">
        <w:rPr>
          <w:rFonts w:cs="Calibri"/>
          <w:b/>
          <w:bCs/>
          <w:color w:val="000000"/>
          <w:szCs w:val="22"/>
          <w:u w:val="single"/>
          <w:shd w:val="clear" w:color="auto" w:fill="FFFFFF"/>
        </w:rPr>
        <w:t xml:space="preserve">since current levels of revenue already generate copious profit margins for the pharmaceutical industry in US and EU markets, </w:t>
      </w:r>
      <w:r w:rsidRPr="004040B4">
        <w:rPr>
          <w:rFonts w:cs="Calibri"/>
          <w:b/>
          <w:bCs/>
          <w:color w:val="000000"/>
          <w:szCs w:val="22"/>
          <w:highlight w:val="yellow"/>
          <w:u w:val="single"/>
          <w:shd w:val="clear" w:color="auto" w:fill="FFFFFF"/>
        </w:rPr>
        <w:t>it is</w:t>
      </w:r>
      <w:r w:rsidRPr="004040B4">
        <w:rPr>
          <w:rFonts w:cs="Calibri"/>
          <w:b/>
          <w:bCs/>
          <w:color w:val="000000"/>
          <w:szCs w:val="22"/>
          <w:u w:val="single"/>
          <w:shd w:val="clear" w:color="auto" w:fill="FFFFFF"/>
        </w:rPr>
        <w:t xml:space="preserve"> inequitable and </w:t>
      </w:r>
      <w:r w:rsidRPr="004040B4">
        <w:rPr>
          <w:rFonts w:cs="Calibri"/>
          <w:b/>
          <w:bCs/>
          <w:color w:val="000000"/>
          <w:szCs w:val="22"/>
          <w:highlight w:val="yellow"/>
          <w:u w:val="single"/>
          <w:shd w:val="clear" w:color="auto" w:fill="FFFFFF"/>
        </w:rPr>
        <w:t>highly problematic to require developing countries to implement data exclusivity</w:t>
      </w:r>
      <w:r w:rsidRPr="00A914BC">
        <w:rPr>
          <w:rFonts w:cs="Calibri"/>
          <w:color w:val="000000"/>
          <w:sz w:val="14"/>
          <w:szCs w:val="22"/>
          <w:shd w:val="clear" w:color="auto" w:fill="FFFFFF"/>
        </w:rPr>
        <w:t>. For developed country markets, the key question remains whether society should pay the price for extended monopolies in return for merely ‘incremental’ innovations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Even in the US and the EU</w:t>
      </w:r>
      <w:r w:rsidRPr="004040B4">
        <w:rPr>
          <w:rFonts w:cs="Calibri"/>
          <w:b/>
          <w:bCs/>
          <w:color w:val="000000"/>
          <w:szCs w:val="22"/>
          <w:u w:val="single"/>
          <w:shd w:val="clear" w:color="auto" w:fill="FFFFFF"/>
        </w:rPr>
        <w:t xml:space="preserve">, the implementation of </w:t>
      </w:r>
      <w:r w:rsidRPr="004040B4">
        <w:rPr>
          <w:rFonts w:cs="Calibri"/>
          <w:b/>
          <w:bCs/>
          <w:color w:val="000000"/>
          <w:szCs w:val="22"/>
          <w:highlight w:val="yellow"/>
          <w:u w:val="single"/>
          <w:shd w:val="clear" w:color="auto" w:fill="FFFFFF"/>
        </w:rPr>
        <w:t>data exclusivity</w:t>
      </w:r>
      <w:r w:rsidRPr="004040B4">
        <w:rPr>
          <w:rFonts w:cs="Calibri"/>
          <w:b/>
          <w:bCs/>
          <w:color w:val="000000"/>
          <w:szCs w:val="22"/>
          <w:u w:val="single"/>
          <w:shd w:val="clear" w:color="auto" w:fill="FFFFFF"/>
        </w:rPr>
        <w:t xml:space="preserve">, by undermining legitimate competition, </w:t>
      </w:r>
      <w:r w:rsidRPr="00A914BC">
        <w:rPr>
          <w:rFonts w:cs="Calibri"/>
          <w:color w:val="000000"/>
          <w:sz w:val="14"/>
          <w:szCs w:val="22"/>
          <w:shd w:val="clear" w:color="auto" w:fill="FFFFFF"/>
        </w:rPr>
        <w:t>seems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incompatible</w:t>
      </w:r>
      <w:r w:rsidRPr="004040B4">
        <w:rPr>
          <w:rFonts w:cs="Calibri"/>
          <w:b/>
          <w:bCs/>
          <w:color w:val="000000"/>
          <w:szCs w:val="22"/>
          <w:u w:val="single"/>
          <w:shd w:val="clear" w:color="auto" w:fill="FFFFFF"/>
        </w:rPr>
        <w:t xml:space="preserve"> with the long tradition of stringent competition and anti‐trust policies, which have always been vital components of the economic structure.</w:t>
      </w:r>
      <w:r w:rsidRPr="00A914BC">
        <w:rPr>
          <w:rFonts w:cs="Calibri"/>
          <w:color w:val="000000"/>
          <w:sz w:val="14"/>
          <w:szCs w:val="22"/>
          <w:shd w:val="clear" w:color="auto" w:fill="FFFFFF"/>
        </w:rPr>
        <w:t xml:space="preserve"> In its </w:t>
      </w:r>
      <w:r w:rsidRPr="008B7C2F">
        <w:rPr>
          <w:rFonts w:cs="Calibri"/>
          <w:color w:val="000000"/>
          <w:sz w:val="14"/>
          <w:szCs w:val="22"/>
          <w:shd w:val="clear" w:color="auto" w:fill="FFFFFF"/>
        </w:rPr>
        <w:t xml:space="preserve">current form, </w:t>
      </w:r>
      <w:r w:rsidRPr="008B7C2F">
        <w:rPr>
          <w:rFonts w:cs="Calibri"/>
          <w:b/>
          <w:bCs/>
          <w:color w:val="000000"/>
          <w:szCs w:val="22"/>
          <w:u w:val="single"/>
          <w:shd w:val="clear" w:color="auto" w:fill="FFFFFF"/>
        </w:rPr>
        <w:t>data exclusivity</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offers</w:t>
      </w:r>
      <w:r w:rsidRPr="004040B4">
        <w:rPr>
          <w:rFonts w:cs="Calibri"/>
          <w:b/>
          <w:bCs/>
          <w:color w:val="000000"/>
          <w:szCs w:val="22"/>
          <w:u w:val="single"/>
          <w:shd w:val="clear" w:color="auto" w:fill="FFFFFF"/>
        </w:rPr>
        <w:t xml:space="preserve"> the pharmaceutical industry an ‘easy </w:t>
      </w:r>
      <w:r w:rsidRPr="004040B4">
        <w:rPr>
          <w:rFonts w:cs="Calibri"/>
          <w:b/>
          <w:bCs/>
          <w:color w:val="000000"/>
          <w:szCs w:val="22"/>
          <w:highlight w:val="yellow"/>
          <w:u w:val="single"/>
          <w:shd w:val="clear" w:color="auto" w:fill="FFFFFF"/>
        </w:rPr>
        <w:t>route’ to market exclusivity</w:t>
      </w:r>
      <w:r w:rsidRPr="004040B4">
        <w:rPr>
          <w:rFonts w:cs="Calibri"/>
          <w:b/>
          <w:bCs/>
          <w:color w:val="000000"/>
          <w:szCs w:val="22"/>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0A64DEE2" w14:textId="77777777" w:rsidR="00DB6C9F" w:rsidRPr="004040B4" w:rsidRDefault="00DB6C9F" w:rsidP="00DB6C9F">
      <w:pPr>
        <w:pStyle w:val="Heading4"/>
        <w:rPr>
          <w:u w:val="single"/>
        </w:rPr>
      </w:pPr>
      <w:r w:rsidRPr="004040B4">
        <w:t xml:space="preserve">It’s topical and the </w:t>
      </w:r>
      <w:proofErr w:type="spellStart"/>
      <w:r w:rsidRPr="004040B4">
        <w:t>aff</w:t>
      </w:r>
      <w:proofErr w:type="spellEnd"/>
      <w:r w:rsidRPr="004040B4">
        <w:t xml:space="preserve"> solves – Data Exclusivity is a TRIPs Plus IP protection – Thrasher 21</w:t>
      </w:r>
    </w:p>
    <w:p w14:paraId="5AC73075" w14:textId="77777777" w:rsidR="00DB6C9F" w:rsidRPr="004040B4" w:rsidRDefault="00DB6C9F" w:rsidP="00DB6C9F">
      <w:pPr>
        <w:rPr>
          <w:rStyle w:val="Style13ptBold"/>
          <w:rFonts w:cs="Calibri"/>
          <w:b w:val="0"/>
          <w:sz w:val="24"/>
        </w:rPr>
      </w:pPr>
      <w:r w:rsidRPr="004040B4">
        <w:rPr>
          <w:rFonts w:cs="Calibri"/>
        </w:rPr>
        <w:t xml:space="preserve">Thrasher, Rachel. “How Data Exclusivity Laws Impact Drug Prices:” </w:t>
      </w:r>
      <w:r w:rsidRPr="004040B4">
        <w:rPr>
          <w:rFonts w:cs="Calibri"/>
          <w:i/>
          <w:iCs/>
        </w:rPr>
        <w:t>Global Development Policy Center Chart of the Week How Data Exclusivity Laws Impact Drug Prices Comments</w:t>
      </w:r>
      <w:r w:rsidRPr="004040B4">
        <w:rPr>
          <w:rFonts w:cs="Calibri"/>
        </w:rPr>
        <w:t xml:space="preserve">, 25 May 2021, </w:t>
      </w:r>
      <w:hyperlink r:id="rId11" w:history="1">
        <w:r w:rsidRPr="004040B4">
          <w:rPr>
            <w:rStyle w:val="Hyperlink"/>
            <w:rFonts w:cs="Calibri"/>
          </w:rPr>
          <w:t>www.bu.edu/gdp/2021/05/25/chart-of-the-week-how-data</w:t>
        </w:r>
      </w:hyperlink>
      <w:r w:rsidRPr="004040B4">
        <w:rPr>
          <w:rFonts w:cs="Calibri"/>
        </w:rPr>
        <w:t>-exclusivity-laws-impact-drug-prices/. // LHP AB</w:t>
      </w:r>
    </w:p>
    <w:p w14:paraId="269AE6BA" w14:textId="77777777" w:rsidR="00DB6C9F" w:rsidRPr="004040B4" w:rsidRDefault="00DB6C9F" w:rsidP="00DB6C9F">
      <w:pPr>
        <w:pStyle w:val="NormalWeb"/>
        <w:shd w:val="clear" w:color="auto" w:fill="FFFFFF"/>
        <w:spacing w:before="0" w:beforeAutospacing="0" w:after="300" w:afterAutospacing="0"/>
        <w:rPr>
          <w:rFonts w:cs="Calibri"/>
          <w:sz w:val="16"/>
        </w:rPr>
      </w:pPr>
      <w:r w:rsidRPr="00412E2F">
        <w:rPr>
          <w:rFonts w:cs="Calibri"/>
          <w:b/>
          <w:bCs/>
          <w:u w:val="single"/>
        </w:rPr>
        <w:t xml:space="preserve">Data exclusivity is </w:t>
      </w:r>
      <w:r w:rsidRPr="004040B4">
        <w:rPr>
          <w:rFonts w:cs="Calibri"/>
          <w:b/>
          <w:bCs/>
          <w:highlight w:val="yellow"/>
          <w:u w:val="single"/>
        </w:rPr>
        <w:t>a form of intellectual property protection that applies</w:t>
      </w:r>
      <w:r w:rsidRPr="004040B4">
        <w:rPr>
          <w:rFonts w:cs="Calibri"/>
          <w:b/>
          <w:bCs/>
          <w:u w:val="single"/>
        </w:rPr>
        <w:t xml:space="preserve"> specifically </w:t>
      </w:r>
      <w:r w:rsidRPr="004040B4">
        <w:rPr>
          <w:rFonts w:cs="Calibri"/>
          <w:b/>
          <w:bCs/>
          <w:highlight w:val="yellow"/>
          <w:u w:val="single"/>
        </w:rPr>
        <w:t xml:space="preserve">to data from </w:t>
      </w:r>
      <w:r w:rsidRPr="00412E2F">
        <w:rPr>
          <w:rFonts w:cs="Calibri"/>
        </w:rPr>
        <w:t>pharmaceutical</w:t>
      </w:r>
      <w:r w:rsidRPr="00412E2F">
        <w:rPr>
          <w:rFonts w:cs="Calibri"/>
          <w:b/>
          <w:bCs/>
          <w:u w:val="single"/>
        </w:rPr>
        <w:t xml:space="preserve"> </w:t>
      </w:r>
      <w:r w:rsidRPr="004040B4">
        <w:rPr>
          <w:rFonts w:cs="Calibri"/>
          <w:b/>
          <w:bCs/>
          <w:highlight w:val="yellow"/>
          <w:u w:val="single"/>
        </w:rPr>
        <w:t>clinical trials</w:t>
      </w:r>
      <w:r w:rsidRPr="004040B4">
        <w:rPr>
          <w:rFonts w:cs="Calibri"/>
          <w:b/>
          <w:bCs/>
          <w:u w:val="single"/>
        </w:rPr>
        <w:t xml:space="preserve">. While </w:t>
      </w:r>
      <w:r w:rsidRPr="004040B4">
        <w:rPr>
          <w:rFonts w:cs="Calibri"/>
          <w:b/>
          <w:bCs/>
          <w:highlight w:val="yellow"/>
          <w:u w:val="single"/>
        </w:rPr>
        <w:t>innovator firms run their own clinical trials to gain marketing approval, generic manufacturers</w:t>
      </w:r>
      <w:r w:rsidRPr="004040B4">
        <w:rPr>
          <w:rFonts w:cs="Calibri"/>
          <w:b/>
          <w:bCs/>
          <w:u w:val="single"/>
        </w:rPr>
        <w:t xml:space="preserve"> typically </w:t>
      </w:r>
      <w:r w:rsidRPr="004040B4">
        <w:rPr>
          <w:rFonts w:cs="Calibri"/>
          <w:b/>
          <w:bCs/>
          <w:highlight w:val="yellow"/>
          <w:u w:val="single"/>
        </w:rPr>
        <w:t xml:space="preserve">rely on the innovator’s </w:t>
      </w:r>
      <w:r w:rsidRPr="00A914BC">
        <w:rPr>
          <w:rFonts w:cs="Calibri"/>
        </w:rPr>
        <w:t>clinical</w:t>
      </w:r>
      <w:r w:rsidRPr="00A914BC">
        <w:rPr>
          <w:rFonts w:cs="Calibri"/>
          <w:b/>
          <w:bCs/>
          <w:u w:val="single"/>
        </w:rPr>
        <w:t xml:space="preserve"> </w:t>
      </w:r>
      <w:r w:rsidRPr="004040B4">
        <w:rPr>
          <w:rFonts w:cs="Calibri"/>
          <w:b/>
          <w:bCs/>
          <w:highlight w:val="yellow"/>
          <w:u w:val="single"/>
        </w:rPr>
        <w:t>trials for</w:t>
      </w:r>
      <w:r w:rsidRPr="004040B4">
        <w:rPr>
          <w:rFonts w:cs="Calibri"/>
          <w:b/>
          <w:bCs/>
          <w:u w:val="single"/>
        </w:rPr>
        <w:t xml:space="preserve"> the same </w:t>
      </w:r>
      <w:r w:rsidRPr="004040B4">
        <w:rPr>
          <w:rFonts w:cs="Calibri"/>
          <w:b/>
          <w:bCs/>
          <w:highlight w:val="yellow"/>
          <w:u w:val="single"/>
        </w:rPr>
        <w:t>approval</w:t>
      </w:r>
      <w:r w:rsidRPr="004040B4">
        <w:rPr>
          <w:rFonts w:cs="Calibri"/>
          <w:b/>
          <w:bCs/>
          <w:u w:val="single"/>
        </w:rPr>
        <w:t xml:space="preserve">. </w:t>
      </w:r>
      <w:r w:rsidRPr="00A914BC">
        <w:rPr>
          <w:rFonts w:cs="Calibri"/>
        </w:rPr>
        <w:t>Data</w:t>
      </w:r>
      <w:r w:rsidRPr="00A914BC">
        <w:rPr>
          <w:rFonts w:cs="Calibri"/>
          <w:b/>
          <w:bCs/>
          <w:u w:val="single"/>
        </w:rPr>
        <w:t xml:space="preserve"> </w:t>
      </w:r>
      <w:r w:rsidRPr="004040B4">
        <w:rPr>
          <w:rFonts w:cs="Calibri"/>
          <w:b/>
          <w:bCs/>
          <w:highlight w:val="yellow"/>
          <w:u w:val="single"/>
        </w:rPr>
        <w:t xml:space="preserve">exclusivity </w:t>
      </w:r>
      <w:r w:rsidRPr="00A914BC">
        <w:rPr>
          <w:rFonts w:cs="Calibri"/>
        </w:rPr>
        <w:t>rules</w:t>
      </w:r>
      <w:r w:rsidRPr="00A914BC">
        <w:rPr>
          <w:rFonts w:cs="Calibri"/>
          <w:b/>
          <w:bCs/>
          <w:u w:val="single"/>
        </w:rPr>
        <w:t xml:space="preserve"> </w:t>
      </w:r>
      <w:r w:rsidRPr="004040B4">
        <w:rPr>
          <w:rFonts w:cs="Calibri"/>
          <w:b/>
          <w:bCs/>
          <w:highlight w:val="yellow"/>
          <w:u w:val="single"/>
        </w:rPr>
        <w:t>keep generic firms from relying on that data for 5 to 12 years</w:t>
      </w:r>
      <w:r w:rsidRPr="00A914BC">
        <w:rPr>
          <w:rFonts w:cs="Calibri"/>
        </w:rPr>
        <w:t xml:space="preserve">, </w:t>
      </w:r>
      <w:r w:rsidRPr="00A914BC">
        <w:rPr>
          <w:rFonts w:cs="Calibri"/>
          <w:sz w:val="16"/>
          <w:szCs w:val="16"/>
        </w:rPr>
        <w:t>depending on the specific law.</w:t>
      </w:r>
      <w:r w:rsidRPr="00A914BC">
        <w:rPr>
          <w:rFonts w:cs="Calibri"/>
          <w:sz w:val="16"/>
        </w:rPr>
        <w:t xml:space="preserve"> Data</w:t>
      </w:r>
      <w:r w:rsidRPr="004040B4">
        <w:rPr>
          <w:rFonts w:cs="Calibri"/>
          <w:sz w:val="16"/>
        </w:rPr>
        <w:t xml:space="preserve"> exclusivity operates independently of patent protection and </w:t>
      </w:r>
      <w:r w:rsidRPr="004040B4">
        <w:rPr>
          <w:rFonts w:cs="Calibri"/>
          <w:b/>
          <w:bCs/>
          <w:u w:val="single"/>
        </w:rPr>
        <w:t xml:space="preserve">can block generic manufacturers from gaining marketing approval even if the patent has expired or the original pharmaceutical product does not qualify for patent protection. </w:t>
      </w:r>
      <w:r w:rsidRPr="004040B4">
        <w:rPr>
          <w:rFonts w:cs="Calibri"/>
          <w:sz w:val="16"/>
          <w:szCs w:val="16"/>
        </w:rPr>
        <w:t>Altho</w:t>
      </w:r>
      <w:r w:rsidRPr="004040B4">
        <w:rPr>
          <w:rFonts w:cs="Calibri"/>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4040B4">
        <w:rPr>
          <w:rFonts w:cs="Calibri"/>
          <w:b/>
          <w:bCs/>
          <w:highlight w:val="yellow"/>
          <w:u w:val="single"/>
        </w:rPr>
        <w:t>Data exclusivity is</w:t>
      </w:r>
      <w:r w:rsidRPr="004040B4">
        <w:rPr>
          <w:rFonts w:cs="Calibri"/>
          <w:b/>
          <w:bCs/>
          <w:u w:val="single"/>
        </w:rPr>
        <w:t xml:space="preserve"> just </w:t>
      </w:r>
      <w:r w:rsidRPr="004040B4">
        <w:rPr>
          <w:rFonts w:cs="Calibri"/>
          <w:b/>
          <w:bCs/>
          <w:highlight w:val="yellow"/>
          <w:u w:val="single"/>
        </w:rPr>
        <w:t>one</w:t>
      </w:r>
      <w:r w:rsidRPr="004040B4">
        <w:rPr>
          <w:rFonts w:cs="Calibri"/>
          <w:b/>
          <w:bCs/>
          <w:u w:val="single"/>
        </w:rPr>
        <w:t xml:space="preserve"> of a host of </w:t>
      </w:r>
      <w:r w:rsidRPr="004040B4">
        <w:rPr>
          <w:rFonts w:cs="Calibri"/>
          <w:b/>
          <w:bCs/>
          <w:highlight w:val="yellow"/>
          <w:u w:val="single"/>
        </w:rPr>
        <w:t>“TRIPS-plus”</w:t>
      </w:r>
      <w:r w:rsidRPr="004040B4">
        <w:rPr>
          <w:rFonts w:cs="Calibri"/>
          <w:b/>
          <w:bCs/>
          <w:u w:val="single"/>
        </w:rPr>
        <w:t xml:space="preserve"> treaty </w:t>
      </w:r>
      <w:r w:rsidRPr="004040B4">
        <w:rPr>
          <w:rFonts w:cs="Calibri"/>
          <w:b/>
          <w:bCs/>
          <w:highlight w:val="yellow"/>
          <w:u w:val="single"/>
        </w:rPr>
        <w:t>provision</w:t>
      </w:r>
      <w:r w:rsidRPr="004040B4">
        <w:rPr>
          <w:rFonts w:cs="Calibri"/>
          <w:b/>
          <w:bCs/>
          <w:u w:val="single"/>
        </w:rPr>
        <w:t>s designed to raise the overall level of intellectual property protection for innovator firms</w:t>
      </w:r>
      <w:r w:rsidRPr="004040B4">
        <w:rPr>
          <w:rFonts w:cs="Calibr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1F922877" w14:textId="77777777" w:rsidR="00DB6C9F" w:rsidRPr="004040B4" w:rsidRDefault="00DB6C9F" w:rsidP="00DB6C9F">
      <w:pPr>
        <w:pStyle w:val="Heading4"/>
        <w:rPr>
          <w:rFonts w:cs="Calibri"/>
        </w:rPr>
      </w:pPr>
      <w:r w:rsidRPr="004040B4">
        <w:rPr>
          <w:rFonts w:cs="Calibri"/>
        </w:rPr>
        <w:lastRenderedPageBreak/>
        <w:t>Data Exclusivity is uniquely bad when compared to patents, especially in developing countries, in the context of monopolies, WHO 17</w:t>
      </w:r>
    </w:p>
    <w:p w14:paraId="45272E3A" w14:textId="77777777" w:rsidR="00DB6C9F" w:rsidRPr="004040B4" w:rsidRDefault="00DB6C9F" w:rsidP="00DB6C9F">
      <w:pPr>
        <w:rPr>
          <w:rFonts w:cs="Calibri"/>
          <w:sz w:val="16"/>
          <w:szCs w:val="16"/>
        </w:rPr>
      </w:pPr>
      <w:r w:rsidRPr="004040B4">
        <w:rPr>
          <w:rFonts w:cs="Calibri"/>
          <w:sz w:val="16"/>
          <w:szCs w:val="16"/>
        </w:rPr>
        <w:t>“Data Exclusivity and Other ‘Trips-</w:t>
      </w:r>
      <w:proofErr w:type="spellStart"/>
      <w:r w:rsidRPr="004040B4">
        <w:rPr>
          <w:rFonts w:cs="Calibri"/>
          <w:sz w:val="16"/>
          <w:szCs w:val="16"/>
        </w:rPr>
        <w:t>plus’</w:t>
      </w:r>
      <w:proofErr w:type="spellEnd"/>
      <w:r w:rsidRPr="004040B4">
        <w:rPr>
          <w:rFonts w:cs="Calibri"/>
          <w:sz w:val="16"/>
          <w:szCs w:val="16"/>
        </w:rPr>
        <w:t xml:space="preserve"> Measures.” </w:t>
      </w:r>
      <w:r w:rsidRPr="004040B4">
        <w:rPr>
          <w:rFonts w:cs="Calibri"/>
          <w:i/>
          <w:iCs/>
          <w:sz w:val="16"/>
          <w:szCs w:val="16"/>
        </w:rPr>
        <w:t>UHC Technical Brief</w:t>
      </w:r>
      <w:r w:rsidRPr="004040B4">
        <w:rPr>
          <w:rFonts w:cs="Calibri"/>
          <w:sz w:val="16"/>
          <w:szCs w:val="16"/>
        </w:rPr>
        <w:t>, WHO, 2017, apps.who.int/iris/rest/bitstreams/1140151/retrieve. // LHP AB</w:t>
      </w:r>
    </w:p>
    <w:p w14:paraId="0B254E7A" w14:textId="77777777" w:rsidR="00DB6C9F" w:rsidRPr="00FC340C" w:rsidRDefault="00DB6C9F" w:rsidP="00DB6C9F">
      <w:pPr>
        <w:spacing w:after="0" w:line="240" w:lineRule="auto"/>
        <w:rPr>
          <w:rFonts w:eastAsia="Times New Roman" w:cs="Calibri"/>
          <w:sz w:val="14"/>
        </w:rPr>
      </w:pPr>
      <w:r w:rsidRPr="00FC340C">
        <w:rPr>
          <w:rFonts w:eastAsia="Times New Roman" w:cs="Calibri"/>
          <w:sz w:val="14"/>
        </w:rPr>
        <w:t xml:space="preserve">Yet, there are some questions as to whether </w:t>
      </w:r>
      <w:r w:rsidRPr="004040B4">
        <w:rPr>
          <w:rFonts w:eastAsia="Times New Roman" w:cs="Calibri"/>
          <w:b/>
          <w:bCs/>
          <w:sz w:val="24"/>
          <w:u w:val="single"/>
        </w:rPr>
        <w:t xml:space="preserve">data </w:t>
      </w:r>
      <w:r w:rsidRPr="004040B4">
        <w:rPr>
          <w:rFonts w:eastAsia="Times New Roman" w:cs="Calibri"/>
          <w:b/>
          <w:bCs/>
          <w:sz w:val="24"/>
          <w:highlight w:val="yellow"/>
          <w:u w:val="single"/>
        </w:rPr>
        <w:t>exclusivity could prevent</w:t>
      </w:r>
      <w:r w:rsidRPr="004040B4">
        <w:rPr>
          <w:rFonts w:eastAsia="Times New Roman" w:cs="Calibri"/>
          <w:b/>
          <w:bCs/>
          <w:sz w:val="24"/>
          <w:u w:val="single"/>
        </w:rPr>
        <w:t xml:space="preserve"> the </w:t>
      </w:r>
      <w:r w:rsidRPr="004040B4">
        <w:rPr>
          <w:rFonts w:eastAsia="Times New Roman" w:cs="Calibri"/>
          <w:b/>
          <w:bCs/>
          <w:sz w:val="24"/>
          <w:highlight w:val="yellow"/>
          <w:u w:val="single"/>
        </w:rPr>
        <w:t>registration of medicines produced under a compulsory license</w:t>
      </w:r>
      <w:r w:rsidRPr="00FC340C">
        <w:rPr>
          <w:rFonts w:eastAsia="Times New Roman" w:cs="Calibri"/>
          <w:sz w:val="14"/>
        </w:rPr>
        <w:t xml:space="preserve"> (Fig. 1b). If so, data exclusivity would </w:t>
      </w:r>
      <w:r w:rsidRPr="004040B4">
        <w:rPr>
          <w:rFonts w:eastAsia="Times New Roman" w:cs="Calibri"/>
          <w:b/>
          <w:bCs/>
          <w:sz w:val="24"/>
          <w:u w:val="single"/>
        </w:rPr>
        <w:t xml:space="preserve">effectively </w:t>
      </w:r>
      <w:r w:rsidRPr="004040B4">
        <w:rPr>
          <w:rFonts w:eastAsia="Times New Roman" w:cs="Calibri"/>
          <w:b/>
          <w:bCs/>
          <w:sz w:val="24"/>
          <w:highlight w:val="yellow"/>
          <w:u w:val="single"/>
        </w:rPr>
        <w:t>render</w:t>
      </w:r>
      <w:r w:rsidRPr="004040B4">
        <w:rPr>
          <w:rFonts w:eastAsia="Times New Roman" w:cs="Calibri"/>
          <w:b/>
          <w:bCs/>
          <w:sz w:val="24"/>
          <w:u w:val="single"/>
        </w:rPr>
        <w:t xml:space="preserve"> the compulsory </w:t>
      </w:r>
      <w:r w:rsidRPr="004040B4">
        <w:rPr>
          <w:rFonts w:eastAsia="Times New Roman" w:cs="Calibri"/>
          <w:b/>
          <w:bCs/>
          <w:sz w:val="24"/>
          <w:highlight w:val="yellow"/>
          <w:u w:val="single"/>
        </w:rPr>
        <w:t>license inoperative</w:t>
      </w:r>
      <w:r w:rsidRPr="00FC340C">
        <w:rPr>
          <w:rFonts w:eastAsia="Times New Roman" w:cs="Calibri"/>
          <w:sz w:val="14"/>
        </w:rPr>
        <w:t xml:space="preserve">. Second, </w:t>
      </w:r>
      <w:r w:rsidRPr="004040B4">
        <w:rPr>
          <w:rFonts w:eastAsia="Times New Roman" w:cs="Calibri"/>
          <w:b/>
          <w:bCs/>
          <w:sz w:val="24"/>
          <w:highlight w:val="yellow"/>
          <w:u w:val="single"/>
        </w:rPr>
        <w:t>if</w:t>
      </w:r>
      <w:r w:rsidRPr="004040B4">
        <w:rPr>
          <w:rFonts w:eastAsia="Times New Roman" w:cs="Calibri"/>
          <w:b/>
          <w:bCs/>
          <w:sz w:val="24"/>
          <w:u w:val="single"/>
        </w:rPr>
        <w:t xml:space="preserve"> </w:t>
      </w:r>
      <w:r w:rsidRPr="00FC340C">
        <w:rPr>
          <w:rFonts w:eastAsia="Times New Roman" w:cs="Calibri"/>
          <w:sz w:val="14"/>
        </w:rPr>
        <w:t>a period of data exclusivity is also</w:t>
      </w:r>
      <w:r w:rsidRPr="004040B4">
        <w:rPr>
          <w:rFonts w:eastAsia="Times New Roman" w:cs="Calibri"/>
          <w:b/>
          <w:bCs/>
          <w:sz w:val="24"/>
          <w:u w:val="single"/>
        </w:rPr>
        <w:t xml:space="preserve"> </w:t>
      </w:r>
      <w:r w:rsidRPr="004040B4">
        <w:rPr>
          <w:rFonts w:eastAsia="Times New Roman" w:cs="Calibri"/>
          <w:b/>
          <w:bCs/>
          <w:sz w:val="24"/>
          <w:highlight w:val="yellow"/>
          <w:u w:val="single"/>
        </w:rPr>
        <w:t xml:space="preserve">granted when an existing medicine obtains </w:t>
      </w:r>
      <w:r w:rsidRPr="00FC340C">
        <w:rPr>
          <w:rFonts w:eastAsia="Times New Roman" w:cs="Calibri"/>
          <w:sz w:val="14"/>
        </w:rPr>
        <w:t>marketing</w:t>
      </w:r>
      <w:r w:rsidRPr="00FC340C">
        <w:rPr>
          <w:rFonts w:eastAsia="Times New Roman" w:cs="Calibri"/>
          <w:b/>
          <w:bCs/>
          <w:sz w:val="24"/>
          <w:u w:val="single"/>
        </w:rPr>
        <w:t xml:space="preserve"> </w:t>
      </w:r>
      <w:r w:rsidRPr="004040B4">
        <w:rPr>
          <w:rFonts w:eastAsia="Times New Roman" w:cs="Calibri"/>
          <w:b/>
          <w:bCs/>
          <w:sz w:val="24"/>
          <w:highlight w:val="yellow"/>
          <w:u w:val="single"/>
        </w:rPr>
        <w:t>authorization</w:t>
      </w:r>
      <w:r w:rsidRPr="004040B4">
        <w:rPr>
          <w:rFonts w:eastAsia="Times New Roman" w:cs="Calibri"/>
          <w:b/>
          <w:bCs/>
          <w:sz w:val="24"/>
          <w:u w:val="single"/>
        </w:rPr>
        <w:t xml:space="preserve"> (or registration) for a second or new indication or </w:t>
      </w:r>
      <w:r w:rsidRPr="004040B4">
        <w:rPr>
          <w:rFonts w:eastAsia="Times New Roman" w:cs="Calibri"/>
          <w:b/>
          <w:bCs/>
          <w:sz w:val="24"/>
          <w:highlight w:val="yellow"/>
          <w:u w:val="single"/>
        </w:rPr>
        <w:t>for a new form</w:t>
      </w:r>
      <w:r w:rsidRPr="004040B4">
        <w:rPr>
          <w:rFonts w:eastAsia="Times New Roman" w:cs="Calibri"/>
          <w:b/>
          <w:bCs/>
          <w:sz w:val="24"/>
          <w:u w:val="single"/>
        </w:rPr>
        <w:t xml:space="preserve">, as in the case of </w:t>
      </w:r>
      <w:proofErr w:type="spellStart"/>
      <w:r w:rsidRPr="004040B4">
        <w:rPr>
          <w:rFonts w:eastAsia="Times New Roman" w:cs="Calibri"/>
          <w:b/>
          <w:bCs/>
          <w:sz w:val="24"/>
          <w:u w:val="single"/>
        </w:rPr>
        <w:t>paediatric</w:t>
      </w:r>
      <w:proofErr w:type="spellEnd"/>
      <w:r w:rsidRPr="004040B4">
        <w:rPr>
          <w:rFonts w:eastAsia="Times New Roman" w:cs="Calibri"/>
          <w:b/>
          <w:bCs/>
          <w:sz w:val="24"/>
          <w:u w:val="single"/>
        </w:rPr>
        <w:t xml:space="preserve"> versions of already approved drugs, data </w:t>
      </w:r>
      <w:r w:rsidRPr="004040B4">
        <w:rPr>
          <w:rFonts w:eastAsia="Times New Roman" w:cs="Calibri"/>
          <w:b/>
          <w:bCs/>
          <w:sz w:val="24"/>
          <w:highlight w:val="yellow"/>
          <w:u w:val="single"/>
        </w:rPr>
        <w:t>exclusivity</w:t>
      </w:r>
      <w:r w:rsidRPr="004040B4">
        <w:rPr>
          <w:rFonts w:eastAsia="Times New Roman" w:cs="Calibri"/>
          <w:b/>
          <w:bCs/>
          <w:sz w:val="24"/>
          <w:u w:val="single"/>
        </w:rPr>
        <w:t xml:space="preserve"> could (be </w:t>
      </w:r>
      <w:r w:rsidRPr="004040B4">
        <w:rPr>
          <w:rFonts w:eastAsia="Times New Roman" w:cs="Calibri"/>
          <w:b/>
          <w:bCs/>
          <w:sz w:val="24"/>
          <w:highlight w:val="yellow"/>
          <w:u w:val="single"/>
        </w:rPr>
        <w:t>used to</w:t>
      </w:r>
      <w:r w:rsidRPr="004040B4">
        <w:rPr>
          <w:rFonts w:eastAsia="Times New Roman" w:cs="Calibri"/>
          <w:b/>
          <w:bCs/>
          <w:sz w:val="24"/>
          <w:u w:val="single"/>
        </w:rPr>
        <w:t xml:space="preserve">) </w:t>
      </w:r>
      <w:r w:rsidRPr="004040B4">
        <w:rPr>
          <w:rFonts w:eastAsia="Times New Roman" w:cs="Calibri"/>
          <w:b/>
          <w:bCs/>
          <w:sz w:val="24"/>
          <w:highlight w:val="yellow"/>
          <w:u w:val="single"/>
        </w:rPr>
        <w:t xml:space="preserve">extend </w:t>
      </w:r>
      <w:r w:rsidRPr="00FC340C">
        <w:rPr>
          <w:rFonts w:eastAsia="Times New Roman" w:cs="Calibri"/>
          <w:sz w:val="14"/>
        </w:rPr>
        <w:t>the</w:t>
      </w:r>
      <w:r w:rsidRPr="00FC340C">
        <w:rPr>
          <w:rFonts w:eastAsia="Times New Roman" w:cs="Calibri"/>
          <w:b/>
          <w:bCs/>
          <w:sz w:val="24"/>
          <w:u w:val="single"/>
        </w:rPr>
        <w:t xml:space="preserve"> </w:t>
      </w:r>
      <w:r w:rsidRPr="004040B4">
        <w:rPr>
          <w:rFonts w:eastAsia="Times New Roman" w:cs="Calibri"/>
          <w:b/>
          <w:bCs/>
          <w:sz w:val="24"/>
          <w:highlight w:val="yellow"/>
          <w:u w:val="single"/>
        </w:rPr>
        <w:t xml:space="preserve">period of exclusivity </w:t>
      </w:r>
      <w:r w:rsidRPr="00FC340C">
        <w:rPr>
          <w:rFonts w:eastAsia="Times New Roman" w:cs="Calibri"/>
          <w:sz w:val="14"/>
        </w:rPr>
        <w:t xml:space="preserve">of the originator product (Fig. 2). Fig. 2: Extension of data exclusivity for second indication Patent granted Registration market entry End patent term Data </w:t>
      </w:r>
      <w:proofErr w:type="spellStart"/>
      <w:r w:rsidRPr="00FC340C">
        <w:rPr>
          <w:rFonts w:eastAsia="Times New Roman" w:cs="Calibri"/>
          <w:sz w:val="14"/>
        </w:rPr>
        <w:t>exclusitvity</w:t>
      </w:r>
      <w:proofErr w:type="spellEnd"/>
      <w:r w:rsidRPr="00FC340C">
        <w:rPr>
          <w:rFonts w:eastAsia="Times New Roman" w:cs="Calibri"/>
          <w:sz w:val="14"/>
        </w:rPr>
        <w:t xml:space="preserve"> Data </w:t>
      </w:r>
      <w:proofErr w:type="spellStart"/>
      <w:r w:rsidRPr="00FC340C">
        <w:rPr>
          <w:rFonts w:eastAsia="Times New Roman" w:cs="Calibri"/>
          <w:sz w:val="14"/>
        </w:rPr>
        <w:t>exclusitvity</w:t>
      </w:r>
      <w:proofErr w:type="spellEnd"/>
      <w:r w:rsidRPr="00FC340C">
        <w:rPr>
          <w:rFonts w:eastAsia="Times New Roman" w:cs="Calibri"/>
          <w:sz w:val="14"/>
        </w:rPr>
        <w:t xml:space="preserve"> Registration 2nd indication Finally, data exclusivity </w:t>
      </w:r>
      <w:r w:rsidRPr="004040B4">
        <w:rPr>
          <w:rFonts w:eastAsia="Times New Roman" w:cs="Calibri"/>
          <w:b/>
          <w:bCs/>
          <w:sz w:val="24"/>
          <w:highlight w:val="yellow"/>
          <w:u w:val="single"/>
        </w:rPr>
        <w:t>could prevent</w:t>
      </w:r>
      <w:r w:rsidRPr="004040B4">
        <w:rPr>
          <w:rFonts w:eastAsia="Times New Roman" w:cs="Calibri"/>
          <w:b/>
          <w:bCs/>
          <w:sz w:val="24"/>
          <w:u w:val="single"/>
        </w:rPr>
        <w:t xml:space="preserve"> </w:t>
      </w:r>
      <w:r w:rsidRPr="00FC340C">
        <w:rPr>
          <w:rFonts w:eastAsia="Times New Roman" w:cs="Calibri"/>
          <w:sz w:val="14"/>
        </w:rPr>
        <w:t xml:space="preserve">the </w:t>
      </w:r>
      <w:r w:rsidRPr="004040B4">
        <w:rPr>
          <w:rFonts w:eastAsia="Times New Roman" w:cs="Calibri"/>
          <w:b/>
          <w:bCs/>
          <w:sz w:val="24"/>
          <w:highlight w:val="yellow"/>
          <w:u w:val="single"/>
        </w:rPr>
        <w:t xml:space="preserve">registration of generic </w:t>
      </w:r>
      <w:r w:rsidRPr="00FC340C">
        <w:rPr>
          <w:rFonts w:eastAsia="Times New Roman" w:cs="Calibri"/>
          <w:sz w:val="14"/>
          <w:szCs w:val="16"/>
        </w:rPr>
        <w:t>versions of</w:t>
      </w:r>
      <w:r w:rsidRPr="004040B4">
        <w:rPr>
          <w:rFonts w:eastAsia="Times New Roman" w:cs="Calibri"/>
          <w:b/>
          <w:bCs/>
          <w:sz w:val="24"/>
          <w:u w:val="single"/>
        </w:rPr>
        <w:t xml:space="preserve"> </w:t>
      </w:r>
      <w:r w:rsidRPr="004040B4">
        <w:rPr>
          <w:rFonts w:eastAsia="Times New Roman" w:cs="Calibri"/>
          <w:b/>
          <w:bCs/>
          <w:sz w:val="24"/>
          <w:highlight w:val="yellow"/>
          <w:u w:val="single"/>
        </w:rPr>
        <w:t xml:space="preserve">medicines even when </w:t>
      </w:r>
      <w:r w:rsidRPr="00FC340C">
        <w:rPr>
          <w:rFonts w:eastAsia="Times New Roman" w:cs="Calibri"/>
          <w:sz w:val="14"/>
        </w:rPr>
        <w:t>there is no patent</w:t>
      </w:r>
      <w:r w:rsidRPr="004040B4">
        <w:rPr>
          <w:rFonts w:eastAsia="Times New Roman" w:cs="Calibri"/>
          <w:b/>
          <w:bCs/>
          <w:sz w:val="24"/>
          <w:u w:val="single"/>
        </w:rPr>
        <w:t xml:space="preserve"> </w:t>
      </w:r>
      <w:r w:rsidRPr="00FC340C">
        <w:rPr>
          <w:rFonts w:eastAsia="Times New Roman" w:cs="Calibri"/>
          <w:sz w:val="14"/>
        </w:rPr>
        <w:t xml:space="preserve">on a medicine, e.g. </w:t>
      </w:r>
      <w:r w:rsidRPr="004040B4">
        <w:rPr>
          <w:rFonts w:eastAsia="Times New Roman" w:cs="Calibri"/>
          <w:b/>
          <w:bCs/>
          <w:sz w:val="24"/>
          <w:u w:val="single"/>
        </w:rPr>
        <w:t xml:space="preserve">when a pharmaceutical </w:t>
      </w:r>
      <w:r w:rsidRPr="004040B4">
        <w:rPr>
          <w:rFonts w:eastAsia="Times New Roman" w:cs="Calibri"/>
          <w:b/>
          <w:bCs/>
          <w:sz w:val="24"/>
          <w:highlight w:val="yellow"/>
          <w:u w:val="single"/>
        </w:rPr>
        <w:t>product does not meet the standards for patentability</w:t>
      </w:r>
      <w:r w:rsidRPr="00FC340C">
        <w:rPr>
          <w:rFonts w:eastAsia="Times New Roman" w:cs="Calibri"/>
          <w:sz w:val="14"/>
        </w:rPr>
        <w:t xml:space="preserve"> (e.g. </w:t>
      </w:r>
      <w:r w:rsidRPr="004040B4">
        <w:rPr>
          <w:rFonts w:eastAsia="Times New Roman" w:cs="Calibri"/>
          <w:b/>
          <w:bCs/>
          <w:sz w:val="24"/>
          <w:u w:val="single"/>
        </w:rPr>
        <w:t>because it is not new or an inventive step),</w:t>
      </w:r>
      <w:r w:rsidRPr="004040B4">
        <w:rPr>
          <w:rFonts w:eastAsia="Times New Roman" w:cs="Calibri"/>
          <w:sz w:val="16"/>
          <w:u w:val="single"/>
        </w:rPr>
        <w:t xml:space="preserve"> </w:t>
      </w:r>
      <w:r w:rsidRPr="004040B4">
        <w:rPr>
          <w:rFonts w:eastAsia="Times New Roman" w:cs="Calibri"/>
          <w:b/>
          <w:bCs/>
          <w:sz w:val="24"/>
          <w:u w:val="single"/>
        </w:rPr>
        <w:t>the</w:t>
      </w:r>
      <w:r w:rsidRPr="004040B4">
        <w:rPr>
          <w:rFonts w:eastAsia="Times New Roman" w:cs="Calibri"/>
          <w:b/>
          <w:bCs/>
          <w:sz w:val="24"/>
          <w:highlight w:val="yellow"/>
          <w:u w:val="single"/>
        </w:rPr>
        <w:t xml:space="preserve"> patent lapses</w:t>
      </w:r>
      <w:r w:rsidRPr="004040B4">
        <w:rPr>
          <w:rFonts w:eastAsia="Times New Roman" w:cs="Calibri"/>
          <w:b/>
          <w:bCs/>
          <w:sz w:val="24"/>
          <w:u w:val="single"/>
        </w:rPr>
        <w:t xml:space="preserve">, </w:t>
      </w:r>
      <w:r w:rsidRPr="004040B4">
        <w:rPr>
          <w:rFonts w:eastAsia="Times New Roman" w:cs="Calibri"/>
          <w:b/>
          <w:bCs/>
          <w:sz w:val="24"/>
          <w:highlight w:val="yellow"/>
          <w:u w:val="single"/>
        </w:rPr>
        <w:t>when</w:t>
      </w:r>
      <w:r w:rsidRPr="004040B4">
        <w:rPr>
          <w:rFonts w:eastAsia="Times New Roman" w:cs="Calibri"/>
          <w:b/>
          <w:bCs/>
          <w:sz w:val="24"/>
          <w:u w:val="single"/>
        </w:rPr>
        <w:t xml:space="preserve"> a </w:t>
      </w:r>
      <w:r w:rsidRPr="004040B4">
        <w:rPr>
          <w:rFonts w:eastAsia="Times New Roman" w:cs="Calibri"/>
          <w:b/>
          <w:bCs/>
          <w:sz w:val="24"/>
          <w:highlight w:val="yellow"/>
          <w:u w:val="single"/>
        </w:rPr>
        <w:t xml:space="preserve">country has no patent law, </w:t>
      </w:r>
      <w:r w:rsidRPr="00FC340C">
        <w:rPr>
          <w:rFonts w:eastAsia="Times New Roman" w:cs="Calibri"/>
          <w:sz w:val="14"/>
        </w:rPr>
        <w:t>or</w:t>
      </w:r>
      <w:r w:rsidRPr="00FC340C">
        <w:rPr>
          <w:rFonts w:eastAsia="Times New Roman" w:cs="Calibri"/>
          <w:b/>
          <w:bCs/>
          <w:sz w:val="24"/>
          <w:u w:val="single"/>
        </w:rPr>
        <w:t xml:space="preserve"> </w:t>
      </w:r>
      <w:r w:rsidRPr="004040B4">
        <w:rPr>
          <w:rFonts w:eastAsia="Times New Roman" w:cs="Calibri"/>
          <w:b/>
          <w:bCs/>
          <w:sz w:val="24"/>
          <w:highlight w:val="yellow"/>
          <w:u w:val="single"/>
        </w:rPr>
        <w:t>when patents are not being granted</w:t>
      </w:r>
      <w:r w:rsidRPr="004040B4">
        <w:rPr>
          <w:rFonts w:eastAsia="Times New Roman" w:cs="Calibri"/>
          <w:b/>
          <w:bCs/>
          <w:sz w:val="24"/>
          <w:u w:val="single"/>
        </w:rPr>
        <w:t xml:space="preserve"> for pharmaceuticals</w:t>
      </w:r>
      <w:r w:rsidRPr="00FC340C">
        <w:rPr>
          <w:rFonts w:eastAsia="Times New Roman" w:cs="Calibri"/>
          <w:sz w:val="14"/>
        </w:rPr>
        <w:t xml:space="preserve">. The </w:t>
      </w:r>
      <w:r w:rsidRPr="004040B4">
        <w:rPr>
          <w:rFonts w:eastAsia="Times New Roman" w:cs="Calibri"/>
          <w:b/>
          <w:bCs/>
          <w:sz w:val="24"/>
          <w:u w:val="single"/>
        </w:rPr>
        <w:t>latter</w:t>
      </w:r>
      <w:r w:rsidRPr="00FC340C">
        <w:rPr>
          <w:rFonts w:eastAsia="Times New Roman" w:cs="Calibri"/>
          <w:sz w:val="14"/>
        </w:rPr>
        <w:t xml:space="preserve"> situation </w:t>
      </w:r>
      <w:r w:rsidRPr="004040B4">
        <w:rPr>
          <w:rFonts w:eastAsia="Times New Roman" w:cs="Calibri"/>
          <w:b/>
          <w:bCs/>
          <w:sz w:val="24"/>
          <w:u w:val="single"/>
        </w:rPr>
        <w:t xml:space="preserve">can </w:t>
      </w:r>
      <w:r w:rsidRPr="004040B4">
        <w:rPr>
          <w:rFonts w:eastAsia="Times New Roman" w:cs="Calibri"/>
          <w:b/>
          <w:bCs/>
          <w:sz w:val="24"/>
          <w:highlight w:val="yellow"/>
          <w:u w:val="single"/>
        </w:rPr>
        <w:t>arise in least-developed countries</w:t>
      </w:r>
      <w:r w:rsidRPr="004040B4">
        <w:rPr>
          <w:rFonts w:eastAsia="Times New Roman" w:cs="Calibri"/>
          <w:b/>
          <w:bCs/>
          <w:sz w:val="24"/>
          <w:u w:val="single"/>
        </w:rPr>
        <w:t xml:space="preserve"> that are World Trade Organization (WTO) Members</w:t>
      </w:r>
      <w:r w:rsidRPr="00FC340C">
        <w:rPr>
          <w:rFonts w:eastAsia="Times New Roman" w:cs="Calibri"/>
          <w:sz w:val="14"/>
        </w:rPr>
        <w:t>, which do not have to grant or enforce patents for pharmaceuticals until 2033.b</w:t>
      </w:r>
    </w:p>
    <w:p w14:paraId="314044E9" w14:textId="77777777" w:rsidR="00DB6C9F" w:rsidRPr="004040B4" w:rsidRDefault="00DB6C9F" w:rsidP="00DB6C9F">
      <w:pPr>
        <w:pStyle w:val="Heading2"/>
        <w:rPr>
          <w:rFonts w:cs="Calibri"/>
        </w:rPr>
      </w:pPr>
      <w:r w:rsidRPr="004040B4">
        <w:rPr>
          <w:rFonts w:cs="Calibri"/>
        </w:rPr>
        <w:lastRenderedPageBreak/>
        <w:t>Offense</w:t>
      </w:r>
    </w:p>
    <w:p w14:paraId="09A06707" w14:textId="77777777" w:rsidR="00DB6C9F" w:rsidRPr="004040B4" w:rsidRDefault="00DB6C9F" w:rsidP="00DB6C9F">
      <w:pPr>
        <w:pStyle w:val="Heading3"/>
        <w:rPr>
          <w:rFonts w:cs="Calibri"/>
        </w:rPr>
      </w:pPr>
      <w:r w:rsidRPr="004040B4">
        <w:rPr>
          <w:rFonts w:cs="Calibri"/>
        </w:rPr>
        <w:lastRenderedPageBreak/>
        <w:t>Advantage – Medicine Access</w:t>
      </w:r>
    </w:p>
    <w:p w14:paraId="699D3CD9" w14:textId="77777777" w:rsidR="00DB6C9F" w:rsidRPr="004040B4" w:rsidRDefault="00DB6C9F" w:rsidP="00DB6C9F">
      <w:pPr>
        <w:pStyle w:val="Heading4"/>
        <w:rPr>
          <w:rFonts w:cs="Calibri"/>
        </w:rPr>
      </w:pPr>
      <w:r w:rsidRPr="004040B4">
        <w:rPr>
          <w:rFonts w:cs="Calibri"/>
        </w:rPr>
        <w:t>TRIPs Plus Provisions, namely data exclusivity, are being used in many bilateral trade agreements – Thrasher et al 21</w:t>
      </w:r>
    </w:p>
    <w:p w14:paraId="503451B5" w14:textId="77777777" w:rsidR="00DB6C9F" w:rsidRPr="004040B4" w:rsidRDefault="00DB6C9F" w:rsidP="00DB6C9F">
      <w:pPr>
        <w:rPr>
          <w:rFonts w:cs="Calibri"/>
          <w:sz w:val="16"/>
          <w:szCs w:val="16"/>
        </w:rPr>
      </w:pPr>
      <w:r w:rsidRPr="004040B4">
        <w:rPr>
          <w:rFonts w:cs="Calibri"/>
          <w:sz w:val="16"/>
          <w:szCs w:val="16"/>
        </w:rPr>
        <w:t xml:space="preserve">Thrasher, Rachel, Veronika J. Wirtz, Warren Kaplan, Kevin P. Gallagher, Hattie </w:t>
      </w:r>
      <w:proofErr w:type="spellStart"/>
      <w:r w:rsidRPr="004040B4">
        <w:rPr>
          <w:rFonts w:cs="Calibri"/>
          <w:sz w:val="16"/>
          <w:szCs w:val="16"/>
        </w:rPr>
        <w:t>Werk</w:t>
      </w:r>
      <w:proofErr w:type="spellEnd"/>
      <w:r w:rsidRPr="004040B4">
        <w:rPr>
          <w:rFonts w:cs="Calibri"/>
          <w:sz w:val="16"/>
          <w:szCs w:val="16"/>
        </w:rPr>
        <w:t xml:space="preserve">. “How Data Exclusivity Laws Impact Drug Prices:” </w:t>
      </w:r>
      <w:r w:rsidRPr="004040B4">
        <w:rPr>
          <w:rFonts w:cs="Calibri"/>
          <w:i/>
          <w:iCs/>
          <w:sz w:val="16"/>
          <w:szCs w:val="16"/>
        </w:rPr>
        <w:t>Global Development Policy Center Chart of the Week How Data Exclusivity Laws Impact Drug Prices Comments</w:t>
      </w:r>
      <w:r w:rsidRPr="004040B4">
        <w:rPr>
          <w:rFonts w:cs="Calibri"/>
          <w:sz w:val="16"/>
          <w:szCs w:val="16"/>
        </w:rPr>
        <w:t xml:space="preserve">, 25 May 2021, </w:t>
      </w:r>
      <w:hyperlink r:id="rId12" w:history="1">
        <w:r w:rsidRPr="004040B4">
          <w:rPr>
            <w:rStyle w:val="Hyperlink"/>
            <w:rFonts w:cs="Calibri"/>
            <w:sz w:val="16"/>
            <w:szCs w:val="16"/>
          </w:rPr>
          <w:t>www.bu.edu/gdp/2021/05/25/chart-of-the-week-how-data</w:t>
        </w:r>
      </w:hyperlink>
    </w:p>
    <w:p w14:paraId="022F76C8" w14:textId="77777777" w:rsidR="00DB6C9F" w:rsidRPr="004040B4" w:rsidRDefault="00DB6C9F" w:rsidP="00DB6C9F">
      <w:pPr>
        <w:rPr>
          <w:rFonts w:cs="Calibri"/>
          <w:sz w:val="16"/>
        </w:rPr>
      </w:pPr>
      <w:r w:rsidRPr="004040B4">
        <w:rPr>
          <w:rFonts w:cs="Calibri"/>
          <w:sz w:val="16"/>
        </w:rPr>
        <w:t xml:space="preserve">Despite these decisions at Doha (and post-Doha) there continue to be concerns about the extent to which the trading system is compatible with SDG 3. </w:t>
      </w:r>
      <w:r w:rsidRPr="004040B4">
        <w:rPr>
          <w:rFonts w:cs="Calibri"/>
          <w:b/>
          <w:bCs/>
          <w:highlight w:val="yellow"/>
          <w:u w:val="single"/>
        </w:rPr>
        <w:t xml:space="preserve">Trading partners from high-income countries </w:t>
      </w:r>
      <w:r w:rsidRPr="004040B4">
        <w:rPr>
          <w:rFonts w:cs="Calibri"/>
          <w:b/>
          <w:bCs/>
          <w:u w:val="single"/>
        </w:rPr>
        <w:t xml:space="preserve">continue to </w:t>
      </w:r>
      <w:r w:rsidRPr="004040B4">
        <w:rPr>
          <w:rFonts w:cs="Calibri"/>
          <w:b/>
          <w:bCs/>
          <w:highlight w:val="yellow"/>
          <w:u w:val="single"/>
        </w:rPr>
        <w:t xml:space="preserve">pursue bilateral and regional trade agreements that seek intellectual property </w:t>
      </w:r>
      <w:r w:rsidRPr="004040B4">
        <w:rPr>
          <w:rFonts w:cs="Calibri"/>
          <w:b/>
          <w:bCs/>
          <w:u w:val="single"/>
        </w:rPr>
        <w:t xml:space="preserve">and investment </w:t>
      </w:r>
      <w:r w:rsidRPr="004040B4">
        <w:rPr>
          <w:rFonts w:cs="Calibri"/>
          <w:b/>
          <w:bCs/>
          <w:highlight w:val="yellow"/>
          <w:u w:val="single"/>
        </w:rPr>
        <w:t>protections beyond what is required by the TRIPS Agreement (TRIPS-plus).</w:t>
      </w:r>
      <w:r w:rsidRPr="004040B4">
        <w:rPr>
          <w:rFonts w:cs="Calibri"/>
          <w:sz w:val="16"/>
        </w:rPr>
        <w:t xml:space="preserve"> Those same partners also tend to </w:t>
      </w:r>
      <w:r w:rsidRPr="004040B4">
        <w:rPr>
          <w:rFonts w:cs="Calibri"/>
          <w:b/>
          <w:bCs/>
          <w:u w:val="single"/>
        </w:rPr>
        <w:t>limit the adoption and use of public health flexibilities in the TRIPS Agreement (TRIPS-flexibilities), including those clarified and extended by the Doha Declaration and its aftermath</w:t>
      </w:r>
      <w:r w:rsidRPr="004040B4">
        <w:rPr>
          <w:rFonts w:cs="Calibri"/>
          <w:sz w:val="16"/>
        </w:rPr>
        <w:t xml:space="preserve">. As a result, since 2001, the WTO has waned in importance with regards to the regulation of intellectual property rights, while </w:t>
      </w:r>
      <w:r w:rsidRPr="004040B4">
        <w:rPr>
          <w:rFonts w:cs="Calibri"/>
          <w:b/>
          <w:bCs/>
          <w:u w:val="single"/>
        </w:rPr>
        <w:t>a proliferation of new regional and bilateral trade and investment treaties have increased in prominence in the global trade policy landscape</w:t>
      </w:r>
      <w:r w:rsidRPr="004040B4">
        <w:rPr>
          <w:rFonts w:cs="Calibri"/>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4040B4">
        <w:rPr>
          <w:rFonts w:cs="Calibri"/>
          <w:b/>
          <w:bCs/>
          <w:u w:val="single"/>
        </w:rPr>
        <w:t>trade and investment treaties can pose threats to access to some essential medicines</w:t>
      </w:r>
      <w:r w:rsidRPr="004040B4">
        <w:rPr>
          <w:rFonts w:cs="Calibri"/>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w:t>
      </w:r>
      <w:proofErr w:type="spellStart"/>
      <w:r w:rsidRPr="004040B4">
        <w:rPr>
          <w:rFonts w:cs="Calibri"/>
          <w:sz w:val="16"/>
        </w:rPr>
        <w:t>cou</w:t>
      </w:r>
      <w:proofErr w:type="spellEnd"/>
      <w:r w:rsidRPr="004040B4">
        <w:rPr>
          <w:rFonts w:cs="Calibri"/>
          <w:sz w:val="16"/>
        </w:rPr>
        <w:t>\</w:t>
      </w:r>
      <w:proofErr w:type="spellStart"/>
      <w:r w:rsidRPr="004040B4">
        <w:rPr>
          <w:rFonts w:cs="Calibri"/>
          <w:sz w:val="16"/>
        </w:rPr>
        <w:t>ntry’s</w:t>
      </w:r>
      <w:proofErr w:type="spellEnd"/>
      <w:r w:rsidRPr="004040B4">
        <w:rPr>
          <w:rFonts w:cs="Calibri"/>
          <w:sz w:val="16"/>
        </w:rPr>
        <w:t xml:space="preserve"> population, recognizing that resources are limited in any context, even an affluent country such as the US. Over 130 countries have adopted this process of setting priorities for government medicines reimbursement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w:t>
      </w:r>
      <w:proofErr w:type="gramStart"/>
      <w:r w:rsidRPr="004040B4">
        <w:rPr>
          <w:rFonts w:cs="Calibri"/>
          <w:sz w:val="16"/>
        </w:rPr>
        <w:t>Indeed</w:t>
      </w:r>
      <w:proofErr w:type="gramEnd"/>
      <w:r w:rsidRPr="004040B4">
        <w:rPr>
          <w:rFonts w:cs="Calibri"/>
          <w:sz w:val="16"/>
        </w:rPr>
        <w:t xml:space="preserve"> the </w:t>
      </w:r>
      <w:r w:rsidRPr="004040B4">
        <w:rPr>
          <w:rFonts w:cs="Calibri"/>
          <w:b/>
          <w:bCs/>
          <w:u w:val="single"/>
        </w:rPr>
        <w:t>UN High Level Panel (UN 2016) suggested a broader concept of “access to medicines for all conditions for all people.”</w:t>
      </w:r>
      <w:r w:rsidRPr="004040B4">
        <w:rPr>
          <w:rFonts w:cs="Calibri"/>
          <w:sz w:val="16"/>
        </w:rPr>
        <w:t xml:space="preserve"> In order to maintain our connection between access to medicines and SDG 3, we are using the term “essential medicines” as defined by the WHO, while acknowledging that other views exist. There is concern that, </w:t>
      </w:r>
      <w:r w:rsidRPr="004040B4">
        <w:rPr>
          <w:rFonts w:cs="Calibri"/>
          <w:b/>
          <w:bCs/>
          <w:u w:val="single"/>
        </w:rPr>
        <w:t xml:space="preserve">despite the flexibilities in multilateral arrangements, </w:t>
      </w:r>
      <w:r w:rsidRPr="004040B4">
        <w:rPr>
          <w:rFonts w:cs="Calibri"/>
          <w:b/>
          <w:bCs/>
          <w:highlight w:val="yellow"/>
          <w:u w:val="single"/>
        </w:rPr>
        <w:t>trade and investment treaties can pose threats to access to some essential medicines</w:t>
      </w:r>
      <w:r w:rsidRPr="004040B4">
        <w:rPr>
          <w:rFonts w:cs="Calibri"/>
          <w:b/>
          <w:bCs/>
          <w:u w:val="single"/>
        </w:rPr>
        <w:t>.”</w:t>
      </w:r>
      <w:r w:rsidRPr="004040B4">
        <w:rPr>
          <w:rFonts w:cs="Calibri"/>
          <w:sz w:val="16"/>
        </w:rPr>
        <w:t xml:space="preserve"> RETHINKING TRADE TREATIES &amp; ACCESS TO MEDICINES: Toward a Policy-Oriented Agenda | bu.edu/</w:t>
      </w:r>
      <w:proofErr w:type="spellStart"/>
      <w:r w:rsidRPr="004040B4">
        <w:rPr>
          <w:rFonts w:cs="Calibri"/>
          <w:sz w:val="16"/>
        </w:rPr>
        <w:t>gdp</w:t>
      </w:r>
      <w:proofErr w:type="spellEnd"/>
      <w:r w:rsidRPr="004040B4">
        <w:rPr>
          <w:rFonts w:cs="Calibri"/>
          <w:sz w:val="16"/>
        </w:rPr>
        <w:t xml:space="preserve"> | October 2019 7 developed countries (LDCs) with current rights to exempt themselves from TRIPS will graduate and will have to adhere to the agreement when their transition periods end. Over the last two decades </w:t>
      </w:r>
      <w:r w:rsidRPr="004040B4">
        <w:rPr>
          <w:rFonts w:cs="Calibri"/>
          <w:b/>
          <w:bCs/>
          <w:u w:val="single"/>
        </w:rPr>
        <w:t xml:space="preserve">many </w:t>
      </w:r>
      <w:r w:rsidRPr="004040B4">
        <w:rPr>
          <w:rFonts w:cs="Calibri"/>
          <w:b/>
          <w:bCs/>
          <w:highlight w:val="yellow"/>
          <w:u w:val="single"/>
        </w:rPr>
        <w:t>organizations and expert groups</w:t>
      </w:r>
      <w:r w:rsidRPr="004040B4">
        <w:rPr>
          <w:rFonts w:cs="Calibri"/>
          <w:b/>
          <w:bCs/>
          <w:u w:val="single"/>
        </w:rPr>
        <w:t xml:space="preserve"> have </w:t>
      </w:r>
      <w:r w:rsidRPr="004040B4">
        <w:rPr>
          <w:rFonts w:cs="Calibri"/>
          <w:b/>
          <w:bCs/>
          <w:highlight w:val="yellow"/>
          <w:u w:val="single"/>
        </w:rPr>
        <w:t>issued policy recommendations to increase</w:t>
      </w:r>
      <w:r w:rsidRPr="004040B4">
        <w:rPr>
          <w:rFonts w:cs="Calibri"/>
          <w:b/>
          <w:bCs/>
          <w:u w:val="single"/>
        </w:rPr>
        <w:t xml:space="preserve"> policy alignment between trade treaties and </w:t>
      </w:r>
      <w:r w:rsidRPr="004040B4">
        <w:rPr>
          <w:rFonts w:cs="Calibri"/>
          <w:b/>
          <w:bCs/>
          <w:highlight w:val="yellow"/>
          <w:u w:val="single"/>
        </w:rPr>
        <w:t>access to medicines</w:t>
      </w:r>
      <w:r w:rsidRPr="004040B4">
        <w:rPr>
          <w:rFonts w:cs="Calibri"/>
          <w:b/>
          <w:bCs/>
          <w:u w:val="single"/>
        </w:rPr>
        <w:t xml:space="preserve"> in low- and middle-income countries</w:t>
      </w:r>
      <w:r w:rsidRPr="004040B4">
        <w:rPr>
          <w:rFonts w:cs="Calibri"/>
          <w:sz w:val="16"/>
        </w:rPr>
        <w:t xml:space="preserve">. </w:t>
      </w:r>
      <w:r w:rsidRPr="004040B4">
        <w:rPr>
          <w:rFonts w:cs="Calibri"/>
          <w:b/>
          <w:bCs/>
          <w:u w:val="single"/>
        </w:rPr>
        <w:t>Two recent global landmark reports were published by The United Nations High Level Panel on Access to Medicines (UN 2016) and The Lancet Commission on Essential Medicines Policies (Wirtz et al. 2017).</w:t>
      </w:r>
      <w:r w:rsidRPr="004040B4">
        <w:rPr>
          <w:rFonts w:cs="Calibri"/>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60ECBF5E" w14:textId="77777777" w:rsidR="00DB6C9F" w:rsidRPr="004040B4" w:rsidRDefault="00DB6C9F" w:rsidP="00DB6C9F">
      <w:pPr>
        <w:pStyle w:val="Heading4"/>
        <w:rPr>
          <w:rStyle w:val="Style13ptBold"/>
          <w:rFonts w:cs="Calibri"/>
          <w:b/>
          <w:bCs w:val="0"/>
        </w:rPr>
      </w:pPr>
      <w:r w:rsidRPr="004040B4">
        <w:rPr>
          <w:rStyle w:val="Style13ptBold"/>
          <w:rFonts w:cs="Calibri"/>
          <w:b/>
          <w:bCs w:val="0"/>
        </w:rPr>
        <w:t>Links:</w:t>
      </w:r>
    </w:p>
    <w:p w14:paraId="757668CA" w14:textId="77777777" w:rsidR="00DB6C9F" w:rsidRPr="004040B4" w:rsidRDefault="00DB6C9F" w:rsidP="00DB6C9F">
      <w:pPr>
        <w:pStyle w:val="Heading4"/>
        <w:rPr>
          <w:rStyle w:val="Style13ptBold"/>
          <w:rFonts w:cs="Calibri"/>
          <w:b/>
          <w:bCs w:val="0"/>
        </w:rPr>
      </w:pPr>
      <w:r w:rsidRPr="004040B4">
        <w:rPr>
          <w:rStyle w:val="Style13ptBold"/>
          <w:rFonts w:cs="Calibri"/>
          <w:b/>
          <w:bCs w:val="0"/>
        </w:rPr>
        <w:t>[</w:t>
      </w:r>
      <w:r>
        <w:rPr>
          <w:rStyle w:val="Style13ptBold"/>
          <w:rFonts w:cs="Calibri"/>
          <w:b/>
          <w:bCs w:val="0"/>
        </w:rPr>
        <w:t>1</w:t>
      </w:r>
      <w:r w:rsidRPr="004040B4">
        <w:rPr>
          <w:rStyle w:val="Style13ptBold"/>
          <w:rFonts w:cs="Calibri"/>
          <w:b/>
          <w:bCs w:val="0"/>
        </w:rPr>
        <w:t xml:space="preserve">] In depth analysis – data exclusivity raises medicine prices – </w:t>
      </w:r>
      <w:proofErr w:type="spellStart"/>
      <w:r w:rsidRPr="004040B4">
        <w:rPr>
          <w:rStyle w:val="Style13ptBold"/>
          <w:rFonts w:cs="Calibri"/>
          <w:b/>
          <w:bCs w:val="0"/>
        </w:rPr>
        <w:t>Palmedo</w:t>
      </w:r>
      <w:proofErr w:type="spellEnd"/>
      <w:r w:rsidRPr="004040B4">
        <w:rPr>
          <w:rStyle w:val="Style13ptBold"/>
          <w:rFonts w:cs="Calibri"/>
          <w:b/>
          <w:bCs w:val="0"/>
        </w:rPr>
        <w:t xml:space="preserve"> 21</w:t>
      </w:r>
    </w:p>
    <w:p w14:paraId="5A9EFFF2" w14:textId="77777777" w:rsidR="00DB6C9F" w:rsidRPr="004040B4" w:rsidRDefault="00DB6C9F" w:rsidP="00DB6C9F">
      <w:pPr>
        <w:rPr>
          <w:rFonts w:cs="Calibri"/>
          <w:sz w:val="16"/>
          <w:szCs w:val="16"/>
        </w:rPr>
      </w:pPr>
      <w:proofErr w:type="spellStart"/>
      <w:r w:rsidRPr="004040B4">
        <w:rPr>
          <w:rFonts w:cs="Calibri"/>
          <w:sz w:val="16"/>
          <w:szCs w:val="16"/>
        </w:rPr>
        <w:t>Palmedo</w:t>
      </w:r>
      <w:proofErr w:type="spellEnd"/>
      <w:r w:rsidRPr="004040B4">
        <w:rPr>
          <w:rFonts w:cs="Calibri"/>
          <w:sz w:val="16"/>
          <w:szCs w:val="16"/>
        </w:rPr>
        <w:t xml:space="preserve">,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1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20CDDCC7" w14:textId="77777777" w:rsidR="00DB6C9F" w:rsidRPr="004040B4" w:rsidRDefault="00DB6C9F" w:rsidP="00DB6C9F">
      <w:pPr>
        <w:rPr>
          <w:rStyle w:val="Style13ptBold"/>
          <w:rFonts w:cs="Calibri"/>
          <w:b w:val="0"/>
          <w:sz w:val="16"/>
          <w:szCs w:val="16"/>
        </w:rPr>
      </w:pPr>
      <w:r w:rsidRPr="004040B4">
        <w:rPr>
          <w:rFonts w:cs="Calibri"/>
          <w:sz w:val="16"/>
          <w:szCs w:val="16"/>
        </w:rPr>
        <w:lastRenderedPageBreak/>
        <w:t xml:space="preserve">Michael </w:t>
      </w:r>
      <w:proofErr w:type="spellStart"/>
      <w:r w:rsidRPr="004040B4">
        <w:rPr>
          <w:rFonts w:cs="Calibri"/>
          <w:sz w:val="16"/>
          <w:szCs w:val="16"/>
        </w:rPr>
        <w:t>Palmedo</w:t>
      </w:r>
      <w:proofErr w:type="spellEnd"/>
      <w:r w:rsidRPr="004040B4">
        <w:rPr>
          <w:rFonts w:cs="Calibr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4040B4">
        <w:rPr>
          <w:rFonts w:cs="Calibri"/>
          <w:sz w:val="16"/>
          <w:szCs w:val="16"/>
        </w:rPr>
        <w:t>Shamnad</w:t>
      </w:r>
      <w:proofErr w:type="spellEnd"/>
      <w:r w:rsidRPr="004040B4">
        <w:rPr>
          <w:rFonts w:cs="Calibri"/>
          <w:sz w:val="16"/>
          <w:szCs w:val="16"/>
        </w:rPr>
        <w:t xml:space="preserve"> Basheer IP/ Trade Fellowship at Texas A&amp;M University, where he researched pharmaceutical industry influence into the U.S. government’s Special 301 Review.</w:t>
      </w:r>
    </w:p>
    <w:p w14:paraId="149B8D6C" w14:textId="77777777" w:rsidR="00DB6C9F" w:rsidRPr="004040B4" w:rsidRDefault="00DB6C9F" w:rsidP="00DB6C9F">
      <w:pPr>
        <w:rPr>
          <w:rFonts w:cs="Calibri"/>
        </w:rPr>
      </w:pPr>
    </w:p>
    <w:p w14:paraId="2E8D1485" w14:textId="77777777" w:rsidR="00DB6C9F" w:rsidRPr="004040B4" w:rsidRDefault="00DB6C9F" w:rsidP="00DB6C9F">
      <w:pPr>
        <w:rPr>
          <w:rFonts w:cs="Calibri"/>
          <w:sz w:val="16"/>
        </w:rPr>
      </w:pPr>
      <w:r w:rsidRPr="004040B4">
        <w:rPr>
          <w:rFonts w:cs="Calibri"/>
          <w:sz w:val="16"/>
        </w:rPr>
        <w:t xml:space="preserve">Previous studies </w:t>
      </w:r>
      <w:proofErr w:type="gramStart"/>
      <w:r w:rsidRPr="004040B4">
        <w:rPr>
          <w:rFonts w:cs="Calibri"/>
          <w:sz w:val="16"/>
        </w:rPr>
        <w:t xml:space="preserve">of  </w:t>
      </w:r>
      <w:r w:rsidRPr="004040B4">
        <w:rPr>
          <w:rFonts w:cs="Calibri"/>
          <w:b/>
          <w:bCs/>
          <w:highlight w:val="yellow"/>
          <w:u w:val="single"/>
        </w:rPr>
        <w:t>data</w:t>
      </w:r>
      <w:proofErr w:type="gramEnd"/>
      <w:r w:rsidRPr="004040B4">
        <w:rPr>
          <w:rFonts w:cs="Calibri"/>
          <w:b/>
          <w:bCs/>
          <w:highlight w:val="yellow"/>
          <w:u w:val="single"/>
        </w:rPr>
        <w:t xml:space="preserve"> exclusivity</w:t>
      </w:r>
      <w:r w:rsidRPr="004040B4">
        <w:rPr>
          <w:rFonts w:cs="Calibri"/>
          <w:sz w:val="16"/>
        </w:rPr>
        <w:t xml:space="preserve"> have found that it </w:t>
      </w:r>
      <w:r w:rsidRPr="004040B4">
        <w:rPr>
          <w:rFonts w:cs="Calibri"/>
          <w:b/>
          <w:bCs/>
          <w:highlight w:val="yellow"/>
          <w:u w:val="single"/>
        </w:rPr>
        <w:t>raises</w:t>
      </w:r>
      <w:r w:rsidRPr="004040B4">
        <w:rPr>
          <w:rFonts w:cs="Calibri"/>
          <w:b/>
          <w:bCs/>
          <w:u w:val="single"/>
        </w:rPr>
        <w:t xml:space="preserve"> medicine </w:t>
      </w:r>
      <w:r w:rsidRPr="004040B4">
        <w:rPr>
          <w:rFonts w:cs="Calibri"/>
          <w:b/>
          <w:bCs/>
          <w:highlight w:val="yellow"/>
          <w:u w:val="single"/>
        </w:rPr>
        <w:t>prices and</w:t>
      </w:r>
      <w:r w:rsidRPr="004040B4">
        <w:rPr>
          <w:rFonts w:cs="Calibri"/>
          <w:sz w:val="16"/>
        </w:rPr>
        <w:t xml:space="preserve">/or </w:t>
      </w:r>
      <w:r w:rsidRPr="004040B4">
        <w:rPr>
          <w:rFonts w:cs="Calibri"/>
          <w:b/>
          <w:bCs/>
          <w:highlight w:val="yellow"/>
          <w:u w:val="single"/>
        </w:rPr>
        <w:t>reduces access</w:t>
      </w:r>
      <w:r w:rsidRPr="004040B4">
        <w:rPr>
          <w:rFonts w:cs="Calibri"/>
          <w:sz w:val="16"/>
        </w:rPr>
        <w:t xml:space="preserve">. Data exclusivity requirements </w:t>
      </w:r>
      <w:r w:rsidRPr="004040B4">
        <w:rPr>
          <w:rFonts w:cs="Calibri"/>
          <w:b/>
          <w:bCs/>
          <w:highlight w:val="yellow"/>
          <w:u w:val="single"/>
        </w:rPr>
        <w:t xml:space="preserve">have led to higher prices and $396 million </w:t>
      </w:r>
      <w:r w:rsidRPr="00A914BC">
        <w:rPr>
          <w:rFonts w:cs="Calibri"/>
          <w:b/>
          <w:bCs/>
          <w:u w:val="single"/>
        </w:rPr>
        <w:t xml:space="preserve">additional </w:t>
      </w:r>
      <w:r w:rsidRPr="004040B4">
        <w:rPr>
          <w:rFonts w:cs="Calibri"/>
          <w:b/>
          <w:bCs/>
          <w:highlight w:val="yellow"/>
          <w:u w:val="single"/>
        </w:rPr>
        <w:t>expenses for Colombia’s public health system</w:t>
      </w:r>
      <w:r w:rsidRPr="004040B4">
        <w:rPr>
          <w:rFonts w:cs="Calibri"/>
          <w:sz w:val="16"/>
        </w:rPr>
        <w:t xml:space="preserve"> (Cortés, et. al., 2012). </w:t>
      </w:r>
      <w:r w:rsidRPr="004040B4">
        <w:rPr>
          <w:rFonts w:cs="Calibri"/>
          <w:b/>
          <w:bCs/>
          <w:u w:val="single"/>
        </w:rPr>
        <w:t xml:space="preserve">In the US, the price of </w:t>
      </w:r>
      <w:r w:rsidRPr="004040B4">
        <w:rPr>
          <w:rFonts w:cs="Calibri"/>
          <w:b/>
          <w:bCs/>
          <w:highlight w:val="yellow"/>
          <w:u w:val="single"/>
        </w:rPr>
        <w:t>one</w:t>
      </w:r>
      <w:r w:rsidRPr="004040B4">
        <w:rPr>
          <w:rFonts w:cs="Calibri"/>
          <w:b/>
          <w:bCs/>
          <w:u w:val="single"/>
        </w:rPr>
        <w:t xml:space="preserve"> particular </w:t>
      </w:r>
      <w:r w:rsidRPr="004040B4">
        <w:rPr>
          <w:rFonts w:cs="Calibri"/>
          <w:b/>
          <w:bCs/>
          <w:highlight w:val="yellow"/>
          <w:u w:val="single"/>
        </w:rPr>
        <w:t>off-patent drug increased from nine cents to $4.85 per pill</w:t>
      </w:r>
      <w:r w:rsidRPr="004040B4">
        <w:rPr>
          <w:rFonts w:cs="Calibri"/>
          <w:b/>
          <w:bCs/>
          <w:u w:val="single"/>
        </w:rPr>
        <w:t xml:space="preserve"> after data exclusivity</w:t>
      </w:r>
      <w:r w:rsidRPr="004040B4">
        <w:rPr>
          <w:rFonts w:cs="Calibri"/>
          <w:sz w:val="16"/>
        </w:rPr>
        <w:t xml:space="preserve"> was applied (</w:t>
      </w:r>
      <w:proofErr w:type="spellStart"/>
      <w:r w:rsidRPr="004040B4">
        <w:rPr>
          <w:rFonts w:cs="Calibri"/>
          <w:sz w:val="16"/>
        </w:rPr>
        <w:t>Kesselheim</w:t>
      </w:r>
      <w:proofErr w:type="spellEnd"/>
      <w:r w:rsidRPr="004040B4">
        <w:rPr>
          <w:rFonts w:cs="Calibri"/>
          <w:sz w:val="16"/>
        </w:rPr>
        <w:t xml:space="preserve"> and Solomon, 2010). Two </w:t>
      </w:r>
      <w:r w:rsidRPr="004040B4">
        <w:rPr>
          <w:rFonts w:cs="Calibri"/>
          <w:b/>
          <w:bCs/>
          <w:u w:val="single"/>
        </w:rPr>
        <w:t>studies of data exclusivity required by FTAs find a significant impact</w:t>
      </w:r>
      <w:r w:rsidRPr="004040B4">
        <w:rPr>
          <w:rFonts w:cs="Calibri"/>
          <w:sz w:val="16"/>
        </w:rPr>
        <w:t xml:space="preserve"> – data exclusivity </w:t>
      </w:r>
      <w:r w:rsidRPr="004040B4">
        <w:rPr>
          <w:rFonts w:cs="Calibri"/>
          <w:b/>
          <w:bCs/>
          <w:highlight w:val="yellow"/>
          <w:u w:val="single"/>
        </w:rPr>
        <w:t>blocked generic</w:t>
      </w:r>
      <w:r w:rsidRPr="004040B4">
        <w:rPr>
          <w:rFonts w:cs="Calibri"/>
          <w:b/>
          <w:bCs/>
          <w:u w:val="single"/>
        </w:rPr>
        <w:t xml:space="preserve"> versions of off-patent </w:t>
      </w:r>
      <w:r w:rsidRPr="004040B4">
        <w:rPr>
          <w:rFonts w:cs="Calibri"/>
          <w:b/>
          <w:bCs/>
          <w:highlight w:val="yellow"/>
          <w:u w:val="single"/>
        </w:rPr>
        <w:t xml:space="preserve">medicines from </w:t>
      </w:r>
      <w:r w:rsidRPr="00A914BC">
        <w:rPr>
          <w:rFonts w:cs="Calibri"/>
        </w:rPr>
        <w:t>the</w:t>
      </w:r>
      <w:r w:rsidRPr="00A914BC">
        <w:rPr>
          <w:rFonts w:cs="Calibri"/>
          <w:b/>
          <w:bCs/>
          <w:u w:val="single"/>
        </w:rPr>
        <w:t xml:space="preserve"> </w:t>
      </w:r>
      <w:r w:rsidRPr="004040B4">
        <w:rPr>
          <w:rFonts w:cs="Calibri"/>
          <w:b/>
          <w:bCs/>
          <w:highlight w:val="yellow"/>
          <w:u w:val="single"/>
        </w:rPr>
        <w:t>Guatemala</w:t>
      </w:r>
      <w:r w:rsidRPr="00A914BC">
        <w:rPr>
          <w:rFonts w:cs="Calibri"/>
        </w:rPr>
        <w:t>n</w:t>
      </w:r>
      <w:r w:rsidRPr="00A914BC">
        <w:rPr>
          <w:rFonts w:cs="Calibri"/>
          <w:b/>
          <w:bCs/>
        </w:rPr>
        <w:t xml:space="preserve"> </w:t>
      </w:r>
      <w:r w:rsidRPr="00A914BC">
        <w:rPr>
          <w:rFonts w:cs="Calibri"/>
        </w:rPr>
        <w:t>market</w:t>
      </w:r>
      <w:r w:rsidRPr="004040B4">
        <w:rPr>
          <w:rFonts w:cs="Calibri"/>
          <w:sz w:val="16"/>
        </w:rPr>
        <w:t xml:space="preserve"> (Shaffer and Brenner, 2009) and </w:t>
      </w:r>
      <w:r w:rsidRPr="004040B4">
        <w:rPr>
          <w:rFonts w:cs="Calibri"/>
          <w:b/>
          <w:bCs/>
          <w:highlight w:val="yellow"/>
          <w:u w:val="single"/>
        </w:rPr>
        <w:t>delayed</w:t>
      </w:r>
      <w:r w:rsidRPr="004040B4">
        <w:rPr>
          <w:rFonts w:cs="Calibri"/>
          <w:b/>
          <w:bCs/>
          <w:u w:val="single"/>
        </w:rPr>
        <w:t xml:space="preserve"> the introduction of </w:t>
      </w:r>
      <w:r w:rsidRPr="004040B4">
        <w:rPr>
          <w:rFonts w:cs="Calibri"/>
          <w:b/>
          <w:bCs/>
          <w:highlight w:val="yellow"/>
          <w:u w:val="single"/>
        </w:rPr>
        <w:t>cheaper generics into</w:t>
      </w:r>
      <w:r w:rsidRPr="004040B4">
        <w:rPr>
          <w:rFonts w:cs="Calibri"/>
          <w:b/>
          <w:bCs/>
          <w:u w:val="single"/>
        </w:rPr>
        <w:t xml:space="preserve"> the </w:t>
      </w:r>
      <w:r w:rsidRPr="004040B4">
        <w:rPr>
          <w:rFonts w:cs="Calibri"/>
          <w:b/>
          <w:bCs/>
          <w:highlight w:val="yellow"/>
          <w:u w:val="single"/>
        </w:rPr>
        <w:t>Jordan</w:t>
      </w:r>
      <w:r w:rsidRPr="004040B4">
        <w:rPr>
          <w:rFonts w:cs="Calibri"/>
          <w:b/>
          <w:bCs/>
          <w:u w:val="single"/>
        </w:rPr>
        <w:t xml:space="preserve">ian market </w:t>
      </w:r>
      <w:r w:rsidRPr="004040B4">
        <w:rPr>
          <w:rFonts w:cs="Calibri"/>
          <w:b/>
          <w:bCs/>
          <w:highlight w:val="yellow"/>
          <w:u w:val="single"/>
        </w:rPr>
        <w:t>for 79 percent of medicines</w:t>
      </w:r>
      <w:r w:rsidRPr="004040B4">
        <w:rPr>
          <w:rFonts w:cs="Calibri"/>
          <w:sz w:val="16"/>
        </w:rPr>
        <w:t xml:space="preserve"> (</w:t>
      </w:r>
      <w:proofErr w:type="spellStart"/>
      <w:r w:rsidRPr="004040B4">
        <w:rPr>
          <w:rFonts w:cs="Calibri"/>
          <w:sz w:val="16"/>
        </w:rPr>
        <w:t>Malpani</w:t>
      </w:r>
      <w:proofErr w:type="spellEnd"/>
      <w:r w:rsidRPr="004040B4">
        <w:rPr>
          <w:rFonts w:cs="Calibri"/>
          <w:sz w:val="16"/>
        </w:rPr>
        <w:t xml:space="preserve">, 2009). Table 3 shows the </w:t>
      </w:r>
      <w:r w:rsidRPr="004040B4">
        <w:rPr>
          <w:rFonts w:cs="Calibri"/>
          <w:b/>
          <w:bCs/>
          <w:highlight w:val="yellow"/>
          <w:u w:val="single"/>
        </w:rPr>
        <w:t>results of four regressions based on</w:t>
      </w:r>
      <w:r w:rsidRPr="004040B4">
        <w:rPr>
          <w:rFonts w:cs="Calibri"/>
          <w:sz w:val="16"/>
        </w:rPr>
        <w:t xml:space="preserve"> the binary indicator of </w:t>
      </w:r>
      <w:r w:rsidRPr="004040B4">
        <w:rPr>
          <w:rFonts w:cs="Calibri"/>
          <w:b/>
          <w:bCs/>
          <w:highlight w:val="yellow"/>
          <w:u w:val="single"/>
        </w:rPr>
        <w:t>data exclusivity</w:t>
      </w:r>
      <w:r w:rsidRPr="004040B4">
        <w:rPr>
          <w:rFonts w:cs="Calibri"/>
          <w:sz w:val="16"/>
        </w:rPr>
        <w:t xml:space="preserve">. </w:t>
      </w:r>
      <w:r w:rsidRPr="004040B4">
        <w:rPr>
          <w:rFonts w:cs="Calibri"/>
          <w:b/>
          <w:bCs/>
          <w:u w:val="single"/>
        </w:rPr>
        <w:t xml:space="preserve">Each </w:t>
      </w:r>
      <w:r w:rsidRPr="004040B4">
        <w:rPr>
          <w:rFonts w:cs="Calibri"/>
          <w:b/>
          <w:bCs/>
          <w:highlight w:val="yellow"/>
          <w:u w:val="single"/>
        </w:rPr>
        <w:t>indicates</w:t>
      </w:r>
      <w:r w:rsidRPr="004040B4">
        <w:rPr>
          <w:rFonts w:cs="Calibri"/>
          <w:b/>
          <w:bCs/>
          <w:u w:val="single"/>
        </w:rPr>
        <w:t xml:space="preserve"> that the </w:t>
      </w:r>
      <w:r w:rsidRPr="004040B4">
        <w:rPr>
          <w:rFonts w:cs="Calibri"/>
          <w:b/>
          <w:bCs/>
          <w:highlight w:val="yellow"/>
          <w:u w:val="single"/>
        </w:rPr>
        <w:t>relationship between data exclusivity and higher prices for pharmaceutical imports is</w:t>
      </w:r>
      <w:r w:rsidRPr="004040B4">
        <w:rPr>
          <w:rFonts w:cs="Calibri"/>
          <w:b/>
          <w:bCs/>
          <w:u w:val="single"/>
        </w:rPr>
        <w:t xml:space="preserve"> statistically </w:t>
      </w:r>
      <w:r w:rsidRPr="004040B4">
        <w:rPr>
          <w:rFonts w:cs="Calibri"/>
          <w:b/>
          <w:bCs/>
          <w:highlight w:val="yellow"/>
          <w:u w:val="single"/>
        </w:rPr>
        <w:t>significant</w:t>
      </w:r>
      <w:r w:rsidRPr="004040B4">
        <w:rPr>
          <w:rFonts w:cs="Calibri"/>
          <w:b/>
          <w:bCs/>
          <w:u w:val="single"/>
        </w:rPr>
        <w:t xml:space="preserve"> and robust to the inclusion of controls</w:t>
      </w:r>
      <w:r w:rsidRPr="004040B4">
        <w:rPr>
          <w:rFonts w:cs="Calibri"/>
          <w:sz w:val="16"/>
        </w:rPr>
        <w:t>. The coefficient on Year*</w:t>
      </w:r>
      <w:proofErr w:type="spellStart"/>
      <w:r w:rsidRPr="004040B4">
        <w:rPr>
          <w:rFonts w:cs="Calibri"/>
          <w:sz w:val="16"/>
        </w:rPr>
        <w:t>DataExclusivity</w:t>
      </w:r>
      <w:proofErr w:type="spellEnd"/>
      <w:r w:rsidRPr="004040B4">
        <w:rPr>
          <w:rFonts w:cs="Calibri"/>
          <w:sz w:val="16"/>
        </w:rPr>
        <w:t xml:space="preserve"> is positive and significant in all specifications. The overall models fit the data well – all the </w:t>
      </w:r>
      <w:proofErr w:type="gramStart"/>
      <w:r w:rsidRPr="004040B4">
        <w:rPr>
          <w:rFonts w:cs="Calibri"/>
          <w:sz w:val="16"/>
        </w:rPr>
        <w:t>right hand</w:t>
      </w:r>
      <w:proofErr w:type="gramEnd"/>
      <w:r w:rsidRPr="004040B4">
        <w:rPr>
          <w:rFonts w:cs="Calibri"/>
          <w:sz w:val="16"/>
        </w:rPr>
        <w:t xml:space="preserve"> side variables have significant coefficients with the expected signs, the adjusted R-squared are all above 0.80 and the within-entity R-</w:t>
      </w:r>
      <w:proofErr w:type="spellStart"/>
      <w:r w:rsidRPr="004040B4">
        <w:rPr>
          <w:rFonts w:cs="Calibri"/>
          <w:sz w:val="16"/>
        </w:rPr>
        <w:t>squareds</w:t>
      </w:r>
      <w:proofErr w:type="spellEnd"/>
      <w:r w:rsidRPr="004040B4">
        <w:rPr>
          <w:rFonts w:cs="Calibri"/>
          <w:sz w:val="16"/>
        </w:rPr>
        <w:t xml:space="preserve"> range from 0.39 to 0.49. Column (1) shows the results with the overall time trend as a variable for the period 1996-2010. The </w:t>
      </w:r>
      <w:r w:rsidRPr="004040B4">
        <w:rPr>
          <w:rFonts w:cs="Calibri"/>
          <w:b/>
          <w:bCs/>
          <w:u w:val="single"/>
        </w:rPr>
        <w:t>annual growth rate for pharmaceutical imports in countries without data exclusivity was 3.9 percent</w:t>
      </w:r>
      <w:r w:rsidRPr="004040B4">
        <w:rPr>
          <w:rFonts w:cs="Calibri"/>
          <w:sz w:val="16"/>
        </w:rPr>
        <w:t xml:space="preserve">, but the </w:t>
      </w:r>
      <w:r w:rsidRPr="004040B4">
        <w:rPr>
          <w:rFonts w:cs="Calibri"/>
          <w:b/>
          <w:bCs/>
          <w:u w:val="single"/>
        </w:rPr>
        <w:t>corresponding growth rate in countries with data exclusivity was 7.6 percent</w:t>
      </w:r>
      <w:r w:rsidRPr="004040B4">
        <w:rPr>
          <w:rFonts w:cs="Calibri"/>
          <w:sz w:val="16"/>
        </w:rPr>
        <w:t xml:space="preserve">. Though the difference is small year to year, it compounds. </w:t>
      </w:r>
      <w:r w:rsidRPr="004040B4">
        <w:rPr>
          <w:rFonts w:cs="Calibri"/>
          <w:b/>
          <w:bCs/>
          <w:highlight w:val="yellow"/>
          <w:u w:val="single"/>
        </w:rPr>
        <w:t>Over 15 years</w:t>
      </w:r>
      <w:r w:rsidRPr="004040B4">
        <w:rPr>
          <w:rFonts w:cs="Calibri"/>
          <w:b/>
          <w:bCs/>
          <w:u w:val="single"/>
        </w:rPr>
        <w:t xml:space="preserve"> at these rates of growth, </w:t>
      </w:r>
      <w:r w:rsidRPr="004040B4">
        <w:rPr>
          <w:rFonts w:cs="Calibri"/>
          <w:b/>
          <w:bCs/>
          <w:highlight w:val="yellow"/>
          <w:u w:val="single"/>
        </w:rPr>
        <w:t>a price in a theoretical country without data exclusivity would increase 78 percent</w:t>
      </w:r>
      <w:r w:rsidRPr="004040B4">
        <w:rPr>
          <w:rFonts w:cs="Calibri"/>
          <w:b/>
          <w:bCs/>
          <w:u w:val="single"/>
        </w:rPr>
        <w:t xml:space="preserve"> and the </w:t>
      </w:r>
      <w:r w:rsidRPr="004040B4">
        <w:rPr>
          <w:rFonts w:cs="Calibri"/>
          <w:b/>
          <w:bCs/>
          <w:highlight w:val="yellow"/>
          <w:u w:val="single"/>
        </w:rPr>
        <w:t xml:space="preserve">corresponding price in a theoretical country with </w:t>
      </w:r>
      <w:r w:rsidRPr="00A914BC">
        <w:rPr>
          <w:rFonts w:cs="Calibri"/>
        </w:rPr>
        <w:t>data exclusivity would increase</w:t>
      </w:r>
      <w:r w:rsidRPr="00A914BC">
        <w:rPr>
          <w:rFonts w:cs="Calibri"/>
          <w:b/>
          <w:bCs/>
          <w:u w:val="single"/>
        </w:rPr>
        <w:t xml:space="preserve"> </w:t>
      </w:r>
      <w:r w:rsidRPr="004040B4">
        <w:rPr>
          <w:rFonts w:cs="Calibri"/>
          <w:b/>
          <w:bCs/>
          <w:highlight w:val="yellow"/>
          <w:u w:val="single"/>
        </w:rPr>
        <w:t>200 percent</w:t>
      </w:r>
      <w:r w:rsidRPr="004040B4">
        <w:rPr>
          <w:rFonts w:cs="Calibri"/>
          <w:sz w:val="16"/>
        </w:rPr>
        <w:t xml:space="preserve">. </w:t>
      </w:r>
      <w:proofErr w:type="spellStart"/>
      <w:r w:rsidRPr="004040B4">
        <w:rPr>
          <w:rFonts w:cs="Calibri"/>
          <w:sz w:val="16"/>
        </w:rPr>
        <w:t>GEGI@GDPCenter</w:t>
      </w:r>
      <w:proofErr w:type="spellEnd"/>
      <w:r w:rsidRPr="004040B4">
        <w:rPr>
          <w:rFonts w:cs="Calibri"/>
          <w:sz w:val="16"/>
        </w:rPr>
        <w:t xml:space="preserve">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w:t>
      </w:r>
      <w:proofErr w:type="spellStart"/>
      <w:r w:rsidRPr="004040B4">
        <w:rPr>
          <w:rFonts w:cs="Calibri"/>
          <w:sz w:val="16"/>
        </w:rPr>
        <w:t>Helbe</w:t>
      </w:r>
      <w:proofErr w:type="spellEnd"/>
      <w:r w:rsidRPr="004040B4">
        <w:rPr>
          <w:rFonts w:cs="Calibri"/>
          <w:sz w:val="16"/>
        </w:rPr>
        <w:t xml:space="preserve"> and Aizawa 2017). </w:t>
      </w:r>
    </w:p>
    <w:p w14:paraId="7558F334" w14:textId="77777777" w:rsidR="00DB6C9F" w:rsidRPr="004040B4" w:rsidRDefault="00DB6C9F" w:rsidP="00DB6C9F">
      <w:pPr>
        <w:rPr>
          <w:rFonts w:cs="Calibri"/>
          <w:b/>
          <w:bCs/>
          <w:sz w:val="24"/>
        </w:rPr>
      </w:pPr>
      <w:r w:rsidRPr="004040B4">
        <w:rPr>
          <w:rFonts w:cs="Calibri"/>
          <w:b/>
          <w:bCs/>
          <w:sz w:val="24"/>
        </w:rPr>
        <w:t>[</w:t>
      </w:r>
      <w:r>
        <w:rPr>
          <w:rFonts w:cs="Calibri"/>
          <w:b/>
          <w:bCs/>
        </w:rPr>
        <w:t>2</w:t>
      </w:r>
      <w:r w:rsidRPr="004040B4">
        <w:rPr>
          <w:rFonts w:cs="Calibri"/>
          <w:b/>
          <w:bCs/>
          <w:sz w:val="24"/>
        </w:rPr>
        <w:t xml:space="preserve">] Guatemala + other empirics further prove &amp; data exclusivity affects developing countries through late med introduction – </w:t>
      </w:r>
      <w:proofErr w:type="spellStart"/>
      <w:r w:rsidRPr="004040B4">
        <w:rPr>
          <w:rFonts w:cs="Calibri"/>
          <w:b/>
          <w:bCs/>
          <w:sz w:val="24"/>
        </w:rPr>
        <w:t>Diependaele</w:t>
      </w:r>
      <w:proofErr w:type="spellEnd"/>
      <w:r w:rsidRPr="004040B4">
        <w:rPr>
          <w:rFonts w:cs="Calibri"/>
          <w:b/>
          <w:bCs/>
          <w:sz w:val="24"/>
        </w:rPr>
        <w:t>, et al. 17</w:t>
      </w:r>
    </w:p>
    <w:p w14:paraId="7076F744" w14:textId="77777777" w:rsidR="00DB6C9F" w:rsidRPr="004040B4" w:rsidRDefault="00DB6C9F" w:rsidP="00DB6C9F">
      <w:pPr>
        <w:rPr>
          <w:rFonts w:cs="Calibri"/>
          <w:sz w:val="16"/>
          <w:szCs w:val="16"/>
        </w:rPr>
      </w:pPr>
      <w:proofErr w:type="spellStart"/>
      <w:r w:rsidRPr="004040B4">
        <w:rPr>
          <w:rFonts w:cs="Calibri"/>
          <w:sz w:val="16"/>
          <w:szCs w:val="16"/>
        </w:rPr>
        <w:t>Diependaele</w:t>
      </w:r>
      <w:proofErr w:type="spellEnd"/>
      <w:r w:rsidRPr="004040B4">
        <w:rPr>
          <w:rFonts w:cs="Calibri"/>
          <w:sz w:val="16"/>
          <w:szCs w:val="16"/>
        </w:rPr>
        <w:t xml:space="preserve">, Lisa, et al. “Raising the Barriers to Access to Medicines in the Developing World - the Relentless Push for Data Exclusivity.” Developing World Bioethics, John Wiley and Sons Inc., Apr. 2017, </w:t>
      </w:r>
      <w:hyperlink r:id="rId14" w:history="1">
        <w:r w:rsidRPr="004040B4">
          <w:rPr>
            <w:rStyle w:val="Hyperlink"/>
            <w:rFonts w:cs="Calibri"/>
            <w:sz w:val="16"/>
            <w:szCs w:val="16"/>
          </w:rPr>
          <w:t>www.ncbi.nlm.nih.gov/pmc/articles/PMC5347964/</w:t>
        </w:r>
      </w:hyperlink>
      <w:r w:rsidRPr="004040B4">
        <w:rPr>
          <w:rFonts w:cs="Calibri"/>
          <w:sz w:val="16"/>
          <w:szCs w:val="16"/>
        </w:rPr>
        <w:t xml:space="preserve">. // LHP AB </w:t>
      </w:r>
    </w:p>
    <w:p w14:paraId="1EF8E2C4" w14:textId="77777777" w:rsidR="00DB6C9F" w:rsidRPr="004040B4" w:rsidRDefault="00DB6C9F" w:rsidP="00DB6C9F">
      <w:pPr>
        <w:pStyle w:val="p"/>
        <w:shd w:val="clear" w:color="auto" w:fill="FFFFFF"/>
        <w:spacing w:before="166" w:beforeAutospacing="0" w:after="166" w:afterAutospacing="0"/>
        <w:rPr>
          <w:rFonts w:cs="Calibri"/>
          <w:color w:val="000000"/>
          <w:sz w:val="16"/>
        </w:rPr>
      </w:pPr>
      <w:r w:rsidRPr="004040B4">
        <w:rPr>
          <w:rFonts w:cs="Calibri"/>
          <w:b/>
          <w:bCs/>
          <w:color w:val="000000"/>
          <w:sz w:val="24"/>
          <w:highlight w:val="yellow"/>
          <w:u w:val="single"/>
        </w:rPr>
        <w:t>In</w:t>
      </w:r>
      <w:r w:rsidRPr="004040B4">
        <w:rPr>
          <w:rFonts w:cs="Calibri"/>
          <w:color w:val="000000"/>
          <w:sz w:val="24"/>
          <w:highlight w:val="yellow"/>
          <w:u w:val="single"/>
        </w:rPr>
        <w:t xml:space="preserve"> </w:t>
      </w:r>
      <w:r w:rsidRPr="004040B4">
        <w:rPr>
          <w:rFonts w:cs="Calibri"/>
          <w:b/>
          <w:bCs/>
          <w:color w:val="000000"/>
          <w:sz w:val="24"/>
          <w:highlight w:val="yellow"/>
          <w:u w:val="single"/>
        </w:rPr>
        <w:t>many</w:t>
      </w:r>
      <w:r w:rsidRPr="004040B4">
        <w:rPr>
          <w:rFonts w:cs="Calibri"/>
          <w:color w:val="000000"/>
          <w:sz w:val="24"/>
          <w:highlight w:val="yellow"/>
          <w:u w:val="single"/>
        </w:rPr>
        <w:t xml:space="preserve"> </w:t>
      </w:r>
      <w:r w:rsidRPr="004040B4">
        <w:rPr>
          <w:rFonts w:cs="Calibri"/>
          <w:b/>
          <w:bCs/>
          <w:color w:val="000000"/>
          <w:sz w:val="24"/>
          <w:highlight w:val="yellow"/>
          <w:u w:val="single"/>
        </w:rPr>
        <w:t>developing countries</w:t>
      </w:r>
      <w:r w:rsidRPr="004040B4">
        <w:rPr>
          <w:rFonts w:cs="Calibri"/>
          <w:color w:val="000000"/>
          <w:sz w:val="16"/>
        </w:rPr>
        <w:t xml:space="preserve">, public health </w:t>
      </w:r>
      <w:r w:rsidRPr="004040B4">
        <w:rPr>
          <w:rFonts w:cs="Calibri"/>
          <w:b/>
          <w:bCs/>
          <w:color w:val="000000"/>
          <w:sz w:val="24"/>
          <w:highlight w:val="yellow"/>
          <w:u w:val="single"/>
        </w:rPr>
        <w:t>institutions cannot provide essential medicines</w:t>
      </w:r>
      <w:r w:rsidRPr="004040B4">
        <w:rPr>
          <w:rFonts w:cs="Calibri"/>
          <w:b/>
          <w:bCs/>
          <w:color w:val="000000"/>
          <w:sz w:val="24"/>
          <w:u w:val="single"/>
        </w:rPr>
        <w:t xml:space="preserve"> to patients</w:t>
      </w:r>
      <w:r w:rsidRPr="004040B4">
        <w:rPr>
          <w:rFonts w:cs="Calibri"/>
          <w:color w:val="000000"/>
          <w:sz w:val="16"/>
        </w:rPr>
        <w:t xml:space="preserve">. Moreover, even if essential medicines are available, </w:t>
      </w:r>
      <w:r w:rsidRPr="004040B4">
        <w:rPr>
          <w:rFonts w:cs="Calibri"/>
          <w:b/>
          <w:bCs/>
          <w:color w:val="000000"/>
          <w:sz w:val="24"/>
          <w:u w:val="single"/>
        </w:rPr>
        <w:t xml:space="preserve">they </w:t>
      </w:r>
      <w:r w:rsidRPr="004040B4">
        <w:rPr>
          <w:rFonts w:cs="Calibri"/>
          <w:b/>
          <w:bCs/>
          <w:color w:val="000000"/>
          <w:sz w:val="24"/>
          <w:highlight w:val="yellow"/>
          <w:u w:val="single"/>
        </w:rPr>
        <w:t>remain unaffordable for billions</w:t>
      </w:r>
      <w:r w:rsidRPr="004040B4">
        <w:rPr>
          <w:rFonts w:cs="Calibri"/>
          <w:color w:val="000000"/>
          <w:sz w:val="16"/>
        </w:rPr>
        <w:t xml:space="preserve"> of people. Especially </w:t>
      </w:r>
      <w:r w:rsidRPr="004040B4">
        <w:rPr>
          <w:rFonts w:cs="Calibri"/>
          <w:b/>
          <w:bCs/>
          <w:color w:val="000000"/>
          <w:sz w:val="24"/>
          <w:u w:val="single"/>
        </w:rPr>
        <w:t xml:space="preserve">original </w:t>
      </w:r>
      <w:r w:rsidRPr="004040B4">
        <w:rPr>
          <w:rFonts w:cs="Calibri"/>
          <w:b/>
          <w:bCs/>
          <w:color w:val="000000"/>
          <w:sz w:val="24"/>
          <w:highlight w:val="yellow"/>
          <w:u w:val="single"/>
        </w:rPr>
        <w:t>brand medicines</w:t>
      </w:r>
      <w:r w:rsidRPr="004040B4">
        <w:rPr>
          <w:rFonts w:cs="Calibri"/>
          <w:b/>
          <w:bCs/>
          <w:color w:val="000000"/>
          <w:sz w:val="24"/>
          <w:u w:val="single"/>
        </w:rPr>
        <w:t xml:space="preserve"> are ‘priced </w:t>
      </w:r>
      <w:r w:rsidRPr="004040B4">
        <w:rPr>
          <w:rFonts w:cs="Calibri"/>
          <w:b/>
          <w:bCs/>
          <w:color w:val="000000"/>
          <w:sz w:val="24"/>
          <w:highlight w:val="yellow"/>
          <w:u w:val="single"/>
        </w:rPr>
        <w:t>out of reach’</w:t>
      </w:r>
      <w:r w:rsidRPr="004040B4">
        <w:rPr>
          <w:rFonts w:cs="Calibri"/>
          <w:color w:val="000000"/>
          <w:sz w:val="16"/>
        </w:rPr>
        <w:t>.</w:t>
      </w:r>
      <w:hyperlink r:id="rId15" w:anchor="dewb12105-note-0071" w:history="1">
        <w:r w:rsidRPr="004040B4">
          <w:rPr>
            <w:rStyle w:val="Hyperlink"/>
            <w:rFonts w:cs="Calibri"/>
            <w:color w:val="2F4A8B"/>
            <w:sz w:val="16"/>
            <w:vertAlign w:val="superscript"/>
          </w:rPr>
          <w:t>70</w:t>
        </w:r>
      </w:hyperlink>
      <w:r w:rsidRPr="004040B4">
        <w:rPr>
          <w:rFonts w:cs="Calibri"/>
          <w:color w:val="000000"/>
          <w:sz w:val="16"/>
        </w:rPr>
        <w:t> Although many factors can increase the accessibility and affordability of essential medicines, the United Nations (UN) and the World Health Organization (</w:t>
      </w:r>
      <w:r w:rsidRPr="004040B4">
        <w:rPr>
          <w:rFonts w:cs="Calibri"/>
          <w:b/>
          <w:bCs/>
          <w:color w:val="000000"/>
          <w:sz w:val="24"/>
          <w:u w:val="single"/>
        </w:rPr>
        <w:t>WHO</w:t>
      </w:r>
      <w:r w:rsidRPr="004040B4">
        <w:rPr>
          <w:rFonts w:cs="Calibri"/>
          <w:color w:val="000000"/>
          <w:sz w:val="16"/>
        </w:rPr>
        <w:t xml:space="preserve">) highly </w:t>
      </w:r>
      <w:r w:rsidRPr="004040B4">
        <w:rPr>
          <w:rFonts w:cs="Calibri"/>
          <w:b/>
          <w:bCs/>
          <w:color w:val="000000"/>
          <w:sz w:val="24"/>
          <w:u w:val="single"/>
        </w:rPr>
        <w:t>recommend</w:t>
      </w:r>
      <w:r w:rsidRPr="004040B4">
        <w:rPr>
          <w:rFonts w:cs="Calibri"/>
          <w:color w:val="000000"/>
          <w:sz w:val="16"/>
        </w:rPr>
        <w:t xml:space="preserve"> that developing countries make full use of TRIPS flexibilities and </w:t>
      </w:r>
      <w:r w:rsidRPr="004040B4">
        <w:rPr>
          <w:rFonts w:cs="Calibri"/>
          <w:b/>
          <w:bCs/>
          <w:color w:val="000000"/>
          <w:sz w:val="24"/>
          <w:u w:val="single"/>
        </w:rPr>
        <w:t>facilitate the production and importation of generics</w:t>
      </w:r>
      <w:r w:rsidRPr="004040B4">
        <w:rPr>
          <w:rFonts w:cs="Calibri"/>
          <w:color w:val="000000"/>
          <w:sz w:val="16"/>
        </w:rPr>
        <w:t>.</w:t>
      </w:r>
      <w:hyperlink r:id="rId16" w:anchor="dewb12105-note-0072" w:history="1">
        <w:r w:rsidRPr="004040B4">
          <w:rPr>
            <w:rStyle w:val="Hyperlink"/>
            <w:rFonts w:cs="Calibri"/>
            <w:color w:val="2F4A8B"/>
            <w:sz w:val="16"/>
            <w:vertAlign w:val="superscript"/>
          </w:rPr>
          <w:t>71</w:t>
        </w:r>
      </w:hyperlink>
    </w:p>
    <w:p w14:paraId="4D2044CE" w14:textId="77777777" w:rsidR="00DB6C9F" w:rsidRPr="004040B4" w:rsidRDefault="00DB6C9F" w:rsidP="00DB6C9F">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In many cases, </w:t>
      </w:r>
      <w:r w:rsidRPr="004040B4">
        <w:rPr>
          <w:rFonts w:cs="Calibri"/>
          <w:b/>
          <w:bCs/>
          <w:color w:val="000000"/>
          <w:sz w:val="24"/>
          <w:highlight w:val="yellow"/>
          <w:u w:val="single"/>
        </w:rPr>
        <w:t>data exclusivity will delay the availability of new generics</w:t>
      </w:r>
      <w:r w:rsidRPr="004040B4">
        <w:rPr>
          <w:rFonts w:cs="Calibri"/>
          <w:color w:val="000000"/>
          <w:sz w:val="16"/>
        </w:rPr>
        <w:t xml:space="preserve">. A </w:t>
      </w:r>
      <w:r w:rsidRPr="004040B4">
        <w:rPr>
          <w:rFonts w:cs="Calibri"/>
          <w:b/>
          <w:bCs/>
          <w:color w:val="000000"/>
          <w:sz w:val="24"/>
          <w:highlight w:val="yellow"/>
          <w:u w:val="single"/>
        </w:rPr>
        <w:t>recent study showed</w:t>
      </w:r>
      <w:r w:rsidRPr="004040B4">
        <w:rPr>
          <w:rFonts w:cs="Calibri"/>
          <w:b/>
          <w:bCs/>
          <w:color w:val="000000"/>
          <w:sz w:val="24"/>
          <w:u w:val="single"/>
        </w:rPr>
        <w:t xml:space="preserve"> that the implementation of a </w:t>
      </w:r>
      <w:r w:rsidRPr="004040B4">
        <w:rPr>
          <w:rFonts w:cs="Calibri"/>
          <w:b/>
          <w:bCs/>
          <w:color w:val="000000"/>
          <w:sz w:val="24"/>
          <w:highlight w:val="yellow"/>
          <w:u w:val="single"/>
        </w:rPr>
        <w:t>data exclusivity regime in Guatemala</w:t>
      </w:r>
      <w:r w:rsidRPr="004040B4">
        <w:rPr>
          <w:rFonts w:cs="Calibri"/>
          <w:b/>
          <w:bCs/>
          <w:color w:val="000000"/>
          <w:sz w:val="24"/>
          <w:u w:val="single"/>
        </w:rPr>
        <w:t xml:space="preserve">, mandated by DR‐CAFTA, </w:t>
      </w:r>
      <w:r w:rsidRPr="004040B4">
        <w:rPr>
          <w:rFonts w:cs="Calibri"/>
          <w:b/>
          <w:bCs/>
          <w:color w:val="000000"/>
          <w:sz w:val="24"/>
          <w:highlight w:val="yellow"/>
          <w:u w:val="single"/>
        </w:rPr>
        <w:t>resulted in generic competition being denied entry</w:t>
      </w:r>
      <w:r w:rsidRPr="004040B4">
        <w:rPr>
          <w:rFonts w:cs="Calibri"/>
          <w:b/>
          <w:bCs/>
          <w:color w:val="000000"/>
          <w:sz w:val="24"/>
          <w:u w:val="single"/>
        </w:rPr>
        <w:t xml:space="preserve"> to the Guatemalan market</w:t>
      </w:r>
      <w:r w:rsidRPr="004040B4">
        <w:rPr>
          <w:rFonts w:cs="Calibri"/>
          <w:color w:val="000000"/>
          <w:sz w:val="16"/>
        </w:rPr>
        <w:t>.</w:t>
      </w:r>
      <w:hyperlink r:id="rId17" w:anchor="dewb12105-note-0073" w:history="1">
        <w:r w:rsidRPr="004040B4">
          <w:rPr>
            <w:rStyle w:val="Hyperlink"/>
            <w:rFonts w:cs="Calibri"/>
            <w:color w:val="2F4A8B"/>
            <w:sz w:val="16"/>
            <w:vertAlign w:val="superscript"/>
          </w:rPr>
          <w:t>72</w:t>
        </w:r>
      </w:hyperlink>
      <w:r w:rsidRPr="004040B4">
        <w:rPr>
          <w:rFonts w:cs="Calibri"/>
          <w:color w:val="000000"/>
          <w:sz w:val="16"/>
        </w:rPr>
        <w:t> </w:t>
      </w:r>
      <w:r w:rsidRPr="004040B4">
        <w:rPr>
          <w:rFonts w:cs="Calibri"/>
          <w:b/>
          <w:bCs/>
          <w:color w:val="000000"/>
          <w:sz w:val="24"/>
          <w:u w:val="single"/>
        </w:rPr>
        <w:t xml:space="preserve">In each case, the </w:t>
      </w:r>
      <w:r w:rsidRPr="004040B4">
        <w:rPr>
          <w:rFonts w:cs="Calibri"/>
          <w:b/>
          <w:bCs/>
          <w:color w:val="000000"/>
          <w:sz w:val="24"/>
          <w:highlight w:val="yellow"/>
          <w:u w:val="single"/>
        </w:rPr>
        <w:t>available originator drugs were priced substantially higher</w:t>
      </w:r>
      <w:r w:rsidRPr="004040B4">
        <w:rPr>
          <w:rFonts w:cs="Calibri"/>
          <w:color w:val="000000"/>
          <w:sz w:val="16"/>
        </w:rPr>
        <w:t>.</w:t>
      </w:r>
      <w:hyperlink r:id="rId18" w:anchor="dewb12105-note-0074" w:history="1">
        <w:r w:rsidRPr="004040B4">
          <w:rPr>
            <w:rStyle w:val="Hyperlink"/>
            <w:rFonts w:cs="Calibri"/>
            <w:color w:val="2F4A8B"/>
            <w:sz w:val="16"/>
            <w:vertAlign w:val="superscript"/>
          </w:rPr>
          <w:t>73</w:t>
        </w:r>
      </w:hyperlink>
      <w:r w:rsidRPr="004040B4">
        <w:rPr>
          <w:rFonts w:cs="Calibri"/>
          <w:color w:val="000000"/>
          <w:sz w:val="16"/>
        </w:rPr>
        <w:t> </w:t>
      </w:r>
      <w:r w:rsidRPr="004040B4">
        <w:rPr>
          <w:rFonts w:cs="Calibri"/>
          <w:b/>
          <w:bCs/>
          <w:color w:val="000000"/>
          <w:sz w:val="24"/>
          <w:highlight w:val="yellow"/>
          <w:u w:val="single"/>
        </w:rPr>
        <w:t>Especially in</w:t>
      </w:r>
      <w:r w:rsidRPr="004040B4">
        <w:rPr>
          <w:rFonts w:cs="Calibri"/>
          <w:color w:val="000000"/>
          <w:sz w:val="16"/>
        </w:rPr>
        <w:t xml:space="preserve"> those </w:t>
      </w:r>
      <w:r w:rsidRPr="004040B4">
        <w:rPr>
          <w:rFonts w:cs="Calibri"/>
          <w:b/>
          <w:bCs/>
          <w:color w:val="000000"/>
          <w:sz w:val="24"/>
          <w:highlight w:val="yellow"/>
          <w:u w:val="single"/>
        </w:rPr>
        <w:t>countries which</w:t>
      </w:r>
      <w:r w:rsidRPr="004040B4">
        <w:rPr>
          <w:rFonts w:cs="Calibri"/>
          <w:b/>
          <w:bCs/>
          <w:color w:val="000000"/>
          <w:sz w:val="24"/>
          <w:u w:val="single"/>
        </w:rPr>
        <w:t xml:space="preserve">, pre‐TRIPS, </w:t>
      </w:r>
      <w:r w:rsidRPr="004040B4">
        <w:rPr>
          <w:rFonts w:cs="Calibri"/>
          <w:b/>
          <w:bCs/>
          <w:color w:val="000000"/>
          <w:sz w:val="24"/>
          <w:highlight w:val="yellow"/>
          <w:u w:val="single"/>
        </w:rPr>
        <w:t xml:space="preserve">did not grant patents for </w:t>
      </w:r>
      <w:r w:rsidRPr="004040B4">
        <w:rPr>
          <w:rFonts w:cs="Calibri"/>
          <w:b/>
          <w:bCs/>
          <w:color w:val="000000"/>
          <w:sz w:val="24"/>
          <w:highlight w:val="yellow"/>
          <w:u w:val="single"/>
        </w:rPr>
        <w:lastRenderedPageBreak/>
        <w:t>pharmaceuticals</w:t>
      </w:r>
      <w:r w:rsidRPr="004040B4">
        <w:rPr>
          <w:rFonts w:cs="Calibri"/>
          <w:color w:val="000000"/>
          <w:sz w:val="16"/>
        </w:rPr>
        <w:t xml:space="preserve">, </w:t>
      </w:r>
      <w:r w:rsidRPr="004040B4">
        <w:rPr>
          <w:rFonts w:cs="Calibri"/>
          <w:b/>
          <w:bCs/>
          <w:color w:val="000000"/>
          <w:sz w:val="24"/>
          <w:u w:val="single"/>
        </w:rPr>
        <w:t>data exclusivity</w:t>
      </w:r>
      <w:r w:rsidRPr="004040B4">
        <w:rPr>
          <w:rFonts w:cs="Calibri"/>
          <w:color w:val="000000"/>
          <w:sz w:val="16"/>
        </w:rPr>
        <w:t xml:space="preserve"> can be an efficient method to </w:t>
      </w:r>
      <w:r w:rsidRPr="004040B4">
        <w:rPr>
          <w:rFonts w:cs="Calibri"/>
          <w:b/>
          <w:bCs/>
          <w:color w:val="000000"/>
          <w:sz w:val="24"/>
          <w:u w:val="single"/>
        </w:rPr>
        <w:t>ensure market exclusivity for originator drugs and prevent generic competition in that market</w:t>
      </w:r>
      <w:r w:rsidRPr="004040B4">
        <w:rPr>
          <w:rFonts w:cs="Calibri"/>
          <w:color w:val="000000"/>
          <w:sz w:val="16"/>
        </w:rPr>
        <w:t>.</w:t>
      </w:r>
    </w:p>
    <w:p w14:paraId="69FC773D" w14:textId="77777777" w:rsidR="00DB6C9F" w:rsidRPr="004040B4" w:rsidRDefault="00DB6C9F" w:rsidP="00DB6C9F">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w:t>
      </w:r>
      <w:r w:rsidRPr="004040B4">
        <w:rPr>
          <w:rFonts w:cs="Calibri"/>
          <w:b/>
          <w:bCs/>
          <w:color w:val="000000"/>
          <w:sz w:val="24"/>
          <w:u w:val="single"/>
        </w:rPr>
        <w:t>price of medicines can be a significant financial burden</w:t>
      </w:r>
      <w:r w:rsidRPr="004040B4">
        <w:rPr>
          <w:rFonts w:cs="Calibri"/>
          <w:color w:val="000000"/>
          <w:sz w:val="16"/>
        </w:rPr>
        <w:t xml:space="preserve">. Although generics are not necessarily affordable for all, the </w:t>
      </w:r>
      <w:r w:rsidRPr="004040B4">
        <w:rPr>
          <w:rFonts w:cs="Calibri"/>
          <w:b/>
          <w:bCs/>
          <w:color w:val="000000"/>
          <w:sz w:val="24"/>
          <w:highlight w:val="yellow"/>
          <w:u w:val="single"/>
        </w:rPr>
        <w:t>prices of original drugs tend to be at least ten times higher</w:t>
      </w:r>
      <w:r w:rsidRPr="004040B4">
        <w:rPr>
          <w:rFonts w:cs="Calibri"/>
          <w:color w:val="000000"/>
          <w:sz w:val="16"/>
        </w:rPr>
        <w:t>.</w:t>
      </w:r>
      <w:hyperlink r:id="rId19" w:anchor="dewb12105-note-0075" w:history="1">
        <w:r w:rsidRPr="004040B4">
          <w:rPr>
            <w:rStyle w:val="Hyperlink"/>
            <w:rFonts w:cs="Calibri"/>
            <w:color w:val="2F4A8B"/>
            <w:sz w:val="16"/>
            <w:vertAlign w:val="superscript"/>
          </w:rPr>
          <w:t>74</w:t>
        </w:r>
      </w:hyperlink>
      <w:r w:rsidRPr="004040B4">
        <w:rPr>
          <w:rFonts w:cs="Calibri"/>
          <w:color w:val="000000"/>
          <w:sz w:val="16"/>
        </w:rPr>
        <w:t xml:space="preserve"> Because most developing countries rely strongly on generics, the </w:t>
      </w:r>
      <w:r w:rsidRPr="004040B4">
        <w:rPr>
          <w:rFonts w:cs="Calibri"/>
          <w:b/>
          <w:bCs/>
          <w:color w:val="000000"/>
          <w:sz w:val="24"/>
          <w:u w:val="single"/>
        </w:rPr>
        <w:t>consequences of implementing data exclusivity could be enormous</w:t>
      </w:r>
      <w:r w:rsidRPr="004040B4">
        <w:rPr>
          <w:rFonts w:cs="Calibri"/>
          <w:color w:val="000000"/>
          <w:sz w:val="16"/>
        </w:rPr>
        <w:t>.</w:t>
      </w:r>
      <w:hyperlink r:id="rId20" w:anchor="dewb12105-note-0076" w:history="1">
        <w:r w:rsidRPr="004040B4">
          <w:rPr>
            <w:rStyle w:val="Hyperlink"/>
            <w:rFonts w:cs="Calibri"/>
            <w:color w:val="2F4A8B"/>
            <w:sz w:val="16"/>
            <w:vertAlign w:val="superscript"/>
          </w:rPr>
          <w:t>75</w:t>
        </w:r>
      </w:hyperlink>
    </w:p>
    <w:p w14:paraId="1577484A" w14:textId="77777777" w:rsidR="00DB6C9F" w:rsidRPr="004040B4" w:rsidRDefault="00DB6C9F" w:rsidP="00DB6C9F">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Data </w:t>
      </w:r>
      <w:r w:rsidRPr="004040B4">
        <w:rPr>
          <w:rFonts w:cs="Calibri"/>
          <w:b/>
          <w:bCs/>
          <w:color w:val="000000"/>
          <w:sz w:val="24"/>
          <w:u w:val="single"/>
        </w:rPr>
        <w:t>exclusivity</w:t>
      </w:r>
      <w:r w:rsidRPr="004040B4">
        <w:rPr>
          <w:rFonts w:cs="Calibri"/>
          <w:color w:val="000000"/>
          <w:sz w:val="24"/>
          <w:u w:val="single"/>
        </w:rPr>
        <w:t xml:space="preserve"> </w:t>
      </w:r>
      <w:r w:rsidRPr="004040B4">
        <w:rPr>
          <w:rFonts w:cs="Calibri"/>
          <w:b/>
          <w:bCs/>
          <w:color w:val="000000"/>
          <w:sz w:val="24"/>
          <w:u w:val="single"/>
        </w:rPr>
        <w:t>also offers industry the opportunity to ‘optimize’ its global business strategy</w:t>
      </w:r>
      <w:r w:rsidRPr="004040B4">
        <w:rPr>
          <w:rFonts w:cs="Calibri"/>
          <w:color w:val="000000"/>
          <w:sz w:val="16"/>
        </w:rPr>
        <w:t xml:space="preserve">. </w:t>
      </w:r>
      <w:r w:rsidRPr="004040B4">
        <w:rPr>
          <w:rFonts w:cs="Calibri"/>
          <w:b/>
          <w:bCs/>
          <w:color w:val="000000"/>
          <w:sz w:val="24"/>
          <w:highlight w:val="yellow"/>
          <w:u w:val="single"/>
        </w:rPr>
        <w:t>Pharma</w:t>
      </w:r>
      <w:r w:rsidRPr="004040B4">
        <w:rPr>
          <w:rFonts w:cs="Calibri"/>
          <w:b/>
          <w:bCs/>
          <w:color w:val="000000"/>
          <w:sz w:val="24"/>
          <w:u w:val="single"/>
        </w:rPr>
        <w:t xml:space="preserve">ceutical companies </w:t>
      </w:r>
      <w:r w:rsidRPr="004040B4">
        <w:rPr>
          <w:rFonts w:cs="Calibri"/>
          <w:b/>
          <w:bCs/>
          <w:color w:val="000000"/>
          <w:sz w:val="24"/>
          <w:highlight w:val="yellow"/>
          <w:u w:val="single"/>
        </w:rPr>
        <w:t>do not file patent applications in all</w:t>
      </w:r>
      <w:r w:rsidRPr="004040B4">
        <w:rPr>
          <w:rFonts w:cs="Calibri"/>
          <w:b/>
          <w:bCs/>
          <w:color w:val="000000"/>
          <w:sz w:val="24"/>
          <w:u w:val="single"/>
        </w:rPr>
        <w:t xml:space="preserve"> the </w:t>
      </w:r>
      <w:r w:rsidRPr="004040B4">
        <w:rPr>
          <w:rFonts w:cs="Calibri"/>
          <w:b/>
          <w:bCs/>
          <w:color w:val="000000"/>
          <w:sz w:val="24"/>
          <w:highlight w:val="yellow"/>
          <w:u w:val="single"/>
        </w:rPr>
        <w:t>countries</w:t>
      </w:r>
      <w:r w:rsidRPr="004040B4">
        <w:rPr>
          <w:rFonts w:cs="Calibri"/>
          <w:b/>
          <w:bCs/>
          <w:color w:val="000000"/>
          <w:sz w:val="24"/>
          <w:u w:val="single"/>
        </w:rPr>
        <w:t xml:space="preserve"> where they will eventually market their products</w:t>
      </w:r>
      <w:r w:rsidRPr="004040B4">
        <w:rPr>
          <w:rFonts w:cs="Calibri"/>
          <w:color w:val="000000"/>
          <w:sz w:val="16"/>
        </w:rPr>
        <w:t xml:space="preserve">. The </w:t>
      </w:r>
      <w:r w:rsidRPr="004040B4">
        <w:rPr>
          <w:rFonts w:cs="Calibri"/>
          <w:b/>
          <w:bCs/>
          <w:color w:val="000000"/>
          <w:sz w:val="24"/>
          <w:highlight w:val="yellow"/>
          <w:u w:val="single"/>
        </w:rPr>
        <w:t>inclusion of data exclusivity in FTAs ensures market exclusivity without a patent</w:t>
      </w:r>
      <w:r w:rsidRPr="004040B4">
        <w:rPr>
          <w:rFonts w:cs="Calibri"/>
          <w:color w:val="000000"/>
          <w:sz w:val="16"/>
        </w:rPr>
        <w:t xml:space="preserve">. Furthermore, </w:t>
      </w:r>
      <w:r w:rsidRPr="004040B4">
        <w:rPr>
          <w:rFonts w:cs="Calibri"/>
          <w:b/>
          <w:bCs/>
          <w:color w:val="000000"/>
          <w:sz w:val="24"/>
          <w:highlight w:val="yellow"/>
          <w:u w:val="single"/>
        </w:rPr>
        <w:t>companies will first introduce new drugs in wealthy markets</w:t>
      </w:r>
      <w:r w:rsidRPr="004040B4">
        <w:rPr>
          <w:rFonts w:cs="Calibri"/>
          <w:color w:val="000000"/>
          <w:sz w:val="16"/>
        </w:rPr>
        <w:t xml:space="preserve">, where they expect the best commercial opportunities. </w:t>
      </w:r>
      <w:r w:rsidRPr="004040B4">
        <w:rPr>
          <w:rFonts w:cs="Calibri"/>
          <w:b/>
          <w:bCs/>
          <w:color w:val="000000"/>
          <w:sz w:val="24"/>
          <w:highlight w:val="yellow"/>
          <w:u w:val="single"/>
        </w:rPr>
        <w:t>Only</w:t>
      </w:r>
      <w:r w:rsidRPr="004040B4">
        <w:rPr>
          <w:rFonts w:cs="Calibri"/>
          <w:b/>
          <w:bCs/>
          <w:color w:val="000000"/>
          <w:sz w:val="24"/>
          <w:u w:val="single"/>
        </w:rPr>
        <w:t xml:space="preserve"> at a </w:t>
      </w:r>
      <w:r w:rsidRPr="004040B4">
        <w:rPr>
          <w:rFonts w:cs="Calibri"/>
          <w:b/>
          <w:bCs/>
          <w:color w:val="000000"/>
          <w:sz w:val="24"/>
          <w:highlight w:val="yellow"/>
          <w:u w:val="single"/>
        </w:rPr>
        <w:t>later</w:t>
      </w:r>
      <w:r w:rsidRPr="004040B4">
        <w:rPr>
          <w:rFonts w:cs="Calibri"/>
          <w:b/>
          <w:bCs/>
          <w:color w:val="000000"/>
          <w:sz w:val="24"/>
          <w:u w:val="single"/>
        </w:rPr>
        <w:t xml:space="preserve"> stage, </w:t>
      </w:r>
      <w:r w:rsidRPr="004040B4">
        <w:rPr>
          <w:rFonts w:cs="Calibri"/>
          <w:b/>
          <w:bCs/>
          <w:color w:val="000000"/>
          <w:sz w:val="24"/>
          <w:highlight w:val="yellow"/>
          <w:u w:val="single"/>
        </w:rPr>
        <w:t>are new drugs marketed in developing countries</w:t>
      </w:r>
      <w:r w:rsidRPr="004040B4">
        <w:rPr>
          <w:rFonts w:cs="Calibri"/>
          <w:color w:val="000000"/>
          <w:sz w:val="16"/>
        </w:rPr>
        <w:t xml:space="preserve">. Consequently, </w:t>
      </w:r>
      <w:r w:rsidRPr="004040B4">
        <w:rPr>
          <w:rFonts w:cs="Calibri"/>
          <w:b/>
          <w:bCs/>
          <w:color w:val="000000"/>
          <w:sz w:val="24"/>
          <w:highlight w:val="yellow"/>
          <w:u w:val="single"/>
        </w:rPr>
        <w:t>delaying marketing approval</w:t>
      </w:r>
      <w:r w:rsidRPr="004040B4">
        <w:rPr>
          <w:rFonts w:cs="Calibri"/>
          <w:color w:val="000000"/>
          <w:sz w:val="16"/>
        </w:rPr>
        <w:t xml:space="preserve"> ‐ by means of data exclusivity ‐ </w:t>
      </w:r>
      <w:r w:rsidRPr="004040B4">
        <w:rPr>
          <w:rFonts w:cs="Calibri"/>
          <w:b/>
          <w:bCs/>
          <w:color w:val="000000"/>
          <w:sz w:val="24"/>
          <w:u w:val="single"/>
        </w:rPr>
        <w:t xml:space="preserve">can equally </w:t>
      </w:r>
      <w:r w:rsidRPr="004040B4">
        <w:rPr>
          <w:rFonts w:cs="Calibri"/>
          <w:b/>
          <w:bCs/>
          <w:color w:val="000000"/>
          <w:sz w:val="24"/>
          <w:highlight w:val="yellow"/>
          <w:u w:val="single"/>
        </w:rPr>
        <w:t>delay generic competition</w:t>
      </w:r>
      <w:r w:rsidRPr="004040B4">
        <w:rPr>
          <w:rFonts w:cs="Calibri"/>
          <w:color w:val="000000"/>
          <w:sz w:val="16"/>
        </w:rPr>
        <w:t>.</w:t>
      </w:r>
    </w:p>
    <w:p w14:paraId="1C1CEC4B" w14:textId="77777777" w:rsidR="00DB6C9F" w:rsidRPr="004040B4" w:rsidRDefault="00DB6C9F" w:rsidP="00DB6C9F">
      <w:pPr>
        <w:pStyle w:val="Heading4"/>
        <w:rPr>
          <w:rFonts w:cs="Calibri"/>
        </w:rPr>
      </w:pPr>
      <w:r w:rsidRPr="004040B4">
        <w:rPr>
          <w:rFonts w:cs="Calibri"/>
        </w:rPr>
        <w:t>Impacts:</w:t>
      </w:r>
    </w:p>
    <w:p w14:paraId="1CA1AF92" w14:textId="77777777" w:rsidR="00DB6C9F" w:rsidRPr="004040B4" w:rsidRDefault="00DB6C9F" w:rsidP="00DB6C9F">
      <w:pPr>
        <w:pStyle w:val="Heading4"/>
        <w:rPr>
          <w:rStyle w:val="Style13ptBold"/>
          <w:rFonts w:cs="Calibri"/>
          <w:b/>
          <w:bCs w:val="0"/>
        </w:rPr>
      </w:pPr>
      <w:r w:rsidRPr="004040B4">
        <w:rPr>
          <w:rStyle w:val="Style13ptBold"/>
          <w:rFonts w:cs="Calibri"/>
          <w:b/>
          <w:bCs w:val="0"/>
        </w:rPr>
        <w:t>[1] Increased Drug Prices greatly reduce quality of treatment for patients – American Hospital Association 19’</w:t>
      </w:r>
    </w:p>
    <w:p w14:paraId="01D941F8" w14:textId="77777777" w:rsidR="00DB6C9F" w:rsidRPr="004040B4" w:rsidRDefault="00DB6C9F" w:rsidP="00DB6C9F">
      <w:pPr>
        <w:rPr>
          <w:rFonts w:cs="Calibri"/>
          <w:sz w:val="16"/>
          <w:szCs w:val="16"/>
        </w:rPr>
      </w:pPr>
      <w:r w:rsidRPr="004040B4">
        <w:rPr>
          <w:rFonts w:cs="Calibri"/>
          <w:sz w:val="16"/>
          <w:szCs w:val="16"/>
        </w:rPr>
        <w:t>“New Report Shows Impact of Rising Drug Prices and Drug Shortages on Patients and Hospitals: Aha.” American Hospital Association, AHA, 15 Jan. 2019, www.aha.org/press-releases/2019-01-15-new-report-shows-impact-rising-drug-prices-and-drug-shortages-patients. //LHP DP</w:t>
      </w:r>
    </w:p>
    <w:p w14:paraId="06C476FA" w14:textId="77777777" w:rsidR="00DB6C9F" w:rsidRPr="004040B4" w:rsidRDefault="00DB6C9F" w:rsidP="00DB6C9F">
      <w:pPr>
        <w:rPr>
          <w:rFonts w:cs="Calibri"/>
          <w:sz w:val="16"/>
        </w:rPr>
      </w:pPr>
      <w:r w:rsidRPr="004040B4">
        <w:rPr>
          <w:rFonts w:cs="Calibri"/>
          <w:sz w:val="16"/>
        </w:rPr>
        <w:t xml:space="preserve">This report confirms that </w:t>
      </w:r>
      <w:r w:rsidRPr="004040B4">
        <w:rPr>
          <w:rStyle w:val="StyleUnderline"/>
          <w:rFonts w:cs="Calibri"/>
          <w:b/>
          <w:bCs/>
          <w:highlight w:val="yellow"/>
        </w:rPr>
        <w:t>we are in the midst of a prescription drug spending crisis that threatens patient access to care and hospitals</w:t>
      </w:r>
      <w:r w:rsidRPr="004040B4">
        <w:rPr>
          <w:rStyle w:val="StyleUnderline"/>
          <w:rFonts w:cs="Calibri"/>
          <w:b/>
          <w:bCs/>
        </w:rPr>
        <w:t>’ and health systems’ ability to provide the highest quality of care,”</w:t>
      </w:r>
      <w:r w:rsidRPr="004040B4">
        <w:rPr>
          <w:rFonts w:cs="Calibri"/>
          <w:sz w:val="16"/>
        </w:rPr>
        <w:t xml:space="preserve"> said AHA president and CEO Rick Pollack. “</w:t>
      </w:r>
      <w:r w:rsidRPr="004040B4">
        <w:rPr>
          <w:rStyle w:val="StyleUnderline"/>
          <w:rFonts w:cs="Calibri"/>
          <w:b/>
          <w:bCs/>
        </w:rPr>
        <w:t>Solutions must be worked on to rein in out-of-control drug prices and ease the drug shortages that are putting a strain on patient care.</w:t>
      </w:r>
      <w:r w:rsidRPr="004040B4">
        <w:rPr>
          <w:rFonts w:cs="Calibri"/>
          <w:sz w:val="16"/>
        </w:rPr>
        <w:t xml:space="preserve">” “We see a developing crisis. </w:t>
      </w:r>
      <w:r w:rsidRPr="004040B4">
        <w:rPr>
          <w:rFonts w:cs="Calibri"/>
          <w:b/>
          <w:bCs/>
          <w:highlight w:val="yellow"/>
          <w:u w:val="single"/>
        </w:rPr>
        <w:t>Relentless drug price increases</w:t>
      </w:r>
      <w:r w:rsidRPr="004040B4">
        <w:rPr>
          <w:rFonts w:cs="Calibri"/>
          <w:b/>
          <w:bCs/>
          <w:u w:val="single"/>
        </w:rPr>
        <w:t xml:space="preserve"> and all too frequent shortages of critical medications </w:t>
      </w:r>
      <w:r w:rsidRPr="004040B4">
        <w:rPr>
          <w:rFonts w:cs="Calibri"/>
          <w:b/>
          <w:bCs/>
          <w:highlight w:val="yellow"/>
          <w:u w:val="single"/>
        </w:rPr>
        <w:t>are eroding the capacity of hospitals to provide our patients needed care,”</w:t>
      </w:r>
      <w:r w:rsidRPr="004040B4">
        <w:rPr>
          <w:rFonts w:cs="Calibri"/>
          <w:sz w:val="16"/>
        </w:rPr>
        <w:t xml:space="preserve"> said FAH president and CEO Chip Kahn. “We believe </w:t>
      </w:r>
      <w:r w:rsidRPr="004040B4">
        <w:rPr>
          <w:rFonts w:cs="Calibri"/>
          <w:b/>
          <w:bCs/>
          <w:u w:val="single"/>
        </w:rPr>
        <w:t>policymakers should act now to protect patients</w:t>
      </w:r>
      <w:r w:rsidRPr="004040B4">
        <w:rPr>
          <w:rFonts w:cs="Calibri"/>
          <w:sz w:val="16"/>
        </w:rPr>
        <w:t xml:space="preserve">.” “ASHP is at the forefront of efforts to combat the systemic impact of ongoing drug shortages and rapidly rising drug prices,” said ASHP CEO Paul W. Abramowitz, Pharm.D., Sc.D. (Hon.), FASHP. “By working with government agencies and partners such as AHA and FAH, we will continue to offer policy solutions and a roadmap for the changes necessary to ensure optimal care for patients.” Today’s report updates and expands on a previous AHA/FAH report from 2016 on skyrocketing inpatient hospital drug cost increases by also analyzing outpatient drug costs and the impact of drug shortages. The report found that </w:t>
      </w:r>
      <w:r w:rsidRPr="004040B4">
        <w:rPr>
          <w:rStyle w:val="StyleUnderline"/>
          <w:rFonts w:cs="Calibri"/>
          <w:b/>
          <w:bCs/>
        </w:rPr>
        <w:t xml:space="preserve">hospital budget pressures resulting from the continued dramatic </w:t>
      </w:r>
      <w:r w:rsidRPr="004040B4">
        <w:rPr>
          <w:rStyle w:val="StyleUnderline"/>
          <w:rFonts w:cs="Calibri"/>
          <w:b/>
          <w:bCs/>
          <w:highlight w:val="yellow"/>
        </w:rPr>
        <w:t>increases in drug prices have negative impacts on patient care</w:t>
      </w:r>
      <w:r w:rsidRPr="004040B4">
        <w:rPr>
          <w:rFonts w:cs="Calibri"/>
          <w:sz w:val="16"/>
          <w:highlight w:val="yellow"/>
        </w:rPr>
        <w:t xml:space="preserve">, </w:t>
      </w:r>
      <w:r w:rsidRPr="004040B4">
        <w:rPr>
          <w:rStyle w:val="StyleUnderline"/>
          <w:rFonts w:cs="Calibri"/>
          <w:b/>
          <w:bCs/>
          <w:highlight w:val="yellow"/>
        </w:rPr>
        <w:t>with hospitals being forced to</w:t>
      </w:r>
      <w:r w:rsidRPr="004040B4">
        <w:rPr>
          <w:rStyle w:val="StyleUnderline"/>
          <w:rFonts w:cs="Calibri"/>
          <w:b/>
          <w:bCs/>
        </w:rPr>
        <w:t xml:space="preserve"> delay infrastructure investments, reduce staffing, and </w:t>
      </w:r>
      <w:r w:rsidRPr="004040B4">
        <w:rPr>
          <w:rStyle w:val="StyleUnderline"/>
          <w:rFonts w:cs="Calibri"/>
          <w:b/>
          <w:bCs/>
          <w:highlight w:val="yellow"/>
        </w:rPr>
        <w:t>identify alternative therapies</w:t>
      </w:r>
      <w:r w:rsidRPr="004040B4">
        <w:rPr>
          <w:rStyle w:val="StyleUnderline"/>
          <w:rFonts w:cs="Calibri"/>
          <w:b/>
          <w:bCs/>
        </w:rPr>
        <w:t xml:space="preserve">. Hospitals also struggle with drug shortages, </w:t>
      </w:r>
      <w:r w:rsidRPr="004040B4">
        <w:rPr>
          <w:rStyle w:val="StyleUnderline"/>
          <w:rFonts w:cs="Calibri"/>
          <w:b/>
          <w:bCs/>
          <w:highlight w:val="yellow"/>
        </w:rPr>
        <w:t>which can disrupt</w:t>
      </w:r>
      <w:r w:rsidRPr="004040B4">
        <w:rPr>
          <w:rStyle w:val="StyleUnderline"/>
          <w:rFonts w:cs="Calibri"/>
          <w:b/>
          <w:bCs/>
        </w:rPr>
        <w:t xml:space="preserve"> typical work patterns and </w:t>
      </w:r>
      <w:r w:rsidRPr="004040B4">
        <w:rPr>
          <w:rStyle w:val="StyleUnderline"/>
          <w:rFonts w:cs="Calibri"/>
          <w:b/>
          <w:bCs/>
          <w:highlight w:val="yellow"/>
        </w:rPr>
        <w:t>patient care</w:t>
      </w:r>
      <w:r w:rsidRPr="004040B4">
        <w:rPr>
          <w:rStyle w:val="StyleUnderline"/>
          <w:rFonts w:cs="Calibri"/>
          <w:b/>
          <w:bCs/>
        </w:rPr>
        <w:t>, and often require significant staff time to address. </w:t>
      </w:r>
    </w:p>
    <w:p w14:paraId="3A150AEC" w14:textId="77777777" w:rsidR="00DB6C9F" w:rsidRPr="004040B4" w:rsidRDefault="00DB6C9F" w:rsidP="00DB6C9F">
      <w:pPr>
        <w:rPr>
          <w:rFonts w:cs="Calibri"/>
          <w:sz w:val="16"/>
        </w:rPr>
      </w:pPr>
    </w:p>
    <w:p w14:paraId="5450CFBF" w14:textId="77777777" w:rsidR="00DB6C9F" w:rsidRPr="004040B4" w:rsidRDefault="00DB6C9F" w:rsidP="00DB6C9F">
      <w:pPr>
        <w:pStyle w:val="Heading4"/>
        <w:rPr>
          <w:rFonts w:cs="Calibri"/>
        </w:rPr>
      </w:pPr>
      <w:r w:rsidRPr="004040B4">
        <w:rPr>
          <w:rFonts w:cs="Calibri"/>
        </w:rPr>
        <w:lastRenderedPageBreak/>
        <w:t>[2] They directly push people into poverty</w:t>
      </w:r>
    </w:p>
    <w:p w14:paraId="3B3EC301" w14:textId="77777777" w:rsidR="00DB6C9F" w:rsidRPr="004040B4" w:rsidRDefault="00DB6C9F" w:rsidP="00DB6C9F">
      <w:pPr>
        <w:rPr>
          <w:rFonts w:cs="Calibri"/>
        </w:rPr>
      </w:pPr>
      <w:r w:rsidRPr="004040B4">
        <w:rPr>
          <w:rStyle w:val="Style13ptBold"/>
          <w:rFonts w:cs="Calibri"/>
        </w:rPr>
        <w:t>Hoban 10</w:t>
      </w:r>
      <w:r w:rsidRPr="004040B4">
        <w:rPr>
          <w:rFonts w:cs="Calibri"/>
        </w:rPr>
        <w:t xml:space="preserve"> Rose Hoban 9-13-2010 "High Cost of Medicine Pushes More People into Poverty" </w:t>
      </w:r>
      <w:hyperlink r:id="rId21" w:history="1">
        <w:r w:rsidRPr="004040B4">
          <w:rPr>
            <w:rStyle w:val="Hyperlink"/>
            <w:rFonts w:cs="Calibri"/>
          </w:rPr>
          <w:t>https://www.voanews.com/science-health/high-cost-medicine-pushes-more-people-poverty</w:t>
        </w:r>
      </w:hyperlink>
      <w:r w:rsidRPr="004040B4">
        <w:rPr>
          <w:rFonts w:cs="Calibr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w:t>
      </w:r>
      <w:proofErr w:type="spellStart"/>
      <w:r w:rsidRPr="004040B4">
        <w:rPr>
          <w:rFonts w:cs="Calibri"/>
        </w:rPr>
        <w:t>Niens</w:t>
      </w:r>
      <w:proofErr w:type="spellEnd"/>
      <w:r w:rsidRPr="004040B4">
        <w:rPr>
          <w:rFonts w:cs="Calibri"/>
        </w:rPr>
        <w:t xml:space="preserve"> who is a Health Researcher at Erasmus University Rotterdam)//Elmer </w:t>
      </w:r>
    </w:p>
    <w:p w14:paraId="71CBD76D" w14:textId="77777777" w:rsidR="00DB6C9F" w:rsidRPr="004040B4" w:rsidRDefault="00DB6C9F" w:rsidP="00DB6C9F">
      <w:pPr>
        <w:rPr>
          <w:rFonts w:cs="Calibri"/>
          <w:sz w:val="16"/>
        </w:rPr>
      </w:pPr>
      <w:r w:rsidRPr="004040B4">
        <w:rPr>
          <w:rFonts w:cs="Calibri"/>
          <w:sz w:val="16"/>
        </w:rPr>
        <w:t xml:space="preserve">Health economist Laurens </w:t>
      </w:r>
      <w:proofErr w:type="spellStart"/>
      <w:r w:rsidRPr="004040B4">
        <w:rPr>
          <w:rFonts w:cs="Calibri"/>
          <w:sz w:val="16"/>
        </w:rPr>
        <w:t>Niëns</w:t>
      </w:r>
      <w:proofErr w:type="spellEnd"/>
      <w:r w:rsidRPr="004040B4">
        <w:rPr>
          <w:rFonts w:cs="Calibri"/>
          <w:sz w:val="16"/>
        </w:rPr>
        <w:t xml:space="preserve"> found that </w:t>
      </w:r>
      <w:r w:rsidRPr="004040B4">
        <w:rPr>
          <w:rFonts w:cs="Calibri"/>
          <w:b/>
          <w:bCs/>
          <w:highlight w:val="yellow"/>
          <w:u w:val="single"/>
        </w:rPr>
        <w:t>drugs needed to treat chronic diseases</w:t>
      </w:r>
      <w:r w:rsidRPr="004040B4">
        <w:rPr>
          <w:rFonts w:cs="Calibri"/>
          <w:b/>
          <w:bCs/>
          <w:sz w:val="16"/>
          <w:highlight w:val="yellow"/>
          <w:u w:val="single"/>
        </w:rPr>
        <w:t xml:space="preserve"> </w:t>
      </w:r>
      <w:r w:rsidRPr="004040B4">
        <w:rPr>
          <w:rFonts w:cs="Calibri"/>
          <w:b/>
          <w:bCs/>
          <w:highlight w:val="yellow"/>
          <w:u w:val="single"/>
        </w:rPr>
        <w:t>could be</w:t>
      </w:r>
      <w:r w:rsidRPr="004040B4">
        <w:rPr>
          <w:rFonts w:cs="Calibri"/>
          <w:b/>
          <w:bCs/>
          <w:sz w:val="16"/>
          <w:highlight w:val="yellow"/>
          <w:u w:val="single"/>
        </w:rPr>
        <w:t xml:space="preserve"> </w:t>
      </w:r>
      <w:r w:rsidRPr="004040B4">
        <w:rPr>
          <w:rFonts w:cs="Calibri"/>
          <w:b/>
          <w:bCs/>
          <w:highlight w:val="yellow"/>
          <w:u w:val="single"/>
        </w:rPr>
        <w:t>considered</w:t>
      </w:r>
      <w:r w:rsidRPr="004040B4">
        <w:rPr>
          <w:rFonts w:cs="Calibri"/>
          <w:b/>
          <w:bCs/>
          <w:sz w:val="16"/>
          <w:highlight w:val="yellow"/>
          <w:u w:val="single"/>
        </w:rPr>
        <w:t xml:space="preserve"> </w:t>
      </w:r>
      <w:r w:rsidRPr="004040B4">
        <w:rPr>
          <w:rFonts w:cs="Calibri"/>
          <w:b/>
          <w:bCs/>
          <w:highlight w:val="yellow"/>
          <w:u w:val="single"/>
        </w:rPr>
        <w:t>unaffordable for many people in poor countries</w:t>
      </w:r>
      <w:r w:rsidRPr="004040B4">
        <w:rPr>
          <w:rFonts w:cs="Calibri"/>
          <w:b/>
          <w:bCs/>
          <w:sz w:val="16"/>
          <w:highlight w:val="yellow"/>
          <w:u w:val="single"/>
        </w:rPr>
        <w:t xml:space="preserve">. </w:t>
      </w:r>
      <w:r w:rsidRPr="004040B4">
        <w:rPr>
          <w:rFonts w:cs="Calibri"/>
          <w:b/>
          <w:bCs/>
          <w:highlight w:val="yellow"/>
          <w:u w:val="single"/>
        </w:rPr>
        <w:t>Medicines can be expensive</w:t>
      </w:r>
      <w:r w:rsidRPr="004040B4">
        <w:rPr>
          <w:rFonts w:cs="Calibri"/>
          <w:sz w:val="16"/>
        </w:rPr>
        <w:t xml:space="preserve"> and often make up a large portion of any family's health care budget.  </w:t>
      </w:r>
      <w:r w:rsidRPr="004040B4">
        <w:rPr>
          <w:rFonts w:cs="Calibri"/>
          <w:u w:val="single"/>
        </w:rPr>
        <w:t xml:space="preserve">And the burden can be even greater for people in poor countries, where the </w:t>
      </w:r>
      <w:r w:rsidRPr="004040B4">
        <w:rPr>
          <w:rFonts w:cs="Calibri"/>
          <w:b/>
          <w:bCs/>
          <w:highlight w:val="yellow"/>
          <w:u w:val="single"/>
        </w:rPr>
        <w:t xml:space="preserve">cost of vital medicines </w:t>
      </w:r>
      <w:r w:rsidRPr="004040B4">
        <w:rPr>
          <w:rFonts w:cs="Calibri"/>
        </w:rPr>
        <w:t>can</w:t>
      </w:r>
      <w:r w:rsidRPr="004040B4">
        <w:rPr>
          <w:rFonts w:cs="Calibri"/>
          <w:b/>
          <w:bCs/>
          <w:u w:val="single"/>
        </w:rPr>
        <w:t xml:space="preserve"> </w:t>
      </w:r>
      <w:r w:rsidRPr="004040B4">
        <w:rPr>
          <w:rFonts w:cs="Calibri"/>
          <w:b/>
          <w:bCs/>
          <w:highlight w:val="yellow"/>
          <w:u w:val="single"/>
        </w:rPr>
        <w:t xml:space="preserve">push </w:t>
      </w:r>
      <w:r w:rsidRPr="004040B4">
        <w:rPr>
          <w:rFonts w:cs="Calibri"/>
          <w:b/>
          <w:bCs/>
          <w:u w:val="single"/>
        </w:rPr>
        <w:t xml:space="preserve">them </w:t>
      </w:r>
      <w:r w:rsidRPr="004040B4">
        <w:rPr>
          <w:rFonts w:cs="Calibri"/>
          <w:b/>
          <w:bCs/>
          <w:highlight w:val="yellow"/>
          <w:u w:val="single"/>
        </w:rPr>
        <w:t>into poverty</w:t>
      </w:r>
      <w:r w:rsidRPr="004040B4">
        <w:rPr>
          <w:rFonts w:cs="Calibri"/>
          <w:sz w:val="16"/>
        </w:rPr>
        <w:t xml:space="preserve">. </w:t>
      </w:r>
      <w:r w:rsidRPr="004040B4">
        <w:rPr>
          <w:rFonts w:cs="Calibri"/>
          <w:b/>
          <w:bCs/>
          <w:u w:val="single"/>
        </w:rPr>
        <w:t xml:space="preserve">The problem is growing as </w:t>
      </w:r>
      <w:r w:rsidRPr="004040B4">
        <w:rPr>
          <w:rFonts w:cs="Calibri"/>
          <w:b/>
          <w:bCs/>
          <w:highlight w:val="yellow"/>
          <w:u w:val="single"/>
        </w:rPr>
        <w:t xml:space="preserve">more people </w:t>
      </w:r>
      <w:r w:rsidRPr="004040B4">
        <w:rPr>
          <w:rFonts w:cs="Calibri"/>
          <w:b/>
          <w:bCs/>
          <w:u w:val="single"/>
        </w:rPr>
        <w:t xml:space="preserve">around the world are </w:t>
      </w:r>
      <w:r w:rsidRPr="004040B4">
        <w:rPr>
          <w:rFonts w:cs="Calibri"/>
          <w:b/>
          <w:bCs/>
          <w:highlight w:val="yellow"/>
          <w:u w:val="single"/>
        </w:rPr>
        <w:t xml:space="preserve">diagnosed with chronic diseases </w:t>
      </w:r>
      <w:r w:rsidRPr="004040B4">
        <w:rPr>
          <w:rFonts w:cs="Calibri"/>
          <w:b/>
          <w:bCs/>
          <w:u w:val="single"/>
        </w:rPr>
        <w:t>such as high blood pressure and diabetes.</w:t>
      </w:r>
      <w:r w:rsidRPr="004040B4">
        <w:rPr>
          <w:rFonts w:cs="Calibri"/>
          <w:sz w:val="16"/>
        </w:rPr>
        <w:t xml:space="preserve">  Being diagnosed with a chronic disease usually </w:t>
      </w:r>
      <w:proofErr w:type="spellStart"/>
      <w:r w:rsidRPr="004040B4">
        <w:rPr>
          <w:rFonts w:cs="Calibri"/>
          <w:b/>
          <w:bCs/>
          <w:u w:val="single"/>
        </w:rPr>
        <w:t>compells</w:t>
      </w:r>
      <w:proofErr w:type="spellEnd"/>
      <w:r w:rsidRPr="004040B4">
        <w:rPr>
          <w:rFonts w:cs="Calibri"/>
          <w:b/>
          <w:bCs/>
          <w:u w:val="single"/>
        </w:rPr>
        <w:t xml:space="preserve"> </w:t>
      </w:r>
      <w:r w:rsidRPr="004040B4">
        <w:rPr>
          <w:rFonts w:cs="Calibri"/>
          <w:b/>
          <w:bCs/>
          <w:highlight w:val="yellow"/>
          <w:u w:val="single"/>
        </w:rPr>
        <w:t>patients</w:t>
      </w:r>
      <w:r w:rsidRPr="004040B4">
        <w:rPr>
          <w:rFonts w:cs="Calibri"/>
          <w:b/>
          <w:bCs/>
          <w:u w:val="single"/>
        </w:rPr>
        <w:t xml:space="preserve"> to </w:t>
      </w:r>
      <w:r w:rsidRPr="004040B4">
        <w:rPr>
          <w:rFonts w:cs="Calibri"/>
          <w:b/>
          <w:bCs/>
          <w:highlight w:val="yellow"/>
          <w:u w:val="single"/>
        </w:rPr>
        <w:t xml:space="preserve">seek treatment for </w:t>
      </w:r>
      <w:r w:rsidRPr="004040B4">
        <w:rPr>
          <w:rFonts w:cs="Calibri"/>
          <w:b/>
          <w:bCs/>
          <w:u w:val="single"/>
        </w:rPr>
        <w:t xml:space="preserve">a </w:t>
      </w:r>
      <w:r w:rsidRPr="004040B4">
        <w:rPr>
          <w:rFonts w:cs="Calibri"/>
          <w:b/>
          <w:bCs/>
          <w:highlight w:val="yellow"/>
          <w:u w:val="single"/>
        </w:rPr>
        <w:t xml:space="preserve">prolonged </w:t>
      </w:r>
      <w:r w:rsidRPr="004040B4">
        <w:rPr>
          <w:rFonts w:cs="Calibri"/>
          <w:b/>
          <w:bCs/>
          <w:u w:val="single"/>
        </w:rPr>
        <w:t xml:space="preserve">period of </w:t>
      </w:r>
      <w:r w:rsidRPr="004040B4">
        <w:rPr>
          <w:rFonts w:cs="Calibri"/>
          <w:b/>
          <w:bCs/>
          <w:highlight w:val="yellow"/>
          <w:u w:val="single"/>
        </w:rPr>
        <w:t>time</w:t>
      </w:r>
      <w:r w:rsidRPr="004040B4">
        <w:rPr>
          <w:rFonts w:cs="Calibri"/>
          <w:b/>
          <w:bCs/>
          <w:u w:val="single"/>
        </w:rPr>
        <w:t>.</w:t>
      </w:r>
      <w:r w:rsidRPr="004040B4">
        <w:rPr>
          <w:rFonts w:cs="Calibri"/>
          <w:sz w:val="16"/>
        </w:rPr>
        <w:t xml:space="preserve"> That </w:t>
      </w:r>
      <w:r w:rsidRPr="004040B4">
        <w:rPr>
          <w:rFonts w:cs="Calibri"/>
          <w:b/>
          <w:bCs/>
          <w:u w:val="single"/>
        </w:rPr>
        <w:t>increases the eventual price tag for health</w:t>
      </w:r>
      <w:r w:rsidRPr="004040B4">
        <w:rPr>
          <w:rFonts w:cs="Calibri"/>
          <w:sz w:val="16"/>
        </w:rPr>
        <w:t xml:space="preserve">, says health economist Laurens </w:t>
      </w:r>
      <w:proofErr w:type="spellStart"/>
      <w:r w:rsidRPr="004040B4">
        <w:rPr>
          <w:rFonts w:cs="Calibri"/>
          <w:sz w:val="16"/>
        </w:rPr>
        <w:t>Niëns</w:t>
      </w:r>
      <w:proofErr w:type="spellEnd"/>
      <w:r w:rsidRPr="004040B4">
        <w:rPr>
          <w:rFonts w:cs="Calibri"/>
          <w:sz w:val="16"/>
        </w:rPr>
        <w:t xml:space="preserve"> at Erasmus University in the Netherlands. </w:t>
      </w:r>
      <w:proofErr w:type="spellStart"/>
      <w:r w:rsidRPr="004040B4">
        <w:rPr>
          <w:rFonts w:cs="Calibri"/>
          <w:b/>
          <w:bCs/>
          <w:u w:val="single"/>
        </w:rPr>
        <w:t>Niëns</w:t>
      </w:r>
      <w:proofErr w:type="spellEnd"/>
      <w:r w:rsidRPr="004040B4">
        <w:rPr>
          <w:rFonts w:cs="Calibri"/>
          <w:b/>
          <w:bCs/>
          <w:u w:val="single"/>
        </w:rPr>
        <w:t xml:space="preserve"> examined medication pricing data from the World Health Organization</w:t>
      </w:r>
      <w:r w:rsidRPr="004040B4">
        <w:rPr>
          <w:rFonts w:cs="Calibri"/>
          <w:u w:val="single"/>
        </w:rPr>
        <w:t xml:space="preserve"> </w:t>
      </w:r>
      <w:r w:rsidRPr="004040B4">
        <w:rPr>
          <w:rFonts w:cs="Calibri"/>
          <w:b/>
          <w:bCs/>
          <w:u w:val="single"/>
        </w:rPr>
        <w:t>and also looked at data from the World Bank on household income in many countries</w:t>
      </w:r>
      <w:r w:rsidRPr="004040B4">
        <w:rPr>
          <w:rFonts w:cs="Calibri"/>
          <w:b/>
          <w:bCs/>
          <w:sz w:val="16"/>
        </w:rPr>
        <w:t>.</w:t>
      </w:r>
      <w:r w:rsidRPr="004040B4">
        <w:rPr>
          <w:rFonts w:cs="Calibri"/>
          <w:sz w:val="16"/>
        </w:rPr>
        <w:t xml:space="preserve"> Using the data, he calculated how much people need to spend on necessities such as food, housing, education and medicines. "</w:t>
      </w:r>
      <w:r w:rsidRPr="004040B4">
        <w:rPr>
          <w:rFonts w:cs="Calibri"/>
          <w:b/>
          <w:bCs/>
          <w:u w:val="single"/>
        </w:rPr>
        <w:t>The medicines we looked at are medicines for patients who suffer from asthma, diabetes, hypertension and we looked at an adult respiratory infection</w:t>
      </w:r>
      <w:r w:rsidRPr="004040B4">
        <w:rPr>
          <w:rFonts w:cs="Calibri"/>
          <w:sz w:val="16"/>
        </w:rPr>
        <w:t xml:space="preserve">," </w:t>
      </w:r>
      <w:proofErr w:type="spellStart"/>
      <w:r w:rsidRPr="004040B4">
        <w:rPr>
          <w:rFonts w:cs="Calibri"/>
          <w:sz w:val="16"/>
        </w:rPr>
        <w:t>Niëns</w:t>
      </w:r>
      <w:proofErr w:type="spellEnd"/>
      <w:r w:rsidRPr="004040B4">
        <w:rPr>
          <w:rFonts w:cs="Calibri"/>
          <w:sz w:val="16"/>
        </w:rPr>
        <w:t xml:space="preserve"> says. "Three conditions are for chronic diseases, which basically means that people need to procure those medicines each and every day." </w:t>
      </w:r>
      <w:proofErr w:type="spellStart"/>
      <w:r w:rsidRPr="004040B4">
        <w:rPr>
          <w:rFonts w:cs="Calibri"/>
          <w:sz w:val="16"/>
        </w:rPr>
        <w:t>Niëns</w:t>
      </w:r>
      <w:proofErr w:type="spellEnd"/>
      <w:r w:rsidRPr="004040B4">
        <w:rPr>
          <w:rFonts w:cs="Calibri"/>
          <w:sz w:val="16"/>
        </w:rPr>
        <w:t xml:space="preserve"> focused on the cost of medicine for those conditions. He found the </w:t>
      </w:r>
      <w:r w:rsidRPr="004040B4">
        <w:rPr>
          <w:rFonts w:cs="Calibri"/>
          <w:b/>
          <w:bCs/>
          <w:u w:val="single"/>
        </w:rPr>
        <w:t>essential drugs could be considered unaffordable for many people in poor countries</w:t>
      </w:r>
      <w:r w:rsidRPr="004040B4">
        <w:rPr>
          <w:rFonts w:cs="Calibri"/>
          <w:sz w:val="16"/>
        </w:rPr>
        <w:t xml:space="preserve"> - so much so that their cost often pushes people into abject poverty. "</w:t>
      </w:r>
      <w:r w:rsidRPr="004040B4">
        <w:rPr>
          <w:rFonts w:cs="Calibri"/>
          <w:b/>
          <w:bCs/>
          <w:u w:val="single"/>
        </w:rPr>
        <w:t xml:space="preserve">The </w:t>
      </w:r>
      <w:r w:rsidRPr="004040B4">
        <w:rPr>
          <w:rFonts w:cs="Calibri"/>
          <w:b/>
          <w:bCs/>
          <w:highlight w:val="yellow"/>
          <w:u w:val="single"/>
        </w:rPr>
        <w:t xml:space="preserve">proportion of the population </w:t>
      </w:r>
      <w:r w:rsidRPr="004040B4">
        <w:rPr>
          <w:rFonts w:cs="Calibri"/>
        </w:rPr>
        <w:t>that is living</w:t>
      </w:r>
      <w:r w:rsidRPr="004040B4">
        <w:rPr>
          <w:rFonts w:cs="Calibri"/>
          <w:b/>
          <w:bCs/>
          <w:u w:val="single"/>
        </w:rPr>
        <w:t xml:space="preserve"> </w:t>
      </w:r>
      <w:r w:rsidRPr="004040B4">
        <w:rPr>
          <w:rFonts w:cs="Calibri"/>
          <w:b/>
          <w:bCs/>
          <w:highlight w:val="yellow"/>
          <w:u w:val="single"/>
        </w:rPr>
        <w:t>below the poverty line</w:t>
      </w:r>
      <w:r w:rsidRPr="004040B4">
        <w:rPr>
          <w:rFonts w:cs="Calibri"/>
          <w:b/>
          <w:bCs/>
          <w:u w:val="single"/>
        </w:rPr>
        <w:t xml:space="preserve">, plus the people that are being pushed below the poverty line, </w:t>
      </w:r>
      <w:r w:rsidRPr="004040B4">
        <w:rPr>
          <w:rFonts w:cs="Calibri"/>
          <w:b/>
          <w:bCs/>
          <w:highlight w:val="yellow"/>
          <w:u w:val="single"/>
        </w:rPr>
        <w:t xml:space="preserve">can reach up to 80 percent in </w:t>
      </w:r>
      <w:r w:rsidRPr="004040B4">
        <w:rPr>
          <w:rFonts w:cs="Calibri"/>
          <w:b/>
          <w:bCs/>
          <w:u w:val="single"/>
        </w:rPr>
        <w:t xml:space="preserve">some </w:t>
      </w:r>
      <w:r w:rsidRPr="004040B4">
        <w:rPr>
          <w:rFonts w:cs="Calibri"/>
          <w:b/>
          <w:bCs/>
          <w:highlight w:val="yellow"/>
          <w:u w:val="single"/>
        </w:rPr>
        <w:t xml:space="preserve">countries for </w:t>
      </w:r>
      <w:r w:rsidRPr="004040B4">
        <w:rPr>
          <w:rFonts w:cs="Calibri"/>
        </w:rPr>
        <w:t>some</w:t>
      </w:r>
      <w:r w:rsidRPr="004040B4">
        <w:rPr>
          <w:rFonts w:cs="Calibri"/>
          <w:b/>
          <w:bCs/>
          <w:u w:val="single"/>
        </w:rPr>
        <w:t xml:space="preserve"> </w:t>
      </w:r>
      <w:r w:rsidRPr="004040B4">
        <w:rPr>
          <w:rFonts w:cs="Calibri"/>
          <w:b/>
          <w:bCs/>
          <w:highlight w:val="yellow"/>
          <w:u w:val="single"/>
        </w:rPr>
        <w:t>medicines</w:t>
      </w:r>
      <w:r w:rsidRPr="004040B4">
        <w:rPr>
          <w:rFonts w:cs="Calibri"/>
          <w:b/>
          <w:bCs/>
          <w:u w:val="single"/>
        </w:rPr>
        <w:t xml:space="preserve">," </w:t>
      </w:r>
      <w:proofErr w:type="spellStart"/>
      <w:r w:rsidRPr="004040B4">
        <w:rPr>
          <w:rFonts w:cs="Calibri"/>
          <w:b/>
          <w:bCs/>
          <w:u w:val="single"/>
        </w:rPr>
        <w:t>Niëns</w:t>
      </w:r>
      <w:proofErr w:type="spellEnd"/>
      <w:r w:rsidRPr="004040B4">
        <w:rPr>
          <w:rFonts w:cs="Calibri"/>
          <w:b/>
          <w:bCs/>
          <w:u w:val="single"/>
        </w:rPr>
        <w:t xml:space="preserve"> says. He points out that </w:t>
      </w:r>
      <w:r w:rsidRPr="004040B4">
        <w:rPr>
          <w:rFonts w:cs="Calibri"/>
          <w:b/>
          <w:bCs/>
          <w:highlight w:val="yellow"/>
          <w:u w:val="single"/>
        </w:rPr>
        <w:t xml:space="preserve">generic medicines </w:t>
      </w:r>
      <w:r w:rsidRPr="004040B4">
        <w:rPr>
          <w:rFonts w:cs="Calibri"/>
          <w:b/>
          <w:bCs/>
          <w:u w:val="single"/>
        </w:rPr>
        <w:t xml:space="preserve">- which are more affordable than brand-name medications - </w:t>
      </w:r>
      <w:r w:rsidRPr="004040B4">
        <w:rPr>
          <w:rFonts w:cs="Calibri"/>
          <w:b/>
          <w:bCs/>
          <w:highlight w:val="yellow"/>
          <w:u w:val="single"/>
        </w:rPr>
        <w:t xml:space="preserve">are </w:t>
      </w:r>
      <w:r w:rsidRPr="004040B4">
        <w:rPr>
          <w:rFonts w:cs="Calibri"/>
          <w:b/>
          <w:bCs/>
          <w:u w:val="single"/>
        </w:rPr>
        <w:t>often</w:t>
      </w:r>
      <w:r w:rsidRPr="004040B4">
        <w:rPr>
          <w:rFonts w:cs="Calibri"/>
          <w:u w:val="single"/>
        </w:rPr>
        <w:t xml:space="preserve"> </w:t>
      </w:r>
      <w:r w:rsidRPr="004040B4">
        <w:rPr>
          <w:rFonts w:cs="Calibri"/>
          <w:b/>
          <w:bCs/>
          <w:highlight w:val="yellow"/>
          <w:u w:val="single"/>
        </w:rPr>
        <w:t>not available in the marketplace</w:t>
      </w:r>
      <w:r w:rsidRPr="004040B4">
        <w:rPr>
          <w:rFonts w:cs="Calibri"/>
          <w:u w:val="single"/>
        </w:rPr>
        <w:t>.</w:t>
      </w:r>
      <w:r w:rsidRPr="004040B4">
        <w:rPr>
          <w:rFonts w:cs="Calibri"/>
          <w:sz w:val="16"/>
        </w:rPr>
        <w:t xml:space="preserve"> And, according to </w:t>
      </w:r>
      <w:proofErr w:type="spellStart"/>
      <w:r w:rsidRPr="004040B4">
        <w:rPr>
          <w:rFonts w:cs="Calibri"/>
          <w:sz w:val="16"/>
        </w:rPr>
        <w:t>Niëns</w:t>
      </w:r>
      <w:proofErr w:type="spellEnd"/>
      <w:r w:rsidRPr="004040B4">
        <w:rPr>
          <w:rFonts w:cs="Calibri"/>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3414572D" w14:textId="77777777" w:rsidR="00DB6C9F" w:rsidRPr="004040B4" w:rsidRDefault="00DB6C9F" w:rsidP="00DB6C9F">
      <w:pPr>
        <w:pStyle w:val="Heading4"/>
        <w:rPr>
          <w:rFonts w:cs="Calibri"/>
        </w:rPr>
      </w:pPr>
      <w:r w:rsidRPr="004040B4">
        <w:rPr>
          <w:rFonts w:cs="Calibri"/>
        </w:rPr>
        <w:t xml:space="preserve">[3] They force patients to go </w:t>
      </w:r>
      <w:r w:rsidRPr="004040B4">
        <w:rPr>
          <w:rFonts w:cs="Calibri"/>
          <w:u w:val="single"/>
        </w:rPr>
        <w:t>underground</w:t>
      </w:r>
      <w:r w:rsidRPr="004040B4">
        <w:rPr>
          <w:rFonts w:cs="Calibri"/>
        </w:rPr>
        <w:t xml:space="preserve"> for drugs.</w:t>
      </w:r>
    </w:p>
    <w:p w14:paraId="0B612674" w14:textId="77777777" w:rsidR="00DB6C9F" w:rsidRPr="004040B4" w:rsidRDefault="00DB6C9F" w:rsidP="00DB6C9F">
      <w:pPr>
        <w:rPr>
          <w:rFonts w:cs="Calibri"/>
        </w:rPr>
      </w:pPr>
      <w:r w:rsidRPr="004040B4">
        <w:rPr>
          <w:rStyle w:val="Style13ptBold"/>
          <w:rFonts w:cs="Calibri"/>
        </w:rPr>
        <w:t>Bryant 11</w:t>
      </w:r>
      <w:r w:rsidRPr="004040B4">
        <w:rPr>
          <w:rFonts w:cs="Calibri"/>
        </w:rPr>
        <w:t xml:space="preserve"> Clifton Bryant 2011 “The Routledge Handbook of Deviant </w:t>
      </w:r>
      <w:proofErr w:type="spellStart"/>
      <w:r w:rsidRPr="004040B4">
        <w:rPr>
          <w:rFonts w:cs="Calibri"/>
        </w:rPr>
        <w:t>Behaviour</w:t>
      </w:r>
      <w:proofErr w:type="spellEnd"/>
      <w:r w:rsidRPr="004040B4">
        <w:rPr>
          <w:rFonts w:cs="Calibri"/>
        </w:rPr>
        <w:t>” (former professor of sociology at VA Tech)//Elmer // Recut LHP AB</w:t>
      </w:r>
    </w:p>
    <w:p w14:paraId="290CE019" w14:textId="77777777" w:rsidR="00DB6C9F" w:rsidRPr="004040B4" w:rsidRDefault="00DB6C9F" w:rsidP="00DB6C9F">
      <w:pPr>
        <w:rPr>
          <w:rFonts w:cs="Calibri"/>
          <w:b/>
          <w:bCs/>
          <w:u w:val="single"/>
        </w:rPr>
      </w:pPr>
      <w:r w:rsidRPr="004040B4">
        <w:rPr>
          <w:rFonts w:cs="Calibri"/>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4040B4">
        <w:rPr>
          <w:rStyle w:val="StyleUnderline"/>
          <w:rFonts w:cs="Calibri"/>
          <w:bCs/>
          <w:sz w:val="16"/>
          <w:u w:val="none"/>
        </w:rPr>
        <w:t xml:space="preserve">the </w:t>
      </w:r>
      <w:r w:rsidRPr="004040B4">
        <w:rPr>
          <w:rStyle w:val="StyleUnderline"/>
          <w:rFonts w:cs="Calibri"/>
          <w:b/>
          <w:sz w:val="24"/>
          <w:highlight w:val="yellow"/>
        </w:rPr>
        <w:t>costs of</w:t>
      </w:r>
      <w:r w:rsidRPr="004040B4">
        <w:rPr>
          <w:rFonts w:cs="Calibri"/>
          <w:b/>
          <w:highlight w:val="yellow"/>
          <w:u w:val="single"/>
        </w:rPr>
        <w:t xml:space="preserve"> medical care and </w:t>
      </w:r>
      <w:r w:rsidRPr="004040B4">
        <w:rPr>
          <w:rStyle w:val="StyleUnderline"/>
          <w:rFonts w:cs="Calibri"/>
          <w:b/>
          <w:sz w:val="24"/>
          <w:highlight w:val="yellow"/>
        </w:rPr>
        <w:t>drugs</w:t>
      </w:r>
      <w:r w:rsidRPr="004040B4">
        <w:rPr>
          <w:rFonts w:cs="Calibri"/>
          <w:b/>
          <w:highlight w:val="yellow"/>
          <w:u w:val="single"/>
        </w:rPr>
        <w:t xml:space="preserve"> have risen</w:t>
      </w:r>
      <w:r w:rsidRPr="004040B4">
        <w:rPr>
          <w:rFonts w:cs="Calibri"/>
          <w:b/>
          <w:u w:val="single"/>
        </w:rPr>
        <w:t xml:space="preserve"> (and </w:t>
      </w:r>
      <w:r w:rsidRPr="004040B4">
        <w:rPr>
          <w:rStyle w:val="StyleUnderline"/>
          <w:rFonts w:cs="Calibri"/>
          <w:b/>
          <w:sz w:val="24"/>
        </w:rPr>
        <w:t>continue to rise</w:t>
      </w:r>
      <w:r w:rsidRPr="004040B4">
        <w:rPr>
          <w:rFonts w:cs="Calibri"/>
          <w:b/>
          <w:u w:val="single"/>
        </w:rPr>
        <w:t xml:space="preserve">) </w:t>
      </w:r>
      <w:r w:rsidRPr="004040B4">
        <w:rPr>
          <w:rStyle w:val="StyleUnderline"/>
          <w:rFonts w:cs="Calibri"/>
          <w:b/>
          <w:sz w:val="24"/>
        </w:rPr>
        <w:t>at a near-astronomical rate</w:t>
      </w:r>
      <w:r w:rsidRPr="004040B4">
        <w:rPr>
          <w:rFonts w:cs="Calibri"/>
          <w:b/>
          <w:bCs/>
          <w:u w:val="single"/>
        </w:rPr>
        <w:t xml:space="preserve">. </w:t>
      </w:r>
      <w:r w:rsidRPr="004040B4">
        <w:rPr>
          <w:rStyle w:val="StyleUnderline"/>
          <w:rFonts w:cs="Calibri"/>
          <w:b/>
          <w:bCs/>
          <w:sz w:val="24"/>
        </w:rPr>
        <w:t>Consequently</w:t>
      </w:r>
      <w:r w:rsidRPr="004040B4">
        <w:rPr>
          <w:rStyle w:val="StyleUnderline"/>
          <w:rFonts w:cs="Calibri"/>
          <w:sz w:val="16"/>
          <w:u w:val="none"/>
        </w:rPr>
        <w:t xml:space="preserve">, neither private medical insurance plans nor Medicare will now cover certain </w:t>
      </w:r>
      <w:r w:rsidRPr="004040B4">
        <w:rPr>
          <w:rFonts w:cs="Calibri"/>
          <w:sz w:val="16"/>
        </w:rPr>
        <w:t xml:space="preserve">procedures, </w:t>
      </w:r>
      <w:r w:rsidRPr="004040B4">
        <w:rPr>
          <w:rStyle w:val="StyleUnderline"/>
          <w:rFonts w:cs="Calibri"/>
          <w:sz w:val="16"/>
          <w:u w:val="none"/>
        </w:rPr>
        <w:t>treatments, and medicines</w:t>
      </w:r>
      <w:r w:rsidRPr="004040B4">
        <w:rPr>
          <w:rFonts w:cs="Calibri"/>
          <w:sz w:val="16"/>
        </w:rPr>
        <w:t xml:space="preserve">. In the future, </w:t>
      </w:r>
      <w:r w:rsidRPr="004040B4">
        <w:rPr>
          <w:rStyle w:val="StyleUnderline"/>
          <w:rFonts w:cs="Calibri"/>
          <w:sz w:val="16"/>
          <w:u w:val="none"/>
        </w:rPr>
        <w:t xml:space="preserve">with continuing reform of the US healthcare system, even fewer </w:t>
      </w:r>
      <w:r w:rsidRPr="004040B4">
        <w:rPr>
          <w:rFonts w:cs="Calibri"/>
          <w:sz w:val="16"/>
        </w:rPr>
        <w:t xml:space="preserve">procedures, </w:t>
      </w:r>
      <w:r w:rsidRPr="004040B4">
        <w:rPr>
          <w:rStyle w:val="StyleUnderline"/>
          <w:rFonts w:cs="Calibri"/>
          <w:sz w:val="16"/>
          <w:u w:val="none"/>
        </w:rPr>
        <w:t>treatments, and medications might will be covered</w:t>
      </w:r>
      <w:r w:rsidRPr="004040B4">
        <w:rPr>
          <w:rFonts w:cs="Calibri"/>
          <w:sz w:val="16"/>
        </w:rPr>
        <w:t xml:space="preserve">. Certainly, some medical treatment will be "rationed," and </w:t>
      </w:r>
      <w:r w:rsidRPr="004040B4">
        <w:rPr>
          <w:rFonts w:cs="Calibri"/>
          <w:b/>
          <w:bCs/>
          <w:u w:val="single"/>
        </w:rPr>
        <w:t>particular categories of people (such as the elderly) may be systematically denied the coverage they need</w:t>
      </w:r>
      <w:r w:rsidRPr="004040B4">
        <w:rPr>
          <w:rFonts w:cs="Calibri"/>
          <w:sz w:val="16"/>
        </w:rPr>
        <w:t xml:space="preserve">. </w:t>
      </w:r>
      <w:r w:rsidRPr="004040B4">
        <w:rPr>
          <w:rStyle w:val="StyleUnderline"/>
          <w:rFonts w:cs="Calibri"/>
          <w:sz w:val="16"/>
          <w:u w:val="none"/>
        </w:rPr>
        <w:t xml:space="preserve">As a result of all this, </w:t>
      </w:r>
      <w:r w:rsidRPr="004040B4">
        <w:rPr>
          <w:rStyle w:val="StyleUnderline"/>
          <w:rFonts w:cs="Calibri"/>
          <w:b/>
          <w:sz w:val="24"/>
          <w:highlight w:val="yellow"/>
        </w:rPr>
        <w:t>medical</w:t>
      </w:r>
      <w:r w:rsidRPr="004040B4">
        <w:rPr>
          <w:rFonts w:cs="Calibri"/>
          <w:b/>
          <w:u w:val="single"/>
        </w:rPr>
        <w:t>- and health-</w:t>
      </w:r>
      <w:r w:rsidRPr="004040B4">
        <w:rPr>
          <w:rFonts w:cs="Calibri"/>
          <w:b/>
          <w:highlight w:val="yellow"/>
          <w:u w:val="single"/>
        </w:rPr>
        <w:t xml:space="preserve">related </w:t>
      </w:r>
      <w:r w:rsidRPr="004040B4">
        <w:rPr>
          <w:rStyle w:val="StyleUnderline"/>
          <w:rFonts w:cs="Calibri"/>
          <w:b/>
          <w:sz w:val="24"/>
          <w:highlight w:val="yellow"/>
        </w:rPr>
        <w:t>crime</w:t>
      </w:r>
      <w:r w:rsidRPr="004040B4">
        <w:rPr>
          <w:rFonts w:cs="Calibri"/>
          <w:b/>
          <w:u w:val="single"/>
        </w:rPr>
        <w:t xml:space="preserve"> and deviance </w:t>
      </w:r>
      <w:r w:rsidRPr="004040B4">
        <w:rPr>
          <w:rStyle w:val="StyleUnderline"/>
          <w:rFonts w:cs="Calibri"/>
          <w:b/>
          <w:sz w:val="24"/>
          <w:highlight w:val="yellow"/>
        </w:rPr>
        <w:t>will</w:t>
      </w:r>
      <w:r w:rsidRPr="004040B4">
        <w:rPr>
          <w:rStyle w:val="StyleUnderline"/>
          <w:rFonts w:cs="Calibri"/>
          <w:b/>
          <w:sz w:val="24"/>
        </w:rPr>
        <w:t xml:space="preserve"> inevitably </w:t>
      </w:r>
      <w:r w:rsidRPr="004040B4">
        <w:rPr>
          <w:rStyle w:val="StyleUnderline"/>
          <w:rFonts w:cs="Calibri"/>
          <w:b/>
          <w:sz w:val="24"/>
          <w:highlight w:val="yellow"/>
        </w:rPr>
        <w:t>rise</w:t>
      </w:r>
      <w:r w:rsidRPr="004040B4">
        <w:rPr>
          <w:rFonts w:cs="Calibri"/>
          <w:sz w:val="16"/>
        </w:rPr>
        <w:t xml:space="preserve">. Medical insurance, Medicare, and Medicaid </w:t>
      </w:r>
      <w:r w:rsidRPr="004040B4">
        <w:rPr>
          <w:rFonts w:cs="Calibri"/>
          <w:b/>
          <w:bCs/>
          <w:highlight w:val="yellow"/>
          <w:u w:val="single"/>
        </w:rPr>
        <w:lastRenderedPageBreak/>
        <w:t>fraud</w:t>
      </w:r>
      <w:r w:rsidRPr="004040B4">
        <w:rPr>
          <w:rFonts w:cs="Calibri"/>
          <w:sz w:val="16"/>
        </w:rPr>
        <w:t xml:space="preserve">, which is already prevalent today, </w:t>
      </w:r>
      <w:r w:rsidRPr="004040B4">
        <w:rPr>
          <w:rFonts w:cs="Calibri"/>
          <w:b/>
          <w:bCs/>
          <w:highlight w:val="yellow"/>
          <w:u w:val="single"/>
        </w:rPr>
        <w:t>will increase exponentially</w:t>
      </w:r>
      <w:r w:rsidRPr="004040B4">
        <w:rPr>
          <w:rFonts w:cs="Calibri"/>
          <w:sz w:val="16"/>
        </w:rPr>
        <w:t xml:space="preserve">. </w:t>
      </w:r>
      <w:r w:rsidRPr="004040B4">
        <w:rPr>
          <w:rStyle w:val="StyleUnderline"/>
          <w:rFonts w:cs="Calibri"/>
          <w:b/>
          <w:bCs/>
          <w:sz w:val="24"/>
        </w:rPr>
        <w:t xml:space="preserve">Smugglers will "bootleg" ever more pharmaceuticals into the US, and </w:t>
      </w:r>
      <w:r w:rsidRPr="004040B4">
        <w:rPr>
          <w:rStyle w:val="StyleUnderline"/>
          <w:rFonts w:cs="Calibri"/>
          <w:b/>
          <w:bCs/>
          <w:sz w:val="24"/>
          <w:highlight w:val="yellow"/>
        </w:rPr>
        <w:t>a large</w:t>
      </w:r>
      <w:r w:rsidRPr="004040B4">
        <w:rPr>
          <w:rStyle w:val="StyleUnderline"/>
          <w:rFonts w:cs="Calibri"/>
          <w:b/>
          <w:bCs/>
          <w:sz w:val="24"/>
        </w:rPr>
        <w:t xml:space="preserve">, thriving, </w:t>
      </w:r>
      <w:r w:rsidRPr="004040B4">
        <w:rPr>
          <w:rStyle w:val="StyleUnderline"/>
          <w:rFonts w:cs="Calibri"/>
          <w:b/>
          <w:bCs/>
          <w:sz w:val="24"/>
          <w:highlight w:val="yellow"/>
        </w:rPr>
        <w:t xml:space="preserve">nationwide black market will develop </w:t>
      </w:r>
      <w:r w:rsidRPr="004040B4">
        <w:rPr>
          <w:rStyle w:val="StyleUnderline"/>
          <w:rFonts w:cs="Calibri"/>
          <w:b/>
          <w:bCs/>
          <w:sz w:val="24"/>
        </w:rPr>
        <w:t>for those who cannot afford to buy uncovered medications</w:t>
      </w:r>
      <w:r w:rsidRPr="004040B4">
        <w:rPr>
          <w:rFonts w:cs="Calibri"/>
          <w:b/>
          <w:bCs/>
          <w:u w:val="single"/>
        </w:rPr>
        <w:t>.</w:t>
      </w:r>
      <w:r w:rsidRPr="004040B4">
        <w:rPr>
          <w:rFonts w:cs="Calibri"/>
          <w:sz w:val="16"/>
        </w:rPr>
        <w:t xml:space="preserve"> More </w:t>
      </w:r>
      <w:r w:rsidRPr="004040B4">
        <w:rPr>
          <w:rFonts w:cs="Calibri"/>
          <w:b/>
          <w:bCs/>
          <w:u w:val="single"/>
        </w:rPr>
        <w:t>medicines and diagnostic equipment will be stolen, and back- street medical procedures using such stolen equipment may well be offered for cash with no questions asked</w:t>
      </w:r>
      <w:r w:rsidRPr="004040B4">
        <w:rPr>
          <w:rFonts w:cs="Calibri"/>
          <w:sz w:val="16"/>
        </w:rPr>
        <w:t xml:space="preserve">. </w:t>
      </w:r>
      <w:r w:rsidRPr="004040B4">
        <w:rPr>
          <w:rFonts w:cs="Calibri"/>
          <w:b/>
          <w:bCs/>
          <w:highlight w:val="yellow"/>
          <w:u w:val="single"/>
        </w:rPr>
        <w:t>Armed robberies</w:t>
      </w:r>
      <w:r w:rsidRPr="004040B4">
        <w:rPr>
          <w:rFonts w:cs="Calibri"/>
          <w:b/>
          <w:bCs/>
          <w:u w:val="single"/>
        </w:rPr>
        <w:t xml:space="preserve"> of valuable pharmaceuticals </w:t>
      </w:r>
      <w:r w:rsidRPr="004040B4">
        <w:rPr>
          <w:rFonts w:cs="Calibri"/>
          <w:b/>
          <w:bCs/>
          <w:highlight w:val="yellow"/>
          <w:u w:val="single"/>
        </w:rPr>
        <w:t>from drug stores</w:t>
      </w:r>
      <w:r w:rsidRPr="004040B4">
        <w:rPr>
          <w:rFonts w:cs="Calibri"/>
          <w:b/>
          <w:bCs/>
          <w:u w:val="single"/>
        </w:rPr>
        <w:t xml:space="preserve"> and super- markets </w:t>
      </w:r>
      <w:r w:rsidRPr="004040B4">
        <w:rPr>
          <w:rFonts w:cs="Calibri"/>
          <w:b/>
          <w:bCs/>
          <w:highlight w:val="yellow"/>
          <w:u w:val="single"/>
        </w:rPr>
        <w:t>will increase</w:t>
      </w:r>
      <w:r w:rsidRPr="004040B4">
        <w:rPr>
          <w:rFonts w:cs="Calibri"/>
          <w:b/>
          <w:bCs/>
          <w:u w:val="single"/>
        </w:rPr>
        <w:t>, too</w:t>
      </w:r>
      <w:r w:rsidRPr="004040B4">
        <w:rPr>
          <w:rFonts w:cs="Calibri"/>
          <w:sz w:val="16"/>
        </w:rPr>
        <w:t xml:space="preserve">. </w:t>
      </w:r>
      <w:r w:rsidRPr="004040B4">
        <w:rPr>
          <w:rFonts w:cs="Calibri"/>
          <w:b/>
          <w:bCs/>
          <w:u w:val="single"/>
        </w:rPr>
        <w:t>Bribery to obtain insurance-uncovered or rationed medical care</w:t>
      </w:r>
      <w:r w:rsidRPr="004040B4">
        <w:rPr>
          <w:rFonts w:cs="Calibri"/>
          <w:sz w:val="16"/>
        </w:rPr>
        <w:t xml:space="preserve"> (or, indeed, any kind of medical care where demand exceeds supply) will likely mushroom. </w:t>
      </w:r>
      <w:r w:rsidRPr="004040B4">
        <w:rPr>
          <w:rFonts w:cs="Calibri"/>
          <w:b/>
          <w:bCs/>
          <w:u w:val="single"/>
        </w:rPr>
        <w:t>This is actually common in some countries around the world.</w:t>
      </w:r>
      <w:r w:rsidRPr="004040B4">
        <w:rPr>
          <w:rFonts w:cs="Calibri"/>
          <w:sz w:val="16"/>
        </w:rPr>
        <w:t xml:space="preserve"> </w:t>
      </w:r>
      <w:r w:rsidRPr="004040B4">
        <w:rPr>
          <w:rStyle w:val="StyleUnderline"/>
          <w:rFonts w:cs="Calibri"/>
          <w:b/>
          <w:sz w:val="24"/>
          <w:highlight w:val="yellow"/>
        </w:rPr>
        <w:t>Counterfeiting</w:t>
      </w:r>
      <w:r w:rsidRPr="004040B4">
        <w:rPr>
          <w:rStyle w:val="StyleUnderline"/>
          <w:rFonts w:cs="Calibri"/>
          <w:b/>
          <w:sz w:val="24"/>
        </w:rPr>
        <w:t xml:space="preserve"> expensive pharmaceuticals will be prevalent</w:t>
      </w:r>
      <w:r w:rsidRPr="004040B4">
        <w:rPr>
          <w:rFonts w:cs="Calibri"/>
          <w:b/>
          <w:u w:val="single"/>
        </w:rPr>
        <w:t>, and medical</w:t>
      </w:r>
      <w:r w:rsidRPr="004040B4">
        <w:rPr>
          <w:rFonts w:cs="Calibri"/>
          <w:b/>
          <w:bCs/>
          <w:u w:val="single"/>
        </w:rPr>
        <w:t xml:space="preserve"> frauds of all kinds will be very widespread</w:t>
      </w:r>
      <w:r w:rsidRPr="004040B4">
        <w:rPr>
          <w:rFonts w:cs="Calibri"/>
          <w:sz w:val="16"/>
        </w:rPr>
        <w:t xml:space="preserve">. </w:t>
      </w:r>
      <w:r w:rsidRPr="004040B4">
        <w:rPr>
          <w:rStyle w:val="StyleUnderline"/>
          <w:rFonts w:cs="Calibri"/>
          <w:sz w:val="16"/>
          <w:u w:val="none"/>
        </w:rPr>
        <w:t>Many of these frauds will be directed at the elderly population as it continues to increase in size. The elderly will be particularly vulnerable because they are most likely to be denied coverage</w:t>
      </w:r>
      <w:r w:rsidRPr="004040B4">
        <w:rPr>
          <w:rFonts w:cs="Calibri"/>
          <w:sz w:val="16"/>
        </w:rPr>
        <w:t xml:space="preserve"> for certain medical procedures or treatments. For instance, </w:t>
      </w:r>
      <w:r w:rsidRPr="004040B4">
        <w:rPr>
          <w:rFonts w:cs="Calibri"/>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4040B4">
        <w:rPr>
          <w:rFonts w:cs="Calibri"/>
          <w:sz w:val="16"/>
        </w:rPr>
        <w:t xml:space="preserve"> There is already a </w:t>
      </w:r>
      <w:r w:rsidRPr="004040B4">
        <w:rPr>
          <w:rFonts w:cs="Calibri"/>
          <w:b/>
          <w:bCs/>
          <w:u w:val="single"/>
        </w:rPr>
        <w:t>thriving international black market in human organs</w:t>
      </w:r>
      <w:r w:rsidRPr="004040B4">
        <w:rPr>
          <w:rFonts w:cs="Calibri"/>
          <w:sz w:val="16"/>
        </w:rPr>
        <w:t xml:space="preserve"> (</w:t>
      </w:r>
      <w:proofErr w:type="spellStart"/>
      <w:r w:rsidRPr="004040B4">
        <w:rPr>
          <w:rFonts w:cs="Calibri"/>
          <w:sz w:val="16"/>
        </w:rPr>
        <w:t>Schepper</w:t>
      </w:r>
      <w:proofErr w:type="spellEnd"/>
      <w:r w:rsidRPr="004040B4">
        <w:rPr>
          <w:rFonts w:cs="Calibri"/>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4040B4">
        <w:rPr>
          <w:rFonts w:cs="Calibri"/>
          <w:b/>
          <w:bCs/>
          <w:u w:val="single"/>
        </w:rPr>
        <w:t>transferred</w:t>
      </w:r>
      <w:r w:rsidRPr="004040B4">
        <w:rPr>
          <w:rFonts w:cs="Calibri"/>
          <w:sz w:val="16"/>
        </w:rPr>
        <w:t xml:space="preserve"> quickly </w:t>
      </w:r>
      <w:r w:rsidRPr="004040B4">
        <w:rPr>
          <w:rFonts w:cs="Calibri"/>
          <w:b/>
          <w:bCs/>
          <w:u w:val="single"/>
        </w:rPr>
        <w:t>to a hospital in the donor's own country</w:t>
      </w:r>
      <w:r w:rsidRPr="004040B4">
        <w:rPr>
          <w:rFonts w:cs="Calibri"/>
          <w:sz w:val="16"/>
        </w:rPr>
        <w:t xml:space="preserve"> for transplant surgery. But on other occasions they are </w:t>
      </w:r>
      <w:r w:rsidRPr="004040B4">
        <w:rPr>
          <w:rFonts w:cs="Calibri"/>
          <w:b/>
          <w:bCs/>
          <w:u w:val="single"/>
        </w:rPr>
        <w:t>transported to the US or another Western country</w:t>
      </w:r>
      <w:r w:rsidRPr="004040B4">
        <w:rPr>
          <w:rFonts w:cs="Calibri"/>
          <w:sz w:val="16"/>
        </w:rPr>
        <w:t xml:space="preserve">. In the US, obtaining an organ for transplantation in this fashion is illegal. Nevertheless, the practice will undoubtedly increase greatly in the future. </w:t>
      </w:r>
      <w:r w:rsidRPr="004040B4">
        <w:rPr>
          <w:rStyle w:val="StyleUnderline"/>
          <w:rFonts w:cs="Calibri"/>
          <w:sz w:val="16"/>
          <w:u w:val="none"/>
        </w:rPr>
        <w:t>Where</w:t>
      </w:r>
      <w:r w:rsidRPr="004040B4">
        <w:rPr>
          <w:rFonts w:cs="Calibri"/>
          <w:sz w:val="16"/>
        </w:rPr>
        <w:t xml:space="preserve"> medical care and </w:t>
      </w:r>
      <w:r w:rsidRPr="004040B4">
        <w:rPr>
          <w:rStyle w:val="StyleUnderline"/>
          <w:rFonts w:cs="Calibri"/>
          <w:sz w:val="16"/>
          <w:u w:val="none"/>
        </w:rPr>
        <w:t>medicines become exorbitantly expensive, cheaper ways to obtain them, even when these are illicit, will be sought</w:t>
      </w:r>
      <w:r w:rsidRPr="004040B4">
        <w:rPr>
          <w:rFonts w:cs="Calibri"/>
          <w:sz w:val="16"/>
        </w:rPr>
        <w:t xml:space="preserve">. Where there are shortages of medical care or medicines, perhaps because of rationing, </w:t>
      </w:r>
      <w:r w:rsidRPr="004040B4">
        <w:rPr>
          <w:rStyle w:val="StyleUnderline"/>
          <w:rFonts w:cs="Calibri"/>
          <w:sz w:val="16"/>
          <w:u w:val="none"/>
        </w:rPr>
        <w:t>other means of obtaining them, even if deviant, will</w:t>
      </w:r>
      <w:r w:rsidRPr="004040B4">
        <w:rPr>
          <w:rFonts w:cs="Calibri"/>
          <w:sz w:val="16"/>
        </w:rPr>
        <w:t xml:space="preserve"> </w:t>
      </w:r>
      <w:r w:rsidRPr="004040B4">
        <w:rPr>
          <w:rStyle w:val="StyleUnderline"/>
          <w:rFonts w:cs="Calibri"/>
          <w:sz w:val="16"/>
          <w:u w:val="none"/>
        </w:rPr>
        <w:t xml:space="preserve">surely be employed. </w:t>
      </w:r>
      <w:r w:rsidRPr="004040B4">
        <w:rPr>
          <w:rStyle w:val="StyleUnderline"/>
          <w:rFonts w:cs="Calibri"/>
          <w:b/>
          <w:bCs/>
          <w:sz w:val="24"/>
          <w:highlight w:val="yellow"/>
        </w:rPr>
        <w:t>As</w:t>
      </w:r>
      <w:r w:rsidRPr="004040B4">
        <w:rPr>
          <w:rStyle w:val="StyleUnderline"/>
          <w:rFonts w:cs="Calibri"/>
          <w:b/>
          <w:bCs/>
          <w:sz w:val="24"/>
        </w:rPr>
        <w:t xml:space="preserve"> the </w:t>
      </w:r>
      <w:r w:rsidRPr="004040B4">
        <w:rPr>
          <w:rStyle w:val="StyleUnderline"/>
          <w:rFonts w:cs="Calibri"/>
          <w:b/>
          <w:bCs/>
          <w:sz w:val="24"/>
          <w:highlight w:val="yellow"/>
        </w:rPr>
        <w:t>cost</w:t>
      </w:r>
      <w:r w:rsidRPr="004040B4">
        <w:rPr>
          <w:rFonts w:cs="Calibri"/>
          <w:b/>
          <w:bCs/>
          <w:highlight w:val="yellow"/>
          <w:u w:val="single"/>
        </w:rPr>
        <w:t xml:space="preserve"> and</w:t>
      </w:r>
      <w:r w:rsidRPr="004040B4">
        <w:rPr>
          <w:rFonts w:cs="Calibri"/>
          <w:b/>
          <w:bCs/>
          <w:u w:val="single"/>
        </w:rPr>
        <w:t xml:space="preserve"> the difficulty </w:t>
      </w:r>
      <w:r w:rsidRPr="004040B4">
        <w:rPr>
          <w:rStyle w:val="StyleUnderline"/>
          <w:rFonts w:cs="Calibri"/>
          <w:b/>
          <w:bCs/>
          <w:sz w:val="24"/>
          <w:highlight w:val="yellow"/>
        </w:rPr>
        <w:t>of</w:t>
      </w:r>
      <w:r w:rsidRPr="004040B4">
        <w:rPr>
          <w:rFonts w:cs="Calibri"/>
          <w:b/>
          <w:bCs/>
          <w:u w:val="single"/>
        </w:rPr>
        <w:t xml:space="preserve"> </w:t>
      </w:r>
      <w:r w:rsidRPr="004040B4">
        <w:rPr>
          <w:rStyle w:val="StyleUnderline"/>
          <w:rFonts w:cs="Calibri"/>
          <w:b/>
          <w:bCs/>
          <w:sz w:val="24"/>
        </w:rPr>
        <w:t>obtaining</w:t>
      </w:r>
      <w:r w:rsidRPr="004040B4">
        <w:rPr>
          <w:rFonts w:cs="Calibri"/>
          <w:b/>
          <w:bCs/>
          <w:u w:val="single"/>
        </w:rPr>
        <w:t xml:space="preserve"> medical care and </w:t>
      </w:r>
      <w:r w:rsidRPr="004040B4">
        <w:rPr>
          <w:rStyle w:val="StyleUnderline"/>
          <w:rFonts w:cs="Calibri"/>
          <w:b/>
          <w:bCs/>
          <w:sz w:val="24"/>
          <w:highlight w:val="yellow"/>
        </w:rPr>
        <w:t>medicines increase</w:t>
      </w:r>
      <w:r w:rsidRPr="004040B4">
        <w:rPr>
          <w:rStyle w:val="StyleUnderline"/>
          <w:rFonts w:cs="Calibri"/>
          <w:b/>
          <w:bCs/>
          <w:sz w:val="24"/>
        </w:rPr>
        <w:t xml:space="preserve">, the implications for </w:t>
      </w:r>
      <w:r w:rsidRPr="004040B4">
        <w:rPr>
          <w:rStyle w:val="StyleUnderline"/>
          <w:rFonts w:cs="Calibri"/>
          <w:b/>
          <w:bCs/>
          <w:sz w:val="24"/>
          <w:highlight w:val="yellow"/>
        </w:rPr>
        <w:t>increased crime and deviance become almost limitless</w:t>
      </w:r>
      <w:r w:rsidRPr="004040B4">
        <w:rPr>
          <w:rFonts w:cs="Calibri"/>
          <w:b/>
          <w:bCs/>
          <w:u w:val="single"/>
        </w:rPr>
        <w:t xml:space="preserve">. </w:t>
      </w:r>
    </w:p>
    <w:p w14:paraId="6DFDDC25"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Counterfeit drugs kill millions –</w:t>
      </w:r>
    </w:p>
    <w:p w14:paraId="3EF37911" w14:textId="77777777" w:rsidR="00DB6C9F" w:rsidRPr="004040B4" w:rsidRDefault="00DB6C9F" w:rsidP="00DB6C9F">
      <w:pPr>
        <w:rPr>
          <w:rFonts w:cs="Calibri"/>
        </w:rPr>
      </w:pPr>
      <w:r w:rsidRPr="004040B4">
        <w:rPr>
          <w:rStyle w:val="Style13ptBold"/>
          <w:rFonts w:cs="Calibri"/>
        </w:rPr>
        <w:t>Greenberger 20</w:t>
      </w:r>
      <w:r w:rsidRPr="004040B4">
        <w:rPr>
          <w:rFonts w:cs="Calibri"/>
        </w:rPr>
        <w:t xml:space="preserve"> Phyllis E. Greenberger 12-3-2020 "Counterfeit Medicines Kill People" </w:t>
      </w:r>
      <w:hyperlink r:id="rId22" w:history="1">
        <w:r w:rsidRPr="004040B4">
          <w:rPr>
            <w:rStyle w:val="Hyperlink"/>
            <w:rFonts w:cs="Calibri"/>
          </w:rPr>
          <w:t>https://www.healthywomen.org/health-care-policy/counterfeit-medicines-kill-people/who-suffers-because-of-counterfeit-drugs</w:t>
        </w:r>
      </w:hyperlink>
      <w:r w:rsidRPr="004040B4">
        <w:rPr>
          <w:rFonts w:cs="Calibri"/>
        </w:rPr>
        <w:t xml:space="preserve"> (</w:t>
      </w:r>
      <w:proofErr w:type="spellStart"/>
      <w:r w:rsidRPr="004040B4">
        <w:rPr>
          <w:rFonts w:cs="Calibri"/>
        </w:rPr>
        <w:t>HealthWomen’s</w:t>
      </w:r>
      <w:proofErr w:type="spellEnd"/>
      <w:r w:rsidRPr="004040B4">
        <w:rPr>
          <w:rFonts w:cs="Calibri"/>
        </w:rPr>
        <w:t xml:space="preserve"> Senior Vice President of Science &amp; Health Policy)//Elmer // Recut LHP AB</w:t>
      </w:r>
    </w:p>
    <w:p w14:paraId="1D78644F" w14:textId="77777777" w:rsidR="00DB6C9F" w:rsidRPr="004040B4" w:rsidRDefault="00DB6C9F" w:rsidP="00DB6C9F">
      <w:pPr>
        <w:rPr>
          <w:rFonts w:cs="Calibri"/>
          <w:bCs/>
          <w:sz w:val="16"/>
        </w:rPr>
      </w:pPr>
      <w:r w:rsidRPr="004040B4">
        <w:rPr>
          <w:rFonts w:cs="Calibri"/>
          <w:b/>
          <w:highlight w:val="yellow"/>
          <w:u w:val="single"/>
        </w:rPr>
        <w:t>Over 1 million people die each year from fake drugs</w:t>
      </w:r>
      <w:r w:rsidRPr="004040B4">
        <w:rPr>
          <w:rFonts w:cs="Calibri"/>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4040B4">
        <w:rPr>
          <w:rFonts w:cs="Calibri"/>
          <w:b/>
          <w:u w:val="single"/>
        </w:rPr>
        <w:t xml:space="preserve">online pharmacies are fraudulent, selling counterfeit medications, and </w:t>
      </w:r>
      <w:r w:rsidRPr="004040B4">
        <w:rPr>
          <w:rFonts w:cs="Calibri"/>
          <w:b/>
          <w:highlight w:val="yellow"/>
          <w:u w:val="single"/>
        </w:rPr>
        <w:t>millions of people have fallen victim</w:t>
      </w:r>
      <w:r w:rsidRPr="004040B4">
        <w:rPr>
          <w:rFonts w:cs="Calibri"/>
          <w:b/>
          <w:u w:val="single"/>
        </w:rPr>
        <w:t xml:space="preserve"> to these scammers</w:t>
      </w:r>
      <w:r w:rsidRPr="004040B4">
        <w:rPr>
          <w:rFonts w:cs="Calibri"/>
          <w:bCs/>
          <w:sz w:val="16"/>
        </w:rPr>
        <w:t xml:space="preserve">. Make no mistake: Counterfeit medicine is not real. The active ingredients that help you stay healthy may be missing or diluted to levels that are no longer potent. This </w:t>
      </w:r>
      <w:r w:rsidRPr="004040B4">
        <w:rPr>
          <w:rFonts w:cs="Calibri"/>
          <w:b/>
          <w:u w:val="single"/>
        </w:rPr>
        <w:t>can be dangerous and even life-threatening</w:t>
      </w:r>
      <w:r w:rsidRPr="004040B4">
        <w:rPr>
          <w:rFonts w:cs="Calibri"/>
          <w:bCs/>
          <w:sz w:val="16"/>
        </w:rPr>
        <w:t xml:space="preserve">, as people rely on their medications to keep them well, and sometimes even alive. Many </w:t>
      </w:r>
      <w:r w:rsidRPr="004040B4">
        <w:rPr>
          <w:rFonts w:cs="Calibri"/>
          <w:b/>
          <w:highlight w:val="yellow"/>
          <w:u w:val="single"/>
        </w:rPr>
        <w:t>counterfeit medicines</w:t>
      </w:r>
      <w:r w:rsidRPr="004040B4">
        <w:rPr>
          <w:rFonts w:cs="Calibri"/>
          <w:b/>
          <w:u w:val="single"/>
        </w:rPr>
        <w:t xml:space="preserve"> aren't even drugs at all, but rather snake oil cures that make people sick — they may even </w:t>
      </w:r>
      <w:r w:rsidRPr="004040B4">
        <w:rPr>
          <w:rFonts w:cs="Calibri"/>
          <w:b/>
          <w:highlight w:val="yellow"/>
          <w:u w:val="single"/>
        </w:rPr>
        <w:t>contain dangerous ingredients</w:t>
      </w:r>
      <w:r w:rsidRPr="004040B4">
        <w:rPr>
          <w:rFonts w:cs="Calibri"/>
          <w:b/>
          <w:u w:val="single"/>
        </w:rPr>
        <w:t xml:space="preserve"> such as </w:t>
      </w:r>
      <w:r w:rsidRPr="004040B4">
        <w:rPr>
          <w:rFonts w:cs="Calibri"/>
          <w:b/>
          <w:highlight w:val="yellow"/>
          <w:u w:val="single"/>
        </w:rPr>
        <w:t>heavy metals</w:t>
      </w:r>
      <w:r w:rsidRPr="004040B4">
        <w:rPr>
          <w:rFonts w:cs="Calibri"/>
          <w:b/>
          <w:u w:val="single"/>
        </w:rPr>
        <w:t>, highway paint or even rat poison</w:t>
      </w:r>
      <w:r w:rsidRPr="004040B4">
        <w:rPr>
          <w:rFonts w:cs="Calibri"/>
          <w:bCs/>
          <w:sz w:val="16"/>
        </w:rPr>
        <w:t>. The World Health Organization (</w:t>
      </w:r>
      <w:r w:rsidRPr="004040B4">
        <w:rPr>
          <w:rFonts w:cs="Calibri"/>
          <w:b/>
          <w:u w:val="single"/>
        </w:rPr>
        <w:t>WHO) estimates that over 1 million people die each year from these substandard drugs</w:t>
      </w:r>
      <w:r w:rsidRPr="004040B4">
        <w:rPr>
          <w:rFonts w:cs="Calibri"/>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w:t>
      </w:r>
      <w:r w:rsidRPr="004040B4">
        <w:rPr>
          <w:rFonts w:cs="Calibri"/>
          <w:bCs/>
          <w:sz w:val="16"/>
        </w:rPr>
        <w:lastRenderedPageBreak/>
        <w:t xml:space="preserve">suffers because of counterfeit drugs? Expensive prescription medications and generic drugs in nearly every therapeutic class may be counterfeited. </w:t>
      </w:r>
      <w:r w:rsidRPr="004040B4">
        <w:rPr>
          <w:rFonts w:cs="Calibri"/>
          <w:b/>
          <w:u w:val="single"/>
        </w:rPr>
        <w:t>Out of $4.3 billion worth of counterfeit medications seized between 2014 and 2016</w:t>
      </w:r>
      <w:r w:rsidRPr="004040B4">
        <w:rPr>
          <w:rFonts w:cs="Calibri"/>
          <w:bCs/>
          <w:sz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sidRPr="004040B4">
        <w:rPr>
          <w:rFonts w:cs="Calibri"/>
          <w:b/>
          <w:highlight w:val="yellow"/>
          <w:u w:val="single"/>
        </w:rPr>
        <w:t>exacerbate other existing health crises</w:t>
      </w:r>
      <w:r w:rsidRPr="004040B4">
        <w:rPr>
          <w:rFonts w:cs="Calibri"/>
          <w:bCs/>
          <w:sz w:val="16"/>
        </w:rPr>
        <w:t xml:space="preserve">. The United States, for example, is in the midst of an </w:t>
      </w:r>
      <w:r w:rsidRPr="004040B4">
        <w:rPr>
          <w:rFonts w:cs="Calibri"/>
          <w:b/>
          <w:highlight w:val="yellow"/>
          <w:u w:val="single"/>
        </w:rPr>
        <w:t>opioid epidemic</w:t>
      </w:r>
      <w:r w:rsidRPr="004040B4">
        <w:rPr>
          <w:rFonts w:cs="Calibri"/>
          <w:b/>
          <w:u w:val="single"/>
        </w:rPr>
        <w:t xml:space="preserve"> that is </w:t>
      </w:r>
      <w:r w:rsidRPr="004040B4">
        <w:rPr>
          <w:rFonts w:cs="Calibri"/>
          <w:b/>
          <w:highlight w:val="yellow"/>
          <w:u w:val="single"/>
        </w:rPr>
        <w:t>killing 130</w:t>
      </w:r>
      <w:r w:rsidRPr="004040B4">
        <w:rPr>
          <w:rFonts w:cs="Calibri"/>
          <w:b/>
          <w:u w:val="single"/>
        </w:rPr>
        <w:t xml:space="preserve"> people </w:t>
      </w:r>
      <w:r w:rsidRPr="004040B4">
        <w:rPr>
          <w:rFonts w:cs="Calibri"/>
          <w:b/>
          <w:highlight w:val="yellow"/>
          <w:u w:val="single"/>
        </w:rPr>
        <w:t>per day</w:t>
      </w:r>
      <w:r w:rsidRPr="004040B4">
        <w:rPr>
          <w:rFonts w:cs="Calibri"/>
          <w:bCs/>
          <w:sz w:val="16"/>
        </w:rPr>
        <w:t xml:space="preserve">. As of 2018, counterfeit drugs containing </w:t>
      </w:r>
      <w:r w:rsidRPr="004040B4">
        <w:rPr>
          <w:rFonts w:cs="Calibri"/>
          <w:b/>
          <w:highlight w:val="yellow"/>
          <w:u w:val="single"/>
        </w:rPr>
        <w:t>illegally</w:t>
      </w:r>
      <w:r w:rsidRPr="004040B4">
        <w:rPr>
          <w:rFonts w:cs="Calibri"/>
          <w:bCs/>
          <w:highlight w:val="yellow"/>
          <w:u w:val="single"/>
        </w:rPr>
        <w:t xml:space="preserve"> </w:t>
      </w:r>
      <w:r w:rsidRPr="004040B4">
        <w:rPr>
          <w:rFonts w:cs="Calibri"/>
          <w:b/>
          <w:highlight w:val="yellow"/>
          <w:u w:val="single"/>
        </w:rPr>
        <w:t>imported fentanyl</w:t>
      </w:r>
      <w:r w:rsidRPr="004040B4">
        <w:rPr>
          <w:rFonts w:cs="Calibri"/>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2EACEA17" w14:textId="77777777" w:rsidR="00DB6C9F" w:rsidRPr="004040B4" w:rsidRDefault="00DB6C9F" w:rsidP="00DB6C9F">
      <w:pPr>
        <w:pStyle w:val="Heading3"/>
        <w:rPr>
          <w:rFonts w:cs="Calibri"/>
        </w:rPr>
      </w:pPr>
      <w:r w:rsidRPr="004040B4">
        <w:rPr>
          <w:rFonts w:cs="Calibri"/>
        </w:rPr>
        <w:lastRenderedPageBreak/>
        <w:t>Advantage – Insulin</w:t>
      </w:r>
    </w:p>
    <w:p w14:paraId="3A9D4175" w14:textId="77777777" w:rsidR="00DB6C9F" w:rsidRPr="004040B4" w:rsidRDefault="00DB6C9F" w:rsidP="00DB6C9F">
      <w:pPr>
        <w:pStyle w:val="Heading4"/>
        <w:rPr>
          <w:rFonts w:cs="Calibri"/>
          <w:bCs w:val="0"/>
        </w:rPr>
      </w:pPr>
      <w:r w:rsidRPr="004040B4">
        <w:rPr>
          <w:rFonts w:cs="Calibri"/>
        </w:rPr>
        <w:t xml:space="preserve">Data Exclusivity skyrockets insulin prices – </w:t>
      </w:r>
      <w:proofErr w:type="spellStart"/>
      <w:r w:rsidRPr="004040B4">
        <w:rPr>
          <w:rStyle w:val="Style13ptBold"/>
          <w:rFonts w:cs="Calibri"/>
          <w:b/>
          <w:bCs w:val="0"/>
        </w:rPr>
        <w:t>Palmedo</w:t>
      </w:r>
      <w:proofErr w:type="spellEnd"/>
      <w:r w:rsidRPr="004040B4">
        <w:rPr>
          <w:rStyle w:val="Style13ptBold"/>
          <w:rFonts w:cs="Calibri"/>
          <w:b/>
          <w:bCs w:val="0"/>
        </w:rPr>
        <w:t xml:space="preserve"> 21</w:t>
      </w:r>
    </w:p>
    <w:p w14:paraId="3DE4FBD2" w14:textId="77777777" w:rsidR="00DB6C9F" w:rsidRPr="004040B4" w:rsidRDefault="00DB6C9F" w:rsidP="00DB6C9F">
      <w:pPr>
        <w:rPr>
          <w:rFonts w:cs="Calibri"/>
          <w:sz w:val="16"/>
          <w:szCs w:val="16"/>
        </w:rPr>
      </w:pPr>
      <w:proofErr w:type="spellStart"/>
      <w:r w:rsidRPr="004040B4">
        <w:rPr>
          <w:rFonts w:cs="Calibri"/>
          <w:sz w:val="16"/>
          <w:szCs w:val="16"/>
        </w:rPr>
        <w:t>Palmedo</w:t>
      </w:r>
      <w:proofErr w:type="spellEnd"/>
      <w:r w:rsidRPr="004040B4">
        <w:rPr>
          <w:rFonts w:cs="Calibri"/>
          <w:sz w:val="16"/>
          <w:szCs w:val="16"/>
        </w:rPr>
        <w:t xml:space="preserve">,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2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149D8AB9" w14:textId="77777777" w:rsidR="00DB6C9F" w:rsidRPr="004040B4" w:rsidRDefault="00DB6C9F" w:rsidP="00DB6C9F">
      <w:pPr>
        <w:rPr>
          <w:rStyle w:val="Style13ptBold"/>
          <w:rFonts w:cs="Calibri"/>
          <w:b w:val="0"/>
          <w:sz w:val="16"/>
          <w:szCs w:val="16"/>
        </w:rPr>
      </w:pPr>
      <w:r w:rsidRPr="004040B4">
        <w:rPr>
          <w:rFonts w:cs="Calibri"/>
          <w:sz w:val="16"/>
          <w:szCs w:val="16"/>
        </w:rPr>
        <w:t xml:space="preserve">Michael </w:t>
      </w:r>
      <w:proofErr w:type="spellStart"/>
      <w:r w:rsidRPr="004040B4">
        <w:rPr>
          <w:rFonts w:cs="Calibri"/>
          <w:sz w:val="16"/>
          <w:szCs w:val="16"/>
        </w:rPr>
        <w:t>Palmedo</w:t>
      </w:r>
      <w:proofErr w:type="spellEnd"/>
      <w:r w:rsidRPr="004040B4">
        <w:rPr>
          <w:rFonts w:cs="Calibr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4040B4">
        <w:rPr>
          <w:rFonts w:cs="Calibri"/>
          <w:sz w:val="16"/>
          <w:szCs w:val="16"/>
        </w:rPr>
        <w:t>Shamnad</w:t>
      </w:r>
      <w:proofErr w:type="spellEnd"/>
      <w:r w:rsidRPr="004040B4">
        <w:rPr>
          <w:rFonts w:cs="Calibri"/>
          <w:sz w:val="16"/>
          <w:szCs w:val="16"/>
        </w:rPr>
        <w:t xml:space="preserve"> Basheer IP/ Trade Fellowship at Texas A&amp;M University, where he researched pharmaceutical industry influence into the U.S. government’s Special 301 Review.</w:t>
      </w:r>
    </w:p>
    <w:p w14:paraId="7ADF901A" w14:textId="77777777" w:rsidR="00DB6C9F" w:rsidRPr="004040B4" w:rsidRDefault="00DB6C9F" w:rsidP="00DB6C9F">
      <w:pPr>
        <w:rPr>
          <w:rFonts w:cs="Calibri"/>
        </w:rPr>
      </w:pPr>
    </w:p>
    <w:p w14:paraId="6DA83EC9" w14:textId="77777777" w:rsidR="00DB6C9F" w:rsidRPr="004040B4" w:rsidRDefault="00DB6C9F" w:rsidP="00DB6C9F">
      <w:pPr>
        <w:spacing w:after="0" w:line="240" w:lineRule="auto"/>
        <w:rPr>
          <w:rFonts w:cs="Calibri"/>
          <w:sz w:val="16"/>
        </w:rPr>
      </w:pPr>
      <w:r w:rsidRPr="004040B4">
        <w:rPr>
          <w:rFonts w:cs="Calibri"/>
          <w:sz w:val="16"/>
        </w:rPr>
        <w:t xml:space="preserve">This study’s pricing indicator is the </w:t>
      </w:r>
      <w:r w:rsidRPr="004040B4">
        <w:rPr>
          <w:rFonts w:cs="Calibri"/>
          <w:b/>
          <w:bCs/>
          <w:u w:val="single"/>
        </w:rPr>
        <w:t xml:space="preserve">annual price per kilogram paid by each country for each </w:t>
      </w:r>
      <w:proofErr w:type="spellStart"/>
      <w:r w:rsidRPr="004040B4">
        <w:rPr>
          <w:rFonts w:cs="Calibri"/>
          <w:b/>
          <w:bCs/>
          <w:u w:val="single"/>
        </w:rPr>
        <w:t>sixdigit</w:t>
      </w:r>
      <w:proofErr w:type="spellEnd"/>
      <w:r w:rsidRPr="004040B4">
        <w:rPr>
          <w:rFonts w:cs="Calibri"/>
          <w:b/>
          <w:bCs/>
          <w:u w:val="single"/>
        </w:rPr>
        <w:t xml:space="preserve"> HS class of drug imports</w:t>
      </w:r>
      <w:r w:rsidRPr="004040B4">
        <w:rPr>
          <w:rFonts w:cs="Calibri"/>
          <w:sz w:val="16"/>
        </w:rPr>
        <w:t xml:space="preserve"> from 1996 through 2010. This covers the period when most of the countries in my set adopted data exclusivity. During this time, </w:t>
      </w:r>
      <w:proofErr w:type="spellStart"/>
      <w:r w:rsidRPr="004040B4">
        <w:rPr>
          <w:rFonts w:cs="Calibri"/>
          <w:sz w:val="16"/>
        </w:rPr>
        <w:t>Comtrade</w:t>
      </w:r>
      <w:proofErr w:type="spellEnd"/>
      <w:r w:rsidRPr="004040B4">
        <w:rPr>
          <w:rFonts w:cs="Calibri"/>
          <w:sz w:val="16"/>
        </w:rPr>
        <w:t xml:space="preserve"> has data on imports of eight different classes of retail medicines classified at the 6-digit HS level, which are shown in Table 2. All of these are shipments of packaged medicines for human consumption, rather than active pharmaceutical ingredients or other unmixed pharmaceutical products, which fall under a different HS classification. </w:t>
      </w:r>
      <w:r w:rsidRPr="004040B4">
        <w:rPr>
          <w:rFonts w:cs="Calibri"/>
          <w:b/>
          <w:bCs/>
          <w:u w:val="single"/>
        </w:rPr>
        <w:t>Table 2 also shows descriptive statistics for the price per kilogram in each of the HS classes in the dataset</w:t>
      </w:r>
      <w:r w:rsidRPr="004040B4">
        <w:rPr>
          <w:rFonts w:cs="Calibri"/>
          <w:sz w:val="16"/>
        </w:rPr>
        <w:t xml:space="preserve">. The mean varied significantly over the period from one class to the next, ranging from $29.70 for imports in HS 300450 (medicines containing vitamins) to $268.49 for those classified as HS 300439 (medicines containing certain types of hormones and antibiotics). There was also a lot of variation within each class, with the standard deviation exceeding the mean for half of the HS groups. Though skewed when taken as a whole and when disaggregated by HS class, the </w:t>
      </w:r>
      <w:r w:rsidRPr="004040B4">
        <w:rPr>
          <w:rFonts w:cs="Calibri"/>
          <w:b/>
          <w:bCs/>
          <w:u w:val="single"/>
        </w:rPr>
        <w:t>data on price per kilogram logs normal</w:t>
      </w:r>
      <w:r w:rsidRPr="004040B4">
        <w:rPr>
          <w:rFonts w:cs="Calibri"/>
          <w:sz w:val="16"/>
        </w:rPr>
        <w:t xml:space="preserve">. Figure 2 compares the annual average price per kilogram paid by importing countries each year by countries with and without data exclusivity from 1996 to 2010. The price increased at a higher rate in the countries that had enacted data exclusivity. Average prices in each group tended to be similar until the early </w:t>
      </w:r>
      <w:proofErr w:type="gramStart"/>
      <w:r w:rsidRPr="004040B4">
        <w:rPr>
          <w:rFonts w:cs="Calibri"/>
          <w:sz w:val="16"/>
        </w:rPr>
        <w:t>2000s, and</w:t>
      </w:r>
      <w:proofErr w:type="gramEnd"/>
      <w:r w:rsidRPr="004040B4">
        <w:rPr>
          <w:rFonts w:cs="Calibri"/>
          <w:sz w:val="16"/>
        </w:rPr>
        <w:t xml:space="preserve"> began to diverge after 2004. </w:t>
      </w:r>
      <w:r w:rsidRPr="004040B4">
        <w:rPr>
          <w:rFonts w:cs="Calibri"/>
          <w:b/>
          <w:bCs/>
          <w:highlight w:val="yellow"/>
          <w:u w:val="single"/>
        </w:rPr>
        <w:t>Figure 3 compares</w:t>
      </w:r>
      <w:r w:rsidRPr="004040B4">
        <w:rPr>
          <w:rFonts w:cs="Calibri"/>
          <w:b/>
          <w:bCs/>
          <w:u w:val="single"/>
        </w:rPr>
        <w:t xml:space="preserve"> the </w:t>
      </w:r>
      <w:r w:rsidRPr="004040B4">
        <w:rPr>
          <w:rFonts w:cs="Calibri"/>
          <w:b/>
          <w:bCs/>
          <w:highlight w:val="yellow"/>
          <w:u w:val="single"/>
        </w:rPr>
        <w:t>average price per kilogram</w:t>
      </w:r>
      <w:r w:rsidRPr="004040B4">
        <w:rPr>
          <w:rFonts w:cs="Calibri"/>
          <w:b/>
          <w:bCs/>
          <w:u w:val="single"/>
        </w:rPr>
        <w:t xml:space="preserve"> separately </w:t>
      </w:r>
      <w:r w:rsidRPr="004040B4">
        <w:rPr>
          <w:rFonts w:cs="Calibri"/>
          <w:b/>
          <w:bCs/>
          <w:highlight w:val="yellow"/>
          <w:u w:val="single"/>
        </w:rPr>
        <w:t>for each HS classification</w:t>
      </w:r>
      <w:r w:rsidRPr="004040B4">
        <w:rPr>
          <w:rFonts w:cs="Calibri"/>
          <w:sz w:val="16"/>
        </w:rPr>
        <w:t xml:space="preserve">. While import price inflation was higher in countries with data exclusivity for all of the HS groups, the </w:t>
      </w:r>
      <w:r w:rsidRPr="004040B4">
        <w:rPr>
          <w:rFonts w:cs="Calibri"/>
          <w:b/>
          <w:bCs/>
          <w:highlight w:val="yellow"/>
          <w:u w:val="single"/>
        </w:rPr>
        <w:t xml:space="preserve">difference </w:t>
      </w:r>
      <w:r w:rsidRPr="004040B4">
        <w:rPr>
          <w:rFonts w:cs="Calibri"/>
          <w:b/>
          <w:bCs/>
          <w:u w:val="single"/>
        </w:rPr>
        <w:t xml:space="preserve">was </w:t>
      </w:r>
      <w:r w:rsidRPr="004040B4">
        <w:rPr>
          <w:rFonts w:cs="Calibri"/>
          <w:b/>
          <w:bCs/>
          <w:highlight w:val="yellow"/>
          <w:u w:val="single"/>
        </w:rPr>
        <w:t>most pronounced in HS 300431</w:t>
      </w:r>
      <w:r w:rsidRPr="004040B4">
        <w:rPr>
          <w:rFonts w:cs="Calibri"/>
          <w:sz w:val="16"/>
        </w:rPr>
        <w:t xml:space="preserve"> (medicines containing </w:t>
      </w:r>
      <w:r w:rsidRPr="004040B4">
        <w:rPr>
          <w:rFonts w:cs="Calibri"/>
          <w:b/>
          <w:bCs/>
          <w:highlight w:val="yellow"/>
          <w:u w:val="single"/>
        </w:rPr>
        <w:t>insulin</w:t>
      </w:r>
      <w:r w:rsidRPr="004040B4">
        <w:rPr>
          <w:rFonts w:cs="Calibri"/>
          <w:sz w:val="16"/>
        </w:rPr>
        <w:t xml:space="preserve">) and HS 300439. The following section tests the significance of the difference in pharmaceutical import price inflation in countries with and without data exclusivity. </w:t>
      </w:r>
      <w:proofErr w:type="spellStart"/>
      <w:r w:rsidRPr="004040B4">
        <w:rPr>
          <w:rFonts w:cs="Calibri"/>
          <w:sz w:val="16"/>
        </w:rPr>
        <w:t>GEGI@GDPCenter</w:t>
      </w:r>
      <w:proofErr w:type="spellEnd"/>
      <w:r w:rsidRPr="004040B4">
        <w:rPr>
          <w:rFonts w:cs="Calibri"/>
          <w:sz w:val="16"/>
        </w:rPr>
        <w:t xml:space="preserve"> Pardee School of Global Studies/Boston University 8 www.bu.edu/gdp Figure 2. Average Price per Kilogram of Pharmaceutical Imports (USD) 0 40 80 120 160 200 1995 1997 1999 2001 2003 2005 2007 2009 2011 Data Exclusivity No Data Exclusivity Linear (Data Exclusivity) Linear (No Data Exclusivity) Table 2. HS Classifications and Descriptive Statistics HS Code Product Description Mean St. Dev. N 300410 Medicaments, containing </w:t>
      </w:r>
      <w:proofErr w:type="spellStart"/>
      <w:r w:rsidRPr="004040B4">
        <w:rPr>
          <w:rFonts w:cs="Calibri"/>
          <w:sz w:val="16"/>
        </w:rPr>
        <w:t>penicillins</w:t>
      </w:r>
      <w:proofErr w:type="spellEnd"/>
      <w:r w:rsidRPr="004040B4">
        <w:rPr>
          <w:rFonts w:cs="Calibri"/>
          <w:sz w:val="16"/>
        </w:rPr>
        <w:t xml:space="preserve">, </w:t>
      </w:r>
      <w:proofErr w:type="spellStart"/>
      <w:r w:rsidRPr="004040B4">
        <w:rPr>
          <w:rFonts w:cs="Calibri"/>
          <w:sz w:val="16"/>
        </w:rPr>
        <w:t>streptomycins</w:t>
      </w:r>
      <w:proofErr w:type="spellEnd"/>
      <w:r w:rsidRPr="004040B4">
        <w:rPr>
          <w:rFonts w:cs="Calibri"/>
          <w:sz w:val="16"/>
        </w:rPr>
        <w:t xml:space="preserve"> or their derivatives 43.92 27.26 549 300420 Medicaments; containing antibiotics (other than </w:t>
      </w:r>
      <w:proofErr w:type="spellStart"/>
      <w:r w:rsidRPr="004040B4">
        <w:rPr>
          <w:rFonts w:cs="Calibri"/>
          <w:sz w:val="16"/>
        </w:rPr>
        <w:t>penicillins</w:t>
      </w:r>
      <w:proofErr w:type="spellEnd"/>
      <w:r w:rsidRPr="004040B4">
        <w:rPr>
          <w:rFonts w:cs="Calibri"/>
          <w:sz w:val="16"/>
        </w:rPr>
        <w:t xml:space="preserve">, </w:t>
      </w:r>
      <w:proofErr w:type="spellStart"/>
      <w:r w:rsidRPr="004040B4">
        <w:rPr>
          <w:rFonts w:cs="Calibri"/>
          <w:sz w:val="16"/>
        </w:rPr>
        <w:t>streptomycins</w:t>
      </w:r>
      <w:proofErr w:type="spellEnd"/>
      <w:r w:rsidRPr="004040B4">
        <w:rPr>
          <w:rFonts w:cs="Calibri"/>
          <w:sz w:val="16"/>
        </w:rPr>
        <w:t xml:space="preserve"> or their derivatives) 86.74 119.20 515 300431 Medicaments; containing insulin 231.55 178.69 524 300432 Medicaments; containing corticosteroid hormones, their derivatives or structural analogues (but not containing antibiotics) 119.68 285.54 529 300439 Medicaments; containing hormones (but not insulin), adrenal cortex hormones or antibiotics 268.49 558.99 521 300440 Medicaments; containing alkaloids or their derivatives, containing ephedrine or its salts 107.45 148.18 524 300450 Medicaments; containing vitamins or their derivatives 29.70 46.38 543 300490 Medicaments; consisting of mixed or unmixed products </w:t>
      </w:r>
      <w:proofErr w:type="spellStart"/>
      <w:r w:rsidRPr="004040B4">
        <w:rPr>
          <w:rFonts w:cs="Calibri"/>
          <w:sz w:val="16"/>
        </w:rPr>
        <w:t>n.e.c.</w:t>
      </w:r>
      <w:proofErr w:type="spellEnd"/>
      <w:r w:rsidRPr="004040B4">
        <w:rPr>
          <w:rFonts w:cs="Calibri"/>
          <w:sz w:val="16"/>
        </w:rPr>
        <w:t xml:space="preserve"> in heading no. 3004 51.33 50.38 524</w:t>
      </w:r>
    </w:p>
    <w:p w14:paraId="6A7DA345" w14:textId="77777777" w:rsidR="00DB6C9F" w:rsidRPr="004040B4" w:rsidRDefault="00DB6C9F" w:rsidP="00DB6C9F">
      <w:pPr>
        <w:rPr>
          <w:rFonts w:cs="Calibri"/>
        </w:rPr>
      </w:pPr>
      <w:r>
        <w:rPr>
          <w:rFonts w:cs="Calibri"/>
          <w:noProof/>
        </w:rPr>
        <w:drawing>
          <wp:inline distT="0" distB="0" distL="0" distR="0" wp14:anchorId="70CEFB18" wp14:editId="4F83AC46">
            <wp:extent cx="3060700" cy="1763546"/>
            <wp:effectExtent l="0" t="0" r="0" b="190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24"/>
                    <a:stretch>
                      <a:fillRect/>
                    </a:stretch>
                  </pic:blipFill>
                  <pic:spPr>
                    <a:xfrm>
                      <a:off x="0" y="0"/>
                      <a:ext cx="3077868" cy="1773438"/>
                    </a:xfrm>
                    <a:prstGeom prst="rect">
                      <a:avLst/>
                    </a:prstGeom>
                  </pic:spPr>
                </pic:pic>
              </a:graphicData>
            </a:graphic>
          </wp:inline>
        </w:drawing>
      </w:r>
    </w:p>
    <w:p w14:paraId="70ED90D0" w14:textId="77777777" w:rsidR="00DB6C9F" w:rsidRDefault="00DB6C9F" w:rsidP="00DB6C9F">
      <w:pPr>
        <w:pStyle w:val="Heading4"/>
        <w:rPr>
          <w:rFonts w:cs="Calibri"/>
        </w:rPr>
      </w:pPr>
      <w:r w:rsidRPr="004040B4">
        <w:rPr>
          <w:rFonts w:cs="Calibri"/>
        </w:rPr>
        <w:lastRenderedPageBreak/>
        <w:t>The graph shows how insulin prices have hugely increased in a short span b/c of data exclusivity – will further increase with more exclusivity.</w:t>
      </w:r>
    </w:p>
    <w:p w14:paraId="64D97A57" w14:textId="77777777" w:rsidR="00DB6C9F" w:rsidRPr="004040B4" w:rsidRDefault="00DB6C9F" w:rsidP="00DB6C9F"/>
    <w:p w14:paraId="06374256" w14:textId="77777777" w:rsidR="00DB6C9F" w:rsidRPr="004040B4" w:rsidRDefault="00DB6C9F" w:rsidP="00DB6C9F">
      <w:pPr>
        <w:pStyle w:val="Heading4"/>
        <w:rPr>
          <w:rFonts w:cs="Calibri"/>
        </w:rPr>
      </w:pPr>
      <w:r w:rsidRPr="004040B4">
        <w:rPr>
          <w:rFonts w:cs="Calibri"/>
        </w:rPr>
        <w:t>Insulin price gouging makes an essential medicine unaffordable – that causes diabetics to skip/ration doses, skimp on necessities, or die trying.</w:t>
      </w:r>
    </w:p>
    <w:p w14:paraId="10F891D8" w14:textId="77777777" w:rsidR="00DB6C9F" w:rsidRPr="004040B4" w:rsidRDefault="00DB6C9F" w:rsidP="00DB6C9F">
      <w:pPr>
        <w:rPr>
          <w:rFonts w:cs="Calibri"/>
        </w:rPr>
      </w:pPr>
      <w:r w:rsidRPr="004040B4">
        <w:rPr>
          <w:rStyle w:val="Heading4Char"/>
          <w:rFonts w:cs="Calibri"/>
        </w:rPr>
        <w:t>Barker 20</w:t>
      </w:r>
      <w:r w:rsidRPr="004040B4">
        <w:rPr>
          <w:rFonts w:cs="Calibri"/>
        </w:rPr>
        <w:t xml:space="preserve"> [Erin M Barker, Executive Editor at the Campbell Law Review with a JD, 2020, "When Market Forces Fail: The Case for Federal Regulation of Insulin Prices," Campbell Law Review, https://heinonline.org/HOL/P?h=hein.journals/camplr42&amp;i=331]/Kankee</w:t>
      </w:r>
    </w:p>
    <w:p w14:paraId="2AFFD294" w14:textId="77777777" w:rsidR="00DB6C9F" w:rsidRPr="004040B4" w:rsidRDefault="00DB6C9F" w:rsidP="00DB6C9F">
      <w:pPr>
        <w:rPr>
          <w:rFonts w:cs="Calibri"/>
          <w:sz w:val="16"/>
        </w:rPr>
      </w:pPr>
      <w:r w:rsidRPr="004040B4">
        <w:rPr>
          <w:rFonts w:cs="Calibri"/>
          <w:sz w:val="16"/>
        </w:rPr>
        <w:t xml:space="preserve">INTRODUCTION Today, </w:t>
      </w:r>
      <w:r w:rsidRPr="004040B4">
        <w:rPr>
          <w:rStyle w:val="StyleUnderline"/>
          <w:rFonts w:cs="Calibri"/>
        </w:rPr>
        <w:t xml:space="preserve">a single vial of </w:t>
      </w:r>
      <w:r w:rsidRPr="00A914BC">
        <w:rPr>
          <w:rStyle w:val="StyleUnderline"/>
          <w:rFonts w:cs="Calibri"/>
        </w:rPr>
        <w:t>insulin can cost more than $250 in the United States</w:t>
      </w:r>
      <w:r w:rsidRPr="00A914BC">
        <w:rPr>
          <w:rFonts w:cs="Calibri"/>
          <w:sz w:val="16"/>
        </w:rPr>
        <w:t xml:space="preserve">, and </w:t>
      </w:r>
      <w:r w:rsidRPr="00A914BC">
        <w:rPr>
          <w:rStyle w:val="StyleUnderline"/>
          <w:rFonts w:cs="Calibri"/>
        </w:rPr>
        <w:t>most patients use between two and four vials each month</w:t>
      </w:r>
      <w:r w:rsidRPr="00A914BC">
        <w:rPr>
          <w:rFonts w:cs="Calibri"/>
          <w:sz w:val="16"/>
        </w:rPr>
        <w:t xml:space="preserve">.' Consequently, if a diabetic patient is without insurance, or if insurance does not cover a specific brand of insulin, </w:t>
      </w:r>
      <w:r w:rsidRPr="00A914BC">
        <w:rPr>
          <w:rStyle w:val="StyleUnderline"/>
          <w:rFonts w:cs="Calibri"/>
        </w:rPr>
        <w:t>that person could pay</w:t>
      </w:r>
      <w:r w:rsidRPr="00A914BC">
        <w:rPr>
          <w:rFonts w:cs="Calibri"/>
          <w:sz w:val="16"/>
        </w:rPr>
        <w:t xml:space="preserve"> upwards of $500 to </w:t>
      </w:r>
      <w:r w:rsidRPr="00A914BC">
        <w:rPr>
          <w:rStyle w:val="StyleUnderline"/>
          <w:rFonts w:cs="Calibri"/>
        </w:rPr>
        <w:t xml:space="preserve">$1,000 per month </w:t>
      </w:r>
      <w:r w:rsidRPr="00A914BC">
        <w:rPr>
          <w:rStyle w:val="Emphasis"/>
          <w:rFonts w:cs="Calibri"/>
        </w:rPr>
        <w:t>out-of-pocket</w:t>
      </w:r>
      <w:r w:rsidRPr="00A914BC">
        <w:rPr>
          <w:rStyle w:val="StyleUnderline"/>
          <w:rFonts w:cs="Calibri"/>
        </w:rPr>
        <w:t xml:space="preserve"> for an essential medication</w:t>
      </w:r>
      <w:r w:rsidRPr="00A914BC">
        <w:rPr>
          <w:rFonts w:cs="Calibri"/>
          <w:sz w:val="16"/>
        </w:rPr>
        <w:t xml:space="preserve">.2 </w:t>
      </w:r>
      <w:r w:rsidRPr="00A914BC">
        <w:rPr>
          <w:rStyle w:val="StyleUnderline"/>
          <w:rFonts w:cs="Calibri"/>
        </w:rPr>
        <w:t xml:space="preserve">These costs are </w:t>
      </w:r>
      <w:proofErr w:type="gramStart"/>
      <w:r w:rsidRPr="00A914BC">
        <w:rPr>
          <w:rStyle w:val="Emphasis"/>
          <w:rFonts w:cs="Calibri"/>
        </w:rPr>
        <w:t>astronomical</w:t>
      </w:r>
      <w:proofErr w:type="gramEnd"/>
      <w:r w:rsidRPr="00A914BC">
        <w:rPr>
          <w:rStyle w:val="StyleUnderline"/>
          <w:rFonts w:cs="Calibri"/>
        </w:rPr>
        <w:t xml:space="preserve"> and unacceptable</w:t>
      </w:r>
      <w:r w:rsidRPr="00A914BC">
        <w:rPr>
          <w:rFonts w:cs="Calibri"/>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A914BC">
        <w:rPr>
          <w:rFonts w:cs="Calibri"/>
          <w:sz w:val="16"/>
        </w:rPr>
        <w:t>recently-discovered</w:t>
      </w:r>
      <w:proofErr w:type="gramEnd"/>
      <w:r w:rsidRPr="00A914BC">
        <w:rPr>
          <w:rFonts w:cs="Calibri"/>
          <w:sz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A914BC">
        <w:rPr>
          <w:rFonts w:cs="Calibri"/>
          <w:sz w:val="16"/>
        </w:rPr>
        <w:t>Collip</w:t>
      </w:r>
      <w:proofErr w:type="spellEnd"/>
      <w:r w:rsidRPr="00A914BC">
        <w:rPr>
          <w:rFonts w:cs="Calibri"/>
          <w:sz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A914BC">
        <w:rPr>
          <w:rFonts w:cs="Calibri"/>
          <w:sz w:val="16"/>
        </w:rPr>
        <w:t>Collip</w:t>
      </w:r>
      <w:proofErr w:type="spellEnd"/>
      <w:r w:rsidRPr="00A914BC">
        <w:rPr>
          <w:rFonts w:cs="Calibri"/>
          <w:sz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A914BC">
        <w:rPr>
          <w:rFonts w:cs="Calibri"/>
          <w:sz w:val="16"/>
        </w:rPr>
        <w:t>Collip</w:t>
      </w:r>
      <w:proofErr w:type="spellEnd"/>
      <w:r w:rsidRPr="00A914BC">
        <w:rPr>
          <w:rFonts w:cs="Calibri"/>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w:t>
      </w:r>
      <w:proofErr w:type="spellStart"/>
      <w:r w:rsidRPr="00A914BC">
        <w:rPr>
          <w:rFonts w:cs="Calibri"/>
          <w:sz w:val="16"/>
        </w:rPr>
        <w:t>ofRising</w:t>
      </w:r>
      <w:proofErr w:type="spellEnd"/>
      <w:r w:rsidRPr="00A914BC">
        <w:rPr>
          <w:rFonts w:cs="Calibri"/>
          <w:sz w:val="16"/>
        </w:rPr>
        <w:t xml:space="preserve"> Insulin Prices </w:t>
      </w:r>
      <w:r w:rsidRPr="00A914BC">
        <w:rPr>
          <w:rStyle w:val="StyleUnderline"/>
          <w:rFonts w:cs="Calibri"/>
        </w:rPr>
        <w:t xml:space="preserve">From 2002 to 2013, the cost of insulin </w:t>
      </w:r>
      <w:r w:rsidRPr="00A914BC">
        <w:rPr>
          <w:rFonts w:cs="Calibri"/>
          <w:sz w:val="16"/>
        </w:rPr>
        <w:t>nearly</w:t>
      </w:r>
      <w:r w:rsidRPr="00A914BC">
        <w:rPr>
          <w:rStyle w:val="StyleUnderline"/>
          <w:rFonts w:cs="Calibri"/>
        </w:rPr>
        <w:t xml:space="preserve"> </w:t>
      </w:r>
      <w:r w:rsidRPr="00A914BC">
        <w:rPr>
          <w:rStyle w:val="Emphasis"/>
          <w:rFonts w:cs="Calibri"/>
        </w:rPr>
        <w:t>tripled</w:t>
      </w:r>
      <w:r w:rsidRPr="00A914BC">
        <w:rPr>
          <w:rFonts w:cs="Calibri"/>
          <w:sz w:val="16"/>
        </w:rPr>
        <w:t xml:space="preserve">.21 Then, </w:t>
      </w:r>
      <w:r w:rsidRPr="00A914BC">
        <w:rPr>
          <w:rStyle w:val="StyleUnderline"/>
          <w:rFonts w:cs="Calibri"/>
        </w:rPr>
        <w:t>from 2012 to 2016, the cost of insulin rose dramatically again</w:t>
      </w:r>
      <w:r w:rsidRPr="00A914BC">
        <w:rPr>
          <w:rFonts w:cs="Calibri"/>
          <w:sz w:val="16"/>
        </w:rPr>
        <w:t xml:space="preserve">, </w:t>
      </w:r>
      <w:r w:rsidRPr="00A914BC">
        <w:rPr>
          <w:rStyle w:val="StyleUnderline"/>
          <w:rFonts w:cs="Calibri"/>
        </w:rPr>
        <w:t xml:space="preserve">nearly </w:t>
      </w:r>
      <w:r w:rsidRPr="00A914BC">
        <w:rPr>
          <w:rStyle w:val="Emphasis"/>
          <w:rFonts w:cs="Calibri"/>
        </w:rPr>
        <w:t>doubling</w:t>
      </w:r>
      <w:r w:rsidRPr="00A914BC">
        <w:rPr>
          <w:rFonts w:cs="Calibri"/>
          <w:sz w:val="16"/>
        </w:rPr>
        <w:t>. 22</w:t>
      </w:r>
      <w:r w:rsidRPr="004040B4">
        <w:rPr>
          <w:rFonts w:cs="Calibri"/>
          <w:sz w:val="16"/>
        </w:rPr>
        <w:t xml:space="preserve"> </w:t>
      </w:r>
      <w:r w:rsidRPr="004040B4">
        <w:rPr>
          <w:rStyle w:val="StyleUnderline"/>
          <w:rFonts w:cs="Calibri"/>
          <w:highlight w:val="yellow"/>
        </w:rPr>
        <w:t>In</w:t>
      </w:r>
      <w:r w:rsidRPr="004040B4">
        <w:rPr>
          <w:rStyle w:val="StyleUnderline"/>
          <w:rFonts w:cs="Calibri"/>
        </w:rPr>
        <w:t xml:space="preserve"> the </w:t>
      </w:r>
      <w:r w:rsidRPr="00A914BC">
        <w:rPr>
          <w:rStyle w:val="StyleUnderline"/>
          <w:rFonts w:cs="Calibri"/>
          <w:highlight w:val="yellow"/>
        </w:rPr>
        <w:t xml:space="preserve">first month of 2019 </w:t>
      </w:r>
      <w:r w:rsidRPr="004040B4">
        <w:rPr>
          <w:rStyle w:val="StyleUnderline"/>
          <w:rFonts w:cs="Calibri"/>
          <w:highlight w:val="yellow"/>
        </w:rPr>
        <w:t>alone</w:t>
      </w:r>
      <w:r w:rsidRPr="004040B4">
        <w:rPr>
          <w:rStyle w:val="StyleUnderline"/>
          <w:rFonts w:cs="Calibri"/>
        </w:rPr>
        <w:t xml:space="preserve">, insulin </w:t>
      </w:r>
      <w:r w:rsidRPr="004040B4">
        <w:rPr>
          <w:rStyle w:val="StyleUnderline"/>
          <w:rFonts w:cs="Calibri"/>
          <w:highlight w:val="yellow"/>
        </w:rPr>
        <w:t>manufacturers</w:t>
      </w:r>
      <w:r w:rsidRPr="004040B4">
        <w:rPr>
          <w:rFonts w:cs="Calibri"/>
          <w:sz w:val="16"/>
        </w:rPr>
        <w:t xml:space="preserve"> Sanofi and Novo Nordisk </w:t>
      </w:r>
      <w:r w:rsidRPr="004040B4">
        <w:rPr>
          <w:rStyle w:val="StyleUnderline"/>
          <w:rFonts w:cs="Calibri"/>
          <w:highlight w:val="yellow"/>
        </w:rPr>
        <w:t>raised</w:t>
      </w:r>
      <w:r w:rsidRPr="004040B4">
        <w:rPr>
          <w:rFonts w:cs="Calibri"/>
          <w:sz w:val="16"/>
        </w:rPr>
        <w:t xml:space="preserve"> some of </w:t>
      </w:r>
      <w:r w:rsidRPr="004040B4">
        <w:rPr>
          <w:rStyle w:val="StyleUnderline"/>
          <w:rFonts w:cs="Calibri"/>
        </w:rPr>
        <w:t xml:space="preserve">their insulin product </w:t>
      </w:r>
      <w:r w:rsidRPr="004040B4">
        <w:rPr>
          <w:rStyle w:val="StyleUnderline"/>
          <w:rFonts w:cs="Calibri"/>
          <w:highlight w:val="yellow"/>
        </w:rPr>
        <w:t>prices</w:t>
      </w:r>
      <w:r w:rsidRPr="004040B4">
        <w:rPr>
          <w:rFonts w:cs="Calibri"/>
          <w:sz w:val="16"/>
        </w:rPr>
        <w:t xml:space="preserve"> as much as 4.9% and </w:t>
      </w:r>
      <w:r w:rsidRPr="004040B4">
        <w:rPr>
          <w:rStyle w:val="StyleUnderline"/>
          <w:rFonts w:cs="Calibri"/>
          <w:highlight w:val="yellow"/>
        </w:rPr>
        <w:t>5.2%</w:t>
      </w:r>
      <w:r w:rsidRPr="004040B4">
        <w:rPr>
          <w:rStyle w:val="StyleUnderline"/>
          <w:rFonts w:cs="Calibri"/>
        </w:rPr>
        <w:t>,</w:t>
      </w:r>
      <w:r w:rsidRPr="004040B4">
        <w:rPr>
          <w:rFonts w:cs="Calibri"/>
          <w:sz w:val="16"/>
        </w:rPr>
        <w:t xml:space="preserve"> respectively. 23 As of 2017, </w:t>
      </w:r>
      <w:r w:rsidRPr="004040B4">
        <w:rPr>
          <w:rStyle w:val="StyleUnderline"/>
          <w:rFonts w:cs="Calibri"/>
          <w:highlight w:val="yellow"/>
        </w:rPr>
        <w:t>diabetes</w:t>
      </w:r>
      <w:r w:rsidRPr="004040B4">
        <w:rPr>
          <w:rStyle w:val="StyleUnderline"/>
          <w:rFonts w:cs="Calibri"/>
        </w:rPr>
        <w:t xml:space="preserve"> treatment and complications cost the</w:t>
      </w:r>
      <w:r w:rsidRPr="004040B4">
        <w:rPr>
          <w:rFonts w:cs="Calibri"/>
          <w:sz w:val="16"/>
        </w:rPr>
        <w:t xml:space="preserve"> United States ("</w:t>
      </w:r>
      <w:r w:rsidRPr="004040B4">
        <w:rPr>
          <w:rStyle w:val="StyleUnderline"/>
          <w:rFonts w:cs="Calibri"/>
        </w:rPr>
        <w:t>U.S</w:t>
      </w:r>
      <w:r w:rsidRPr="004040B4">
        <w:rPr>
          <w:rFonts w:cs="Calibri"/>
          <w:sz w:val="16"/>
        </w:rPr>
        <w:t xml:space="preserve">.") </w:t>
      </w:r>
      <w:r w:rsidRPr="004040B4">
        <w:rPr>
          <w:rStyle w:val="StyleUnderline"/>
          <w:rFonts w:cs="Calibri"/>
        </w:rPr>
        <w:t xml:space="preserve">more than $327 billion per year, making it </w:t>
      </w:r>
      <w:r w:rsidRPr="004040B4">
        <w:rPr>
          <w:rStyle w:val="StyleUnderline"/>
          <w:rFonts w:cs="Calibri"/>
          <w:highlight w:val="yellow"/>
        </w:rPr>
        <w:t>the most expensive</w:t>
      </w:r>
      <w:r w:rsidRPr="004040B4">
        <w:rPr>
          <w:rStyle w:val="StyleUnderline"/>
          <w:rFonts w:cs="Calibri"/>
        </w:rPr>
        <w:t xml:space="preserve"> chronic </w:t>
      </w:r>
      <w:r w:rsidRPr="004040B4">
        <w:rPr>
          <w:rStyle w:val="StyleUnderline"/>
          <w:rFonts w:cs="Calibri"/>
          <w:highlight w:val="yellow"/>
        </w:rPr>
        <w:t>illness in the country</w:t>
      </w:r>
      <w:r w:rsidRPr="004040B4">
        <w:rPr>
          <w:rFonts w:cs="Calibri"/>
          <w:sz w:val="16"/>
        </w:rPr>
        <w:t xml:space="preserve">.24 </w:t>
      </w:r>
      <w:r w:rsidRPr="004040B4">
        <w:rPr>
          <w:rStyle w:val="StyleUnderline"/>
          <w:rFonts w:cs="Calibri"/>
        </w:rPr>
        <w:t>This cost is a combination of $237 billion in direct medical costs, including</w:t>
      </w:r>
      <w:r w:rsidRPr="004040B4">
        <w:rPr>
          <w:rFonts w:cs="Calibri"/>
          <w:sz w:val="16"/>
        </w:rPr>
        <w:t xml:space="preserve"> $15 billion for insulin, and $90 billion in indirect costs. 25 The American Diabetes Association reports: While much of the cost of diabetes appears to fall on insurers (especially </w:t>
      </w:r>
      <w:r w:rsidRPr="004040B4">
        <w:rPr>
          <w:rStyle w:val="StyleUnderline"/>
          <w:rFonts w:cs="Calibri"/>
        </w:rPr>
        <w:t>Medicare</w:t>
      </w:r>
      <w:r w:rsidRPr="004040B4">
        <w:rPr>
          <w:rFonts w:cs="Calibri"/>
          <w:sz w:val="16"/>
        </w:rPr>
        <w:t xml:space="preserve">) and employers (in the form of </w:t>
      </w:r>
      <w:r w:rsidRPr="004040B4">
        <w:rPr>
          <w:rStyle w:val="StyleUnderline"/>
          <w:rFonts w:cs="Calibri"/>
        </w:rPr>
        <w:t>reduced productivity</w:t>
      </w:r>
      <w:r w:rsidRPr="004040B4">
        <w:rPr>
          <w:rFonts w:cs="Calibri"/>
          <w:sz w:val="16"/>
        </w:rPr>
        <w:t xml:space="preserve"> at work, </w:t>
      </w:r>
      <w:r w:rsidRPr="004040B4">
        <w:rPr>
          <w:rStyle w:val="StyleUnderline"/>
          <w:rFonts w:cs="Calibri"/>
        </w:rPr>
        <w:t>missed work days</w:t>
      </w:r>
      <w:r w:rsidRPr="004040B4">
        <w:rPr>
          <w:rFonts w:cs="Calibri"/>
          <w:sz w:val="16"/>
        </w:rPr>
        <w:t>, and</w:t>
      </w:r>
      <w:r w:rsidRPr="004040B4">
        <w:rPr>
          <w:rStyle w:val="StyleUnderline"/>
          <w:rFonts w:cs="Calibri"/>
        </w:rPr>
        <w:t xml:space="preserve"> higher employer expenditures for health</w:t>
      </w:r>
      <w:r w:rsidRPr="004040B4">
        <w:rPr>
          <w:rFonts w:cs="Calibri"/>
          <w:sz w:val="16"/>
        </w:rPr>
        <w:t xml:space="preserve"> </w:t>
      </w:r>
      <w:r w:rsidRPr="004040B4">
        <w:rPr>
          <w:rStyle w:val="StyleUnderline"/>
          <w:rFonts w:cs="Calibri"/>
        </w:rPr>
        <w:t>care</w:t>
      </w:r>
      <w:r w:rsidRPr="004040B4">
        <w:rPr>
          <w:rFonts w:cs="Calibri"/>
          <w:sz w:val="16"/>
        </w:rPr>
        <w:t xml:space="preserve">), in reality such costs are passed along to all of society in the form of </w:t>
      </w:r>
      <w:r w:rsidRPr="004040B4">
        <w:rPr>
          <w:rStyle w:val="StyleUnderline"/>
          <w:rFonts w:cs="Calibri"/>
        </w:rPr>
        <w:t>higher insurance premiums and taxes, reduced earnings, and reduced standard of living</w:t>
      </w:r>
      <w:r w:rsidRPr="004040B4">
        <w:rPr>
          <w:rFonts w:cs="Calibri"/>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4040B4">
        <w:rPr>
          <w:rStyle w:val="StyleUnderline"/>
          <w:rFonts w:cs="Calibri"/>
        </w:rPr>
        <w:t xml:space="preserve">Uninsured </w:t>
      </w:r>
      <w:r w:rsidRPr="004040B4">
        <w:rPr>
          <w:rStyle w:val="StyleUnderline"/>
          <w:rFonts w:cs="Calibri"/>
        </w:rPr>
        <w:lastRenderedPageBreak/>
        <w:t>diabetics visit the doctor 60% less and receive 52% fewer prescriptions than insured diabetics, yet uninsured diabetics account for 168% more emergency department visits than insured diabetics</w:t>
      </w:r>
      <w:r w:rsidRPr="004040B4">
        <w:rPr>
          <w:rFonts w:cs="Calibri"/>
          <w:sz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4040B4">
        <w:rPr>
          <w:rFonts w:cs="Calibri"/>
          <w:sz w:val="16"/>
        </w:rPr>
        <w:t>ofRising</w:t>
      </w:r>
      <w:proofErr w:type="spellEnd"/>
      <w:r w:rsidRPr="004040B4">
        <w:rPr>
          <w:rFonts w:cs="Calibri"/>
          <w:sz w:val="16"/>
        </w:rPr>
        <w:t xml:space="preserve"> Insulin Prices </w:t>
      </w:r>
      <w:r w:rsidRPr="004040B4">
        <w:rPr>
          <w:rStyle w:val="StyleUnderline"/>
          <w:rFonts w:cs="Calibri"/>
          <w:highlight w:val="yellow"/>
        </w:rPr>
        <w:t>Rising insulin prices induce</w:t>
      </w:r>
      <w:r w:rsidRPr="004040B4">
        <w:rPr>
          <w:rFonts w:cs="Calibri"/>
          <w:sz w:val="16"/>
        </w:rPr>
        <w:t xml:space="preserve"> "</w:t>
      </w:r>
      <w:r w:rsidRPr="004040B4">
        <w:rPr>
          <w:rStyle w:val="StyleUnderline"/>
          <w:rFonts w:cs="Calibri"/>
          <w:highlight w:val="yellow"/>
        </w:rPr>
        <w:t>negative</w:t>
      </w:r>
      <w:r w:rsidRPr="004040B4">
        <w:rPr>
          <w:rStyle w:val="StyleUnderline"/>
          <w:rFonts w:cs="Calibri"/>
        </w:rPr>
        <w:t xml:space="preserve"> health and financial </w:t>
      </w:r>
      <w:r w:rsidRPr="004040B4">
        <w:rPr>
          <w:rStyle w:val="StyleUnderline"/>
          <w:rFonts w:cs="Calibri"/>
          <w:highlight w:val="yellow"/>
        </w:rPr>
        <w:t>burdens</w:t>
      </w:r>
      <w:r w:rsidRPr="004040B4">
        <w:rPr>
          <w:rStyle w:val="StyleUnderline"/>
          <w:rFonts w:cs="Calibri"/>
        </w:rPr>
        <w:t xml:space="preserve"> on the population.</w:t>
      </w:r>
      <w:r w:rsidRPr="004040B4">
        <w:rPr>
          <w:rFonts w:cs="Calibri"/>
          <w:sz w:val="16"/>
        </w:rPr>
        <w:t xml:space="preserve">" 3 1 </w:t>
      </w:r>
      <w:r w:rsidRPr="004040B4">
        <w:rPr>
          <w:rStyle w:val="StyleUnderline"/>
          <w:rFonts w:cs="Calibri"/>
        </w:rPr>
        <w:t xml:space="preserve">Of the 30 million diabetic Americans, approximately </w:t>
      </w:r>
      <w:r w:rsidRPr="004040B4">
        <w:rPr>
          <w:rStyle w:val="StyleUnderline"/>
          <w:rFonts w:cs="Calibri"/>
          <w:highlight w:val="yellow"/>
        </w:rPr>
        <w:t xml:space="preserve">7.4 million require </w:t>
      </w:r>
      <w:r w:rsidRPr="004040B4">
        <w:rPr>
          <w:rStyle w:val="Emphasis"/>
          <w:rFonts w:cs="Calibri"/>
          <w:highlight w:val="yellow"/>
        </w:rPr>
        <w:t>daily doses</w:t>
      </w:r>
      <w:r w:rsidRPr="004040B4">
        <w:rPr>
          <w:rStyle w:val="StyleUnderline"/>
          <w:rFonts w:cs="Calibri"/>
        </w:rPr>
        <w:t xml:space="preserve"> of insulin </w:t>
      </w:r>
      <w:r w:rsidRPr="004040B4">
        <w:rPr>
          <w:rStyle w:val="StyleUnderline"/>
          <w:rFonts w:cs="Calibri"/>
          <w:highlight w:val="yellow"/>
        </w:rPr>
        <w:t>to survive</w:t>
      </w:r>
      <w:r w:rsidRPr="004040B4">
        <w:rPr>
          <w:rFonts w:cs="Calibri"/>
          <w:sz w:val="16"/>
        </w:rPr>
        <w:t xml:space="preserve">.32 </w:t>
      </w:r>
      <w:r w:rsidRPr="004040B4">
        <w:rPr>
          <w:rStyle w:val="StyleUnderline"/>
          <w:rFonts w:cs="Calibri"/>
          <w:highlight w:val="yellow"/>
        </w:rPr>
        <w:t>Rising</w:t>
      </w:r>
      <w:r w:rsidRPr="004040B4">
        <w:rPr>
          <w:rStyle w:val="StyleUnderline"/>
          <w:rFonts w:cs="Calibri"/>
        </w:rPr>
        <w:t xml:space="preserve"> insulin </w:t>
      </w:r>
      <w:r w:rsidRPr="004040B4">
        <w:rPr>
          <w:rStyle w:val="StyleUnderline"/>
          <w:rFonts w:cs="Calibri"/>
          <w:highlight w:val="yellow"/>
        </w:rPr>
        <w:t>prices</w:t>
      </w:r>
      <w:r w:rsidRPr="004040B4">
        <w:rPr>
          <w:rFonts w:cs="Calibri"/>
          <w:sz w:val="16"/>
        </w:rPr>
        <w:t xml:space="preserve"> have </w:t>
      </w:r>
      <w:r w:rsidRPr="004040B4">
        <w:rPr>
          <w:rStyle w:val="StyleUnderline"/>
          <w:rFonts w:cs="Calibri"/>
          <w:highlight w:val="yellow"/>
        </w:rPr>
        <w:t>forced</w:t>
      </w:r>
      <w:r w:rsidRPr="004040B4">
        <w:rPr>
          <w:rFonts w:cs="Calibri"/>
          <w:sz w:val="16"/>
        </w:rPr>
        <w:t xml:space="preserve"> </w:t>
      </w:r>
      <w:r w:rsidRPr="004040B4">
        <w:rPr>
          <w:rStyle w:val="StyleUnderline"/>
          <w:rFonts w:cs="Calibri"/>
          <w:highlight w:val="yellow"/>
        </w:rPr>
        <w:t>some to cut back on or skip doses</w:t>
      </w:r>
      <w:r w:rsidRPr="004040B4">
        <w:rPr>
          <w:rFonts w:cs="Calibri"/>
          <w:sz w:val="16"/>
        </w:rPr>
        <w:t xml:space="preserve"> of insulin. 3 </w:t>
      </w:r>
      <w:r w:rsidRPr="004040B4">
        <w:rPr>
          <w:rStyle w:val="StyleUnderline"/>
          <w:rFonts w:cs="Calibri"/>
          <w:highlight w:val="yellow"/>
        </w:rPr>
        <w:t>Others</w:t>
      </w:r>
      <w:r w:rsidRPr="004040B4">
        <w:rPr>
          <w:rStyle w:val="StyleUnderline"/>
          <w:rFonts w:cs="Calibri"/>
        </w:rPr>
        <w:t xml:space="preserve"> elect to </w:t>
      </w:r>
      <w:r w:rsidRPr="004040B4">
        <w:rPr>
          <w:rStyle w:val="StyleUnderline"/>
          <w:rFonts w:cs="Calibri"/>
          <w:highlight w:val="yellow"/>
        </w:rPr>
        <w:t>forgo</w:t>
      </w:r>
      <w:r w:rsidRPr="004040B4">
        <w:rPr>
          <w:rStyle w:val="StyleUnderline"/>
          <w:rFonts w:cs="Calibri"/>
        </w:rPr>
        <w:t xml:space="preserve"> other </w:t>
      </w:r>
      <w:r w:rsidRPr="004040B4">
        <w:rPr>
          <w:rStyle w:val="StyleUnderline"/>
          <w:rFonts w:cs="Calibri"/>
          <w:highlight w:val="yellow"/>
        </w:rPr>
        <w:t>necessities</w:t>
      </w:r>
      <w:r w:rsidRPr="004040B4">
        <w:rPr>
          <w:rStyle w:val="StyleUnderline"/>
          <w:rFonts w:cs="Calibri"/>
        </w:rPr>
        <w:t xml:space="preserve"> such as food or rent</w:t>
      </w:r>
      <w:r w:rsidRPr="004040B4">
        <w:rPr>
          <w:rFonts w:cs="Calibri"/>
          <w:sz w:val="16"/>
        </w:rPr>
        <w:t xml:space="preserve"> in order </w:t>
      </w:r>
      <w:r w:rsidRPr="004040B4">
        <w:rPr>
          <w:rStyle w:val="StyleUnderline"/>
          <w:rFonts w:cs="Calibri"/>
          <w:highlight w:val="yellow"/>
        </w:rPr>
        <w:t>to afford insulin</w:t>
      </w:r>
      <w:r w:rsidRPr="004040B4">
        <w:rPr>
          <w:rFonts w:cs="Calibri"/>
          <w:sz w:val="16"/>
        </w:rPr>
        <w:t xml:space="preserve">. 3 A 2018 study found that almost </w:t>
      </w:r>
      <w:r w:rsidRPr="004040B4">
        <w:rPr>
          <w:rStyle w:val="StyleUnderline"/>
          <w:rFonts w:cs="Calibri"/>
        </w:rPr>
        <w:t>26% of diabetics in the U.S. had rationed their insulin the previous year</w:t>
      </w:r>
      <w:r w:rsidRPr="004040B4">
        <w:rPr>
          <w:rFonts w:cs="Calibri"/>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4040B4">
        <w:rPr>
          <w:rStyle w:val="StyleUnderline"/>
          <w:rFonts w:cs="Calibri"/>
          <w:highlight w:val="yellow"/>
        </w:rPr>
        <w:t xml:space="preserve">people's lives are </w:t>
      </w:r>
      <w:r w:rsidRPr="004040B4">
        <w:rPr>
          <w:rStyle w:val="Emphasis"/>
          <w:rFonts w:cs="Calibri"/>
          <w:highlight w:val="yellow"/>
        </w:rPr>
        <w:t>on the line</w:t>
      </w:r>
      <w:r w:rsidRPr="004040B4">
        <w:rPr>
          <w:rStyle w:val="StyleUnderline"/>
          <w:rFonts w:cs="Calibri"/>
        </w:rPr>
        <w:t xml:space="preserve"> because of insulin prices</w:t>
      </w:r>
      <w:r w:rsidRPr="004040B4">
        <w:rPr>
          <w:rFonts w:cs="Calibri"/>
          <w:sz w:val="16"/>
        </w:rPr>
        <w:t xml:space="preserve"> in the U.S. </w:t>
      </w:r>
      <w:r w:rsidRPr="004040B4">
        <w:rPr>
          <w:rStyle w:val="StyleUnderline"/>
          <w:rFonts w:cs="Calibri"/>
        </w:rPr>
        <w:t>Almost a hundred years after the discovery of insulin, diabetics should not be forced to ration an essential drug or face death due to excessive</w:t>
      </w:r>
      <w:r w:rsidRPr="004040B4">
        <w:rPr>
          <w:rFonts w:cs="Calibri"/>
          <w:sz w:val="16"/>
        </w:rPr>
        <w:t xml:space="preserve"> </w:t>
      </w:r>
      <w:r w:rsidRPr="004040B4">
        <w:rPr>
          <w:rStyle w:val="StyleUnderline"/>
          <w:rFonts w:cs="Calibri"/>
        </w:rPr>
        <w:t>costs</w:t>
      </w:r>
      <w:r w:rsidRPr="004040B4">
        <w:rPr>
          <w:rFonts w:cs="Calibri"/>
          <w:sz w:val="16"/>
        </w:rPr>
        <w:t xml:space="preserve">. Banting, Best, and </w:t>
      </w:r>
      <w:proofErr w:type="spellStart"/>
      <w:r w:rsidRPr="004040B4">
        <w:rPr>
          <w:rFonts w:cs="Calibri"/>
          <w:sz w:val="16"/>
        </w:rPr>
        <w:t>Collip's</w:t>
      </w:r>
      <w:proofErr w:type="spellEnd"/>
      <w:r w:rsidRPr="004040B4">
        <w:rPr>
          <w:rFonts w:cs="Calibri"/>
          <w:sz w:val="16"/>
        </w:rPr>
        <w:t xml:space="preserve"> goal was to make insulin affordable for all," but that is not the case today. </w:t>
      </w:r>
      <w:r w:rsidRPr="004040B4">
        <w:rPr>
          <w:rStyle w:val="StyleUnderline"/>
          <w:rFonts w:cs="Calibri"/>
        </w:rPr>
        <w:t>The current price of insulin</w:t>
      </w:r>
      <w:r w:rsidRPr="004040B4">
        <w:rPr>
          <w:rFonts w:cs="Calibri"/>
          <w:sz w:val="16"/>
        </w:rPr>
        <w:t xml:space="preserve"> in the U.S. </w:t>
      </w:r>
      <w:r w:rsidRPr="004040B4">
        <w:rPr>
          <w:rStyle w:val="StyleUnderline"/>
          <w:rFonts w:cs="Calibri"/>
        </w:rPr>
        <w:t>is</w:t>
      </w:r>
      <w:r w:rsidRPr="004040B4">
        <w:rPr>
          <w:rFonts w:cs="Calibri"/>
          <w:sz w:val="16"/>
        </w:rPr>
        <w:t xml:space="preserve"> </w:t>
      </w:r>
      <w:r w:rsidRPr="004040B4">
        <w:rPr>
          <w:rStyle w:val="StyleUnderline"/>
          <w:rFonts w:cs="Calibri"/>
        </w:rPr>
        <w:t>unacceptable</w:t>
      </w:r>
      <w:r w:rsidRPr="004040B4">
        <w:rPr>
          <w:rFonts w:cs="Calibri"/>
          <w:sz w:val="16"/>
        </w:rPr>
        <w:t xml:space="preserve"> and must be addressed. II. THE FEDERAL GOVERNMENT SHOULD REGULATE THE INSULIN MARKET BECAUSE OF THE FAILURE OF TYPICAL MARKET FORCES</w:t>
      </w:r>
      <w:r w:rsidRPr="004040B4">
        <w:rPr>
          <w:rFonts w:cs="Calibri"/>
          <w:sz w:val="16"/>
        </w:rPr>
        <w:br/>
      </w:r>
    </w:p>
    <w:p w14:paraId="333E39B4" w14:textId="77777777" w:rsidR="00DB6C9F" w:rsidRPr="004040B4" w:rsidRDefault="00DB6C9F" w:rsidP="00DB6C9F">
      <w:pPr>
        <w:pStyle w:val="Heading4"/>
        <w:rPr>
          <w:rFonts w:cs="Calibri"/>
        </w:rPr>
      </w:pPr>
      <w:r w:rsidRPr="004040B4">
        <w:rPr>
          <w:rFonts w:cs="Calibri"/>
        </w:rPr>
        <w:t>Reducing IP protection for insulin increases innovation – it stops redundant research and competition</w:t>
      </w:r>
    </w:p>
    <w:p w14:paraId="7538823C" w14:textId="77777777" w:rsidR="00DB6C9F" w:rsidRPr="004040B4" w:rsidRDefault="00DB6C9F" w:rsidP="00DB6C9F">
      <w:pPr>
        <w:rPr>
          <w:rFonts w:cs="Calibri"/>
        </w:rPr>
      </w:pPr>
      <w:r w:rsidRPr="004040B4">
        <w:rPr>
          <w:rStyle w:val="Heading4Char"/>
          <w:rFonts w:cs="Calibri"/>
        </w:rPr>
        <w:t>Emily 20</w:t>
      </w:r>
      <w:r w:rsidRPr="004040B4">
        <w:rPr>
          <w:rFonts w:cs="Calibri"/>
        </w:rP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13E91B74" w14:textId="7878D42D" w:rsidR="00DB6C9F" w:rsidRPr="004040B4" w:rsidRDefault="00DB6C9F" w:rsidP="00DB6C9F">
      <w:pPr>
        <w:rPr>
          <w:rStyle w:val="Style13ptBold"/>
          <w:rFonts w:cs="Calibri"/>
          <w:b w:val="0"/>
          <w:sz w:val="16"/>
        </w:rPr>
      </w:pPr>
      <w:r w:rsidRPr="004040B4">
        <w:rPr>
          <w:rFonts w:cs="Calibri"/>
          <w:sz w:val="16"/>
        </w:rPr>
        <w:t xml:space="preserve">The discussion above paints a grim picture. The abbreviated pathway to approval provided for under federal law has not achieved its goal of increasing competition and lowering prices in the insulin market. As progress stalls, </w:t>
      </w:r>
      <w:r w:rsidRPr="004040B4">
        <w:rPr>
          <w:rStyle w:val="StyleUnderline"/>
          <w:rFonts w:cs="Calibri"/>
        </w:rPr>
        <w:t>many people with diabetes</w:t>
      </w:r>
      <w:r w:rsidRPr="004040B4">
        <w:rPr>
          <w:rFonts w:cs="Calibri"/>
          <w:sz w:val="16"/>
        </w:rPr>
        <w:t xml:space="preserve"> continue to </w:t>
      </w:r>
      <w:r w:rsidRPr="004040B4">
        <w:rPr>
          <w:rStyle w:val="StyleUnderline"/>
          <w:rFonts w:cs="Calibri"/>
        </w:rPr>
        <w:t>struggle</w:t>
      </w:r>
      <w:r w:rsidRPr="004040B4">
        <w:rPr>
          <w:rFonts w:cs="Calibri"/>
          <w:sz w:val="16"/>
        </w:rPr>
        <w:t xml:space="preserve"> </w:t>
      </w:r>
      <w:r w:rsidRPr="004040B4">
        <w:rPr>
          <w:rStyle w:val="StyleUnderline"/>
          <w:rFonts w:cs="Calibri"/>
        </w:rPr>
        <w:t xml:space="preserve">to pay for the medication they need as insulin prices continue to rise. </w:t>
      </w:r>
      <w:r w:rsidRPr="004040B4">
        <w:rPr>
          <w:rFonts w:cs="Calibri"/>
          <w:sz w:val="16"/>
        </w:rPr>
        <w:t xml:space="preserve">It should be noted that </w:t>
      </w:r>
      <w:r w:rsidRPr="004040B4">
        <w:rPr>
          <w:rStyle w:val="StyleUnderline"/>
          <w:rFonts w:cs="Calibri"/>
        </w:rPr>
        <w:t>some steps have been taken</w:t>
      </w:r>
      <w:r w:rsidRPr="004040B4">
        <w:rPr>
          <w:rFonts w:cs="Calibri"/>
          <w:sz w:val="16"/>
        </w:rPr>
        <w:t xml:space="preserve"> in 2019 by both corporations and governments </w:t>
      </w:r>
      <w:r w:rsidRPr="004040B4">
        <w:rPr>
          <w:rStyle w:val="StyleUnderline"/>
          <w:rFonts w:cs="Calibri"/>
        </w:rPr>
        <w:t>to alleviate the insulin pricing crisis</w:t>
      </w:r>
      <w:r w:rsidRPr="004040B4">
        <w:rPr>
          <w:rFonts w:cs="Calibri"/>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4040B4">
        <w:rPr>
          <w:rStyle w:val="StyleUnderline"/>
          <w:rFonts w:cs="Calibri"/>
        </w:rPr>
        <w:t>These efforts</w:t>
      </w:r>
      <w:r w:rsidRPr="004040B4">
        <w:rPr>
          <w:rFonts w:cs="Calibri"/>
          <w:sz w:val="16"/>
        </w:rPr>
        <w:t xml:space="preserve"> have one thing in common: they illustrate the fact that attention is increasingly being directed at this issue. The increase in attention, however, </w:t>
      </w:r>
      <w:r w:rsidRPr="004040B4">
        <w:rPr>
          <w:rStyle w:val="StyleUnderline"/>
          <w:rFonts w:cs="Calibri"/>
        </w:rPr>
        <w:t>do</w:t>
      </w:r>
      <w:r w:rsidRPr="004040B4">
        <w:rPr>
          <w:rFonts w:cs="Calibri"/>
          <w:sz w:val="16"/>
        </w:rPr>
        <w:t xml:space="preserve">es </w:t>
      </w:r>
      <w:r w:rsidRPr="004040B4">
        <w:rPr>
          <w:rStyle w:val="StyleUnderline"/>
          <w:rFonts w:cs="Calibri"/>
        </w:rPr>
        <w:t>not mean that the issue is solved</w:t>
      </w:r>
      <w:r w:rsidRPr="004040B4">
        <w:rPr>
          <w:rFonts w:cs="Calibri"/>
          <w:sz w:val="16"/>
        </w:rPr>
        <w:t xml:space="preserve">. Unfortunately, </w:t>
      </w:r>
      <w:r w:rsidRPr="004040B4">
        <w:rPr>
          <w:rStyle w:val="StyleUnderline"/>
          <w:rFonts w:cs="Calibri"/>
        </w:rPr>
        <w:t>all</w:t>
      </w:r>
      <w:r w:rsidRPr="004040B4">
        <w:rPr>
          <w:rFonts w:cs="Calibri"/>
          <w:sz w:val="16"/>
        </w:rPr>
        <w:t xml:space="preserve"> of the </w:t>
      </w:r>
      <w:r w:rsidRPr="004040B4">
        <w:rPr>
          <w:rStyle w:val="StyleUnderline"/>
          <w:rFonts w:cs="Calibri"/>
        </w:rPr>
        <w:t>measures</w:t>
      </w:r>
      <w:r w:rsidRPr="004040B4">
        <w:rPr>
          <w:rFonts w:cs="Calibri"/>
          <w:sz w:val="16"/>
        </w:rPr>
        <w:t xml:space="preserve"> identified above </w:t>
      </w:r>
      <w:r w:rsidRPr="004040B4">
        <w:rPr>
          <w:rStyle w:val="StyleUnderline"/>
          <w:rFonts w:cs="Calibri"/>
        </w:rPr>
        <w:t>are too limited</w:t>
      </w:r>
      <w:r w:rsidRPr="004040B4">
        <w:rPr>
          <w:rFonts w:cs="Calibri"/>
          <w:sz w:val="16"/>
        </w:rPr>
        <w:t xml:space="preserve"> in scope </w:t>
      </w:r>
      <w:r w:rsidRPr="004040B4">
        <w:rPr>
          <w:rStyle w:val="StyleUnderline"/>
          <w:rFonts w:cs="Calibri"/>
        </w:rPr>
        <w:t>to serve as a complete solution</w:t>
      </w:r>
      <w:r w:rsidRPr="004040B4">
        <w:rPr>
          <w:rFonts w:cs="Calibri"/>
          <w:sz w:val="16"/>
        </w:rPr>
        <w:t xml:space="preserve"> to the problem. After all, </w:t>
      </w:r>
      <w:r w:rsidRPr="004040B4">
        <w:rPr>
          <w:rStyle w:val="StyleUnderline"/>
          <w:rFonts w:cs="Calibri"/>
        </w:rPr>
        <w:t>Novo Nordisk or Express Scripts</w:t>
      </w:r>
      <w:r w:rsidRPr="004040B4">
        <w:rPr>
          <w:rFonts w:cs="Calibri"/>
          <w:sz w:val="16"/>
        </w:rPr>
        <w:t xml:space="preserve">, for example, </w:t>
      </w:r>
      <w:r w:rsidRPr="004040B4">
        <w:rPr>
          <w:rStyle w:val="StyleUnderline"/>
          <w:rFonts w:cs="Calibri"/>
        </w:rPr>
        <w:t>may decide tomorrow that the price guarantees they make today are no longer economically viable</w:t>
      </w:r>
      <w:r w:rsidRPr="004040B4">
        <w:rPr>
          <w:rFonts w:cs="Calibri"/>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4040B4">
        <w:rPr>
          <w:rStyle w:val="StyleUnderline"/>
          <w:rFonts w:cs="Calibri"/>
        </w:rPr>
        <w:lastRenderedPageBreak/>
        <w:t>Trade secret</w:t>
      </w:r>
      <w:r w:rsidRPr="004040B4">
        <w:rPr>
          <w:rFonts w:cs="Calibri"/>
          <w:sz w:val="16"/>
        </w:rPr>
        <w:t xml:space="preserve"> </w:t>
      </w:r>
      <w:r w:rsidRPr="004040B4">
        <w:rPr>
          <w:rStyle w:val="StyleUnderline"/>
          <w:rFonts w:cs="Calibri"/>
        </w:rPr>
        <w:t>is</w:t>
      </w:r>
      <w:r w:rsidRPr="004040B4">
        <w:rPr>
          <w:rFonts w:cs="Calibri"/>
          <w:sz w:val="16"/>
        </w:rPr>
        <w:t xml:space="preserve"> particularly </w:t>
      </w:r>
      <w:r w:rsidRPr="004040B4">
        <w:rPr>
          <w:rStyle w:val="StyleUnderline"/>
          <w:rFonts w:cs="Calibri"/>
        </w:rPr>
        <w:t>attractive for protecting the manufacturing processes for insulin</w:t>
      </w:r>
      <w:r w:rsidRPr="004040B4">
        <w:rPr>
          <w:rFonts w:cs="Calibri"/>
          <w:sz w:val="16"/>
        </w:rPr>
        <w:t xml:space="preserve"> and other biologics, which has a major impact on competition.186 Biologics like </w:t>
      </w:r>
      <w:r w:rsidRPr="004040B4">
        <w:rPr>
          <w:rStyle w:val="StyleUnderline"/>
          <w:rFonts w:cs="Calibri"/>
        </w:rPr>
        <w:t>insulin differ considerably from chemical medications in terms of the difficulty of manufacturing them</w:t>
      </w:r>
      <w:r w:rsidRPr="004040B4">
        <w:rPr>
          <w:rFonts w:cs="Calibri"/>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4040B4">
        <w:rPr>
          <w:rStyle w:val="StyleUnderline"/>
          <w:rFonts w:cs="Calibri"/>
        </w:rPr>
        <w:t>Insulin</w:t>
      </w:r>
      <w:r w:rsidRPr="004040B4">
        <w:rPr>
          <w:rFonts w:cs="Calibri"/>
          <w:sz w:val="16"/>
        </w:rPr>
        <w:t xml:space="preserve"> and other biologics, by contrast, </w:t>
      </w:r>
      <w:r w:rsidRPr="004040B4">
        <w:rPr>
          <w:rStyle w:val="StyleUnderline"/>
          <w:rFonts w:cs="Calibri"/>
        </w:rPr>
        <w:t>have much more complex chemical structures</w:t>
      </w:r>
      <w:r w:rsidRPr="004040B4">
        <w:rPr>
          <w:rFonts w:cs="Calibri"/>
          <w:sz w:val="16"/>
        </w:rPr>
        <w:t xml:space="preserve">.190 </w:t>
      </w:r>
      <w:r w:rsidRPr="004040B4">
        <w:rPr>
          <w:rStyle w:val="StyleUnderline"/>
          <w:rFonts w:cs="Calibri"/>
        </w:rPr>
        <w:t>Small differences</w:t>
      </w:r>
      <w:r w:rsidRPr="004040B4">
        <w:rPr>
          <w:rFonts w:cs="Calibri"/>
          <w:sz w:val="16"/>
        </w:rPr>
        <w:t xml:space="preserve"> in the method of synthesis </w:t>
      </w:r>
      <w:r w:rsidRPr="004040B4">
        <w:rPr>
          <w:rStyle w:val="StyleUnderline"/>
          <w:rFonts w:cs="Calibri"/>
        </w:rPr>
        <w:t>can lead to broad variation in the final result</w:t>
      </w:r>
      <w:r w:rsidRPr="004040B4">
        <w:rPr>
          <w:rFonts w:cs="Calibri"/>
          <w:sz w:val="16"/>
        </w:rPr>
        <w:t xml:space="preserve">.191 This means that </w:t>
      </w:r>
      <w:r w:rsidRPr="004040B4">
        <w:rPr>
          <w:rStyle w:val="StyleUnderline"/>
          <w:rFonts w:cs="Calibri"/>
        </w:rPr>
        <w:t xml:space="preserve">showing </w:t>
      </w:r>
      <w:proofErr w:type="spellStart"/>
      <w:r w:rsidRPr="004040B4">
        <w:rPr>
          <w:rStyle w:val="StyleUnderline"/>
          <w:rFonts w:cs="Calibri"/>
        </w:rPr>
        <w:t>biosimilarity</w:t>
      </w:r>
      <w:proofErr w:type="spellEnd"/>
      <w:r w:rsidRPr="004040B4">
        <w:rPr>
          <w:rStyle w:val="StyleUnderline"/>
          <w:rFonts w:cs="Calibri"/>
        </w:rPr>
        <w:t xml:space="preserve"> is very difficult unless the manufacturer uses the same method that the maker of the reference product used</w:t>
      </w:r>
      <w:r w:rsidRPr="004040B4">
        <w:rPr>
          <w:rFonts w:cs="Calibri"/>
          <w:sz w:val="16"/>
        </w:rPr>
        <w:t xml:space="preserve">.192 Furthermore, </w:t>
      </w:r>
      <w:r w:rsidRPr="004040B4">
        <w:rPr>
          <w:rStyle w:val="StyleUnderline"/>
          <w:rFonts w:cs="Calibri"/>
        </w:rPr>
        <w:t>the precise molecular identity</w:t>
      </w:r>
      <w:r w:rsidRPr="004040B4">
        <w:rPr>
          <w:rFonts w:cs="Calibri"/>
          <w:sz w:val="16"/>
        </w:rPr>
        <w:t xml:space="preserve"> of some biologic drugs </w:t>
      </w:r>
      <w:r w:rsidRPr="004040B4">
        <w:rPr>
          <w:rStyle w:val="StyleUnderline"/>
          <w:rFonts w:cs="Calibri"/>
        </w:rPr>
        <w:t>is not known</w:t>
      </w:r>
      <w:r w:rsidRPr="004040B4">
        <w:rPr>
          <w:rFonts w:cs="Calibri"/>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4040B4">
        <w:rPr>
          <w:rStyle w:val="StyleUnderline"/>
          <w:rFonts w:cs="Calibri"/>
        </w:rPr>
        <w:t>Because trade secret protection can</w:t>
      </w:r>
      <w:r w:rsidRPr="004040B4">
        <w:rPr>
          <w:rFonts w:cs="Calibri"/>
          <w:sz w:val="16"/>
        </w:rPr>
        <w:t xml:space="preserve"> theoretically </w:t>
      </w:r>
      <w:r w:rsidRPr="004040B4">
        <w:rPr>
          <w:rStyle w:val="StyleUnderline"/>
          <w:rFonts w:cs="Calibri"/>
        </w:rPr>
        <w:t xml:space="preserve">last </w:t>
      </w:r>
      <w:r w:rsidRPr="004040B4">
        <w:rPr>
          <w:rStyle w:val="Emphasis"/>
          <w:rFonts w:cs="Calibri"/>
        </w:rPr>
        <w:t>indefinitely</w:t>
      </w:r>
      <w:r w:rsidRPr="004040B4">
        <w:rPr>
          <w:rFonts w:cs="Calibri"/>
          <w:sz w:val="16"/>
        </w:rPr>
        <w:t xml:space="preserve">,195 </w:t>
      </w:r>
      <w:r w:rsidRPr="004040B4">
        <w:rPr>
          <w:rStyle w:val="StyleUnderline"/>
          <w:rFonts w:cs="Calibri"/>
        </w:rPr>
        <w:t>makers of would-be biosimilar insulins may never have access</w:t>
      </w:r>
      <w:r w:rsidRPr="004040B4">
        <w:rPr>
          <w:rFonts w:cs="Calibri"/>
          <w:sz w:val="16"/>
        </w:rPr>
        <w:t xml:space="preserve"> </w:t>
      </w:r>
      <w:r w:rsidRPr="004040B4">
        <w:rPr>
          <w:rStyle w:val="StyleUnderline"/>
          <w:rFonts w:cs="Calibri"/>
        </w:rPr>
        <w:t>to</w:t>
      </w:r>
      <w:r w:rsidRPr="004040B4">
        <w:rPr>
          <w:rFonts w:cs="Calibri"/>
          <w:sz w:val="16"/>
        </w:rPr>
        <w:t xml:space="preserve"> </w:t>
      </w:r>
      <w:r w:rsidRPr="004040B4">
        <w:rPr>
          <w:rStyle w:val="StyleUnderline"/>
          <w:rFonts w:cs="Calibri"/>
        </w:rPr>
        <w:t>manufacturing</w:t>
      </w:r>
      <w:r w:rsidRPr="004040B4">
        <w:rPr>
          <w:rFonts w:cs="Calibri"/>
          <w:sz w:val="16"/>
        </w:rPr>
        <w:t xml:space="preserve"> process </w:t>
      </w:r>
      <w:r w:rsidRPr="004040B4">
        <w:rPr>
          <w:rStyle w:val="StyleUnderline"/>
          <w:rFonts w:cs="Calibri"/>
        </w:rPr>
        <w:t>information</w:t>
      </w:r>
      <w:r w:rsidRPr="004040B4">
        <w:rPr>
          <w:rFonts w:cs="Calibri"/>
          <w:sz w:val="16"/>
        </w:rPr>
        <w:t xml:space="preserve">, all but </w:t>
      </w:r>
      <w:r w:rsidRPr="004040B4">
        <w:rPr>
          <w:rStyle w:val="StyleUnderline"/>
          <w:rFonts w:cs="Calibri"/>
        </w:rPr>
        <w:t>foreclosing the possibility of producing a follow-on insulin</w:t>
      </w:r>
      <w:r w:rsidRPr="004040B4">
        <w:rPr>
          <w:rFonts w:cs="Calibri"/>
          <w:sz w:val="16"/>
        </w:rPr>
        <w:t xml:space="preserve"> that the maker is able to prove is biosimilar to the reference.196 </w:t>
      </w:r>
      <w:r w:rsidRPr="004040B4">
        <w:rPr>
          <w:rStyle w:val="StyleUnderline"/>
          <w:rFonts w:cs="Calibri"/>
        </w:rPr>
        <w:t>A claim that X is the same as Y is impossible to prove or disprove when Y’s identity is not known</w:t>
      </w:r>
      <w:r w:rsidRPr="004040B4">
        <w:rPr>
          <w:rFonts w:cs="Calibri"/>
          <w:sz w:val="16"/>
        </w:rPr>
        <w:t xml:space="preserve">. </w:t>
      </w:r>
      <w:r w:rsidRPr="004040B4">
        <w:rPr>
          <w:rStyle w:val="StyleUnderline"/>
          <w:rFonts w:cs="Calibri"/>
        </w:rPr>
        <w:t xml:space="preserve">A </w:t>
      </w:r>
      <w:r w:rsidRPr="004040B4">
        <w:rPr>
          <w:rStyle w:val="StyleUnderline"/>
          <w:rFonts w:cs="Calibri"/>
          <w:highlight w:val="yellow"/>
        </w:rPr>
        <w:t>scaling back of</w:t>
      </w:r>
      <w:r w:rsidRPr="004040B4">
        <w:rPr>
          <w:rStyle w:val="StyleUnderline"/>
          <w:rFonts w:cs="Calibri"/>
        </w:rPr>
        <w:t xml:space="preserve"> trade secret </w:t>
      </w:r>
      <w:r w:rsidRPr="004040B4">
        <w:rPr>
          <w:rStyle w:val="StyleUnderline"/>
          <w:rFonts w:cs="Calibri"/>
          <w:highlight w:val="yellow"/>
        </w:rPr>
        <w:t>protection</w:t>
      </w:r>
      <w:r w:rsidRPr="004040B4">
        <w:rPr>
          <w:rStyle w:val="StyleUnderline"/>
          <w:rFonts w:cs="Calibri"/>
        </w:rPr>
        <w:t xml:space="preserve"> </w:t>
      </w:r>
      <w:r w:rsidRPr="004040B4">
        <w:rPr>
          <w:rStyle w:val="StyleUnderline"/>
          <w:rFonts w:cs="Calibri"/>
          <w:highlight w:val="yellow"/>
        </w:rPr>
        <w:t>for</w:t>
      </w:r>
      <w:r w:rsidRPr="004040B4">
        <w:rPr>
          <w:rStyle w:val="StyleUnderline"/>
          <w:rFonts w:cs="Calibri"/>
        </w:rPr>
        <w:t xml:space="preserve"> </w:t>
      </w:r>
      <w:r w:rsidRPr="004040B4">
        <w:rPr>
          <w:rStyle w:val="StyleUnderline"/>
          <w:rFonts w:cs="Calibri"/>
          <w:highlight w:val="yellow"/>
        </w:rPr>
        <w:t xml:space="preserve">pharmaceuticals would </w:t>
      </w:r>
      <w:r w:rsidRPr="004040B4">
        <w:rPr>
          <w:rStyle w:val="Emphasis"/>
          <w:rFonts w:cs="Calibri"/>
          <w:highlight w:val="yellow"/>
        </w:rPr>
        <w:t>ameliorate</w:t>
      </w:r>
      <w:r w:rsidRPr="004040B4">
        <w:rPr>
          <w:rStyle w:val="StyleUnderline"/>
          <w:rFonts w:cs="Calibri"/>
          <w:highlight w:val="yellow"/>
        </w:rPr>
        <w:t xml:space="preserve"> this problem</w:t>
      </w:r>
      <w:r w:rsidRPr="004040B4">
        <w:rPr>
          <w:rFonts w:cs="Calibri"/>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4040B4">
        <w:rPr>
          <w:rFonts w:cs="Calibri"/>
          <w:sz w:val="16"/>
        </w:rPr>
        <w:t>ll</w:t>
      </w:r>
      <w:proofErr w:type="spellEnd"/>
      <w:r w:rsidRPr="004040B4">
        <w:rPr>
          <w:rFonts w:cs="Calibri"/>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w:t>
      </w:r>
      <w:proofErr w:type="spellStart"/>
      <w:r w:rsidRPr="004040B4">
        <w:rPr>
          <w:rFonts w:cs="Calibri"/>
          <w:sz w:val="16"/>
        </w:rPr>
        <w:t>omain</w:t>
      </w:r>
      <w:proofErr w:type="spellEnd"/>
      <w:r w:rsidRPr="004040B4">
        <w:rPr>
          <w:rFonts w:cs="Calibri"/>
          <w:sz w:val="16"/>
        </w:rPr>
        <w:t xml:space="preserve"> once the patent expires, rather than remaining secret indefinitely as it does today. This change would naturally have downstream effects, both positive and negative. The first advantage would be that </w:t>
      </w:r>
      <w:r w:rsidRPr="004040B4">
        <w:rPr>
          <w:rStyle w:val="StyleUnderline"/>
          <w:rFonts w:cs="Calibri"/>
          <w:highlight w:val="yellow"/>
        </w:rPr>
        <w:t>insulin</w:t>
      </w:r>
      <w:r w:rsidRPr="004040B4">
        <w:rPr>
          <w:rFonts w:cs="Calibri"/>
          <w:sz w:val="16"/>
        </w:rPr>
        <w:t xml:space="preserve"> and other biologics </w:t>
      </w:r>
      <w:r w:rsidRPr="004040B4">
        <w:rPr>
          <w:rStyle w:val="StyleUnderline"/>
          <w:rFonts w:cs="Calibri"/>
          <w:highlight w:val="yellow"/>
        </w:rPr>
        <w:t>would</w:t>
      </w:r>
      <w:r w:rsidRPr="004040B4">
        <w:rPr>
          <w:rStyle w:val="StyleUnderline"/>
          <w:rFonts w:cs="Calibri"/>
        </w:rPr>
        <w:t xml:space="preserve"> </w:t>
      </w:r>
      <w:r w:rsidRPr="004040B4">
        <w:rPr>
          <w:rStyle w:val="StyleUnderline"/>
          <w:rFonts w:cs="Calibri"/>
          <w:highlight w:val="yellow"/>
        </w:rPr>
        <w:t>be</w:t>
      </w:r>
      <w:r w:rsidRPr="004040B4">
        <w:rPr>
          <w:rStyle w:val="StyleUnderline"/>
          <w:rFonts w:cs="Calibri"/>
        </w:rPr>
        <w:t xml:space="preserve">come </w:t>
      </w:r>
      <w:r w:rsidRPr="004040B4">
        <w:rPr>
          <w:rStyle w:val="StyleUnderline"/>
          <w:rFonts w:cs="Calibri"/>
          <w:highlight w:val="yellow"/>
        </w:rPr>
        <w:t>more attractive</w:t>
      </w:r>
      <w:r w:rsidRPr="004040B4">
        <w:rPr>
          <w:rFonts w:cs="Calibri"/>
          <w:sz w:val="16"/>
        </w:rPr>
        <w:t xml:space="preserve"> to makers of follow-on products. </w:t>
      </w:r>
      <w:r w:rsidRPr="004040B4">
        <w:rPr>
          <w:rStyle w:val="StyleUnderline"/>
          <w:rFonts w:cs="Calibri"/>
        </w:rPr>
        <w:t xml:space="preserve">Armed </w:t>
      </w:r>
      <w:r w:rsidRPr="004040B4">
        <w:rPr>
          <w:rStyle w:val="StyleUnderline"/>
          <w:rFonts w:cs="Calibri"/>
          <w:highlight w:val="yellow"/>
        </w:rPr>
        <w:t>with the knowledge needed to</w:t>
      </w:r>
      <w:r w:rsidRPr="004040B4">
        <w:rPr>
          <w:rStyle w:val="StyleUnderline"/>
          <w:rFonts w:cs="Calibri"/>
        </w:rPr>
        <w:t xml:space="preserve"> </w:t>
      </w:r>
      <w:r w:rsidRPr="004040B4">
        <w:rPr>
          <w:rStyle w:val="StyleUnderline"/>
          <w:rFonts w:cs="Calibri"/>
          <w:highlight w:val="yellow"/>
        </w:rPr>
        <w:t>create a biosimilar without</w:t>
      </w:r>
      <w:r w:rsidRPr="004040B4">
        <w:rPr>
          <w:rFonts w:cs="Calibri"/>
          <w:sz w:val="16"/>
        </w:rPr>
        <w:t xml:space="preserve"> going through </w:t>
      </w:r>
      <w:r w:rsidRPr="004040B4">
        <w:rPr>
          <w:rStyle w:val="StyleUnderline"/>
          <w:rFonts w:cs="Calibri"/>
        </w:rPr>
        <w:t xml:space="preserve">the </w:t>
      </w:r>
      <w:r w:rsidRPr="004040B4">
        <w:rPr>
          <w:rStyle w:val="StyleUnderline"/>
          <w:rFonts w:cs="Calibri"/>
          <w:highlight w:val="yellow"/>
        </w:rPr>
        <w:t>costly</w:t>
      </w:r>
      <w:r w:rsidRPr="004040B4">
        <w:rPr>
          <w:rStyle w:val="StyleUnderline"/>
          <w:rFonts w:cs="Calibri"/>
        </w:rPr>
        <w:t xml:space="preserve"> process of additional </w:t>
      </w:r>
      <w:r w:rsidRPr="004040B4">
        <w:rPr>
          <w:rStyle w:val="StyleUnderline"/>
          <w:rFonts w:cs="Calibri"/>
          <w:highlight w:val="yellow"/>
        </w:rPr>
        <w:t>r</w:t>
      </w:r>
      <w:r w:rsidRPr="004040B4">
        <w:rPr>
          <w:rStyle w:val="StyleUnderline"/>
          <w:rFonts w:cs="Calibri"/>
        </w:rPr>
        <w:t xml:space="preserve">esearch </w:t>
      </w:r>
      <w:r w:rsidRPr="004040B4">
        <w:rPr>
          <w:rStyle w:val="StyleUnderline"/>
          <w:rFonts w:cs="Calibri"/>
          <w:highlight w:val="yellow"/>
        </w:rPr>
        <w:t>and</w:t>
      </w:r>
      <w:r w:rsidRPr="004040B4">
        <w:rPr>
          <w:rStyle w:val="StyleUnderline"/>
          <w:rFonts w:cs="Calibri"/>
        </w:rPr>
        <w:t xml:space="preserve"> </w:t>
      </w:r>
      <w:r w:rsidRPr="004040B4">
        <w:rPr>
          <w:rStyle w:val="StyleUnderline"/>
          <w:rFonts w:cs="Calibri"/>
          <w:highlight w:val="yellow"/>
        </w:rPr>
        <w:t>d</w:t>
      </w:r>
      <w:r w:rsidRPr="004040B4">
        <w:rPr>
          <w:rStyle w:val="StyleUnderline"/>
          <w:rFonts w:cs="Calibri"/>
        </w:rPr>
        <w:t xml:space="preserve">evelopment, </w:t>
      </w:r>
      <w:r w:rsidRPr="004040B4">
        <w:rPr>
          <w:rStyle w:val="StyleUnderline"/>
          <w:rFonts w:cs="Calibri"/>
          <w:highlight w:val="yellow"/>
        </w:rPr>
        <w:t>follow-on firms could produce</w:t>
      </w:r>
      <w:r w:rsidRPr="004040B4">
        <w:rPr>
          <w:rStyle w:val="StyleUnderline"/>
          <w:rFonts w:cs="Calibri"/>
        </w:rPr>
        <w:t xml:space="preserve"> biosimilar</w:t>
      </w:r>
      <w:r w:rsidRPr="004040B4">
        <w:rPr>
          <w:rFonts w:cs="Calibri"/>
          <w:sz w:val="16"/>
        </w:rPr>
        <w:t xml:space="preserve"> </w:t>
      </w:r>
      <w:r w:rsidRPr="004040B4">
        <w:rPr>
          <w:rStyle w:val="StyleUnderline"/>
          <w:rFonts w:cs="Calibri"/>
          <w:highlight w:val="yellow"/>
        </w:rPr>
        <w:t>insulins</w:t>
      </w:r>
      <w:r w:rsidRPr="004040B4">
        <w:rPr>
          <w:rFonts w:cs="Calibri"/>
          <w:sz w:val="16"/>
          <w:highlight w:val="yellow"/>
        </w:rPr>
        <w:t xml:space="preserve"> </w:t>
      </w:r>
      <w:r w:rsidRPr="004040B4">
        <w:rPr>
          <w:rStyle w:val="Emphasis"/>
          <w:rFonts w:cs="Calibri"/>
          <w:highlight w:val="yellow"/>
        </w:rPr>
        <w:t>more cheaply</w:t>
      </w:r>
      <w:r w:rsidRPr="004040B4">
        <w:rPr>
          <w:rFonts w:cs="Calibri"/>
          <w:sz w:val="16"/>
        </w:rPr>
        <w:t xml:space="preserve">. The second advantage would be that </w:t>
      </w:r>
      <w:r w:rsidRPr="004040B4">
        <w:rPr>
          <w:rStyle w:val="StyleUnderline"/>
          <w:rFonts w:cs="Calibri"/>
        </w:rPr>
        <w:t xml:space="preserve">the </w:t>
      </w:r>
      <w:r w:rsidRPr="004040B4">
        <w:rPr>
          <w:rStyle w:val="StyleUnderline"/>
          <w:rFonts w:cs="Calibri"/>
          <w:highlight w:val="yellow"/>
        </w:rPr>
        <w:t>growing</w:t>
      </w:r>
      <w:r w:rsidRPr="004040B4">
        <w:rPr>
          <w:rStyle w:val="StyleUnderline"/>
          <w:rFonts w:cs="Calibri"/>
        </w:rPr>
        <w:t xml:space="preserve"> fund of </w:t>
      </w:r>
      <w:r w:rsidRPr="004040B4">
        <w:rPr>
          <w:rStyle w:val="StyleUnderline"/>
          <w:rFonts w:cs="Calibri"/>
          <w:highlight w:val="yellow"/>
        </w:rPr>
        <w:t>public knowledge</w:t>
      </w:r>
      <w:r w:rsidRPr="004040B4">
        <w:rPr>
          <w:rFonts w:cs="Calibri"/>
          <w:sz w:val="16"/>
        </w:rPr>
        <w:t xml:space="preserve"> </w:t>
      </w:r>
      <w:r w:rsidRPr="004040B4">
        <w:rPr>
          <w:rStyle w:val="StyleUnderline"/>
          <w:rFonts w:cs="Calibri"/>
        </w:rPr>
        <w:t>about insulin</w:t>
      </w:r>
      <w:r w:rsidRPr="004040B4">
        <w:rPr>
          <w:rFonts w:cs="Calibri"/>
          <w:sz w:val="16"/>
        </w:rPr>
        <w:t xml:space="preserve"> and other biologics </w:t>
      </w:r>
      <w:r w:rsidRPr="004040B4">
        <w:rPr>
          <w:rStyle w:val="StyleUnderline"/>
          <w:rFonts w:cs="Calibri"/>
          <w:highlight w:val="yellow"/>
        </w:rPr>
        <w:t>would</w:t>
      </w:r>
      <w:r w:rsidRPr="004040B4">
        <w:rPr>
          <w:rStyle w:val="StyleUnderline"/>
          <w:rFonts w:cs="Calibri"/>
        </w:rPr>
        <w:t xml:space="preserve"> </w:t>
      </w:r>
      <w:r w:rsidRPr="004040B4">
        <w:rPr>
          <w:rStyle w:val="StyleUnderline"/>
          <w:rFonts w:cs="Calibri"/>
          <w:highlight w:val="yellow"/>
        </w:rPr>
        <w:t xml:space="preserve">facilitate </w:t>
      </w:r>
      <w:r w:rsidRPr="004040B4">
        <w:rPr>
          <w:rStyle w:val="Emphasis"/>
          <w:rFonts w:cs="Calibri"/>
          <w:highlight w:val="yellow"/>
        </w:rPr>
        <w:t>greater innovation</w:t>
      </w:r>
      <w:r w:rsidRPr="004040B4">
        <w:rPr>
          <w:rFonts w:cs="Calibri"/>
          <w:sz w:val="16"/>
        </w:rPr>
        <w:t xml:space="preserve"> in the field </w:t>
      </w:r>
      <w:r w:rsidRPr="004040B4">
        <w:rPr>
          <w:rStyle w:val="StyleUnderline"/>
          <w:rFonts w:cs="Calibri"/>
        </w:rPr>
        <w:t>over time</w:t>
      </w:r>
      <w:r w:rsidRPr="004040B4">
        <w:rPr>
          <w:rFonts w:cs="Calibri"/>
          <w:sz w:val="16"/>
        </w:rPr>
        <w:t xml:space="preserve">.199 </w:t>
      </w:r>
      <w:r w:rsidRPr="004040B4">
        <w:rPr>
          <w:rStyle w:val="StyleUnderline"/>
          <w:rFonts w:cs="Calibri"/>
          <w:highlight w:val="yellow"/>
        </w:rPr>
        <w:t xml:space="preserve">By keeping </w:t>
      </w:r>
      <w:r w:rsidRPr="004040B4">
        <w:rPr>
          <w:rStyle w:val="Emphasis"/>
          <w:rFonts w:cs="Calibri"/>
          <w:highlight w:val="yellow"/>
        </w:rPr>
        <w:t>critical info</w:t>
      </w:r>
      <w:r w:rsidRPr="004040B4">
        <w:rPr>
          <w:rStyle w:val="Emphasis"/>
          <w:rFonts w:cs="Calibri"/>
        </w:rPr>
        <w:t>rmation</w:t>
      </w:r>
      <w:r w:rsidRPr="004040B4">
        <w:rPr>
          <w:rStyle w:val="StyleUnderline"/>
          <w:rFonts w:cs="Calibri"/>
        </w:rPr>
        <w:t xml:space="preserve"> </w:t>
      </w:r>
      <w:r w:rsidRPr="004040B4">
        <w:rPr>
          <w:rStyle w:val="StyleUnderline"/>
          <w:rFonts w:cs="Calibri"/>
          <w:highlight w:val="yellow"/>
        </w:rPr>
        <w:t>about</w:t>
      </w:r>
      <w:r w:rsidRPr="004040B4">
        <w:rPr>
          <w:rStyle w:val="StyleUnderline"/>
          <w:rFonts w:cs="Calibri"/>
        </w:rPr>
        <w:t xml:space="preserve"> their </w:t>
      </w:r>
      <w:r w:rsidRPr="004040B4">
        <w:rPr>
          <w:rStyle w:val="StyleUnderline"/>
          <w:rFonts w:cs="Calibri"/>
          <w:highlight w:val="yellow"/>
        </w:rPr>
        <w:t>discoveries secret</w:t>
      </w:r>
      <w:r w:rsidRPr="004040B4">
        <w:rPr>
          <w:rStyle w:val="StyleUnderline"/>
          <w:rFonts w:cs="Calibri"/>
        </w:rPr>
        <w:t xml:space="preserve">, pharmaceutical </w:t>
      </w:r>
      <w:r w:rsidRPr="004040B4">
        <w:rPr>
          <w:rStyle w:val="StyleUnderline"/>
          <w:rFonts w:cs="Calibri"/>
          <w:highlight w:val="yellow"/>
        </w:rPr>
        <w:t xml:space="preserve">companies prevent </w:t>
      </w:r>
      <w:r w:rsidRPr="004040B4">
        <w:rPr>
          <w:rStyle w:val="StyleUnderline"/>
          <w:rFonts w:cs="Calibri"/>
        </w:rPr>
        <w:t xml:space="preserve">other companies, universities, and private </w:t>
      </w:r>
      <w:r w:rsidRPr="004040B4">
        <w:rPr>
          <w:rStyle w:val="StyleUnderline"/>
          <w:rFonts w:cs="Calibri"/>
          <w:highlight w:val="yellow"/>
        </w:rPr>
        <w:t>research</w:t>
      </w:r>
      <w:r w:rsidRPr="004040B4">
        <w:rPr>
          <w:rStyle w:val="StyleUnderline"/>
          <w:rFonts w:cs="Calibri"/>
        </w:rPr>
        <w:t xml:space="preserve"> firms from benefitting from it</w:t>
      </w:r>
      <w:r w:rsidRPr="004040B4">
        <w:rPr>
          <w:rFonts w:cs="Calibri"/>
          <w:sz w:val="16"/>
        </w:rPr>
        <w:t xml:space="preserve">.200 </w:t>
      </w:r>
      <w:r w:rsidRPr="004040B4">
        <w:rPr>
          <w:rStyle w:val="StyleUnderline"/>
          <w:rFonts w:cs="Calibri"/>
          <w:highlight w:val="yellow"/>
        </w:rPr>
        <w:t>Trade secret law</w:t>
      </w:r>
      <w:r w:rsidRPr="004040B4">
        <w:rPr>
          <w:rFonts w:cs="Calibri"/>
          <w:sz w:val="16"/>
          <w:highlight w:val="yellow"/>
        </w:rPr>
        <w:t xml:space="preserve"> </w:t>
      </w:r>
    </w:p>
    <w:p w14:paraId="02AFEE7E" w14:textId="77777777" w:rsidR="00DB6C9F" w:rsidRPr="00DB6C9F" w:rsidRDefault="00DB6C9F" w:rsidP="00DB6C9F"/>
    <w:sectPr w:rsidR="00DB6C9F" w:rsidRPr="00DB6C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867FC7"/>
    <w:multiLevelType w:val="multilevel"/>
    <w:tmpl w:val="8626C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38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996"/>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86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B77"/>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0A2"/>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DEA"/>
    <w:rsid w:val="00D77956"/>
    <w:rsid w:val="00D80F0C"/>
    <w:rsid w:val="00D92077"/>
    <w:rsid w:val="00D951E2"/>
    <w:rsid w:val="00D9565A"/>
    <w:rsid w:val="00DB2337"/>
    <w:rsid w:val="00DB5F87"/>
    <w:rsid w:val="00DB699B"/>
    <w:rsid w:val="00DB6C9F"/>
    <w:rsid w:val="00DC0376"/>
    <w:rsid w:val="00DC099B"/>
    <w:rsid w:val="00DC2BE5"/>
    <w:rsid w:val="00DD1B9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464B49"/>
  <w14:defaultImageDpi w14:val="300"/>
  <w15:docId w15:val="{7DFDAEC1-AB3E-FD47-A1E5-349DC669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70A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70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70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70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 Ch,t"/>
    <w:basedOn w:val="Normal"/>
    <w:next w:val="Normal"/>
    <w:link w:val="Heading4Char"/>
    <w:uiPriority w:val="9"/>
    <w:unhideWhenUsed/>
    <w:qFormat/>
    <w:rsid w:val="00C270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70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0A2"/>
  </w:style>
  <w:style w:type="character" w:customStyle="1" w:styleId="Heading1Char">
    <w:name w:val="Heading 1 Char"/>
    <w:aliases w:val="Pocket Char"/>
    <w:basedOn w:val="DefaultParagraphFont"/>
    <w:link w:val="Heading1"/>
    <w:uiPriority w:val="9"/>
    <w:rsid w:val="00C270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70A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70A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 Char"/>
    <w:basedOn w:val="DefaultParagraphFont"/>
    <w:link w:val="Heading4"/>
    <w:uiPriority w:val="9"/>
    <w:rsid w:val="00C270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70A2"/>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C270A2"/>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C270A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70A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uiPriority w:val="99"/>
    <w:unhideWhenUsed/>
    <w:rsid w:val="00C270A2"/>
    <w:rPr>
      <w:color w:val="auto"/>
      <w:u w:val="none"/>
    </w:rPr>
  </w:style>
  <w:style w:type="paragraph" w:styleId="DocumentMap">
    <w:name w:val="Document Map"/>
    <w:basedOn w:val="Normal"/>
    <w:link w:val="DocumentMapChar"/>
    <w:uiPriority w:val="99"/>
    <w:semiHidden/>
    <w:unhideWhenUsed/>
    <w:rsid w:val="00C270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70A2"/>
    <w:rPr>
      <w:rFonts w:ascii="Lucida Grande" w:hAnsi="Lucida Grande" w:cs="Lucida Grande"/>
    </w:rPr>
  </w:style>
  <w:style w:type="paragraph" w:styleId="ListParagraph">
    <w:name w:val="List Paragraph"/>
    <w:aliases w:val="6 font"/>
    <w:basedOn w:val="Normal"/>
    <w:uiPriority w:val="99"/>
    <w:qFormat/>
    <w:rsid w:val="00DB6C9F"/>
    <w:pPr>
      <w:ind w:left="720"/>
      <w:contextualSpacing/>
    </w:pPr>
  </w:style>
  <w:style w:type="paragraph" w:customStyle="1" w:styleId="textbold">
    <w:name w:val="text bold"/>
    <w:basedOn w:val="Normal"/>
    <w:link w:val="Emphasis"/>
    <w:uiPriority w:val="20"/>
    <w:qFormat/>
    <w:rsid w:val="00DB6C9F"/>
    <w:pPr>
      <w:widowControl w:val="0"/>
      <w:ind w:left="720"/>
      <w:jc w:val="both"/>
    </w:pPr>
    <w:rPr>
      <w:b/>
      <w:iCs/>
      <w:u w:val="single"/>
    </w:rPr>
  </w:style>
  <w:style w:type="paragraph" w:styleId="NormalWeb">
    <w:name w:val="Normal (Web)"/>
    <w:basedOn w:val="Normal"/>
    <w:uiPriority w:val="99"/>
    <w:unhideWhenUsed/>
    <w:rsid w:val="00DB6C9F"/>
    <w:pPr>
      <w:spacing w:before="100" w:beforeAutospacing="1" w:after="100" w:afterAutospacing="1"/>
    </w:pPr>
  </w:style>
  <w:style w:type="paragraph" w:customStyle="1" w:styleId="p">
    <w:name w:val="p"/>
    <w:basedOn w:val="Normal"/>
    <w:rsid w:val="00DB6C9F"/>
    <w:pPr>
      <w:spacing w:before="100" w:beforeAutospacing="1" w:after="100" w:afterAutospacing="1"/>
    </w:pPr>
  </w:style>
  <w:style w:type="character" w:styleId="UnresolvedMention">
    <w:name w:val="Unresolved Mention"/>
    <w:basedOn w:val="DefaultParagraphFont"/>
    <w:uiPriority w:val="99"/>
    <w:semiHidden/>
    <w:unhideWhenUsed/>
    <w:rsid w:val="00DB6C9F"/>
    <w:rPr>
      <w:color w:val="605E5C"/>
      <w:shd w:val="clear" w:color="auto" w:fill="E1DFDD"/>
    </w:rPr>
  </w:style>
  <w:style w:type="paragraph" w:styleId="NoSpacing">
    <w:name w:val="No Spacing"/>
    <w:aliases w:val="Note Level 2,Small Text,Card Format,Note Level 21,ClearFormatting,Clear,DDI Tag,Tag Title,No Spacing51,No Spacing11211,No Spacing31,No Spacing22,No Spacing3,Dont use,No Spacing41,No Spacing111112,Card,Medium Grid 21,Debate Text"/>
    <w:uiPriority w:val="99"/>
    <w:qFormat/>
    <w:rsid w:val="00DB6C9F"/>
    <w:rPr>
      <w:rFonts w:ascii="Calibri" w:hAnsi="Calibri"/>
      <w:sz w:val="22"/>
    </w:rPr>
  </w:style>
  <w:style w:type="paragraph" w:customStyle="1" w:styleId="archive-headerdesc">
    <w:name w:val="archive-header__desc"/>
    <w:basedOn w:val="Normal"/>
    <w:rsid w:val="00DB6C9F"/>
    <w:pPr>
      <w:spacing w:before="100" w:beforeAutospacing="1" w:after="100" w:afterAutospacing="1"/>
    </w:pPr>
  </w:style>
  <w:style w:type="character" w:styleId="Strong">
    <w:name w:val="Strong"/>
    <w:basedOn w:val="DefaultParagraphFont"/>
    <w:uiPriority w:val="22"/>
    <w:qFormat/>
    <w:rsid w:val="00DB6C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edu/gdp/files/2021/04/GEGI_WP__Bing_FIN.pdf.%20//" TargetMode="External"/><Relationship Id="rId18" Type="http://schemas.openxmlformats.org/officeDocument/2006/relationships/hyperlink" Target="https://www.ncbi.nlm.nih.gov/pmc/articles/PMC534796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voanews.com/science-health/high-cost-medicine-pushes-more-people-poverty" TargetMode="External"/><Relationship Id="rId7" Type="http://schemas.openxmlformats.org/officeDocument/2006/relationships/settings" Target="settings.xml"/><Relationship Id="rId12" Type="http://schemas.openxmlformats.org/officeDocument/2006/relationships/hyperlink" Target="http://www.bu.edu/gdp/2021/05/25/chart-of-the-week-how-data" TargetMode="External"/><Relationship Id="rId17" Type="http://schemas.openxmlformats.org/officeDocument/2006/relationships/hyperlink" Target="https://www.ncbi.nlm.nih.gov/pmc/articles/PMC5347964/"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5347964/" TargetMode="External"/><Relationship Id="rId20" Type="http://schemas.openxmlformats.org/officeDocument/2006/relationships/hyperlink" Target="https://www.ncbi.nlm.nih.gov/pmc/articles/PMC534796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edu/gdp/2021/05/25/chart-of-the-week-how-data" TargetMode="Externa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ncbi.nlm.nih.gov/pmc/articles/PMC5347964/" TargetMode="External"/><Relationship Id="rId23" Type="http://schemas.openxmlformats.org/officeDocument/2006/relationships/hyperlink" Target="http://www.bu.edu/gdp/files/2021/04/GEGI_WP__Bing_FIN.pdf.%20//" TargetMode="External"/><Relationship Id="rId10" Type="http://schemas.openxmlformats.org/officeDocument/2006/relationships/hyperlink" Target="http://www.ncbi.nlm.nih.gov/pmc/articles/PMC5347964/" TargetMode="External"/><Relationship Id="rId19" Type="http://schemas.openxmlformats.org/officeDocument/2006/relationships/hyperlink" Target="https://www.ncbi.nlm.nih.gov/pmc/articles/PMC5347964/" TargetMode="External"/><Relationship Id="rId4" Type="http://schemas.openxmlformats.org/officeDocument/2006/relationships/customXml" Target="../customXml/item4.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4" Type="http://schemas.openxmlformats.org/officeDocument/2006/relationships/hyperlink" Target="http://www.ncbi.nlm.nih.gov/pmc/articles/PMC5347964/" TargetMode="External"/><Relationship Id="rId22" Type="http://schemas.openxmlformats.org/officeDocument/2006/relationships/hyperlink" Target="https://www.healthywomen.org/health-care-policy/counterfeit-medicines-kill-people/who-suffers-because-of-counterfeit-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18</Pages>
  <Words>8416</Words>
  <Characters>47973</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3</cp:revision>
  <dcterms:created xsi:type="dcterms:W3CDTF">2021-09-18T14:58:00Z</dcterms:created>
  <dcterms:modified xsi:type="dcterms:W3CDTF">2021-09-18T15:07:00Z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