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D12" w14:textId="77777777" w:rsidR="007D3306" w:rsidRDefault="007D3306" w:rsidP="007D3306">
      <w:pPr>
        <w:pStyle w:val="Heading1"/>
        <w:rPr>
          <w:rFonts w:cs="Calibri"/>
        </w:rPr>
      </w:pPr>
      <w:r w:rsidRPr="004155EE">
        <w:rPr>
          <w:rFonts w:cs="Calibri"/>
        </w:rPr>
        <w:t xml:space="preserve">ND21 – AC – Microwork </w:t>
      </w:r>
    </w:p>
    <w:p w14:paraId="64BE16C2" w14:textId="77777777" w:rsidR="007D3306" w:rsidRPr="00B348F0" w:rsidRDefault="007D3306" w:rsidP="007D3306"/>
    <w:p w14:paraId="6B7C0DFB" w14:textId="77777777" w:rsidR="007D3306" w:rsidRPr="00802CE0" w:rsidRDefault="007D3306" w:rsidP="007D3306">
      <w:pPr>
        <w:pStyle w:val="Heading1"/>
      </w:pPr>
      <w:r w:rsidRPr="00802CE0">
        <w:lastRenderedPageBreak/>
        <w:t xml:space="preserve">1AC – K </w:t>
      </w:r>
    </w:p>
    <w:p w14:paraId="1131398B" w14:textId="77777777" w:rsidR="007D3306" w:rsidRPr="00802CE0" w:rsidRDefault="007D3306" w:rsidP="007D3306">
      <w:pPr>
        <w:pStyle w:val="Heading2"/>
      </w:pPr>
      <w:r>
        <w:lastRenderedPageBreak/>
        <w:t>Part 1 – The Capitalist Infosphere</w:t>
      </w:r>
    </w:p>
    <w:p w14:paraId="28793794" w14:textId="77777777" w:rsidR="007D3306" w:rsidRDefault="007D3306" w:rsidP="007D3306">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4D55F771" w14:textId="77777777" w:rsidR="007D3306" w:rsidRPr="00A014C7" w:rsidRDefault="007D3306" w:rsidP="007D3306">
      <w:pPr>
        <w:tabs>
          <w:tab w:val="left" w:pos="6260"/>
        </w:tabs>
      </w:pPr>
      <w:r w:rsidRPr="00A014C7">
        <w:t>Franco Berardi, “After The Future,” 2011</w:t>
      </w:r>
      <w:r>
        <w:t xml:space="preserve"> [philosopher] // LHP AB</w:t>
      </w:r>
    </w:p>
    <w:p w14:paraId="7602793F" w14:textId="77777777" w:rsidR="007D3306" w:rsidRDefault="007D3306" w:rsidP="007D3306">
      <w:pPr>
        <w:tabs>
          <w:tab w:val="left" w:pos="6260"/>
        </w:tabs>
        <w:rPr>
          <w:sz w:val="10"/>
          <w:szCs w:val="22"/>
        </w:rPr>
      </w:pPr>
      <w:r w:rsidRPr="00A014C7">
        <w:rPr>
          <w:sz w:val="10"/>
          <w:szCs w:val="22"/>
        </w:rPr>
        <w:t>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A014C7">
        <w:rPr>
          <w:sz w:val="10"/>
          <w:szCs w:val="22"/>
        </w:rPr>
        <w:softHyphen/>
        <w:t xml:space="preserve"> ing alternatives. </w:t>
      </w:r>
      <w:r w:rsidRPr="00A014C7">
        <w:rPr>
          <w:b/>
          <w:bCs/>
          <w:szCs w:val="22"/>
          <w:u w:val="single"/>
        </w:rPr>
        <w:t xml:space="preserve">During the zero zero decade, </w:t>
      </w:r>
      <w:r w:rsidRPr="00A014C7">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w:t>
      </w:r>
      <w:r w:rsidRPr="00A014C7">
        <w:rPr>
          <w:b/>
          <w:bCs/>
          <w:szCs w:val="22"/>
          <w:u w:val="single"/>
        </w:rPr>
        <w:t>Precariousness is itself a precarious notion, because it defines its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ofa stable job guaranteed for life? This would be (and actually is) a cultural regression, the definite subordination of labor to the rule of exploitation. </w:t>
      </w:r>
      <w:r w:rsidRPr="00A014C7">
        <w:rPr>
          <w:sz w:val="10"/>
          <w:szCs w:val="22"/>
        </w:rPr>
        <w:t>Notwithstanding the idea of "flexicu</w:t>
      </w:r>
      <w:r w:rsidRPr="00A014C7">
        <w:rPr>
          <w:sz w:val="10"/>
          <w:szCs w:val="22"/>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A014C7">
        <w:rPr>
          <w:sz w:val="10"/>
          <w:szCs w:val="22"/>
        </w:rPr>
        <w:softHyphen/>
        <w:t xml:space="preserve"> composition to come. In the 1970s, the energy crisis, the consequent economic reces</w:t>
      </w:r>
      <w:r w:rsidRPr="00A014C7">
        <w:rPr>
          <w:sz w:val="10"/>
          <w:szCs w:val="22"/>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A014C7">
        <w:rPr>
          <w:b/>
          <w:bCs/>
          <w:szCs w:val="22"/>
          <w:u w:val="single"/>
        </w:rPr>
        <w:t xml:space="preserve">Precariousness is no longer a marginal and provisional characteristic, but it is </w:t>
      </w:r>
      <w:r w:rsidRPr="00A014C7">
        <w:rPr>
          <w:b/>
          <w:bCs/>
          <w:szCs w:val="22"/>
          <w:highlight w:val="yellow"/>
          <w:u w:val="single"/>
        </w:rPr>
        <w:t>the general form of the labor relation in a productive, digitalized sphere</w:t>
      </w:r>
      <w:r w:rsidRPr="00A014C7">
        <w:rPr>
          <w:b/>
          <w:bCs/>
          <w:szCs w:val="22"/>
          <w:u w:val="single"/>
        </w:rPr>
        <w:t>, reticular and recombinant</w:t>
      </w:r>
      <w:r w:rsidRPr="00A014C7">
        <w:rPr>
          <w:sz w:val="10"/>
          <w:szCs w:val="22"/>
        </w:rPr>
        <w:t xml:space="preserve">. </w:t>
      </w:r>
      <w:r w:rsidRPr="00A014C7">
        <w:rPr>
          <w:b/>
          <w:bCs/>
          <w:szCs w:val="22"/>
          <w:u w:val="single"/>
        </w:rPr>
        <w:t xml:space="preserve">The word "precariat" generally stands for </w:t>
      </w:r>
      <w:r w:rsidRPr="00A014C7">
        <w:rPr>
          <w:b/>
          <w:bCs/>
          <w:szCs w:val="22"/>
          <w:highlight w:val="yellow"/>
          <w:u w:val="single"/>
        </w:rPr>
        <w:t>work</w:t>
      </w:r>
      <w:r w:rsidRPr="00A014C7">
        <w:rPr>
          <w:b/>
          <w:bCs/>
          <w:szCs w:val="22"/>
          <w:u w:val="single"/>
        </w:rPr>
        <w:t xml:space="preserve"> that </w:t>
      </w:r>
      <w:r w:rsidRPr="00A014C7">
        <w:rPr>
          <w:b/>
          <w:bCs/>
          <w:szCs w:val="22"/>
          <w:highlight w:val="yellow"/>
          <w:u w:val="single"/>
        </w:rPr>
        <w:t>no longer has fixed rules about labor relations, salary;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A014C7">
        <w:rPr>
          <w:b/>
          <w:bCs/>
          <w:szCs w:val="22"/>
          <w:highlight w:val="yellow"/>
          <w:u w:val="single"/>
        </w:rPr>
        <w:t>Only</w:t>
      </w:r>
      <w:r w:rsidRPr="00A014C7">
        <w:rPr>
          <w:b/>
          <w:bCs/>
          <w:szCs w:val="22"/>
          <w:u w:val="single"/>
        </w:rPr>
        <w:t xml:space="preserve"> for a short period at the heart of the twentieth century, </w:t>
      </w:r>
      <w:r w:rsidRPr="00A014C7">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A014C7">
        <w:rPr>
          <w:b/>
          <w:bCs/>
          <w:szCs w:val="22"/>
          <w:highlight w:val="yellow"/>
          <w:u w:val="single"/>
        </w:rPr>
        <w:t>limits to</w:t>
      </w:r>
      <w:r w:rsidRPr="00A014C7">
        <w:rPr>
          <w:b/>
          <w:bCs/>
          <w:szCs w:val="22"/>
          <w:u w:val="single"/>
        </w:rPr>
        <w:t xml:space="preserve"> the natural violence of </w:t>
      </w:r>
      <w:r w:rsidRPr="00A014C7">
        <w:rPr>
          <w:b/>
          <w:bCs/>
          <w:szCs w:val="22"/>
          <w:highlight w:val="yellow"/>
          <w:u w:val="single"/>
        </w:rPr>
        <w:t xml:space="preserve">capitalist dynamics </w:t>
      </w:r>
      <w:r w:rsidRPr="00A014C7">
        <w:rPr>
          <w:b/>
          <w:bCs/>
          <w:szCs w:val="22"/>
          <w:u w:val="single"/>
        </w:rPr>
        <w:t xml:space="preserve">could be legally </w:t>
      </w:r>
      <w:r w:rsidRPr="00A014C7">
        <w:rPr>
          <w:b/>
          <w:bCs/>
          <w:szCs w:val="22"/>
          <w:highlight w:val="yellow"/>
          <w:u w:val="single"/>
        </w:rPr>
        <w:t>established</w:t>
      </w:r>
      <w:r w:rsidRPr="00A014C7">
        <w:rPr>
          <w:b/>
          <w:bCs/>
          <w:szCs w:val="22"/>
          <w:u w:val="single"/>
        </w:rPr>
        <w:t xml:space="preserve">. The legal </w:t>
      </w:r>
      <w:r w:rsidRPr="0029729F">
        <w:rPr>
          <w:b/>
          <w:bCs/>
          <w:szCs w:val="22"/>
          <w:highlight w:val="yellow"/>
          <w:u w:val="single"/>
        </w:rPr>
        <w:t xml:space="preserve">obligations that </w:t>
      </w:r>
      <w:r w:rsidRPr="00A014C7">
        <w:rPr>
          <w:b/>
          <w:bCs/>
          <w:szCs w:val="22"/>
          <w:u w:val="single"/>
        </w:rPr>
        <w:t xml:space="preserve">in certain periods have </w:t>
      </w:r>
      <w:r w:rsidRPr="0029729F">
        <w:rPr>
          <w:b/>
          <w:bCs/>
          <w:szCs w:val="22"/>
          <w:highlight w:val="yellow"/>
          <w:u w:val="single"/>
        </w:rPr>
        <w:t xml:space="preserve">protected society from </w:t>
      </w:r>
      <w:r w:rsidRPr="00A014C7">
        <w:rPr>
          <w:b/>
          <w:bCs/>
          <w:szCs w:val="22"/>
          <w:u w:val="single"/>
        </w:rPr>
        <w:t xml:space="preserve">the </w:t>
      </w:r>
      <w:r w:rsidRPr="0029729F">
        <w:rPr>
          <w:b/>
          <w:bCs/>
          <w:szCs w:val="22"/>
          <w:highlight w:val="yellow"/>
          <w:u w:val="single"/>
        </w:rPr>
        <w:t>vio</w:t>
      </w:r>
      <w:r w:rsidRPr="0029729F">
        <w:rPr>
          <w:b/>
          <w:bCs/>
          <w:szCs w:val="22"/>
          <w:highlight w:val="yellow"/>
          <w:u w:val="single"/>
        </w:rPr>
        <w:softHyphen/>
        <w:t>lence of</w:t>
      </w:r>
      <w:r>
        <w:rPr>
          <w:b/>
          <w:bCs/>
          <w:szCs w:val="22"/>
          <w:highlight w:val="yellow"/>
          <w:u w:val="single"/>
        </w:rPr>
        <w:t xml:space="preserve"> </w:t>
      </w:r>
      <w:r w:rsidRPr="0029729F">
        <w:rPr>
          <w:b/>
          <w:bCs/>
          <w:szCs w:val="22"/>
          <w:highlight w:val="yellow"/>
          <w:u w:val="single"/>
        </w:rPr>
        <w:t xml:space="preserve">capital </w:t>
      </w:r>
      <w:r w:rsidRPr="00A014C7">
        <w:rPr>
          <w:b/>
          <w:bCs/>
          <w:szCs w:val="22"/>
          <w:u w:val="single"/>
        </w:rPr>
        <w:t xml:space="preserve">were always </w:t>
      </w:r>
      <w:r w:rsidRPr="00A014C7">
        <w:rPr>
          <w:b/>
          <w:bCs/>
          <w:szCs w:val="22"/>
          <w:highlight w:val="yellow"/>
          <w:u w:val="single"/>
        </w:rPr>
        <w:t>founded on</w:t>
      </w:r>
      <w:r w:rsidRPr="00A014C7">
        <w:rPr>
          <w:b/>
          <w:bCs/>
          <w:szCs w:val="22"/>
          <w:u w:val="single"/>
        </w:rPr>
        <w:t xml:space="preserve"> political and </w:t>
      </w:r>
      <w:r w:rsidRPr="00A014C7">
        <w:rPr>
          <w:b/>
          <w:bCs/>
          <w:szCs w:val="22"/>
          <w:highlight w:val="yellow"/>
          <w:u w:val="single"/>
        </w:rPr>
        <w:t>material relations of force</w:t>
      </w:r>
      <w:r w:rsidRPr="00A014C7">
        <w:rPr>
          <w:b/>
          <w:bCs/>
          <w:szCs w:val="22"/>
          <w:u w:val="single"/>
        </w:rPr>
        <w:t xml:space="preserve"> (workers' violence against the violence of capital) . Thanks to political force, it became possible to affirm rights, establish laws, and protect them as personal rights. </w:t>
      </w:r>
      <w:r w:rsidRPr="00A014C7">
        <w:rPr>
          <w:b/>
          <w:bCs/>
          <w:szCs w:val="22"/>
          <w:highlight w:val="yellow"/>
          <w:u w:val="single"/>
        </w:rPr>
        <w:t>With the decline in the political force of the workers' movement</w:t>
      </w:r>
      <w:r w:rsidRPr="00A014C7">
        <w:rPr>
          <w:b/>
          <w:bCs/>
          <w:szCs w:val="22"/>
          <w:u w:val="single"/>
        </w:rPr>
        <w:t xml:space="preserve">, the natural precariousness and </w:t>
      </w:r>
      <w:r w:rsidRPr="00A014C7">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infolabor is made precarious. </w:t>
      </w:r>
      <w:r w:rsidRPr="00A014C7">
        <w:rPr>
          <w:b/>
          <w:bCs/>
          <w:szCs w:val="22"/>
          <w:u w:val="single"/>
        </w:rPr>
        <w:t>The technical conditions are based on digital recom</w:t>
      </w:r>
      <w:r w:rsidRPr="00A014C7">
        <w:rPr>
          <w:b/>
          <w:bCs/>
          <w:szCs w:val="22"/>
          <w:u w:val="single"/>
        </w:rPr>
        <w:softHyphen/>
        <w:t>bination of infolabor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the </w:t>
      </w:r>
      <w:r w:rsidRPr="0029729F">
        <w:rPr>
          <w:b/>
          <w:bCs/>
          <w:szCs w:val="22"/>
          <w:highlight w:val="yellow"/>
          <w:u w:val="single"/>
        </w:rPr>
        <w:t>labor relation has become</w:t>
      </w:r>
      <w:r w:rsidRPr="00A014C7">
        <w:rPr>
          <w:b/>
          <w:bCs/>
          <w:szCs w:val="22"/>
          <w:u w:val="single"/>
        </w:rPr>
        <w:t xml:space="preserve"> precarious (which, after all, it has always been), but the </w:t>
      </w:r>
      <w:r w:rsidRPr="00A014C7">
        <w:rPr>
          <w:b/>
          <w:bCs/>
          <w:szCs w:val="22"/>
          <w:highlight w:val="yellow"/>
          <w:u w:val="single"/>
        </w:rPr>
        <w:t>dissolution of the person as active productive agent</w:t>
      </w:r>
      <w:r w:rsidRPr="00A014C7">
        <w:rPr>
          <w:b/>
          <w:bCs/>
          <w:szCs w:val="22"/>
          <w:u w:val="single"/>
        </w:rPr>
        <w:t>, as labor power</w:t>
      </w:r>
      <w:r w:rsidRPr="00A014C7">
        <w:rPr>
          <w:sz w:val="10"/>
          <w:szCs w:val="22"/>
        </w:rPr>
        <w:t xml:space="preserve">. The cyberspace of </w:t>
      </w:r>
      <w:r w:rsidRPr="00A014C7">
        <w:rPr>
          <w:b/>
          <w:bCs/>
          <w:szCs w:val="22"/>
          <w:u w:val="single"/>
        </w:rPr>
        <w:t xml:space="preserve">global production can be described as an immense expanse of </w:t>
      </w:r>
      <w:r w:rsidRPr="00A014C7">
        <w:rPr>
          <w:b/>
          <w:bCs/>
          <w:szCs w:val="22"/>
          <w:highlight w:val="yellow"/>
          <w:u w:val="single"/>
        </w:rPr>
        <w:t>depersonalized human time</w:t>
      </w:r>
      <w:r w:rsidRPr="00A014C7">
        <w:rPr>
          <w:sz w:val="10"/>
          <w:szCs w:val="22"/>
        </w:rPr>
        <w:t>. Infolabor, the provision of time for the elaboration and recom</w:t>
      </w:r>
      <w:r w:rsidRPr="00A014C7">
        <w:rPr>
          <w:sz w:val="10"/>
          <w:szCs w:val="22"/>
        </w:rPr>
        <w:softHyphen/>
        <w:t xml:space="preserve"> bination of segments of infocommodities, takes to the extreme the tendency, which Marx analyzed, for labor to become abstracted from </w:t>
      </w:r>
      <w:r w:rsidRPr="00A014C7">
        <w:rPr>
          <w:sz w:val="10"/>
          <w:szCs w:val="22"/>
        </w:rPr>
        <w:lastRenderedPageBreak/>
        <w:t xml:space="preserve">concrete activity. </w:t>
      </w:r>
      <w:r w:rsidRPr="00A014C7">
        <w:rPr>
          <w:b/>
          <w:bCs/>
          <w:szCs w:val="22"/>
          <w:u w:val="single"/>
        </w:rPr>
        <w:t>This process of abstraction has progressively stripped labor time of every concrete and individual particularity</w:t>
      </w:r>
      <w:r w:rsidRPr="00A014C7">
        <w:rPr>
          <w:sz w:val="10"/>
          <w:szCs w:val="22"/>
        </w:rPr>
        <w:t xml:space="preserve">. The atom oftime ofwhich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with a certi</w:t>
      </w:r>
      <w:r w:rsidRPr="00A014C7">
        <w:rPr>
          <w:sz w:val="10"/>
          <w:szCs w:val="22"/>
        </w:rPr>
        <w:softHyphen/>
        <w:t xml:space="preserve"> fied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all of its time, and therefore it had to face up to the material needs and the social and political demands of which the human was a bearer. </w:t>
      </w:r>
      <w:r w:rsidRPr="00A014C7">
        <w:rPr>
          <w:b/>
          <w:bCs/>
          <w:szCs w:val="22"/>
          <w:u w:val="single"/>
        </w:rPr>
        <w:t xml:space="preserve">When we move onto the sphere of infolabor, </w:t>
      </w:r>
      <w:r w:rsidRPr="00A014C7">
        <w:rPr>
          <w:b/>
          <w:bCs/>
          <w:szCs w:val="22"/>
          <w:highlight w:val="yellow"/>
          <w:u w:val="single"/>
        </w:rPr>
        <w:t>there is no longer a need to buy a person for eight hours a day indefinitely</w:t>
      </w:r>
      <w:r w:rsidRPr="00A014C7">
        <w:rPr>
          <w:sz w:val="10"/>
          <w:szCs w:val="22"/>
        </w:rPr>
        <w:t xml:space="preserve">. </w:t>
      </w:r>
      <w:r w:rsidRPr="00A014C7">
        <w:rPr>
          <w:b/>
          <w:bCs/>
          <w:szCs w:val="22"/>
          <w:u w:val="single"/>
        </w:rPr>
        <w:t xml:space="preserve">Capital no longer recruits people, but </w:t>
      </w:r>
      <w:r w:rsidRPr="00A014C7">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A014C7">
        <w:rPr>
          <w:b/>
          <w:bCs/>
          <w:szCs w:val="22"/>
          <w:highlight w:val="yellow"/>
          <w:u w:val="single"/>
        </w:rPr>
        <w:t xml:space="preserve">the physical body, despite not being a legally recognized person, still has to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terial have the effect of liquefying the "objective" time necessary to produce the infocommodity</w:t>
      </w:r>
      <w:r w:rsidRPr="00A014C7">
        <w:rPr>
          <w:b/>
          <w:bCs/>
          <w:szCs w:val="22"/>
          <w:u w:val="single"/>
        </w:rPr>
        <w:t xml:space="preserve">. In all of the time of life, the </w:t>
      </w:r>
      <w:r w:rsidRPr="00A014C7">
        <w:rPr>
          <w:b/>
          <w:bCs/>
          <w:szCs w:val="22"/>
          <w:highlight w:val="yellow"/>
          <w:u w:val="single"/>
        </w:rPr>
        <w:t>human ma</w:t>
      </w:r>
      <w:r w:rsidRPr="00A014C7">
        <w:rPr>
          <w:b/>
          <w:bCs/>
          <w:szCs w:val="22"/>
          <w:highlight w:val="yellow"/>
          <w:u w:val="single"/>
        </w:rPr>
        <w:softHyphen/>
        <w:t xml:space="preserve"> chine</w:t>
      </w:r>
      <w:r w:rsidRPr="00A014C7">
        <w:rPr>
          <w:b/>
          <w:bCs/>
          <w:szCs w:val="22"/>
          <w:u w:val="single"/>
        </w:rPr>
        <w:t xml:space="preserve"> is there, pulsating and available, like a brain-sprawl in waiting</w:t>
      </w:r>
      <w:r w:rsidRPr="00A014C7">
        <w:rPr>
          <w:sz w:val="10"/>
          <w:szCs w:val="22"/>
        </w:rPr>
        <w:t>. The extension of time is meticulously cellularized: cells of productive time can be mobilized in punctual, casual, and fragmentary forms. The recombination of these fragments is automatically realized in the net</w:t>
      </w:r>
      <w:r w:rsidRPr="00A014C7">
        <w:rPr>
          <w:sz w:val="10"/>
          <w:szCs w:val="22"/>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A014C7">
        <w:rPr>
          <w:sz w:val="10"/>
          <w:szCs w:val="22"/>
        </w:rPr>
        <w:softHyphen/>
        <w:t xml:space="preserve"> ology prevalent in the posthuman transition to digital slavery. Liberty is its foundational myth, but the liberty of whom? The liberty of capi</w:t>
      </w:r>
      <w:r w:rsidRPr="00A014C7">
        <w:rPr>
          <w:sz w:val="10"/>
          <w:szCs w:val="22"/>
        </w:rPr>
        <w:softHyphen/>
        <w:t xml:space="preserve"> tal, certainly. Capital must be absolutely free to expand in every corner of the world to find the fragment of human time available to be ex</w:t>
      </w:r>
      <w:r w:rsidRPr="00A014C7">
        <w:rPr>
          <w:sz w:val="10"/>
          <w:szCs w:val="22"/>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A014C7">
        <w:rPr>
          <w:sz w:val="10"/>
          <w:szCs w:val="22"/>
        </w:rPr>
        <w:softHyphen/>
        <w:t xml:space="preserve"> relevant and useless. The person is free, sure. But his time is enslaved. His liberty is a juridical fiction to which nothing in concrete daily life corresponds. If we consider the conditions in which the work of the majority of humanity, proletariat and cognitariat, is actually carried out in our time, ifwe examine the conditions ofthe average wage glob</w:t>
      </w:r>
      <w:r w:rsidRPr="00A014C7">
        <w:rPr>
          <w:sz w:val="10"/>
          <w:szCs w:val="22"/>
        </w:rPr>
        <w:softHyphen/>
        <w:t xml:space="preserve"> ally, if we consider the current cancellation of previous labor rights, we can say with no rhetorical exaggeration that we live in a regime of slavery. </w:t>
      </w:r>
      <w:r w:rsidRPr="00A014C7">
        <w:rPr>
          <w:b/>
          <w:bCs/>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szCs w:val="22"/>
        </w:rPr>
        <w:t xml:space="preserve"> who make it available to the recombinant cyberproduc</w:t>
      </w:r>
      <w:r w:rsidRPr="00A014C7">
        <w:rPr>
          <w:sz w:val="10"/>
          <w:szCs w:val="22"/>
        </w:rPr>
        <w:softHyphen/>
        <w:t xml:space="preserve"> tive circuit. </w:t>
      </w:r>
      <w:r w:rsidRPr="00A014C7">
        <w:rPr>
          <w:b/>
          <w:bCs/>
          <w:szCs w:val="22"/>
          <w:u w:val="single"/>
        </w:rPr>
        <w:t xml:space="preserve">The </w:t>
      </w:r>
      <w:r w:rsidRPr="00A014C7">
        <w:rPr>
          <w:b/>
          <w:bCs/>
          <w:szCs w:val="22"/>
          <w:highlight w:val="yellow"/>
          <w:u w:val="single"/>
        </w:rPr>
        <w:t>time of work is fractalized</w:t>
      </w:r>
      <w:r w:rsidRPr="00A014C7">
        <w:rPr>
          <w:b/>
          <w:bCs/>
          <w:szCs w:val="22"/>
          <w:u w:val="single"/>
        </w:rPr>
        <w:t xml:space="preserve">, that is, reduced to minimal fragments for reassembly, and the fractalization </w:t>
      </w:r>
      <w:r w:rsidRPr="00A014C7">
        <w:rPr>
          <w:b/>
          <w:bCs/>
          <w:szCs w:val="22"/>
          <w:highlight w:val="yellow"/>
          <w:u w:val="single"/>
        </w:rPr>
        <w:t xml:space="preserve">makes it possible for capital to </w:t>
      </w:r>
      <w:r w:rsidRPr="00A014C7">
        <w:rPr>
          <w:b/>
          <w:bCs/>
          <w:szCs w:val="22"/>
          <w:u w:val="single"/>
        </w:rPr>
        <w:t xml:space="preserve">constantly </w:t>
      </w:r>
      <w:r w:rsidRPr="00A014C7">
        <w:rPr>
          <w:b/>
          <w:bCs/>
          <w:szCs w:val="22"/>
          <w:highlight w:val="yellow"/>
          <w:u w:val="single"/>
        </w:rPr>
        <w:t>find the conditions for the minimum wage</w:t>
      </w:r>
      <w:r w:rsidRPr="00A014C7">
        <w:rPr>
          <w:b/>
          <w:bCs/>
          <w:szCs w:val="22"/>
          <w:u w:val="single"/>
        </w:rPr>
        <w:t>. Precariousness is the black heart of the capitalist production pro</w:t>
      </w:r>
      <w:r w:rsidRPr="00A014C7">
        <w:rPr>
          <w:b/>
          <w:bCs/>
          <w:szCs w:val="22"/>
          <w:u w:val="single"/>
        </w:rPr>
        <w:softHyphen/>
        <w:t xml:space="preserve"> cess in the global network, where a continuous flow of fragmented and recomposable infowork circulates</w:t>
      </w:r>
      <w:r w:rsidRPr="00A014C7">
        <w:rPr>
          <w:sz w:val="10"/>
          <w:szCs w:val="22"/>
        </w:rPr>
        <w:t xml:space="preserve">. </w:t>
      </w:r>
      <w:r w:rsidRPr="00A014C7">
        <w:rPr>
          <w:b/>
          <w:bCs/>
          <w:szCs w:val="22"/>
          <w:u w:val="single"/>
        </w:rPr>
        <w:t>Precariousness is the transformative element of the whole cycle of production. Nobody is outside its reach. At unspecified times, workers' wages are reduced or cut, and the life of all is threatened</w:t>
      </w:r>
      <w:r w:rsidRPr="00A014C7">
        <w:rPr>
          <w:sz w:val="10"/>
          <w:szCs w:val="22"/>
        </w:rPr>
        <w:t>. Digital infolabor can be fragmented in order to be recomposed someplace other than where that work is done. From the point ofview of the valorization of capital, flow is con</w:t>
      </w:r>
      <w:r w:rsidRPr="00A014C7">
        <w:rPr>
          <w:sz w:val="10"/>
          <w:szCs w:val="22"/>
        </w:rPr>
        <w:softHyphen/>
        <w:t xml:space="preserve"> tinuous, but from the point of view of the existence and time of cog</w:t>
      </w:r>
      <w:r w:rsidRPr="00A014C7">
        <w:rPr>
          <w:sz w:val="10"/>
          <w:szCs w:val="22"/>
        </w:rPr>
        <w:softHyphen/>
        <w:t xml:space="preserve"> nitive workers, productive activity has the character of recombinant fragmentation in cellular form. Pulsating cells of work are lit and ex</w:t>
      </w:r>
      <w:r w:rsidRPr="00A014C7">
        <w:rPr>
          <w:sz w:val="10"/>
          <w:szCs w:val="22"/>
        </w:rPr>
        <w:softHyphen/>
        <w:t xml:space="preserve"> tinguished in the large control room of global production. </w:t>
      </w:r>
      <w:r w:rsidRPr="00A014C7">
        <w:rPr>
          <w:b/>
          <w:bCs/>
          <w:szCs w:val="22"/>
          <w:highlight w:val="yellow"/>
          <w:u w:val="single"/>
        </w:rPr>
        <w:t xml:space="preserve">Infolabor is innately </w:t>
      </w:r>
      <w:r w:rsidRPr="0029729F">
        <w:rPr>
          <w:b/>
          <w:bCs/>
          <w:szCs w:val="22"/>
          <w:highlight w:val="yellow"/>
          <w:u w:val="single"/>
        </w:rPr>
        <w:t>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29729F">
        <w:rPr>
          <w:b/>
          <w:bCs/>
          <w:szCs w:val="22"/>
          <w:highlight w:val="yellow"/>
          <w:u w:val="single"/>
        </w:rPr>
        <w:t xml:space="preserve">allocation of work time can be disconnected from the individual and legal person of the </w:t>
      </w:r>
      <w:r w:rsidRPr="0029729F">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combinant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A014C7">
        <w:rPr>
          <w:sz w:val="10"/>
          <w:szCs w:val="22"/>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A014C7">
        <w:rPr>
          <w:sz w:val="10"/>
          <w:szCs w:val="22"/>
        </w:rPr>
        <w:softHyphen/>
        <w:t xml:space="preserve"> ity of determining the value of goods on the basis of socially necessary working time. But in the recombining stage of capital based on exploi</w:t>
      </w:r>
      <w:r w:rsidRPr="00A014C7">
        <w:rPr>
          <w:sz w:val="10"/>
          <w:szCs w:val="22"/>
        </w:rPr>
        <w:softHyphen/>
        <w:t xml:space="preserve"> tation of fluid infowork, there is no longer any deterministic relation between labor and value. We should not aim to restore the rules that neoliberal power has violated; </w:t>
      </w:r>
      <w:r w:rsidRPr="00A014C7">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How can </w:t>
      </w:r>
      <w:r w:rsidRPr="00A014C7">
        <w:rPr>
          <w:b/>
          <w:bCs/>
          <w:szCs w:val="22"/>
          <w:highlight w:val="yellow"/>
          <w:u w:val="single"/>
        </w:rPr>
        <w:t>we oppose the systemic depersonalization</w:t>
      </w:r>
      <w:r w:rsidRPr="00A014C7">
        <w:rPr>
          <w:sz w:val="10"/>
          <w:szCs w:val="22"/>
        </w:rPr>
        <w:t xml:space="preserve"> of the work</w:t>
      </w:r>
      <w:r w:rsidRPr="00A014C7">
        <w:rPr>
          <w:sz w:val="10"/>
          <w:szCs w:val="22"/>
        </w:rPr>
        <w:softHyphen/>
        <w:t xml:space="preserve"> ing class and the slavery that is affirmed in the command of precarious and depersonalized work? This is the question that is posed </w:t>
      </w:r>
      <w:r w:rsidRPr="00A014C7">
        <w:rPr>
          <w:b/>
          <w:bCs/>
          <w:szCs w:val="22"/>
          <w:highlight w:val="yellow"/>
          <w:u w:val="single"/>
        </w:rPr>
        <w:t>with insis</w:t>
      </w:r>
      <w:r w:rsidRPr="00A014C7">
        <w:rPr>
          <w:b/>
          <w:bCs/>
          <w:szCs w:val="22"/>
          <w:highlight w:val="yellow"/>
          <w:u w:val="single"/>
        </w:rPr>
        <w:softHyphen/>
        <w:t xml:space="preserve"> tence by whomever still has a sense of human dignity</w:t>
      </w:r>
      <w:r w:rsidRPr="00A014C7">
        <w:rPr>
          <w:sz w:val="10"/>
          <w:szCs w:val="22"/>
        </w:rPr>
        <w:t>. Nevertheless, no answer comes, because the forms of resistance and struggle that were efficacious in the twentieth century appear to no longer have the ca</w:t>
      </w:r>
      <w:r w:rsidRPr="00A014C7">
        <w:rPr>
          <w:sz w:val="10"/>
          <w:szCs w:val="22"/>
        </w:rPr>
        <w:softHyphen/>
        <w:t xml:space="preserve"> pacity to spread and consolidate, nor, consequently, can they stop the absolutism of capital. We have learned from the experience of workers' struggle in re</w:t>
      </w:r>
      <w:r w:rsidRPr="00A014C7">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szCs w:val="22"/>
        </w:rPr>
        <w:softHyphen/>
        <w:t xml:space="preserve"> </w:t>
      </w:r>
      <w:r w:rsidRPr="00A014C7">
        <w:rPr>
          <w:sz w:val="10"/>
          <w:szCs w:val="22"/>
        </w:rPr>
        <w:lastRenderedPageBreak/>
        <w:t xml:space="preserve">derstand. </w:t>
      </w:r>
      <w:r w:rsidRPr="00A014C7">
        <w:rPr>
          <w:b/>
          <w:bCs/>
          <w:szCs w:val="22"/>
          <w:highlight w:val="yellow"/>
          <w:u w:val="single"/>
        </w:rPr>
        <w:t>In order for struggles to form a cycle there must be</w:t>
      </w:r>
      <w:r w:rsidRPr="00A014C7">
        <w:rPr>
          <w:sz w:val="10"/>
          <w:szCs w:val="22"/>
        </w:rPr>
        <w:t xml:space="preserve"> a spatial proximity of laboring bodies and </w:t>
      </w:r>
      <w:r w:rsidRPr="00A014C7">
        <w:rPr>
          <w:b/>
          <w:bCs/>
          <w:szCs w:val="22"/>
          <w:highlight w:val="yellow"/>
          <w:u w:val="single"/>
        </w:rPr>
        <w:t>an existential</w:t>
      </w:r>
      <w:r w:rsidRPr="00A014C7">
        <w:rPr>
          <w:b/>
          <w:bCs/>
          <w:szCs w:val="22"/>
          <w:u w:val="single"/>
        </w:rPr>
        <w:t xml:space="preserve"> temporal </w:t>
      </w:r>
      <w:r w:rsidRPr="00A014C7">
        <w:rPr>
          <w:b/>
          <w:bCs/>
          <w:szCs w:val="22"/>
          <w:highlight w:val="yellow"/>
          <w:u w:val="single"/>
        </w:rPr>
        <w:t>continuit</w:t>
      </w:r>
      <w:r w:rsidRPr="00A014C7">
        <w:rPr>
          <w:sz w:val="10"/>
          <w:szCs w:val="22"/>
          <w:highlight w:val="yellow"/>
        </w:rPr>
        <w:t>y</w:t>
      </w:r>
      <w:r w:rsidRPr="00A014C7">
        <w:rPr>
          <w:sz w:val="10"/>
          <w:szCs w:val="22"/>
        </w:rPr>
        <w:t xml:space="preserve">. Without this proximity and this continuity, we lack the conditions for cellularized bodies to become a community. </w:t>
      </w:r>
    </w:p>
    <w:p w14:paraId="57F265DD" w14:textId="77777777" w:rsidR="007D3306" w:rsidRDefault="007D3306" w:rsidP="007D3306">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093AB26B" w14:textId="77777777" w:rsidR="007D3306" w:rsidRPr="00742170" w:rsidRDefault="007D3306" w:rsidP="007D3306">
      <w:r w:rsidRPr="00742170">
        <w:t>Jodl Dean, “Crowds and Party” 2016 //LHP AV</w:t>
      </w:r>
    </w:p>
    <w:p w14:paraId="2BDB7243" w14:textId="77777777" w:rsidR="007D3306" w:rsidRPr="0014466A" w:rsidRDefault="007D3306" w:rsidP="007D3306">
      <w:pPr>
        <w:rPr>
          <w:b/>
          <w:bCs/>
          <w:sz w:val="24"/>
          <w:u w:val="single"/>
        </w:rPr>
      </w:pPr>
      <w:r w:rsidRPr="003C2260">
        <w:rPr>
          <w:sz w:val="16"/>
        </w:rPr>
        <w:t xml:space="preserve">Conclusion </w:t>
      </w:r>
      <w:r w:rsidRPr="0014466A">
        <w:rPr>
          <w:b/>
          <w:bCs/>
          <w:sz w:val="24"/>
          <w:u w:val="single"/>
        </w:rPr>
        <w:t>If the subject is interpellated as an individual, the strengths of many become the imaginary attributes of one</w:t>
      </w:r>
      <w:r w:rsidRPr="003C2260">
        <w:rPr>
          <w:sz w:val="16"/>
        </w:rPr>
        <w:t xml:space="preserve">. </w:t>
      </w:r>
      <w:r w:rsidRPr="0014466A">
        <w:rPr>
          <w:b/>
          <w:bCs/>
          <w:sz w:val="24"/>
          <w:highlight w:val="yellow"/>
          <w:u w:val="single"/>
        </w:rPr>
        <w:t xml:space="preserve">The individual appears as the </w:t>
      </w:r>
      <w:r w:rsidRPr="00D436B8">
        <w:rPr>
          <w:b/>
          <w:bCs/>
          <w:sz w:val="24"/>
          <w:highlight w:val="yellow"/>
          <w:u w:val="single"/>
        </w:rPr>
        <w:t xml:space="preserve">locus of </w:t>
      </w:r>
      <w:r w:rsidRPr="00D436B8">
        <w:rPr>
          <w:b/>
          <w:bCs/>
          <w:sz w:val="24"/>
          <w:u w:val="single"/>
        </w:rPr>
        <w:t>a</w:t>
      </w:r>
      <w:r w:rsidRPr="0014466A">
        <w:rPr>
          <w:b/>
          <w:bCs/>
          <w:sz w:val="24"/>
          <w:u w:val="single"/>
        </w:rPr>
        <w:t xml:space="preserve"> capacity for innovation and </w:t>
      </w:r>
      <w:r w:rsidRPr="00D436B8">
        <w:rPr>
          <w:b/>
          <w:bCs/>
          <w:sz w:val="24"/>
          <w:highlight w:val="yellow"/>
          <w:u w:val="single"/>
        </w:rPr>
        <w:t>interruption that is only</w:t>
      </w:r>
      <w:r w:rsidRPr="0014466A">
        <w:rPr>
          <w:b/>
          <w:bCs/>
          <w:sz w:val="24"/>
          <w:u w:val="single"/>
        </w:rPr>
        <w:t xml:space="preserve"> ever </w:t>
      </w:r>
      <w:r w:rsidRPr="00D436B8">
        <w:rPr>
          <w:b/>
          <w:bCs/>
          <w:sz w:val="24"/>
          <w:highlight w:val="yellow"/>
          <w:u w:val="single"/>
        </w:rPr>
        <w:t>an effect of collectivities</w:t>
      </w:r>
      <w:r w:rsidRPr="003C2260">
        <w:rPr>
          <w:sz w:val="16"/>
        </w:rPr>
        <w:t xml:space="preserve">. If </w:t>
      </w:r>
      <w:r w:rsidRPr="0014466A">
        <w:rPr>
          <w:b/>
          <w:bCs/>
          <w:sz w:val="24"/>
          <w:highlight w:val="yellow"/>
          <w:u w:val="single"/>
        </w:rPr>
        <w:t>bourgeois ideology is the imaginary relationship of individuals</w:t>
      </w:r>
      <w:r w:rsidRPr="0014466A">
        <w:rPr>
          <w:b/>
          <w:bCs/>
          <w:sz w:val="24"/>
          <w:u w:val="single"/>
        </w:rPr>
        <w:t xml:space="preserve"> to their real conditions</w:t>
      </w:r>
      <w:r w:rsidRPr="003C2260">
        <w:rPr>
          <w:sz w:val="16"/>
        </w:rPr>
        <w:t xml:space="preserve"> of 69 existence, as we learn from Althusser, </w:t>
      </w:r>
      <w:r w:rsidRPr="0014466A">
        <w:rPr>
          <w:b/>
          <w:bCs/>
          <w:sz w:val="24"/>
          <w:u w:val="single"/>
        </w:rPr>
        <w:t>these conditions will be represented repeatedly as individual matters of individual preference and choice</w:t>
      </w:r>
      <w:r w:rsidRPr="003C2260">
        <w:rPr>
          <w:sz w:val="16"/>
        </w:rPr>
        <w:t xml:space="preserve">, belief, and circumstance. </w:t>
      </w:r>
      <w:r w:rsidRPr="0014466A">
        <w:rPr>
          <w:b/>
          <w:bCs/>
          <w:sz w:val="24"/>
          <w:u w:val="single"/>
        </w:rPr>
        <w:t xml:space="preserve">The </w:t>
      </w:r>
      <w:r w:rsidRPr="0014466A">
        <w:rPr>
          <w:b/>
          <w:bCs/>
          <w:sz w:val="24"/>
          <w:highlight w:val="yellow"/>
          <w:u w:val="single"/>
        </w:rPr>
        <w:t xml:space="preserve">contradictions constitutive of capitalist relations </w:t>
      </w:r>
      <w:r w:rsidRPr="0014466A">
        <w:rPr>
          <w:b/>
          <w:bCs/>
          <w:sz w:val="24"/>
          <w:u w:val="single"/>
        </w:rPr>
        <w:t xml:space="preserve">will </w:t>
      </w:r>
      <w:r w:rsidRPr="0014466A">
        <w:rPr>
          <w:b/>
          <w:bCs/>
          <w:sz w:val="24"/>
          <w:highlight w:val="yellow"/>
          <w:u w:val="single"/>
        </w:rPr>
        <w:t>exist side by side</w:t>
      </w:r>
      <w:r w:rsidRPr="003C2260">
        <w:rPr>
          <w:sz w:val="16"/>
        </w:rPr>
        <w:t xml:space="preserve">, appearing as so many dreams or neuroses. </w:t>
      </w:r>
      <w:r w:rsidRPr="0014466A">
        <w:rPr>
          <w:b/>
          <w:bCs/>
          <w:sz w:val="24"/>
          <w:highlight w:val="yellow"/>
          <w:u w:val="single"/>
        </w:rPr>
        <w:t>Collectivity</w:t>
      </w:r>
      <w:r w:rsidRPr="003C2260">
        <w:rPr>
          <w:sz w:val="16"/>
        </w:rPr>
        <w:t xml:space="preserve">, in turn, </w:t>
      </w:r>
      <w:r w:rsidRPr="0014466A">
        <w:rPr>
          <w:b/>
          <w:bCs/>
          <w:sz w:val="24"/>
          <w:highlight w:val="yellow"/>
          <w:u w:val="single"/>
        </w:rPr>
        <w:t xml:space="preserve">will be </w:t>
      </w:r>
      <w:r w:rsidRPr="0014466A">
        <w:rPr>
          <w:b/>
          <w:bCs/>
          <w:sz w:val="24"/>
          <w:u w:val="single"/>
        </w:rPr>
        <w:t xml:space="preserve">figured derivatively, </w:t>
      </w:r>
      <w:r w:rsidRPr="0014466A">
        <w:rPr>
          <w:b/>
          <w:bCs/>
          <w:sz w:val="24"/>
          <w:highlight w:val="yellow"/>
          <w:u w:val="single"/>
        </w:rPr>
        <w:t xml:space="preserve">in the shadow </w:t>
      </w:r>
      <w:r w:rsidRPr="0014466A">
        <w:rPr>
          <w:b/>
          <w:bCs/>
          <w:sz w:val="24"/>
          <w:u w:val="single"/>
        </w:rPr>
        <w:t xml:space="preserve">of the individual </w:t>
      </w:r>
      <w:r w:rsidRPr="003C2260">
        <w:rPr>
          <w:sz w:val="16"/>
        </w:rPr>
        <w:t xml:space="preserve">such that the subjectivity it evinces fails to appear as an effect of a subject. </w:t>
      </w:r>
      <w:r w:rsidRPr="00D436B8">
        <w:rPr>
          <w:b/>
          <w:bCs/>
          <w:sz w:val="24"/>
          <w:u w:val="single"/>
        </w:rPr>
        <w:t>Rather than as the dynamic force of the crowd</w:t>
      </w:r>
      <w:r w:rsidRPr="0014466A">
        <w:rPr>
          <w:b/>
          <w:bCs/>
          <w:sz w:val="24"/>
          <w:u w:val="single"/>
        </w:rPr>
        <w:t>, desire appears as personal longing</w:t>
      </w:r>
      <w:r w:rsidRPr="003C2260">
        <w:rPr>
          <w:sz w:val="16"/>
        </w:rPr>
        <w:t xml:space="preserve">. Rather than an inescapable circuit of activity, drive appears as addiction. </w:t>
      </w:r>
      <w:r w:rsidRPr="0014466A">
        <w:rPr>
          <w:b/>
          <w:bCs/>
          <w:sz w:val="24"/>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14466A">
        <w:rPr>
          <w:b/>
          <w:bCs/>
          <w:sz w:val="24"/>
          <w:highlight w:val="yellow"/>
          <w:u w:val="single"/>
        </w:rPr>
        <w:t>Recognizing the collective as a subject become</w:t>
      </w:r>
      <w:r w:rsidRPr="0014466A">
        <w:rPr>
          <w:b/>
          <w:bCs/>
          <w:sz w:val="24"/>
          <w:u w:val="single"/>
        </w:rPr>
        <w:t xml:space="preserve">s all the more </w:t>
      </w:r>
      <w:r w:rsidRPr="0014466A">
        <w:rPr>
          <w:b/>
          <w:bCs/>
          <w:sz w:val="24"/>
          <w:highlight w:val="yellow"/>
          <w:u w:val="single"/>
        </w:rPr>
        <w:t xml:space="preserve">challenging because the terms </w:t>
      </w:r>
      <w:r w:rsidRPr="0014466A">
        <w:rPr>
          <w:b/>
          <w:bCs/>
          <w:sz w:val="24"/>
          <w:u w:val="single"/>
        </w:rPr>
        <w:t xml:space="preserve">of what counts as the act of a subject </w:t>
      </w:r>
      <w:r w:rsidRPr="0014466A">
        <w:rPr>
          <w:b/>
          <w:bCs/>
          <w:sz w:val="24"/>
          <w:highlight w:val="yellow"/>
          <w:u w:val="single"/>
        </w:rPr>
        <w:t xml:space="preserve">are truncated </w:t>
      </w:r>
      <w:r w:rsidRPr="0014466A">
        <w:rPr>
          <w:b/>
          <w:bCs/>
          <w:sz w:val="24"/>
          <w:u w:val="single"/>
        </w:rPr>
        <w:t>and distorted.</w:t>
      </w:r>
      <w:r w:rsidRPr="003C2260">
        <w:rPr>
          <w:sz w:val="16"/>
        </w:rPr>
        <w:t xml:space="preserve"> Rather than heterogeneous, conflictual, temporary, unbounded, and in need of support from objects and figures that exceed it, the subject as individual is impossibly, fantastically independent and enduring. </w:t>
      </w:r>
      <w:r w:rsidRPr="0014466A">
        <w:rPr>
          <w:b/>
          <w:bCs/>
          <w:sz w:val="24"/>
          <w:u w:val="single"/>
        </w:rPr>
        <w:t>The crowd becomes unconscious again in the continued operation of enclosure effected by the individual form.</w:t>
      </w:r>
      <w:r w:rsidRPr="003C2260">
        <w:rPr>
          <w:sz w:val="16"/>
        </w:rPr>
        <w:t xml:space="preserve"> Althusser asks why the </w:t>
      </w:r>
      <w:r w:rsidRPr="00D436B8">
        <w:rPr>
          <w:b/>
          <w:bCs/>
          <w:sz w:val="24"/>
          <w:u w:val="single"/>
        </w:rPr>
        <w:t>relation given to individuals of their collective material life is an imaginary relation</w:t>
      </w:r>
      <w:r w:rsidRPr="003C2260">
        <w:rPr>
          <w:sz w:val="16"/>
        </w:rPr>
        <w:t xml:space="preserve">. My answer is that </w:t>
      </w:r>
      <w:r w:rsidRPr="0014466A">
        <w:rPr>
          <w:b/>
          <w:bCs/>
          <w:sz w:val="24"/>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Name, and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14466A">
        <w:rPr>
          <w:b/>
          <w:bCs/>
          <w:sz w:val="24"/>
          <w:highlight w:val="yellow"/>
          <w:u w:val="single"/>
        </w:rPr>
        <w:t>Collectivity brings with it a sense of invincibility</w:t>
      </w:r>
      <w:r w:rsidRPr="0014466A">
        <w:rPr>
          <w:b/>
          <w:bCs/>
          <w:sz w:val="24"/>
          <w:u w:val="single"/>
        </w:rPr>
        <w:t>, an immense courage and capacity to put self-interest aside</w:t>
      </w:r>
      <w:r w:rsidRPr="003C2260">
        <w:rPr>
          <w:sz w:val="16"/>
        </w:rPr>
        <w:t xml:space="preserve">. </w:t>
      </w:r>
      <w:r w:rsidRPr="0014466A">
        <w:rPr>
          <w:b/>
          <w:bCs/>
          <w:sz w:val="24"/>
          <w:u w:val="single"/>
        </w:rPr>
        <w:t xml:space="preserve">It is </w:t>
      </w:r>
      <w:r w:rsidRPr="0014466A">
        <w:rPr>
          <w:b/>
          <w:bCs/>
          <w:sz w:val="24"/>
          <w:highlight w:val="yellow"/>
          <w:u w:val="single"/>
        </w:rPr>
        <w:t xml:space="preserve">accompanied by </w:t>
      </w:r>
      <w:r w:rsidRPr="0014466A">
        <w:rPr>
          <w:b/>
          <w:bCs/>
          <w:sz w:val="24"/>
          <w:u w:val="single"/>
        </w:rPr>
        <w:t xml:space="preserve">an unshakeable </w:t>
      </w:r>
      <w:r w:rsidRPr="0014466A">
        <w:rPr>
          <w:b/>
          <w:bCs/>
          <w:sz w:val="24"/>
          <w:highlight w:val="yellow"/>
          <w:u w:val="single"/>
        </w:rPr>
        <w:t>equality</w:t>
      </w:r>
      <w:r w:rsidRPr="0014466A">
        <w:rPr>
          <w:b/>
          <w:bCs/>
          <w:sz w:val="24"/>
          <w:u w:val="single"/>
        </w:rPr>
        <w:t xml:space="preserve">, a </w:t>
      </w:r>
      <w:r w:rsidRPr="00D436B8">
        <w:rPr>
          <w:b/>
          <w:bCs/>
          <w:sz w:val="24"/>
          <w:highlight w:val="yellow"/>
          <w:u w:val="single"/>
        </w:rPr>
        <w:t>demand for justice</w:t>
      </w:r>
      <w:r w:rsidRPr="0014466A">
        <w:rPr>
          <w:b/>
          <w:bCs/>
          <w:sz w:val="24"/>
          <w:u w:val="single"/>
        </w:rPr>
        <w:t xml:space="preserve"> that Freud acknowledges </w:t>
      </w:r>
      <w:r w:rsidRPr="003C2260">
        <w:rPr>
          <w:sz w:val="16"/>
        </w:rPr>
        <w:t xml:space="preserve">even as he derives it from an original envy. </w:t>
      </w:r>
      <w:r w:rsidRPr="0014466A">
        <w:rPr>
          <w:b/>
          <w:bCs/>
          <w:sz w:val="24"/>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sz w:val="24"/>
          <w:highlight w:val="yellow"/>
          <w:u w:val="single"/>
        </w:rPr>
        <w:t xml:space="preserve">the crowd expresses the paradoxical power of the people </w:t>
      </w:r>
      <w:r w:rsidRPr="0014466A">
        <w:rPr>
          <w:b/>
          <w:bCs/>
          <w:sz w:val="24"/>
          <w:u w:val="single"/>
        </w:rPr>
        <w:t>as subject.</w:t>
      </w:r>
    </w:p>
    <w:p w14:paraId="1CBB4172" w14:textId="77777777" w:rsidR="007D3306" w:rsidRDefault="007D3306" w:rsidP="007D3306">
      <w:pPr>
        <w:pStyle w:val="Heading4"/>
        <w:rPr>
          <w:shd w:val="clear" w:color="auto" w:fill="FFFFFF"/>
        </w:rPr>
      </w:pPr>
      <w:r>
        <w:rPr>
          <w:shd w:val="clear" w:color="auto" w:fill="FFFFFF"/>
        </w:rPr>
        <w:lastRenderedPageBreak/>
        <w:t>Capitalism is a death cult and the apocalypse is already happening. Without an unshakable commitment to the total and complete rejection of the fetishization capitalist value, we will all die like the dinosaurs, Allinson 21</w:t>
      </w:r>
    </w:p>
    <w:p w14:paraId="56CA625E" w14:textId="77777777" w:rsidR="007D3306" w:rsidRPr="00CB4889" w:rsidRDefault="007D3306" w:rsidP="007D3306">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2D2C9394" w14:textId="77777777" w:rsidR="007D3306" w:rsidRPr="00A014C7" w:rsidRDefault="007D3306" w:rsidP="007D3306">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extend far beyond the specific 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only a third of the energy in coal is actually converted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embattledness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A014C7">
        <w:rPr>
          <w:rFonts w:eastAsia="Times New Roman"/>
          <w:b/>
          <w:bCs/>
          <w:szCs w:val="22"/>
          <w:u w:val="single"/>
        </w:rPr>
        <w:t xml:space="preserve"> </w:t>
      </w:r>
      <w:r w:rsidRPr="00A014C7">
        <w:rPr>
          <w:rFonts w:eastAsia="Times New Roman"/>
          <w:b/>
          <w:bCs/>
          <w:szCs w:val="22"/>
          <w:highlight w:val="yellow"/>
          <w:u w:val="single"/>
        </w:rPr>
        <w:t>To avert planetary disaster is to inflict an earth-sized blow on capitalist industry. It is 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 xml:space="preserve">Apocalypse has </w:t>
      </w:r>
      <w:r w:rsidRPr="00A014C7">
        <w:rPr>
          <w:b/>
          <w:bCs/>
          <w:szCs w:val="22"/>
          <w:highlight w:val="yellow"/>
          <w:u w:val="single"/>
        </w:rPr>
        <w:lastRenderedPageBreak/>
        <w:t>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r w:rsidRPr="00A014C7">
        <w:rPr>
          <w:i/>
          <w:iCs/>
          <w:sz w:val="10"/>
          <w:szCs w:val="22"/>
        </w:rPr>
        <w:t xml:space="preserve">untimelich,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question of human survival is inextricable from that of what sort of humans we should be. By 2070, MIT research says, the new norm for ‘many billions’ of people will be impossibly high temperatures that will kill less fit people and make outdoor work impossible</w:t>
      </w:r>
      <w:r w:rsidRPr="00A014C7">
        <w:rPr>
          <w:b/>
          <w:bCs/>
          <w:szCs w:val="22"/>
          <w:u w:val="single"/>
        </w:rPr>
        <w:t>. Half a billion will experience temperatures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2267008" w14:textId="77777777" w:rsidR="007D3306" w:rsidRPr="00802CE0" w:rsidRDefault="007D3306" w:rsidP="007D3306">
      <w:pPr>
        <w:pStyle w:val="Heading2"/>
      </w:pPr>
      <w:r>
        <w:lastRenderedPageBreak/>
        <w:t xml:space="preserve">Part 2 – Microwork </w:t>
      </w:r>
    </w:p>
    <w:p w14:paraId="37A49F86" w14:textId="77777777" w:rsidR="007D3306" w:rsidRPr="004155EE" w:rsidRDefault="007D3306" w:rsidP="007D3306">
      <w:pPr>
        <w:pStyle w:val="Heading4"/>
        <w:rPr>
          <w:rFonts w:cs="Calibri"/>
        </w:rPr>
      </w:pPr>
      <w:r w:rsidRPr="004155EE">
        <w:rPr>
          <w:rFonts w:cs="Calibri"/>
        </w:rPr>
        <w:t xml:space="preserve">Microwork preys on the marginalized – individuals label data and do scattered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4188AF7F" w14:textId="77777777" w:rsidR="007D3306" w:rsidRPr="004155EE" w:rsidRDefault="007D3306" w:rsidP="007D3306">
      <w:r w:rsidRPr="004155EE">
        <w:t>Jones, Phil. (Phil Jones is a researcher for the think tank Autonomy. He regularly writes for publications such as the London Review of Books, the Guardian, the New Statesman and Novara Media). Work Without the Worker: Labour in the Age of Platform Capitalism. Verso Books, 2021. // LHP AB</w:t>
      </w:r>
    </w:p>
    <w:p w14:paraId="33C1707B" w14:textId="77777777" w:rsidR="007D3306" w:rsidRPr="004155EE" w:rsidRDefault="007D3306" w:rsidP="007D3306">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audio or showing algorithms how to identify various photos of cats. </w:t>
      </w:r>
      <w:r w:rsidRPr="004155EE">
        <w:rPr>
          <w:b/>
          <w:bCs/>
          <w:u w:val="single"/>
        </w:rPr>
        <w:t xml:space="preserve">Amid a drought of real employment, clickwork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4155EE">
        <w:rPr>
          <w:b/>
          <w:bCs/>
          <w:highlight w:val="yellow"/>
          <w:u w:val="single"/>
        </w:rPr>
        <w:t>map the streets where the labellers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labour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labour,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notfor-profit platform Samasource trains refugees in Uganda, Kenya and India to complete short data tasks,</w:t>
      </w:r>
      <w:r w:rsidRPr="004155EE">
        <w:rPr>
          <w:b/>
          <w:bCs/>
          <w:u w:val="single"/>
        </w:rPr>
        <w:t xml:space="preserve"> and actively recruits refugees to work on Amazon’s Mechanical Turk.7 The platform’s motto, ‘give work, not aid’, perfectly encapsulates the ethos of such projects. Samasource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war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programmes </w:t>
      </w:r>
      <w:r w:rsidRPr="004155EE">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4155EE">
        <w:rPr>
          <w:b/>
          <w:bCs/>
          <w:highlight w:val="yellow"/>
          <w:u w:val="single"/>
        </w:rPr>
        <w:t>to labour for little to no payment</w:t>
      </w:r>
      <w:r w:rsidRPr="004155EE">
        <w:rPr>
          <w:b/>
          <w:bCs/>
          <w:u w:val="single"/>
        </w:rPr>
        <w:t xml:space="preserve">.9 Similarly exploiting those confined to the economic shadows, microwork programmes represent the creep of something like a refugee-industrial complex. </w:t>
      </w:r>
      <w:r w:rsidRPr="004155EE">
        <w:rPr>
          <w:sz w:val="12"/>
        </w:rPr>
        <w:t xml:space="preserve">It comes as little surprise that Samasource’s former CEO Leilah Janah opts for the more euphemistic ‘virtual assembly line’ in an effort to dress up immiseration as industrious dignity. 10 Though safer than the worst informal work – and in some cases more lucrative – microwork is often still the preserve of those with nowhere else to go. The truth is that microwork programmes often target populations devastated by war, civil unrest and economic collapse, not despite their desperate circumstances – as many advocates like Janah insist – but because of them. Such organisations know that workers </w:t>
      </w:r>
      <w:r w:rsidRPr="004155EE">
        <w:rPr>
          <w:sz w:val="12"/>
        </w:rPr>
        <w:lastRenderedPageBreak/>
        <w:t>in Nairobi’s Kibera slum or the shanty towns of Kolkatta are hardly in the position to protest low pay or meagre rights.</w:t>
      </w:r>
      <w:r w:rsidRPr="004155EE">
        <w:rPr>
          <w:b/>
          <w:bCs/>
          <w:u w:val="single"/>
        </w:rPr>
        <w:t>11This is the hidden abode of automation: a globally dispersed complex of refugees, slum dwellers and casualties of occupations, compelled through immiseration, or else law, to power the machine learning of companies like Google, Facebook and Amazon.</w:t>
      </w:r>
      <w:r w:rsidRPr="004155EE">
        <w:rPr>
          <w:sz w:val="12"/>
        </w:rPr>
        <w:t xml:space="preserve"> Take autonomous vehicles, a growing industry for many of the biggest platforms, estimated to be worth $54 billion in 2019 and well over $550 billion by 2026.12 So much of the labour that companies like Tesla require centres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r w:rsidRPr="004155EE">
        <w:rPr>
          <w:b/>
          <w:bCs/>
          <w:highlight w:val="yellow"/>
          <w:u w:val="single"/>
        </w:rPr>
        <w:t>categorised</w:t>
      </w:r>
      <w:r w:rsidRPr="004155EE">
        <w:rPr>
          <w:b/>
          <w:bCs/>
          <w:u w:val="single"/>
        </w:rPr>
        <w:t xml:space="preserve"> and labelled</w:t>
      </w:r>
      <w:r w:rsidRPr="004155EE">
        <w:rPr>
          <w:sz w:val="12"/>
        </w:rPr>
        <w:t xml:space="preserve">. The labelled data then shows the car how to differentiate the urban environment and recognise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capitalism preys on the nominally 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labour market as a permanent shadowy reserve, they are </w:t>
      </w:r>
      <w:r w:rsidRPr="004155EE">
        <w:rPr>
          <w:b/>
          <w:bCs/>
          <w:highlight w:val="yellow"/>
          <w:u w:val="single"/>
        </w:rPr>
        <w:t>neither</w:t>
      </w:r>
      <w:r w:rsidRPr="004155EE">
        <w:rPr>
          <w:b/>
          <w:bCs/>
          <w:u w:val="single"/>
        </w:rPr>
        <w:t xml:space="preserve"> quite </w:t>
      </w:r>
      <w:r w:rsidRPr="004155EE">
        <w:rPr>
          <w:b/>
          <w:bCs/>
          <w:highlight w:val="yellow"/>
          <w:u w:val="single"/>
        </w:rPr>
        <w:t>employed nor unemployed</w:t>
      </w:r>
      <w:r w:rsidRPr="004155EE">
        <w:rPr>
          <w:b/>
          <w:bCs/>
          <w:u w:val="single"/>
        </w:rPr>
        <w:t xml:space="preserve">. </w:t>
      </w:r>
      <w:r w:rsidRPr="004155EE">
        <w:rPr>
          <w:b/>
          <w:bCs/>
          <w:highlight w:val="yellow"/>
          <w:u w:val="single"/>
        </w:rPr>
        <w:t xml:space="preserve">Hired for </w:t>
      </w:r>
      <w:r w:rsidRPr="004155EE">
        <w:rPr>
          <w:b/>
          <w:bCs/>
          <w:u w:val="single"/>
        </w:rPr>
        <w:t xml:space="preserve">all of </w:t>
      </w:r>
      <w:r w:rsidRPr="004155EE">
        <w:rPr>
          <w:b/>
          <w:bCs/>
          <w:highlight w:val="yellow"/>
          <w:u w:val="single"/>
        </w:rPr>
        <w:t>a minute</w:t>
      </w:r>
      <w:r w:rsidRPr="004155EE">
        <w:rPr>
          <w:b/>
          <w:bCs/>
          <w:u w:val="single"/>
        </w:rPr>
        <w:t xml:space="preserve"> to show an algorithm how to identify a pedestrian, then </w:t>
      </w:r>
      <w:r w:rsidRPr="004155EE">
        <w:rPr>
          <w:b/>
          <w:bCs/>
          <w:highlight w:val="yellow"/>
          <w:u w:val="single"/>
        </w:rPr>
        <w:t>flung back onto the reserve pile to search for another task</w:t>
      </w:r>
      <w:r w:rsidRPr="004155EE">
        <w:rPr>
          <w:b/>
          <w:bCs/>
          <w:u w:val="single"/>
        </w:rPr>
        <w:t>, workers constantly oscillate between the two states.</w:t>
      </w:r>
    </w:p>
    <w:p w14:paraId="1F04F441" w14:textId="77777777" w:rsidR="007D3306" w:rsidRPr="004155EE" w:rsidRDefault="007D3306" w:rsidP="007D3306">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1C1B25BA" w14:textId="77777777" w:rsidR="007D3306" w:rsidRPr="004155EE" w:rsidRDefault="007D3306" w:rsidP="007D3306">
      <w:r w:rsidRPr="004155EE">
        <w:t xml:space="preserve">Jones, Phil. (Phil Jones is a researcher for the think tank Autonomy. He regularly writes for publications such as the London Review of Books, the Guardian, the New Statesman and Novara Media). Work Without the Worker: Labour in the Age of Platform Capitalism. Verso Books, 2021. // LHP AB </w:t>
      </w:r>
    </w:p>
    <w:p w14:paraId="58830851" w14:textId="77777777" w:rsidR="007D3306" w:rsidRPr="004155EE" w:rsidRDefault="007D3306" w:rsidP="007D3306">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sufficient numbers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4155EE">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Paralysed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 xml:space="preserve">unable to make a </w:t>
      </w:r>
      <w:r w:rsidRPr="004155EE">
        <w:rPr>
          <w:b/>
          <w:bCs/>
          <w:highlight w:val="yellow"/>
          <w:u w:val="single"/>
        </w:rPr>
        <w:lastRenderedPageBreak/>
        <w:t>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the more machine learning suffuses the labour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microworkers but displays the wider torpor of today’s worker movement, </w:t>
      </w:r>
      <w:r w:rsidRPr="004155EE">
        <w:rPr>
          <w:b/>
          <w:bCs/>
          <w:u w:val="single"/>
        </w:rPr>
        <w:t>unable to move against a system no longer reliant on labour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labour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reasserted capital’s dominance over labour</w:t>
      </w:r>
      <w:r w:rsidRPr="004155EE">
        <w:rPr>
          <w:b/>
          <w:bCs/>
          <w:u w:val="single"/>
        </w:rPr>
        <w:t xml:space="preserve"> in ways reminiscent of the early industrial period</w:t>
      </w:r>
      <w:r w:rsidRPr="004155EE">
        <w:rPr>
          <w:sz w:val="14"/>
        </w:rPr>
        <w:t>. It is hard not to conclude that this ‘</w:t>
      </w:r>
      <w:r w:rsidRPr="004155EE">
        <w:rPr>
          <w:b/>
          <w:bCs/>
          <w:sz w:val="24"/>
          <w:u w:val="single"/>
        </w:rPr>
        <w:t>late-capitalist triage of humanity’ has foreclosed</w:t>
      </w:r>
      <w:r w:rsidRPr="004155EE">
        <w:rPr>
          <w:b/>
          <w:bCs/>
          <w:u w:val="single"/>
        </w:rPr>
        <w:t xml:space="preserve"> all avenues for labour</w:t>
      </w:r>
      <w:r w:rsidRPr="004155EE">
        <w:rPr>
          <w:sz w:val="14"/>
        </w:rPr>
        <w:t xml:space="preserve">. 4 Unities without Unions </w:t>
      </w:r>
      <w:r w:rsidRPr="004155EE">
        <w:rPr>
          <w:b/>
          <w:bCs/>
          <w:highlight w:val="yellow"/>
          <w:u w:val="single"/>
        </w:rPr>
        <w:t>Defined by</w:t>
      </w:r>
      <w:r w:rsidRPr="004155EE">
        <w:rPr>
          <w:b/>
          <w:bCs/>
          <w:u w:val="single"/>
        </w:rPr>
        <w:t xml:space="preserve"> superfluity, exclusion and </w:t>
      </w:r>
      <w:r w:rsidRPr="004155EE">
        <w:rPr>
          <w:b/>
          <w:bCs/>
          <w:highlight w:val="yellow"/>
          <w:u w:val="single"/>
        </w:rPr>
        <w:t>informality</w:t>
      </w:r>
      <w:r w:rsidRPr="004155EE">
        <w:rPr>
          <w:b/>
          <w:bCs/>
          <w:u w:val="single"/>
        </w:rPr>
        <w:t xml:space="preserve"> rather than a wage, </w:t>
      </w:r>
      <w:r w:rsidRPr="004155EE">
        <w:rPr>
          <w:b/>
          <w:bCs/>
          <w:highlight w:val="yellow"/>
          <w:u w:val="single"/>
        </w:rPr>
        <w:t>microworkers pose a particular challenge to labour organisers</w:t>
      </w:r>
      <w:r w:rsidRPr="004155EE">
        <w:rPr>
          <w:sz w:val="14"/>
        </w:rPr>
        <w:t xml:space="preserve">, whether looser worker associations or the more typical institutions of organised labour. </w:t>
      </w:r>
      <w:r w:rsidRPr="004155EE">
        <w:rPr>
          <w:b/>
          <w:bCs/>
          <w:u w:val="single"/>
        </w:rPr>
        <w:t>Everything from the international geography of microwork to the pools of surplus labour on which platforms draw makes their organisation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microworkers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4155EE">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4155EE">
        <w:rPr>
          <w:b/>
          <w:bCs/>
          <w:highlight w:val="yellow"/>
          <w:u w:val="single"/>
        </w:rPr>
        <w:t>no sectors or vocations</w:t>
      </w:r>
      <w:r w:rsidRPr="004155EE">
        <w:rPr>
          <w:sz w:val="14"/>
        </w:rPr>
        <w:t xml:space="preserve">, only the loose array of odd jobs so typical of our low-growth economy. New unions like the Independent Workers of Great Britain (IWGB), which organises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organising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institutions that might otherwise organise them</w:t>
      </w:r>
      <w:r w:rsidRPr="004155EE">
        <w:rPr>
          <w:sz w:val="14"/>
        </w:rPr>
        <w:t xml:space="preserve">. Workers are geographically dispersed, rarely if ever brought together in physical space. On labour platforms where action has been effective, meeting in town and city centres has been a central tenet of organisation. As Callum Cant, a key organiser on Deliveroo, explains: Deliveroo began to further increase the labour supply… More riders started working every evening, but the number of orders stayed the same. That meant that we worked less, earned less and spent more time at the zone centre. As we stopped going drop to drop, everyone started to get to know each other. I got used to starting work by joining a crowd of between five and thirty workers waiting at the cyclists zone centre.5 Attempts to discipline workers by flooding supply only served to bring together an otherwise fragmented workforce and provide the grounds from which to organise. Such face-to-face meetings seeded a swell of wildcat strikes in Brighton, London, Southampton, Newcastle, Oxford, and other British cities.6 Yet, this chain of events is hard to imagine being set in motion by those who encounter each other only as online avatars. </w:t>
      </w:r>
      <w:r w:rsidRPr="004155EE">
        <w:rPr>
          <w:b/>
          <w:bCs/>
          <w:u w:val="single"/>
        </w:rPr>
        <w:t>Organisation thrives on a public dimension that microwork sites prevent, not only by geographical distance but software frontiers that limit worker contact</w:t>
      </w:r>
      <w:r w:rsidRPr="004155EE">
        <w:rPr>
          <w:sz w:val="14"/>
        </w:rPr>
        <w:t xml:space="preserve">. Such barriers restrict organisation to the less than ideal terrain of online forums. Users of TurkerNation and MTurkGrind, as well as Turker-themed Reddit threads, engage in small-scale, nonantagonistic action such as raising funds for fellow workers.7 Such action has been most effective when aimed at the architectures of specific sites. </w:t>
      </w:r>
      <w:r w:rsidRPr="004155EE">
        <w:rPr>
          <w:b/>
          <w:bCs/>
          <w:u w:val="single"/>
        </w:rPr>
        <w:t>Pushing back against one-sided review systems, Turkers have developed Turkopticon,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misdemeanours. But while the plug-in helps to discipline requester behaviour, it is not built to transform the platforms themselves. Alone it carries little potential as a tool for mass mobilisation, even if it does show that workers can collectively organise. Built to modulate requester behaviour rather than to unleash worker power, its role remains more reform than revolution. The impact of efforts to make platforms behave better has been as limited as other attempts to tame capital’s nastier elements. </w:t>
      </w:r>
      <w:r w:rsidRPr="004155EE">
        <w:rPr>
          <w:b/>
          <w:bCs/>
          <w:u w:val="single"/>
        </w:rPr>
        <w:t>In a 2011 letterwriting campaign, workers on Mechanical Turk wrote to Jeff Bezos asking him to raise the price of their labour and improve the site’s functions. The letters sought to show Bezos – and the rest of the world – ‘that Turkers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4155EE">
        <w:rPr>
          <w:b/>
          <w:bCs/>
          <w:highlight w:val="yellow"/>
          <w:u w:val="single"/>
        </w:rPr>
        <w:t>on We Are Dynamo</w:t>
      </w:r>
      <w:r w:rsidRPr="004155EE">
        <w:rPr>
          <w:b/>
          <w:bCs/>
          <w:u w:val="single"/>
        </w:rPr>
        <w:t xml:space="preserve">, a </w:t>
      </w:r>
      <w:r w:rsidRPr="004155EE">
        <w:rPr>
          <w:b/>
          <w:bCs/>
          <w:highlight w:val="yellow"/>
          <w:u w:val="single"/>
        </w:rPr>
        <w:t>forum set up</w:t>
      </w:r>
      <w:r w:rsidRPr="004155EE">
        <w:rPr>
          <w:b/>
          <w:bCs/>
          <w:u w:val="single"/>
        </w:rPr>
        <w:t xml:space="preserve"> for and </w:t>
      </w:r>
      <w:r w:rsidRPr="004155EE">
        <w:rPr>
          <w:b/>
          <w:bCs/>
          <w:highlight w:val="yellow"/>
          <w:u w:val="single"/>
        </w:rPr>
        <w:t>by workers to organise on the site</w:t>
      </w:r>
      <w:r w:rsidRPr="004155EE">
        <w:rPr>
          <w:b/>
          <w:bCs/>
          <w:u w:val="single"/>
        </w:rPr>
        <w:t xml:space="preserve">, the </w:t>
      </w:r>
      <w:r w:rsidRPr="004155EE">
        <w:rPr>
          <w:b/>
          <w:bCs/>
          <w:highlight w:val="yellow"/>
          <w:u w:val="single"/>
        </w:rPr>
        <w:t>campaign remains the only action Turkers have</w:t>
      </w:r>
      <w:r w:rsidRPr="004155EE">
        <w:rPr>
          <w:b/>
          <w:bCs/>
          <w:u w:val="single"/>
        </w:rPr>
        <w:t xml:space="preserve"> successfully </w:t>
      </w:r>
      <w:r w:rsidRPr="004155EE">
        <w:rPr>
          <w:b/>
          <w:bCs/>
          <w:highlight w:val="yellow"/>
          <w:u w:val="single"/>
        </w:rPr>
        <w:t>organised</w:t>
      </w:r>
      <w:r w:rsidRPr="004155EE">
        <w:rPr>
          <w:sz w:val="14"/>
        </w:rPr>
        <w:t xml:space="preserve">. During the forum’s limited period of operations </w:t>
      </w:r>
      <w:r w:rsidRPr="004155EE">
        <w:rPr>
          <w:b/>
          <w:bCs/>
          <w:u w:val="single"/>
        </w:rPr>
        <w:t xml:space="preserve">members could </w:t>
      </w:r>
      <w:r w:rsidRPr="004155EE">
        <w:rPr>
          <w:b/>
          <w:bCs/>
          <w:u w:val="single"/>
        </w:rPr>
        <w:lastRenderedPageBreak/>
        <w:t>post campaign ideas and vote on those of others</w:t>
      </w:r>
      <w:r w:rsidRPr="004155EE">
        <w:rPr>
          <w:sz w:val="14"/>
        </w:rPr>
        <w:t xml:space="preserve">, giving workers a means to mobilise around popular suggestions. It aimed, in the words of its architects, to create ‘publics that are just large enough to take action – </w:t>
      </w:r>
      <w:r w:rsidRPr="004155EE">
        <w:rPr>
          <w:b/>
          <w:bCs/>
          <w:u w:val="single"/>
        </w:rPr>
        <w:t>unities without unions’</w:t>
      </w:r>
      <w:r w:rsidRPr="004155EE">
        <w:rPr>
          <w:sz w:val="14"/>
        </w:rPr>
        <w:t xml:space="preserve">, standing in for more traditional labour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‘Turkers’. </w:t>
      </w:r>
      <w:r w:rsidRPr="004155EE">
        <w:rPr>
          <w:b/>
          <w:bCs/>
          <w:u w:val="single"/>
        </w:rPr>
        <w:t xml:space="preserve">Once </w:t>
      </w:r>
      <w:r w:rsidRPr="004155EE">
        <w:rPr>
          <w:b/>
          <w:bCs/>
          <w:highlight w:val="yellow"/>
          <w:u w:val="single"/>
        </w:rPr>
        <w:t>Amazon</w:t>
      </w:r>
      <w:r w:rsidRPr="004155EE">
        <w:rPr>
          <w:b/>
          <w:bCs/>
          <w:u w:val="single"/>
        </w:rPr>
        <w:t xml:space="preserve"> realised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organise collectively. The letter campaign still represents the sole action taken by Turkers. And though effective at drawing media attention to those working on the platform – arguably a first step toward more robust forms of action – the </w:t>
      </w:r>
      <w:r w:rsidRPr="004155EE">
        <w:rPr>
          <w:b/>
          <w:bCs/>
          <w:u w:val="single"/>
        </w:rPr>
        <w:t>campaign’s result was to humanise rather than organise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Playment and Appen. To condemn such tools on these grounds, though, would be naive, for </w:t>
      </w:r>
      <w:r w:rsidRPr="004155EE">
        <w:rPr>
          <w:b/>
          <w:bCs/>
          <w:u w:val="single"/>
        </w:rPr>
        <w:t>at the very least they raise to consciousness a common collective struggle</w:t>
      </w:r>
      <w:r w:rsidRPr="004155EE">
        <w:rPr>
          <w:sz w:val="14"/>
        </w:rPr>
        <w:t>. Where the tactics of traditional unions have signally failed to meet the challenges of a digital world, forums and plug-ins have been leveraged into new forms of worker association, even under the menacing shadow of disabled accounts, bad reviews and NDAs. Whether these associations can translate a nascent digital militancy into a proper movement still remains to be seen.</w:t>
      </w:r>
    </w:p>
    <w:p w14:paraId="35E2EAA9" w14:textId="77777777" w:rsidR="007D3306" w:rsidRPr="004155EE" w:rsidRDefault="007D3306" w:rsidP="007D3306">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5D512A10" w14:textId="77777777" w:rsidR="007D3306" w:rsidRPr="004155EE" w:rsidRDefault="007D3306" w:rsidP="007D3306">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Leterme and Anne</w:t>
      </w:r>
    </w:p>
    <w:p w14:paraId="0DC78B65" w14:textId="77777777" w:rsidR="007D3306" w:rsidRPr="004155EE" w:rsidRDefault="007D3306" w:rsidP="007D3306">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p>
    <w:p w14:paraId="3B3B6487" w14:textId="77777777" w:rsidR="007D3306" w:rsidRPr="004155EE" w:rsidRDefault="007D3306" w:rsidP="007D3306">
      <w:pPr>
        <w:spacing w:after="0" w:line="240" w:lineRule="auto"/>
        <w:rPr>
          <w:rFonts w:eastAsia="Times New Roman"/>
          <w:sz w:val="16"/>
        </w:rPr>
      </w:pPr>
      <w:r w:rsidRPr="004155EE">
        <w:rPr>
          <w:rFonts w:eastAsia="Times New Roman"/>
          <w:b/>
          <w:bCs/>
          <w:sz w:val="24"/>
          <w:u w:val="single"/>
        </w:rPr>
        <w:t xml:space="preserve">The </w:t>
      </w:r>
      <w:r w:rsidRPr="004155EE">
        <w:rPr>
          <w:rFonts w:eastAsia="Times New Roman"/>
          <w:b/>
          <w:bCs/>
          <w:sz w:val="24"/>
          <w:highlight w:val="yellow"/>
          <w:u w:val="single"/>
        </w:rPr>
        <w:t>vast majority of micro-tasking platforms classify their workers as self-employed</w:t>
      </w:r>
      <w:r w:rsidRPr="004155EE">
        <w:rPr>
          <w:rFonts w:eastAsia="Times New Roman"/>
          <w:sz w:val="16"/>
        </w:rPr>
        <w:t xml:space="preserve">. </w:t>
      </w:r>
      <w:r w:rsidRPr="004155EE">
        <w:rPr>
          <w:rFonts w:eastAsia="Times New Roman"/>
          <w:b/>
          <w:bCs/>
          <w:sz w:val="24"/>
          <w:u w:val="single"/>
        </w:rPr>
        <w:t xml:space="preserve">As with other workers in on-demand platforms, this </w:t>
      </w:r>
      <w:r w:rsidRPr="004155EE">
        <w:rPr>
          <w:rFonts w:eastAsia="Times New Roman"/>
          <w:b/>
          <w:bCs/>
          <w:sz w:val="24"/>
          <w:highlight w:val="yellow"/>
          <w:u w:val="single"/>
        </w:rPr>
        <w:t>deprives them of the protections afforded by labour</w:t>
      </w:r>
      <w:r w:rsidRPr="004155EE">
        <w:rPr>
          <w:rFonts w:eastAsia="Times New Roman"/>
          <w:sz w:val="16"/>
        </w:rPr>
        <w:t xml:space="preserve"> and social security </w:t>
      </w:r>
      <w:r w:rsidRPr="004155EE">
        <w:rPr>
          <w:rFonts w:eastAsia="Times New Roman"/>
          <w:b/>
          <w:bCs/>
          <w:sz w:val="24"/>
          <w:highlight w:val="yellow"/>
          <w:u w:val="single"/>
        </w:rPr>
        <w:t>law</w:t>
      </w:r>
      <w:r w:rsidRPr="004155EE">
        <w:rPr>
          <w:rFonts w:eastAsia="Times New Roman"/>
          <w:sz w:val="16"/>
        </w:rPr>
        <w:t xml:space="preserve">. Concerning “crowdwork”, several initiatives (mostly German and American) have emerged to encourage platforms and “requesters” to improve the working conditions of micro-workers, who are particularly precarious. The idea is to encourage clickworkers to join forces, reducing the asymmetry of information they experience vis-à-vis platforms and clients (Irani &amp; Silberman, 2013). FairCrowdWork: a trade union counter platform In Germany, the IG Metall union, the most powerful in Europe, both strategically and financially, has launched a crowdsourcing code of conduct, the result of a voluntary commitment with the country's largest platforms. The Frankfurt Declaration argues that “platform operators, workers, worker organisations, clients, researchers, and regulators must work together to bring democracy to these new digital workplaces” (FairCrowdWork, 2016). From the declaration, this has involved rating crowdwork platforms, including both assessments based on the terms of service offered to workers, but also workers own reviews of the platforms (FairCrowdWork, 2017). As Heeks (2017, 23) has argued, this is the only “existing code or standard of specific relevance to the digital gig economy.” (cited in Graham, Woodcock, 2018). For example, the signatory platforms, in cooperation with the union IG Metall, have set up a mediation office through which employees can report disputes with platform operators. The website FairCrowdWork.org for platform workers, set up in 2016, is a trade union initiative of IG Metall, but also includes the Austrian Chamber of Labour, the Austrian Confederation of Trade Unions (OGB) and the Swedish white-collar union Unionen94 . FairCrowdWork collects and disseminates information on working conditions for a dozen crowdwork platforms, including the giant Amazon Mechanical Turk (AMT). Finally, IG Metall has also worked with the inventors of TurkOpticon, an alternative platform bringing together the workers of AMT)95. It allows workers to evaluate applicants who post tasks to be performed. This is a “place for workers to help one another with information and their experiences about employers” (Turkopticon,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organisation (Graham, Woodcock, 2018: 247). The Fairwork Foundation and the ILO: Towards “Decent” Platform Work It is in this context that the Fairwork Foundation was born, launched in autumn 2017 in partnership with the International Labour Organisation (ILO). It bringstogether the expertise ofseveral universities on platforms’ working practices and conditions. Fairwork's </w:t>
      </w:r>
      <w:r w:rsidRPr="004155EE">
        <w:rPr>
          <w:rFonts w:eastAsia="Times New Roman"/>
          <w:sz w:val="16"/>
        </w:rPr>
        <w:lastRenderedPageBreak/>
        <w:t xml:space="preserve">objectives are to imagine and help to achieve a “fairer” platform economy offering better conditions to its workers. To this end, Fairwork highlights the best and worst practices of this new economy. The Foundation brings together platforms, workers, trade unions, regulators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crowdwork by IG Metall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Fairwork published its first annualreport, including analyses and ratingsfrom 22 platforms active in Germany, India and South Africa96. The Fairwork Foundation is part of the “decent work” framework proposed by the ILO (2013), which it considers to be a good platform for analysing working conditions. This concept is based on the conviction “that core transparent production networks can lead to better working conditionsfor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sz w:val="24"/>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ILO nor the trade union network are questioning this concept, believing that it is possible to reconfigure the modalities of this type of work in order to improve workers' conditions. What they are in fact doing is proposing to adapt labour law and social protection systems to meet the platforms’ demands (Annex G), and not the other way around. </w:t>
      </w:r>
      <w:r w:rsidRPr="004155EE">
        <w:rPr>
          <w:rFonts w:eastAsia="Times New Roman"/>
          <w:b/>
          <w:bCs/>
          <w:sz w:val="24"/>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sz w:val="24"/>
          <w:highlight w:val="yellow"/>
          <w:u w:val="single"/>
        </w:rPr>
        <w:t xml:space="preserve">if micro-work has to exist </w:t>
      </w:r>
      <w:r w:rsidRPr="004155EE">
        <w:rPr>
          <w:rFonts w:eastAsia="Times New Roman"/>
          <w:b/>
          <w:bCs/>
          <w:sz w:val="24"/>
          <w:u w:val="single"/>
        </w:rPr>
        <w:t xml:space="preserve">at all, </w:t>
      </w:r>
      <w:r w:rsidRPr="004155EE">
        <w:rPr>
          <w:rFonts w:eastAsia="Times New Roman"/>
          <w:b/>
          <w:bCs/>
          <w:sz w:val="24"/>
          <w:highlight w:val="yellow"/>
          <w:u w:val="single"/>
        </w:rPr>
        <w:t xml:space="preserve">the building of a power relationship with the trade union movement remains necessary </w:t>
      </w:r>
      <w:r w:rsidRPr="004155EE">
        <w:rPr>
          <w:rFonts w:eastAsia="Times New Roman"/>
          <w:b/>
          <w:bCs/>
          <w:sz w:val="24"/>
          <w:u w:val="single"/>
        </w:rPr>
        <w:t xml:space="preserve">not to “encourage” but rather </w:t>
      </w:r>
      <w:r w:rsidRPr="004155EE">
        <w:rPr>
          <w:rFonts w:eastAsia="Times New Roman"/>
          <w:b/>
          <w:bCs/>
          <w:sz w:val="24"/>
          <w:highlight w:val="yellow"/>
          <w:u w:val="single"/>
        </w:rPr>
        <w:t>to “force” the platforms to improve</w:t>
      </w:r>
      <w:r w:rsidRPr="004155EE">
        <w:rPr>
          <w:rFonts w:eastAsia="Times New Roman"/>
          <w:b/>
          <w:bCs/>
          <w:sz w:val="24"/>
          <w:u w:val="single"/>
        </w:rPr>
        <w:t xml:space="preserve"> the </w:t>
      </w:r>
      <w:r w:rsidRPr="004155EE">
        <w:rPr>
          <w:rFonts w:eastAsia="Times New Roman"/>
          <w:b/>
          <w:bCs/>
          <w:sz w:val="24"/>
          <w:highlight w:val="yellow"/>
          <w:u w:val="single"/>
        </w:rPr>
        <w:t>conditions</w:t>
      </w:r>
      <w:r w:rsidRPr="004155EE">
        <w:rPr>
          <w:rFonts w:eastAsia="Times New Roman"/>
          <w:b/>
          <w:bCs/>
          <w:sz w:val="24"/>
          <w:u w:val="single"/>
        </w:rPr>
        <w:t xml:space="preserve"> of micro-work</w:t>
      </w:r>
      <w:r w:rsidRPr="004155EE">
        <w:rPr>
          <w:rFonts w:eastAsia="Times New Roman"/>
          <w:sz w:val="16"/>
        </w:rPr>
        <w:t xml:space="preserve">. 2.4 BATTLE FOR THE VERY CONTOURS OF THE DIGITAL ECONOMY </w:t>
      </w:r>
      <w:r w:rsidRPr="004155EE">
        <w:rPr>
          <w:rFonts w:eastAsia="Times New Roman"/>
          <w:b/>
          <w:bCs/>
          <w:sz w:val="24"/>
          <w:highlight w:val="yellow"/>
          <w:u w:val="single"/>
        </w:rPr>
        <w:t>Legal battles are currently raging over</w:t>
      </w:r>
      <w:r w:rsidRPr="004155EE">
        <w:rPr>
          <w:rFonts w:eastAsia="Times New Roman"/>
          <w:b/>
          <w:bCs/>
          <w:sz w:val="24"/>
          <w:u w:val="single"/>
        </w:rPr>
        <w:t xml:space="preserve"> the </w:t>
      </w:r>
      <w:r w:rsidRPr="004155EE">
        <w:rPr>
          <w:rFonts w:eastAsia="Times New Roman"/>
          <w:b/>
          <w:bCs/>
          <w:sz w:val="24"/>
          <w:highlight w:val="yellow"/>
          <w:u w:val="single"/>
        </w:rPr>
        <w:t xml:space="preserve">status </w:t>
      </w:r>
      <w:r w:rsidRPr="004155EE">
        <w:rPr>
          <w:rFonts w:eastAsia="Times New Roman"/>
          <w:b/>
          <w:bCs/>
          <w:sz w:val="24"/>
          <w:u w:val="single"/>
        </w:rPr>
        <w:t xml:space="preserve">and rights </w:t>
      </w:r>
      <w:r w:rsidRPr="004155EE">
        <w:rPr>
          <w:rFonts w:eastAsia="Times New Roman"/>
          <w:b/>
          <w:bCs/>
          <w:sz w:val="24"/>
          <w:highlight w:val="yellow"/>
          <w:u w:val="single"/>
        </w:rPr>
        <w:t>of platform workers</w:t>
      </w:r>
      <w:r w:rsidRPr="004155EE">
        <w:rPr>
          <w:rFonts w:eastAsia="Times New Roman"/>
          <w:b/>
          <w:bCs/>
          <w:sz w:val="24"/>
          <w:u w:val="single"/>
        </w:rPr>
        <w:t>, as unions seek to renew their representation and collective bargaining practices.</w:t>
      </w:r>
      <w:r w:rsidRPr="004155EE">
        <w:rPr>
          <w:rFonts w:eastAsia="Times New Roman"/>
          <w:sz w:val="16"/>
        </w:rPr>
        <w:t xml:space="preserve"> At the same time, there is another</w:t>
      </w:r>
    </w:p>
    <w:p w14:paraId="708C69C7" w14:textId="77777777" w:rsidR="007D3306" w:rsidRPr="004155EE" w:rsidRDefault="007D3306" w:rsidP="007D3306">
      <w:pPr>
        <w:pStyle w:val="Heading4"/>
        <w:rPr>
          <w:rFonts w:cs="Calibri"/>
        </w:rPr>
      </w:pPr>
      <w:r w:rsidRPr="004155EE">
        <w:rPr>
          <w:rFonts w:cs="Calibri"/>
        </w:rPr>
        <w:t>CONTINUES</w:t>
      </w:r>
    </w:p>
    <w:p w14:paraId="55C2F638" w14:textId="77777777" w:rsidR="007D3306" w:rsidRPr="004155EE" w:rsidRDefault="007D3306" w:rsidP="007D3306">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p>
    <w:p w14:paraId="336CB728" w14:textId="77777777" w:rsidR="007D3306" w:rsidRPr="004155EE" w:rsidRDefault="007D3306" w:rsidP="007D3306">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4155EE">
        <w:rPr>
          <w:rFonts w:eastAsia="Times New Roman"/>
          <w:b/>
          <w:bCs/>
          <w:sz w:val="24"/>
          <w:highlight w:val="yellow"/>
          <w:u w:val="single"/>
        </w:rPr>
        <w:t>found in all major cities</w:t>
      </w:r>
      <w:r w:rsidRPr="004155EE">
        <w:rPr>
          <w:rFonts w:eastAsia="Times New Roman"/>
          <w:b/>
          <w:bCs/>
          <w:sz w:val="24"/>
          <w:u w:val="single"/>
        </w:rPr>
        <w:t xml:space="preserve"> across Europe and all around the world. With all of the arrogance of </w:t>
      </w:r>
      <w:r w:rsidRPr="004155EE">
        <w:rPr>
          <w:rFonts w:eastAsia="Times New Roman"/>
          <w:b/>
          <w:bCs/>
          <w:sz w:val="24"/>
          <w:highlight w:val="yellow"/>
          <w:u w:val="single"/>
        </w:rPr>
        <w:t>multinationals</w:t>
      </w:r>
      <w:r w:rsidRPr="004155EE">
        <w:rPr>
          <w:rFonts w:eastAsia="Times New Roman"/>
          <w:b/>
          <w:bCs/>
          <w:sz w:val="24"/>
          <w:u w:val="single"/>
        </w:rPr>
        <w:t xml:space="preserve"> operating outside of the law, they have </w:t>
      </w:r>
      <w:r w:rsidRPr="004155EE">
        <w:rPr>
          <w:rFonts w:eastAsia="Times New Roman"/>
          <w:b/>
          <w:bCs/>
          <w:sz w:val="24"/>
          <w:highlight w:val="yellow"/>
          <w:u w:val="single"/>
        </w:rPr>
        <w:t>flouted national social rights</w:t>
      </w:r>
      <w:r w:rsidRPr="004155EE">
        <w:rPr>
          <w:rFonts w:eastAsia="Times New Roman"/>
          <w:b/>
          <w:bCs/>
          <w:sz w:val="24"/>
          <w:u w:val="single"/>
        </w:rPr>
        <w:t xml:space="preserve">, plundered </w:t>
      </w:r>
      <w:r w:rsidRPr="004155EE">
        <w:rPr>
          <w:rFonts w:eastAsia="Times New Roman"/>
          <w:b/>
          <w:bCs/>
          <w:sz w:val="24"/>
          <w:highlight w:val="yellow"/>
          <w:u w:val="single"/>
        </w:rPr>
        <w:t>social security funds</w:t>
      </w:r>
      <w:r w:rsidRPr="004155EE">
        <w:rPr>
          <w:rFonts w:eastAsia="Times New Roman"/>
          <w:b/>
          <w:bCs/>
          <w:sz w:val="24"/>
          <w:u w:val="single"/>
        </w:rPr>
        <w:t xml:space="preserve">, and </w:t>
      </w:r>
      <w:r w:rsidRPr="004155EE">
        <w:rPr>
          <w:rFonts w:eastAsia="Times New Roman"/>
          <w:b/>
          <w:bCs/>
          <w:sz w:val="24"/>
          <w:highlight w:val="yellow"/>
          <w:u w:val="single"/>
        </w:rPr>
        <w:t>stolen data</w:t>
      </w:r>
      <w:r w:rsidRPr="004155EE">
        <w:rPr>
          <w:rFonts w:eastAsia="Times New Roman"/>
          <w:b/>
          <w:bCs/>
          <w:sz w:val="24"/>
          <w:u w:val="single"/>
        </w:rPr>
        <w:t xml:space="preserve"> from those they refer to as their “collaborators”, who are essentially performing ‘naked’ labour, deprived of any rights whatsoever.</w:t>
      </w:r>
      <w:r w:rsidRPr="004155EE">
        <w:rPr>
          <w:rFonts w:eastAsia="Times New Roman"/>
          <w:sz w:val="14"/>
        </w:rPr>
        <w:t xml:space="preserve"> We define platform work as “naked labour”: it means poorly paid, with working hours that are too long and unstable, weak or non-existent social protection, largely fictitious “autonomy” and individualisation/fragmentation of labour relations that undermines the possibilities for organisation, representation and collective mobilisation.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occurs with the </w:t>
      </w:r>
      <w:r w:rsidRPr="004155EE">
        <w:rPr>
          <w:rFonts w:eastAsia="Times New Roman"/>
          <w:b/>
          <w:bCs/>
          <w:sz w:val="24"/>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4155EE">
        <w:rPr>
          <w:rFonts w:eastAsia="Times New Roman"/>
          <w:b/>
          <w:bCs/>
          <w:sz w:val="24"/>
          <w:highlight w:val="yellow"/>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law, informal work is becoming </w:t>
      </w:r>
      <w:r w:rsidRPr="004155EE">
        <w:rPr>
          <w:rFonts w:eastAsia="Times New Roman"/>
          <w:b/>
          <w:bCs/>
          <w:sz w:val="24"/>
          <w:u w:val="single"/>
        </w:rPr>
        <w:lastRenderedPageBreak/>
        <w:t>commonplace.</w:t>
      </w:r>
      <w:r w:rsidRPr="004155EE">
        <w:rPr>
          <w:rFonts w:eastAsia="Times New Roman"/>
          <w:sz w:val="14"/>
        </w:rPr>
        <w:t xml:space="preserve"> Amid this climate of legalising outlawed platformpractices and the urgency ofthe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challenge:the need to redefine the very contours of the digital economy. Towards transnational collective action and new digital employment rights A first key lesson relates to the genuine achievements of the first strategy in the study directly targeting platforms: the progressive construction of a new collective “glocal” player. </w:t>
      </w:r>
      <w:r w:rsidRPr="004155EE">
        <w:rPr>
          <w:rFonts w:eastAsia="Times New Roman"/>
          <w:b/>
          <w:bCs/>
          <w:sz w:val="24"/>
          <w:u w:val="single"/>
        </w:rPr>
        <w:t xml:space="preserve">Whilst the immediate results of the numerous mobilisations described may seem fragile and limited, the fact that they even exist and are multiplying has above all enabled new collective actors to invent and reinvent new ways of acting and mobilising at different levels. We have seen how, </w:t>
      </w:r>
      <w:r w:rsidRPr="004155EE">
        <w:rPr>
          <w:rFonts w:eastAsia="Times New Roman"/>
          <w:b/>
          <w:bCs/>
          <w:sz w:val="24"/>
          <w:highlight w:val="yellow"/>
          <w:u w:val="single"/>
        </w:rPr>
        <w:t>at local level, platform workers are resorting to direct action and switch-off strikes with demands for concrete improvements in terms of pay or work organisation</w:t>
      </w:r>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4155EE">
        <w:rPr>
          <w:rFonts w:eastAsia="Times New Roman"/>
          <w:b/>
          <w:bCs/>
          <w:sz w:val="24"/>
          <w:highlight w:val="yellow"/>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organisation can think in terms ofsupply chains(with IT technicians, orthe permanentstaff working in customerservice, for instance), potentially </w:t>
      </w:r>
      <w:r w:rsidRPr="004155EE">
        <w:rPr>
          <w:rFonts w:eastAsia="Times New Roman"/>
          <w:b/>
          <w:bCs/>
          <w:sz w:val="24"/>
          <w:u w:val="single"/>
        </w:rPr>
        <w:t>paving the way for a new “cybertariat</w:t>
      </w:r>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Allianza UnidXs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in order to identify a real common substratum of demands, supported by proposals for coordinated action. In addition to the coordination of demands, </w:t>
      </w:r>
      <w:r w:rsidRPr="004155EE">
        <w:rPr>
          <w:rFonts w:eastAsia="Times New Roman"/>
          <w:b/>
          <w:bCs/>
          <w:sz w:val="24"/>
          <w:u w:val="single"/>
        </w:rPr>
        <w:t>it is also the specifically digital nature of platform work which must now be taken into account in the demand for new “digital labour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6CBB5A30" w14:textId="77777777" w:rsidR="007D3306" w:rsidRDefault="007D3306" w:rsidP="007D3306">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4155EE">
        <w:rPr>
          <w:rFonts w:eastAsia="Times New Roman"/>
          <w:b/>
          <w:bCs/>
          <w:sz w:val="24"/>
          <w:highlight w:val="yellow"/>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4155EE">
        <w:rPr>
          <w:rFonts w:eastAsia="Times New Roman"/>
          <w:b/>
          <w:bCs/>
          <w:sz w:val="24"/>
          <w:highlight w:val="yellow"/>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asfully-fledged employees, with a lot of favourable decisions(specially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geolocalised,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favourable to workers has been supported by the trade unions in each one of their countries. They are legally well armed and often have previous experience from other sectors, as the problem of bogus selfemployment arose long before the platform economy. This favourable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In this context, a majority of governments support the “uberisation” of society and are participating in the unravelling of labour law.</w:t>
      </w:r>
      <w:r w:rsidRPr="004155EE">
        <w:rPr>
          <w:rFonts w:eastAsia="Times New Roman"/>
          <w:sz w:val="16"/>
        </w:rPr>
        <w:t xml:space="preserve"> So how can we fight on the legal front in a context of progressive legalisation by money or by the law of hitherto outlawed companies? </w:t>
      </w:r>
      <w:r w:rsidRPr="004155EE">
        <w:rPr>
          <w:rFonts w:eastAsia="Times New Roman"/>
          <w:b/>
          <w:bCs/>
          <w:sz w:val="24"/>
          <w:u w:val="single"/>
        </w:rPr>
        <w:t xml:space="preserve">In the United States, </w:t>
      </w:r>
      <w:r w:rsidRPr="004155EE">
        <w:rPr>
          <w:rFonts w:eastAsia="Times New Roman"/>
          <w:b/>
          <w:bCs/>
          <w:sz w:val="24"/>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sz w:val="24"/>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wage-labour (salariat</w:t>
      </w:r>
      <w:r w:rsidRPr="004155EE">
        <w:rPr>
          <w:rFonts w:eastAsia="Times New Roman"/>
          <w:b/>
          <w:bCs/>
          <w:sz w:val="24"/>
          <w:u w:val="single"/>
        </w:rPr>
        <w:t>).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nonprotection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r w:rsidRPr="004155EE">
        <w:rPr>
          <w:rFonts w:eastAsia="Times New Roman"/>
          <w:b/>
          <w:bCs/>
          <w:sz w:val="24"/>
          <w:u w:val="single"/>
        </w:rPr>
        <w:t>Chabi</w:t>
      </w:r>
      <w:r w:rsidRPr="004155EE">
        <w:rPr>
          <w:rFonts w:eastAsia="Times New Roman"/>
          <w:sz w:val="16"/>
        </w:rPr>
        <w:t xml:space="preserve">, a member of parliament from the political party La France Insoumise, </w:t>
      </w:r>
      <w:r w:rsidRPr="004155EE">
        <w:rPr>
          <w:rFonts w:eastAsia="Times New Roman"/>
          <w:b/>
          <w:bCs/>
          <w:sz w:val="24"/>
          <w:u w:val="single"/>
        </w:rPr>
        <w:t xml:space="preserve">is advocating by </w:t>
      </w:r>
      <w:r w:rsidRPr="004155EE">
        <w:rPr>
          <w:rFonts w:eastAsia="Times New Roman"/>
          <w:b/>
          <w:bCs/>
          <w:sz w:val="24"/>
          <w:highlight w:val="yellow"/>
          <w:u w:val="single"/>
        </w:rPr>
        <w:t>bringing forward a draft directive that defends</w:t>
      </w:r>
      <w:r w:rsidRPr="004155EE">
        <w:rPr>
          <w:rFonts w:eastAsia="Times New Roman"/>
          <w:b/>
          <w:bCs/>
          <w:sz w:val="24"/>
          <w:u w:val="single"/>
        </w:rPr>
        <w:t xml:space="preserve"> the idea that </w:t>
      </w:r>
      <w:r w:rsidRPr="004155EE">
        <w:rPr>
          <w:rFonts w:eastAsia="Times New Roman"/>
          <w:b/>
          <w:bCs/>
          <w:sz w:val="24"/>
          <w:highlight w:val="yellow"/>
          <w:u w:val="single"/>
        </w:rPr>
        <w:t>platform workers are salaried workers</w:t>
      </w:r>
      <w:r w:rsidRPr="004155EE">
        <w:rPr>
          <w:rFonts w:eastAsia="Times New Roman"/>
          <w:b/>
          <w:bCs/>
          <w:sz w:val="24"/>
          <w:u w:val="single"/>
        </w:rPr>
        <w:t xml:space="preserve"> as such</w:t>
      </w:r>
      <w:r w:rsidRPr="004155EE">
        <w:rPr>
          <w:rFonts w:eastAsia="Times New Roman"/>
          <w:sz w:val="16"/>
        </w:rPr>
        <w:t xml:space="preserve">. Collective AND legal action </w:t>
      </w:r>
      <w:r w:rsidRPr="004155EE">
        <w:rPr>
          <w:rFonts w:eastAsia="Times New Roman"/>
          <w:b/>
          <w:bCs/>
          <w:sz w:val="24"/>
          <w:u w:val="single"/>
        </w:rPr>
        <w:t>In order to transform these accumulating social forces</w:t>
      </w:r>
      <w:r w:rsidRPr="004155EE">
        <w:rPr>
          <w:rFonts w:eastAsia="Times New Roman"/>
          <w:sz w:val="16"/>
        </w:rPr>
        <w:t xml:space="preserve"> (on the basis of favourable reclassification decisions and social mobilisation) into bargaining </w:t>
      </w:r>
      <w:r w:rsidRPr="004155EE">
        <w:rPr>
          <w:rFonts w:eastAsia="Times New Roman"/>
          <w:sz w:val="16"/>
        </w:rPr>
        <w:lastRenderedPageBreak/>
        <w:t xml:space="preserve">power or political victories, collectives, </w:t>
      </w:r>
      <w:r w:rsidRPr="004155EE">
        <w:rPr>
          <w:rFonts w:eastAsia="Times New Roman"/>
          <w:b/>
          <w:bCs/>
          <w:sz w:val="24"/>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analysed: </w:t>
      </w:r>
      <w:r w:rsidRPr="004155EE">
        <w:rPr>
          <w:rFonts w:eastAsia="Times New Roman"/>
          <w:b/>
          <w:bCs/>
          <w:sz w:val="24"/>
          <w:highlight w:val="yellow"/>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mobilisations being taken at different levels (local, national, European and international) support indeed the legal and political struggles favourable to platform workers. Today, it is indeed the struggle’s gathering pace and the building of a powerful collective actor that will open up the opportunity for a workers' victory in the ongoing battle over status. And conversely, it is by </w:t>
      </w:r>
      <w:r w:rsidRPr="004155EE">
        <w:rPr>
          <w:rFonts w:eastAsia="Times New Roman"/>
          <w:b/>
          <w:bCs/>
          <w:sz w:val="24"/>
          <w:highlight w:val="yellow"/>
          <w:u w:val="single"/>
        </w:rPr>
        <w:t>building on the victories of favourable case law</w:t>
      </w:r>
      <w:r w:rsidRPr="004155EE">
        <w:rPr>
          <w:rFonts w:eastAsia="Times New Roman"/>
          <w:b/>
          <w:bCs/>
          <w:sz w:val="24"/>
          <w:u w:val="single"/>
        </w:rPr>
        <w:t xml:space="preserve">, by extending this fundamental conquest to other possible future political victories that </w:t>
      </w:r>
      <w:r w:rsidRPr="004155EE">
        <w:rPr>
          <w:rFonts w:eastAsia="Times New Roman"/>
          <w:b/>
          <w:bCs/>
          <w:sz w:val="24"/>
          <w:highlight w:val="yellow"/>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In this difficult context, the future of the Spanish law that defends unconditional wage-earning is therefore important not only for Spanish workers, but also because it can serve as a model in the political battle overthe future directive set to take place in the European institutionsin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taking into account of broader developments affecting the functioning of the digital economy as a whole. As we have seen, platform work is part of broader changes taking place with the platformisation of economies and societies. Starting around the beginning of the 2000s, platformisation has progressively led to the forming of vast digital monopolies with their powerlargely being derived from a relative legal and regulatory vacuum on a whole series of key issues, beginning with the question of data. Against this backdrop, the main digital lobbies and their State-level backing are seeking to lock down their advantages and their business modelthrough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localisation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prospectsforthe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whilstthese international and European developments do not directly concern platform workers’ working conditions, they are still laden with potential consequences for their current and future strategies. Thisrequiresfar more vigilance on these issues, but also (and most of all) the forming of alliances with other actors and/or sectors (which are multiplying all the time) that are mobilising to change the current course of the “digital transition” (JNC, 2019)</w:t>
      </w:r>
    </w:p>
    <w:p w14:paraId="6A7FC96A" w14:textId="77777777" w:rsidR="007D3306" w:rsidRDefault="007D3306" w:rsidP="007D3306">
      <w:pPr>
        <w:pStyle w:val="Heading2"/>
      </w:pPr>
      <w:r>
        <w:lastRenderedPageBreak/>
        <w:t>Part 3 – The Comrade</w:t>
      </w:r>
    </w:p>
    <w:p w14:paraId="435EC997" w14:textId="77777777" w:rsidR="007D3306" w:rsidRDefault="007D3306" w:rsidP="007D3306">
      <w:pPr>
        <w:pStyle w:val="Heading4"/>
      </w:pPr>
      <w:r>
        <w:t>The relationship of the comrade – one oriented toward a better future – provides the means necessary for organization to solve capitalism and create any coherent resistance movements, Dean 19:</w:t>
      </w:r>
    </w:p>
    <w:p w14:paraId="266876C8" w14:textId="77777777" w:rsidR="007D3306" w:rsidRDefault="007D3306" w:rsidP="007D3306">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10A190BB" w14:textId="77777777" w:rsidR="007D3306" w:rsidRDefault="007D3306" w:rsidP="007D3306">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6D61DC">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Relationships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213A00A5" w14:textId="77777777" w:rsidR="007D3306" w:rsidRDefault="007D3306" w:rsidP="007D3306">
      <w:pPr>
        <w:pStyle w:val="Heading4"/>
      </w:pPr>
      <w:r>
        <w:lastRenderedPageBreak/>
        <w:t>Thus, the role of the ballot is promoting the politics of the comrade – a new relation towards an emancipatory future. This is a pre-fiat methodological resistance strategy that applies to debate.</w:t>
      </w:r>
    </w:p>
    <w:p w14:paraId="493781F2" w14:textId="77777777" w:rsidR="007D3306" w:rsidRPr="0029729F" w:rsidRDefault="007D3306" w:rsidP="007D3306">
      <w:pPr>
        <w:pStyle w:val="Heading4"/>
      </w:pPr>
      <w:r>
        <w:t>Independently:</w:t>
      </w:r>
    </w:p>
    <w:p w14:paraId="7181101B" w14:textId="77777777" w:rsidR="007D3306" w:rsidRDefault="007D3306" w:rsidP="007D3306">
      <w:pPr>
        <w:pStyle w:val="Heading4"/>
        <w:spacing w:before="0" w:line="240" w:lineRule="auto"/>
      </w:pPr>
      <w:r>
        <w:t xml:space="preserve">[1] 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7F53CAEC" w14:textId="77777777" w:rsidR="007D3306" w:rsidRPr="008B3F10" w:rsidRDefault="007D3306" w:rsidP="007D3306">
      <w:r w:rsidRPr="008B3F10">
        <w:t>“Communist Desire”, Jodi Dean, , 2013, LHP AM</w:t>
      </w:r>
    </w:p>
    <w:p w14:paraId="4C9CCE53" w14:textId="77777777" w:rsidR="007D3306" w:rsidRPr="00045BAD" w:rsidRDefault="007D3306" w:rsidP="007D3306">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61D12977" w14:textId="72B9D50A" w:rsidR="00201969" w:rsidRPr="00BE5966" w:rsidRDefault="00201969" w:rsidP="00201969">
      <w:pPr>
        <w:pStyle w:val="Heading4"/>
        <w:rPr>
          <w:lang w:eastAsia="zh-CN"/>
        </w:rPr>
      </w:pPr>
      <w:r>
        <w:rPr>
          <w:lang w:eastAsia="zh-CN"/>
        </w:rPr>
        <w:t>2] The</w:t>
      </w:r>
      <w:r w:rsidRPr="00BE5966">
        <w:rPr>
          <w:lang w:eastAsia="zh-CN"/>
        </w:rPr>
        <w:t xml:space="preserve"> only way to make radical change is through a process of finding a target and building a</w:t>
      </w:r>
      <w:r>
        <w:rPr>
          <w:lang w:eastAsia="zh-CN"/>
        </w:rPr>
        <w:t xml:space="preserve"> </w:t>
      </w:r>
      <w:r w:rsidRPr="00BE5966">
        <w:rPr>
          <w:lang w:eastAsia="zh-CN"/>
        </w:rPr>
        <w:t>movement</w:t>
      </w:r>
      <w:r>
        <w:rPr>
          <w:lang w:eastAsia="zh-CN"/>
        </w:rPr>
        <w:t xml:space="preserve"> – targeted demands are key, </w:t>
      </w:r>
      <w:r w:rsidRPr="00A2149B">
        <w:rPr>
          <w:rFonts w:cs="Calibri"/>
        </w:rPr>
        <w:t xml:space="preserve">Malm 21: </w:t>
      </w:r>
    </w:p>
    <w:p w14:paraId="3030B0C5" w14:textId="77777777" w:rsidR="00201969" w:rsidRPr="00AA77B2" w:rsidRDefault="00201969" w:rsidP="00201969">
      <w:pPr>
        <w:rPr>
          <w:szCs w:val="22"/>
        </w:rPr>
      </w:pPr>
      <w:r w:rsidRPr="00AA77B2">
        <w:rPr>
          <w:szCs w:val="22"/>
        </w:rPr>
        <w:t>Malm, Andreas. “We Must Nationalise Total.” Versobooks.com, 2021, https://www.versobooks.com/blogs/5168-we-must-nationalise-total.</w:t>
      </w:r>
    </w:p>
    <w:p w14:paraId="56FA36AE" w14:textId="2F7468B0" w:rsidR="00201969" w:rsidRDefault="00201969" w:rsidP="00201969">
      <w:pPr>
        <w:rPr>
          <w:rFonts w:eastAsia="Times New Roman"/>
          <w:b/>
          <w:bCs/>
          <w:color w:val="000000" w:themeColor="text1"/>
          <w:szCs w:val="22"/>
          <w:u w:val="single"/>
        </w:rPr>
      </w:pPr>
      <w:r w:rsidRPr="00AA77B2">
        <w:rPr>
          <w:rFonts w:eastAsia="Times New Roman"/>
          <w:color w:val="000000" w:themeColor="text1"/>
          <w:sz w:val="8"/>
          <w:szCs w:val="22"/>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AA77B2">
        <w:rPr>
          <w:rFonts w:eastAsia="Times New Roman"/>
          <w:b/>
          <w:bCs/>
          <w:color w:val="000000" w:themeColor="text1"/>
          <w:szCs w:val="22"/>
          <w:u w:val="single"/>
        </w:rPr>
        <w:t xml:space="preserve">We are faced with a chronic emergency which will continue for the long </w:t>
      </w:r>
      <w:r w:rsidRPr="00AA77B2">
        <w:rPr>
          <w:rFonts w:eastAsia="Times New Roman"/>
          <w:b/>
          <w:bCs/>
          <w:color w:val="000000" w:themeColor="text1"/>
          <w:szCs w:val="22"/>
          <w:u w:val="single"/>
        </w:rPr>
        <w:lastRenderedPageBreak/>
        <w:t>term and worsen on many fronts because we have ruling classes that maintain the driving forces of this ecological crisis. Our political task is</w:t>
      </w:r>
      <w:r w:rsidRPr="00AA77B2">
        <w:rPr>
          <w:rFonts w:eastAsia="Times New Roman"/>
          <w:color w:val="000000" w:themeColor="text1"/>
          <w:sz w:val="8"/>
          <w:szCs w:val="22"/>
        </w:rPr>
        <w:t xml:space="preserve"> precisely that which Lenin and Rosa Luxemburg had to confront: </w:t>
      </w:r>
      <w:r w:rsidRPr="00AA77B2">
        <w:rPr>
          <w:rFonts w:eastAsia="Times New Roman"/>
          <w:b/>
          <w:bCs/>
          <w:color w:val="000000" w:themeColor="text1"/>
          <w:szCs w:val="22"/>
          <w:u w:val="single"/>
        </w:rPr>
        <w:t xml:space="preserve">how to transform these moments of crisis, such as the pandemic, into political crises that shatter the driving forces behind these problems. </w:t>
      </w:r>
      <w:r w:rsidRPr="00AA77B2">
        <w:rPr>
          <w:rFonts w:eastAsia="Times New Roman"/>
          <w:i/>
          <w:iCs/>
          <w:color w:val="000000" w:themeColor="text1"/>
          <w:sz w:val="8"/>
          <w:szCs w:val="22"/>
        </w:rPr>
        <w:t>You quote Lenin when he said that ‘to temporise in insurrection is death…It is impossible to save anything now by half-measures.’ There is no place here for reformism. Where do you situate yourself between the three classic branches of political transformation, i.e. reformism, revolutionary reformism and revolution?</w:t>
      </w:r>
      <w:r w:rsidRPr="00AA77B2">
        <w:rPr>
          <w:rFonts w:eastAsia="Times New Roman"/>
          <w:color w:val="000000" w:themeColor="text1"/>
          <w:sz w:val="8"/>
          <w:szCs w:val="22"/>
        </w:rPr>
        <w:t xml:space="preserve"> If I understand you correctly, I would say </w:t>
      </w:r>
      <w:r w:rsidRPr="00AA77B2">
        <w:rPr>
          <w:rFonts w:eastAsia="Times New Roman"/>
          <w:b/>
          <w:bCs/>
          <w:color w:val="000000" w:themeColor="text1"/>
          <w:szCs w:val="22"/>
          <w:u w:val="single"/>
        </w:rPr>
        <w:t>that I situate myself rather on the side of</w:t>
      </w:r>
      <w:r w:rsidRPr="00AA77B2">
        <w:rPr>
          <w:rFonts w:eastAsia="Times New Roman"/>
          <w:b/>
          <w:bCs/>
          <w:color w:val="000000" w:themeColor="text1"/>
          <w:szCs w:val="22"/>
          <w:highlight w:val="yellow"/>
          <w:u w:val="single"/>
        </w:rPr>
        <w:t xml:space="preserve"> revolutionary reformism, </w:t>
      </w:r>
      <w:r w:rsidRPr="00AA77B2">
        <w:rPr>
          <w:rFonts w:eastAsia="Times New Roman"/>
          <w:b/>
          <w:bCs/>
          <w:color w:val="000000" w:themeColor="text1"/>
          <w:szCs w:val="22"/>
          <w:u w:val="single"/>
        </w:rPr>
        <w:t xml:space="preserve">because I </w:t>
      </w:r>
      <w:r w:rsidRPr="00AA77B2">
        <w:rPr>
          <w:rFonts w:eastAsia="Times New Roman"/>
          <w:b/>
          <w:bCs/>
          <w:color w:val="000000" w:themeColor="text1"/>
          <w:szCs w:val="22"/>
          <w:highlight w:val="yellow"/>
          <w:u w:val="single"/>
        </w:rPr>
        <w:t>do not think</w:t>
      </w:r>
      <w:r w:rsidRPr="00AA77B2">
        <w:rPr>
          <w:rFonts w:eastAsia="Times New Roman"/>
          <w:b/>
          <w:bCs/>
          <w:color w:val="000000" w:themeColor="text1"/>
          <w:szCs w:val="22"/>
          <w:u w:val="single"/>
        </w:rPr>
        <w:t xml:space="preserve"> that</w:t>
      </w:r>
      <w:r w:rsidRPr="00AA77B2">
        <w:rPr>
          <w:rFonts w:eastAsia="Times New Roman"/>
          <w:b/>
          <w:bCs/>
          <w:color w:val="000000" w:themeColor="text1"/>
          <w:szCs w:val="22"/>
          <w:highlight w:val="yellow"/>
          <w:u w:val="single"/>
        </w:rPr>
        <w:t xml:space="preserve"> the left</w:t>
      </w:r>
      <w:r w:rsidRPr="00AA77B2">
        <w:rPr>
          <w:rFonts w:eastAsia="Times New Roman"/>
          <w:b/>
          <w:bCs/>
          <w:color w:val="000000" w:themeColor="text1"/>
          <w:szCs w:val="22"/>
          <w:u w:val="single"/>
        </w:rPr>
        <w:t xml:space="preserve"> or the climate movement </w:t>
      </w:r>
      <w:r w:rsidRPr="00AA77B2">
        <w:rPr>
          <w:rFonts w:eastAsia="Times New Roman"/>
          <w:b/>
          <w:bCs/>
          <w:color w:val="000000" w:themeColor="text1"/>
          <w:szCs w:val="22"/>
          <w:highlight w:val="yellow"/>
          <w:u w:val="single"/>
        </w:rPr>
        <w:t>should</w:t>
      </w:r>
      <w:r w:rsidRPr="00AA77B2">
        <w:rPr>
          <w:rFonts w:eastAsia="Times New Roman"/>
          <w:b/>
          <w:bCs/>
          <w:color w:val="000000" w:themeColor="text1"/>
          <w:szCs w:val="22"/>
          <w:u w:val="single"/>
        </w:rPr>
        <w:t xml:space="preserve"> </w:t>
      </w:r>
      <w:r w:rsidRPr="00AA77B2">
        <w:rPr>
          <w:rFonts w:eastAsia="Times New Roman"/>
          <w:b/>
          <w:bCs/>
          <w:color w:val="000000" w:themeColor="text1"/>
          <w:szCs w:val="22"/>
          <w:highlight w:val="yellow"/>
          <w:u w:val="single"/>
        </w:rPr>
        <w:t xml:space="preserve">demand </w:t>
      </w:r>
      <w:r w:rsidRPr="00AA77B2">
        <w:rPr>
          <w:rFonts w:eastAsia="Times New Roman"/>
          <w:b/>
          <w:bCs/>
          <w:color w:val="000000" w:themeColor="text1"/>
          <w:szCs w:val="22"/>
          <w:u w:val="single"/>
        </w:rPr>
        <w:t xml:space="preserve">today the complete abolition of capitalism, should seek to make </w:t>
      </w:r>
      <w:r w:rsidRPr="00AA77B2">
        <w:rPr>
          <w:rFonts w:eastAsia="Times New Roman"/>
          <w:b/>
          <w:bCs/>
          <w:color w:val="000000" w:themeColor="text1"/>
          <w:szCs w:val="22"/>
          <w:highlight w:val="yellow"/>
          <w:u w:val="single"/>
        </w:rPr>
        <w:t>a clean slate</w:t>
      </w:r>
      <w:r w:rsidRPr="00AA77B2">
        <w:rPr>
          <w:rFonts w:eastAsia="Times New Roman"/>
          <w:b/>
          <w:bCs/>
          <w:color w:val="000000" w:themeColor="text1"/>
          <w:szCs w:val="22"/>
          <w:u w:val="single"/>
        </w:rPr>
        <w:t xml:space="preserve">. To start with, </w:t>
      </w:r>
      <w:r w:rsidRPr="00AA77B2">
        <w:rPr>
          <w:rFonts w:eastAsia="Times New Roman"/>
          <w:b/>
          <w:bCs/>
          <w:color w:val="000000" w:themeColor="text1"/>
          <w:szCs w:val="22"/>
          <w:highlight w:val="yellow"/>
          <w:u w:val="single"/>
        </w:rPr>
        <w:t>no revolution of that kind ever succeeded</w:t>
      </w:r>
      <w:r w:rsidRPr="00AA77B2">
        <w:rPr>
          <w:rFonts w:eastAsia="Times New Roman"/>
          <w:b/>
          <w:bCs/>
          <w:color w:val="000000" w:themeColor="text1"/>
          <w:szCs w:val="22"/>
          <w:u w:val="single"/>
        </w:rPr>
        <w:t xml:space="preserve">. Lenin himself did not demand such a thing, </w:t>
      </w:r>
      <w:r w:rsidRPr="00AA77B2">
        <w:rPr>
          <w:rFonts w:eastAsia="Times New Roman"/>
          <w:b/>
          <w:bCs/>
          <w:color w:val="000000" w:themeColor="text1"/>
          <w:szCs w:val="22"/>
          <w:highlight w:val="yellow"/>
          <w:u w:val="single"/>
        </w:rPr>
        <w:t>the Bolshevik slogan was peace, bread and land</w:t>
      </w:r>
      <w:r w:rsidRPr="00AA77B2">
        <w:rPr>
          <w:rFonts w:eastAsia="Times New Roman"/>
          <w:color w:val="000000" w:themeColor="text1"/>
          <w:sz w:val="8"/>
          <w:szCs w:val="22"/>
        </w:rPr>
        <w:t xml:space="preserve">. Those were the key demands that fuelled their revolutionary project. </w:t>
      </w:r>
      <w:r w:rsidRPr="00AA77B2">
        <w:rPr>
          <w:rFonts w:eastAsia="Times New Roman"/>
          <w:b/>
          <w:bCs/>
          <w:color w:val="000000" w:themeColor="text1"/>
          <w:szCs w:val="22"/>
          <w:highlight w:val="yellow"/>
          <w:u w:val="single"/>
        </w:rPr>
        <w:t xml:space="preserve">The left has spent </w:t>
      </w:r>
      <w:r w:rsidRPr="00AA77B2">
        <w:rPr>
          <w:rFonts w:eastAsia="Times New Roman"/>
          <w:b/>
          <w:bCs/>
          <w:color w:val="000000" w:themeColor="text1"/>
          <w:szCs w:val="22"/>
          <w:u w:val="single"/>
        </w:rPr>
        <w:t>around two</w:t>
      </w:r>
      <w:r w:rsidRPr="00AA77B2">
        <w:rPr>
          <w:rFonts w:eastAsia="Times New Roman"/>
          <w:b/>
          <w:bCs/>
          <w:color w:val="000000" w:themeColor="text1"/>
          <w:szCs w:val="22"/>
          <w:highlight w:val="yellow"/>
          <w:u w:val="single"/>
        </w:rPr>
        <w:t xml:space="preserve"> centuries trying to abolish capitalism, </w:t>
      </w:r>
      <w:r w:rsidRPr="00AA77B2">
        <w:rPr>
          <w:rFonts w:eastAsia="Times New Roman"/>
          <w:b/>
          <w:bCs/>
          <w:color w:val="000000" w:themeColor="text1"/>
          <w:szCs w:val="22"/>
          <w:u w:val="single"/>
        </w:rPr>
        <w:t>so far</w:t>
      </w:r>
      <w:r w:rsidRPr="00AA77B2">
        <w:rPr>
          <w:rFonts w:eastAsia="Times New Roman"/>
          <w:b/>
          <w:bCs/>
          <w:color w:val="000000" w:themeColor="text1"/>
          <w:szCs w:val="22"/>
          <w:highlight w:val="yellow"/>
          <w:u w:val="single"/>
        </w:rPr>
        <w:t xml:space="preserve"> without success, and it finds itself </w:t>
      </w:r>
      <w:r w:rsidRPr="00AA77B2">
        <w:rPr>
          <w:rFonts w:eastAsia="Times New Roman"/>
          <w:b/>
          <w:bCs/>
          <w:color w:val="000000" w:themeColor="text1"/>
          <w:szCs w:val="22"/>
          <w:u w:val="single"/>
        </w:rPr>
        <w:t>today, throughout the world,</w:t>
      </w:r>
      <w:r w:rsidRPr="00AA77B2">
        <w:rPr>
          <w:rFonts w:eastAsia="Times New Roman"/>
          <w:b/>
          <w:bCs/>
          <w:color w:val="000000" w:themeColor="text1"/>
          <w:szCs w:val="22"/>
          <w:highlight w:val="yellow"/>
          <w:u w:val="single"/>
        </w:rPr>
        <w:t xml:space="preserve"> in a state of unprecedented weakness</w:t>
      </w:r>
      <w:r w:rsidRPr="00AA77B2">
        <w:rPr>
          <w:rFonts w:eastAsia="Times New Roman"/>
          <w:b/>
          <w:bCs/>
          <w:color w:val="000000" w:themeColor="text1"/>
          <w:szCs w:val="22"/>
          <w:u w:val="single"/>
        </w:rPr>
        <w:t>.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precisely because the timescale is so short and the change needed so colossal that we have to attack the very powerful interests at the heart of the capitalist economy</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Take Total for example – the largest French private company – which continues to grow in the Arctic or in East Africa by constructing what will soon be the longest oil pipeline in the world.</w:t>
      </w:r>
      <w:bookmarkStart w:id="0" w:name="_ednref1"/>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"_edn1"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[1]</w:t>
      </w:r>
      <w:r w:rsidRPr="00AA77B2">
        <w:rPr>
          <w:rFonts w:eastAsia="Times New Roman"/>
          <w:b/>
          <w:bCs/>
          <w:color w:val="000000" w:themeColor="text1"/>
          <w:szCs w:val="22"/>
          <w:u w:val="single"/>
        </w:rPr>
        <w:fldChar w:fldCharType="end"/>
      </w:r>
      <w:bookmarkEnd w:id="0"/>
      <w:r w:rsidRPr="00AA77B2">
        <w:rPr>
          <w:b/>
          <w:bCs/>
          <w:color w:val="000000" w:themeColor="text1"/>
          <w:szCs w:val="22"/>
          <w:u w:val="single"/>
        </w:rPr>
        <w:t xml:space="preserve"> </w:t>
      </w:r>
      <w:r w:rsidRPr="00AA77B2">
        <w:rPr>
          <w:rFonts w:eastAsia="Times New Roman"/>
          <w:b/>
          <w:bCs/>
          <w:color w:val="000000" w:themeColor="text1"/>
          <w:szCs w:val="22"/>
          <w:u w:val="single"/>
        </w:rPr>
        <w:t>That must stop. We cannot have companies of this type, which profit from the expansion of fossil fuel production. These companies must be closed and transformed into something completely different. Those are the kinds of ‘reform’ I would like to see: nationalise Total, immediately end completely its production of oil and gas, and transform it into a company devoted to the capture and sequestration of atmospheric CO</w:t>
      </w:r>
      <w:r w:rsidRPr="00AA77B2">
        <w:rPr>
          <w:rFonts w:eastAsia="Times New Roman"/>
          <w:b/>
          <w:bCs/>
          <w:color w:val="000000" w:themeColor="text1"/>
          <w:szCs w:val="22"/>
          <w:u w:val="single"/>
          <w:vertAlign w:val="subscript"/>
        </w:rPr>
        <w:t>2</w:t>
      </w:r>
      <w:r w:rsidRPr="00AA77B2">
        <w:rPr>
          <w:rFonts w:eastAsia="Times New Roman"/>
          <w:b/>
          <w:bCs/>
          <w:color w:val="000000" w:themeColor="text1"/>
          <w:szCs w:val="22"/>
          <w:u w:val="single"/>
        </w:rPr>
        <w:t>, for example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To achieve this, we need a different kind of French state, acting in response to massive popular pressures. And if this reform were brought about, would it also open up a process of reorganisation of French society? I don’t know. But these are fundamental demands, concrete ones, that we have to formulate. At </w:t>
      </w:r>
      <w:r w:rsidRPr="00AA77B2">
        <w:rPr>
          <w:rFonts w:eastAsia="Times New Roman"/>
          <w:b/>
          <w:bCs/>
          <w:color w:val="000000" w:themeColor="text1"/>
          <w:szCs w:val="22"/>
          <w:highlight w:val="yellow"/>
          <w:u w:val="single"/>
        </w:rPr>
        <w:t>the stage of</w:t>
      </w:r>
      <w:r w:rsidRPr="00AA77B2">
        <w:rPr>
          <w:rFonts w:eastAsia="Times New Roman"/>
          <w:b/>
          <w:bCs/>
          <w:color w:val="000000" w:themeColor="text1"/>
          <w:szCs w:val="22"/>
          <w:u w:val="single"/>
        </w:rPr>
        <w:t xml:space="preserve"> the</w:t>
      </w:r>
      <w:r w:rsidRPr="00AA77B2">
        <w:rPr>
          <w:rFonts w:eastAsia="Times New Roman"/>
          <w:b/>
          <w:bCs/>
          <w:color w:val="000000" w:themeColor="text1"/>
          <w:szCs w:val="22"/>
          <w:highlight w:val="yellow"/>
          <w:u w:val="single"/>
        </w:rPr>
        <w:t xml:space="preserve"> conflict </w:t>
      </w:r>
      <w:r w:rsidRPr="00AA77B2">
        <w:rPr>
          <w:rFonts w:eastAsia="Times New Roman"/>
          <w:b/>
          <w:bCs/>
          <w:color w:val="000000" w:themeColor="text1"/>
          <w:szCs w:val="22"/>
          <w:u w:val="single"/>
        </w:rPr>
        <w:t>where we are</w:t>
      </w:r>
      <w:r w:rsidRPr="00AA77B2">
        <w:rPr>
          <w:rFonts w:eastAsia="Times New Roman"/>
          <w:b/>
          <w:bCs/>
          <w:color w:val="000000" w:themeColor="text1"/>
          <w:szCs w:val="22"/>
          <w:highlight w:val="yellow"/>
          <w:u w:val="single"/>
        </w:rPr>
        <w:t xml:space="preserve"> at present,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it is not a matter of saying that we have to get rid of the capitalist system from one day to the next, but certainly to formulate extremely basic and necessary demands </w:t>
      </w:r>
      <w:r w:rsidRPr="00AA77B2">
        <w:rPr>
          <w:rFonts w:eastAsia="Times New Roman"/>
          <w:color w:val="000000" w:themeColor="text1"/>
          <w:sz w:val="8"/>
          <w:szCs w:val="22"/>
        </w:rPr>
        <w:t xml:space="preserve">– in this case to take control of oil and gas companies, and then see where we go from there. </w:t>
      </w:r>
      <w:r w:rsidRPr="00AA77B2">
        <w:rPr>
          <w:i/>
          <w:iCs/>
          <w:color w:val="000000" w:themeColor="text1"/>
          <w:sz w:val="8"/>
          <w:szCs w:val="22"/>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AA77B2">
        <w:rPr>
          <w:color w:val="000000" w:themeColor="text1"/>
          <w:sz w:val="8"/>
          <w:szCs w:val="22"/>
        </w:rPr>
        <w:t xml:space="preserve"> </w:t>
      </w:r>
      <w:r w:rsidRPr="00AA77B2">
        <w:rPr>
          <w:rFonts w:eastAsia="Times New Roman"/>
          <w:color w:val="000000" w:themeColor="text1"/>
          <w:sz w:val="8"/>
          <w:szCs w:val="22"/>
        </w:rPr>
        <w:t xml:space="preserve">Two things. </w:t>
      </w:r>
      <w:r w:rsidRPr="00AA77B2">
        <w:rPr>
          <w:rFonts w:eastAsia="Times New Roman"/>
          <w:b/>
          <w:bCs/>
          <w:color w:val="000000" w:themeColor="text1"/>
          <w:szCs w:val="22"/>
          <w:highlight w:val="yellow"/>
          <w:u w:val="single"/>
        </w:rPr>
        <w:t xml:space="preserve">On a strategic level, it is logical to be </w:t>
      </w:r>
      <w:r w:rsidRPr="00AA77B2">
        <w:rPr>
          <w:rFonts w:eastAsia="Times New Roman"/>
          <w:b/>
          <w:bCs/>
          <w:color w:val="000000" w:themeColor="text1"/>
          <w:szCs w:val="22"/>
          <w:u w:val="single"/>
        </w:rPr>
        <w:t>a bit</w:t>
      </w:r>
      <w:r w:rsidRPr="00AA77B2">
        <w:rPr>
          <w:rFonts w:eastAsia="Times New Roman"/>
          <w:b/>
          <w:bCs/>
          <w:color w:val="000000" w:themeColor="text1"/>
          <w:szCs w:val="22"/>
          <w:highlight w:val="yellow"/>
          <w:u w:val="single"/>
        </w:rPr>
        <w:t xml:space="preserve"> down to earth </w:t>
      </w:r>
      <w:r w:rsidRPr="00AA77B2">
        <w:rPr>
          <w:rFonts w:eastAsia="Times New Roman"/>
          <w:b/>
          <w:bCs/>
          <w:color w:val="000000" w:themeColor="text1"/>
          <w:szCs w:val="22"/>
          <w:u w:val="single"/>
        </w:rPr>
        <w:t>in the sense that, to</w:t>
      </w:r>
      <w:r w:rsidRPr="00AA77B2">
        <w:rPr>
          <w:rFonts w:eastAsia="Times New Roman"/>
          <w:b/>
          <w:bCs/>
          <w:color w:val="000000" w:themeColor="text1"/>
          <w:szCs w:val="22"/>
          <w:highlight w:val="yellow"/>
          <w:u w:val="single"/>
        </w:rPr>
        <w:t xml:space="preserve"> start a process of radical transformation of society, </w:t>
      </w:r>
      <w:r w:rsidRPr="00AA77B2">
        <w:rPr>
          <w:rFonts w:eastAsia="Times New Roman"/>
          <w:b/>
          <w:bCs/>
          <w:color w:val="000000" w:themeColor="text1"/>
          <w:szCs w:val="22"/>
          <w:u w:val="single"/>
        </w:rPr>
        <w:t>you have to begin somewhere and</w:t>
      </w:r>
      <w:r w:rsidRPr="00AA77B2">
        <w:rPr>
          <w:rFonts w:eastAsia="Times New Roman"/>
          <w:b/>
          <w:bCs/>
          <w:color w:val="000000" w:themeColor="text1"/>
          <w:szCs w:val="22"/>
          <w:highlight w:val="yellow"/>
          <w:u w:val="single"/>
        </w:rPr>
        <w:t xml:space="preserve"> identify an enemy – or </w:t>
      </w:r>
      <w:r w:rsidRPr="00AA77B2">
        <w:rPr>
          <w:rFonts w:eastAsia="Times New Roman"/>
          <w:b/>
          <w:bCs/>
          <w:color w:val="000000" w:themeColor="text1"/>
          <w:szCs w:val="22"/>
          <w:u w:val="single"/>
        </w:rPr>
        <w:t>a f</w:t>
      </w:r>
      <w:r w:rsidRPr="00AA77B2">
        <w:rPr>
          <w:rFonts w:eastAsia="Times New Roman"/>
          <w:b/>
          <w:bCs/>
          <w:color w:val="000000" w:themeColor="text1"/>
          <w:szCs w:val="22"/>
          <w:highlight w:val="yellow"/>
          <w:u w:val="single"/>
        </w:rPr>
        <w:t>orce – that is</w:t>
      </w:r>
      <w:r w:rsidRPr="00AA77B2">
        <w:rPr>
          <w:rFonts w:eastAsia="Times New Roman"/>
          <w:b/>
          <w:bCs/>
          <w:color w:val="000000" w:themeColor="text1"/>
          <w:szCs w:val="22"/>
          <w:u w:val="single"/>
        </w:rPr>
        <w:t xml:space="preserve"> actually at </w:t>
      </w:r>
      <w:r w:rsidRPr="00AA77B2">
        <w:rPr>
          <w:rFonts w:eastAsia="Times New Roman"/>
          <w:b/>
          <w:bCs/>
          <w:color w:val="000000" w:themeColor="text1"/>
          <w:szCs w:val="22"/>
          <w:highlight w:val="yellow"/>
          <w:u w:val="single"/>
        </w:rPr>
        <w:t>the centre of the disorder and must be defeated</w:t>
      </w:r>
      <w:r w:rsidRPr="00AA77B2">
        <w:rPr>
          <w:rFonts w:eastAsia="Times New Roman"/>
          <w:b/>
          <w:bCs/>
          <w:color w:val="000000" w:themeColor="text1"/>
          <w:szCs w:val="22"/>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AA77B2">
        <w:rPr>
          <w:rFonts w:eastAsia="Times New Roman"/>
          <w:color w:val="000000" w:themeColor="text1"/>
          <w:sz w:val="8"/>
          <w:szCs w:val="22"/>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AA77B2">
        <w:rPr>
          <w:rFonts w:eastAsia="Times New Roman"/>
          <w:i/>
          <w:iCs/>
          <w:color w:val="000000" w:themeColor="text1"/>
          <w:sz w:val="8"/>
          <w:szCs w:val="22"/>
        </w:rPr>
        <w:t>Many currents in the ecological movement are inspired by anarchism, and have a pretty hostile attitude towards the state, seeing it as centralising, concerned to develop its power and its economy, fundamentally anti-democratic… What is your position towards the state?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In my ideal world, power would be decentralised. But we are at the opposite extreme from an ideal situation, and we are heading closer towards nightmare and dystopia</w:t>
      </w:r>
      <w:r w:rsidRPr="00AA77B2">
        <w:rPr>
          <w:rFonts w:eastAsia="Times New Roman"/>
          <w:b/>
          <w:bCs/>
          <w:color w:val="000000" w:themeColor="text1"/>
          <w:szCs w:val="22"/>
          <w:highlight w:val="yellow"/>
          <w:u w:val="single"/>
        </w:rPr>
        <w:t xml:space="preserve">. To wait for another form of state would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be </w:t>
      </w:r>
      <w:r w:rsidRPr="00AA77B2">
        <w:rPr>
          <w:rFonts w:eastAsia="Times New Roman"/>
          <w:b/>
          <w:bCs/>
          <w:color w:val="000000" w:themeColor="text1"/>
          <w:szCs w:val="22"/>
          <w:u w:val="single"/>
        </w:rPr>
        <w:t>both</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 xml:space="preserve">crazy and </w:t>
      </w:r>
      <w:r w:rsidRPr="00AA77B2">
        <w:rPr>
          <w:rFonts w:eastAsia="Times New Roman"/>
          <w:b/>
          <w:bCs/>
          <w:color w:val="000000" w:themeColor="text1"/>
          <w:szCs w:val="22"/>
          <w:highlight w:val="yellow"/>
          <w:u w:val="single"/>
        </w:rPr>
        <w:t>criminal</w:t>
      </w:r>
      <w:r w:rsidRPr="00AA77B2">
        <w:rPr>
          <w:rFonts w:eastAsia="Times New Roman"/>
          <w:b/>
          <w:bCs/>
          <w:color w:val="000000" w:themeColor="text1"/>
          <w:szCs w:val="22"/>
          <w:u w:val="single"/>
        </w:rPr>
        <w:t>. The only way to escape from the impasse, I believe, is a centralised power capable of braking the forces of destruction.</w:t>
      </w:r>
      <w:r w:rsidRPr="00AA77B2">
        <w:rPr>
          <w:rFonts w:eastAsia="Times New Roman"/>
          <w:color w:val="000000" w:themeColor="text1"/>
          <w:sz w:val="8"/>
          <w:szCs w:val="22"/>
        </w:rPr>
        <w:t xml:space="preserve"> Take the recent legal case where The Hague tribunal decided that Shell has to reduce its CO</w:t>
      </w:r>
      <w:r w:rsidRPr="00AA77B2">
        <w:rPr>
          <w:rFonts w:eastAsia="Times New Roman"/>
          <w:color w:val="000000" w:themeColor="text1"/>
          <w:sz w:val="8"/>
          <w:szCs w:val="22"/>
          <w:vertAlign w:val="subscript"/>
        </w:rPr>
        <w:t>2</w:t>
      </w:r>
      <w:r w:rsidRPr="00AA77B2">
        <w:rPr>
          <w:rFonts w:eastAsia="Times New Roman"/>
          <w:color w:val="000000" w:themeColor="text1"/>
          <w:sz w:val="8"/>
          <w:szCs w:val="22"/>
        </w:rPr>
        <w:t xml:space="preserve"> emissions by 45 per cent by 2030. Of course, we don’t know if this will be carried out. </w:t>
      </w:r>
      <w:r w:rsidRPr="00AA77B2">
        <w:rPr>
          <w:rFonts w:eastAsia="Times New Roman"/>
          <w:b/>
          <w:bCs/>
          <w:color w:val="000000" w:themeColor="text1"/>
          <w:szCs w:val="22"/>
          <w:u w:val="single"/>
        </w:rPr>
        <w:t xml:space="preserve">But, in principle, what this suggests is that you can have a state apparatus ordering an oil and gas company to change its practices, and </w:t>
      </w:r>
      <w:r w:rsidRPr="00AA77B2">
        <w:rPr>
          <w:rFonts w:eastAsia="Times New Roman"/>
          <w:b/>
          <w:bCs/>
          <w:color w:val="000000" w:themeColor="text1"/>
          <w:szCs w:val="22"/>
          <w:u w:val="single"/>
        </w:rPr>
        <w:lastRenderedPageBreak/>
        <w:t>perhaps, in the end, to cease its activities completely. I can see no other institution than the state, in our societies, able to take and apply such a decision. That is not something that can be carried out by neighbourhood committees or a federation of councils – unless this establishes itself as a new state.</w:t>
      </w:r>
      <w:r w:rsidRPr="00AA77B2">
        <w:rPr>
          <w:rFonts w:eastAsia="Times New Roman"/>
          <w:color w:val="000000" w:themeColor="text1"/>
          <w:sz w:val="8"/>
          <w:szCs w:val="22"/>
        </w:rPr>
        <w:t xml:space="preserve"> Concerning this case at The Hague, it is interesting to the extent that it reveals that therex is a branch of our state apparatus, the judicial branch, which is sensitive to the pressure of the climate movement. </w:t>
      </w:r>
      <w:r w:rsidRPr="00AA77B2">
        <w:rPr>
          <w:rFonts w:eastAsia="Times New Roman"/>
          <w:b/>
          <w:bCs/>
          <w:color w:val="000000" w:themeColor="text1"/>
          <w:szCs w:val="22"/>
          <w:highlight w:val="yellow"/>
          <w:u w:val="single"/>
        </w:rPr>
        <w:t xml:space="preserve">We must not stop exerting pressure on the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branches of the state </w:t>
      </w:r>
      <w:r w:rsidRPr="00AA77B2">
        <w:rPr>
          <w:rFonts w:eastAsia="Times New Roman"/>
          <w:b/>
          <w:bCs/>
          <w:color w:val="000000" w:themeColor="text1"/>
          <w:szCs w:val="22"/>
          <w:u w:val="single"/>
        </w:rPr>
        <w:t>apparatus</w:t>
      </w:r>
      <w:r w:rsidRPr="00AA77B2">
        <w:rPr>
          <w:rFonts w:eastAsia="Times New Roman"/>
          <w:b/>
          <w:bCs/>
          <w:color w:val="000000" w:themeColor="text1"/>
          <w:szCs w:val="22"/>
          <w:highlight w:val="yellow"/>
          <w:u w:val="single"/>
        </w:rPr>
        <w:t xml:space="preserve">, even if we do not like the state. We are in a crisis,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we must use all the forces available </w:t>
      </w:r>
      <w:r w:rsidRPr="00AA77B2">
        <w:rPr>
          <w:rFonts w:eastAsia="Times New Roman"/>
          <w:b/>
          <w:bCs/>
          <w:color w:val="000000" w:themeColor="text1"/>
          <w:szCs w:val="22"/>
          <w:u w:val="single"/>
        </w:rPr>
        <w:t xml:space="preserve">to us. </w:t>
      </w:r>
      <w:r w:rsidRPr="00AA77B2">
        <w:rPr>
          <w:rFonts w:eastAsia="Times New Roman"/>
          <w:i/>
          <w:iCs/>
          <w:color w:val="000000" w:themeColor="text1"/>
          <w:sz w:val="8"/>
          <w:szCs w:val="22"/>
        </w:rPr>
        <w:t xml:space="preserve">You are one of the few intellectuals to think on both a strategic and a tactical level, with the ideas you develop in </w:t>
      </w:r>
      <w:r w:rsidRPr="00AA77B2">
        <w:rPr>
          <w:rFonts w:eastAsia="Times New Roman"/>
          <w:color w:val="000000" w:themeColor="text1"/>
          <w:sz w:val="8"/>
          <w:szCs w:val="22"/>
        </w:rPr>
        <w:t>How to Blow Up a Pipeline</w:t>
      </w:r>
      <w:r w:rsidRPr="00AA77B2">
        <w:rPr>
          <w:rFonts w:eastAsia="Times New Roman"/>
          <w:i/>
          <w:iCs/>
          <w:color w:val="000000" w:themeColor="text1"/>
          <w:sz w:val="8"/>
          <w:szCs w:val="22"/>
        </w:rPr>
        <w:t>. How do you combine the two things?</w:t>
      </w:r>
      <w:r w:rsidRPr="00AA77B2">
        <w:rPr>
          <w:rFonts w:eastAsia="Times New Roman"/>
          <w:color w:val="000000" w:themeColor="text1"/>
          <w:sz w:val="8"/>
          <w:szCs w:val="22"/>
        </w:rPr>
        <w:t xml:space="preserve"> Certain methods would do us a lot of harm at this stage – for example, if some climate activists started to adopt armed struggle. But that apart, </w:t>
      </w:r>
      <w:r w:rsidRPr="00AA77B2">
        <w:rPr>
          <w:rFonts w:eastAsia="Times New Roman"/>
          <w:b/>
          <w:bCs/>
          <w:color w:val="000000" w:themeColor="text1"/>
          <w:szCs w:val="22"/>
          <w:u w:val="single"/>
        </w:rPr>
        <w:t xml:space="preserve">we need the </w:t>
      </w:r>
      <w:r w:rsidRPr="00AA77B2">
        <w:rPr>
          <w:rFonts w:eastAsia="Times New Roman"/>
          <w:b/>
          <w:bCs/>
          <w:color w:val="000000" w:themeColor="text1"/>
          <w:szCs w:val="22"/>
          <w:highlight w:val="yellow"/>
          <w:u w:val="single"/>
        </w:rPr>
        <w:t xml:space="preserve">greatest </w:t>
      </w:r>
      <w:r w:rsidRPr="00AA77B2">
        <w:rPr>
          <w:rFonts w:eastAsia="Times New Roman"/>
          <w:b/>
          <w:bCs/>
          <w:color w:val="000000" w:themeColor="text1"/>
          <w:szCs w:val="22"/>
          <w:u w:val="single"/>
        </w:rPr>
        <w:t>possible</w:t>
      </w:r>
      <w:r w:rsidRPr="00AA77B2">
        <w:rPr>
          <w:rFonts w:eastAsia="Times New Roman"/>
          <w:b/>
          <w:bCs/>
          <w:color w:val="000000" w:themeColor="text1"/>
          <w:szCs w:val="22"/>
          <w:highlight w:val="yellow"/>
          <w:u w:val="single"/>
        </w:rPr>
        <w:t xml:space="preserve"> diversity of tactics, </w:t>
      </w:r>
      <w:r w:rsidRPr="00AA77B2">
        <w:rPr>
          <w:rFonts w:eastAsia="Times New Roman"/>
          <w:b/>
          <w:bCs/>
          <w:color w:val="000000" w:themeColor="text1"/>
          <w:szCs w:val="22"/>
          <w:u w:val="single"/>
        </w:rPr>
        <w:t>including</w:t>
      </w:r>
      <w:r w:rsidRPr="00AA77B2">
        <w:rPr>
          <w:rFonts w:eastAsia="Times New Roman"/>
          <w:b/>
          <w:bCs/>
          <w:color w:val="000000" w:themeColor="text1"/>
          <w:szCs w:val="22"/>
          <w:highlight w:val="yellow"/>
          <w:u w:val="single"/>
        </w:rPr>
        <w:t xml:space="preserve"> legal cases, </w:t>
      </w:r>
      <w:r w:rsidRPr="00AA77B2">
        <w:rPr>
          <w:rFonts w:eastAsia="Times New Roman"/>
          <w:b/>
          <w:bCs/>
          <w:color w:val="000000" w:themeColor="text1"/>
          <w:szCs w:val="22"/>
          <w:u w:val="single"/>
        </w:rPr>
        <w:t>various kinds of</w:t>
      </w:r>
      <w:r w:rsidRPr="00AA77B2">
        <w:rPr>
          <w:rFonts w:eastAsia="Times New Roman"/>
          <w:b/>
          <w:bCs/>
          <w:color w:val="000000" w:themeColor="text1"/>
          <w:szCs w:val="22"/>
          <w:highlight w:val="yellow"/>
          <w:u w:val="single"/>
        </w:rPr>
        <w:t xml:space="preserve"> lobbying, parliamentary efforts, electoral campaigns, street occupation</w:t>
      </w:r>
      <w:r w:rsidRPr="00AA77B2">
        <w:rPr>
          <w:rFonts w:eastAsia="Times New Roman"/>
          <w:b/>
          <w:bCs/>
          <w:color w:val="000000" w:themeColor="text1"/>
          <w:szCs w:val="22"/>
          <w:u w:val="single"/>
        </w:rPr>
        <w:t xml:space="preserve">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mass blockades of lignite mines, as Ende Gelände have been doing in Germany.</w:t>
      </w:r>
      <w:bookmarkStart w:id="1" w:name="_ednref2"/>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"_edn2"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[2]</w:t>
      </w:r>
      <w:r w:rsidRPr="00AA77B2">
        <w:rPr>
          <w:rFonts w:eastAsia="Times New Roman"/>
          <w:b/>
          <w:bCs/>
          <w:color w:val="000000" w:themeColor="text1"/>
          <w:szCs w:val="22"/>
          <w:u w:val="single"/>
        </w:rPr>
        <w:fldChar w:fldCharType="end"/>
      </w:r>
      <w:bookmarkEnd w:id="1"/>
      <w:r w:rsidRPr="00AA77B2">
        <w:rPr>
          <w:rFonts w:eastAsia="Times New Roman"/>
          <w:b/>
          <w:bCs/>
          <w:color w:val="000000" w:themeColor="text1"/>
          <w:szCs w:val="22"/>
          <w:u w:val="single"/>
        </w:rPr>
        <w:t xml:space="preserve"> Mass civil disobedience, of course, but also </w:t>
      </w:r>
      <w:r w:rsidRPr="00AA77B2">
        <w:rPr>
          <w:rFonts w:eastAsia="Times New Roman"/>
          <w:b/>
          <w:bCs/>
          <w:color w:val="000000" w:themeColor="text1"/>
          <w:szCs w:val="22"/>
          <w:highlight w:val="yellow"/>
          <w:u w:val="single"/>
        </w:rPr>
        <w:t xml:space="preserve">the destruction of property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sabotage</w:t>
      </w:r>
      <w:r w:rsidRPr="00AA77B2">
        <w:rPr>
          <w:rFonts w:eastAsia="Times New Roman"/>
          <w:b/>
          <w:bCs/>
          <w:color w:val="000000" w:themeColor="text1"/>
          <w:szCs w:val="22"/>
          <w:u w:val="single"/>
        </w:rPr>
        <w:t xml:space="preserve">. </w:t>
      </w:r>
      <w:r w:rsidRPr="00AA77B2">
        <w:rPr>
          <w:rFonts w:eastAsia="Times New Roman"/>
          <w:color w:val="000000" w:themeColor="text1"/>
          <w:sz w:val="8"/>
          <w:szCs w:val="22"/>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AA77B2">
        <w:rPr>
          <w:rFonts w:eastAsia="Times New Roman"/>
          <w:i/>
          <w:iCs/>
          <w:color w:val="000000" w:themeColor="text1"/>
          <w:sz w:val="8"/>
          <w:szCs w:val="22"/>
        </w:rPr>
        <w:t>That’s what you call the ‘Lanchester enigma’, after the essayist John Lanchester who in 2007 expressed his surprise that climate activists had not yet committed acts of terrorism, given the scale of the catastrophe, and the ease with which one could sabotage a gas station or vandalise an SUV…</w:t>
      </w:r>
      <w:r w:rsidRPr="00AA77B2">
        <w:rPr>
          <w:rFonts w:eastAsia="Times New Roman"/>
          <w:color w:val="000000" w:themeColor="text1"/>
          <w:sz w:val="8"/>
          <w:szCs w:val="22"/>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AA77B2">
        <w:rPr>
          <w:rFonts w:eastAsia="Times New Roman"/>
          <w:i/>
          <w:iCs/>
          <w:color w:val="000000" w:themeColor="text1"/>
          <w:sz w:val="8"/>
          <w:szCs w:val="22"/>
        </w:rPr>
        <w:t>The Ministry for the Future</w:t>
      </w:r>
      <w:r w:rsidRPr="00AA77B2">
        <w:rPr>
          <w:rFonts w:eastAsia="Times New Roman"/>
          <w:color w:val="000000" w:themeColor="text1"/>
          <w:sz w:val="8"/>
          <w:szCs w:val="22"/>
        </w:rPr>
        <w:t xml:space="preserve">. He imagines a very convincing transition in the form of a kind of best-case scenario for the coming decades, involving a plethora of movements and tactics. </w:t>
      </w:r>
      <w:r w:rsidRPr="00AA77B2">
        <w:rPr>
          <w:rFonts w:eastAsia="Times New Roman"/>
          <w:b/>
          <w:bCs/>
          <w:color w:val="000000" w:themeColor="text1"/>
          <w:szCs w:val="22"/>
          <w:u w:val="single"/>
        </w:rPr>
        <w:t>Sabotage and destruction of property</w:t>
      </w:r>
      <w:r w:rsidRPr="00AA77B2">
        <w:rPr>
          <w:rFonts w:eastAsia="Times New Roman"/>
          <w:b/>
          <w:bCs/>
          <w:color w:val="000000" w:themeColor="text1"/>
          <w:szCs w:val="22"/>
          <w:highlight w:val="yellow"/>
          <w:u w:val="single"/>
        </w:rPr>
        <w:t xml:space="preserve"> play a key role. </w:t>
      </w:r>
      <w:r w:rsidRPr="00AA77B2">
        <w:rPr>
          <w:rFonts w:eastAsia="Times New Roman"/>
          <w:b/>
          <w:bCs/>
          <w:color w:val="000000" w:themeColor="text1"/>
          <w:szCs w:val="22"/>
          <w:u w:val="single"/>
        </w:rPr>
        <w:t>But</w:t>
      </w:r>
      <w:r w:rsidRPr="00AA77B2">
        <w:rPr>
          <w:rFonts w:eastAsia="Times New Roman"/>
          <w:b/>
          <w:bCs/>
          <w:color w:val="000000" w:themeColor="text1"/>
          <w:szCs w:val="22"/>
          <w:highlight w:val="yellow"/>
          <w:u w:val="single"/>
        </w:rPr>
        <w:t xml:space="preserve"> there are also existing state institutions operating under the aegis of the U</w:t>
      </w:r>
      <w:r w:rsidRPr="00AA77B2">
        <w:rPr>
          <w:rFonts w:eastAsia="Times New Roman"/>
          <w:b/>
          <w:bCs/>
          <w:color w:val="000000" w:themeColor="text1"/>
          <w:szCs w:val="22"/>
          <w:u w:val="single"/>
        </w:rPr>
        <w:t xml:space="preserve">nited </w:t>
      </w:r>
      <w:r w:rsidRPr="00AA77B2">
        <w:rPr>
          <w:rFonts w:eastAsia="Times New Roman"/>
          <w:b/>
          <w:bCs/>
          <w:color w:val="000000" w:themeColor="text1"/>
          <w:szCs w:val="22"/>
          <w:highlight w:val="yellow"/>
          <w:u w:val="single"/>
        </w:rPr>
        <w:t>N</w:t>
      </w:r>
      <w:r w:rsidRPr="00AA77B2">
        <w:rPr>
          <w:rFonts w:eastAsia="Times New Roman"/>
          <w:b/>
          <w:bCs/>
          <w:color w:val="000000" w:themeColor="text1"/>
          <w:szCs w:val="22"/>
          <w:u w:val="single"/>
        </w:rPr>
        <w:t xml:space="preserve">ations,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 xml:space="preserve">a </w:t>
      </w:r>
      <w:r w:rsidRPr="00AA77B2">
        <w:rPr>
          <w:rFonts w:eastAsia="Times New Roman"/>
          <w:b/>
          <w:bCs/>
          <w:color w:val="000000" w:themeColor="text1"/>
          <w:szCs w:val="22"/>
          <w:highlight w:val="yellow"/>
          <w:u w:val="single"/>
        </w:rPr>
        <w:t xml:space="preserve">multitude </w:t>
      </w:r>
      <w:r w:rsidRPr="00AA77B2">
        <w:rPr>
          <w:rFonts w:eastAsia="Times New Roman"/>
          <w:b/>
          <w:bCs/>
          <w:color w:val="000000" w:themeColor="text1"/>
          <w:szCs w:val="22"/>
          <w:u w:val="single"/>
        </w:rPr>
        <w:t xml:space="preserve">of </w:t>
      </w:r>
      <w:r w:rsidRPr="00AA77B2">
        <w:rPr>
          <w:rFonts w:eastAsia="Times New Roman"/>
          <w:b/>
          <w:bCs/>
          <w:color w:val="000000" w:themeColor="text1"/>
          <w:szCs w:val="22"/>
          <w:highlight w:val="yellow"/>
          <w:u w:val="single"/>
        </w:rPr>
        <w:t xml:space="preserve">local initiatives… </w:t>
      </w:r>
      <w:r w:rsidRPr="00AA77B2">
        <w:rPr>
          <w:rFonts w:eastAsia="Times New Roman"/>
          <w:b/>
          <w:bCs/>
          <w:color w:val="000000" w:themeColor="text1"/>
          <w:szCs w:val="22"/>
          <w:u w:val="single"/>
        </w:rPr>
        <w:t>I believe that</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this is the</w:t>
      </w:r>
      <w:r w:rsidRPr="00AA77B2">
        <w:rPr>
          <w:rFonts w:eastAsia="Times New Roman"/>
          <w:b/>
          <w:bCs/>
          <w:color w:val="000000" w:themeColor="text1"/>
          <w:szCs w:val="22"/>
          <w:highlight w:val="yellow"/>
          <w:u w:val="single"/>
        </w:rPr>
        <w:t xml:space="preserve"> best way of thinking the transition: a turbulent and disorderly process, acting on different levels, with recourse to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tactics. </w:t>
      </w:r>
      <w:r w:rsidRPr="00AA77B2">
        <w:rPr>
          <w:rFonts w:eastAsia="Times New Roman"/>
          <w:b/>
          <w:bCs/>
          <w:color w:val="000000" w:themeColor="text1"/>
          <w:szCs w:val="22"/>
          <w:u w:val="single"/>
        </w:rPr>
        <w:t xml:space="preserve">If French people launched a campaign against Total, that could very easily include forms of destruction of property, and that could increase the pressure. </w:t>
      </w:r>
    </w:p>
    <w:p w14:paraId="10DC6C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1969"/>
    <w:rsid w:val="000024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96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6A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5D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5C1"/>
    <w:rsid w:val="004B2DF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296"/>
    <w:rsid w:val="00563D3D"/>
    <w:rsid w:val="005656B0"/>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D9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306"/>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C37"/>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C4B"/>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38A9C8"/>
  <w14:defaultImageDpi w14:val="300"/>
  <w15:docId w15:val="{45BA635D-DF3B-1046-B2DE-CA6CBC54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33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3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3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3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7D33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33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306"/>
  </w:style>
  <w:style w:type="character" w:customStyle="1" w:styleId="Heading1Char">
    <w:name w:val="Heading 1 Char"/>
    <w:aliases w:val="Pocket Char"/>
    <w:basedOn w:val="DefaultParagraphFont"/>
    <w:link w:val="Heading1"/>
    <w:uiPriority w:val="9"/>
    <w:rsid w:val="007D33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30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30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7D330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D3306"/>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7D3306"/>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7D330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3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7D3306"/>
    <w:rPr>
      <w:color w:val="auto"/>
      <w:u w:val="none"/>
    </w:rPr>
  </w:style>
  <w:style w:type="paragraph" w:styleId="DocumentMap">
    <w:name w:val="Document Map"/>
    <w:basedOn w:val="Normal"/>
    <w:link w:val="DocumentMapChar"/>
    <w:uiPriority w:val="99"/>
    <w:semiHidden/>
    <w:unhideWhenUsed/>
    <w:rsid w:val="007D33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306"/>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201969"/>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62296"/>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basedOn w:val="Normal"/>
    <w:uiPriority w:val="34"/>
    <w:qFormat/>
    <w:rsid w:val="005622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0" Type="http://schemas.openxmlformats.org/officeDocument/2006/relationships/hyperlink" Target="https://mirador-multinationales.be/IMG/pdf/study_empl_version_finale_en.pdf.%20//" TargetMode="External"/><Relationship Id="rId4" Type="http://schemas.openxmlformats.org/officeDocument/2006/relationships/customXml" Target="../customXml/item4.xml"/><Relationship Id="rId9" Type="http://schemas.openxmlformats.org/officeDocument/2006/relationships/hyperlink" Target="https://mirador-multinationales.be/IMG/pdf/study_empl_version_finale_e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13622</Words>
  <Characters>77648</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Ayman Badawy</cp:lastModifiedBy>
  <cp:revision>2</cp:revision>
  <dcterms:created xsi:type="dcterms:W3CDTF">2021-11-21T14:30:00Z</dcterms:created>
  <dcterms:modified xsi:type="dcterms:W3CDTF">2021-11-21T14:30:00Z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