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0A569" w14:textId="4B4EDFAD" w:rsidR="00A95652" w:rsidRDefault="00172311" w:rsidP="00172311">
      <w:pPr>
        <w:pStyle w:val="Heading1"/>
      </w:pPr>
      <w:r>
        <w:t>Princeton r3</w:t>
      </w:r>
    </w:p>
    <w:p w14:paraId="2BE7C784" w14:textId="1B59CADD" w:rsidR="00172311" w:rsidRDefault="00172311" w:rsidP="00172311">
      <w:pPr>
        <w:pStyle w:val="Heading2"/>
      </w:pPr>
      <w:r>
        <w:t>1</w:t>
      </w:r>
    </w:p>
    <w:p w14:paraId="6370BCDC" w14:textId="77777777" w:rsidR="00472E29" w:rsidRDefault="00472E29" w:rsidP="00472E29">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770A2301" w14:textId="77777777" w:rsidR="00472E29" w:rsidRPr="008B3F10" w:rsidRDefault="00472E29" w:rsidP="00472E29">
      <w:r w:rsidRPr="008B3F10">
        <w:t>“Communist Desire”, Jodi Dean, , 2013, LHP AM</w:t>
      </w:r>
    </w:p>
    <w:p w14:paraId="5AEDCA75" w14:textId="77777777" w:rsidR="00472E29" w:rsidRDefault="00472E29" w:rsidP="00472E29">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43916F1A" w14:textId="77777777" w:rsidR="00472E29" w:rsidRPr="00B9082B" w:rsidRDefault="00472E29" w:rsidP="00472E29">
      <w:pPr>
        <w:pStyle w:val="Heading4"/>
      </w:pPr>
      <w:r>
        <w:t>Recognizing a right to strike reduces revolutionary potential and fractures class organizing – turns the perm.</w:t>
      </w:r>
    </w:p>
    <w:p w14:paraId="3D6023BE" w14:textId="77777777" w:rsidR="00472E29" w:rsidRPr="00B9082B" w:rsidRDefault="00472E29" w:rsidP="00472E29">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2C480E0F" w14:textId="77777777" w:rsidR="00472E29" w:rsidRPr="00A75AAA" w:rsidRDefault="00472E29" w:rsidP="00472E29">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2DFA3F3C" w14:textId="07C83CA0" w:rsidR="00A25117" w:rsidRPr="00781A03" w:rsidRDefault="00A25117" w:rsidP="00A25117">
      <w:pPr>
        <w:pStyle w:val="Heading4"/>
      </w:pPr>
      <w:r w:rsidRPr="00781A03">
        <w:t xml:space="preserve">Racism and sexism are </w:t>
      </w:r>
      <w:r w:rsidRPr="00781A03">
        <w:rPr>
          <w:u w:val="single"/>
        </w:rPr>
        <w:t>explicitly linked</w:t>
      </w:r>
      <w:r w:rsidRPr="00781A03">
        <w:t xml:space="preserve"> to class domination – </w:t>
      </w:r>
      <w:r>
        <w:t>absent destruction of capitalist power they can’t be solved.</w:t>
      </w:r>
    </w:p>
    <w:p w14:paraId="7458A7FA" w14:textId="77777777" w:rsidR="00A25117" w:rsidRPr="00781A03" w:rsidRDefault="00A25117" w:rsidP="00A25117">
      <w:pPr>
        <w:rPr>
          <w:rFonts w:asciiTheme="majorHAnsi" w:hAnsiTheme="majorHAnsi" w:cstheme="majorHAnsi"/>
          <w:sz w:val="16"/>
        </w:rPr>
      </w:pPr>
      <w:r w:rsidRPr="00781A03">
        <w:rPr>
          <w:rStyle w:val="Style13ptBold"/>
          <w:rFonts w:asciiTheme="majorHAnsi" w:hAnsiTheme="majorHAnsi" w:cstheme="majorHAnsi"/>
        </w:rPr>
        <w:t>Marsh ’95</w:t>
      </w:r>
      <w:r w:rsidRPr="00781A03">
        <w:rPr>
          <w:rFonts w:asciiTheme="majorHAnsi" w:hAnsiTheme="majorHAnsi" w:cstheme="majorHAnsi"/>
          <w:sz w:val="16"/>
        </w:rPr>
        <w:t xml:space="preserve"> (James L., Professor of Philosophy at Fordham University, “Critique, Action, and Liberation p. 282-283)</w:t>
      </w:r>
    </w:p>
    <w:p w14:paraId="2F8F77F8" w14:textId="5D696F27" w:rsidR="00A25117" w:rsidRPr="00A25117" w:rsidRDefault="00A25117" w:rsidP="00A25117">
      <w:pPr>
        <w:rPr>
          <w:rFonts w:asciiTheme="majorHAnsi" w:hAnsiTheme="majorHAnsi" w:cstheme="majorHAnsi"/>
          <w:b/>
          <w:u w:val="single"/>
        </w:rPr>
      </w:pPr>
      <w:r w:rsidRPr="00781A03">
        <w:rPr>
          <w:rFonts w:asciiTheme="majorHAnsi" w:hAnsiTheme="majorHAnsi" w:cstheme="majorHAnsi"/>
          <w:sz w:val="16"/>
        </w:rPr>
        <w:t xml:space="preserve">Next, we must consider the question concerning the relationship among racism, sexism, and classism.  </w:t>
      </w:r>
      <w:r w:rsidRPr="00781A03">
        <w:rPr>
          <w:rStyle w:val="StyleUnderline"/>
          <w:rFonts w:asciiTheme="majorHAnsi" w:hAnsiTheme="majorHAnsi" w:cstheme="majorHAnsi"/>
        </w:rPr>
        <w:t>A tendency now exists</w:t>
      </w:r>
      <w:r w:rsidRPr="00781A03">
        <w:rPr>
          <w:rFonts w:asciiTheme="majorHAnsi" w:hAnsiTheme="majorHAnsi" w:cstheme="majorHAnsi"/>
          <w:sz w:val="16"/>
        </w:rPr>
        <w:t xml:space="preserve"> in leftist circles </w:t>
      </w:r>
      <w:r w:rsidRPr="00781A03">
        <w:rPr>
          <w:rStyle w:val="StyleUnderline"/>
          <w:rFonts w:asciiTheme="majorHAnsi" w:hAnsiTheme="majorHAnsi" w:cstheme="majorHAnsi"/>
        </w:rPr>
        <w:t>to talk about racism, sexism, and class domination as distinct, coequal forms of domination</w:t>
      </w:r>
      <w:r w:rsidRPr="00781A03">
        <w:rPr>
          <w:rFonts w:asciiTheme="majorHAnsi" w:hAnsiTheme="majorHAnsi" w:cstheme="majorHAnsi"/>
          <w:sz w:val="16"/>
        </w:rPr>
        <w:t xml:space="preserve">. Such a tendency is understandable in the light of the economism and reductionism of much of the Marxist </w:t>
      </w:r>
      <w:proofErr w:type="gramStart"/>
      <w:r w:rsidRPr="00781A03">
        <w:rPr>
          <w:rFonts w:asciiTheme="majorHAnsi" w:hAnsiTheme="majorHAnsi" w:cstheme="majorHAnsi"/>
          <w:sz w:val="16"/>
        </w:rPr>
        <w:t>left, but</w:t>
      </w:r>
      <w:proofErr w:type="gramEnd"/>
      <w:r w:rsidRPr="00781A03">
        <w:rPr>
          <w:rFonts w:asciiTheme="majorHAnsi" w:hAnsiTheme="majorHAnsi" w:cstheme="majorHAnsi"/>
          <w:sz w:val="16"/>
        </w:rPr>
        <w:t xml:space="preserve"> is finally not justified. 50 Three different models are possible here, a vulgar Marxist model that denies any autonomy at all to the sexual or racial domains, the three-sector model mentioned above, and a sophisticated Marxist model that asserts the dominance of class exploitation but allows relative autonomy on lived and ideological levels to the other two spheres. The sophisticated Marxist approach, in my opinion, is the best account. It allows some diversity, specificity, and autonomy between and among spheres. The sophisticated Marxist model thus retains the strengths of the other two while avoiding and overcoming their </w:t>
      </w:r>
      <w:proofErr w:type="spellStart"/>
      <w:r w:rsidRPr="00781A03">
        <w:rPr>
          <w:rFonts w:asciiTheme="majorHAnsi" w:hAnsiTheme="majorHAnsi" w:cstheme="majorHAnsi"/>
          <w:sz w:val="16"/>
        </w:rPr>
        <w:t>onesidedness</w:t>
      </w:r>
      <w:proofErr w:type="spellEnd"/>
      <w:r w:rsidRPr="00781A03">
        <w:rPr>
          <w:rFonts w:asciiTheme="majorHAnsi" w:hAnsiTheme="majorHAnsi" w:cstheme="majorHAnsi"/>
          <w:sz w:val="16"/>
        </w:rPr>
        <w:t xml:space="preserve">. Why is </w:t>
      </w:r>
      <w:r w:rsidRPr="00781A03">
        <w:rPr>
          <w:rStyle w:val="StyleUnderline"/>
          <w:rFonts w:asciiTheme="majorHAnsi" w:hAnsiTheme="majorHAnsi" w:cstheme="majorHAnsi"/>
          <w:highlight w:val="yellow"/>
        </w:rPr>
        <w:t>class domination</w:t>
      </w:r>
      <w:r w:rsidRPr="00781A03">
        <w:rPr>
          <w:rFonts w:asciiTheme="majorHAnsi" w:hAnsiTheme="majorHAnsi" w:cstheme="majorHAnsi"/>
          <w:sz w:val="16"/>
        </w:rPr>
        <w:t xml:space="preserve"> ultimately more fundamental and important and overriding? It </w:t>
      </w:r>
      <w:r w:rsidRPr="00781A03">
        <w:rPr>
          <w:rStyle w:val="StyleUnderline"/>
          <w:rFonts w:asciiTheme="majorHAnsi" w:hAnsiTheme="majorHAnsi" w:cstheme="majorHAnsi"/>
          <w:highlight w:val="yellow"/>
        </w:rPr>
        <w:t>is</w:t>
      </w:r>
      <w:r w:rsidRPr="00781A03">
        <w:rPr>
          <w:rFonts w:asciiTheme="majorHAnsi" w:hAnsiTheme="majorHAnsi" w:cstheme="majorHAnsi"/>
          <w:sz w:val="16"/>
        </w:rPr>
        <w:t xml:space="preserve"> more </w:t>
      </w:r>
      <w:r w:rsidRPr="00781A03">
        <w:rPr>
          <w:rStyle w:val="StyleUnderline"/>
          <w:rFonts w:asciiTheme="majorHAnsi" w:hAnsiTheme="majorHAnsi" w:cstheme="majorHAnsi"/>
          <w:highlight w:val="yellow"/>
        </w:rPr>
        <w:t>universal, extending</w:t>
      </w:r>
      <w:r w:rsidRPr="00781A03">
        <w:rPr>
          <w:rFonts w:asciiTheme="majorHAnsi" w:hAnsiTheme="majorHAnsi" w:cstheme="majorHAnsi"/>
          <w:sz w:val="16"/>
        </w:rPr>
        <w:t xml:space="preserve"> not only </w:t>
      </w:r>
      <w:r w:rsidRPr="00781A03">
        <w:rPr>
          <w:rStyle w:val="StyleUnderline"/>
          <w:rFonts w:asciiTheme="majorHAnsi" w:hAnsiTheme="majorHAnsi" w:cstheme="majorHAnsi"/>
          <w:highlight w:val="yellow"/>
        </w:rPr>
        <w:t>over the</w:t>
      </w:r>
      <w:r w:rsidRPr="00781A03">
        <w:rPr>
          <w:rFonts w:asciiTheme="majorHAnsi" w:hAnsiTheme="majorHAnsi" w:cstheme="majorHAnsi"/>
          <w:sz w:val="16"/>
        </w:rPr>
        <w:t xml:space="preserve"> United States and Western Europe but also the Third </w:t>
      </w:r>
      <w:r w:rsidRPr="00781A03">
        <w:rPr>
          <w:rStyle w:val="StyleUnderline"/>
          <w:rFonts w:asciiTheme="majorHAnsi" w:hAnsiTheme="majorHAnsi" w:cstheme="majorHAnsi"/>
          <w:highlight w:val="yellow"/>
        </w:rPr>
        <w:t>World</w:t>
      </w:r>
      <w:r w:rsidRPr="00781A03">
        <w:rPr>
          <w:rFonts w:asciiTheme="majorHAnsi" w:hAnsiTheme="majorHAnsi" w:cstheme="majorHAnsi"/>
          <w:sz w:val="16"/>
        </w:rPr>
        <w:t xml:space="preserve"> in Africa, Asia, and South America; </w:t>
      </w:r>
      <w:r w:rsidRPr="00781A03">
        <w:rPr>
          <w:rStyle w:val="StyleUnderline"/>
          <w:rFonts w:asciiTheme="majorHAnsi" w:hAnsiTheme="majorHAnsi" w:cstheme="majorHAnsi"/>
        </w:rPr>
        <w:t xml:space="preserve">not only </w:t>
      </w:r>
      <w:r w:rsidRPr="00781A03">
        <w:rPr>
          <w:rStyle w:val="StyleUnderline"/>
          <w:rFonts w:asciiTheme="majorHAnsi" w:hAnsiTheme="majorHAnsi" w:cstheme="majorHAnsi"/>
          <w:highlight w:val="yellow"/>
        </w:rPr>
        <w:t xml:space="preserve">over women and </w:t>
      </w:r>
      <w:proofErr w:type="gramStart"/>
      <w:r w:rsidRPr="00781A03">
        <w:rPr>
          <w:rStyle w:val="StyleUnderline"/>
          <w:rFonts w:asciiTheme="majorHAnsi" w:hAnsiTheme="majorHAnsi" w:cstheme="majorHAnsi"/>
          <w:highlight w:val="yellow"/>
        </w:rPr>
        <w:t>African-Americans</w:t>
      </w:r>
      <w:proofErr w:type="gramEnd"/>
      <w:r w:rsidRPr="00781A03">
        <w:rPr>
          <w:rStyle w:val="StyleUnderline"/>
          <w:rFonts w:asciiTheme="majorHAnsi" w:hAnsiTheme="majorHAnsi" w:cstheme="majorHAnsi"/>
        </w:rPr>
        <w:t xml:space="preserve"> but also</w:t>
      </w:r>
      <w:r w:rsidRPr="00781A03">
        <w:rPr>
          <w:rFonts w:asciiTheme="majorHAnsi" w:hAnsiTheme="majorHAnsi" w:cstheme="majorHAnsi"/>
          <w:sz w:val="16"/>
        </w:rPr>
        <w:t xml:space="preserve"> most </w:t>
      </w:r>
      <w:r w:rsidRPr="00781A03">
        <w:rPr>
          <w:rStyle w:val="StyleUnderline"/>
          <w:rFonts w:asciiTheme="majorHAnsi" w:hAnsiTheme="majorHAnsi" w:cstheme="majorHAnsi"/>
          <w:highlight w:val="yellow"/>
        </w:rPr>
        <w:t>men and whites</w:t>
      </w:r>
      <w:r w:rsidRPr="00781A03">
        <w:rPr>
          <w:rStyle w:val="StyleUnderline"/>
          <w:rFonts w:asciiTheme="majorHAnsi" w:hAnsiTheme="majorHAnsi" w:cstheme="majorHAnsi"/>
        </w:rPr>
        <w:t xml:space="preserve">.  </w:t>
      </w:r>
      <w:r w:rsidRPr="00781A03">
        <w:rPr>
          <w:rStyle w:val="StyleUnderline"/>
          <w:rFonts w:asciiTheme="majorHAnsi" w:hAnsiTheme="majorHAnsi" w:cstheme="majorHAnsi"/>
          <w:highlight w:val="yellow"/>
        </w:rPr>
        <w:t>Class struggle is the most antagonistic of conflicts</w:t>
      </w:r>
      <w:r w:rsidRPr="00781A03">
        <w:rPr>
          <w:rStyle w:val="StyleUnderline"/>
          <w:rFonts w:asciiTheme="majorHAnsi" w:hAnsiTheme="majorHAnsi" w:cstheme="majorHAnsi"/>
        </w:rPr>
        <w:t xml:space="preserve"> – fundamental </w:t>
      </w:r>
      <w:r w:rsidRPr="00781A03">
        <w:rPr>
          <w:rStyle w:val="StyleUnderline"/>
          <w:rFonts w:asciiTheme="majorHAnsi" w:hAnsiTheme="majorHAnsi" w:cstheme="majorHAnsi"/>
          <w:highlight w:val="yellow"/>
        </w:rPr>
        <w:t>cooperation is emerging between the sexes and races but</w:t>
      </w:r>
      <w:r w:rsidRPr="00781A03">
        <w:rPr>
          <w:rStyle w:val="StyleUnderline"/>
          <w:rFonts w:asciiTheme="majorHAnsi" w:hAnsiTheme="majorHAnsi" w:cstheme="majorHAnsi"/>
        </w:rPr>
        <w:t xml:space="preserve"> not between labor and capital.</w:t>
      </w:r>
      <w:r w:rsidRPr="00781A03">
        <w:rPr>
          <w:rFonts w:asciiTheme="majorHAnsi" w:hAnsiTheme="majorHAnsi" w:cstheme="majorHAnsi"/>
          <w:sz w:val="16"/>
        </w:rPr>
        <w:t xml:space="preserve">  Racism and sexism in the West and North we are approaching rejecting in principle but not capital.  </w:t>
      </w:r>
      <w:r w:rsidRPr="00781A03">
        <w:rPr>
          <w:rStyle w:val="StyleUnderline"/>
          <w:rFonts w:asciiTheme="majorHAnsi" w:hAnsiTheme="majorHAnsi" w:cstheme="majorHAnsi"/>
          <w:highlight w:val="yellow"/>
        </w:rPr>
        <w:t>The reign of cap</w:t>
      </w:r>
      <w:r w:rsidRPr="00781A03">
        <w:rPr>
          <w:rStyle w:val="StyleUnderline"/>
          <w:rFonts w:asciiTheme="majorHAnsi" w:hAnsiTheme="majorHAnsi" w:cstheme="majorHAnsi"/>
        </w:rPr>
        <w:t>italism</w:t>
      </w:r>
      <w:r w:rsidRPr="00781A03">
        <w:rPr>
          <w:rFonts w:asciiTheme="majorHAnsi" w:hAnsiTheme="majorHAnsi" w:cstheme="majorHAnsi"/>
          <w:sz w:val="16"/>
        </w:rPr>
        <w:t xml:space="preserve"> up to this point </w:t>
      </w:r>
      <w:r w:rsidRPr="00781A03">
        <w:rPr>
          <w:rStyle w:val="StyleUnderline"/>
          <w:rFonts w:asciiTheme="majorHAnsi" w:hAnsiTheme="majorHAnsi" w:cstheme="majorHAnsi"/>
          <w:highlight w:val="yellow"/>
        </w:rPr>
        <w:t>has been nonnegotiable</w:t>
      </w:r>
      <w:r w:rsidRPr="00781A03">
        <w:rPr>
          <w:rStyle w:val="StyleUnderline"/>
          <w:rFonts w:asciiTheme="majorHAnsi" w:hAnsiTheme="majorHAnsi" w:cstheme="majorHAnsi"/>
        </w:rPr>
        <w:t xml:space="preserve"> in the West.</w:t>
      </w:r>
      <w:r w:rsidRPr="00781A03">
        <w:rPr>
          <w:rFonts w:asciiTheme="majorHAnsi" w:hAnsiTheme="majorHAnsi" w:cstheme="majorHAnsi"/>
          <w:sz w:val="16"/>
        </w:rPr>
        <w:t xml:space="preserve">  </w:t>
      </w:r>
      <w:r w:rsidRPr="00781A03">
        <w:rPr>
          <w:rStyle w:val="StyleUnderline"/>
          <w:rFonts w:asciiTheme="majorHAnsi" w:hAnsiTheme="majorHAnsi" w:cstheme="majorHAnsi"/>
          <w:highlight w:val="yellow"/>
        </w:rPr>
        <w:t>Capitalism defines the modern</w:t>
      </w:r>
      <w:r w:rsidRPr="00781A03">
        <w:rPr>
          <w:rStyle w:val="StyleUnderline"/>
          <w:rFonts w:asciiTheme="majorHAnsi" w:hAnsiTheme="majorHAnsi" w:cstheme="majorHAnsi"/>
        </w:rPr>
        <w:t xml:space="preserve"> in a way that sexism and racism do not.</w:t>
      </w:r>
      <w:r w:rsidRPr="00781A03">
        <w:rPr>
          <w:rFonts w:asciiTheme="majorHAnsi" w:hAnsiTheme="majorHAnsi" w:cstheme="majorHAnsi"/>
          <w:sz w:val="16"/>
        </w:rPr>
        <w:t xml:space="preserve">  Indeed, </w:t>
      </w:r>
      <w:r w:rsidRPr="00781A03">
        <w:rPr>
          <w:rStyle w:val="StyleUnderline"/>
          <w:rFonts w:asciiTheme="majorHAnsi" w:hAnsiTheme="majorHAnsi" w:cstheme="majorHAnsi"/>
          <w:highlight w:val="yellow"/>
        </w:rPr>
        <w:t>sexism and racism are holdovers from prior epochs</w:t>
      </w:r>
      <w:r w:rsidRPr="00781A03">
        <w:rPr>
          <w:rStyle w:val="StyleUnderline"/>
          <w:rFonts w:asciiTheme="majorHAnsi" w:hAnsiTheme="majorHAnsi" w:cstheme="majorHAnsi"/>
        </w:rPr>
        <w:t xml:space="preserve"> and, as such, </w:t>
      </w:r>
      <w:r w:rsidRPr="00781A03">
        <w:rPr>
          <w:rStyle w:val="StyleUnderline"/>
          <w:rFonts w:asciiTheme="majorHAnsi" w:hAnsiTheme="majorHAnsi" w:cstheme="majorHAnsi"/>
          <w:highlight w:val="yellow"/>
        </w:rPr>
        <w:t>subordinate moments in the capitalistic mode of production</w:t>
      </w:r>
      <w:r w:rsidRPr="00781A03">
        <w:rPr>
          <w:rStyle w:val="StyleUnderline"/>
          <w:rFonts w:asciiTheme="majorHAnsi" w:hAnsiTheme="majorHAnsi" w:cstheme="majorHAnsi"/>
        </w:rPr>
        <w:t>.</w:t>
      </w:r>
      <w:r w:rsidRPr="00781A03">
        <w:rPr>
          <w:rFonts w:asciiTheme="majorHAnsi" w:hAnsiTheme="majorHAnsi" w:cstheme="majorHAnsi"/>
          <w:sz w:val="16"/>
        </w:rPr>
        <w:t xml:space="preserve">  Also, an asymmetry exists between racism and sexism, on the one hand, and capitalism on the other.  </w:t>
      </w:r>
      <w:r w:rsidRPr="00781A03">
        <w:rPr>
          <w:rStyle w:val="StyleUnderline"/>
          <w:rFonts w:asciiTheme="majorHAnsi" w:hAnsiTheme="majorHAnsi" w:cstheme="majorHAnsi"/>
          <w:highlight w:val="yellow"/>
        </w:rPr>
        <w:t>Progress in overcoming racism and sexism occurs up to the point where that overcoming infringes upon fundamental capitalistic social relations.  The fate of M</w:t>
      </w:r>
      <w:r w:rsidRPr="00781A03">
        <w:rPr>
          <w:rFonts w:asciiTheme="majorHAnsi" w:hAnsiTheme="majorHAnsi" w:cstheme="majorHAnsi"/>
          <w:sz w:val="16"/>
        </w:rPr>
        <w:t xml:space="preserve">artin </w:t>
      </w:r>
      <w:r w:rsidRPr="00781A03">
        <w:rPr>
          <w:rStyle w:val="StyleUnderline"/>
          <w:rFonts w:asciiTheme="majorHAnsi" w:hAnsiTheme="majorHAnsi" w:cstheme="majorHAnsi"/>
          <w:highlight w:val="yellow"/>
        </w:rPr>
        <w:t>L</w:t>
      </w:r>
      <w:r w:rsidRPr="00781A03">
        <w:rPr>
          <w:rFonts w:asciiTheme="majorHAnsi" w:hAnsiTheme="majorHAnsi" w:cstheme="majorHAnsi"/>
          <w:sz w:val="16"/>
        </w:rPr>
        <w:t xml:space="preserve">uther </w:t>
      </w:r>
      <w:r w:rsidRPr="00781A03">
        <w:rPr>
          <w:rStyle w:val="StyleUnderline"/>
          <w:rFonts w:asciiTheme="majorHAnsi" w:hAnsiTheme="majorHAnsi" w:cstheme="majorHAnsi"/>
          <w:highlight w:val="yellow"/>
        </w:rPr>
        <w:t>K</w:t>
      </w:r>
      <w:r w:rsidRPr="00781A03">
        <w:rPr>
          <w:rFonts w:asciiTheme="majorHAnsi" w:hAnsiTheme="majorHAnsi" w:cstheme="majorHAnsi"/>
          <w:sz w:val="16"/>
        </w:rPr>
        <w:t xml:space="preserve">ing’s civil rights </w:t>
      </w:r>
      <w:r w:rsidRPr="00781A03">
        <w:rPr>
          <w:rStyle w:val="StyleUnderline"/>
          <w:rFonts w:asciiTheme="majorHAnsi" w:hAnsiTheme="majorHAnsi" w:cstheme="majorHAnsi"/>
        </w:rPr>
        <w:t>movement when it came</w:t>
      </w:r>
      <w:r w:rsidRPr="00781A03">
        <w:rPr>
          <w:rFonts w:asciiTheme="majorHAnsi" w:hAnsiTheme="majorHAnsi" w:cstheme="majorHAnsi"/>
          <w:sz w:val="16"/>
        </w:rPr>
        <w:t xml:space="preserve"> North and began to be </w:t>
      </w:r>
      <w:r w:rsidRPr="00781A03">
        <w:rPr>
          <w:rStyle w:val="StyleUnderline"/>
          <w:rFonts w:asciiTheme="majorHAnsi" w:hAnsiTheme="majorHAnsi" w:cstheme="majorHAnsi"/>
        </w:rPr>
        <w:t xml:space="preserve">more openly economic in its orientation </w:t>
      </w:r>
      <w:r w:rsidRPr="00781A03">
        <w:rPr>
          <w:rStyle w:val="StyleUnderline"/>
          <w:rFonts w:asciiTheme="majorHAnsi" w:hAnsiTheme="majorHAnsi" w:cstheme="majorHAnsi"/>
          <w:highlight w:val="yellow"/>
        </w:rPr>
        <w:t>is one example</w:t>
      </w:r>
      <w:r w:rsidRPr="00781A03">
        <w:rPr>
          <w:rFonts w:asciiTheme="majorHAnsi" w:hAnsiTheme="majorHAnsi" w:cstheme="majorHAnsi"/>
          <w:sz w:val="16"/>
        </w:rPr>
        <w:t xml:space="preserve">; the fate of women professionals asking for salaries equal to men in a context of economic retrenchment is another.  </w:t>
      </w:r>
      <w:r w:rsidRPr="00781A03">
        <w:rPr>
          <w:rStyle w:val="StyleUnderline"/>
          <w:rFonts w:asciiTheme="majorHAnsi" w:hAnsiTheme="majorHAnsi" w:cstheme="majorHAnsi"/>
          <w:highlight w:val="yellow"/>
        </w:rPr>
        <w:t>Capitalism will transform sexual and racial relations to achieve its goals, but the reverse is</w:t>
      </w:r>
      <w:r w:rsidRPr="00781A03">
        <w:rPr>
          <w:rStyle w:val="StyleUnderline"/>
          <w:rFonts w:asciiTheme="majorHAnsi" w:hAnsiTheme="majorHAnsi" w:cstheme="majorHAnsi"/>
        </w:rPr>
        <w:t xml:space="preserve"> generally </w:t>
      </w:r>
      <w:r w:rsidRPr="00781A03">
        <w:rPr>
          <w:rStyle w:val="StyleUnderline"/>
          <w:rFonts w:asciiTheme="majorHAnsi" w:hAnsiTheme="majorHAnsi" w:cstheme="majorHAnsi"/>
          <w:highlight w:val="yellow"/>
        </w:rPr>
        <w:t>not true</w:t>
      </w:r>
      <w:r w:rsidRPr="00781A03">
        <w:rPr>
          <w:rStyle w:val="StyleUnderline"/>
          <w:rFonts w:asciiTheme="majorHAnsi" w:hAnsiTheme="majorHAnsi" w:cstheme="majorHAnsi"/>
        </w:rPr>
        <w:t>.</w:t>
      </w:r>
      <w:r w:rsidRPr="00781A03">
        <w:rPr>
          <w:rFonts w:asciiTheme="majorHAnsi" w:hAnsiTheme="majorHAnsi" w:cstheme="majorHAnsi"/>
          <w:sz w:val="16"/>
        </w:rPr>
        <w:t xml:space="preserve">  </w:t>
      </w:r>
      <w:r w:rsidRPr="00781A03">
        <w:rPr>
          <w:rStyle w:val="StyleUnderline"/>
          <w:rFonts w:asciiTheme="majorHAnsi" w:hAnsiTheme="majorHAnsi" w:cstheme="majorHAnsi"/>
          <w:highlight w:val="yellow"/>
        </w:rPr>
        <w:t>Capital twists racism and sexism to its own ends, using the former to fragment the working class and the latter</w:t>
      </w:r>
      <w:r w:rsidRPr="00781A03">
        <w:rPr>
          <w:rStyle w:val="StyleUnderline"/>
          <w:rFonts w:asciiTheme="majorHAnsi" w:hAnsiTheme="majorHAnsi" w:cstheme="majorHAnsi"/>
        </w:rPr>
        <w:t>, of which American foreign policy in Vietnam and Nixon’s machismo</w:t>
      </w:r>
      <w:r w:rsidRPr="00781A03">
        <w:rPr>
          <w:rFonts w:asciiTheme="majorHAnsi" w:hAnsiTheme="majorHAnsi" w:cstheme="majorHAnsi"/>
          <w:sz w:val="16"/>
        </w:rPr>
        <w:t xml:space="preserve"> in the Watergate tapes is a dramatic example, </w:t>
      </w:r>
      <w:r w:rsidRPr="00781A03">
        <w:rPr>
          <w:rStyle w:val="StyleUnderline"/>
          <w:rFonts w:asciiTheme="majorHAnsi" w:hAnsiTheme="majorHAnsi" w:cstheme="majorHAnsi"/>
          <w:highlight w:val="yellow"/>
        </w:rPr>
        <w:t>to legitimize a tough-minded</w:t>
      </w:r>
      <w:r w:rsidRPr="00781A03">
        <w:rPr>
          <w:rStyle w:val="StyleUnderline"/>
          <w:rFonts w:asciiTheme="majorHAnsi" w:hAnsiTheme="majorHAnsi" w:cstheme="majorHAnsi"/>
        </w:rPr>
        <w:t xml:space="preserve">, quantitative, </w:t>
      </w:r>
      <w:r w:rsidRPr="00781A03">
        <w:rPr>
          <w:rStyle w:val="StyleUnderline"/>
          <w:rFonts w:asciiTheme="majorHAnsi" w:hAnsiTheme="majorHAnsi" w:cstheme="majorHAnsi"/>
          <w:highlight w:val="yellow"/>
        </w:rPr>
        <w:t>technocratic</w:t>
      </w:r>
      <w:r w:rsidRPr="00781A03">
        <w:rPr>
          <w:rStyle w:val="StyleUnderline"/>
          <w:rFonts w:asciiTheme="majorHAnsi" w:hAnsiTheme="majorHAnsi" w:cstheme="majorHAnsi"/>
        </w:rPr>
        <w:t xml:space="preserve">, one-dimensional </w:t>
      </w:r>
      <w:r w:rsidRPr="00781A03">
        <w:rPr>
          <w:rStyle w:val="StyleUnderline"/>
          <w:rFonts w:asciiTheme="majorHAnsi" w:hAnsiTheme="majorHAnsi" w:cstheme="majorHAnsi"/>
          <w:highlight w:val="yellow"/>
        </w:rPr>
        <w:t>domination</w:t>
      </w:r>
      <w:r w:rsidRPr="00781A03">
        <w:rPr>
          <w:rStyle w:val="StyleUnderline"/>
          <w:rFonts w:asciiTheme="majorHAnsi" w:hAnsiTheme="majorHAnsi" w:cstheme="majorHAnsi"/>
        </w:rPr>
        <w:t>.</w:t>
      </w:r>
      <w:r w:rsidRPr="00781A03">
        <w:rPr>
          <w:rFonts w:asciiTheme="majorHAnsi" w:hAnsiTheme="majorHAnsi" w:cstheme="majorHAnsi"/>
          <w:sz w:val="16"/>
        </w:rPr>
        <w:t xml:space="preserve">  Also, if Habermas is correct, late capitalism has </w:t>
      </w:r>
      <w:proofErr w:type="gramStart"/>
      <w:r w:rsidRPr="00781A03">
        <w:rPr>
          <w:rFonts w:asciiTheme="majorHAnsi" w:hAnsiTheme="majorHAnsi" w:cstheme="majorHAnsi"/>
          <w:sz w:val="16"/>
        </w:rPr>
        <w:t>more or less immunized</w:t>
      </w:r>
      <w:proofErr w:type="gramEnd"/>
      <w:r w:rsidRPr="00781A03">
        <w:rPr>
          <w:rFonts w:asciiTheme="majorHAnsi" w:hAnsiTheme="majorHAnsi" w:cstheme="majorHAnsi"/>
          <w:sz w:val="16"/>
        </w:rPr>
        <w:t xml:space="preserve"> the monopoly sphere of the economy from serious conflict.  The result is that conflict has been displaced to other spheres </w:t>
      </w:r>
      <w:proofErr w:type="gramStart"/>
      <w:r w:rsidRPr="00781A03">
        <w:rPr>
          <w:rFonts w:asciiTheme="majorHAnsi" w:hAnsiTheme="majorHAnsi" w:cstheme="majorHAnsi"/>
          <w:sz w:val="16"/>
        </w:rPr>
        <w:t>more or less peripheral</w:t>
      </w:r>
      <w:proofErr w:type="gramEnd"/>
      <w:r w:rsidRPr="00781A03">
        <w:rPr>
          <w:rFonts w:asciiTheme="majorHAnsi" w:hAnsiTheme="majorHAnsi" w:cstheme="majorHAnsi"/>
          <w:sz w:val="16"/>
        </w:rPr>
        <w:t xml:space="preserve"> to this central monopoly sphere.  </w:t>
      </w:r>
      <w:r w:rsidRPr="00781A03">
        <w:rPr>
          <w:rStyle w:val="StyleUnderline"/>
          <w:rFonts w:asciiTheme="majorHAnsi" w:hAnsiTheme="majorHAnsi" w:cstheme="majorHAnsi"/>
          <w:highlight w:val="yellow"/>
        </w:rPr>
        <w:t>Racism and sexism</w:t>
      </w:r>
      <w:r w:rsidRPr="00781A03">
        <w:rPr>
          <w:rFonts w:asciiTheme="majorHAnsi" w:hAnsiTheme="majorHAnsi" w:cstheme="majorHAnsi"/>
          <w:sz w:val="16"/>
        </w:rPr>
        <w:t xml:space="preserve">, then, to an extent </w:t>
      </w:r>
      <w:r w:rsidRPr="00781A03">
        <w:rPr>
          <w:rStyle w:val="StyleUnderline"/>
          <w:rFonts w:asciiTheme="majorHAnsi" w:hAnsiTheme="majorHAnsi" w:cstheme="majorHAnsi"/>
        </w:rPr>
        <w:t>are indirectly displaced forms of class domination and colonization</w:t>
      </w:r>
      <w:r w:rsidRPr="00781A03">
        <w:rPr>
          <w:rFonts w:asciiTheme="majorHAnsi" w:hAnsiTheme="majorHAnsi" w:cstheme="majorHAnsi"/>
          <w:sz w:val="16"/>
        </w:rPr>
        <w:t xml:space="preserve">, like the contradiction between symbolic interaction and purposive rational action.  </w:t>
      </w:r>
      <w:r w:rsidRPr="00781A03">
        <w:rPr>
          <w:rStyle w:val="StyleUnderline"/>
          <w:rFonts w:asciiTheme="majorHAnsi" w:hAnsiTheme="majorHAnsi" w:cstheme="majorHAnsi"/>
          <w:highlight w:val="yellow"/>
        </w:rPr>
        <w:t>As</w:t>
      </w:r>
      <w:r w:rsidRPr="00781A03">
        <w:rPr>
          <w:rStyle w:val="StyleUnderline"/>
          <w:rFonts w:asciiTheme="majorHAnsi" w:hAnsiTheme="majorHAnsi" w:cstheme="majorHAnsi"/>
        </w:rPr>
        <w:t xml:space="preserve"> such </w:t>
      </w:r>
      <w:r w:rsidRPr="00781A03">
        <w:rPr>
          <w:rStyle w:val="StyleUnderline"/>
          <w:rFonts w:asciiTheme="majorHAnsi" w:hAnsiTheme="majorHAnsi" w:cstheme="majorHAnsi"/>
          <w:highlight w:val="yellow"/>
        </w:rPr>
        <w:t>displaced forms</w:t>
      </w:r>
      <w:r w:rsidRPr="00781A03">
        <w:rPr>
          <w:rFonts w:asciiTheme="majorHAnsi" w:hAnsiTheme="majorHAnsi" w:cstheme="majorHAnsi"/>
          <w:sz w:val="16"/>
        </w:rPr>
        <w:t xml:space="preserve">, and </w:t>
      </w:r>
      <w:proofErr w:type="gramStart"/>
      <w:r w:rsidRPr="00781A03">
        <w:rPr>
          <w:rFonts w:asciiTheme="majorHAnsi" w:hAnsiTheme="majorHAnsi" w:cstheme="majorHAnsi"/>
          <w:sz w:val="16"/>
        </w:rPr>
        <w:t>in their own right as</w:t>
      </w:r>
      <w:proofErr w:type="gramEnd"/>
      <w:r w:rsidRPr="00781A03">
        <w:rPr>
          <w:rFonts w:asciiTheme="majorHAnsi" w:hAnsiTheme="majorHAnsi" w:cstheme="majorHAnsi"/>
          <w:sz w:val="16"/>
        </w:rPr>
        <w:t xml:space="preserve"> well, </w:t>
      </w:r>
      <w:r w:rsidRPr="00781A03">
        <w:rPr>
          <w:rStyle w:val="StyleUnderline"/>
          <w:rFonts w:asciiTheme="majorHAnsi" w:hAnsiTheme="majorHAnsi" w:cstheme="majorHAnsi"/>
        </w:rPr>
        <w:t xml:space="preserve">they are important and must be fought, but they are not equal in importance to class domination.  Racism and sexism </w:t>
      </w:r>
      <w:r w:rsidRPr="00781A03">
        <w:rPr>
          <w:rStyle w:val="StyleUnderline"/>
          <w:rFonts w:asciiTheme="majorHAnsi" w:hAnsiTheme="majorHAnsi" w:cstheme="majorHAnsi"/>
          <w:highlight w:val="yellow"/>
        </w:rPr>
        <w:t>serve capital as ideology</w:t>
      </w:r>
      <w:r w:rsidRPr="00781A03">
        <w:rPr>
          <w:rStyle w:val="StyleUnderline"/>
          <w:rFonts w:asciiTheme="majorHAnsi" w:hAnsiTheme="majorHAnsi" w:cstheme="majorHAnsi"/>
        </w:rPr>
        <w:t>.</w:t>
      </w:r>
      <w:r w:rsidRPr="00781A03">
        <w:rPr>
          <w:rFonts w:asciiTheme="majorHAnsi" w:hAnsiTheme="majorHAnsi" w:cstheme="majorHAnsi"/>
          <w:sz w:val="16"/>
        </w:rPr>
        <w:t xml:space="preserve">  If this fact is not recognized, then at a certain point the revolutionary élan of the civil rights and feminist movements is negated.  We make the mistake of thinking that an </w:t>
      </w:r>
      <w:proofErr w:type="gramStart"/>
      <w:r w:rsidRPr="00781A03">
        <w:rPr>
          <w:rFonts w:asciiTheme="majorHAnsi" w:hAnsiTheme="majorHAnsi" w:cstheme="majorHAnsi"/>
          <w:sz w:val="16"/>
        </w:rPr>
        <w:t>African-American</w:t>
      </w:r>
      <w:proofErr w:type="gramEnd"/>
      <w:r w:rsidRPr="00781A03">
        <w:rPr>
          <w:rFonts w:asciiTheme="majorHAnsi" w:hAnsiTheme="majorHAnsi" w:cstheme="majorHAnsi"/>
          <w:sz w:val="16"/>
        </w:rPr>
        <w:t xml:space="preserve"> person is fully liberated if he becomes an NFL quarterback and a woman if she becomes an executive on Wall Street.  </w:t>
      </w:r>
      <w:r w:rsidRPr="00781A03">
        <w:rPr>
          <w:rStyle w:val="StyleUnderline"/>
          <w:rFonts w:asciiTheme="majorHAnsi" w:hAnsiTheme="majorHAnsi" w:cstheme="majorHAnsi"/>
        </w:rPr>
        <w:t>Both movements</w:t>
      </w:r>
      <w:r w:rsidRPr="00781A03">
        <w:rPr>
          <w:rFonts w:asciiTheme="majorHAnsi" w:hAnsiTheme="majorHAnsi" w:cstheme="majorHAnsi"/>
          <w:sz w:val="16"/>
        </w:rPr>
        <w:t xml:space="preserve"> at that point </w:t>
      </w:r>
      <w:r w:rsidRPr="00781A03">
        <w:rPr>
          <w:rStyle w:val="StyleUnderline"/>
          <w:rFonts w:asciiTheme="majorHAnsi" w:hAnsiTheme="majorHAnsi" w:cstheme="majorHAnsi"/>
        </w:rPr>
        <w:t>have</w:t>
      </w:r>
      <w:r w:rsidRPr="00781A03">
        <w:rPr>
          <w:rFonts w:asciiTheme="majorHAnsi" w:hAnsiTheme="majorHAnsi" w:cstheme="majorHAnsi"/>
          <w:sz w:val="16"/>
        </w:rPr>
        <w:t xml:space="preserve"> simply </w:t>
      </w:r>
      <w:r w:rsidRPr="00781A03">
        <w:rPr>
          <w:rStyle w:val="StyleUnderline"/>
          <w:rFonts w:asciiTheme="majorHAnsi" w:hAnsiTheme="majorHAnsi" w:cstheme="majorHAnsi"/>
        </w:rPr>
        <w:t>degenerated into demands for equal participation in the rat race.</w:t>
      </w:r>
      <w:r w:rsidRPr="00781A03">
        <w:rPr>
          <w:rFonts w:asciiTheme="majorHAnsi" w:hAnsiTheme="majorHAnsi" w:cstheme="majorHAnsi"/>
          <w:sz w:val="16"/>
        </w:rPr>
        <w:t xml:space="preserve"> Another way of putting the same point is to say that capitalism is a process of self-expanding value oriented to the production of surplus value.  As such, capitalism, to the extent that it fully comes into its own, will relate racism and sexism to itself and incorporate them in various ways.  Racism and sexism are like other holdovers from precapitalist epochs, like rent or interest, which come in </w:t>
      </w:r>
      <w:proofErr w:type="gramStart"/>
      <w:r w:rsidRPr="00781A03">
        <w:rPr>
          <w:rFonts w:asciiTheme="majorHAnsi" w:hAnsiTheme="majorHAnsi" w:cstheme="majorHAnsi"/>
          <w:sz w:val="16"/>
        </w:rPr>
        <w:t>fairly late</w:t>
      </w:r>
      <w:proofErr w:type="gramEnd"/>
      <w:r w:rsidRPr="00781A03">
        <w:rPr>
          <w:rFonts w:asciiTheme="majorHAnsi" w:hAnsiTheme="majorHAnsi" w:cstheme="majorHAnsi"/>
          <w:sz w:val="16"/>
        </w:rPr>
        <w:t xml:space="preserve"> in Marx’s analysis in volume 3 of </w:t>
      </w:r>
      <w:r w:rsidRPr="00781A03">
        <w:rPr>
          <w:rFonts w:asciiTheme="majorHAnsi" w:hAnsiTheme="majorHAnsi" w:cstheme="majorHAnsi"/>
          <w:i/>
          <w:sz w:val="16"/>
        </w:rPr>
        <w:t>Capital</w:t>
      </w:r>
      <w:r w:rsidRPr="00781A03">
        <w:rPr>
          <w:rFonts w:asciiTheme="majorHAnsi" w:hAnsiTheme="majorHAnsi" w:cstheme="majorHAnsi"/>
          <w:sz w:val="16"/>
        </w:rPr>
        <w:t xml:space="preserve">.  Capital, because of its thirst for surplus value, has an infinity to it and tends to overcome limits and incorporate them into itself, twisting them to its own ends.  In this respect, </w:t>
      </w:r>
      <w:proofErr w:type="gramStart"/>
      <w:r w:rsidRPr="00781A03">
        <w:rPr>
          <w:rFonts w:asciiTheme="majorHAnsi" w:hAnsiTheme="majorHAnsi" w:cstheme="majorHAnsi"/>
          <w:sz w:val="16"/>
        </w:rPr>
        <w:t>racism</w:t>
      </w:r>
      <w:proofErr w:type="gramEnd"/>
      <w:r w:rsidRPr="00781A03">
        <w:rPr>
          <w:rFonts w:asciiTheme="majorHAnsi" w:hAnsiTheme="majorHAnsi" w:cstheme="majorHAnsi"/>
          <w:sz w:val="16"/>
        </w:rPr>
        <w:t xml:space="preserve"> and sexism, without downplaying their tremendous moral evil and the enormous suffering they inflict in their contemporary manifestations, are no different from rent and interest.  </w:t>
      </w:r>
      <w:r w:rsidRPr="00781A03">
        <w:rPr>
          <w:rStyle w:val="StyleUnderline"/>
          <w:rFonts w:asciiTheme="majorHAnsi" w:hAnsiTheme="majorHAnsi" w:cstheme="majorHAnsi"/>
          <w:highlight w:val="yellow"/>
        </w:rPr>
        <w:t>One does not get at what is specific and essential in capitalist modernity by talking about</w:t>
      </w:r>
      <w:r w:rsidRPr="00781A03">
        <w:rPr>
          <w:rFonts w:asciiTheme="majorHAnsi" w:hAnsiTheme="majorHAnsi" w:cstheme="majorHAnsi"/>
          <w:sz w:val="16"/>
        </w:rPr>
        <w:t xml:space="preserve"> rent or interest or </w:t>
      </w:r>
      <w:r w:rsidRPr="00781A03">
        <w:rPr>
          <w:rStyle w:val="StyleUnderline"/>
          <w:rFonts w:asciiTheme="majorHAnsi" w:hAnsiTheme="majorHAnsi" w:cstheme="majorHAnsi"/>
          <w:highlight w:val="yellow"/>
        </w:rPr>
        <w:t>racism or sexism as such, but by understanding these phenomena as related to and incorporated into this process of capitalist valorization</w:t>
      </w:r>
      <w:r w:rsidRPr="00781A03">
        <w:rPr>
          <w:rStyle w:val="StyleUnderline"/>
          <w:rFonts w:asciiTheme="majorHAnsi" w:hAnsiTheme="majorHAnsi" w:cstheme="majorHAnsi"/>
        </w:rPr>
        <w:t>.</w:t>
      </w:r>
      <w:r w:rsidRPr="00781A03">
        <w:rPr>
          <w:rFonts w:asciiTheme="majorHAnsi" w:hAnsiTheme="majorHAnsi" w:cstheme="majorHAnsi"/>
          <w:sz w:val="16"/>
        </w:rPr>
        <w:t xml:space="preserve">  As a glance at and reflection on the streets of </w:t>
      </w:r>
      <w:r w:rsidRPr="00781A03">
        <w:rPr>
          <w:rStyle w:val="StyleUnderline"/>
          <w:rFonts w:asciiTheme="majorHAnsi" w:hAnsiTheme="majorHAnsi" w:cstheme="majorHAnsi"/>
        </w:rPr>
        <w:t>Los Angeles</w:t>
      </w:r>
      <w:r w:rsidRPr="00781A03">
        <w:rPr>
          <w:rFonts w:asciiTheme="majorHAnsi" w:hAnsiTheme="majorHAnsi" w:cstheme="majorHAnsi"/>
          <w:sz w:val="16"/>
        </w:rPr>
        <w:t xml:space="preserve"> after the </w:t>
      </w:r>
      <w:r w:rsidRPr="00781A03">
        <w:rPr>
          <w:rStyle w:val="StyleUnderline"/>
          <w:rFonts w:asciiTheme="majorHAnsi" w:hAnsiTheme="majorHAnsi" w:cstheme="majorHAnsi"/>
        </w:rPr>
        <w:t>1992 riots shows</w:t>
      </w:r>
      <w:r w:rsidRPr="00781A03">
        <w:rPr>
          <w:rFonts w:asciiTheme="majorHAnsi" w:hAnsiTheme="majorHAnsi" w:cstheme="majorHAnsi"/>
          <w:sz w:val="16"/>
        </w:rPr>
        <w:t xml:space="preserve"> (see below), </w:t>
      </w:r>
      <w:r w:rsidRPr="00781A03">
        <w:rPr>
          <w:rStyle w:val="StyleUnderline"/>
          <w:rFonts w:asciiTheme="majorHAnsi" w:hAnsiTheme="majorHAnsi" w:cstheme="majorHAnsi"/>
          <w:highlight w:val="yellow"/>
        </w:rPr>
        <w:t>capitalized racism is not the same as precapitalist racism</w:t>
      </w:r>
      <w:r w:rsidRPr="00781A03">
        <w:rPr>
          <w:rStyle w:val="StyleUnderline"/>
          <w:rFonts w:asciiTheme="majorHAnsi" w:hAnsiTheme="majorHAnsi" w:cstheme="majorHAnsi"/>
        </w:rPr>
        <w:t>.</w:t>
      </w:r>
      <w:r w:rsidRPr="00781A03">
        <w:rPr>
          <w:rFonts w:asciiTheme="majorHAnsi" w:hAnsiTheme="majorHAnsi" w:cstheme="majorHAnsi"/>
          <w:sz w:val="16"/>
        </w:rPr>
        <w:t xml:space="preserve">  As reflection on </w:t>
      </w:r>
      <w:r w:rsidRPr="00781A03">
        <w:rPr>
          <w:rStyle w:val="StyleUnderline"/>
          <w:rFonts w:asciiTheme="majorHAnsi" w:hAnsiTheme="majorHAnsi" w:cstheme="majorHAnsi"/>
        </w:rPr>
        <w:t xml:space="preserve">the use of women in advertisements to sell products indicates, </w:t>
      </w:r>
      <w:r w:rsidRPr="00781A03">
        <w:rPr>
          <w:rStyle w:val="StyleUnderline"/>
          <w:rFonts w:asciiTheme="majorHAnsi" w:hAnsiTheme="majorHAnsi" w:cstheme="majorHAnsi"/>
          <w:highlight w:val="yellow"/>
        </w:rPr>
        <w:t>capitalized sexism is not the same as precapitalist sexism.</w:t>
      </w:r>
      <w:r w:rsidRPr="00781A03">
        <w:rPr>
          <w:rStyle w:val="StyleUnderline"/>
          <w:rFonts w:asciiTheme="majorHAnsi" w:hAnsiTheme="majorHAnsi" w:cstheme="majorHAnsi"/>
        </w:rPr>
        <w:t xml:space="preserve"> </w:t>
      </w:r>
    </w:p>
    <w:p w14:paraId="186B63CA" w14:textId="73DE3B22" w:rsidR="00472E29" w:rsidRDefault="00472E29" w:rsidP="00472E29">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6AE0055C" w14:textId="77777777" w:rsidR="00472E29" w:rsidRPr="00463796" w:rsidRDefault="00472E29" w:rsidP="00472E29">
      <w:r w:rsidRPr="00045BAD">
        <w:t>Dean, Jodi. Comrade: An essay on political belonging. Verso, 2019.</w:t>
      </w:r>
      <w:r>
        <w:t xml:space="preserve"> // LHP BT + LHP PS </w:t>
      </w:r>
    </w:p>
    <w:p w14:paraId="2F3A977B" w14:textId="77777777" w:rsidR="00472E29" w:rsidRPr="00A30DFF" w:rsidRDefault="00472E29" w:rsidP="00472E29">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6">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7">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8">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 xml:space="preserve">If we want to win—and we </w:t>
      </w:r>
      <w:proofErr w:type="gramStart"/>
      <w:r w:rsidRPr="00A30DFF">
        <w:rPr>
          <w:b/>
          <w:i/>
          <w:color w:val="000000"/>
          <w:highlight w:val="yellow"/>
          <w:u w:val="single"/>
        </w:rPr>
        <w:t>have to</w:t>
      </w:r>
      <w:proofErr w:type="gramEnd"/>
      <w:r w:rsidRPr="00A30DFF">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9">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0">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1">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2">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3">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4">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5">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6">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17">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18">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19">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0">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1">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p w14:paraId="75D2034D" w14:textId="77777777" w:rsidR="00472E29" w:rsidRDefault="00472E29" w:rsidP="00472E29">
      <w:pPr>
        <w:pStyle w:val="Heading4"/>
      </w:pPr>
      <w:r>
        <w:t>The role of the ballot is fidelity to the truth – dedication to a shared horizon is liberatory, Dean 19:</w:t>
      </w:r>
    </w:p>
    <w:p w14:paraId="14D594F7" w14:textId="77777777" w:rsidR="00472E29" w:rsidRPr="00D15BD8" w:rsidRDefault="00472E29" w:rsidP="00472E29">
      <w:r w:rsidRPr="00D15BD8">
        <w:t xml:space="preserve">Dean, Jodi. Comrade: An essay on political belonging. Verso, 2019. // LHP BT + LHP PS </w:t>
      </w:r>
    </w:p>
    <w:p w14:paraId="5EC835C8" w14:textId="544BE607" w:rsidR="00472E29" w:rsidRPr="00472E29" w:rsidRDefault="00472E29" w:rsidP="00472E29">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2">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2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2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9">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0">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5EC151DC" w14:textId="4FF48D51" w:rsidR="00F701CE" w:rsidRPr="00A25117" w:rsidRDefault="00472E29" w:rsidP="00A25117">
      <w:pPr>
        <w:pStyle w:val="Heading2"/>
        <w:rPr>
          <w:rStyle w:val="StyleUnderline"/>
          <w:b/>
          <w:sz w:val="44"/>
          <w:u w:val="double"/>
        </w:rPr>
      </w:pPr>
      <w:r>
        <w:t>Case</w:t>
      </w:r>
    </w:p>
    <w:p w14:paraId="5D08F8A6" w14:textId="77777777" w:rsidR="00F701CE" w:rsidRPr="00EB3B01" w:rsidRDefault="00F701CE" w:rsidP="00F701CE">
      <w:pPr>
        <w:pStyle w:val="Heading4"/>
      </w:pPr>
      <w:r>
        <w:t>The telos of the 1ac’s politics is the strike – that naturalizes capital’s control and is parasitic on political organizing.</w:t>
      </w:r>
    </w:p>
    <w:p w14:paraId="3C37F104" w14:textId="77777777" w:rsidR="00F701CE" w:rsidRPr="00EB3B01" w:rsidRDefault="00F701CE" w:rsidP="00F701CE">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4925F1D5" w14:textId="77777777" w:rsidR="00F701CE" w:rsidRPr="00EB3B01" w:rsidRDefault="00F701CE" w:rsidP="00F701CE">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32"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33"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34"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0E2C8578" w14:textId="28BCEA40" w:rsidR="00F701CE" w:rsidRDefault="00F701CE" w:rsidP="00472E29">
      <w:pPr>
        <w:rPr>
          <w:rFonts w:asciiTheme="majorHAnsi" w:hAnsiTheme="majorHAnsi" w:cstheme="majorHAnsi"/>
          <w:b/>
          <w:u w:val="single"/>
        </w:rPr>
      </w:pPr>
    </w:p>
    <w:p w14:paraId="5094BC3A" w14:textId="77777777" w:rsidR="00A25117" w:rsidRDefault="00A25117" w:rsidP="00A25117">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7505E18C" w14:textId="77777777" w:rsidR="00A25117" w:rsidRPr="00CB4889" w:rsidRDefault="00A25117" w:rsidP="00A25117">
      <w:pPr>
        <w:spacing w:after="0" w:line="240" w:lineRule="auto"/>
        <w:rPr>
          <w:rFonts w:ascii="Times New Roman" w:eastAsia="Times New Roman" w:hAnsi="Times New Roman" w:cs="Times New Roman"/>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w:t>
      </w:r>
      <w:proofErr w:type="spellStart"/>
      <w:r>
        <w:rPr>
          <w:rFonts w:ascii="Times New Roman" w:eastAsia="Times New Roman" w:hAnsi="Times New Roman" w:cs="Times New Roman"/>
        </w:rPr>
        <w:t>pg</w:t>
      </w:r>
      <w:proofErr w:type="spellEnd"/>
      <w:r>
        <w:rPr>
          <w:rFonts w:ascii="Times New Roman" w:eastAsia="Times New Roman" w:hAnsi="Times New Roman" w:cs="Times New Roman"/>
        </w:rPr>
        <w:t xml:space="preserve"> 8-17</w:t>
      </w:r>
    </w:p>
    <w:p w14:paraId="7DAAA7F3" w14:textId="77777777" w:rsidR="00A25117" w:rsidRPr="004D1DF0" w:rsidRDefault="00A25117" w:rsidP="00A25117">
      <w:pPr>
        <w:shd w:val="clear" w:color="auto" w:fill="FFFFFF"/>
        <w:spacing w:before="100" w:beforeAutospacing="1" w:after="100" w:afterAutospacing="1" w:line="240" w:lineRule="auto"/>
        <w:rPr>
          <w:rFonts w:eastAsia="Times New Roman"/>
          <w:b/>
          <w:bCs/>
          <w:u w:val="single"/>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A014C7">
        <w:rPr>
          <w:rFonts w:eastAsia="Times New Roman"/>
          <w:b/>
          <w:bCs/>
          <w:highlight w:val="yellow"/>
          <w:u w:val="single"/>
        </w:rPr>
        <w:t xml:space="preserve">the only </w:t>
      </w:r>
      <w:r w:rsidRPr="00A014C7">
        <w:rPr>
          <w:rFonts w:eastAsia="Times New Roman"/>
          <w:b/>
          <w:bCs/>
          <w:i/>
          <w:iCs/>
          <w:u w:val="single"/>
        </w:rPr>
        <w:t xml:space="preserve">terminal </w:t>
      </w:r>
      <w:r w:rsidRPr="00A014C7">
        <w:rPr>
          <w:rFonts w:eastAsia="Times New Roman"/>
          <w:b/>
          <w:bCs/>
          <w:highlight w:val="yellow"/>
          <w:u w:val="single"/>
        </w:rPr>
        <w:t xml:space="preserve">limit to capital’s </w:t>
      </w:r>
      <w:r w:rsidRPr="00A014C7">
        <w:rPr>
          <w:rFonts w:eastAsia="Times New Roman"/>
          <w:b/>
          <w:bCs/>
          <w:u w:val="single"/>
        </w:rPr>
        <w:t xml:space="preserve">perpetual augmentation </w:t>
      </w:r>
      <w:r w:rsidRPr="00A014C7">
        <w:rPr>
          <w:rFonts w:eastAsia="Times New Roman"/>
          <w:b/>
          <w:bCs/>
          <w:highlight w:val="yellow"/>
          <w:u w:val="single"/>
        </w:rPr>
        <w:t>is</w:t>
      </w:r>
      <w:r w:rsidRPr="00A014C7">
        <w:rPr>
          <w:rFonts w:eastAsia="Times New Roman"/>
          <w:sz w:val="10"/>
        </w:rPr>
        <w:t xml:space="preserve">, if driven towards from within, external: </w:t>
      </w:r>
      <w:r w:rsidRPr="00A014C7">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w:t>
      </w:r>
      <w:proofErr w:type="spellStart"/>
      <w:r w:rsidRPr="00A014C7">
        <w:rPr>
          <w:rFonts w:eastAsia="Times New Roman"/>
          <w:sz w:val="10"/>
        </w:rPr>
        <w:t>civilisation</w:t>
      </w:r>
      <w:proofErr w:type="spellEnd"/>
      <w:r w:rsidRPr="00A014C7">
        <w:rPr>
          <w:rFonts w:eastAsia="Times New Roman"/>
          <w:sz w:val="10"/>
        </w:rPr>
        <w:t xml:space="preserve">. As Michael </w:t>
      </w:r>
      <w:proofErr w:type="spellStart"/>
      <w:r w:rsidRPr="00A014C7">
        <w:rPr>
          <w:rFonts w:eastAsia="Times New Roman"/>
          <w:sz w:val="10"/>
        </w:rPr>
        <w:t>Löwy</w:t>
      </w:r>
      <w:proofErr w:type="spellEnd"/>
      <w:r w:rsidRPr="00A014C7">
        <w:rPr>
          <w:rFonts w:eastAsia="Times New Roman"/>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rPr>
        <w:t>buying</w:t>
      </w:r>
      <w:proofErr w:type="gramEnd"/>
      <w:r w:rsidRPr="00A014C7">
        <w:rPr>
          <w:rFonts w:eastAsia="Times New Roman"/>
          <w:sz w:val="10"/>
        </w:rPr>
        <w:t xml:space="preserve"> and selling. It has no dogma other than those ‘real abstractions’, as Alfred Sohn-</w:t>
      </w:r>
      <w:proofErr w:type="spellStart"/>
      <w:r w:rsidRPr="00A014C7">
        <w:rPr>
          <w:rFonts w:eastAsia="Times New Roman"/>
          <w:sz w:val="10"/>
        </w:rPr>
        <w:t>Rethel</w:t>
      </w:r>
      <w:proofErr w:type="spellEnd"/>
      <w:r w:rsidRPr="00A014C7">
        <w:rPr>
          <w:rFonts w:eastAsia="Times New Roman"/>
          <w:sz w:val="10"/>
        </w:rPr>
        <w:t xml:space="preserve"> put it, entailed by its rituals. In Sohn-</w:t>
      </w:r>
      <w:proofErr w:type="spellStart"/>
      <w:r w:rsidRPr="00A014C7">
        <w:rPr>
          <w:rFonts w:eastAsia="Times New Roman"/>
          <w:sz w:val="10"/>
        </w:rPr>
        <w:t>Rethel’s</w:t>
      </w:r>
      <w:proofErr w:type="spellEnd"/>
      <w:r w:rsidRPr="00A014C7">
        <w:rPr>
          <w:rFonts w:eastAsia="Times New Roman"/>
          <w:sz w:val="10"/>
        </w:rPr>
        <w:t xml:space="preserve"> words, the act of </w:t>
      </w:r>
      <w:proofErr w:type="spellStart"/>
      <w:r w:rsidRPr="00A014C7">
        <w:rPr>
          <w:rFonts w:eastAsia="Times New Roman"/>
          <w:sz w:val="10"/>
        </w:rPr>
        <w:t>commodityexchange</w:t>
      </w:r>
      <w:proofErr w:type="spellEnd"/>
      <w:r w:rsidRPr="00A014C7">
        <w:rPr>
          <w:rFonts w:eastAsia="Times New Roman"/>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w:t>
      </w:r>
      <w:proofErr w:type="spellStart"/>
      <w:proofErr w:type="gramStart"/>
      <w:r w:rsidRPr="00A014C7">
        <w:rPr>
          <w:rFonts w:eastAsia="Times New Roman"/>
          <w:sz w:val="10"/>
        </w:rPr>
        <w:t>labour</w:t>
      </w:r>
      <w:proofErr w:type="spellEnd"/>
      <w:r w:rsidRPr="00A014C7">
        <w:rPr>
          <w:rFonts w:eastAsia="Times New Roman"/>
          <w:sz w:val="10"/>
        </w:rPr>
        <w:t>-power</w:t>
      </w:r>
      <w:proofErr w:type="gramEnd"/>
      <w:r w:rsidRPr="00A014C7">
        <w:rPr>
          <w:rFonts w:eastAsia="Times New Roman"/>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rPr>
        <w:t>programme</w:t>
      </w:r>
      <w:proofErr w:type="spellEnd"/>
      <w:r w:rsidRPr="00A014C7">
        <w:rPr>
          <w:rFonts w:eastAsia="Times New Roman"/>
          <w:sz w:val="10"/>
        </w:rPr>
        <w:t xml:space="preserve">. It is related to a distinctive move of capitalist theology, currently given right- Evangelical sanction by Calvin </w:t>
      </w:r>
      <w:proofErr w:type="spellStart"/>
      <w:r w:rsidRPr="00A014C7">
        <w:rPr>
          <w:rFonts w:eastAsia="Times New Roman"/>
          <w:sz w:val="10"/>
        </w:rPr>
        <w:t>Beisner</w:t>
      </w:r>
      <w:proofErr w:type="spellEnd"/>
      <w:r w:rsidRPr="00A014C7">
        <w:rPr>
          <w:rFonts w:eastAsia="Times New Roman"/>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w:t>
      </w:r>
      <w:proofErr w:type="spellStart"/>
      <w:r w:rsidRPr="00A014C7">
        <w:rPr>
          <w:rFonts w:eastAsia="Times New Roman"/>
          <w:sz w:val="10"/>
        </w:rPr>
        <w:t>capitalogenic</w:t>
      </w:r>
      <w:proofErr w:type="spellEnd"/>
      <w:r w:rsidRPr="00A014C7">
        <w:rPr>
          <w:rFonts w:eastAsia="Times New Roman"/>
          <w:sz w:val="10"/>
        </w:rPr>
        <w:t xml:space="preserve"> climate change can be remedied by means, and according to systems, that guarantee its perpetuation. The </w:t>
      </w:r>
      <w:proofErr w:type="spellStart"/>
      <w:r w:rsidRPr="00A014C7">
        <w:rPr>
          <w:rFonts w:eastAsia="Times New Roman"/>
          <w:sz w:val="10"/>
        </w:rPr>
        <w:t>capitalocentric</w:t>
      </w:r>
      <w:proofErr w:type="spellEnd"/>
      <w:r w:rsidRPr="00A014C7">
        <w:rPr>
          <w:rFonts w:eastAsia="Times New Roman"/>
          <w:sz w:val="10"/>
        </w:rPr>
        <w:t xml:space="preserve">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w:t>
      </w:r>
      <w:proofErr w:type="spellStart"/>
      <w:r w:rsidRPr="00A014C7">
        <w:rPr>
          <w:rFonts w:eastAsia="Times New Roman"/>
          <w:sz w:val="10"/>
        </w:rPr>
        <w:t>centre</w:t>
      </w:r>
      <w:proofErr w:type="spellEnd"/>
      <w:r w:rsidRPr="00A014C7">
        <w:rPr>
          <w:rFonts w:eastAsia="Times New Roman"/>
          <w:sz w:val="10"/>
        </w:rPr>
        <w:t xml:space="preserve">, as though appointed by God to steward the garden of earth. At the </w:t>
      </w:r>
      <w:proofErr w:type="spellStart"/>
      <w:r w:rsidRPr="00A014C7">
        <w:rPr>
          <w:rFonts w:eastAsia="Times New Roman"/>
          <w:sz w:val="10"/>
        </w:rPr>
        <w:t>centre</w:t>
      </w:r>
      <w:proofErr w:type="spellEnd"/>
      <w:r w:rsidRPr="00A014C7">
        <w:rPr>
          <w:rFonts w:eastAsia="Times New Roman"/>
          <w:sz w:val="10"/>
        </w:rPr>
        <w:t xml:space="preserve"> is the ritual: that unconditional imperative to accumulate. And insofar as </w:t>
      </w:r>
      <w:proofErr w:type="gramStart"/>
      <w:r w:rsidRPr="00A014C7">
        <w:rPr>
          <w:rFonts w:eastAsia="Times New Roman"/>
          <w:sz w:val="10"/>
        </w:rPr>
        <w:t>this imperative drives</w:t>
      </w:r>
      <w:proofErr w:type="gramEnd"/>
      <w:r w:rsidRPr="00A014C7">
        <w:rPr>
          <w:rFonts w:eastAsia="Times New Roman"/>
          <w:sz w:val="10"/>
        </w:rPr>
        <w:t xml:space="preserve"> ‘adorers’, as Benjamin put it, to the horizon of human extinction, </w:t>
      </w:r>
      <w:r w:rsidRPr="00A014C7">
        <w:rPr>
          <w:rFonts w:eastAsia="Times New Roman"/>
          <w:b/>
          <w:bCs/>
          <w:highlight w:val="yellow"/>
          <w:u w:val="single"/>
        </w:rPr>
        <w:t>capitalism</w:t>
      </w:r>
      <w:r w:rsidRPr="00A014C7">
        <w:rPr>
          <w:rFonts w:eastAsia="Times New Roman"/>
          <w:sz w:val="10"/>
          <w:highlight w:val="yellow"/>
        </w:rPr>
        <w:t xml:space="preserve"> </w:t>
      </w:r>
      <w:r w:rsidRPr="00A014C7">
        <w:rPr>
          <w:rFonts w:eastAsia="Times New Roman"/>
          <w:sz w:val="10"/>
        </w:rPr>
        <w:t xml:space="preserve">can – </w:t>
      </w:r>
      <w:r w:rsidRPr="00A014C7">
        <w:rPr>
          <w:rFonts w:eastAsia="Times New Roman"/>
          <w:b/>
          <w:bCs/>
          <w:highlight w:val="yellow"/>
          <w:u w:val="single"/>
        </w:rPr>
        <w:t>must</w:t>
      </w:r>
      <w:r w:rsidRPr="00A014C7">
        <w:rPr>
          <w:rFonts w:eastAsia="Times New Roman"/>
          <w:sz w:val="10"/>
          <w:highlight w:val="yellow"/>
        </w:rPr>
        <w:t xml:space="preserve"> </w:t>
      </w:r>
      <w:r w:rsidRPr="00A014C7">
        <w:rPr>
          <w:rFonts w:eastAsia="Times New Roman"/>
          <w:sz w:val="10"/>
        </w:rPr>
        <w:t xml:space="preserve">– </w:t>
      </w:r>
      <w:r w:rsidRPr="00A014C7">
        <w:rPr>
          <w:rFonts w:eastAsia="Times New Roman"/>
          <w:b/>
          <w:bCs/>
          <w:highlight w:val="yellow"/>
          <w:u w:val="single"/>
        </w:rPr>
        <w:t>be described as a death</w:t>
      </w:r>
      <w:r w:rsidRPr="00A014C7">
        <w:rPr>
          <w:rFonts w:eastAsia="Times New Roman"/>
          <w:sz w:val="10"/>
          <w:highlight w:val="yellow"/>
        </w:rPr>
        <w:t xml:space="preserve"> </w:t>
      </w:r>
      <w:r w:rsidRPr="00A014C7">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A014C7">
        <w:rPr>
          <w:rFonts w:eastAsia="Times New Roman"/>
          <w:b/>
          <w:bCs/>
          <w:highlight w:val="yellow"/>
          <w:u w:val="single"/>
        </w:rPr>
        <w:t xml:space="preserve">The ‘externalities’ of capital – climate </w:t>
      </w:r>
      <w:r w:rsidRPr="00C70B5A">
        <w:rPr>
          <w:rFonts w:eastAsia="Times New Roman"/>
          <w:b/>
          <w:bCs/>
          <w:highlight w:val="yellow"/>
          <w:u w:val="single"/>
        </w:rPr>
        <w:t xml:space="preserve">chaos, biosphere destruction, resource depletion, topsoil erosion, ocean acidification, mass </w:t>
      </w:r>
      <w:r w:rsidRPr="00A014C7">
        <w:rPr>
          <w:rFonts w:eastAsia="Times New Roman"/>
          <w:b/>
          <w:bCs/>
          <w:highlight w:val="yellow"/>
          <w:u w:val="single"/>
        </w:rPr>
        <w:t>extinction</w:t>
      </w:r>
      <w:r w:rsidRPr="00A014C7">
        <w:rPr>
          <w:rFonts w:eastAsia="Times New Roman"/>
          <w:b/>
          <w:bCs/>
          <w:u w:val="single"/>
        </w:rPr>
        <w:t xml:space="preserve">, the accumulation of chemical, heavy metal, biological and nuclear wastes – </w:t>
      </w:r>
      <w:r w:rsidRPr="00A014C7">
        <w:rPr>
          <w:rFonts w:eastAsia="Times New Roman"/>
          <w:b/>
          <w:bCs/>
          <w:highlight w:val="yellow"/>
          <w:u w:val="single"/>
        </w:rPr>
        <w:t xml:space="preserve">extend far beyond the specific catastrophe of a </w:t>
      </w:r>
      <w:proofErr w:type="spellStart"/>
      <w:r w:rsidRPr="00A014C7">
        <w:rPr>
          <w:rFonts w:eastAsia="Times New Roman"/>
          <w:b/>
          <w:bCs/>
          <w:highlight w:val="yellow"/>
          <w:u w:val="single"/>
        </w:rPr>
        <w:t>carbonised</w:t>
      </w:r>
      <w:proofErr w:type="spellEnd"/>
      <w:r w:rsidRPr="00A014C7">
        <w:rPr>
          <w:rFonts w:eastAsia="Times New Roman"/>
          <w:b/>
          <w:bCs/>
          <w:highlight w:val="yellow"/>
          <w:u w:val="single"/>
        </w:rPr>
        <w:t xml:space="preserve">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w:t>
      </w:r>
      <w:proofErr w:type="spellStart"/>
      <w:r w:rsidRPr="00A014C7">
        <w:rPr>
          <w:rFonts w:eastAsia="Times New Roman"/>
          <w:sz w:val="10"/>
        </w:rPr>
        <w:t>labour</w:t>
      </w:r>
      <w:proofErr w:type="spellEnd"/>
      <w:r w:rsidRPr="00A014C7">
        <w:rPr>
          <w:rFonts w:eastAsia="Times New Roman"/>
          <w:sz w:val="10"/>
        </w:rPr>
        <w:t xml:space="preserve">, and is key to the shifting value of </w:t>
      </w:r>
      <w:proofErr w:type="spellStart"/>
      <w:r w:rsidRPr="00A014C7">
        <w:rPr>
          <w:rFonts w:eastAsia="Times New Roman"/>
          <w:sz w:val="10"/>
        </w:rPr>
        <w:t>labour</w:t>
      </w:r>
      <w:proofErr w:type="spellEnd"/>
      <w:r w:rsidRPr="00A014C7">
        <w:rPr>
          <w:rFonts w:eastAsia="Times New Roman"/>
          <w:sz w:val="10"/>
        </w:rPr>
        <w:t>-power itself, is as central to the deterioration of the biosphere as is fossil-</w:t>
      </w:r>
      <w:proofErr w:type="spellStart"/>
      <w:r w:rsidRPr="00A014C7">
        <w:rPr>
          <w:rFonts w:eastAsia="Times New Roman"/>
          <w:sz w:val="10"/>
        </w:rPr>
        <w:t>fuelled</w:t>
      </w:r>
      <w:proofErr w:type="spellEnd"/>
      <w:r w:rsidRPr="00A014C7">
        <w:rPr>
          <w:rFonts w:eastAsia="Times New Roman"/>
          <w:sz w:val="10"/>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rPr>
        <w:t>antivulgarian</w:t>
      </w:r>
      <w:proofErr w:type="spellEnd"/>
      <w:r w:rsidRPr="00A014C7">
        <w:rPr>
          <w:rFonts w:eastAsia="Times New Roman"/>
          <w:sz w:val="10"/>
        </w:rPr>
        <w:t xml:space="preserve"> ruling class, for all their concerned mouth music, is an exemplary case of the capitalist imperative of competitive accumulation at work.  As Andreas </w:t>
      </w:r>
      <w:proofErr w:type="spellStart"/>
      <w:r w:rsidRPr="00A014C7">
        <w:rPr>
          <w:rFonts w:eastAsia="Times New Roman"/>
          <w:sz w:val="10"/>
        </w:rPr>
        <w:t>Malm</w:t>
      </w:r>
      <w:proofErr w:type="spellEnd"/>
      <w:r w:rsidRPr="00A014C7">
        <w:rPr>
          <w:rFonts w:eastAsia="Times New Roman"/>
          <w:sz w:val="10"/>
        </w:rPr>
        <w:t xml:space="preserve">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w:t>
      </w:r>
      <w:proofErr w:type="spellStart"/>
      <w:r w:rsidRPr="00A014C7">
        <w:rPr>
          <w:rFonts w:eastAsia="Times New Roman"/>
          <w:sz w:val="10"/>
        </w:rPr>
        <w:t>labour</w:t>
      </w:r>
      <w:proofErr w:type="spellEnd"/>
      <w:r w:rsidRPr="00A014C7">
        <w:rPr>
          <w:rFonts w:eastAsia="Times New Roman"/>
          <w:sz w:val="10"/>
        </w:rPr>
        <w:t xml:space="preserve"> to convert to </w:t>
      </w:r>
      <w:proofErr w:type="gramStart"/>
      <w:r w:rsidRPr="00A014C7">
        <w:rPr>
          <w:rFonts w:eastAsia="Times New Roman"/>
          <w:sz w:val="10"/>
        </w:rPr>
        <w:t>energy, and</w:t>
      </w:r>
      <w:proofErr w:type="gramEnd"/>
      <w:r w:rsidRPr="00A014C7">
        <w:rPr>
          <w:rFonts w:eastAsia="Times New Roman"/>
          <w:sz w:val="10"/>
        </w:rPr>
        <w:t xml:space="preserve"> were more energy-efficient. </w:t>
      </w:r>
      <w:r w:rsidRPr="00A014C7">
        <w:rPr>
          <w:rFonts w:eastAsia="Times New Roman"/>
          <w:b/>
          <w:bCs/>
          <w:u w:val="single"/>
        </w:rPr>
        <w:t xml:space="preserve">Even today, </w:t>
      </w:r>
      <w:r w:rsidRPr="00A014C7">
        <w:rPr>
          <w:rFonts w:eastAsia="Times New Roman"/>
          <w:b/>
          <w:bCs/>
          <w:highlight w:val="yellow"/>
          <w:u w:val="single"/>
        </w:rPr>
        <w:t xml:space="preserve">only a third of the energy in coal is </w:t>
      </w:r>
      <w:proofErr w:type="gramStart"/>
      <w:r w:rsidRPr="00A014C7">
        <w:rPr>
          <w:rFonts w:eastAsia="Times New Roman"/>
          <w:b/>
          <w:bCs/>
          <w:highlight w:val="yellow"/>
          <w:u w:val="single"/>
        </w:rPr>
        <w:t>actually converted</w:t>
      </w:r>
      <w:proofErr w:type="gramEnd"/>
      <w:r w:rsidRPr="00A014C7">
        <w:rPr>
          <w:rFonts w:eastAsia="Times New Roman"/>
          <w:b/>
          <w:bCs/>
          <w:highlight w:val="yellow"/>
          <w:u w:val="single"/>
        </w:rPr>
        <w:t xml:space="preserve"> in the industrial processes dedicated thereto</w:t>
      </w:r>
      <w:r w:rsidRPr="00A014C7">
        <w:rPr>
          <w:rFonts w:eastAsia="Times New Roman"/>
          <w:b/>
          <w:bCs/>
          <w:u w:val="single"/>
        </w:rPr>
        <w:t xml:space="preserve">: </w:t>
      </w:r>
      <w:r w:rsidRPr="00A014C7">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w:t>
      </w:r>
      <w:proofErr w:type="spellStart"/>
      <w:r w:rsidRPr="00A014C7">
        <w:rPr>
          <w:rFonts w:eastAsia="Times New Roman"/>
          <w:b/>
          <w:bCs/>
          <w:u w:val="single"/>
        </w:rPr>
        <w:t>favoured</w:t>
      </w:r>
      <w:proofErr w:type="spellEnd"/>
      <w:r w:rsidRPr="00A014C7">
        <w:rPr>
          <w:rFonts w:eastAsia="Times New Roman"/>
          <w:b/>
          <w:bCs/>
          <w:u w:val="single"/>
        </w:rPr>
        <w:t xml:space="preserve"> renewable energy.  </w:t>
      </w:r>
      <w:r w:rsidRPr="00A014C7">
        <w:rPr>
          <w:rFonts w:eastAsia="Times New Roman"/>
          <w:sz w:val="10"/>
        </w:rPr>
        <w:t xml:space="preserve">Capital, however, preferred the </w:t>
      </w:r>
      <w:proofErr w:type="spellStart"/>
      <w:r w:rsidRPr="00A014C7">
        <w:rPr>
          <w:rFonts w:eastAsia="Times New Roman"/>
          <w:sz w:val="10"/>
        </w:rPr>
        <w:t>spatio</w:t>
      </w:r>
      <w:proofErr w:type="spellEnd"/>
      <w:r w:rsidRPr="00A014C7">
        <w:rPr>
          <w:rFonts w:eastAsia="Times New Roman"/>
          <w:sz w:val="10"/>
        </w:rPr>
        <w:t xml:space="preserve">-temporal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w:t>
      </w:r>
      <w:proofErr w:type="spellStart"/>
      <w:r w:rsidRPr="00A014C7">
        <w:rPr>
          <w:rFonts w:eastAsia="Times New Roman"/>
          <w:sz w:val="10"/>
        </w:rPr>
        <w:t>centres</w:t>
      </w:r>
      <w:proofErr w:type="spellEnd"/>
      <w:r w:rsidRPr="00A014C7">
        <w:rPr>
          <w:rFonts w:eastAsia="Times New Roman"/>
          <w:sz w:val="10"/>
        </w:rPr>
        <w:t xml:space="preserve">, where workers were acculturated to the </w:t>
      </w:r>
      <w:proofErr w:type="gramStart"/>
      <w:r w:rsidRPr="00A014C7">
        <w:rPr>
          <w:rFonts w:eastAsia="Times New Roman"/>
          <w:sz w:val="10"/>
        </w:rPr>
        <w:t>work-time</w:t>
      </w:r>
      <w:proofErr w:type="gramEnd"/>
      <w:r w:rsidRPr="00A014C7">
        <w:rPr>
          <w:rFonts w:eastAsia="Times New Roman"/>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rPr>
        <w:t>atomised</w:t>
      </w:r>
      <w:proofErr w:type="spellEnd"/>
      <w:r w:rsidRPr="00A014C7">
        <w:rPr>
          <w:rFonts w:eastAsia="Times New Roman"/>
          <w:sz w:val="10"/>
        </w:rPr>
        <w:t xml:space="preserve"> systems of reproduction, from transport to heating. </w:t>
      </w:r>
      <w:r w:rsidRPr="00A014C7">
        <w:rPr>
          <w:rFonts w:eastAsia="Times New Roman"/>
          <w:b/>
          <w:bCs/>
          <w:u w:val="single"/>
        </w:rPr>
        <w:t xml:space="preserve"> Thus, locked in by the short-</w:t>
      </w:r>
      <w:proofErr w:type="spellStart"/>
      <w:r w:rsidRPr="00A014C7">
        <w:rPr>
          <w:rFonts w:eastAsia="Times New Roman"/>
          <w:b/>
          <w:bCs/>
          <w:u w:val="single"/>
        </w:rPr>
        <w:t>termist</w:t>
      </w:r>
      <w:proofErr w:type="spellEnd"/>
      <w:r w:rsidRPr="00A014C7">
        <w:rPr>
          <w:rFonts w:eastAsia="Times New Roman"/>
          <w:b/>
          <w:bCs/>
          <w:u w:val="single"/>
        </w:rPr>
        <w:t xml:space="preserve"> imperatives of competitive accumulation, fossil capital assumed a politically privileged position within an emerging world capitalist ecology</w:t>
      </w:r>
      <w:r w:rsidRPr="00A014C7">
        <w:rPr>
          <w:rFonts w:eastAsia="Times New Roman"/>
          <w:sz w:val="10"/>
        </w:rPr>
        <w:t xml:space="preserve">. It </w:t>
      </w:r>
      <w:proofErr w:type="spellStart"/>
      <w:r w:rsidRPr="00A014C7">
        <w:rPr>
          <w:rFonts w:eastAsia="Times New Roman"/>
          <w:sz w:val="10"/>
        </w:rPr>
        <w:t>monopolised</w:t>
      </w:r>
      <w:proofErr w:type="spellEnd"/>
      <w:r w:rsidRPr="00A014C7">
        <w:rPr>
          <w:rFonts w:eastAsia="Times New Roman"/>
          <w:sz w:val="10"/>
        </w:rPr>
        <w:t xml:space="preserve"> the supply of energy for dead </w:t>
      </w:r>
      <w:proofErr w:type="spellStart"/>
      <w:r w:rsidRPr="00A014C7">
        <w:rPr>
          <w:rFonts w:eastAsia="Times New Roman"/>
          <w:sz w:val="10"/>
        </w:rPr>
        <w:t>labour</w:t>
      </w:r>
      <w:proofErr w:type="spellEnd"/>
      <w:r w:rsidRPr="00A014C7">
        <w:rPr>
          <w:rFonts w:eastAsia="Times New Roman"/>
          <w:sz w:val="10"/>
        </w:rPr>
        <w:t xml:space="preserve">,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w:t>
      </w:r>
      <w:proofErr w:type="gramStart"/>
      <w:r w:rsidRPr="00A014C7">
        <w:rPr>
          <w:rFonts w:eastAsia="Times New Roman"/>
          <w:sz w:val="10"/>
        </w:rPr>
        <w:t>class in itself, she</w:t>
      </w:r>
      <w:proofErr w:type="gramEnd"/>
      <w:r w:rsidRPr="00A014C7">
        <w:rPr>
          <w:rFonts w:eastAsia="Times New Roman"/>
          <w:sz w:val="10"/>
        </w:rPr>
        <w:t xml:space="preserv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A014C7">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A014C7">
        <w:rPr>
          <w:rFonts w:eastAsia="Times New Roman"/>
          <w:b/>
          <w:bCs/>
          <w:highlight w:val="yellow"/>
          <w:u w:val="single"/>
        </w:rPr>
        <w:t xml:space="preserve">it </w:t>
      </w:r>
      <w:r w:rsidRPr="00A014C7">
        <w:rPr>
          <w:rFonts w:eastAsia="Times New Roman"/>
          <w:b/>
          <w:bCs/>
          <w:u w:val="single"/>
        </w:rPr>
        <w:t xml:space="preserve">would – </w:t>
      </w:r>
      <w:r w:rsidRPr="00A014C7">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A014C7">
        <w:rPr>
          <w:rFonts w:eastAsia="Times New Roman"/>
          <w:b/>
          <w:bCs/>
          <w:highlight w:val="yellow"/>
          <w:u w:val="single"/>
        </w:rPr>
        <w:t>This does not preclude systemic, planet-wide transformatio</w:t>
      </w:r>
      <w:r w:rsidRPr="00A014C7">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w:t>
      </w:r>
      <w:proofErr w:type="spellStart"/>
      <w:r w:rsidRPr="00A014C7">
        <w:rPr>
          <w:rFonts w:eastAsia="Times New Roman"/>
          <w:sz w:val="10"/>
        </w:rPr>
        <w:t>embattledness</w:t>
      </w:r>
      <w:proofErr w:type="spellEnd"/>
      <w:r w:rsidRPr="00A014C7">
        <w:rPr>
          <w:rFonts w:eastAsia="Times New Roman"/>
          <w:sz w:val="10"/>
        </w:rPr>
        <w:t xml:space="preserve">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w:t>
      </w:r>
      <w:proofErr w:type="gramStart"/>
      <w:r w:rsidRPr="00A014C7">
        <w:rPr>
          <w:rFonts w:eastAsia="Times New Roman"/>
          <w:sz w:val="10"/>
        </w:rPr>
        <w:t>commerce</w:t>
      </w:r>
      <w:proofErr w:type="gramEnd"/>
      <w:r w:rsidRPr="00A014C7">
        <w:rPr>
          <w:rFonts w:eastAsia="Times New Roman"/>
          <w:sz w:val="10"/>
        </w:rPr>
        <w:t xml:space="preserve"> and transit, with only 22 per cent for household consumption. Some 90 per cent of this output was powered by fossil fuels: oil, coal, gas. This monopoly, enabling </w:t>
      </w:r>
      <w:proofErr w:type="spellStart"/>
      <w:r w:rsidRPr="00A014C7">
        <w:rPr>
          <w:rFonts w:eastAsia="Times New Roman"/>
          <w:sz w:val="10"/>
        </w:rPr>
        <w:t>superprofits</w:t>
      </w:r>
      <w:proofErr w:type="spellEnd"/>
      <w:r w:rsidRPr="00A014C7">
        <w:rPr>
          <w:rFonts w:eastAsia="Times New Roman"/>
          <w:sz w:val="10"/>
        </w:rPr>
        <w:t xml:space="preserve"> as monopolies do, ensured that fossil capital would always </w:t>
      </w:r>
      <w:proofErr w:type="spellStart"/>
      <w:r w:rsidRPr="00A014C7">
        <w:rPr>
          <w:rFonts w:eastAsia="Times New Roman"/>
          <w:sz w:val="10"/>
        </w:rPr>
        <w:t>realise</w:t>
      </w:r>
      <w:proofErr w:type="spellEnd"/>
      <w:r w:rsidRPr="00A014C7">
        <w:rPr>
          <w:rFonts w:eastAsia="Times New Roman"/>
          <w:sz w:val="10"/>
        </w:rPr>
        <w:t xml:space="preserve"> profit margins far higher than the industrial average. It has, in </w:t>
      </w:r>
      <w:proofErr w:type="spellStart"/>
      <w:r w:rsidRPr="00A014C7">
        <w:rPr>
          <w:rFonts w:eastAsia="Times New Roman"/>
          <w:sz w:val="10"/>
        </w:rPr>
        <w:t>Malm’s</w:t>
      </w:r>
      <w:proofErr w:type="spellEnd"/>
      <w:r w:rsidRPr="00A014C7">
        <w:rPr>
          <w:rFonts w:eastAsia="Times New Roman"/>
          <w:sz w:val="10"/>
        </w:rPr>
        <w:t xml:space="preserve"> term, become worth a ‘planet of value’. Each fossil fuel plant represents decades of investment awaiting </w:t>
      </w:r>
      <w:proofErr w:type="spellStart"/>
      <w:r w:rsidRPr="00A014C7">
        <w:rPr>
          <w:rFonts w:eastAsia="Times New Roman"/>
          <w:sz w:val="10"/>
        </w:rPr>
        <w:t>realisation</w:t>
      </w:r>
      <w:proofErr w:type="spellEnd"/>
      <w:r w:rsidRPr="00A014C7">
        <w:rPr>
          <w:rFonts w:eastAsia="Times New Roman"/>
          <w:sz w:val="10"/>
        </w:rPr>
        <w:t xml:space="preserve">. </w:t>
      </w:r>
      <w:r w:rsidRPr="00A014C7">
        <w:rPr>
          <w:rFonts w:eastAsia="Times New Roman"/>
          <w:b/>
          <w:bCs/>
          <w:u w:val="single"/>
        </w:rPr>
        <w:t xml:space="preserve"> </w:t>
      </w:r>
      <w:r w:rsidRPr="00A014C7">
        <w:rPr>
          <w:rFonts w:eastAsia="Times New Roman"/>
          <w:b/>
          <w:bCs/>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highlight w:val="yellow"/>
          <w:u w:val="single"/>
        </w:rPr>
        <w:t>value, and</w:t>
      </w:r>
      <w:proofErr w:type="gramEnd"/>
      <w:r w:rsidRPr="00A014C7">
        <w:rPr>
          <w:rFonts w:eastAsia="Times New Roman"/>
          <w:b/>
          <w:bCs/>
          <w:highlight w:val="yellow"/>
          <w:u w:val="single"/>
        </w:rPr>
        <w:t xml:space="preserve">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A014C7">
        <w:rPr>
          <w:b/>
          <w:bCs/>
          <w:highlight w:val="yellow"/>
          <w:u w:val="single"/>
        </w:rPr>
        <w:t>Apocalypse has begun</w:t>
      </w:r>
      <w:r w:rsidRPr="00A014C7">
        <w:rPr>
          <w:b/>
          <w:bCs/>
          <w:u w:val="single"/>
        </w:rPr>
        <w:t>. The button has been pushed</w:t>
      </w:r>
      <w:r w:rsidRPr="00A014C7">
        <w:rPr>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rPr>
        <w:t>mad-eyed</w:t>
      </w:r>
      <w:proofErr w:type="gramEnd"/>
      <w:r w:rsidRPr="00A014C7">
        <w:rPr>
          <w:sz w:val="10"/>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rPr>
        <w:t>town</w:t>
      </w:r>
      <w:proofErr w:type="gramEnd"/>
      <w:r w:rsidRPr="00A014C7">
        <w:rPr>
          <w:sz w:val="10"/>
        </w:rPr>
        <w:t xml:space="preserve"> and village every week. </w:t>
      </w:r>
      <w:r w:rsidRPr="00A014C7">
        <w:rPr>
          <w:b/>
          <w:bCs/>
          <w:highlight w:val="yellow"/>
          <w:u w:val="single"/>
        </w:rPr>
        <w:t>We are</w:t>
      </w:r>
      <w:r w:rsidRPr="00A014C7">
        <w:rPr>
          <w:b/>
          <w:bCs/>
          <w:u w:val="single"/>
        </w:rPr>
        <w:t xml:space="preserve">, increasingly, </w:t>
      </w:r>
      <w:r w:rsidRPr="00A014C7">
        <w:rPr>
          <w:b/>
          <w:bCs/>
          <w:highlight w:val="yellow"/>
          <w:u w:val="single"/>
        </w:rPr>
        <w:t>out of time</w:t>
      </w:r>
      <w:r w:rsidRPr="00A014C7">
        <w:rPr>
          <w:b/>
          <w:bCs/>
          <w:u w:val="single"/>
        </w:rPr>
        <w:t>. In</w:t>
      </w:r>
      <w:r w:rsidRPr="00A014C7">
        <w:rPr>
          <w:sz w:val="10"/>
        </w:rPr>
        <w:t xml:space="preserve"> the capitalist </w:t>
      </w:r>
      <w:proofErr w:type="spellStart"/>
      <w:r w:rsidRPr="00A014C7">
        <w:rPr>
          <w:i/>
          <w:iCs/>
          <w:sz w:val="10"/>
        </w:rPr>
        <w:t>untimelich</w:t>
      </w:r>
      <w:proofErr w:type="spellEnd"/>
      <w:r w:rsidRPr="00A014C7">
        <w:rPr>
          <w:i/>
          <w:iCs/>
          <w:sz w:val="10"/>
        </w:rPr>
        <w:t xml:space="preserve">, </w:t>
      </w:r>
      <w:r w:rsidRPr="00A014C7">
        <w:rPr>
          <w:sz w:val="10"/>
        </w:rPr>
        <w:t xml:space="preserve">the time of the living and the time of the dead, human </w:t>
      </w:r>
      <w:proofErr w:type="gramStart"/>
      <w:r w:rsidRPr="00A014C7">
        <w:rPr>
          <w:sz w:val="10"/>
        </w:rPr>
        <w:t>history</w:t>
      </w:r>
      <w:proofErr w:type="gramEnd"/>
      <w:r w:rsidRPr="00A014C7">
        <w:rPr>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A014C7">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rPr>
        <w:t>civilisation</w:t>
      </w:r>
      <w:proofErr w:type="spellEnd"/>
      <w:r w:rsidRPr="00A014C7">
        <w:rPr>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rPr>
        <w:t>solastalgia</w:t>
      </w:r>
      <w:proofErr w:type="spellEnd"/>
      <w:r w:rsidRPr="00A014C7">
        <w:rPr>
          <w:sz w:val="10"/>
        </w:rPr>
        <w:t xml:space="preserve">’, Ashlee </w:t>
      </w:r>
      <w:proofErr w:type="spellStart"/>
      <w:r w:rsidRPr="00A014C7">
        <w:rPr>
          <w:sz w:val="10"/>
        </w:rPr>
        <w:t>Cunsolo</w:t>
      </w:r>
      <w:proofErr w:type="spellEnd"/>
      <w:r w:rsidRPr="00A014C7">
        <w:rPr>
          <w:sz w:val="10"/>
        </w:rPr>
        <w:t xml:space="preserve"> and Neville Ellis’s ‘ecological grief’, Renee </w:t>
      </w:r>
      <w:proofErr w:type="spellStart"/>
      <w:r w:rsidRPr="00A014C7">
        <w:rPr>
          <w:sz w:val="10"/>
        </w:rPr>
        <w:t>Lertzmann’s</w:t>
      </w:r>
      <w:proofErr w:type="spellEnd"/>
      <w:r w:rsidRPr="00A014C7">
        <w:rPr>
          <w:sz w:val="10"/>
        </w:rPr>
        <w:t xml:space="preserve"> ‘environmental melancholia’. Even at the end of 2018, 70 per cent of Americans describing themselves as ‘worried’ about climate change, and it has been a long two years for that fear to wax. </w:t>
      </w:r>
      <w:r w:rsidRPr="00A014C7">
        <w:rPr>
          <w:b/>
          <w:bCs/>
          <w:highlight w:val="yellow"/>
          <w:u w:val="single"/>
        </w:rPr>
        <w:t>The sixth mass extinction</w:t>
      </w:r>
      <w:r w:rsidRPr="00A014C7">
        <w:rPr>
          <w:b/>
          <w:bCs/>
          <w:u w:val="single"/>
        </w:rPr>
        <w:t xml:space="preserve">, </w:t>
      </w:r>
      <w:proofErr w:type="spellStart"/>
      <w:r w:rsidRPr="00A014C7">
        <w:rPr>
          <w:b/>
          <w:bCs/>
          <w:u w:val="single"/>
        </w:rPr>
        <w:t>signalled</w:t>
      </w:r>
      <w:proofErr w:type="spellEnd"/>
      <w:r w:rsidRPr="00A014C7">
        <w:rPr>
          <w:b/>
          <w:bCs/>
          <w:u w:val="single"/>
        </w:rPr>
        <w:t xml:space="preserve"> by what one study calls ‘biological annihilation’, </w:t>
      </w:r>
      <w:r w:rsidRPr="00A014C7">
        <w:rPr>
          <w:b/>
          <w:bCs/>
          <w:highlight w:val="yellow"/>
          <w:u w:val="single"/>
        </w:rPr>
        <w:t>is underway</w:t>
      </w:r>
      <w:r w:rsidRPr="00A014C7">
        <w:rPr>
          <w:sz w:val="10"/>
        </w:rPr>
        <w:t xml:space="preserve">. </w:t>
      </w:r>
      <w:r w:rsidRPr="00A014C7">
        <w:rPr>
          <w:b/>
          <w:bCs/>
          <w:u w:val="single"/>
        </w:rPr>
        <w:t xml:space="preserve">The oceans, which produce roughly half of the oxygen we breathe, are acidifying, and are swept by heatwaves, says a recent study, ‘like wildfire’. Coral reefs, home to a quarter of marine life, are bleaching. </w:t>
      </w:r>
      <w:r w:rsidRPr="00C70B5A">
        <w:rPr>
          <w:b/>
          <w:bCs/>
          <w:highlight w:val="yellow"/>
          <w:u w:val="single"/>
        </w:rPr>
        <w:t>Insect biomass collapses</w:t>
      </w:r>
      <w:r w:rsidRPr="00A014C7">
        <w:rPr>
          <w:b/>
          <w:bCs/>
          <w:u w:val="single"/>
        </w:rPr>
        <w:t>,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w:t>
      </w:r>
      <w:proofErr w:type="gramStart"/>
      <w:r w:rsidRPr="00A014C7">
        <w:rPr>
          <w:b/>
          <w:bCs/>
          <w:u w:val="single"/>
        </w:rPr>
        <w:t>birds</w:t>
      </w:r>
      <w:proofErr w:type="gramEnd"/>
      <w:r w:rsidRPr="00A014C7">
        <w:rPr>
          <w:b/>
          <w:bCs/>
          <w:u w:val="single"/>
        </w:rPr>
        <w:t xml:space="preserve"> or reptiles. Without their pollination work, </w:t>
      </w:r>
      <w:r w:rsidRPr="00C70B5A">
        <w:rPr>
          <w:b/>
          <w:bCs/>
          <w:highlight w:val="yellow"/>
          <w:u w:val="single"/>
        </w:rPr>
        <w:t>70 per cent of the crops that feed 90 per cent of the planet will fail</w:t>
      </w:r>
      <w:r w:rsidRPr="00C70B5A">
        <w:rPr>
          <w:sz w:val="10"/>
          <w:highlight w:val="yellow"/>
        </w:rPr>
        <w:t xml:space="preserve">.  </w:t>
      </w:r>
      <w:r w:rsidRPr="00C70B5A">
        <w:rPr>
          <w:b/>
          <w:bCs/>
          <w:highlight w:val="yellow"/>
          <w:u w:val="single"/>
        </w:rPr>
        <w:t xml:space="preserve">The </w:t>
      </w:r>
      <w:r w:rsidRPr="00A014C7">
        <w:rPr>
          <w:b/>
          <w:bCs/>
          <w:highlight w:val="yellow"/>
          <w:u w:val="single"/>
        </w:rPr>
        <w:t xml:space="preserve">question of human survival is inextricable from that of what sort of humans we should be. By 2070, MIT research says, the new norm for ‘many </w:t>
      </w:r>
      <w:proofErr w:type="gramStart"/>
      <w:r w:rsidRPr="00A014C7">
        <w:rPr>
          <w:b/>
          <w:bCs/>
          <w:highlight w:val="yellow"/>
          <w:u w:val="single"/>
        </w:rPr>
        <w:t>billions’</w:t>
      </w:r>
      <w:proofErr w:type="gramEnd"/>
      <w:r w:rsidRPr="00A014C7">
        <w:rPr>
          <w:b/>
          <w:bCs/>
          <w:highlight w:val="yellow"/>
          <w:u w:val="single"/>
        </w:rPr>
        <w:t xml:space="preserve"> of people will be impossibly high temperatures that will kill less fit people and make outdoor work impossible</w:t>
      </w:r>
      <w:r w:rsidRPr="00A014C7">
        <w:rPr>
          <w:b/>
          <w:bCs/>
          <w:u w:val="single"/>
        </w:rPr>
        <w:t xml:space="preserve">. Half a billion will experience temperatures that would ‘kill even healthy people in the shade within six </w:t>
      </w:r>
      <w:proofErr w:type="gramStart"/>
      <w:r w:rsidRPr="00A014C7">
        <w:rPr>
          <w:b/>
          <w:bCs/>
          <w:u w:val="single"/>
        </w:rPr>
        <w:t>hours’</w:t>
      </w:r>
      <w:proofErr w:type="gramEnd"/>
      <w:r w:rsidRPr="00A014C7">
        <w:rPr>
          <w:sz w:val="10"/>
        </w:rPr>
        <w:t xml:space="preserve">. </w:t>
      </w:r>
      <w:r w:rsidRPr="00A014C7">
        <w:rPr>
          <w:b/>
          <w:bCs/>
          <w:u w:val="single"/>
        </w:rPr>
        <w:t xml:space="preserve">The </w:t>
      </w:r>
      <w:r w:rsidRPr="00C70B5A">
        <w:rPr>
          <w:b/>
          <w:bCs/>
          <w:highlight w:val="yellow"/>
          <w:u w:val="single"/>
        </w:rPr>
        <w:t>Arctic</w:t>
      </w:r>
      <w:r w:rsidRPr="00A014C7">
        <w:rPr>
          <w:b/>
          <w:bCs/>
          <w:u w:val="single"/>
        </w:rPr>
        <w:t xml:space="preserve">, that ‘sluggish and congealed sea’ discovered by </w:t>
      </w:r>
      <w:proofErr w:type="spellStart"/>
      <w:r w:rsidRPr="00A014C7">
        <w:rPr>
          <w:b/>
          <w:bCs/>
          <w:u w:val="single"/>
        </w:rPr>
        <w:t>Pytheas</w:t>
      </w:r>
      <w:proofErr w:type="spellEnd"/>
      <w:r w:rsidRPr="00A014C7">
        <w:rPr>
          <w:b/>
          <w:bCs/>
          <w:u w:val="single"/>
        </w:rPr>
        <w:t xml:space="preserve">, a breathing ‘mixture like sea-lung’, </w:t>
      </w:r>
      <w:r w:rsidRPr="00C70B5A">
        <w:rPr>
          <w:b/>
          <w:bCs/>
          <w:highlight w:val="yellow"/>
          <w:u w:val="single"/>
        </w:rPr>
        <w:t>will be gone</w:t>
      </w:r>
      <w:r w:rsidRPr="00A014C7">
        <w:rPr>
          <w:b/>
          <w:bCs/>
          <w:u w:val="single"/>
        </w:rPr>
        <w:t>,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u w:val="single"/>
        </w:rPr>
        <w:t>So</w:t>
      </w:r>
      <w:proofErr w:type="gramEnd"/>
      <w:r w:rsidRPr="00A014C7">
        <w:rPr>
          <w:b/>
          <w:bCs/>
          <w:u w:val="single"/>
        </w:rPr>
        <w:t xml:space="preserve"> adapt. But to what?</w:t>
      </w:r>
      <w:r w:rsidRPr="00A014C7">
        <w:rPr>
          <w:sz w:val="10"/>
        </w:rPr>
        <w:t xml:space="preserve"> Those species now going extinct were once well adapted. The widely accepted geo-</w:t>
      </w:r>
      <w:proofErr w:type="spellStart"/>
      <w:r w:rsidRPr="00A014C7">
        <w:rPr>
          <w:sz w:val="10"/>
        </w:rPr>
        <w:t>logism</w:t>
      </w:r>
      <w:proofErr w:type="spellEnd"/>
      <w:r w:rsidRPr="00A014C7">
        <w:rPr>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rPr>
        <w:t>petro</w:t>
      </w:r>
      <w:proofErr w:type="spellEnd"/>
      <w:r w:rsidRPr="00A014C7">
        <w:rPr>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rPr>
        <w:t>weaponised</w:t>
      </w:r>
      <w:proofErr w:type="spellEnd"/>
      <w:r w:rsidRPr="00A014C7">
        <w:rPr>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rPr>
        <w:t>eople</w:t>
      </w:r>
      <w:proofErr w:type="spellEnd"/>
      <w:r w:rsidRPr="00A014C7">
        <w:rPr>
          <w:sz w:val="10"/>
        </w:rPr>
        <w:t xml:space="preserve"> do not want to pay large sums of money ... </w:t>
      </w:r>
      <w:proofErr w:type="gramStart"/>
      <w:r w:rsidRPr="00A014C7">
        <w:rPr>
          <w:sz w:val="10"/>
        </w:rPr>
        <w:t>in order to</w:t>
      </w:r>
      <w:proofErr w:type="gramEnd"/>
      <w:r w:rsidRPr="00A014C7">
        <w:rPr>
          <w:sz w:val="10"/>
        </w:rPr>
        <w:t xml:space="preserve"> maybe protect the environment’.  In fact, however, and allowing that the movement is hardly monolithic, the French uprising was </w:t>
      </w:r>
      <w:proofErr w:type="spellStart"/>
      <w:r w:rsidRPr="00A014C7">
        <w:rPr>
          <w:sz w:val="10"/>
        </w:rPr>
        <w:t>characterised</w:t>
      </w:r>
      <w:proofErr w:type="spellEnd"/>
      <w:r w:rsidRPr="00A014C7">
        <w:rPr>
          <w:sz w:val="10"/>
        </w:rPr>
        <w:t xml:space="preserve"> by a remarkable </w:t>
      </w:r>
      <w:r w:rsidRPr="00A014C7">
        <w:rPr>
          <w:i/>
          <w:iCs/>
          <w:sz w:val="10"/>
        </w:rPr>
        <w:t xml:space="preserve">refusal to refuse </w:t>
      </w:r>
      <w:r w:rsidRPr="00A014C7">
        <w:rPr>
          <w:sz w:val="10"/>
        </w:rPr>
        <w:t xml:space="preserve">to engage with questions of ecology, particularly compared, say, to the fuel- price protests in the UK in 2000 and 2005. Far from being </w:t>
      </w:r>
      <w:proofErr w:type="spellStart"/>
      <w:r w:rsidRPr="00A014C7">
        <w:rPr>
          <w:sz w:val="10"/>
        </w:rPr>
        <w:t>characterised</w:t>
      </w:r>
      <w:proofErr w:type="spellEnd"/>
      <w:r w:rsidRPr="00A014C7">
        <w:rPr>
          <w:sz w:val="10"/>
        </w:rPr>
        <w:t xml:space="preserve"> by ecological indifference, what </w:t>
      </w:r>
      <w:proofErr w:type="spellStart"/>
      <w:r w:rsidRPr="00A014C7">
        <w:rPr>
          <w:sz w:val="10"/>
        </w:rPr>
        <w:t>characterised</w:t>
      </w:r>
      <w:proofErr w:type="spellEnd"/>
      <w:r w:rsidRPr="00A014C7">
        <w:rPr>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rPr>
        <w:t>Jerôme</w:t>
      </w:r>
      <w:proofErr w:type="spellEnd"/>
      <w:r w:rsidRPr="00A014C7">
        <w:rPr>
          <w:sz w:val="10"/>
        </w:rPr>
        <w:t xml:space="preserve"> Rodriguez that ‘[e]</w:t>
      </w:r>
      <w:proofErr w:type="spellStart"/>
      <w:r w:rsidRPr="00A014C7">
        <w:rPr>
          <w:sz w:val="10"/>
        </w:rPr>
        <w:t>ventually</w:t>
      </w:r>
      <w:proofErr w:type="spellEnd"/>
      <w:r w:rsidRPr="00A014C7">
        <w:rPr>
          <w:sz w:val="10"/>
        </w:rPr>
        <w:t xml:space="preserve">, when we obtain the first things, ecology will have its place’; of the latter, the words of another, </w:t>
      </w:r>
      <w:proofErr w:type="spellStart"/>
      <w:r w:rsidRPr="00A014C7">
        <w:rPr>
          <w:sz w:val="10"/>
        </w:rPr>
        <w:t>François</w:t>
      </w:r>
      <w:proofErr w:type="spellEnd"/>
      <w:r w:rsidRPr="00A014C7">
        <w:rPr>
          <w:sz w:val="10"/>
        </w:rPr>
        <w:t xml:space="preserve"> </w:t>
      </w:r>
      <w:proofErr w:type="spellStart"/>
      <w:r w:rsidRPr="00A014C7">
        <w:rPr>
          <w:sz w:val="10"/>
        </w:rPr>
        <w:t>Boulot</w:t>
      </w:r>
      <w:proofErr w:type="spellEnd"/>
      <w:r w:rsidRPr="00A014C7">
        <w:rPr>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rPr>
        <w:t>compartmentalise</w:t>
      </w:r>
      <w:proofErr w:type="spellEnd"/>
      <w:r w:rsidRPr="00A014C7">
        <w:rPr>
          <w:sz w:val="10"/>
        </w:rPr>
        <w:t xml:space="preserve"> is </w:t>
      </w:r>
      <w:proofErr w:type="spellStart"/>
      <w:r w:rsidRPr="00A014C7">
        <w:rPr>
          <w:sz w:val="10"/>
        </w:rPr>
        <w:t>energising</w:t>
      </w:r>
      <w:proofErr w:type="spellEnd"/>
      <w:r w:rsidRPr="00A014C7">
        <w:rPr>
          <w:sz w:val="10"/>
        </w:rPr>
        <w:t xml:space="preserve"> evidence of the new </w:t>
      </w:r>
      <w:proofErr w:type="spellStart"/>
      <w:r w:rsidRPr="00A014C7">
        <w:rPr>
          <w:sz w:val="10"/>
        </w:rPr>
        <w:t>politicisation</w:t>
      </w:r>
      <w:proofErr w:type="spellEnd"/>
      <w:r w:rsidRPr="00A014C7">
        <w:rPr>
          <w:sz w:val="10"/>
        </w:rPr>
        <w:t xml:space="preserve"> of the moment.  Still, that not everyone opposed to the fuel tax rise has been so assiduous in drawing the connections is in part because the dispersed, </w:t>
      </w:r>
      <w:proofErr w:type="spellStart"/>
      <w:r w:rsidRPr="00A014C7">
        <w:rPr>
          <w:sz w:val="10"/>
        </w:rPr>
        <w:t>privatised</w:t>
      </w:r>
      <w:proofErr w:type="spellEnd"/>
      <w:r w:rsidRPr="00A014C7">
        <w:rPr>
          <w:sz w:val="10"/>
        </w:rPr>
        <w:t xml:space="preserve"> accommodation and </w:t>
      </w:r>
      <w:proofErr w:type="spellStart"/>
      <w:r w:rsidRPr="00A014C7">
        <w:rPr>
          <w:sz w:val="10"/>
        </w:rPr>
        <w:t>individualised</w:t>
      </w:r>
      <w:proofErr w:type="spellEnd"/>
      <w:r w:rsidRPr="00A014C7">
        <w:rPr>
          <w:sz w:val="10"/>
        </w:rPr>
        <w:t xml:space="preserve"> transportation of modern life offer </w:t>
      </w:r>
      <w:proofErr w:type="spellStart"/>
      <w:r w:rsidRPr="00A014C7">
        <w:rPr>
          <w:sz w:val="10"/>
        </w:rPr>
        <w:t>individualised</w:t>
      </w:r>
      <w:proofErr w:type="spellEnd"/>
      <w:r w:rsidRPr="00A014C7">
        <w:rPr>
          <w:sz w:val="10"/>
        </w:rPr>
        <w:t xml:space="preserve">, immediate-term and distinctively capitalist answer to specifically human strivings. The concept of the Anthropocene is a tacit acknowledgment that the alienated </w:t>
      </w:r>
      <w:proofErr w:type="spellStart"/>
      <w:r w:rsidRPr="00A014C7">
        <w:rPr>
          <w:sz w:val="10"/>
        </w:rPr>
        <w:t>labour</w:t>
      </w:r>
      <w:proofErr w:type="spellEnd"/>
      <w:r w:rsidRPr="00A014C7">
        <w:rPr>
          <w:sz w:val="10"/>
        </w:rPr>
        <w:t xml:space="preserve"> of humanity has itself become a selective evolutionary pressure. It has already forced rapid adaptation in some species, where it has not resulted in extinction, as Bernard </w:t>
      </w:r>
      <w:proofErr w:type="spellStart"/>
      <w:r w:rsidRPr="00A014C7">
        <w:rPr>
          <w:sz w:val="10"/>
        </w:rPr>
        <w:t>Kettlewell’s</w:t>
      </w:r>
      <w:proofErr w:type="spellEnd"/>
      <w:r w:rsidRPr="00A014C7">
        <w:rPr>
          <w:sz w:val="10"/>
        </w:rPr>
        <w:t xml:space="preserve"> experiments with peppered moths show. The </w:t>
      </w:r>
      <w:proofErr w:type="spellStart"/>
      <w:r w:rsidRPr="00A014C7">
        <w:rPr>
          <w:sz w:val="10"/>
        </w:rPr>
        <w:t>besooting</w:t>
      </w:r>
      <w:proofErr w:type="spellEnd"/>
      <w:r w:rsidRPr="00A014C7">
        <w:rPr>
          <w:sz w:val="10"/>
        </w:rPr>
        <w:t xml:space="preserve"> of tree bark in industrial areas became a powerful selective force, </w:t>
      </w:r>
      <w:proofErr w:type="spellStart"/>
      <w:r w:rsidRPr="00A014C7">
        <w:rPr>
          <w:sz w:val="10"/>
        </w:rPr>
        <w:t>favouring</w:t>
      </w:r>
      <w:proofErr w:type="spellEnd"/>
      <w:r w:rsidRPr="00A014C7">
        <w:rPr>
          <w:sz w:val="10"/>
        </w:rPr>
        <w:t xml:space="preserve"> darker moths, harder for birds to see and pick off</w:t>
      </w:r>
      <w:r w:rsidRPr="00A014C7">
        <w:rPr>
          <w:b/>
          <w:bCs/>
          <w:u w:val="single"/>
        </w:rPr>
        <w:t xml:space="preserve">. Now </w:t>
      </w:r>
      <w:r w:rsidRPr="00A014C7">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A014C7">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A014C7">
        <w:rPr>
          <w:b/>
          <w:bCs/>
          <w:highlight w:val="yellow"/>
          <w:u w:val="single"/>
        </w:rPr>
        <w:t xml:space="preserve">to destroy </w:t>
      </w:r>
      <w:r w:rsidRPr="00A014C7">
        <w:rPr>
          <w:b/>
          <w:bCs/>
          <w:u w:val="single"/>
        </w:rPr>
        <w:t xml:space="preserve">a planet of value, or even, dare we hope, </w:t>
      </w:r>
      <w:r w:rsidRPr="00A014C7">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273691F" w14:textId="77777777" w:rsidR="00A25117" w:rsidRPr="00472E29" w:rsidRDefault="00A25117" w:rsidP="00472E29">
      <w:pPr>
        <w:rPr>
          <w:rFonts w:asciiTheme="majorHAnsi" w:hAnsiTheme="majorHAnsi" w:cstheme="majorHAnsi"/>
          <w:b/>
          <w:u w:val="single"/>
        </w:rPr>
      </w:pPr>
    </w:p>
    <w:sectPr w:rsidR="00A25117" w:rsidRPr="00472E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79687837120"/>
    <w:docVar w:name="VerbatimVersion" w:val="5.1"/>
  </w:docVars>
  <w:rsids>
    <w:rsidRoot w:val="00172311"/>
    <w:rsid w:val="000139A3"/>
    <w:rsid w:val="00100833"/>
    <w:rsid w:val="00104529"/>
    <w:rsid w:val="00105942"/>
    <w:rsid w:val="00107396"/>
    <w:rsid w:val="00144A4C"/>
    <w:rsid w:val="00161536"/>
    <w:rsid w:val="00172311"/>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2E29"/>
    <w:rsid w:val="004A4EA9"/>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117"/>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01CE"/>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7C78"/>
  <w15:chartTrackingRefBased/>
  <w15:docId w15:val="{4F969E74-DECC-46A4-8937-98D9A1F2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2311"/>
    <w:rPr>
      <w:rFonts w:cs="Calibri"/>
    </w:rPr>
  </w:style>
  <w:style w:type="paragraph" w:styleId="Heading1">
    <w:name w:val="heading 1"/>
    <w:aliases w:val="Pocket"/>
    <w:basedOn w:val="Normal"/>
    <w:next w:val="Normal"/>
    <w:link w:val="Heading1Char"/>
    <w:qFormat/>
    <w:rsid w:val="001723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23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23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723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2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311"/>
  </w:style>
  <w:style w:type="character" w:customStyle="1" w:styleId="Heading1Char">
    <w:name w:val="Heading 1 Char"/>
    <w:aliases w:val="Pocket Char"/>
    <w:basedOn w:val="DefaultParagraphFont"/>
    <w:link w:val="Heading1"/>
    <w:rsid w:val="0017231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7231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172311"/>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172311"/>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17231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72311"/>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B"/>
    <w:basedOn w:val="DefaultParagraphFont"/>
    <w:uiPriority w:val="6"/>
    <w:qFormat/>
    <w:rsid w:val="0017231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72311"/>
    <w:rPr>
      <w:color w:val="auto"/>
      <w:u w:val="none"/>
    </w:rPr>
  </w:style>
  <w:style w:type="character" w:styleId="FollowedHyperlink">
    <w:name w:val="FollowedHyperlink"/>
    <w:basedOn w:val="DefaultParagraphFont"/>
    <w:uiPriority w:val="99"/>
    <w:semiHidden/>
    <w:unhideWhenUsed/>
    <w:rsid w:val="00172311"/>
    <w:rPr>
      <w:color w:val="auto"/>
      <w:u w:val="none"/>
    </w:rPr>
  </w:style>
  <w:style w:type="paragraph" w:customStyle="1" w:styleId="textbold">
    <w:name w:val="text bold"/>
    <w:basedOn w:val="Normal"/>
    <w:link w:val="Emphasis"/>
    <w:uiPriority w:val="7"/>
    <w:qFormat/>
    <w:rsid w:val="00472E29"/>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F701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34" Type="http://schemas.openxmlformats.org/officeDocument/2006/relationships/hyperlink" Target="https://www.amazon.com/Wage-Labour-Capital-Value-Price-Profit/dp/0717804704"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https://onlinelibrary.wiley.com/doi/abs/10.1111/wusa.12021"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https://www.oxfordhandbooks.com/view/10.1093/oxfordhb/9780190695545.001.0001/oxfordhb-9780190695545"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10101</Words>
  <Characters>57580</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2021-12-04T13:32:00Z</dcterms:created>
  <dcterms:modified xsi:type="dcterms:W3CDTF">2021-12-04T14:12:00Z</dcterms:modified>
</cp:coreProperties>
</file>