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1E897" w14:textId="43455B5A" w:rsidR="00A95652" w:rsidRDefault="00C14104" w:rsidP="00C14104">
      <w:pPr>
        <w:pStyle w:val="Heading1"/>
      </w:pPr>
      <w:r>
        <w:t>Harvard Trips</w:t>
      </w:r>
    </w:p>
    <w:p w14:paraId="56CE6190" w14:textId="1BF596AB" w:rsidR="00C14104" w:rsidRDefault="00C14104" w:rsidP="00C14104">
      <w:pPr>
        <w:pStyle w:val="Heading2"/>
      </w:pPr>
      <w:r>
        <w:t>1</w:t>
      </w:r>
    </w:p>
    <w:p w14:paraId="0AD2CE95" w14:textId="7045D31D" w:rsidR="00C14104" w:rsidRDefault="00C14104" w:rsidP="00C14104">
      <w:pPr>
        <w:pStyle w:val="Heading4"/>
      </w:pPr>
      <w:r>
        <w:t xml:space="preserve">Interpretation: If the affirmative defends anything other than, “The appropriation of outer space by private entities is unjust” by specifying and defending a specific subset of either appropriation, outer space, and private entities, or by specifying anything even further about their advocacy, then the affirmative must defend a specific implemented policy action that implements the AC plan through some legal mechanism or actor. To clarify, if the affirmative specifies </w:t>
      </w:r>
      <w:r>
        <w:t xml:space="preserve">lunar </w:t>
      </w:r>
      <w:proofErr w:type="gramStart"/>
      <w:r>
        <w:t>mining</w:t>
      </w:r>
      <w:proofErr w:type="gramEnd"/>
      <w:r>
        <w:t xml:space="preserve"> they must defend a policy action implemented by a governmental agency to ban </w:t>
      </w:r>
      <w:r>
        <w:t>lunar mining</w:t>
      </w:r>
      <w:r>
        <w:t xml:space="preserve"> private appropriation.</w:t>
      </w:r>
    </w:p>
    <w:p w14:paraId="544BE2B3" w14:textId="2DB55E48" w:rsidR="00C14104" w:rsidRDefault="00C14104" w:rsidP="00C14104">
      <w:pPr>
        <w:pStyle w:val="Heading4"/>
      </w:pPr>
      <w:r>
        <w:t xml:space="preserve">Violation: </w:t>
      </w:r>
      <w:r>
        <w:t xml:space="preserve">They spec lunar mining but don’t have an actor. </w:t>
      </w:r>
      <w:r>
        <w:t xml:space="preserve"> </w:t>
      </w:r>
    </w:p>
    <w:p w14:paraId="19BD60A2" w14:textId="3177B2A6" w:rsidR="002E0FE1" w:rsidRDefault="00C14104" w:rsidP="002E0FE1">
      <w:pPr>
        <w:pStyle w:val="Heading4"/>
      </w:pPr>
      <w:r>
        <w:t xml:space="preserve">Vote negative:  </w:t>
      </w:r>
    </w:p>
    <w:p w14:paraId="580D6498" w14:textId="1B4CBC93" w:rsidR="002E0FE1" w:rsidRPr="002E0FE1" w:rsidRDefault="002E0FE1" w:rsidP="002E0FE1">
      <w:pPr>
        <w:pStyle w:val="Heading4"/>
      </w:pPr>
      <w:r>
        <w:t xml:space="preserve">There is a clear abuse story – the aff specifies a type of appropriation putting them ahead in the debate through massive prep outs already. They then fail to specify how the aff happens making the possibility for trivially true affirmatives, usually my recourse is enforcement and implementation </w:t>
      </w:r>
      <w:proofErr w:type="gramStart"/>
      <w:r>
        <w:t>mechanisms</w:t>
      </w:r>
      <w:proofErr w:type="gramEnd"/>
      <w:r>
        <w:t xml:space="preserve"> but they get around that completely allowing for infinite trivially true unanswerable </w:t>
      </w:r>
      <w:proofErr w:type="spellStart"/>
      <w:r>
        <w:t>affs</w:t>
      </w:r>
      <w:proofErr w:type="spellEnd"/>
      <w:r>
        <w:t xml:space="preserve">. This isn’t some random unspecific or bad theory shell either – here is some ways it applies specifically to this aff – A] the </w:t>
      </w:r>
      <w:proofErr w:type="spellStart"/>
      <w:r>
        <w:t>aff’s</w:t>
      </w:r>
      <w:proofErr w:type="spellEnd"/>
      <w:r>
        <w:t xml:space="preserve"> evidence uses a ton of different solvency mechanisms to prove its arguments throughout it – forcing them to one makes it much more answerable – B] their impact story of </w:t>
      </w:r>
      <w:r w:rsidR="00A3537C">
        <w:t>competition</w:t>
      </w:r>
      <w:r>
        <w:t xml:space="preserve"> is uniquely bad for this – imagine how differently you answer unilateral or multilateral agreements when debating </w:t>
      </w:r>
      <w:r w:rsidR="00A3537C">
        <w:t>competition</w:t>
      </w:r>
      <w:r>
        <w:t xml:space="preserve">, those are 2 different </w:t>
      </w:r>
      <w:proofErr w:type="spellStart"/>
      <w:r>
        <w:t>affs</w:t>
      </w:r>
      <w:proofErr w:type="spellEnd"/>
      <w:r>
        <w:t xml:space="preserve"> – C] there is no normal means per the aff which creates a massive shiftiness </w:t>
      </w:r>
      <w:proofErr w:type="spellStart"/>
      <w:r>
        <w:t>disad</w:t>
      </w:r>
      <w:proofErr w:type="spellEnd"/>
      <w:r>
        <w:t xml:space="preserve"> making the 1N impossible</w:t>
      </w:r>
    </w:p>
    <w:p w14:paraId="3B8B1EC0" w14:textId="63277960" w:rsidR="00C14104" w:rsidRDefault="00C14104" w:rsidP="00C14104"/>
    <w:p w14:paraId="7C68389B" w14:textId="3C2EBEA6" w:rsidR="00C14104" w:rsidRPr="00C14104" w:rsidRDefault="00C14104" w:rsidP="00C14104">
      <w:pPr>
        <w:pStyle w:val="Heading4"/>
      </w:pPr>
      <w:r>
        <w:t xml:space="preserve">Vote on fairness because A] debate is a game that needs rules and B] the round is already skewed so it’s the only thing you can accurately evaluate. Competing </w:t>
      </w:r>
      <w:proofErr w:type="spellStart"/>
      <w:r>
        <w:t>interps</w:t>
      </w:r>
      <w:proofErr w:type="spellEnd"/>
      <w:r>
        <w:t xml:space="preserve"> because reasonability is arbitrary and encourages judge intervention. Drop the debater A] to deter future abuse B] dropping the aff advocacy is functionally the same C] abuse precludes evaluation of substance. No RVIs, A] Logic – I’m fair vote for me makes no sense, outweighs since logic frames all args, B] it incentivizes abuse to bait theory, C] norms setting – if I realize in the 1ar the </w:t>
      </w:r>
      <w:proofErr w:type="spellStart"/>
      <w:r>
        <w:t>interp</w:t>
      </w:r>
      <w:proofErr w:type="spellEnd"/>
      <w:r>
        <w:t xml:space="preserve"> is bad RVIs force me to defend bad norms which outweighs because theory’s purpose is to create good debate norms</w:t>
      </w:r>
    </w:p>
    <w:p w14:paraId="34A6A488" w14:textId="767518FB" w:rsidR="00C14104" w:rsidRDefault="00C14104" w:rsidP="00C14104">
      <w:pPr>
        <w:pStyle w:val="Heading2"/>
      </w:pPr>
      <w:r>
        <w:t>2</w:t>
      </w:r>
    </w:p>
    <w:p w14:paraId="5904F049" w14:textId="77777777" w:rsidR="00C14104" w:rsidRPr="00EB5413" w:rsidRDefault="00C14104" w:rsidP="00C14104">
      <w:pPr>
        <w:pStyle w:val="Heading4"/>
        <w:rPr>
          <w:rFonts w:asciiTheme="minorHAnsi" w:hAnsiTheme="minorHAnsi" w:cstheme="minorHAnsi"/>
        </w:rPr>
      </w:pPr>
      <w:r w:rsidRPr="00EB5413">
        <w:rPr>
          <w:rFonts w:asciiTheme="minorHAnsi" w:hAnsiTheme="minorHAnsi" w:cstheme="minorHAnsi"/>
        </w:rPr>
        <w:t xml:space="preserve">Don’t be fooled by the </w:t>
      </w:r>
      <w:proofErr w:type="spellStart"/>
      <w:r w:rsidRPr="00EB5413">
        <w:rPr>
          <w:rFonts w:asciiTheme="minorHAnsi" w:hAnsiTheme="minorHAnsi" w:cstheme="minorHAnsi"/>
        </w:rPr>
        <w:t>aff’s</w:t>
      </w:r>
      <w:proofErr w:type="spellEnd"/>
      <w:r w:rsidRPr="00EB5413">
        <w:rPr>
          <w:rFonts w:asciiTheme="minorHAnsi" w:hAnsiTheme="minorHAnsi" w:cstheme="minorHAnsi"/>
        </w:rPr>
        <w:t xml:space="preserve"> claims to anti-capitalism—all they do is trade globalist capitalist exploitation for mercantilist capitalist exploitation. Private entities don’t need to appropriate themselves if they can rely on the colonial state to do it for them; the aff only dooms us to replicate the logic of the railroad, where the colonial state did the appropriating of indigenous lands to hand them over for financialization </w:t>
      </w:r>
      <w:proofErr w:type="gramStart"/>
      <w:r w:rsidRPr="00EB5413">
        <w:rPr>
          <w:rFonts w:asciiTheme="minorHAnsi" w:hAnsiTheme="minorHAnsi" w:cstheme="minorHAnsi"/>
        </w:rPr>
        <w:t>as a way to</w:t>
      </w:r>
      <w:proofErr w:type="gramEnd"/>
      <w:r w:rsidRPr="00EB5413">
        <w:rPr>
          <w:rFonts w:asciiTheme="minorHAnsi" w:hAnsiTheme="minorHAnsi" w:cstheme="minorHAnsi"/>
        </w:rPr>
        <w:t xml:space="preserve"> reinfor</w:t>
      </w:r>
      <w:r>
        <w:rPr>
          <w:rFonts w:asciiTheme="minorHAnsi" w:hAnsiTheme="minorHAnsi" w:cstheme="minorHAnsi"/>
        </w:rPr>
        <w:t>c</w:t>
      </w:r>
      <w:r w:rsidRPr="00EB5413">
        <w:rPr>
          <w:rFonts w:asciiTheme="minorHAnsi" w:hAnsiTheme="minorHAnsi" w:cstheme="minorHAnsi"/>
        </w:rPr>
        <w:t xml:space="preserve">e whiteness. </w:t>
      </w:r>
      <w:r>
        <w:rPr>
          <w:rFonts w:asciiTheme="minorHAnsi" w:hAnsiTheme="minorHAnsi" w:cstheme="minorHAnsi"/>
        </w:rPr>
        <w:t>Gal 21</w:t>
      </w:r>
    </w:p>
    <w:p w14:paraId="2D82FBEF" w14:textId="4FECF704" w:rsidR="00C14104" w:rsidRPr="00EB5413" w:rsidRDefault="00C14104" w:rsidP="00C14104">
      <w:pPr>
        <w:spacing w:after="0" w:line="240" w:lineRule="auto"/>
        <w:rPr>
          <w:rFonts w:asciiTheme="minorHAnsi" w:eastAsia="Times New Roman" w:hAnsiTheme="minorHAnsi" w:cstheme="minorHAnsi"/>
        </w:rPr>
      </w:pPr>
      <w:r w:rsidRPr="00EB5413">
        <w:rPr>
          <w:rFonts w:asciiTheme="minorHAnsi" w:eastAsia="Times New Roman" w:hAnsiTheme="minorHAnsi" w:cstheme="minorHAnsi"/>
        </w:rPr>
        <w:t xml:space="preserve">The Interstellar Railroad, or Speculation and Shareholder Whiteness in the Space Economy </w:t>
      </w:r>
      <w:proofErr w:type="spellStart"/>
      <w:r w:rsidRPr="00EB5413">
        <w:rPr>
          <w:rFonts w:asciiTheme="minorHAnsi" w:eastAsia="Times New Roman" w:hAnsiTheme="minorHAnsi" w:cstheme="minorHAnsi"/>
        </w:rPr>
        <w:t>Réka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Patrícia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Gál</w:t>
      </w:r>
      <w:proofErr w:type="spellEnd"/>
      <w:r w:rsidRPr="00EB5413">
        <w:rPr>
          <w:rFonts w:asciiTheme="minorHAnsi" w:eastAsia="Times New Roman" w:hAnsiTheme="minorHAnsi" w:cstheme="minorHAnsi"/>
        </w:rPr>
        <w:t xml:space="preserve"> April 14, 2021</w:t>
      </w:r>
      <w:r w:rsidR="002E0FE1">
        <w:rPr>
          <w:rFonts w:asciiTheme="minorHAnsi" w:eastAsia="Times New Roman" w:hAnsiTheme="minorHAnsi" w:cstheme="minorHAnsi"/>
        </w:rPr>
        <w:t>.</w:t>
      </w:r>
      <w:r w:rsidR="002E0FE1" w:rsidRPr="002E0FE1">
        <w:t xml:space="preserve"> </w:t>
      </w:r>
      <w:r w:rsidR="002E0FE1" w:rsidRPr="002E0FE1">
        <w:t>https://www.heliotropejournal.net/helio/the-interstellar-railroa</w:t>
      </w:r>
      <w:r w:rsidR="002E0FE1">
        <w:t>d</w:t>
      </w:r>
    </w:p>
    <w:p w14:paraId="1507CA61" w14:textId="77777777" w:rsidR="00C14104" w:rsidRPr="00EB5413" w:rsidRDefault="00C14104" w:rsidP="00C14104">
      <w:pPr>
        <w:spacing w:after="0" w:line="240" w:lineRule="auto"/>
        <w:rPr>
          <w:rFonts w:asciiTheme="minorHAnsi" w:eastAsia="Times New Roman" w:hAnsiTheme="minorHAnsi" w:cstheme="minorHAnsi"/>
        </w:rPr>
      </w:pPr>
    </w:p>
    <w:p w14:paraId="66EBBACF" w14:textId="77777777" w:rsidR="00C14104" w:rsidRPr="00EB5413" w:rsidRDefault="00C14104" w:rsidP="00C14104">
      <w:pPr>
        <w:spacing w:after="0" w:line="240" w:lineRule="auto"/>
        <w:rPr>
          <w:rFonts w:asciiTheme="minorHAnsi" w:eastAsia="Times New Roman" w:hAnsiTheme="minorHAnsi" w:cstheme="minorHAnsi"/>
          <w:sz w:val="16"/>
        </w:rPr>
      </w:pPr>
      <w:r w:rsidRPr="00EB5413">
        <w:rPr>
          <w:rFonts w:asciiTheme="minorHAnsi" w:eastAsia="Times New Roman" w:hAnsiTheme="minorHAnsi" w:cstheme="minorHAnsi"/>
          <w:sz w:val="16"/>
        </w:rPr>
        <w:t xml:space="preserve">Indeed, </w:t>
      </w:r>
      <w:r w:rsidRPr="00EB5413">
        <w:rPr>
          <w:rFonts w:asciiTheme="minorHAnsi" w:eastAsia="Times New Roman" w:hAnsiTheme="minorHAnsi" w:cstheme="minorHAnsi"/>
          <w:b/>
          <w:bCs/>
          <w:highlight w:val="yellow"/>
          <w:u w:val="single"/>
        </w:rPr>
        <w:t>Musk</w:t>
      </w:r>
      <w:r w:rsidRPr="00EB5413">
        <w:rPr>
          <w:rFonts w:asciiTheme="minorHAnsi" w:eastAsia="Times New Roman" w:hAnsiTheme="minorHAnsi" w:cstheme="minorHAnsi"/>
          <w:b/>
          <w:bCs/>
          <w:u w:val="single"/>
        </w:rPr>
        <w:t xml:space="preserve"> has</w:t>
      </w:r>
      <w:r w:rsidRPr="00EB5413">
        <w:rPr>
          <w:rFonts w:asciiTheme="minorHAnsi" w:eastAsia="Times New Roman" w:hAnsiTheme="minorHAnsi" w:cstheme="minorHAnsi"/>
          <w:sz w:val="16"/>
        </w:rPr>
        <w:t xml:space="preserve"> carefully </w:t>
      </w:r>
      <w:r w:rsidRPr="00EB5413">
        <w:rPr>
          <w:rFonts w:asciiTheme="minorHAnsi" w:eastAsia="Times New Roman" w:hAnsiTheme="minorHAnsi" w:cstheme="minorHAnsi"/>
          <w:b/>
          <w:bCs/>
          <w:highlight w:val="yellow"/>
          <w:u w:val="single"/>
        </w:rPr>
        <w:t>positioned his company as</w:t>
      </w:r>
      <w:r w:rsidRPr="00EB5413">
        <w:rPr>
          <w:rFonts w:asciiTheme="minorHAnsi" w:eastAsia="Times New Roman" w:hAnsiTheme="minorHAnsi" w:cstheme="minorHAnsi"/>
          <w:b/>
          <w:bCs/>
          <w:u w:val="single"/>
        </w:rPr>
        <w:t xml:space="preserve"> a </w:t>
      </w:r>
      <w:r w:rsidRPr="00EB5413">
        <w:rPr>
          <w:rFonts w:asciiTheme="minorHAnsi" w:eastAsia="Times New Roman" w:hAnsiTheme="minorHAnsi" w:cstheme="minorHAnsi"/>
          <w:b/>
          <w:bCs/>
          <w:highlight w:val="yellow"/>
          <w:u w:val="single"/>
        </w:rPr>
        <w:t>space transportation</w:t>
      </w:r>
      <w:r w:rsidRPr="00EB5413">
        <w:rPr>
          <w:rFonts w:asciiTheme="minorHAnsi" w:eastAsia="Times New Roman" w:hAnsiTheme="minorHAnsi" w:cstheme="minorHAnsi"/>
          <w:b/>
          <w:bCs/>
          <w:u w:val="single"/>
        </w:rPr>
        <w:t xml:space="preserve"> </w:t>
      </w:r>
      <w:proofErr w:type="gramStart"/>
      <w:r w:rsidRPr="00EB5413">
        <w:rPr>
          <w:rFonts w:asciiTheme="minorHAnsi" w:eastAsia="Times New Roman" w:hAnsiTheme="minorHAnsi" w:cstheme="minorHAnsi"/>
          <w:b/>
          <w:bCs/>
          <w:u w:val="single"/>
        </w:rPr>
        <w:t xml:space="preserve">company, </w:t>
      </w:r>
      <w:r w:rsidRPr="00EB5413">
        <w:rPr>
          <w:rFonts w:asciiTheme="minorHAnsi" w:eastAsia="Times New Roman" w:hAnsiTheme="minorHAnsi" w:cstheme="minorHAnsi"/>
          <w:b/>
          <w:bCs/>
          <w:highlight w:val="yellow"/>
          <w:u w:val="single"/>
        </w:rPr>
        <w:t>and</w:t>
      </w:r>
      <w:proofErr w:type="gramEnd"/>
      <w:r w:rsidRPr="00EB5413">
        <w:rPr>
          <w:rFonts w:asciiTheme="minorHAnsi" w:eastAsia="Times New Roman" w:hAnsiTheme="minorHAnsi" w:cstheme="minorHAnsi"/>
          <w:b/>
          <w:bCs/>
          <w:u w:val="single"/>
        </w:rPr>
        <w:t xml:space="preserve"> has </w:t>
      </w:r>
      <w:r w:rsidRPr="00EB5413">
        <w:rPr>
          <w:rFonts w:asciiTheme="minorHAnsi" w:eastAsia="Times New Roman" w:hAnsiTheme="minorHAnsi" w:cstheme="minorHAnsi"/>
          <w:b/>
          <w:bCs/>
          <w:highlight w:val="yellow"/>
          <w:u w:val="single"/>
        </w:rPr>
        <w:t>explicitly compared</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SpaceX project to</w:t>
      </w:r>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building the Union-Pacific Railroad</w:t>
      </w:r>
      <w:r w:rsidRPr="00EB5413">
        <w:rPr>
          <w:rFonts w:asciiTheme="minorHAnsi" w:eastAsia="Times New Roman" w:hAnsiTheme="minorHAnsi" w:cstheme="minorHAnsi"/>
          <w:b/>
          <w:bCs/>
          <w:u w:val="single"/>
        </w:rPr>
        <w:t xml:space="preserve"> — for space</w:t>
      </w:r>
      <w:r w:rsidRPr="00EB5413">
        <w:rPr>
          <w:rFonts w:asciiTheme="minorHAnsi" w:eastAsia="Times New Roman" w:hAnsiTheme="minorHAnsi" w:cstheme="minorHAnsi"/>
          <w:sz w:val="16"/>
        </w:rPr>
        <w:t xml:space="preserve"> (Robertson 2016). The colonial comparison is not surprising (Cowen 2020). </w:t>
      </w:r>
      <w:r w:rsidRPr="00EB5413">
        <w:rPr>
          <w:rFonts w:asciiTheme="minorHAnsi" w:eastAsia="Times New Roman" w:hAnsiTheme="minorHAnsi" w:cstheme="minorHAnsi"/>
          <w:b/>
          <w:bCs/>
          <w:u w:val="single"/>
        </w:rPr>
        <w:t xml:space="preserve">Proponents of </w:t>
      </w:r>
      <w:r w:rsidRPr="00EB5413">
        <w:rPr>
          <w:rFonts w:asciiTheme="minorHAnsi" w:eastAsia="Times New Roman" w:hAnsiTheme="minorHAnsi" w:cstheme="minorHAnsi"/>
          <w:b/>
          <w:bCs/>
          <w:highlight w:val="yellow"/>
          <w:u w:val="single"/>
        </w:rPr>
        <w:t>space colonization have</w:t>
      </w:r>
      <w:r w:rsidRPr="00EB5413">
        <w:rPr>
          <w:rFonts w:asciiTheme="minorHAnsi" w:eastAsia="Times New Roman" w:hAnsiTheme="minorHAnsi" w:cstheme="minorHAnsi"/>
          <w:b/>
          <w:bCs/>
          <w:u w:val="single"/>
        </w:rPr>
        <w:t xml:space="preserve"> long drawn </w:t>
      </w:r>
      <w:r w:rsidRPr="00EB5413">
        <w:rPr>
          <w:rFonts w:asciiTheme="minorHAnsi" w:eastAsia="Times New Roman" w:hAnsiTheme="minorHAnsi" w:cstheme="minorHAnsi"/>
          <w:b/>
          <w:bCs/>
          <w:highlight w:val="yellow"/>
          <w:u w:val="single"/>
        </w:rPr>
        <w:t>parallels to</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colonization of the Americas</w:t>
      </w:r>
      <w:r w:rsidRPr="00EB5413">
        <w:rPr>
          <w:rFonts w:asciiTheme="minorHAnsi" w:eastAsia="Times New Roman" w:hAnsiTheme="minorHAnsi" w:cstheme="minorHAnsi"/>
          <w:b/>
          <w:bCs/>
          <w:u w:val="single"/>
        </w:rPr>
        <w:t xml:space="preserve">, enthusiastically </w:t>
      </w:r>
      <w:r w:rsidRPr="00EB5413">
        <w:rPr>
          <w:rFonts w:asciiTheme="minorHAnsi" w:eastAsia="Times New Roman" w:hAnsiTheme="minorHAnsi" w:cstheme="minorHAnsi"/>
          <w:b/>
          <w:bCs/>
          <w:highlight w:val="yellow"/>
          <w:u w:val="single"/>
        </w:rPr>
        <w:t>representing frontier pioneering and imperialist expansionism as</w:t>
      </w:r>
      <w:r w:rsidRPr="00EB5413">
        <w:rPr>
          <w:rFonts w:asciiTheme="minorHAnsi" w:eastAsia="Times New Roman" w:hAnsiTheme="minorHAnsi" w:cstheme="minorHAnsi"/>
          <w:b/>
          <w:bCs/>
          <w:u w:val="single"/>
        </w:rPr>
        <w:t xml:space="preserve"> imperative to </w:t>
      </w:r>
      <w:r w:rsidRPr="00EB5413">
        <w:rPr>
          <w:rFonts w:asciiTheme="minorHAnsi" w:eastAsia="Times New Roman" w:hAnsiTheme="minorHAnsi" w:cstheme="minorHAnsi"/>
          <w:b/>
          <w:bCs/>
          <w:highlight w:val="yellow"/>
          <w:u w:val="single"/>
        </w:rPr>
        <w:t>US</w:t>
      </w:r>
      <w:r w:rsidRPr="00EB5413">
        <w:rPr>
          <w:rFonts w:asciiTheme="minorHAnsi" w:eastAsia="Times New Roman" w:hAnsiTheme="minorHAnsi" w:cstheme="minorHAnsi"/>
          <w:b/>
          <w:bCs/>
          <w:u w:val="single"/>
        </w:rPr>
        <w:t xml:space="preserve"> American </w:t>
      </w:r>
      <w:r w:rsidRPr="00EB5413">
        <w:rPr>
          <w:rFonts w:asciiTheme="minorHAnsi" w:eastAsia="Times New Roman" w:hAnsiTheme="minorHAnsi" w:cstheme="minorHAnsi"/>
          <w:b/>
          <w:bCs/>
          <w:highlight w:val="yellow"/>
          <w:u w:val="single"/>
        </w:rPr>
        <w:t>national identity</w:t>
      </w:r>
      <w:r w:rsidRPr="00EB5413">
        <w:rPr>
          <w:rFonts w:asciiTheme="minorHAnsi" w:eastAsia="Times New Roman" w:hAnsiTheme="minorHAnsi" w:cstheme="minorHAnsi"/>
          <w:sz w:val="16"/>
        </w:rPr>
        <w:t xml:space="preserve"> (Billings 2007). The explicit comparison to North American railroad construction hints at a specific trend of space colonization advocacy that is focused on stimulating commercial space operations. </w:t>
      </w:r>
      <w:r w:rsidRPr="00EB5413">
        <w:rPr>
          <w:rFonts w:asciiTheme="minorHAnsi" w:eastAsia="Times New Roman" w:hAnsiTheme="minorHAnsi" w:cstheme="minorHAnsi"/>
          <w:b/>
          <w:bCs/>
          <w:highlight w:val="yellow"/>
          <w:u w:val="single"/>
        </w:rPr>
        <w:t>The industrialist argument is</w:t>
      </w:r>
      <w:r w:rsidRPr="00EB5413">
        <w:rPr>
          <w:rFonts w:asciiTheme="minorHAnsi" w:eastAsia="Times New Roman" w:hAnsiTheme="minorHAnsi" w:cstheme="minorHAnsi"/>
          <w:b/>
          <w:bCs/>
          <w:u w:val="single"/>
        </w:rPr>
        <w:t xml:space="preserve"> that </w:t>
      </w:r>
      <w:r w:rsidRPr="00EB5413">
        <w:rPr>
          <w:rFonts w:asciiTheme="minorHAnsi" w:eastAsia="Times New Roman" w:hAnsiTheme="minorHAnsi" w:cstheme="minorHAnsi"/>
          <w:b/>
          <w:bCs/>
          <w:highlight w:val="yellow"/>
          <w:u w:val="single"/>
        </w:rPr>
        <w:t>just as the construction of the transcontinental railroad was best</w:t>
      </w:r>
      <w:r w:rsidRPr="00EB5413">
        <w:rPr>
          <w:rFonts w:asciiTheme="minorHAnsi" w:eastAsia="Times New Roman" w:hAnsiTheme="minorHAnsi" w:cstheme="minorHAnsi"/>
          <w:b/>
          <w:bCs/>
          <w:u w:val="single"/>
        </w:rPr>
        <w:t xml:space="preserve"> undertaken </w:t>
      </w:r>
      <w:r w:rsidRPr="00EB5413">
        <w:rPr>
          <w:rFonts w:asciiTheme="minorHAnsi" w:eastAsia="Times New Roman" w:hAnsiTheme="minorHAnsi" w:cstheme="minorHAnsi"/>
          <w:b/>
          <w:bCs/>
          <w:highlight w:val="yellow"/>
          <w:u w:val="single"/>
        </w:rPr>
        <w:t>by private entrepreneurs</w:t>
      </w:r>
      <w:r w:rsidRPr="00EB5413">
        <w:rPr>
          <w:rFonts w:asciiTheme="minorHAnsi" w:eastAsia="Times New Roman" w:hAnsiTheme="minorHAnsi" w:cstheme="minorHAnsi"/>
          <w:b/>
          <w:bCs/>
          <w:u w:val="single"/>
        </w:rPr>
        <w:t xml:space="preserve"> who were </w:t>
      </w:r>
      <w:r w:rsidRPr="00EB5413">
        <w:rPr>
          <w:rFonts w:asciiTheme="minorHAnsi" w:eastAsia="Times New Roman" w:hAnsiTheme="minorHAnsi" w:cstheme="minorHAnsi"/>
          <w:b/>
          <w:bCs/>
          <w:highlight w:val="yellow"/>
          <w:u w:val="single"/>
        </w:rPr>
        <w:t>incentivized by the government with land grants and subsidies</w:t>
      </w:r>
      <w:r w:rsidRPr="00EB5413">
        <w:rPr>
          <w:rFonts w:asciiTheme="minorHAnsi" w:eastAsia="Times New Roman" w:hAnsiTheme="minorHAnsi" w:cstheme="minorHAnsi"/>
          <w:b/>
          <w:bCs/>
          <w:u w:val="single"/>
        </w:rPr>
        <w:t xml:space="preserve">, the US American </w:t>
      </w:r>
      <w:r w:rsidRPr="00EB5413">
        <w:rPr>
          <w:rFonts w:asciiTheme="minorHAnsi" w:eastAsia="Times New Roman" w:hAnsiTheme="minorHAnsi" w:cstheme="minorHAnsi"/>
          <w:b/>
          <w:bCs/>
          <w:highlight w:val="yellow"/>
          <w:u w:val="single"/>
        </w:rPr>
        <w:t>government should similarly aid</w:t>
      </w:r>
      <w:r w:rsidRPr="00EB5413">
        <w:rPr>
          <w:rFonts w:asciiTheme="minorHAnsi" w:eastAsia="Times New Roman" w:hAnsiTheme="minorHAnsi" w:cstheme="minorHAnsi"/>
          <w:b/>
          <w:bCs/>
          <w:u w:val="single"/>
        </w:rPr>
        <w:t xml:space="preserve"> private entrepreneurs</w:t>
      </w:r>
      <w:r w:rsidRPr="00EB5413">
        <w:rPr>
          <w:rFonts w:asciiTheme="minorHAnsi" w:eastAsia="Times New Roman" w:hAnsiTheme="minorHAnsi" w:cstheme="minorHAnsi"/>
          <w:sz w:val="16"/>
        </w:rPr>
        <w:t xml:space="preserve"> </w:t>
      </w:r>
      <w:r w:rsidRPr="00EB5413">
        <w:rPr>
          <w:rFonts w:asciiTheme="minorHAnsi" w:eastAsia="Times New Roman" w:hAnsiTheme="minorHAnsi" w:cstheme="minorHAnsi"/>
          <w:b/>
          <w:bCs/>
          <w:highlight w:val="yellow"/>
          <w:u w:val="single"/>
        </w:rPr>
        <w:t>in</w:t>
      </w:r>
      <w:r w:rsidRPr="00EB5413">
        <w:rPr>
          <w:rFonts w:asciiTheme="minorHAnsi" w:eastAsia="Times New Roman" w:hAnsiTheme="minorHAnsi" w:cstheme="minorHAnsi"/>
          <w:b/>
          <w:bCs/>
          <w:u w:val="single"/>
        </w:rPr>
        <w:t xml:space="preserve"> the establishment of </w:t>
      </w:r>
      <w:r w:rsidRPr="00EB5413">
        <w:rPr>
          <w:rFonts w:asciiTheme="minorHAnsi" w:eastAsia="Times New Roman" w:hAnsiTheme="minorHAnsi" w:cstheme="minorHAnsi"/>
          <w:b/>
          <w:bCs/>
          <w:highlight w:val="yellow"/>
          <w:u w:val="single"/>
        </w:rPr>
        <w:t>the New Space industry</w:t>
      </w:r>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Mazlish</w:t>
      </w:r>
      <w:proofErr w:type="spellEnd"/>
      <w:r w:rsidRPr="00EB5413">
        <w:rPr>
          <w:rFonts w:asciiTheme="minorHAnsi" w:eastAsia="Times New Roman" w:hAnsiTheme="minorHAnsi" w:cstheme="minorHAnsi"/>
          <w:sz w:val="16"/>
        </w:rPr>
        <w:t xml:space="preserve"> 1965, Launius 2014, McCurdy 2019a). In fact, from the founding of SpaceX up to 2012, the additional government funding provided to SpaceX raised returns on investment by more than two percent--this is approximately the same return that a nineteenth century investor might have expected to gain if the railroad company they invested in received federal land grant subsidies (McCurdy 2019b, 48). </w:t>
      </w:r>
      <w:r w:rsidRPr="00EB5413">
        <w:rPr>
          <w:rFonts w:asciiTheme="minorHAnsi" w:eastAsia="Times New Roman" w:hAnsiTheme="minorHAnsi" w:cstheme="minorHAnsi"/>
          <w:b/>
          <w:bCs/>
          <w:u w:val="single"/>
        </w:rPr>
        <w:t xml:space="preserve">Looking at the transcontinental railroad and current space colonial initiatives in parallel can therefore provide a helpful analytic for understanding, and struggling against, such a colonial expansion. </w:t>
      </w:r>
      <w:r w:rsidRPr="00EB5413">
        <w:rPr>
          <w:rFonts w:asciiTheme="minorHAnsi" w:eastAsia="Times New Roman" w:hAnsiTheme="minorHAnsi" w:cstheme="minorHAnsi"/>
          <w:sz w:val="16"/>
        </w:rPr>
        <w:t xml:space="preserve">What questions and conceptual understandings can </w:t>
      </w:r>
      <w:proofErr w:type="gramStart"/>
      <w:r w:rsidRPr="00EB5413">
        <w:rPr>
          <w:rFonts w:asciiTheme="minorHAnsi" w:eastAsia="Times New Roman" w:hAnsiTheme="minorHAnsi" w:cstheme="minorHAnsi"/>
          <w:sz w:val="16"/>
        </w:rPr>
        <w:t>thinking</w:t>
      </w:r>
      <w:proofErr w:type="gramEnd"/>
      <w:r w:rsidRPr="00EB5413">
        <w:rPr>
          <w:rFonts w:asciiTheme="minorHAnsi" w:eastAsia="Times New Roman" w:hAnsiTheme="minorHAnsi" w:cstheme="minorHAnsi"/>
          <w:sz w:val="16"/>
        </w:rPr>
        <w:t xml:space="preserve"> of commercial space travel alongside the transcontinental railroad generate?</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I am particularly interested in thinking this analogy through some of the concepts advanced by Manu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in his recent monograph Empire’s Tracks (2019).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argues that </w:t>
      </w:r>
      <w:r w:rsidRPr="00EB5413">
        <w:rPr>
          <w:rFonts w:asciiTheme="minorHAnsi" w:eastAsia="Times New Roman" w:hAnsiTheme="minorHAnsi" w:cstheme="minorHAnsi"/>
          <w:b/>
          <w:bCs/>
          <w:u w:val="single"/>
        </w:rPr>
        <w:t xml:space="preserve">the </w:t>
      </w:r>
      <w:r w:rsidRPr="00EB5413">
        <w:rPr>
          <w:rFonts w:asciiTheme="minorHAnsi" w:eastAsia="Times New Roman" w:hAnsiTheme="minorHAnsi" w:cstheme="minorHAnsi"/>
          <w:b/>
          <w:bCs/>
          <w:highlight w:val="yellow"/>
          <w:u w:val="single"/>
        </w:rPr>
        <w:t>construction of the</w:t>
      </w:r>
      <w:r w:rsidRPr="00EB5413">
        <w:rPr>
          <w:rFonts w:asciiTheme="minorHAnsi" w:eastAsia="Times New Roman" w:hAnsiTheme="minorHAnsi" w:cstheme="minorHAnsi"/>
          <w:b/>
          <w:bCs/>
          <w:u w:val="single"/>
        </w:rPr>
        <w:t xml:space="preserve"> transcontinental </w:t>
      </w:r>
      <w:r w:rsidRPr="00EB5413">
        <w:rPr>
          <w:rFonts w:asciiTheme="minorHAnsi" w:eastAsia="Times New Roman" w:hAnsiTheme="minorHAnsi" w:cstheme="minorHAnsi"/>
          <w:b/>
          <w:bCs/>
          <w:highlight w:val="yellow"/>
          <w:u w:val="single"/>
        </w:rPr>
        <w:t>railroad was foundational to</w:t>
      </w:r>
      <w:r w:rsidRPr="00EB5413">
        <w:rPr>
          <w:rFonts w:asciiTheme="minorHAnsi" w:eastAsia="Times New Roman" w:hAnsiTheme="minorHAnsi" w:cstheme="minorHAnsi"/>
          <w:b/>
          <w:bCs/>
          <w:u w:val="single"/>
        </w:rPr>
        <w:t xml:space="preserve"> the development of </w:t>
      </w:r>
      <w:r w:rsidRPr="00EB5413">
        <w:rPr>
          <w:rFonts w:asciiTheme="minorHAnsi" w:eastAsia="Times New Roman" w:hAnsiTheme="minorHAnsi" w:cstheme="minorHAnsi"/>
          <w:b/>
          <w:bCs/>
          <w:highlight w:val="yellow"/>
          <w:u w:val="single"/>
        </w:rPr>
        <w:t>the modern US colonial state</w:t>
      </w:r>
      <w:r w:rsidRPr="00EB5413">
        <w:rPr>
          <w:rFonts w:asciiTheme="minorHAnsi" w:eastAsia="Times New Roman" w:hAnsiTheme="minorHAnsi" w:cstheme="minorHAnsi"/>
          <w:b/>
          <w:bCs/>
          <w:u w:val="single"/>
        </w:rPr>
        <w:t>, which grew in tandem with finance capitalism and the modern corporation.</w:t>
      </w:r>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systematic analysis unveils two central concepts that are useful for understanding the outer spatial analogies. First, that the financial speculation accompanying the gold rush was foundational to the establishment of the settler society’s extractive social order. And second, that the logic of corporate shareholding has served, and continues to serve, as the core vehicle upholding the white supremacist social order. While SpaceX stocks are not publicly available yet, numerous venture capital firms have invested in the aerospace company, with some key investors being Peter Thiel’s Founders Fund, Google, and the Bank of America (McCurdy 2019a). </w:t>
      </w:r>
      <w:r w:rsidRPr="00EB5413">
        <w:rPr>
          <w:rFonts w:asciiTheme="minorHAnsi" w:eastAsia="Times New Roman" w:hAnsiTheme="minorHAnsi" w:cstheme="minorHAnsi"/>
          <w:b/>
          <w:bCs/>
          <w:u w:val="single"/>
        </w:rPr>
        <w:t>A landscape of speculation enfolds over the lonesome weightlessness of outer space as these powerful companies are investing towards capitalizing on future shareholding profits.</w:t>
      </w:r>
      <w:r w:rsidRPr="00EB5413">
        <w:rPr>
          <w:rFonts w:asciiTheme="minorHAnsi" w:eastAsia="Times New Roman" w:hAnsiTheme="minorHAnsi" w:cstheme="minorHAnsi"/>
          <w:sz w:val="16"/>
        </w:rPr>
        <w:t xml:space="preserve"> A future, which has been called into question by numerous people, because, as Shannon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has put it simply: “Mars is a hellhole. [...] Mars will kill you.”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explains that Mars has a very thin atmosphere and no magnetic field, which means that it has extremely high radiation, and no breathable air. All the while, the surface of the planet is −63 °C, and dust storms are extremely common. These concerns, however, continue to be ignored in favor of high-risk investment.</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The corporate expansion into outer space is coated in a language of equality – of providing equal access to the wonders of outer space for all. An example of this is the recent private mission into space entitled Inspiration4, which developed in cooperation with the online </w:t>
      </w:r>
      <w:proofErr w:type="gramStart"/>
      <w:r w:rsidRPr="00EB5413">
        <w:rPr>
          <w:rFonts w:asciiTheme="minorHAnsi" w:eastAsia="Times New Roman" w:hAnsiTheme="minorHAnsi" w:cstheme="minorHAnsi"/>
          <w:sz w:val="16"/>
        </w:rPr>
        <w:t>payments</w:t>
      </w:r>
      <w:proofErr w:type="gramEnd"/>
      <w:r w:rsidRPr="00EB5413">
        <w:rPr>
          <w:rFonts w:asciiTheme="minorHAnsi" w:eastAsia="Times New Roman" w:hAnsiTheme="minorHAnsi" w:cstheme="minorHAnsi"/>
          <w:sz w:val="16"/>
        </w:rPr>
        <w:t xml:space="preserve"> startup Shift4Payments, and is currently raffling a seat to a random winner. The lottery acts as aspirational evidence of equal opportunity: Musk claims that these private missions are necessary to eventually make it possible for “everyone” to go to space (Chang, 2021). But </w:t>
      </w:r>
      <w:r w:rsidRPr="00EB5413">
        <w:rPr>
          <w:rFonts w:asciiTheme="minorHAnsi" w:eastAsia="Times New Roman" w:hAnsiTheme="minorHAnsi" w:cstheme="minorHAnsi"/>
          <w:b/>
          <w:bCs/>
          <w:u w:val="single"/>
        </w:rPr>
        <w:t xml:space="preserve">Musk’s vision of making space travel affordable through economies of scale can only be made possible by creating initial demand through aspirational marketing. </w:t>
      </w:r>
      <w:r w:rsidRPr="00EB5413">
        <w:rPr>
          <w:rFonts w:asciiTheme="minorHAnsi" w:eastAsia="Times New Roman" w:hAnsiTheme="minorHAnsi" w:cstheme="minorHAnsi"/>
          <w:b/>
          <w:bCs/>
          <w:highlight w:val="yellow"/>
          <w:u w:val="single"/>
        </w:rPr>
        <w:t>Just as railroad companies</w:t>
      </w:r>
      <w:r w:rsidRPr="00EB5413">
        <w:rPr>
          <w:rFonts w:asciiTheme="minorHAnsi" w:eastAsia="Times New Roman" w:hAnsiTheme="minorHAnsi" w:cstheme="minorHAnsi"/>
          <w:b/>
          <w:bCs/>
          <w:u w:val="single"/>
        </w:rPr>
        <w:t xml:space="preserve">, aided by government grants and loosened regulations, </w:t>
      </w:r>
      <w:r w:rsidRPr="00EB5413">
        <w:rPr>
          <w:rFonts w:asciiTheme="minorHAnsi" w:eastAsia="Times New Roman" w:hAnsiTheme="minorHAnsi" w:cstheme="minorHAnsi"/>
          <w:b/>
          <w:bCs/>
          <w:highlight w:val="yellow"/>
          <w:u w:val="single"/>
        </w:rPr>
        <w:t>facilitated</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westward expansion</w:t>
      </w:r>
      <w:r w:rsidRPr="00EB5413">
        <w:rPr>
          <w:rFonts w:asciiTheme="minorHAnsi" w:eastAsia="Times New Roman" w:hAnsiTheme="minorHAnsi" w:cstheme="minorHAnsi"/>
          <w:b/>
          <w:bCs/>
          <w:u w:val="single"/>
        </w:rPr>
        <w:t xml:space="preserve"> of European colonists over Indigenous lands, </w:t>
      </w:r>
      <w:r w:rsidRPr="00EB5413">
        <w:rPr>
          <w:rFonts w:asciiTheme="minorHAnsi" w:eastAsia="Times New Roman" w:hAnsiTheme="minorHAnsi" w:cstheme="minorHAnsi"/>
          <w:b/>
          <w:bCs/>
          <w:highlight w:val="yellow"/>
          <w:u w:val="single"/>
        </w:rPr>
        <w:t>so ought the colonization of Mars</w:t>
      </w:r>
      <w:r w:rsidRPr="00EB5413">
        <w:rPr>
          <w:rFonts w:asciiTheme="minorHAnsi" w:eastAsia="Times New Roman" w:hAnsiTheme="minorHAnsi" w:cstheme="minorHAnsi"/>
          <w:b/>
          <w:bCs/>
          <w:u w:val="single"/>
        </w:rPr>
        <w:t xml:space="preserve"> create a pastoral utopia in which inspiration and creativity for all abound.</w:t>
      </w:r>
      <w:r w:rsidRPr="00EB5413">
        <w:rPr>
          <w:rFonts w:asciiTheme="minorHAnsi" w:eastAsia="Times New Roman" w:hAnsiTheme="minorHAnsi" w:cstheme="minorHAnsi"/>
          <w:sz w:val="16"/>
        </w:rPr>
        <w:t xml:space="preserve"> Exactly how a trip to a Martian colony could be paid by anyone was revealed in recent Tweets by Musk in which he has reinvented indentured servitude for extraplanetary colonization (McKay 2020). </w:t>
      </w:r>
      <w:r w:rsidRPr="00EB5413">
        <w:rPr>
          <w:rFonts w:asciiTheme="minorHAnsi" w:eastAsia="Times New Roman" w:hAnsiTheme="minorHAnsi" w:cstheme="minorHAnsi"/>
          <w:b/>
          <w:bCs/>
          <w:highlight w:val="yellow"/>
          <w:u w:val="single"/>
        </w:rPr>
        <w:t>Territorial expansion</w:t>
      </w:r>
      <w:r w:rsidRPr="00EB5413">
        <w:rPr>
          <w:rFonts w:asciiTheme="minorHAnsi" w:eastAsia="Times New Roman" w:hAnsiTheme="minorHAnsi" w:cstheme="minorHAnsi"/>
          <w:b/>
          <w:bCs/>
          <w:u w:val="single"/>
        </w:rPr>
        <w:t xml:space="preserve">, based on financial speculation, facilitated by </w:t>
      </w:r>
      <w:proofErr w:type="gramStart"/>
      <w:r w:rsidRPr="00EB5413">
        <w:rPr>
          <w:rFonts w:asciiTheme="minorHAnsi" w:eastAsia="Times New Roman" w:hAnsiTheme="minorHAnsi" w:cstheme="minorHAnsi"/>
          <w:b/>
          <w:bCs/>
          <w:u w:val="single"/>
        </w:rPr>
        <w:t>corporations</w:t>
      </w:r>
      <w:proofErr w:type="gramEnd"/>
      <w:r w:rsidRPr="00EB5413">
        <w:rPr>
          <w:rFonts w:asciiTheme="minorHAnsi" w:eastAsia="Times New Roman" w:hAnsiTheme="minorHAnsi" w:cstheme="minorHAnsi"/>
          <w:b/>
          <w:bCs/>
          <w:u w:val="single"/>
        </w:rPr>
        <w:t xml:space="preserve"> and using unfree imported laborers is exactly what </w:t>
      </w:r>
      <w:proofErr w:type="spellStart"/>
      <w:r w:rsidRPr="00EB5413">
        <w:rPr>
          <w:rFonts w:asciiTheme="minorHAnsi" w:eastAsia="Times New Roman" w:hAnsiTheme="minorHAnsi" w:cstheme="minorHAnsi"/>
          <w:b/>
          <w:bCs/>
          <w:u w:val="single"/>
        </w:rPr>
        <w:t>Karuka</w:t>
      </w:r>
      <w:proofErr w:type="spellEnd"/>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unveils</w:t>
      </w:r>
      <w:r w:rsidRPr="00EB5413">
        <w:rPr>
          <w:rFonts w:asciiTheme="minorHAnsi" w:eastAsia="Times New Roman" w:hAnsiTheme="minorHAnsi" w:cstheme="minorHAnsi"/>
          <w:b/>
          <w:bCs/>
          <w:u w:val="single"/>
        </w:rPr>
        <w:t xml:space="preserve"> about </w:t>
      </w:r>
      <w:r w:rsidRPr="00EB5413">
        <w:rPr>
          <w:rFonts w:asciiTheme="minorHAnsi" w:eastAsia="Times New Roman" w:hAnsiTheme="minorHAnsi" w:cstheme="minorHAnsi"/>
          <w:b/>
          <w:bCs/>
          <w:highlight w:val="yellow"/>
          <w:u w:val="single"/>
        </w:rPr>
        <w:t>the logics of railroad colonialism</w:t>
      </w:r>
      <w:r w:rsidRPr="00EB5413">
        <w:rPr>
          <w:rFonts w:asciiTheme="minorHAnsi" w:eastAsia="Times New Roman" w:hAnsiTheme="minorHAnsi" w:cstheme="minorHAnsi"/>
          <w:sz w:val="16"/>
        </w:rPr>
        <w:t xml:space="preserve">. He explains, </w:t>
      </w:r>
      <w:proofErr w:type="gramStart"/>
      <w:r w:rsidRPr="00EB5413">
        <w:rPr>
          <w:rFonts w:asciiTheme="minorHAnsi" w:eastAsia="Times New Roman" w:hAnsiTheme="minorHAnsi" w:cstheme="minorHAnsi"/>
          <w:sz w:val="16"/>
        </w:rPr>
        <w:t>As</w:t>
      </w:r>
      <w:proofErr w:type="gramEnd"/>
      <w:r w:rsidRPr="00EB5413">
        <w:rPr>
          <w:rFonts w:asciiTheme="minorHAnsi" w:eastAsia="Times New Roman" w:hAnsiTheme="minorHAnsi" w:cstheme="minorHAnsi"/>
          <w:sz w:val="16"/>
        </w:rPr>
        <w:t xml:space="preserve"> investors became increasingly disconnected from the sources of their revenue, financial profits seemed to arise through agreements between individuals, seemingly separated from, even independent of, the sweat of specific bodies in specific places. With the maturation of the modern corporation in the wake of emancipation, investors imagined financial accumulation as autonomous from labor, whiteness as autonomous from blackness and indigeneity. (2019, 150) Here I want to </w:t>
      </w:r>
      <w:proofErr w:type="gramStart"/>
      <w:r w:rsidRPr="00EB5413">
        <w:rPr>
          <w:rFonts w:asciiTheme="minorHAnsi" w:eastAsia="Times New Roman" w:hAnsiTheme="minorHAnsi" w:cstheme="minorHAnsi"/>
          <w:sz w:val="16"/>
        </w:rPr>
        <w:t>hone in on</w:t>
      </w:r>
      <w:proofErr w:type="gram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key concept of shareholder whiteness.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explains that slaveholders maintained their economic advantages after the emancipation of slaves by excluding Black people, the Chinese workers who constructed the railroad, and the </w:t>
      </w:r>
      <w:proofErr w:type="spellStart"/>
      <w:r w:rsidRPr="00EB5413">
        <w:rPr>
          <w:rFonts w:asciiTheme="minorHAnsi" w:eastAsia="Times New Roman" w:hAnsiTheme="minorHAnsi" w:cstheme="minorHAnsi"/>
          <w:sz w:val="16"/>
        </w:rPr>
        <w:t>Indigeous</w:t>
      </w:r>
      <w:proofErr w:type="spellEnd"/>
      <w:r w:rsidRPr="00EB5413">
        <w:rPr>
          <w:rFonts w:asciiTheme="minorHAnsi" w:eastAsia="Times New Roman" w:hAnsiTheme="minorHAnsi" w:cstheme="minorHAnsi"/>
          <w:sz w:val="16"/>
        </w:rPr>
        <w:t xml:space="preserve"> peoples whose lands they occupied, from corporate ownership. According to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w:t>
      </w:r>
      <w:r w:rsidRPr="00EB5413">
        <w:rPr>
          <w:rFonts w:asciiTheme="minorHAnsi" w:eastAsia="Times New Roman" w:hAnsiTheme="minorHAnsi" w:cstheme="minorHAnsi"/>
          <w:b/>
          <w:bCs/>
          <w:u w:val="single"/>
        </w:rPr>
        <w:t>Racism is an effect, not a cause, of imperialism</w:t>
      </w:r>
      <w:r w:rsidRPr="00EB5413">
        <w:rPr>
          <w:rFonts w:asciiTheme="minorHAnsi" w:eastAsia="Times New Roman" w:hAnsiTheme="minorHAnsi" w:cstheme="minorHAnsi"/>
          <w:sz w:val="16"/>
        </w:rPr>
        <w:t>. [...] Whiteness is fiction, not a biological reality, [...] Finance capital and whiteness ripened through a historical elaboration of relationships between imperial corporations and colonial states, forging and sustaining continental imperialism”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150). The extension into the cosmos has already been theorized by scholars </w:t>
      </w:r>
      <w:proofErr w:type="gramStart"/>
      <w:r w:rsidRPr="00EB5413">
        <w:rPr>
          <w:rFonts w:asciiTheme="minorHAnsi" w:eastAsia="Times New Roman" w:hAnsiTheme="minorHAnsi" w:cstheme="minorHAnsi"/>
          <w:sz w:val="16"/>
        </w:rPr>
        <w:t>as a way to</w:t>
      </w:r>
      <w:proofErr w:type="gramEnd"/>
      <w:r w:rsidRPr="00EB5413">
        <w:rPr>
          <w:rFonts w:asciiTheme="minorHAnsi" w:eastAsia="Times New Roman" w:hAnsiTheme="minorHAnsi" w:cstheme="minorHAnsi"/>
          <w:sz w:val="16"/>
        </w:rPr>
        <w:t xml:space="preserve"> allow for the unfettered continuation of capitalist accumulation, and the New Space companies of the last decade have repeatedly claimed humanity’s extension into the cosmos as an inevitable consequence of “progress” (Dickens 2007; Valentine 2012; Klinger 2017). </w:t>
      </w:r>
      <w:r w:rsidRPr="00EB5413">
        <w:rPr>
          <w:rFonts w:asciiTheme="minorHAnsi" w:eastAsia="Times New Roman" w:hAnsiTheme="minorHAnsi" w:cstheme="minorHAnsi"/>
          <w:b/>
          <w:bCs/>
          <w:u w:val="single"/>
        </w:rPr>
        <w:t>With little left on Earth to be financialized, companies are turning outer space itself into an asset. I could hardly think of a better example of fictitious capital that would produce such profound alien-</w:t>
      </w:r>
      <w:proofErr w:type="spellStart"/>
      <w:r w:rsidRPr="00EB5413">
        <w:rPr>
          <w:rFonts w:asciiTheme="minorHAnsi" w:eastAsia="Times New Roman" w:hAnsiTheme="minorHAnsi" w:cstheme="minorHAnsi"/>
          <w:b/>
          <w:bCs/>
          <w:u w:val="single"/>
        </w:rPr>
        <w:t>ation</w:t>
      </w:r>
      <w:proofErr w:type="spellEnd"/>
      <w:r w:rsidRPr="00EB5413">
        <w:rPr>
          <w:rFonts w:asciiTheme="minorHAnsi" w:eastAsia="Times New Roman" w:hAnsiTheme="minorHAnsi" w:cstheme="minorHAnsi"/>
          <w:b/>
          <w:bCs/>
          <w:u w:val="single"/>
        </w:rPr>
        <w:t xml:space="preserve"> from the act of production</w:t>
      </w:r>
      <w:r w:rsidRPr="00EB5413">
        <w:rPr>
          <w:rFonts w:asciiTheme="minorHAnsi" w:eastAsia="Times New Roman" w:hAnsiTheme="minorHAnsi" w:cstheme="minorHAnsi"/>
          <w:sz w:val="16"/>
        </w:rPr>
        <w:t xml:space="preserve">. Whether we are thinking of asteroid mining, space settlements, or simply private space voyages, the shareholders are, and will continue to be, removed from production on our planet, but will in the event of space colonization also be separated from it by several atmospheric layers, hatches, pressurized rooms, and spacesuits.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writes, </w:t>
      </w:r>
      <w:r w:rsidRPr="00EB5413">
        <w:rPr>
          <w:rFonts w:asciiTheme="minorHAnsi" w:eastAsia="Times New Roman" w:hAnsiTheme="minorHAnsi" w:cstheme="minorHAnsi"/>
          <w:b/>
          <w:bCs/>
          <w:u w:val="single"/>
        </w:rPr>
        <w:t>“the future of the corporation presupposes the future of the colonial state, and the law of the corporation colonizes the future”</w:t>
      </w:r>
      <w:r w:rsidRPr="00EB5413">
        <w:rPr>
          <w:rFonts w:asciiTheme="minorHAnsi" w:eastAsia="Times New Roman" w:hAnsiTheme="minorHAnsi" w:cstheme="minorHAnsi"/>
          <w:sz w:val="16"/>
        </w:rPr>
        <w:t xml:space="preserve"> (2019, 153), and his analysis of the role of the modern corporation in the establishment of the US colonial state proves to be an entirely-too fitting prediction of a future neoliberal space dystopia</w:t>
      </w:r>
      <w:r w:rsidRPr="00EB5413">
        <w:rPr>
          <w:rFonts w:asciiTheme="minorHAnsi" w:eastAsia="Times New Roman" w:hAnsiTheme="minorHAnsi" w:cstheme="minorHAnsi"/>
          <w:b/>
          <w:bCs/>
          <w:u w:val="single"/>
        </w:rPr>
        <w:t xml:space="preserve">. The </w:t>
      </w:r>
      <w:proofErr w:type="gramStart"/>
      <w:r w:rsidRPr="00EB5413">
        <w:rPr>
          <w:rFonts w:asciiTheme="minorHAnsi" w:eastAsia="Times New Roman" w:hAnsiTheme="minorHAnsi" w:cstheme="minorHAnsi"/>
          <w:b/>
          <w:bCs/>
          <w:u w:val="single"/>
        </w:rPr>
        <w:t>particular colonial</w:t>
      </w:r>
      <w:proofErr w:type="gramEnd"/>
      <w:r w:rsidRPr="00EB5413">
        <w:rPr>
          <w:rFonts w:asciiTheme="minorHAnsi" w:eastAsia="Times New Roman" w:hAnsiTheme="minorHAnsi" w:cstheme="minorHAnsi"/>
          <w:b/>
          <w:bCs/>
          <w:u w:val="single"/>
        </w:rPr>
        <w:t xml:space="preserve"> expansion perpetrated through the railroad was achieved through “blending the economic and military functions of the state” </w:t>
      </w:r>
      <w:r w:rsidRPr="00EB5413">
        <w:rPr>
          <w:rFonts w:asciiTheme="minorHAnsi" w:eastAsia="Times New Roman" w:hAnsiTheme="minorHAnsi" w:cstheme="minorHAnsi"/>
          <w:sz w:val="16"/>
        </w:rPr>
        <w:t>(</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xiv). The policing of racial and territorial borders was at the heart of imperial expansion as the colonizing states guarded reservation borders as sites of containment. </w:t>
      </w:r>
      <w:r w:rsidRPr="00EB5413">
        <w:rPr>
          <w:rFonts w:asciiTheme="minorHAnsi" w:eastAsia="Times New Roman" w:hAnsiTheme="minorHAnsi" w:cstheme="minorHAnsi"/>
          <w:b/>
          <w:bCs/>
          <w:highlight w:val="yellow"/>
          <w:u w:val="single"/>
        </w:rPr>
        <w:t>It</w:t>
      </w:r>
      <w:r w:rsidRPr="00EB5413">
        <w:rPr>
          <w:rFonts w:asciiTheme="minorHAnsi" w:eastAsia="Times New Roman" w:hAnsiTheme="minorHAnsi" w:cstheme="minorHAnsi"/>
          <w:b/>
          <w:bCs/>
          <w:u w:val="single"/>
        </w:rPr>
        <w:t xml:space="preserve"> also </w:t>
      </w:r>
      <w:r w:rsidRPr="00EB5413">
        <w:rPr>
          <w:rFonts w:asciiTheme="minorHAnsi" w:eastAsia="Times New Roman" w:hAnsiTheme="minorHAnsi" w:cstheme="minorHAnsi"/>
          <w:b/>
          <w:bCs/>
          <w:highlight w:val="yellow"/>
          <w:u w:val="single"/>
        </w:rPr>
        <w:t>allowed</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states to enforce</w:t>
      </w:r>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the</w:t>
      </w:r>
      <w:r w:rsidRPr="00EB5413">
        <w:rPr>
          <w:rFonts w:asciiTheme="minorHAnsi" w:eastAsia="Times New Roman" w:hAnsiTheme="minorHAnsi" w:cstheme="minorHAnsi"/>
          <w:b/>
          <w:bCs/>
          <w:u w:val="single"/>
        </w:rPr>
        <w:t xml:space="preserve"> rules of </w:t>
      </w:r>
      <w:r w:rsidRPr="00EB5413">
        <w:rPr>
          <w:rFonts w:asciiTheme="minorHAnsi" w:eastAsia="Times New Roman" w:hAnsiTheme="minorHAnsi" w:cstheme="minorHAnsi"/>
          <w:b/>
          <w:bCs/>
          <w:highlight w:val="yellow"/>
          <w:u w:val="single"/>
        </w:rPr>
        <w:t>colonial market relations on occupied Indigenous lands.</w:t>
      </w:r>
      <w:r w:rsidRPr="00EB5413">
        <w:rPr>
          <w:rFonts w:asciiTheme="minorHAnsi" w:eastAsia="Times New Roman" w:hAnsiTheme="minorHAnsi" w:cstheme="minorHAnsi"/>
          <w:b/>
          <w:bCs/>
          <w:u w:val="single"/>
        </w:rPr>
        <w:t xml:space="preserve"> To this day, the militaries of the US naval empire serve the vital functions of presenting their interests at sea. This produces another apt analogy when we consider </w:t>
      </w:r>
      <w:r w:rsidRPr="00EB5413">
        <w:rPr>
          <w:rFonts w:asciiTheme="minorHAnsi" w:eastAsia="Times New Roman" w:hAnsiTheme="minorHAnsi" w:cstheme="minorHAnsi"/>
          <w:b/>
          <w:bCs/>
          <w:highlight w:val="yellow"/>
          <w:u w:val="single"/>
        </w:rPr>
        <w:t>the same mercantilist logic is being extended into space</w:t>
      </w:r>
      <w:r w:rsidRPr="00EB5413">
        <w:rPr>
          <w:rFonts w:asciiTheme="minorHAnsi" w:eastAsia="Times New Roman" w:hAnsiTheme="minorHAnsi" w:cstheme="minorHAnsi"/>
          <w:b/>
          <w:bCs/>
          <w:u w:val="single"/>
        </w:rPr>
        <w:t xml:space="preserve"> with the recent development of the United States Space Force, a new branch of the Armed Forces that is meant to facilitate, and ultimately guard, the supremacy of the United States in outer space.</w:t>
      </w:r>
      <w:r w:rsidRPr="00EB5413">
        <w:rPr>
          <w:rFonts w:asciiTheme="minorHAnsi" w:eastAsia="Times New Roman" w:hAnsiTheme="minorHAnsi" w:cstheme="minorHAnsi"/>
          <w:sz w:val="16"/>
        </w:rPr>
        <w:t xml:space="preserve"> </w:t>
      </w:r>
      <w:r w:rsidRPr="00EB5413">
        <w:rPr>
          <w:rFonts w:asciiTheme="minorHAnsi" w:eastAsia="Times New Roman" w:hAnsiTheme="minorHAnsi" w:cstheme="minorHAnsi"/>
          <w:b/>
          <w:bCs/>
          <w:u w:val="single"/>
        </w:rPr>
        <w:t xml:space="preserve">Rather than produce a new world or a vastly different future, </w:t>
      </w:r>
      <w:r w:rsidRPr="00EB5413">
        <w:rPr>
          <w:rFonts w:asciiTheme="minorHAnsi" w:eastAsia="Times New Roman" w:hAnsiTheme="minorHAnsi" w:cstheme="minorHAnsi"/>
          <w:b/>
          <w:bCs/>
          <w:highlight w:val="yellow"/>
          <w:u w:val="single"/>
        </w:rPr>
        <w:t>interstellar-railroad-colonialism</w:t>
      </w:r>
      <w:r w:rsidRPr="00EB5413">
        <w:rPr>
          <w:rFonts w:asciiTheme="minorHAnsi" w:eastAsia="Times New Roman" w:hAnsiTheme="minorHAnsi" w:cstheme="minorHAnsi"/>
          <w:b/>
          <w:bCs/>
          <w:u w:val="single"/>
        </w:rPr>
        <w:t xml:space="preserve"> seems to aim, at best, to re-entrench and, at worst, to </w:t>
      </w:r>
      <w:r w:rsidRPr="00EB5413">
        <w:rPr>
          <w:rStyle w:val="Emphasis"/>
          <w:rFonts w:asciiTheme="minorHAnsi" w:hAnsiTheme="minorHAnsi" w:cstheme="minorHAnsi"/>
          <w:highlight w:val="yellow"/>
        </w:rPr>
        <w:t>exacerbate</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ongoing inequalities</w:t>
      </w:r>
      <w:r w:rsidRPr="00EB5413">
        <w:rPr>
          <w:rFonts w:asciiTheme="minorHAnsi" w:eastAsia="Times New Roman" w:hAnsiTheme="minorHAnsi" w:cstheme="minorHAnsi"/>
          <w:b/>
          <w:bCs/>
          <w:u w:val="single"/>
        </w:rPr>
        <w:t xml:space="preserve"> that exist on Earth</w:t>
      </w:r>
      <w:r w:rsidRPr="00EB5413">
        <w:rPr>
          <w:rFonts w:asciiTheme="minorHAnsi" w:eastAsia="Times New Roman" w:hAnsiTheme="minorHAnsi" w:cstheme="minorHAnsi"/>
          <w:sz w:val="16"/>
        </w:rPr>
        <w:t xml:space="preserve">. This is especially true for conditions produced in and through colonial relations. </w:t>
      </w:r>
      <w:r w:rsidRPr="00EB5413">
        <w:rPr>
          <w:rStyle w:val="Emphasis"/>
          <w:rFonts w:asciiTheme="minorHAnsi" w:hAnsiTheme="minorHAnsi" w:cstheme="minorHAnsi"/>
          <w:highlight w:val="yellow"/>
        </w:rPr>
        <w:t>Space exploration is explicitly settler-colonial</w:t>
      </w:r>
      <w:r w:rsidRPr="00EB5413">
        <w:rPr>
          <w:rFonts w:asciiTheme="minorHAnsi" w:eastAsia="Times New Roman" w:hAnsiTheme="minorHAnsi" w:cstheme="minorHAnsi"/>
          <w:b/>
          <w:bCs/>
          <w:u w:val="single"/>
        </w:rPr>
        <w:t>.</w:t>
      </w:r>
      <w:r w:rsidRPr="00EB5413">
        <w:rPr>
          <w:rFonts w:asciiTheme="minorHAnsi" w:eastAsia="Times New Roman" w:hAnsiTheme="minorHAnsi" w:cstheme="minorHAnsi"/>
          <w:sz w:val="16"/>
        </w:rPr>
        <w:t xml:space="preserve"> It projects the same logic of terra nullius into outer space that was used as a justification for the appropriation and colonization of the North American lands that were inhabited by various Indigenous nations, while also reproducing existing colonial relations on Earth through the expansion of space colonization infrastructure. For example, the observatories, telescopes, and other space exploration related buildings continue to be erected on Indigenous lands all over Earth, from </w:t>
      </w:r>
      <w:proofErr w:type="spellStart"/>
      <w:r w:rsidRPr="00EB5413">
        <w:rPr>
          <w:rFonts w:asciiTheme="minorHAnsi" w:eastAsia="Times New Roman" w:hAnsiTheme="minorHAnsi" w:cstheme="minorHAnsi"/>
          <w:sz w:val="16"/>
        </w:rPr>
        <w:t>Hawaiʻi</w:t>
      </w:r>
      <w:proofErr w:type="spellEnd"/>
      <w:r w:rsidRPr="00EB5413">
        <w:rPr>
          <w:rFonts w:asciiTheme="minorHAnsi" w:eastAsia="Times New Roman" w:hAnsiTheme="minorHAnsi" w:cstheme="minorHAnsi"/>
          <w:sz w:val="16"/>
        </w:rPr>
        <w:t xml:space="preserve">, through French Guiana all the way to </w:t>
      </w:r>
      <w:proofErr w:type="spellStart"/>
      <w:r w:rsidRPr="00EB5413">
        <w:rPr>
          <w:rFonts w:asciiTheme="minorHAnsi" w:eastAsia="Times New Roman" w:hAnsiTheme="minorHAnsi" w:cstheme="minorHAnsi"/>
          <w:sz w:val="16"/>
        </w:rPr>
        <w:t>Aolepān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Aorōkin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Ṃajeḷ</w:t>
      </w:r>
      <w:proofErr w:type="spellEnd"/>
      <w:r w:rsidRPr="00EB5413">
        <w:rPr>
          <w:rFonts w:asciiTheme="minorHAnsi" w:eastAsia="Times New Roman" w:hAnsiTheme="minorHAnsi" w:cstheme="minorHAnsi"/>
          <w:sz w:val="16"/>
        </w:rPr>
        <w:t xml:space="preserve"> (Marshall Islands) (Smiles 2020; Prescod-Weinstein et al. 2020; </w:t>
      </w:r>
      <w:proofErr w:type="spellStart"/>
      <w:r w:rsidRPr="00EB5413">
        <w:rPr>
          <w:rFonts w:asciiTheme="minorHAnsi" w:eastAsia="Times New Roman" w:hAnsiTheme="minorHAnsi" w:cstheme="minorHAnsi"/>
          <w:sz w:val="16"/>
        </w:rPr>
        <w:t>Durrani</w:t>
      </w:r>
      <w:proofErr w:type="spellEnd"/>
      <w:r w:rsidRPr="00EB5413">
        <w:rPr>
          <w:rFonts w:asciiTheme="minorHAnsi" w:eastAsia="Times New Roman" w:hAnsiTheme="minorHAnsi" w:cstheme="minorHAnsi"/>
          <w:sz w:val="16"/>
        </w:rPr>
        <w:t xml:space="preserve"> 2019). As his Tweet about indentured servitude in space shows, Musk is already counting on the extension of the (likely racialized) material exploitative practices from Earth to outer space. But this is also the one major difference between railroad colonialism and space colonization: while the colonial expansion in North America was articulated as the colonizing European’s ongoing fight against the sovereignty of the Indigenous peoples of Turtle Island</w:t>
      </w:r>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the fight over territory in</w:t>
      </w:r>
      <w:r w:rsidRPr="00EB5413">
        <w:rPr>
          <w:rFonts w:asciiTheme="minorHAnsi" w:eastAsia="Times New Roman" w:hAnsiTheme="minorHAnsi" w:cstheme="minorHAnsi"/>
          <w:b/>
          <w:bCs/>
          <w:u w:val="single"/>
        </w:rPr>
        <w:t xml:space="preserve"> outer </w:t>
      </w:r>
      <w:r w:rsidRPr="00EB5413">
        <w:rPr>
          <w:rFonts w:asciiTheme="minorHAnsi" w:eastAsia="Times New Roman" w:hAnsiTheme="minorHAnsi" w:cstheme="minorHAnsi"/>
          <w:b/>
          <w:bCs/>
          <w:highlight w:val="yellow"/>
          <w:u w:val="single"/>
        </w:rPr>
        <w:t>space</w:t>
      </w:r>
      <w:r w:rsidRPr="00EB5413">
        <w:rPr>
          <w:rFonts w:asciiTheme="minorHAnsi" w:eastAsia="Times New Roman" w:hAnsiTheme="minorHAnsi" w:cstheme="minorHAnsi"/>
          <w:b/>
          <w:bCs/>
          <w:u w:val="single"/>
        </w:rPr>
        <w:t xml:space="preserve"> might </w:t>
      </w:r>
      <w:r w:rsidRPr="00EB5413">
        <w:rPr>
          <w:rFonts w:asciiTheme="minorHAnsi" w:eastAsia="Times New Roman" w:hAnsiTheme="minorHAnsi" w:cstheme="minorHAnsi"/>
          <w:b/>
          <w:bCs/>
          <w:highlight w:val="yellow"/>
          <w:u w:val="single"/>
        </w:rPr>
        <w:t>not</w:t>
      </w:r>
      <w:r w:rsidRPr="00EB5413">
        <w:rPr>
          <w:rFonts w:asciiTheme="minorHAnsi" w:eastAsia="Times New Roman" w:hAnsiTheme="minorHAnsi" w:cstheme="minorHAnsi"/>
          <w:b/>
          <w:bCs/>
          <w:u w:val="single"/>
        </w:rPr>
        <w:t xml:space="preserve"> be fought </w:t>
      </w:r>
      <w:r w:rsidRPr="00EB5413">
        <w:rPr>
          <w:rFonts w:asciiTheme="minorHAnsi" w:eastAsia="Times New Roman" w:hAnsiTheme="minorHAnsi" w:cstheme="minorHAnsi"/>
          <w:b/>
          <w:bCs/>
          <w:highlight w:val="yellow"/>
          <w:u w:val="single"/>
        </w:rPr>
        <w:t>against extraterrestrial natives</w:t>
      </w:r>
      <w:r w:rsidRPr="00EB5413">
        <w:rPr>
          <w:rFonts w:asciiTheme="minorHAnsi" w:eastAsia="Times New Roman" w:hAnsiTheme="minorHAnsi" w:cstheme="minorHAnsi"/>
          <w:b/>
          <w:bCs/>
          <w:u w:val="single"/>
        </w:rPr>
        <w:t xml:space="preserve">. Instead, </w:t>
      </w:r>
      <w:r w:rsidRPr="00EB5413">
        <w:rPr>
          <w:rFonts w:asciiTheme="minorHAnsi" w:eastAsia="Times New Roman" w:hAnsiTheme="minorHAnsi" w:cstheme="minorHAnsi"/>
          <w:b/>
          <w:bCs/>
          <w:highlight w:val="yellow"/>
          <w:u w:val="single"/>
        </w:rPr>
        <w:t>it will</w:t>
      </w:r>
      <w:r w:rsidRPr="00EB5413">
        <w:rPr>
          <w:rFonts w:asciiTheme="minorHAnsi" w:eastAsia="Times New Roman" w:hAnsiTheme="minorHAnsi" w:cstheme="minorHAnsi"/>
          <w:b/>
          <w:bCs/>
          <w:u w:val="single"/>
        </w:rPr>
        <w:t xml:space="preserve"> likely continue to </w:t>
      </w:r>
      <w:r w:rsidRPr="00EB5413">
        <w:rPr>
          <w:rFonts w:asciiTheme="minorHAnsi" w:eastAsia="Times New Roman" w:hAnsiTheme="minorHAnsi" w:cstheme="minorHAnsi"/>
          <w:b/>
          <w:bCs/>
          <w:highlight w:val="yellow"/>
          <w:u w:val="single"/>
        </w:rPr>
        <w:t>be fought against the sovereignty of Indigenous peoples on Earth</w:t>
      </w:r>
      <w:r w:rsidRPr="00EB5413">
        <w:rPr>
          <w:rFonts w:asciiTheme="minorHAnsi" w:eastAsia="Times New Roman" w:hAnsiTheme="minorHAnsi" w:cstheme="minorHAnsi"/>
          <w:b/>
          <w:bCs/>
          <w:u w:val="single"/>
        </w:rPr>
        <w:t>, and in space, against other spacefaring nations, such as China and India.</w:t>
      </w:r>
      <w:r w:rsidRPr="00EB5413">
        <w:rPr>
          <w:rFonts w:asciiTheme="minorHAnsi" w:eastAsia="Times New Roman" w:hAnsiTheme="minorHAnsi" w:cstheme="minorHAnsi"/>
          <w:sz w:val="16"/>
        </w:rPr>
        <w:t xml:space="preserve"> As such, what remains open for me is to what extent shareholder whiteness remains the </w:t>
      </w:r>
      <w:proofErr w:type="gramStart"/>
      <w:r w:rsidRPr="00EB5413">
        <w:rPr>
          <w:rFonts w:asciiTheme="minorHAnsi" w:eastAsia="Times New Roman" w:hAnsiTheme="minorHAnsi" w:cstheme="minorHAnsi"/>
          <w:sz w:val="16"/>
        </w:rPr>
        <w:t>same, or</w:t>
      </w:r>
      <w:proofErr w:type="gramEnd"/>
      <w:r w:rsidRPr="00EB5413">
        <w:rPr>
          <w:rFonts w:asciiTheme="minorHAnsi" w:eastAsia="Times New Roman" w:hAnsiTheme="minorHAnsi" w:cstheme="minorHAnsi"/>
          <w:sz w:val="16"/>
        </w:rPr>
        <w:t xml:space="preserve"> transforms with this move of the corporation into outer space. Will whiteness remain the currency of the future, or will the shareholder privilege of the future turn towards something else, something new yet equally insidious? How does shareholder whiteness function under a global economy? And more importantly, what tools for resistance can we learn from those who struggled against colonial expansion and specifically, the transcontinental railroad? Can we break with the logics of finance capital, empire, and whiteness in interstellar space, and speculate towards a better future?</w:t>
      </w:r>
    </w:p>
    <w:p w14:paraId="0387FE7A" w14:textId="77777777" w:rsidR="00C14104" w:rsidRPr="00EB5413" w:rsidRDefault="00C14104" w:rsidP="00C14104">
      <w:pPr>
        <w:pStyle w:val="Heading4"/>
        <w:rPr>
          <w:rFonts w:asciiTheme="minorHAnsi" w:hAnsiTheme="minorHAnsi" w:cstheme="minorHAnsi"/>
        </w:rPr>
      </w:pPr>
      <w:proofErr w:type="spellStart"/>
      <w:r w:rsidRPr="00EB5413">
        <w:rPr>
          <w:rFonts w:asciiTheme="minorHAnsi" w:hAnsiTheme="minorHAnsi" w:cstheme="minorHAnsi"/>
        </w:rPr>
        <w:t>Settlerism</w:t>
      </w:r>
      <w:proofErr w:type="spellEnd"/>
      <w:r w:rsidRPr="00EB5413">
        <w:rPr>
          <w:rFonts w:asciiTheme="minorHAnsi" w:hAnsiTheme="minorHAnsi" w:cstheme="minorHAnsi"/>
        </w:rPr>
        <w:t xml:space="preserve"> is an everyday process shaped by affective investments in institutions that claim jurisdiction over native land. Legal and political action is inextricably dependent on the elimination of the native.</w:t>
      </w:r>
    </w:p>
    <w:p w14:paraId="133A4A57" w14:textId="77777777" w:rsidR="00C14104" w:rsidRPr="00EB5413" w:rsidRDefault="00C14104" w:rsidP="00C14104">
      <w:pPr>
        <w:rPr>
          <w:rFonts w:asciiTheme="minorHAnsi" w:hAnsiTheme="minorHAnsi" w:cstheme="minorHAnsi"/>
          <w:sz w:val="12"/>
          <w:szCs w:val="12"/>
        </w:rPr>
      </w:pPr>
      <w:r w:rsidRPr="00EB5413">
        <w:rPr>
          <w:rFonts w:asciiTheme="minorHAnsi" w:hAnsiTheme="minorHAnsi" w:cstheme="minorHAnsi"/>
          <w:sz w:val="12"/>
          <w:szCs w:val="12"/>
        </w:rPr>
        <w:t xml:space="preserve">Mark </w:t>
      </w:r>
      <w:r w:rsidRPr="00EB5413">
        <w:rPr>
          <w:rStyle w:val="Heading4Char"/>
          <w:rFonts w:asciiTheme="minorHAnsi" w:hAnsiTheme="minorHAnsi" w:cstheme="minorHAnsi"/>
        </w:rPr>
        <w:t>Rifkin</w:t>
      </w:r>
      <w:r w:rsidRPr="00EB5413">
        <w:rPr>
          <w:rFonts w:asciiTheme="minorHAnsi" w:hAnsiTheme="minorHAnsi" w:cstheme="minorHAnsi"/>
          <w:sz w:val="12"/>
          <w:szCs w:val="12"/>
        </w:rPr>
        <w:t xml:space="preserve">, </w:t>
      </w:r>
      <w:r w:rsidRPr="00EB5413">
        <w:rPr>
          <w:rStyle w:val="Heading4Char"/>
          <w:rFonts w:asciiTheme="minorHAnsi" w:hAnsiTheme="minorHAnsi" w:cstheme="minorHAnsi"/>
        </w:rPr>
        <w:t>PhD</w:t>
      </w:r>
      <w:r w:rsidRPr="00EB5413">
        <w:rPr>
          <w:rFonts w:asciiTheme="minorHAnsi" w:hAnsiTheme="minorHAnsi" w:cstheme="minorHAnsi"/>
          <w:sz w:val="12"/>
          <w:szCs w:val="12"/>
        </w:rPr>
        <w:t>, Director of the Women's and Gender Studies Program and Professor of English at the University of North Carolina, Greensboro. “Settler common sense.” Settler Colonial Studies, 20</w:t>
      </w:r>
      <w:r w:rsidRPr="00EB5413">
        <w:rPr>
          <w:rStyle w:val="Heading4Char"/>
          <w:rFonts w:asciiTheme="minorHAnsi" w:hAnsiTheme="minorHAnsi" w:cstheme="minorHAnsi"/>
        </w:rPr>
        <w:t>13</w:t>
      </w:r>
      <w:r w:rsidRPr="00EB5413">
        <w:rPr>
          <w:rFonts w:asciiTheme="minorHAnsi" w:hAnsiTheme="minorHAnsi" w:cstheme="minorHAnsi"/>
          <w:sz w:val="12"/>
          <w:szCs w:val="12"/>
        </w:rPr>
        <w:t xml:space="preserve"> Vol. 3, Nos. 3–4, 322–340, </w:t>
      </w:r>
      <w:hyperlink r:id="rId6" w:history="1">
        <w:r w:rsidRPr="00EB5413">
          <w:rPr>
            <w:rStyle w:val="Hyperlink"/>
            <w:rFonts w:asciiTheme="minorHAnsi" w:hAnsiTheme="minorHAnsi" w:cstheme="minorHAnsi"/>
            <w:sz w:val="12"/>
            <w:szCs w:val="12"/>
          </w:rPr>
          <w:t>http://dx.doi.org/10.1080/2201473X.2013.810702</w:t>
        </w:r>
      </w:hyperlink>
      <w:r w:rsidRPr="00EB5413">
        <w:rPr>
          <w:rFonts w:asciiTheme="minorHAnsi" w:hAnsiTheme="minorHAnsi" w:cstheme="minorHAnsi"/>
          <w:sz w:val="12"/>
          <w:szCs w:val="12"/>
        </w:rPr>
        <w:t>. JJN</w:t>
      </w:r>
    </w:p>
    <w:p w14:paraId="3E42B20A" w14:textId="77777777" w:rsidR="00C14104" w:rsidRPr="00EB5413" w:rsidRDefault="00C14104" w:rsidP="00C14104">
      <w:pPr>
        <w:rPr>
          <w:rFonts w:asciiTheme="minorHAnsi" w:hAnsiTheme="minorHAnsi" w:cstheme="minorHAnsi"/>
          <w:sz w:val="16"/>
        </w:rPr>
      </w:pPr>
      <w:r w:rsidRPr="00EB5413">
        <w:rPr>
          <w:rFonts w:asciiTheme="minorHAnsi" w:hAnsiTheme="minorHAnsi" w:cstheme="minorHAnsi"/>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EB5413">
        <w:rPr>
          <w:rStyle w:val="StyleUnderline"/>
          <w:rFonts w:asciiTheme="minorHAnsi" w:hAnsiTheme="minorHAnsi" w:cstheme="minorHAnsi"/>
          <w:highlight w:val="green"/>
        </w:rPr>
        <w:t>the</w:t>
      </w:r>
      <w:r w:rsidRPr="00EB5413">
        <w:rPr>
          <w:rFonts w:asciiTheme="minorHAnsi" w:hAnsiTheme="minorHAnsi" w:cstheme="minorHAnsi"/>
          <w:sz w:val="16"/>
        </w:rPr>
        <w:t xml:space="preserve"> very </w:t>
      </w:r>
      <w:r w:rsidRPr="00EB5413">
        <w:rPr>
          <w:rStyle w:val="StyleUnderline"/>
          <w:rFonts w:asciiTheme="minorHAnsi" w:hAnsiTheme="minorHAnsi" w:cstheme="minorHAnsi"/>
          <w:highlight w:val="green"/>
        </w:rPr>
        <w:t>feeling that one has moved beyond geopolitics</w:t>
      </w:r>
      <w:r w:rsidRPr="00EB5413">
        <w:rPr>
          <w:rFonts w:asciiTheme="minorHAnsi" w:hAnsiTheme="minorHAnsi" w:cstheme="minorHAnsi"/>
          <w:sz w:val="16"/>
        </w:rPr>
        <w:t xml:space="preserve">, that one has </w:t>
      </w:r>
      <w:r w:rsidRPr="00EB5413">
        <w:rPr>
          <w:rStyle w:val="StyleUnderline"/>
          <w:rFonts w:asciiTheme="minorHAnsi" w:hAnsiTheme="minorHAnsi" w:cstheme="minorHAnsi"/>
        </w:rPr>
        <w:t>entered a</w:t>
      </w:r>
      <w:r w:rsidRPr="00EB5413">
        <w:rPr>
          <w:rFonts w:asciiTheme="minorHAnsi" w:hAnsiTheme="minorHAnsi" w:cstheme="minorHAnsi"/>
          <w:sz w:val="16"/>
        </w:rPr>
        <w:t xml:space="preserve"> kind of </w:t>
      </w:r>
      <w:r w:rsidRPr="00EB5413">
        <w:rPr>
          <w:rStyle w:val="StyleUnderline"/>
          <w:rFonts w:asciiTheme="minorHAnsi" w:hAnsiTheme="minorHAnsi" w:cstheme="minorHAnsi"/>
        </w:rPr>
        <w:t xml:space="preserve">space that suspends questions of sovereignty or renders them moot, </w:t>
      </w:r>
      <w:r w:rsidRPr="00EB5413">
        <w:rPr>
          <w:rStyle w:val="StyleUnderline"/>
          <w:rFonts w:asciiTheme="minorHAnsi" w:hAnsiTheme="minorHAnsi" w:cstheme="minorHAnsi"/>
          <w:highlight w:val="green"/>
        </w:rPr>
        <w:t xml:space="preserve">depends </w:t>
      </w:r>
      <w:r w:rsidRPr="00EB5413">
        <w:rPr>
          <w:rStyle w:val="StyleUnderline"/>
          <w:rFonts w:asciiTheme="minorHAnsi" w:hAnsiTheme="minorHAnsi" w:cstheme="minorHAnsi"/>
        </w:rPr>
        <w:t xml:space="preserve">on the presence of </w:t>
      </w:r>
      <w:r w:rsidRPr="00EB5413">
        <w:rPr>
          <w:rStyle w:val="StyleUnderline"/>
          <w:rFonts w:asciiTheme="minorHAnsi" w:hAnsiTheme="minorHAnsi" w:cstheme="minorHAnsi"/>
          <w:highlight w:val="green"/>
        </w:rPr>
        <w:t xml:space="preserve">an encompassing sovereignty that licenses </w:t>
      </w:r>
      <w:r w:rsidRPr="00EB5413">
        <w:rPr>
          <w:rStyle w:val="StyleUnderline"/>
          <w:rFonts w:asciiTheme="minorHAnsi" w:hAnsiTheme="minorHAnsi" w:cstheme="minorHAnsi"/>
        </w:rPr>
        <w:t xml:space="preserve">one’s </w:t>
      </w:r>
      <w:r w:rsidRPr="00EB5413">
        <w:rPr>
          <w:rStyle w:val="StyleUnderline"/>
          <w:rFonts w:asciiTheme="minorHAnsi" w:hAnsiTheme="minorHAnsi" w:cstheme="minorHAnsi"/>
          <w:highlight w:val="green"/>
        </w:rPr>
        <w:t>access to that space</w:t>
      </w:r>
      <w:r w:rsidRPr="00EB5413">
        <w:rPr>
          <w:rStyle w:val="StyleUnderline"/>
          <w:rFonts w:asciiTheme="minorHAnsi" w:hAnsiTheme="minorHAnsi" w:cstheme="minorHAnsi"/>
        </w:rPr>
        <w:t>. If</w:t>
      </w:r>
      <w:r w:rsidRPr="00EB5413">
        <w:rPr>
          <w:rFonts w:asciiTheme="minorHAnsi" w:hAnsiTheme="minorHAnsi" w:cstheme="minorHAnsi"/>
          <w:sz w:val="16"/>
        </w:rPr>
        <w:t xml:space="preserve"> the idea of </w:t>
      </w:r>
      <w:r w:rsidRPr="00EB5413">
        <w:rPr>
          <w:rStyle w:val="StyleUnderline"/>
          <w:rFonts w:asciiTheme="minorHAnsi" w:hAnsiTheme="minorHAnsi" w:cstheme="minorHAnsi"/>
        </w:rPr>
        <w:t xml:space="preserve">“Nature” holds at bay the question of jurisdiction </w:t>
      </w:r>
      <w:proofErr w:type="gramStart"/>
      <w:r w:rsidRPr="00EB5413">
        <w:rPr>
          <w:rStyle w:val="StyleUnderline"/>
          <w:rFonts w:asciiTheme="minorHAnsi" w:hAnsiTheme="minorHAnsi" w:cstheme="minorHAnsi"/>
        </w:rPr>
        <w:t>so as to</w:t>
      </w:r>
      <w:proofErr w:type="gramEnd"/>
      <w:r w:rsidRPr="00EB5413">
        <w:rPr>
          <w:rStyle w:val="StyleUnderline"/>
          <w:rFonts w:asciiTheme="minorHAnsi" w:hAnsiTheme="minorHAnsi" w:cstheme="minorHAnsi"/>
        </w:rPr>
        <w:t xml:space="preserve"> envision a kind of place for cultivating a selfhood that can oppose state logics/politics, it also effaces the ways that experience/vision of </w:t>
      </w:r>
      <w:r w:rsidRPr="00EB5413">
        <w:rPr>
          <w:rStyle w:val="StyleUnderline"/>
          <w:rFonts w:asciiTheme="minorHAnsi" w:hAnsiTheme="minorHAnsi" w:cstheme="minorHAnsi"/>
          <w:highlight w:val="green"/>
        </w:rPr>
        <w:t xml:space="preserve">personhood </w:t>
      </w:r>
      <w:r w:rsidRPr="00EB5413">
        <w:rPr>
          <w:rStyle w:val="StyleUnderline"/>
          <w:rFonts w:asciiTheme="minorHAnsi" w:hAnsiTheme="minorHAnsi" w:cstheme="minorHAnsi"/>
        </w:rPr>
        <w:t xml:space="preserve">itself may </w:t>
      </w:r>
      <w:r w:rsidRPr="00EB5413">
        <w:rPr>
          <w:rStyle w:val="StyleUnderline"/>
          <w:rFonts w:asciiTheme="minorHAnsi" w:hAnsiTheme="minorHAnsi" w:cstheme="minorHAnsi"/>
          <w:highlight w:val="green"/>
        </w:rPr>
        <w:t>arise out of the legal subjectivities put in play by the jurisdictional claiming</w:t>
      </w:r>
      <w:r w:rsidRPr="00EB5413">
        <w:rPr>
          <w:rStyle w:val="StyleUnderline"/>
          <w:rFonts w:asciiTheme="minorHAnsi" w:hAnsiTheme="minorHAnsi" w:cstheme="minorHAnsi"/>
        </w:rPr>
        <w:t xml:space="preserve">/clearing </w:t>
      </w:r>
      <w:r w:rsidRPr="00EB5413">
        <w:rPr>
          <w:rStyle w:val="StyleUnderline"/>
          <w:rFonts w:asciiTheme="minorHAnsi" w:hAnsiTheme="minorHAnsi" w:cstheme="minorHAnsi"/>
          <w:highlight w:val="green"/>
        </w:rPr>
        <w:t>of that space</w:t>
      </w:r>
      <w:r w:rsidRPr="00EB5413">
        <w:rPr>
          <w:rStyle w:val="StyleUnderline"/>
          <w:rFonts w:asciiTheme="minorHAnsi" w:hAnsiTheme="minorHAnsi" w:cstheme="minorHAnsi"/>
        </w:rPr>
        <w:t xml:space="preserve"> as </w:t>
      </w:r>
      <w:r w:rsidRPr="00EB5413">
        <w:rPr>
          <w:rStyle w:val="StyleUnderline"/>
          <w:rFonts w:asciiTheme="minorHAnsi" w:hAnsiTheme="minorHAnsi" w:cstheme="minorHAnsi"/>
          <w:highlight w:val="green"/>
        </w:rPr>
        <w:t>against</w:t>
      </w:r>
      <w:r w:rsidRPr="00EB5413">
        <w:rPr>
          <w:rStyle w:val="StyleUnderline"/>
          <w:rFonts w:asciiTheme="minorHAnsi" w:hAnsiTheme="minorHAnsi" w:cstheme="minorHAnsi"/>
        </w:rPr>
        <w:t xml:space="preserve"> geopolitical </w:t>
      </w:r>
      <w:r w:rsidRPr="00EB5413">
        <w:rPr>
          <w:rStyle w:val="StyleUnderline"/>
          <w:rFonts w:asciiTheme="minorHAnsi" w:hAnsiTheme="minorHAnsi" w:cstheme="minorHAnsi"/>
          <w:highlight w:val="green"/>
        </w:rPr>
        <w:t xml:space="preserve">claims by </w:t>
      </w:r>
      <w:r w:rsidRPr="00EB5413">
        <w:rPr>
          <w:rStyle w:val="StyleUnderline"/>
          <w:rFonts w:asciiTheme="minorHAnsi" w:hAnsiTheme="minorHAnsi" w:cstheme="minorHAnsi"/>
        </w:rPr>
        <w:t xml:space="preserve">other polities, specifically </w:t>
      </w:r>
      <w:r w:rsidRPr="00EB5413">
        <w:rPr>
          <w:rStyle w:val="StyleUnderline"/>
          <w:rFonts w:asciiTheme="minorHAnsi" w:hAnsiTheme="minorHAnsi" w:cstheme="minorHAnsi"/>
          <w:highlight w:val="green"/>
        </w:rPr>
        <w:t>Native peoples</w:t>
      </w:r>
      <w:r w:rsidRPr="00EB5413">
        <w:rPr>
          <w:rStyle w:val="StyleUnderline"/>
          <w:rFonts w:asciiTheme="minorHAnsi" w:hAnsiTheme="minorHAnsi" w:cstheme="minorHAnsi"/>
        </w:rPr>
        <w:t>.</w:t>
      </w:r>
      <w:r w:rsidRPr="00EB5413">
        <w:rPr>
          <w:rFonts w:asciiTheme="minorHAnsi" w:hAnsiTheme="minorHAnsi" w:cstheme="minorHAnsi"/>
          <w:sz w:val="16"/>
        </w:rPr>
        <w:t xml:space="preserve"> Thoreau offers an example of how </w:t>
      </w:r>
      <w:r w:rsidRPr="00EB5413">
        <w:rPr>
          <w:rStyle w:val="StyleUnderline"/>
          <w:rFonts w:asciiTheme="minorHAnsi" w:hAnsiTheme="minorHAnsi" w:cstheme="minorHAnsi"/>
        </w:rPr>
        <w:t>settlement</w:t>
      </w:r>
      <w:r w:rsidRPr="00EB5413">
        <w:rPr>
          <w:rFonts w:asciiTheme="minorHAnsi" w:hAnsiTheme="minorHAnsi" w:cstheme="minorHAnsi"/>
          <w:sz w:val="16"/>
        </w:rPr>
        <w:t xml:space="preserve"> – the exertion of control by non-Natives over Native peoples and lands – </w:t>
      </w:r>
      <w:r w:rsidRPr="00EB5413">
        <w:rPr>
          <w:rStyle w:val="StyleUnderline"/>
          <w:rFonts w:asciiTheme="minorHAnsi" w:hAnsiTheme="minorHAnsi" w:cstheme="minorHAnsi"/>
        </w:rPr>
        <w:t xml:space="preserve">gives rise to modes of feeling, generating kinds of affect through which the terms of </w:t>
      </w:r>
      <w:r w:rsidRPr="00EB5413">
        <w:rPr>
          <w:rStyle w:val="StyleUnderline"/>
          <w:rFonts w:asciiTheme="minorHAnsi" w:hAnsiTheme="minorHAnsi" w:cstheme="minorHAnsi"/>
          <w:highlight w:val="green"/>
        </w:rPr>
        <w:t xml:space="preserve">law and policy become imbued with </w:t>
      </w:r>
      <w:r w:rsidRPr="00EB5413">
        <w:rPr>
          <w:rStyle w:val="StyleUnderline"/>
          <w:rFonts w:asciiTheme="minorHAnsi" w:hAnsiTheme="minorHAnsi" w:cstheme="minorHAnsi"/>
        </w:rPr>
        <w:t xml:space="preserve">a sensation of </w:t>
      </w:r>
      <w:r w:rsidRPr="00EB5413">
        <w:rPr>
          <w:rStyle w:val="StyleUnderline"/>
          <w:rFonts w:asciiTheme="minorHAnsi" w:hAnsiTheme="minorHAnsi" w:cstheme="minorHAnsi"/>
          <w:highlight w:val="green"/>
        </w:rPr>
        <w:t>everyday certainty</w:t>
      </w:r>
      <w:r w:rsidRPr="00EB5413">
        <w:rPr>
          <w:rStyle w:val="StyleUnderline"/>
          <w:rFonts w:asciiTheme="minorHAnsi" w:hAnsiTheme="minorHAnsi" w:cstheme="minorHAnsi"/>
        </w:rPr>
        <w:t>. This affective experience</w:t>
      </w:r>
      <w:r w:rsidRPr="00EB5413">
        <w:rPr>
          <w:rFonts w:asciiTheme="minorHAnsi" w:hAnsiTheme="minorHAnsi" w:cstheme="minorHAnsi"/>
          <w:sz w:val="16"/>
        </w:rPr>
        <w:t xml:space="preserve"> productively </w:t>
      </w:r>
      <w:r w:rsidRPr="00EB5413">
        <w:rPr>
          <w:rStyle w:val="StyleUnderline"/>
          <w:rFonts w:asciiTheme="minorHAnsi" w:hAnsiTheme="minorHAnsi" w:cstheme="minorHAnsi"/>
        </w:rPr>
        <w:t xml:space="preserve">can be characterized as an instantiation of </w:t>
      </w:r>
      <w:r w:rsidRPr="00EB5413">
        <w:rPr>
          <w:rFonts w:asciiTheme="minorHAnsi" w:hAnsiTheme="minorHAnsi" w:cstheme="minorHAnsi"/>
          <w:sz w:val="16"/>
        </w:rPr>
        <w:t xml:space="preserve">what more broadly may be characterized as </w:t>
      </w:r>
      <w:r w:rsidRPr="00EB5413">
        <w:rPr>
          <w:rStyle w:val="StyleUnderline"/>
          <w:rFonts w:asciiTheme="minorHAnsi" w:hAnsiTheme="minorHAnsi" w:cstheme="minorHAnsi"/>
        </w:rPr>
        <w:t xml:space="preserve">settler common sense. The phrase suggests the ways the </w:t>
      </w:r>
      <w:r w:rsidRPr="00EB5413">
        <w:rPr>
          <w:rStyle w:val="StyleUnderline"/>
          <w:rFonts w:asciiTheme="minorHAnsi" w:hAnsiTheme="minorHAnsi" w:cstheme="minorHAnsi"/>
          <w:highlight w:val="green"/>
        </w:rPr>
        <w:t>legal and political structures that enable non-Native access to Indigenous territories come to be lived as given</w:t>
      </w:r>
      <w:r w:rsidRPr="00EB5413">
        <w:rPr>
          <w:rStyle w:val="StyleUnderline"/>
          <w:rFonts w:asciiTheme="minorHAnsi" w:hAnsiTheme="minorHAnsi" w:cstheme="minorHAnsi"/>
        </w:rPr>
        <w:t xml:space="preserve">, as simply the unmarked, generic conditions of possibility for occupancy, association, history, and personhood. </w:t>
      </w:r>
      <w:r w:rsidRPr="00EB5413">
        <w:rPr>
          <w:rFonts w:asciiTheme="minorHAnsi" w:hAnsiTheme="minorHAnsi" w:cstheme="minorHAnsi"/>
          <w:sz w:val="16"/>
        </w:rPr>
        <w:t xml:space="preserve">Addressing whiteness in Australia, Fiona Nicoll argues that “rather than </w:t>
      </w:r>
      <w:proofErr w:type="spellStart"/>
      <w:r w:rsidRPr="00EB5413">
        <w:rPr>
          <w:rFonts w:asciiTheme="minorHAnsi" w:hAnsiTheme="minorHAnsi" w:cstheme="minorHAnsi"/>
          <w:sz w:val="16"/>
        </w:rPr>
        <w:t>analysing</w:t>
      </w:r>
      <w:proofErr w:type="spellEnd"/>
      <w:r w:rsidRPr="00EB5413">
        <w:rPr>
          <w:rFonts w:asciiTheme="minorHAnsi" w:hAnsiTheme="minorHAnsi" w:cstheme="minorHAnsi"/>
          <w:sz w:val="16"/>
        </w:rPr>
        <w:t xml:space="preserve"> and evaluating Indigenous sovereignty claims…, we have a political and intellectual responsibility to </w:t>
      </w:r>
      <w:proofErr w:type="spellStart"/>
      <w:r w:rsidRPr="00EB5413">
        <w:rPr>
          <w:rFonts w:asciiTheme="minorHAnsi" w:hAnsiTheme="minorHAnsi" w:cstheme="minorHAnsi"/>
          <w:sz w:val="16"/>
        </w:rPr>
        <w:t>analyse</w:t>
      </w:r>
      <w:proofErr w:type="spellEnd"/>
      <w:r w:rsidRPr="00EB5413">
        <w:rPr>
          <w:rFonts w:asciiTheme="minorHAnsi" w:hAnsiTheme="minorHAnsi" w:cstheme="minorHAnsi"/>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EB5413">
        <w:rPr>
          <w:rStyle w:val="StyleUnderline"/>
          <w:rFonts w:asciiTheme="minorHAnsi" w:hAnsiTheme="minorHAnsi" w:cstheme="minorHAnsi"/>
        </w:rPr>
        <w:t>we already exist within Indigenous sovereignty</w:t>
      </w:r>
      <w:r w:rsidRPr="00EB5413">
        <w:rPr>
          <w:rFonts w:asciiTheme="minorHAnsi" w:hAnsiTheme="minorHAnsi" w:cstheme="minorHAnsi"/>
          <w:sz w:val="16"/>
        </w:rPr>
        <w:t xml:space="preserve">”. 2 </w:t>
      </w:r>
      <w:r w:rsidRPr="00EB5413">
        <w:rPr>
          <w:rStyle w:val="StyleUnderline"/>
          <w:rFonts w:asciiTheme="minorHAnsi" w:hAnsiTheme="minorHAnsi" w:cstheme="minorHAnsi"/>
        </w:rPr>
        <w:t>Addressing</w:t>
      </w:r>
      <w:r w:rsidRPr="00EB5413">
        <w:rPr>
          <w:rFonts w:asciiTheme="minorHAnsi" w:hAnsiTheme="minorHAnsi" w:cstheme="minorHAnsi"/>
          <w:sz w:val="16"/>
        </w:rPr>
        <w:t xml:space="preserve"> the question of </w:t>
      </w:r>
      <w:r w:rsidRPr="00EB5413">
        <w:rPr>
          <w:rStyle w:val="StyleUnderline"/>
          <w:rFonts w:asciiTheme="minorHAnsi" w:hAnsiTheme="minorHAnsi" w:cstheme="minorHAnsi"/>
        </w:rPr>
        <w:t>how settlement</w:t>
      </w:r>
      <w:r w:rsidRPr="00EB5413">
        <w:rPr>
          <w:rFonts w:asciiTheme="minorHAnsi" w:hAnsiTheme="minorHAnsi" w:cstheme="minorHAnsi"/>
          <w:sz w:val="16"/>
        </w:rPr>
        <w:t xml:space="preserve"> as a system of coercive incorporation and expropriation </w:t>
      </w:r>
      <w:r w:rsidRPr="00EB5413">
        <w:rPr>
          <w:rStyle w:val="StyleUnderline"/>
          <w:rFonts w:asciiTheme="minorHAnsi" w:hAnsiTheme="minorHAnsi" w:cstheme="minorHAnsi"/>
        </w:rPr>
        <w:t>comes to be lived as quotidian forms of non-Native being and potential</w:t>
      </w:r>
      <w:r w:rsidRPr="00EB5413">
        <w:rPr>
          <w:rFonts w:asciiTheme="minorHAnsi" w:hAnsiTheme="minorHAnsi" w:cstheme="minorHAnsi"/>
          <w:sz w:val="16"/>
        </w:rPr>
        <w:t xml:space="preserve">, though, </w:t>
      </w:r>
      <w:r w:rsidRPr="00EB5413">
        <w:rPr>
          <w:rStyle w:val="StyleUnderline"/>
          <w:rFonts w:asciiTheme="minorHAnsi" w:hAnsiTheme="minorHAnsi" w:cstheme="minorHAnsi"/>
        </w:rPr>
        <w:t>may require tactically shifting the analytical focus such that Indigenous sovereignties are not at the center of critical attention, even as they remain crucial in animating the study of settler colonialism and form its ethical horizon.</w:t>
      </w:r>
      <w:r w:rsidRPr="00EB5413">
        <w:rPr>
          <w:rFonts w:asciiTheme="minorHAnsi" w:hAnsiTheme="minorHAnsi" w:cstheme="minorHAnsi"/>
          <w:sz w:val="16"/>
        </w:rPr>
        <w:t xml:space="preserve"> “An </w:t>
      </w:r>
      <w:r w:rsidRPr="00EB5413">
        <w:rPr>
          <w:rStyle w:val="StyleUnderline"/>
          <w:rFonts w:asciiTheme="minorHAnsi" w:hAnsiTheme="minorHAnsi" w:cstheme="minorHAnsi"/>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proofErr w:type="gramStart"/>
      <w:r w:rsidRPr="00EB5413">
        <w:rPr>
          <w:rFonts w:asciiTheme="minorHAnsi" w:hAnsiTheme="minorHAnsi" w:cstheme="minorHAnsi"/>
          <w:sz w:val="16"/>
        </w:rPr>
        <w:t xml:space="preserve">In order </w:t>
      </w:r>
      <w:r w:rsidRPr="00EB5413">
        <w:rPr>
          <w:rFonts w:asciiTheme="minorHAnsi" w:hAnsiTheme="minorHAnsi" w:cstheme="minorHAnsi"/>
          <w:sz w:val="16"/>
          <w:szCs w:val="16"/>
        </w:rPr>
        <w:t>to</w:t>
      </w:r>
      <w:proofErr w:type="gramEnd"/>
      <w:r w:rsidRPr="00EB5413">
        <w:rPr>
          <w:rFonts w:asciiTheme="minorHAnsi" w:hAnsiTheme="minorHAnsi" w:cstheme="minorHAnsi"/>
          <w:sz w:val="16"/>
          <w:szCs w:val="16"/>
        </w:rPr>
        <w:t xml:space="preserve">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EB5413">
        <w:rPr>
          <w:rFonts w:asciiTheme="minorHAnsi" w:hAnsiTheme="minorHAnsi" w:cstheme="minorHAnsi"/>
          <w:sz w:val="16"/>
        </w:rPr>
        <w:t>In Marxism and Literature, Raymond Williams argues for the necessity of approaching “relations of domination and subordination” as “</w:t>
      </w:r>
      <w:r w:rsidRPr="00EB5413">
        <w:rPr>
          <w:rStyle w:val="StyleUnderline"/>
          <w:rFonts w:asciiTheme="minorHAnsi" w:hAnsiTheme="minorHAnsi" w:cstheme="minorHAnsi"/>
          <w:highlight w:val="green"/>
        </w:rPr>
        <w:t>practical consciousness</w:t>
      </w:r>
      <w:r w:rsidRPr="00EB5413">
        <w:rPr>
          <w:rStyle w:val="StyleUnderline"/>
          <w:rFonts w:asciiTheme="minorHAnsi" w:hAnsiTheme="minorHAnsi" w:cstheme="minorHAnsi"/>
        </w:rPr>
        <w:t>”</w:t>
      </w:r>
      <w:r w:rsidRPr="00EB5413">
        <w:rPr>
          <w:rFonts w:asciiTheme="minorHAnsi" w:hAnsiTheme="minorHAnsi" w:cstheme="minorHAnsi"/>
          <w:sz w:val="16"/>
        </w:rPr>
        <w:t xml:space="preserve"> that </w:t>
      </w:r>
      <w:proofErr w:type="spellStart"/>
      <w:r w:rsidRPr="00EB5413">
        <w:rPr>
          <w:rStyle w:val="StyleUnderline"/>
          <w:rFonts w:asciiTheme="minorHAnsi" w:hAnsiTheme="minorHAnsi" w:cstheme="minorHAnsi"/>
          <w:highlight w:val="green"/>
        </w:rPr>
        <w:t>saturat</w:t>
      </w:r>
      <w:proofErr w:type="spellEnd"/>
      <w:r w:rsidRPr="00EB5413">
        <w:rPr>
          <w:rStyle w:val="StyleUnderline"/>
          <w:rFonts w:asciiTheme="minorHAnsi" w:hAnsiTheme="minorHAnsi" w:cstheme="minorHAnsi"/>
          <w:highlight w:val="green"/>
        </w:rPr>
        <w:t>[es]</w:t>
      </w:r>
      <w:r w:rsidRPr="00EB5413">
        <w:rPr>
          <w:rStyle w:val="StyleUnderline"/>
          <w:rFonts w:asciiTheme="minorHAnsi" w:hAnsiTheme="minorHAnsi" w:cstheme="minorHAnsi"/>
        </w:rPr>
        <w:t xml:space="preserve"> </w:t>
      </w:r>
      <w:r w:rsidRPr="00EB5413">
        <w:rPr>
          <w:rFonts w:asciiTheme="minorHAnsi" w:hAnsiTheme="minorHAnsi" w:cstheme="minorHAnsi"/>
          <w:sz w:val="16"/>
        </w:rPr>
        <w:t xml:space="preserve">… the whole substance of </w:t>
      </w:r>
      <w:r w:rsidRPr="00EB5413">
        <w:rPr>
          <w:rStyle w:val="StyleUnderline"/>
          <w:rFonts w:asciiTheme="minorHAnsi" w:hAnsiTheme="minorHAnsi" w:cstheme="minorHAnsi"/>
          <w:highlight w:val="green"/>
        </w:rPr>
        <w:t>lived identities</w:t>
      </w:r>
      <w:r w:rsidRPr="00EB5413">
        <w:rPr>
          <w:rStyle w:val="StyleUnderline"/>
          <w:rFonts w:asciiTheme="minorHAnsi" w:hAnsiTheme="minorHAnsi" w:cstheme="minorHAnsi"/>
        </w:rPr>
        <w:t xml:space="preserve"> </w:t>
      </w:r>
      <w:r w:rsidRPr="00EB5413">
        <w:rPr>
          <w:rFonts w:asciiTheme="minorHAnsi" w:hAnsiTheme="minorHAnsi" w:cstheme="minorHAnsi"/>
          <w:sz w:val="16"/>
        </w:rPr>
        <w:t xml:space="preserve">and relationships, </w:t>
      </w:r>
      <w:r w:rsidRPr="00EB5413">
        <w:rPr>
          <w:rStyle w:val="StyleUnderline"/>
          <w:rFonts w:asciiTheme="minorHAnsi" w:hAnsiTheme="minorHAnsi" w:cstheme="minorHAnsi"/>
          <w:highlight w:val="green"/>
        </w:rPr>
        <w:t>to such a depth that</w:t>
      </w:r>
      <w:r w:rsidRPr="00EB5413">
        <w:rPr>
          <w:rFonts w:asciiTheme="minorHAnsi" w:hAnsiTheme="minorHAnsi" w:cstheme="minorHAnsi"/>
          <w:sz w:val="16"/>
        </w:rPr>
        <w:t xml:space="preserve"> the pressures and </w:t>
      </w:r>
      <w:r w:rsidRPr="00EB5413">
        <w:rPr>
          <w:rStyle w:val="StyleUnderline"/>
          <w:rFonts w:asciiTheme="minorHAnsi" w:hAnsiTheme="minorHAnsi" w:cstheme="minorHAnsi"/>
          <w:highlight w:val="green"/>
        </w:rPr>
        <w:t>limits of what can</w:t>
      </w:r>
      <w:r w:rsidRPr="00EB5413">
        <w:rPr>
          <w:rFonts w:asciiTheme="minorHAnsi" w:hAnsiTheme="minorHAnsi" w:cstheme="minorHAnsi"/>
          <w:sz w:val="16"/>
        </w:rPr>
        <w:t xml:space="preserve"> ultimately </w:t>
      </w:r>
      <w:r w:rsidRPr="00EB5413">
        <w:rPr>
          <w:rStyle w:val="StyleUnderline"/>
          <w:rFonts w:asciiTheme="minorHAnsi" w:hAnsiTheme="minorHAnsi" w:cstheme="minorHAnsi"/>
          <w:highlight w:val="green"/>
        </w:rPr>
        <w:t>be seen as a</w:t>
      </w:r>
      <w:r w:rsidRPr="00EB5413">
        <w:rPr>
          <w:rStyle w:val="StyleUnderline"/>
          <w:rFonts w:asciiTheme="minorHAnsi" w:hAnsiTheme="minorHAnsi" w:cstheme="minorHAnsi"/>
        </w:rPr>
        <w:t xml:space="preserve"> specific economic, </w:t>
      </w:r>
      <w:r w:rsidRPr="00EB5413">
        <w:rPr>
          <w:rStyle w:val="StyleUnderline"/>
          <w:rFonts w:asciiTheme="minorHAnsi" w:hAnsiTheme="minorHAnsi" w:cstheme="minorHAnsi"/>
          <w:highlight w:val="green"/>
        </w:rPr>
        <w:t>political</w:t>
      </w:r>
      <w:r w:rsidRPr="00EB5413">
        <w:rPr>
          <w:rStyle w:val="StyleUnderline"/>
          <w:rFonts w:asciiTheme="minorHAnsi" w:hAnsiTheme="minorHAnsi" w:cstheme="minorHAnsi"/>
        </w:rPr>
        <w:t xml:space="preserve">, and cultural </w:t>
      </w:r>
      <w:r w:rsidRPr="00EB5413">
        <w:rPr>
          <w:rStyle w:val="StyleUnderline"/>
          <w:rFonts w:asciiTheme="minorHAnsi" w:hAnsiTheme="minorHAnsi" w:cstheme="minorHAnsi"/>
          <w:highlight w:val="green"/>
        </w:rPr>
        <w:t>system seem</w:t>
      </w:r>
      <w:r w:rsidRPr="00EB5413">
        <w:rPr>
          <w:rFonts w:asciiTheme="minorHAnsi" w:hAnsiTheme="minorHAnsi" w:cstheme="minorHAnsi"/>
          <w:sz w:val="16"/>
        </w:rPr>
        <w:t xml:space="preserve"> to most of us the pressures and </w:t>
      </w:r>
      <w:r w:rsidRPr="00EB5413">
        <w:rPr>
          <w:rStyle w:val="StyleUnderline"/>
          <w:rFonts w:asciiTheme="minorHAnsi" w:hAnsiTheme="minorHAnsi" w:cstheme="minorHAnsi"/>
          <w:highlight w:val="green"/>
        </w:rPr>
        <w:t>limits of simple</w:t>
      </w:r>
      <w:r w:rsidRPr="00EB5413">
        <w:rPr>
          <w:rStyle w:val="StyleUnderline"/>
          <w:rFonts w:asciiTheme="minorHAnsi" w:hAnsiTheme="minorHAnsi" w:cstheme="minorHAnsi"/>
        </w:rPr>
        <w:t xml:space="preserve"> experience and </w:t>
      </w:r>
      <w:r w:rsidRPr="00EB5413">
        <w:rPr>
          <w:rStyle w:val="StyleUnderline"/>
          <w:rFonts w:asciiTheme="minorHAnsi" w:hAnsiTheme="minorHAnsi" w:cstheme="minorHAnsi"/>
          <w:highlight w:val="green"/>
        </w:rPr>
        <w:t>common sense</w:t>
      </w:r>
      <w:r w:rsidRPr="00EB5413">
        <w:rPr>
          <w:rFonts w:asciiTheme="minorHAnsi" w:hAnsiTheme="minorHAnsi" w:cstheme="minorHAnsi"/>
          <w:sz w:val="16"/>
        </w:rPr>
        <w:t xml:space="preserve">.3 </w:t>
      </w:r>
      <w:r w:rsidRPr="00EB5413">
        <w:rPr>
          <w:rStyle w:val="StyleUnderline"/>
          <w:rFonts w:asciiTheme="minorHAnsi" w:hAnsiTheme="minorHAnsi" w:cstheme="minorHAnsi"/>
        </w:rPr>
        <w:t xml:space="preserve">Understanding settlement as, </w:t>
      </w:r>
      <w:r w:rsidRPr="00EB5413">
        <w:rPr>
          <w:rFonts w:asciiTheme="minorHAnsi" w:hAnsiTheme="minorHAnsi" w:cstheme="minorHAnsi"/>
          <w:sz w:val="16"/>
        </w:rPr>
        <w:t xml:space="preserve">in Williams’s terms, such </w:t>
      </w:r>
      <w:r w:rsidRPr="00EB5413">
        <w:rPr>
          <w:rStyle w:val="StyleUnderline"/>
          <w:rFonts w:asciiTheme="minorHAnsi" w:hAnsiTheme="minorHAnsi" w:cstheme="minorHAnsi"/>
        </w:rPr>
        <w:t>a “structure of feeling” entails asking how emotions, sensations, psychic life take part in the</w:t>
      </w:r>
      <w:r w:rsidRPr="00EB5413">
        <w:rPr>
          <w:rFonts w:asciiTheme="minorHAnsi" w:hAnsiTheme="minorHAnsi" w:cstheme="minorHAnsi"/>
          <w:sz w:val="16"/>
        </w:rPr>
        <w:t xml:space="preserve"> (</w:t>
      </w:r>
      <w:r w:rsidRPr="00EB5413">
        <w:rPr>
          <w:rStyle w:val="StyleUnderline"/>
          <w:rFonts w:asciiTheme="minorHAnsi" w:hAnsiTheme="minorHAnsi" w:cstheme="minorHAnsi"/>
        </w:rPr>
        <w:t>ongoing</w:t>
      </w:r>
      <w:r w:rsidRPr="00EB5413">
        <w:rPr>
          <w:rFonts w:asciiTheme="minorHAnsi" w:hAnsiTheme="minorHAnsi" w:cstheme="minorHAnsi"/>
          <w:sz w:val="16"/>
        </w:rPr>
        <w:t xml:space="preserve">) </w:t>
      </w:r>
      <w:r w:rsidRPr="00EB5413">
        <w:rPr>
          <w:rStyle w:val="StyleUnderline"/>
          <w:rFonts w:asciiTheme="minorHAnsi" w:hAnsiTheme="minorHAnsi" w:cstheme="minorHAnsi"/>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EB5413">
        <w:rPr>
          <w:rFonts w:asciiTheme="minorHAnsi" w:hAnsiTheme="minorHAnsi" w:cstheme="minorHAnsi"/>
          <w:sz w:val="16"/>
        </w:rPr>
        <w:t xml:space="preserve">.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 </w:t>
      </w:r>
      <w:r w:rsidRPr="00EB5413">
        <w:rPr>
          <w:rStyle w:val="StyleUnderline"/>
          <w:rFonts w:asciiTheme="minorHAnsi" w:hAnsiTheme="minorHAnsi" w:cstheme="minorHAnsi"/>
        </w:rPr>
        <w:t>We need to ask how the regularities of settler colonialism are materialized in and through quotidian non-Native sensations, inclinations, and trajectories</w:t>
      </w:r>
      <w:r w:rsidRPr="00EB5413">
        <w:rPr>
          <w:rFonts w:asciiTheme="minorHAnsi" w:hAnsiTheme="minorHAnsi" w:cstheme="minorHAnsi"/>
          <w:sz w:val="16"/>
        </w:rPr>
        <w:t xml:space="preserve">. Moreover, </w:t>
      </w:r>
      <w:r w:rsidRPr="00EB5413">
        <w:rPr>
          <w:rFonts w:asciiTheme="minorHAnsi" w:hAnsiTheme="minorHAnsi" w:cstheme="minorHAnsi"/>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EB5413">
        <w:rPr>
          <w:rFonts w:asciiTheme="minorHAnsi" w:hAnsiTheme="minorHAnsi" w:cstheme="minorHAnsi"/>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EB5413">
        <w:rPr>
          <w:rFonts w:asciiTheme="minorHAnsi" w:hAnsiTheme="minorHAnsi" w:cstheme="minorHAnsi"/>
          <w:sz w:val="16"/>
        </w:rPr>
        <w:t>still remains</w:t>
      </w:r>
      <w:proofErr w:type="gramEnd"/>
      <w:r w:rsidRPr="00EB5413">
        <w:rPr>
          <w:rFonts w:asciiTheme="minorHAnsi" w:hAnsiTheme="minorHAnsi" w:cstheme="minorHAnsi"/>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EB5413">
        <w:rPr>
          <w:rStyle w:val="StyleUnderline"/>
          <w:rFonts w:asciiTheme="minorHAnsi" w:hAnsiTheme="minorHAnsi" w:cstheme="minorHAnsi"/>
        </w:rPr>
        <w:t xml:space="preserve">Insistence on the systemic quality of such settler seizures, displacements, identifications </w:t>
      </w:r>
      <w:proofErr w:type="gramStart"/>
      <w:r w:rsidRPr="00EB5413">
        <w:rPr>
          <w:rStyle w:val="StyleUnderline"/>
          <w:rFonts w:asciiTheme="minorHAnsi" w:hAnsiTheme="minorHAnsi" w:cstheme="minorHAnsi"/>
        </w:rPr>
        <w:t>responds</w:t>
      </w:r>
      <w:proofErr w:type="gramEnd"/>
      <w:r w:rsidRPr="00EB5413">
        <w:rPr>
          <w:rStyle w:val="StyleUnderline"/>
          <w:rFonts w:asciiTheme="minorHAnsi" w:hAnsiTheme="minorHAnsi" w:cstheme="minorHAnsi"/>
        </w:rPr>
        <w:t xml:space="preserve"> to this relative absence of acknowledgment by emphasizing its centrality and regularity, arguing that the </w:t>
      </w:r>
      <w:r w:rsidRPr="00EB5413">
        <w:rPr>
          <w:rStyle w:val="StyleUnderline"/>
          <w:rFonts w:asciiTheme="minorHAnsi" w:hAnsiTheme="minorHAnsi" w:cstheme="minorHAnsi"/>
          <w:highlight w:val="green"/>
        </w:rPr>
        <w:t>claiming of a naturalized right to Indigenous place lies at the heart of non-Native modes of governance</w:t>
      </w:r>
      <w:r w:rsidRPr="00EB5413">
        <w:rPr>
          <w:rStyle w:val="StyleUnderline"/>
          <w:rFonts w:asciiTheme="minorHAnsi" w:hAnsiTheme="minorHAnsi" w:cstheme="minorHAnsi"/>
        </w:rPr>
        <w:t xml:space="preserve">, association, and identity. </w:t>
      </w:r>
      <w:r w:rsidRPr="00EB5413">
        <w:rPr>
          <w:rFonts w:asciiTheme="minorHAnsi" w:hAnsiTheme="minorHAnsi" w:cstheme="minorHAnsi"/>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EB5413">
        <w:rPr>
          <w:rFonts w:asciiTheme="minorHAnsi" w:hAnsiTheme="minorHAnsi" w:cstheme="minorHAnsi"/>
          <w:sz w:val="16"/>
        </w:rPr>
        <w:t>in light of</w:t>
      </w:r>
      <w:proofErr w:type="gramEnd"/>
      <w:r w:rsidRPr="00EB5413">
        <w:rPr>
          <w:rFonts w:asciiTheme="minorHAnsi" w:hAnsiTheme="minorHAnsi" w:cstheme="minorHAnsi"/>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EB5413">
        <w:rPr>
          <w:rStyle w:val="StyleUnderline"/>
          <w:rFonts w:asciiTheme="minorHAnsi" w:hAnsiTheme="minorHAnsi" w:cstheme="minorHAnsi"/>
        </w:rPr>
        <w:t>settler colonialism</w:t>
      </w:r>
      <w:r w:rsidRPr="00EB5413">
        <w:rPr>
          <w:rFonts w:asciiTheme="minorHAnsi" w:hAnsiTheme="minorHAnsi" w:cstheme="minorHAnsi"/>
          <w:sz w:val="16"/>
        </w:rPr>
        <w:t xml:space="preserve">, Wolfe’s formulation emphasizes the fact that it </w:t>
      </w:r>
      <w:r w:rsidRPr="00EB5413">
        <w:rPr>
          <w:rStyle w:val="StyleUnderline"/>
          <w:rFonts w:asciiTheme="minorHAnsi" w:hAnsiTheme="minorHAnsi" w:cstheme="minorHAnsi"/>
        </w:rPr>
        <w:t>cannot be localized within a specific period of removal or extermination</w:t>
      </w:r>
      <w:r w:rsidRPr="00EB5413">
        <w:rPr>
          <w:rFonts w:asciiTheme="minorHAnsi" w:hAnsiTheme="minorHAnsi" w:cstheme="minorHAnsi"/>
          <w:sz w:val="16"/>
        </w:rPr>
        <w:t xml:space="preserve"> and that </w:t>
      </w:r>
      <w:r w:rsidRPr="00EB5413">
        <w:rPr>
          <w:rStyle w:val="StyleUnderline"/>
          <w:rFonts w:asciiTheme="minorHAnsi" w:hAnsiTheme="minorHAnsi" w:cstheme="minorHAnsi"/>
        </w:rPr>
        <w:t>it persists as a determinative feature of national territoriality and identity.</w:t>
      </w:r>
      <w:r w:rsidRPr="00EB5413">
        <w:rPr>
          <w:rFonts w:asciiTheme="minorHAnsi" w:hAnsiTheme="minorHAnsi" w:cstheme="minorHAnsi"/>
          <w:sz w:val="16"/>
        </w:rPr>
        <w:t xml:space="preserve"> He argues </w:t>
      </w:r>
      <w:r w:rsidRPr="00EB5413">
        <w:rPr>
          <w:rStyle w:val="StyleUnderline"/>
          <w:rFonts w:asciiTheme="minorHAnsi" w:hAnsiTheme="minorHAnsi" w:cstheme="minorHAnsi"/>
        </w:rPr>
        <w:t>that a “logic of elimination” drives settler governance and sociality, describing “the settler-colonial will” as “a historical force that ultimately derives from the primal drive to expansion that is generally glossed as capitalism</w:t>
      </w:r>
      <w:r w:rsidRPr="00EB5413">
        <w:rPr>
          <w:rFonts w:asciiTheme="minorHAnsi" w:hAnsiTheme="minorHAnsi" w:cstheme="minorHAnsi"/>
          <w:sz w:val="16"/>
        </w:rPr>
        <w:t xml:space="preserve">” (167), and in “Settler Colonialism and the Elimination of the Native,” he observes that </w:t>
      </w:r>
      <w:r w:rsidRPr="00EB5413">
        <w:rPr>
          <w:rStyle w:val="StyleUnderline"/>
          <w:rFonts w:asciiTheme="minorHAnsi" w:hAnsiTheme="minorHAnsi" w:cstheme="minorHAnsi"/>
        </w:rPr>
        <w:t>“</w:t>
      </w:r>
      <w:r w:rsidRPr="00EB5413">
        <w:rPr>
          <w:rStyle w:val="StyleUnderline"/>
          <w:rFonts w:asciiTheme="minorHAnsi" w:hAnsiTheme="minorHAnsi" w:cstheme="minorHAnsi"/>
          <w:highlight w:val="green"/>
        </w:rPr>
        <w:t>elimination is an organizing principle of settler-colonial society rather than a one-off</w:t>
      </w:r>
      <w:r w:rsidRPr="00EB5413">
        <w:rPr>
          <w:rStyle w:val="StyleUnderline"/>
          <w:rFonts w:asciiTheme="minorHAnsi" w:hAnsiTheme="minorHAnsi" w:cstheme="minorHAnsi"/>
        </w:rPr>
        <w:t xml:space="preserve"> (and </w:t>
      </w:r>
      <w:proofErr w:type="spellStart"/>
      <w:r w:rsidRPr="00EB5413">
        <w:rPr>
          <w:rStyle w:val="StyleUnderline"/>
          <w:rFonts w:asciiTheme="minorHAnsi" w:hAnsiTheme="minorHAnsi" w:cstheme="minorHAnsi"/>
        </w:rPr>
        <w:t>superceded</w:t>
      </w:r>
      <w:proofErr w:type="spellEnd"/>
      <w:r w:rsidRPr="00EB5413">
        <w:rPr>
          <w:rStyle w:val="StyleUnderline"/>
          <w:rFonts w:asciiTheme="minorHAnsi" w:hAnsiTheme="minorHAnsi" w:cstheme="minorHAnsi"/>
        </w:rPr>
        <w:t xml:space="preserve">) </w:t>
      </w:r>
      <w:r w:rsidRPr="00EB5413">
        <w:rPr>
          <w:rStyle w:val="StyleUnderline"/>
          <w:rFonts w:asciiTheme="minorHAnsi" w:hAnsiTheme="minorHAnsi" w:cstheme="minorHAnsi"/>
          <w:highlight w:val="green"/>
        </w:rPr>
        <w:t>occurrence</w:t>
      </w:r>
      <w:r w:rsidRPr="00EB5413">
        <w:rPr>
          <w:rStyle w:val="StyleUnderline"/>
          <w:rFonts w:asciiTheme="minorHAnsi" w:hAnsiTheme="minorHAnsi" w:cstheme="minorHAnsi"/>
        </w:rPr>
        <w:t>”,</w:t>
      </w:r>
      <w:r w:rsidRPr="00EB5413">
        <w:rPr>
          <w:rFonts w:asciiTheme="minorHAnsi" w:hAnsiTheme="minorHAnsi" w:cstheme="minorHAnsi"/>
          <w:sz w:val="16"/>
        </w:rPr>
        <w:t xml:space="preserve"> adding, “</w:t>
      </w:r>
      <w:r w:rsidRPr="00EB5413">
        <w:rPr>
          <w:rStyle w:val="StyleUnderline"/>
          <w:rFonts w:asciiTheme="minorHAnsi" w:hAnsiTheme="minorHAnsi" w:cstheme="minorHAnsi"/>
        </w:rPr>
        <w:t>Settler colonialism destroys to replace</w:t>
      </w:r>
      <w:r w:rsidRPr="00EB5413">
        <w:rPr>
          <w:rFonts w:asciiTheme="minorHAnsi" w:hAnsiTheme="minorHAnsi" w:cstheme="minorHAnsi"/>
          <w:sz w:val="16"/>
        </w:rPr>
        <w:t xml:space="preserve">.” 6 </w:t>
      </w:r>
      <w:r w:rsidRPr="00EB5413">
        <w:rPr>
          <w:rStyle w:val="StyleUnderline"/>
          <w:rFonts w:asciiTheme="minorHAnsi" w:hAnsiTheme="minorHAnsi" w:cstheme="minorHAnsi"/>
        </w:rPr>
        <w:t>Rather than being superseded after an initial moment/period of conquest, however, colonization persists since “the logic of elimination marks a return whereby the native repressed continues to structure settler-colonial society” (</w:t>
      </w:r>
      <w:r w:rsidRPr="00EB5413">
        <w:rPr>
          <w:rFonts w:asciiTheme="minorHAnsi" w:hAnsiTheme="minorHAnsi" w:cstheme="minorHAnsi"/>
          <w:sz w:val="16"/>
        </w:rPr>
        <w:t>390), and “</w:t>
      </w:r>
      <w:r w:rsidRPr="00EB5413">
        <w:rPr>
          <w:rStyle w:val="StyleUnderline"/>
          <w:rFonts w:asciiTheme="minorHAnsi" w:hAnsiTheme="minorHAnsi" w:cstheme="minorHAnsi"/>
        </w:rPr>
        <w:t>the process of replacement maintains the refractory imprint of the native counter-claim</w:t>
      </w:r>
      <w:r w:rsidRPr="00EB5413">
        <w:rPr>
          <w:rFonts w:asciiTheme="minorHAnsi" w:hAnsiTheme="minorHAnsi" w:cstheme="minorHAnsi"/>
          <w:sz w:val="16"/>
        </w:rPr>
        <w:t xml:space="preserve">” (389). Yet, </w:t>
      </w:r>
      <w:proofErr w:type="gramStart"/>
      <w:r w:rsidRPr="00EB5413">
        <w:rPr>
          <w:rFonts w:asciiTheme="minorHAnsi" w:hAnsiTheme="minorHAnsi" w:cstheme="minorHAnsi"/>
          <w:sz w:val="16"/>
        </w:rPr>
        <w:t>when</w:t>
      </w:r>
      <w:proofErr w:type="gramEnd"/>
      <w:r w:rsidRPr="00EB5413">
        <w:rPr>
          <w:rFonts w:asciiTheme="minorHAnsi" w:hAnsiTheme="minorHAnsi" w:cstheme="minorHAnsi"/>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EB5413">
        <w:rPr>
          <w:rFonts w:asciiTheme="minorHAnsi" w:hAnsiTheme="minorHAnsi" w:cstheme="minorHAnsi"/>
          <w:sz w:val="16"/>
        </w:rPr>
        <w:t>superintendence, but</w:t>
      </w:r>
      <w:proofErr w:type="gramEnd"/>
      <w:r w:rsidRPr="00EB5413">
        <w:rPr>
          <w:rFonts w:asciiTheme="minorHAnsi" w:hAnsiTheme="minorHAnsi" w:cstheme="minorHAnsi"/>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34CE7A46" w14:textId="77777777" w:rsidR="00C14104" w:rsidRPr="00EB5413" w:rsidRDefault="00C14104" w:rsidP="00C14104">
      <w:pPr>
        <w:pStyle w:val="Heading4"/>
        <w:spacing w:before="0"/>
        <w:rPr>
          <w:rFonts w:asciiTheme="minorHAnsi" w:hAnsiTheme="minorHAnsi" w:cstheme="minorHAnsi"/>
        </w:rPr>
      </w:pPr>
      <w:r>
        <w:rPr>
          <w:rFonts w:asciiTheme="minorHAnsi" w:hAnsiTheme="minorHAnsi" w:cstheme="minorHAnsi"/>
        </w:rPr>
        <w:t>The alternative is to make space for indigenous futurist reimagining of the relationship between the NDN and the state. It’s a prerequisite to</w:t>
      </w:r>
      <w:r w:rsidRPr="00EB5413">
        <w:rPr>
          <w:rFonts w:asciiTheme="minorHAnsi" w:hAnsiTheme="minorHAnsi" w:cstheme="minorHAnsi"/>
        </w:rPr>
        <w:t xml:space="preserve"> </w:t>
      </w:r>
      <w:r>
        <w:rPr>
          <w:rFonts w:asciiTheme="minorHAnsi" w:hAnsiTheme="minorHAnsi" w:cstheme="minorHAnsi"/>
        </w:rPr>
        <w:t xml:space="preserve">any reconceptualization of land ownership and requires the capability to appropriate space making it mutually exclusive to the aff. The aff reinforces the settler view of relation to land with their flattened understanding of appropriation. </w:t>
      </w:r>
      <w:proofErr w:type="spellStart"/>
      <w:r w:rsidRPr="00EB5413">
        <w:rPr>
          <w:rFonts w:asciiTheme="minorHAnsi" w:hAnsiTheme="minorHAnsi" w:cstheme="minorHAnsi"/>
        </w:rPr>
        <w:t>Cornum</w:t>
      </w:r>
      <w:proofErr w:type="spellEnd"/>
      <w:r w:rsidRPr="00EB5413">
        <w:rPr>
          <w:rFonts w:asciiTheme="minorHAnsi" w:hAnsiTheme="minorHAnsi" w:cstheme="minorHAnsi"/>
        </w:rPr>
        <w:t xml:space="preserve"> 15.</w:t>
      </w:r>
    </w:p>
    <w:p w14:paraId="7035A6B8" w14:textId="77777777" w:rsidR="00C14104" w:rsidRPr="00EB5413" w:rsidRDefault="00C14104" w:rsidP="00C14104">
      <w:pPr>
        <w:rPr>
          <w:rFonts w:asciiTheme="minorHAnsi" w:eastAsia="Times New Roman" w:hAnsiTheme="minorHAnsi" w:cstheme="minorHAnsi"/>
          <w:color w:val="333333"/>
        </w:rPr>
      </w:pPr>
      <w:r w:rsidRPr="00EB5413">
        <w:rPr>
          <w:rFonts w:asciiTheme="minorHAnsi" w:eastAsia="Times New Roman" w:hAnsiTheme="minorHAnsi" w:cstheme="minorHAnsi"/>
          <w:color w:val="333333"/>
        </w:rPr>
        <w:t>https://thenewinquiry.com/the-space-ndns-star-map/</w:t>
      </w:r>
    </w:p>
    <w:p w14:paraId="5549D222" w14:textId="77777777" w:rsidR="00C14104" w:rsidRPr="00EB5413" w:rsidRDefault="00C14104" w:rsidP="00C14104">
      <w:pPr>
        <w:rPr>
          <w:rFonts w:asciiTheme="minorHAnsi" w:eastAsia="Times New Roman" w:hAnsiTheme="minorHAnsi" w:cstheme="minorHAnsi"/>
          <w:b/>
          <w:bCs/>
          <w:color w:val="333333"/>
          <w:u w:val="single"/>
        </w:rPr>
      </w:pPr>
      <w:r w:rsidRPr="00A46621">
        <w:rPr>
          <w:rFonts w:asciiTheme="minorHAnsi" w:eastAsia="Times New Roman" w:hAnsiTheme="minorHAnsi" w:cstheme="minorHAnsi"/>
          <w:b/>
          <w:bCs/>
          <w:color w:val="333333"/>
          <w:u w:val="single"/>
        </w:rPr>
        <w:t>For indigenous futurism</w:t>
      </w:r>
      <w:r w:rsidRPr="00EB5413">
        <w:rPr>
          <w:rFonts w:asciiTheme="minorHAnsi" w:eastAsia="Times New Roman" w:hAnsiTheme="minorHAnsi" w:cstheme="minorHAnsi"/>
          <w:color w:val="333333"/>
          <w:sz w:val="16"/>
        </w:rPr>
        <w:t xml:space="preserve">, technology is inextricable from the social. </w:t>
      </w:r>
      <w:r w:rsidRPr="00EB5413">
        <w:rPr>
          <w:rFonts w:asciiTheme="minorHAnsi" w:eastAsia="Times New Roman" w:hAnsiTheme="minorHAnsi" w:cstheme="minorHAnsi"/>
          <w:b/>
          <w:bCs/>
          <w:color w:val="333333"/>
          <w:u w:val="single"/>
        </w:rPr>
        <w:t>Human societies are part of a network of wider relationships with objects</w:t>
      </w:r>
      <w:r w:rsidRPr="00EB5413">
        <w:rPr>
          <w:rFonts w:asciiTheme="minorHAnsi" w:eastAsia="Times New Roman" w:hAnsiTheme="minorHAnsi" w:cstheme="minorHAnsi"/>
          <w:color w:val="333333"/>
          <w:sz w:val="16"/>
        </w:rPr>
        <w:t xml:space="preserve">, animals, geological formations and so on. </w:t>
      </w:r>
      <w:r w:rsidRPr="00EB5413">
        <w:rPr>
          <w:rFonts w:asciiTheme="minorHAnsi" w:eastAsia="Times New Roman" w:hAnsiTheme="minorHAnsi" w:cstheme="minorHAnsi"/>
          <w:b/>
          <w:bCs/>
          <w:color w:val="333333"/>
          <w:u w:val="single"/>
        </w:rPr>
        <w:t>To grasp our relationship with the non-human world here on Earth, we must also extend our understanding of how Earth relates to the entirety of the cosmos.</w:t>
      </w:r>
      <w:r w:rsidRPr="00EB5413">
        <w:rPr>
          <w:rFonts w:asciiTheme="minorHAnsi" w:eastAsia="Times New Roman" w:hAnsiTheme="minorHAnsi" w:cstheme="minorHAnsi"/>
          <w:color w:val="333333"/>
          <w:sz w:val="16"/>
        </w:rPr>
        <w:t xml:space="preserve"> We live on just one among millions of planets, each an intricate and delicate system within a larger, increasing complex structure. </w:t>
      </w:r>
      <w:r w:rsidRPr="00A46621">
        <w:rPr>
          <w:rStyle w:val="Emphasis"/>
          <w:highlight w:val="yellow"/>
        </w:rPr>
        <w:t>For the indigenous futurist endeavor, striving to understand the ever-multiplying connections linking us to the beginning of the universe and its constant expansion also entails unraveling the intricate relations that make up our Earthly existence</w:t>
      </w:r>
      <w:r w:rsidRPr="00EB5413">
        <w:rPr>
          <w:rFonts w:asciiTheme="minorHAnsi" w:eastAsia="Times New Roman" w:hAnsiTheme="minorHAnsi" w:cstheme="minorHAnsi"/>
          <w:color w:val="333333"/>
          <w:sz w:val="16"/>
        </w:rPr>
        <w:t xml:space="preserve">. Zainab </w:t>
      </w:r>
      <w:proofErr w:type="spellStart"/>
      <w:r w:rsidRPr="00EB5413">
        <w:rPr>
          <w:rFonts w:asciiTheme="minorHAnsi" w:eastAsia="Times New Roman" w:hAnsiTheme="minorHAnsi" w:cstheme="minorHAnsi"/>
          <w:color w:val="333333"/>
          <w:sz w:val="16"/>
        </w:rPr>
        <w:t>Amadahy</w:t>
      </w:r>
      <w:proofErr w:type="spellEnd"/>
      <w:r w:rsidRPr="00EB5413">
        <w:rPr>
          <w:rFonts w:asciiTheme="minorHAnsi" w:eastAsia="Times New Roman" w:hAnsiTheme="minorHAnsi" w:cstheme="minorHAnsi"/>
          <w:color w:val="333333"/>
          <w:sz w:val="16"/>
        </w:rPr>
        <w:t xml:space="preserve">, who identifies as a person of mixed black, </w:t>
      </w:r>
      <w:proofErr w:type="gramStart"/>
      <w:r w:rsidRPr="00EB5413">
        <w:rPr>
          <w:rFonts w:asciiTheme="minorHAnsi" w:eastAsia="Times New Roman" w:hAnsiTheme="minorHAnsi" w:cstheme="minorHAnsi"/>
          <w:color w:val="333333"/>
          <w:sz w:val="16"/>
        </w:rPr>
        <w:t>Cherokee</w:t>
      </w:r>
      <w:proofErr w:type="gramEnd"/>
      <w:r w:rsidRPr="00EB5413">
        <w:rPr>
          <w:rFonts w:asciiTheme="minorHAnsi" w:eastAsia="Times New Roman" w:hAnsiTheme="minorHAnsi" w:cstheme="minorHAnsi"/>
          <w:color w:val="333333"/>
          <w:sz w:val="16"/>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w:t>
      </w:r>
      <w:r w:rsidRPr="00A46621">
        <w:rPr>
          <w:rFonts w:asciiTheme="minorHAnsi" w:eastAsia="Times New Roman" w:hAnsiTheme="minorHAnsi" w:cstheme="minorHAnsi"/>
          <w:color w:val="333333"/>
          <w:sz w:val="16"/>
        </w:rPr>
        <w:t xml:space="preserve">Relations.” </w:t>
      </w:r>
      <w:r w:rsidRPr="00A46621">
        <w:rPr>
          <w:rFonts w:asciiTheme="minorHAnsi" w:eastAsia="Times New Roman" w:hAnsiTheme="minorHAnsi" w:cstheme="minorHAnsi"/>
          <w:b/>
          <w:bCs/>
          <w:color w:val="333333"/>
          <w:u w:val="single"/>
        </w:rPr>
        <w:t>Her</w:t>
      </w:r>
      <w:r w:rsidRPr="00A46621">
        <w:rPr>
          <w:rFonts w:asciiTheme="minorHAnsi" w:eastAsia="Times New Roman" w:hAnsiTheme="minorHAnsi" w:cstheme="minorHAnsi"/>
          <w:color w:val="333333"/>
          <w:sz w:val="16"/>
        </w:rPr>
        <w:t xml:space="preserve"> 1992 novel </w:t>
      </w:r>
      <w:r w:rsidRPr="00A46621">
        <w:rPr>
          <w:rFonts w:asciiTheme="minorHAnsi" w:eastAsia="Times New Roman" w:hAnsiTheme="minorHAnsi" w:cstheme="minorHAnsi"/>
          <w:b/>
          <w:bCs/>
          <w:i/>
          <w:iCs/>
          <w:color w:val="333333"/>
          <w:u w:val="single"/>
        </w:rPr>
        <w:t xml:space="preserve">The Moons of </w:t>
      </w:r>
      <w:proofErr w:type="spellStart"/>
      <w:r w:rsidRPr="00A46621">
        <w:rPr>
          <w:rFonts w:asciiTheme="minorHAnsi" w:eastAsia="Times New Roman" w:hAnsiTheme="minorHAnsi" w:cstheme="minorHAnsi"/>
          <w:b/>
          <w:bCs/>
          <w:i/>
          <w:iCs/>
          <w:color w:val="333333"/>
          <w:u w:val="single"/>
        </w:rPr>
        <w:t>Palmares</w:t>
      </w:r>
      <w:proofErr w:type="spellEnd"/>
      <w:r w:rsidRPr="00A46621">
        <w:rPr>
          <w:rFonts w:asciiTheme="minorHAnsi" w:eastAsia="Times New Roman" w:hAnsiTheme="minorHAnsi" w:cstheme="minorHAnsi"/>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A46621">
        <w:rPr>
          <w:rFonts w:asciiTheme="minorHAnsi" w:eastAsia="Times New Roman" w:hAnsiTheme="minorHAnsi" w:cstheme="minorHAnsi"/>
          <w:color w:val="333333"/>
          <w:sz w:val="16"/>
        </w:rPr>
        <w:t>Eaglefeather</w:t>
      </w:r>
      <w:proofErr w:type="spellEnd"/>
      <w:r w:rsidRPr="00A46621">
        <w:rPr>
          <w:rFonts w:asciiTheme="minorHAnsi" w:eastAsia="Times New Roman" w:hAnsiTheme="minorHAnsi" w:cstheme="minorHAnsi"/>
          <w:color w:val="333333"/>
          <w:sz w:val="16"/>
        </w:rPr>
        <w:t xml:space="preserve">, as an oppressive foreign force in the lives of an outer space labor population that has shaped its society in remembrance of black slave resistance in North/South America and the Caribbean. The story </w:t>
      </w:r>
      <w:r w:rsidRPr="00A46621">
        <w:rPr>
          <w:rFonts w:asciiTheme="minorHAnsi" w:eastAsia="Times New Roman" w:hAnsiTheme="minorHAnsi" w:cstheme="minorHAnsi"/>
          <w:b/>
          <w:bCs/>
          <w:color w:val="333333"/>
          <w:u w:val="single"/>
        </w:rPr>
        <w:t xml:space="preserve">follows Major </w:t>
      </w:r>
      <w:proofErr w:type="spellStart"/>
      <w:r w:rsidRPr="00A46621">
        <w:rPr>
          <w:rFonts w:asciiTheme="minorHAnsi" w:eastAsia="Times New Roman" w:hAnsiTheme="minorHAnsi" w:cstheme="minorHAnsi"/>
          <w:b/>
          <w:bCs/>
          <w:color w:val="333333"/>
          <w:u w:val="single"/>
        </w:rPr>
        <w:t>Eaglefeather’s</w:t>
      </w:r>
      <w:proofErr w:type="spellEnd"/>
      <w:r w:rsidRPr="00A46621">
        <w:rPr>
          <w:rFonts w:asciiTheme="minorHAnsi" w:eastAsia="Times New Roman" w:hAnsiTheme="minorHAnsi" w:cstheme="minorHAnsi"/>
          <w:b/>
          <w:bCs/>
          <w:color w:val="333333"/>
          <w:u w:val="single"/>
        </w:rPr>
        <w:t xml:space="preserve"> decision to reject his ties to the corporate state and support a rebel group of laborers</w:t>
      </w:r>
      <w:r w:rsidRPr="00A46621">
        <w:rPr>
          <w:rFonts w:asciiTheme="minorHAnsi" w:eastAsia="Times New Roman" w:hAnsiTheme="minorHAnsi" w:cstheme="minorHAnsi"/>
          <w:color w:val="333333"/>
          <w:sz w:val="16"/>
        </w:rPr>
        <w:t xml:space="preserve">. The name </w:t>
      </w:r>
      <w:proofErr w:type="spellStart"/>
      <w:r w:rsidRPr="00A46621">
        <w:rPr>
          <w:rFonts w:asciiTheme="minorHAnsi" w:eastAsia="Times New Roman" w:hAnsiTheme="minorHAnsi" w:cstheme="minorHAnsi"/>
          <w:color w:val="333333"/>
          <w:sz w:val="16"/>
        </w:rPr>
        <w:t>Palmares</w:t>
      </w:r>
      <w:proofErr w:type="spellEnd"/>
      <w:r w:rsidRPr="00A46621">
        <w:rPr>
          <w:rFonts w:asciiTheme="minorHAnsi" w:eastAsia="Times New Roman" w:hAnsiTheme="minorHAnsi" w:cstheme="minorHAnsi"/>
          <w:color w:val="333333"/>
          <w:sz w:val="16"/>
        </w:rPr>
        <w:t xml:space="preserve"> is taken from a re</w:t>
      </w:r>
      <w:r w:rsidRPr="00EB5413">
        <w:rPr>
          <w:rFonts w:asciiTheme="minorHAnsi" w:eastAsia="Times New Roman" w:hAnsiTheme="minorHAnsi" w:cstheme="minorHAnsi"/>
          <w:color w:val="333333"/>
          <w:sz w:val="16"/>
        </w:rPr>
        <w:t xml:space="preserve">al-world settlement founded by escaped slaves in 17th-century Brazil, which is also known to have incorporated indigenous peoples and some poor, disenfranchised whites. In a chronicle written in the late 17th century, these </w:t>
      </w:r>
      <w:r w:rsidRPr="00EB5413">
        <w:rPr>
          <w:rFonts w:asciiTheme="minorHAnsi" w:eastAsia="Times New Roman" w:hAnsiTheme="minorHAnsi" w:cstheme="minorHAnsi"/>
          <w:i/>
          <w:iCs/>
          <w:color w:val="333333"/>
          <w:sz w:val="16"/>
        </w:rPr>
        <w:t>quilombos</w:t>
      </w:r>
      <w:r w:rsidRPr="00EB5413">
        <w:rPr>
          <w:rFonts w:asciiTheme="minorHAnsi" w:eastAsia="Times New Roman" w:hAnsiTheme="minorHAnsi" w:cstheme="minorHAnsi"/>
          <w:color w:val="333333"/>
          <w:sz w:val="16"/>
        </w:rPr>
        <w:t xml:space="preserve"> are described as networks of settlements that lived off the land and were supplemented by raids on the slave plantations where the inhabitants were formerly held</w:t>
      </w:r>
      <w:r w:rsidRPr="00EB5413">
        <w:rPr>
          <w:rFonts w:asciiTheme="minorHAnsi" w:eastAsia="Times New Roman" w:hAnsiTheme="minorHAnsi" w:cstheme="minorHAnsi"/>
          <w:b/>
          <w:bCs/>
          <w:color w:val="333333"/>
          <w:u w:val="single"/>
        </w:rPr>
        <w:t xml:space="preserve">. It is said that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the king was called </w:t>
      </w:r>
      <w:proofErr w:type="spellStart"/>
      <w:r w:rsidRPr="00EB5413">
        <w:rPr>
          <w:rFonts w:asciiTheme="minorHAnsi" w:eastAsia="Times New Roman" w:hAnsiTheme="minorHAnsi" w:cstheme="minorHAnsi"/>
          <w:b/>
          <w:bCs/>
          <w:color w:val="333333"/>
          <w:u w:val="single"/>
        </w:rPr>
        <w:t>Gangasuma</w:t>
      </w:r>
      <w:proofErr w:type="spellEnd"/>
      <w:r w:rsidRPr="00EB5413">
        <w:rPr>
          <w:rFonts w:asciiTheme="minorHAnsi" w:eastAsia="Times New Roman" w:hAnsiTheme="minorHAnsi" w:cstheme="minorHAnsi"/>
          <w:b/>
          <w:bCs/>
          <w:color w:val="333333"/>
          <w:u w:val="single"/>
        </w:rPr>
        <w:t xml:space="preserve">, a hybrid term meaning “great lord” composed of the Angolan or </w:t>
      </w:r>
      <w:proofErr w:type="spellStart"/>
      <w:r w:rsidRPr="00EB5413">
        <w:rPr>
          <w:rFonts w:asciiTheme="minorHAnsi" w:eastAsia="Times New Roman" w:hAnsiTheme="minorHAnsi" w:cstheme="minorHAnsi"/>
          <w:b/>
          <w:bCs/>
          <w:color w:val="333333"/>
          <w:u w:val="single"/>
        </w:rPr>
        <w:t>Bandu</w:t>
      </w:r>
      <w:proofErr w:type="spellEnd"/>
      <w:r w:rsidRPr="00EB5413">
        <w:rPr>
          <w:rFonts w:asciiTheme="minorHAnsi" w:eastAsia="Times New Roman" w:hAnsiTheme="minorHAnsi" w:cstheme="minorHAnsi"/>
          <w:b/>
          <w:bCs/>
          <w:color w:val="333333"/>
          <w:u w:val="single"/>
        </w:rPr>
        <w:t xml:space="preserve"> word </w:t>
      </w:r>
      <w:r w:rsidRPr="00EB5413">
        <w:rPr>
          <w:rFonts w:asciiTheme="minorHAnsi" w:eastAsia="Times New Roman" w:hAnsiTheme="minorHAnsi" w:cstheme="minorHAnsi"/>
          <w:b/>
          <w:bCs/>
          <w:i/>
          <w:iCs/>
          <w:color w:val="333333"/>
          <w:u w:val="single"/>
        </w:rPr>
        <w:t>ganga</w:t>
      </w:r>
      <w:r w:rsidRPr="00EB5413">
        <w:rPr>
          <w:rFonts w:asciiTheme="minorHAnsi" w:eastAsia="Times New Roman" w:hAnsiTheme="minorHAnsi" w:cstheme="minorHAnsi"/>
          <w:b/>
          <w:bCs/>
          <w:color w:val="333333"/>
          <w:u w:val="single"/>
        </w:rPr>
        <w:t xml:space="preserve"> and the </w:t>
      </w:r>
      <w:proofErr w:type="spellStart"/>
      <w:r w:rsidRPr="00EB5413">
        <w:rPr>
          <w:rFonts w:asciiTheme="minorHAnsi" w:eastAsia="Times New Roman" w:hAnsiTheme="minorHAnsi" w:cstheme="minorHAnsi"/>
          <w:b/>
          <w:bCs/>
          <w:color w:val="333333"/>
          <w:u w:val="single"/>
        </w:rPr>
        <w:t>Tupi</w:t>
      </w:r>
      <w:proofErr w:type="spellEnd"/>
      <w:r w:rsidRPr="00EB5413">
        <w:rPr>
          <w:rFonts w:asciiTheme="minorHAnsi" w:eastAsia="Times New Roman" w:hAnsiTheme="minorHAnsi" w:cstheme="minorHAnsi"/>
          <w:b/>
          <w:bCs/>
          <w:color w:val="333333"/>
          <w:u w:val="single"/>
        </w:rPr>
        <w:t xml:space="preserve"> word </w:t>
      </w:r>
      <w:proofErr w:type="spellStart"/>
      <w:r w:rsidRPr="00EB5413">
        <w:rPr>
          <w:rFonts w:asciiTheme="minorHAnsi" w:eastAsia="Times New Roman" w:hAnsiTheme="minorHAnsi" w:cstheme="minorHAnsi"/>
          <w:b/>
          <w:bCs/>
          <w:i/>
          <w:iCs/>
          <w:color w:val="333333"/>
          <w:u w:val="single"/>
        </w:rPr>
        <w:t>assu</w:t>
      </w:r>
      <w:proofErr w:type="spellEnd"/>
      <w:r w:rsidRPr="00EB5413">
        <w:rPr>
          <w:rFonts w:asciiTheme="minorHAnsi" w:eastAsia="Times New Roman" w:hAnsiTheme="minorHAnsi" w:cstheme="minorHAnsi"/>
          <w:b/>
          <w:bCs/>
          <w:color w:val="333333"/>
          <w:u w:val="single"/>
        </w:rPr>
        <w:t xml:space="preserve">. The word succinctly captures the mixture of cultures that banded together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to live together on the margins of a colonialist, slave-holding society. While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was eventually destroyed in a military campaign, it lives on as a legend </w:t>
      </w:r>
      <w:r w:rsidRPr="00A46621">
        <w:rPr>
          <w:rFonts w:asciiTheme="minorHAnsi" w:eastAsia="Times New Roman" w:hAnsiTheme="minorHAnsi" w:cstheme="minorHAnsi"/>
          <w:b/>
          <w:bCs/>
          <w:color w:val="333333"/>
          <w:u w:val="single"/>
        </w:rPr>
        <w:t xml:space="preserve">of slave rebellion and utopian possibility that </w:t>
      </w:r>
      <w:proofErr w:type="spellStart"/>
      <w:r w:rsidRPr="00A46621">
        <w:rPr>
          <w:rFonts w:asciiTheme="minorHAnsi" w:eastAsia="Times New Roman" w:hAnsiTheme="minorHAnsi" w:cstheme="minorHAnsi"/>
          <w:b/>
          <w:bCs/>
          <w:color w:val="333333"/>
          <w:u w:val="single"/>
        </w:rPr>
        <w:t>Amadahy</w:t>
      </w:r>
      <w:proofErr w:type="spellEnd"/>
      <w:r w:rsidRPr="00A46621">
        <w:rPr>
          <w:rFonts w:asciiTheme="minorHAnsi" w:eastAsia="Times New Roman" w:hAnsiTheme="minorHAnsi" w:cstheme="minorHAnsi"/>
          <w:b/>
          <w:bCs/>
          <w:color w:val="333333"/>
          <w:u w:val="single"/>
        </w:rPr>
        <w:t xml:space="preserve"> finds well suited for her outer space story about collaborative resistance to state power</w:t>
      </w:r>
      <w:r w:rsidRPr="00EB5413">
        <w:rPr>
          <w:rFonts w:asciiTheme="minorHAnsi" w:eastAsia="Times New Roman" w:hAnsiTheme="minorHAnsi" w:cstheme="minorHAnsi"/>
          <w:b/>
          <w:bCs/>
          <w:color w:val="333333"/>
          <w:u w:val="single"/>
        </w:rPr>
        <w:t xml:space="preserve"> and harmful resource extraction processes. </w:t>
      </w:r>
      <w:r w:rsidRPr="00EB5413">
        <w:rPr>
          <w:rFonts w:asciiTheme="minorHAnsi" w:eastAsia="Times New Roman" w:hAnsiTheme="minorHAnsi" w:cstheme="minorHAnsi"/>
          <w:b/>
          <w:bCs/>
          <w:color w:val="333333"/>
          <w:highlight w:val="yellow"/>
          <w:u w:val="single"/>
        </w:rPr>
        <w:t>Outer space</w:t>
      </w:r>
      <w:r w:rsidRPr="00EB5413">
        <w:rPr>
          <w:rFonts w:asciiTheme="minorHAnsi" w:eastAsia="Times New Roman" w:hAnsiTheme="minorHAnsi" w:cstheme="minorHAnsi"/>
          <w:b/>
          <w:bCs/>
          <w:color w:val="333333"/>
          <w:u w:val="single"/>
        </w:rPr>
        <w:t xml:space="preserve">, perhaps because of its appeal to our sense of endless possibility, </w:t>
      </w:r>
      <w:r w:rsidRPr="00EB5413">
        <w:rPr>
          <w:rFonts w:asciiTheme="minorHAnsi" w:eastAsia="Times New Roman" w:hAnsiTheme="minorHAnsi" w:cstheme="minorHAnsi"/>
          <w:b/>
          <w:bCs/>
          <w:color w:val="333333"/>
          <w:highlight w:val="yellow"/>
          <w:u w:val="single"/>
        </w:rPr>
        <w:t xml:space="preserve">has become the imaginative site </w:t>
      </w:r>
      <w:r w:rsidRPr="00A46621">
        <w:rPr>
          <w:rFonts w:asciiTheme="minorHAnsi" w:eastAsia="Times New Roman" w:hAnsiTheme="minorHAnsi" w:cstheme="minorHAnsi"/>
          <w:b/>
          <w:bCs/>
          <w:color w:val="333333"/>
          <w:highlight w:val="yellow"/>
          <w:u w:val="single"/>
        </w:rPr>
        <w:t xml:space="preserve">for re-envisioning how black, </w:t>
      </w:r>
      <w:proofErr w:type="gramStart"/>
      <w:r w:rsidRPr="00A46621">
        <w:rPr>
          <w:rFonts w:asciiTheme="minorHAnsi" w:eastAsia="Times New Roman" w:hAnsiTheme="minorHAnsi" w:cstheme="minorHAnsi"/>
          <w:b/>
          <w:bCs/>
          <w:color w:val="333333"/>
          <w:highlight w:val="yellow"/>
          <w:u w:val="single"/>
        </w:rPr>
        <w:t>indigenous</w:t>
      </w:r>
      <w:proofErr w:type="gramEnd"/>
      <w:r w:rsidRPr="00A46621">
        <w:rPr>
          <w:rFonts w:asciiTheme="minorHAnsi" w:eastAsia="Times New Roman" w:hAnsiTheme="minorHAnsi" w:cstheme="minorHAnsi"/>
          <w:b/>
          <w:bCs/>
          <w:color w:val="333333"/>
          <w:highlight w:val="yellow"/>
          <w:u w:val="single"/>
        </w:rPr>
        <w:t xml:space="preserve"> and other oppressed people can relate to each other outside of and despite the colonial </w:t>
      </w:r>
      <w:r w:rsidRPr="00EB5413">
        <w:rPr>
          <w:rFonts w:asciiTheme="minorHAnsi" w:eastAsia="Times New Roman" w:hAnsiTheme="minorHAnsi" w:cstheme="minorHAnsi"/>
          <w:b/>
          <w:bCs/>
          <w:color w:val="333333"/>
          <w:highlight w:val="yellow"/>
          <w:u w:val="single"/>
        </w:rPr>
        <w:t>gaze</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proofErr w:type="spellStart"/>
      <w:r w:rsidRPr="00EB5413">
        <w:rPr>
          <w:rFonts w:asciiTheme="minorHAnsi" w:eastAsia="Times New Roman" w:hAnsiTheme="minorHAnsi" w:cstheme="minorHAnsi"/>
          <w:color w:val="333333"/>
          <w:sz w:val="16"/>
        </w:rPr>
        <w:t>Amadahy’s</w:t>
      </w:r>
      <w:proofErr w:type="spellEnd"/>
      <w:r w:rsidRPr="00EB5413">
        <w:rPr>
          <w:rFonts w:asciiTheme="minorHAnsi" w:eastAsia="Times New Roman" w:hAnsiTheme="minorHAnsi" w:cstheme="minorHAnsi"/>
          <w:color w:val="333333"/>
          <w:sz w:val="16"/>
        </w:rPr>
        <w:t xml:space="preserve"> work is crucial for a critical understanding of the space NDN. </w:t>
      </w:r>
      <w:r w:rsidRPr="00EB5413">
        <w:rPr>
          <w:rFonts w:asciiTheme="minorHAnsi" w:eastAsia="Times New Roman" w:hAnsiTheme="minorHAnsi" w:cstheme="minorHAnsi"/>
          <w:b/>
          <w:bCs/>
          <w:color w:val="333333"/>
          <w:u w:val="single"/>
        </w:rPr>
        <w:t xml:space="preserve">The space NDN cannot allow him or herself to fall into the patterns of domination and kyriarchy that have for too long prevailed here on Earth as well as speculative narratives of outer space. </w:t>
      </w:r>
      <w:r w:rsidRPr="00A46621">
        <w:rPr>
          <w:rFonts w:asciiTheme="minorHAnsi" w:eastAsia="Times New Roman" w:hAnsiTheme="minorHAnsi" w:cstheme="minorHAnsi"/>
          <w:b/>
          <w:bCs/>
          <w:color w:val="333333"/>
          <w:u w:val="single"/>
        </w:rPr>
        <w:t>Afrofuturists have looked to space as the site for black separatism and liberation. If the space NDN is truly committed to being re</w:t>
      </w:r>
      <w:r w:rsidRPr="00EB5413">
        <w:rPr>
          <w:rFonts w:asciiTheme="minorHAnsi" w:eastAsia="Times New Roman" w:hAnsiTheme="minorHAnsi" w:cstheme="minorHAnsi"/>
          <w:b/>
          <w:bCs/>
          <w:color w:val="333333"/>
          <w:u w:val="single"/>
        </w:rPr>
        <w:t>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i/>
          <w:iCs/>
          <w:color w:val="333333"/>
          <w:sz w:val="16"/>
        </w:rPr>
        <w:t xml:space="preserve">The Moons of </w:t>
      </w:r>
      <w:proofErr w:type="spellStart"/>
      <w:r w:rsidRPr="00EB5413">
        <w:rPr>
          <w:rFonts w:asciiTheme="minorHAnsi" w:eastAsia="Times New Roman" w:hAnsiTheme="minorHAnsi" w:cstheme="minorHAnsi"/>
          <w:i/>
          <w:iCs/>
          <w:color w:val="333333"/>
          <w:sz w:val="16"/>
        </w:rPr>
        <w:t>Palmares</w:t>
      </w:r>
      <w:proofErr w:type="spellEnd"/>
      <w:r w:rsidRPr="00EB5413">
        <w:rPr>
          <w:rFonts w:asciiTheme="minorHAnsi" w:eastAsia="Times New Roman" w:hAnsiTheme="minorHAnsi" w:cstheme="minorHAnsi"/>
          <w:color w:val="333333"/>
          <w:sz w:val="16"/>
        </w:rPr>
        <w:t xml:space="preserve"> works toward this end by revealing the strong connections between indigenous and black histories, </w:t>
      </w:r>
      <w:proofErr w:type="gramStart"/>
      <w:r w:rsidRPr="00EB5413">
        <w:rPr>
          <w:rFonts w:asciiTheme="minorHAnsi" w:eastAsia="Times New Roman" w:hAnsiTheme="minorHAnsi" w:cstheme="minorHAnsi"/>
          <w:color w:val="333333"/>
          <w:sz w:val="16"/>
        </w:rPr>
        <w:t>narratives</w:t>
      </w:r>
      <w:proofErr w:type="gramEnd"/>
      <w:r w:rsidRPr="00EB5413">
        <w:rPr>
          <w:rFonts w:asciiTheme="minorHAnsi" w:eastAsia="Times New Roman" w:hAnsiTheme="minorHAnsi" w:cstheme="minorHAnsi"/>
          <w:color w:val="333333"/>
          <w:sz w:val="16"/>
        </w:rPr>
        <w:t xml:space="preserve"> and ways of living. </w:t>
      </w:r>
      <w:r w:rsidRPr="00EB5413">
        <w:rPr>
          <w:rFonts w:asciiTheme="minorHAnsi" w:eastAsia="Times New Roman" w:hAnsiTheme="minorHAnsi" w:cstheme="minorHAnsi"/>
          <w:b/>
          <w:bCs/>
          <w:color w:val="333333"/>
          <w:highlight w:val="yellow"/>
          <w:u w:val="single"/>
        </w:rPr>
        <w:t>Indigenous futurism is indebted to Afrofuturism: Both forms of futurism explore spaces and times outside the control of colonial powers and white supremacy</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r w:rsidRPr="00A46621">
        <w:rPr>
          <w:rStyle w:val="Emphasis"/>
          <w:highlight w:val="yellow"/>
        </w:rPr>
        <w:t>These alternative</w:t>
      </w:r>
      <w:r w:rsidRPr="00A46621">
        <w:rPr>
          <w:rStyle w:val="Emphasis"/>
        </w:rPr>
        <w:t xml:space="preserve"> conceptions of time </w:t>
      </w:r>
      <w:r w:rsidRPr="00A46621">
        <w:rPr>
          <w:rStyle w:val="Emphasis"/>
          <w:highlight w:val="yellow"/>
        </w:rPr>
        <w:t>reject the notion that all tradition is regressive by narrating futures intimately connected to the past</w:t>
      </w:r>
      <w:r w:rsidRPr="00A46621">
        <w:rPr>
          <w:rStyle w:val="Emphasis"/>
        </w:rPr>
        <w:t xml:space="preserve">.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A46621">
        <w:rPr>
          <w:rStyle w:val="Emphasis"/>
        </w:rPr>
        <w:t>Amadahy</w:t>
      </w:r>
      <w:proofErr w:type="spellEnd"/>
      <w:r w:rsidRPr="00A46621">
        <w:rPr>
          <w:rStyle w:val="Emphasis"/>
        </w:rPr>
        <w:t>, also accounts for those forms of indigeneity that persist among peoples either stolen from their lands or whose lands have been stolen from them.</w:t>
      </w:r>
      <w:r w:rsidRPr="00EB5413">
        <w:rPr>
          <w:rFonts w:asciiTheme="minorHAnsi" w:eastAsia="Times New Roman" w:hAnsiTheme="minorHAnsi" w:cstheme="minorHAnsi"/>
          <w:color w:val="333333"/>
          <w:sz w:val="16"/>
        </w:rPr>
        <w:t xml:space="preserve"> As the writer </w:t>
      </w:r>
      <w:proofErr w:type="spellStart"/>
      <w:r w:rsidRPr="00EB5413">
        <w:rPr>
          <w:rFonts w:asciiTheme="minorHAnsi" w:eastAsia="Times New Roman" w:hAnsiTheme="minorHAnsi" w:cstheme="minorHAnsi"/>
          <w:color w:val="333333"/>
          <w:sz w:val="16"/>
        </w:rPr>
        <w:t>Sydette</w:t>
      </w:r>
      <w:proofErr w:type="spellEnd"/>
      <w:r w:rsidRPr="00EB5413">
        <w:rPr>
          <w:rFonts w:asciiTheme="minorHAnsi" w:eastAsia="Times New Roman" w:hAnsiTheme="minorHAnsi" w:cstheme="minorHAnsi"/>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EB5413">
        <w:rPr>
          <w:rFonts w:asciiTheme="minorHAnsi" w:eastAsia="Times New Roman" w:hAnsiTheme="minorHAnsi" w:cstheme="minorHAnsi"/>
          <w:b/>
          <w:bCs/>
          <w:color w:val="333333"/>
          <w:highlight w:val="yellow"/>
          <w:u w:val="single"/>
        </w:rPr>
        <w:t>In exploring outer space, black authors are also able to assert their own relationship to land both on Earth and in the cosmos</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EB5413">
        <w:rPr>
          <w:rFonts w:asciiTheme="minorHAnsi" w:eastAsia="Times New Roman" w:hAnsiTheme="minorHAnsi" w:cstheme="minorHAnsi"/>
          <w:i/>
          <w:iCs/>
          <w:color w:val="333333"/>
          <w:sz w:val="16"/>
        </w:rPr>
        <w:t>Blacktracking</w:t>
      </w:r>
      <w:proofErr w:type="spellEnd"/>
      <w:r w:rsidRPr="00EB5413">
        <w:rPr>
          <w:rFonts w:asciiTheme="minorHAnsi" w:eastAsia="Times New Roman" w:hAnsiTheme="minorHAnsi" w:cstheme="minorHAnsi"/>
          <w:i/>
          <w:iCs/>
          <w:color w:val="333333"/>
          <w:sz w:val="16"/>
        </w:rPr>
        <w:t xml:space="preserve"> through Afrofuturism</w:t>
      </w:r>
      <w:r w:rsidRPr="00EB5413">
        <w:rPr>
          <w:rFonts w:asciiTheme="minorHAnsi" w:eastAsia="Times New Roman" w:hAnsiTheme="minorHAnsi" w:cstheme="minorHAnsi"/>
          <w:color w:val="333333"/>
          <w:sz w:val="16"/>
        </w:rPr>
        <w:t xml:space="preserve">, BLP founder and director </w:t>
      </w:r>
      <w:proofErr w:type="spellStart"/>
      <w:r w:rsidRPr="00EB5413">
        <w:rPr>
          <w:rFonts w:asciiTheme="minorHAnsi" w:eastAsia="Times New Roman" w:hAnsiTheme="minorHAnsi" w:cstheme="minorHAnsi"/>
          <w:color w:val="333333"/>
          <w:sz w:val="16"/>
        </w:rPr>
        <w:t>Mistinguette</w:t>
      </w:r>
      <w:proofErr w:type="spellEnd"/>
      <w:r w:rsidRPr="00EB5413">
        <w:rPr>
          <w:rFonts w:asciiTheme="minorHAnsi" w:eastAsia="Times New Roman" w:hAnsiTheme="minorHAnsi" w:cstheme="minorHAnsi"/>
          <w:color w:val="333333"/>
          <w:sz w:val="16"/>
        </w:rPr>
        <w:t xml:space="preserve"> Smith discusses how walking over the routes of the Underground Railroad brought forth alternate dimensions and understandings of time outside the settler paradigm of ownership. </w:t>
      </w:r>
      <w:r w:rsidRPr="00A46621">
        <w:rPr>
          <w:rStyle w:val="Emphasis"/>
        </w:rPr>
        <w:t xml:space="preserve">These are aspects of relating to land that </w:t>
      </w:r>
      <w:r w:rsidRPr="00A46621">
        <w:rPr>
          <w:rStyle w:val="Emphasis"/>
          <w:highlight w:val="yellow"/>
        </w:rPr>
        <w:t>the</w:t>
      </w:r>
      <w:r w:rsidRPr="00A46621">
        <w:rPr>
          <w:rStyle w:val="Emphasis"/>
        </w:rPr>
        <w:t xml:space="preserve"> Afrofuturist and the </w:t>
      </w:r>
      <w:r w:rsidRPr="00A46621">
        <w:rPr>
          <w:rStyle w:val="Emphasis"/>
          <w:highlight w:val="yellow"/>
        </w:rPr>
        <w:t>space NDN</w:t>
      </w:r>
      <w:r w:rsidRPr="00A46621">
        <w:rPr>
          <w:rStyle w:val="Emphasis"/>
        </w:rPr>
        <w:t xml:space="preserve"> (identities which can exist in the same person) bring with them on their travels. This </w:t>
      </w:r>
      <w:r w:rsidRPr="00A46621">
        <w:rPr>
          <w:rStyle w:val="Emphasis"/>
          <w:highlight w:val="yellow"/>
        </w:rPr>
        <w:t>focus on relationship rather than a strict idea of location speaks to the way in which the space NDN can remain secure in their indigenous identity even while rocketing through dark skies far from their origins</w:t>
      </w:r>
      <w:r w:rsidRPr="00A46621">
        <w:rPr>
          <w:rFonts w:asciiTheme="minorHAnsi" w:eastAsia="Times New Roman" w:hAnsiTheme="minorHAnsi" w:cstheme="minorHAnsi"/>
          <w:b/>
          <w:bCs/>
          <w:color w:val="333333"/>
          <w:sz w:val="16"/>
          <w:u w:val="single"/>
        </w:rPr>
        <w:t xml:space="preserve">. </w:t>
      </w:r>
      <w:r w:rsidRPr="00EB5413">
        <w:rPr>
          <w:rFonts w:asciiTheme="minorHAnsi" w:eastAsia="Times New Roman" w:hAnsiTheme="minorHAnsi" w:cstheme="minorHAnsi"/>
          <w:color w:val="333333"/>
          <w:sz w:val="16"/>
        </w:rPr>
        <w:t xml:space="preserve">This is not to demean the work of land protectors and defenders who risk serious repercussions for resisting corporate and state encroachment on indigenous territories. </w:t>
      </w:r>
      <w:r w:rsidRPr="00A46621">
        <w:rPr>
          <w:rFonts w:asciiTheme="minorHAnsi" w:eastAsia="Times New Roman" w:hAnsiTheme="minorHAnsi" w:cstheme="minorHAnsi"/>
          <w:b/>
          <w:bCs/>
          <w:color w:val="333333"/>
          <w:sz w:val="16"/>
          <w:u w:val="single"/>
        </w:rPr>
        <w:t>The space NDN supports those who are able and choose to remain on the land, while also hoping to broaden understandings of indigeneity outside simple location</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b/>
          <w:bCs/>
          <w:color w:val="333333"/>
          <w:u w:val="single"/>
        </w:rPr>
        <w:t xml:space="preserve">Locations of course are never simple. </w:t>
      </w:r>
      <w:r w:rsidRPr="00EB5413">
        <w:rPr>
          <w:rFonts w:asciiTheme="minorHAnsi" w:eastAsia="Times New Roman" w:hAnsiTheme="minorHAnsi" w:cstheme="minorHAnsi"/>
          <w:b/>
          <w:bCs/>
          <w:color w:val="333333"/>
          <w:highlight w:val="yellow"/>
          <w:u w:val="single"/>
        </w:rPr>
        <w:t>It is the settler who wishes to flatten the relation between place and people by claiming land through ownership</w:t>
      </w:r>
      <w:r w:rsidRPr="00EB5413">
        <w:rPr>
          <w:rFonts w:asciiTheme="minorHAnsi" w:eastAsia="Times New Roman" w:hAnsiTheme="minorHAnsi" w:cstheme="minorHAnsi"/>
          <w:b/>
          <w:bCs/>
          <w:color w:val="333333"/>
          <w:u w:val="single"/>
        </w:rPr>
        <w:t xml:space="preserve">. </w:t>
      </w:r>
      <w:r w:rsidRPr="00A46621">
        <w:rPr>
          <w:rFonts w:asciiTheme="minorHAnsi" w:eastAsia="Times New Roman" w:hAnsiTheme="minorHAnsi" w:cstheme="minorHAnsi"/>
          <w:b/>
          <w:bCs/>
          <w:color w:val="333333"/>
          <w:highlight w:val="yellow"/>
          <w:u w:val="single"/>
        </w:rPr>
        <w:t>Projecting themselves forward into faraway lands and times, the space NDN reveals the myriad ways of relating to land beyond property</w:t>
      </w:r>
      <w:r w:rsidRPr="00EB5413">
        <w:rPr>
          <w:rFonts w:asciiTheme="minorHAnsi" w:eastAsia="Times New Roman" w:hAnsiTheme="minorHAnsi" w:cstheme="minorHAnsi"/>
          <w:b/>
          <w:bCs/>
          <w:color w:val="333333"/>
          <w:u w:val="single"/>
        </w:rPr>
        <w:t xml:space="preserve">. </w:t>
      </w:r>
    </w:p>
    <w:p w14:paraId="3E42EBB1" w14:textId="66F95F9D" w:rsidR="00C14104" w:rsidRPr="00EB5413" w:rsidRDefault="00C14104" w:rsidP="00C14104">
      <w:pPr>
        <w:pStyle w:val="Heading4"/>
        <w:rPr>
          <w:rFonts w:asciiTheme="minorHAnsi" w:hAnsiTheme="minorHAnsi" w:cstheme="minorHAnsi"/>
          <w:highlight w:val="white"/>
        </w:rPr>
      </w:pPr>
      <w:r>
        <w:rPr>
          <w:rFonts w:asciiTheme="minorHAnsi" w:hAnsiTheme="minorHAnsi" w:cstheme="minorHAnsi"/>
          <w:highlight w:val="white"/>
        </w:rPr>
        <w:t>The role of the ballot</w:t>
      </w:r>
      <w:r w:rsidRPr="00EB5413">
        <w:rPr>
          <w:rFonts w:asciiTheme="minorHAnsi" w:hAnsiTheme="minorHAnsi" w:cstheme="minorHAnsi"/>
          <w:highlight w:val="white"/>
        </w:rPr>
        <w:t xml:space="preserve"> is to vote for the debater with who best resists imperialism. Colonialism functions in education through rhetorical imperialism, decolonial framing and discourse is key. </w:t>
      </w:r>
    </w:p>
    <w:p w14:paraId="2858CB34" w14:textId="77777777" w:rsidR="00C14104" w:rsidRPr="00EB5413" w:rsidRDefault="00C14104" w:rsidP="00C14104">
      <w:pPr>
        <w:widowControl w:val="0"/>
        <w:spacing w:line="240" w:lineRule="auto"/>
        <w:jc w:val="both"/>
        <w:rPr>
          <w:rFonts w:asciiTheme="minorHAnsi" w:eastAsia="Georgia" w:hAnsiTheme="minorHAnsi" w:cstheme="minorHAnsi"/>
          <w:sz w:val="16"/>
          <w:szCs w:val="16"/>
        </w:rPr>
      </w:pPr>
      <w:r w:rsidRPr="00EB5413">
        <w:rPr>
          <w:rFonts w:asciiTheme="minorHAnsi" w:eastAsia="Georgia" w:hAnsiTheme="minorHAnsi" w:cstheme="minorHAnsi"/>
          <w:b/>
        </w:rPr>
        <w:t>Grande</w:t>
      </w:r>
      <w:r w:rsidRPr="00EB5413">
        <w:rPr>
          <w:rFonts w:asciiTheme="minorHAnsi" w:eastAsia="Georgia" w:hAnsiTheme="minorHAnsi" w:cstheme="minorHAnsi"/>
        </w:rPr>
        <w:t>,</w:t>
      </w:r>
      <w:r w:rsidRPr="00EB5413">
        <w:rPr>
          <w:rFonts w:asciiTheme="minorHAnsi" w:eastAsia="Georgia" w:hAnsiTheme="minorHAnsi" w:cstheme="minorHAnsi"/>
          <w:sz w:val="16"/>
          <w:szCs w:val="16"/>
        </w:rPr>
        <w:t xml:space="preserve"> Sandy 20</w:t>
      </w:r>
      <w:r w:rsidRPr="00EB5413">
        <w:rPr>
          <w:rFonts w:asciiTheme="minorHAnsi" w:eastAsia="Georgia" w:hAnsiTheme="minorHAnsi" w:cstheme="minorHAnsi"/>
          <w:b/>
        </w:rPr>
        <w:t>15</w:t>
      </w:r>
      <w:r w:rsidRPr="00EB5413">
        <w:rPr>
          <w:rFonts w:asciiTheme="minorHAnsi" w:eastAsia="Georgia" w:hAnsiTheme="minorHAnsi" w:cstheme="minorHAnsi"/>
        </w:rPr>
        <w:t xml:space="preserve">: </w:t>
      </w:r>
      <w:r w:rsidRPr="00EB5413">
        <w:rPr>
          <w:rFonts w:asciiTheme="minorHAnsi" w:eastAsia="Georgia" w:hAnsiTheme="minorHAnsi" w:cstheme="minorHAnsi"/>
          <w:i/>
          <w:sz w:val="16"/>
          <w:szCs w:val="16"/>
        </w:rPr>
        <w:t xml:space="preserve">Red Pedagogy: Native American Social and Political Thought, Tenth Anniversary Edition </w:t>
      </w:r>
      <w:r w:rsidRPr="00EB5413">
        <w:rPr>
          <w:rFonts w:asciiTheme="minorHAnsi" w:eastAsia="Georgia" w:hAnsiTheme="minorHAnsi" w:cstheme="minorHAnsi"/>
          <w:sz w:val="16"/>
          <w:szCs w:val="16"/>
        </w:rPr>
        <w:t xml:space="preserve">. United States of America.  Rowman &amp; Littlefield Publisher Inc. (pp 55-56). </w:t>
      </w:r>
      <w:r w:rsidRPr="00EB5413">
        <w:rPr>
          <w:rFonts w:asciiTheme="minorHAnsi" w:eastAsia="Georgia" w:hAnsiTheme="minorHAnsi" w:cstheme="minorHAnsi"/>
          <w:color w:val="222222"/>
          <w:sz w:val="16"/>
          <w:szCs w:val="16"/>
          <w:highlight w:val="white"/>
        </w:rPr>
        <w:t>Sandy Grande is associate professor and Chair of the Education Department at Connecticut College. Her research interfaces critical Indigenous theories with the concerns of education. In addition to Red Pedagogy: Native American Social and Political Thought. (HTE)</w:t>
      </w:r>
    </w:p>
    <w:p w14:paraId="717864ED" w14:textId="77777777" w:rsidR="00C14104" w:rsidRPr="00EB5413" w:rsidRDefault="00C14104" w:rsidP="00C14104">
      <w:pPr>
        <w:rPr>
          <w:rFonts w:asciiTheme="minorHAnsi" w:eastAsia="Georgia" w:hAnsiTheme="minorHAnsi" w:cstheme="minorHAnsi"/>
          <w:sz w:val="16"/>
          <w:szCs w:val="16"/>
        </w:rPr>
      </w:pPr>
    </w:p>
    <w:p w14:paraId="32C4CC8A" w14:textId="77777777" w:rsidR="00C14104" w:rsidRDefault="00C14104" w:rsidP="00C14104">
      <w:pPr>
        <w:widowControl w:val="0"/>
        <w:spacing w:line="240" w:lineRule="auto"/>
        <w:jc w:val="both"/>
        <w:rPr>
          <w:rFonts w:asciiTheme="minorHAnsi" w:eastAsia="Georgia" w:hAnsiTheme="minorHAnsi" w:cstheme="minorHAnsi"/>
          <w:sz w:val="16"/>
          <w:szCs w:val="16"/>
        </w:rPr>
      </w:pPr>
      <w:proofErr w:type="gramStart"/>
      <w:r w:rsidRPr="004B18ED">
        <w:rPr>
          <w:rFonts w:asciiTheme="minorHAnsi" w:eastAsia="Georgia" w:hAnsiTheme="minorHAnsi" w:cstheme="minorHAnsi"/>
          <w:b/>
          <w:highlight w:val="yellow"/>
          <w:u w:val="single"/>
        </w:rPr>
        <w:t>However</w:t>
      </w:r>
      <w:proofErr w:type="gramEnd"/>
      <w:r w:rsidRPr="004B18ED">
        <w:rPr>
          <w:rFonts w:asciiTheme="minorHAnsi" w:eastAsia="Georgia" w:hAnsiTheme="minorHAnsi" w:cstheme="minorHAnsi"/>
          <w:b/>
          <w:highlight w:val="yellow"/>
          <w:u w:val="single"/>
        </w:rPr>
        <w:t xml:space="preserve"> </w:t>
      </w:r>
      <w:r w:rsidRPr="00EB5413">
        <w:rPr>
          <w:rFonts w:asciiTheme="minorHAnsi" w:eastAsia="Georgia" w:hAnsiTheme="minorHAnsi" w:cstheme="minorHAnsi"/>
          <w:b/>
          <w:u w:val="single"/>
        </w:rPr>
        <w:t xml:space="preserve">the question of </w:t>
      </w:r>
      <w:r w:rsidRPr="004B18ED">
        <w:rPr>
          <w:rFonts w:asciiTheme="minorHAnsi" w:eastAsia="Georgia" w:hAnsiTheme="minorHAnsi" w:cstheme="minorHAnsi"/>
          <w:b/>
          <w:highlight w:val="yellow"/>
          <w:u w:val="single"/>
        </w:rPr>
        <w:t xml:space="preserve">sovereignty is resolved </w:t>
      </w:r>
      <w:r w:rsidRPr="00EB5413">
        <w:rPr>
          <w:rFonts w:asciiTheme="minorHAnsi" w:eastAsia="Georgia" w:hAnsiTheme="minorHAnsi" w:cstheme="minorHAnsi"/>
          <w:b/>
          <w:u w:val="single"/>
        </w:rPr>
        <w:t xml:space="preserve">politically, </w:t>
      </w:r>
      <w:r w:rsidRPr="004B18ED">
        <w:rPr>
          <w:rFonts w:asciiTheme="minorHAnsi" w:eastAsia="Georgia" w:hAnsiTheme="minorHAnsi" w:cstheme="minorHAnsi"/>
          <w:b/>
          <w:highlight w:val="yellow"/>
          <w:u w:val="single"/>
        </w:rPr>
        <w:t>there will be significant implications on</w:t>
      </w:r>
      <w:r w:rsidRPr="00EB5413">
        <w:rPr>
          <w:rFonts w:asciiTheme="minorHAnsi" w:eastAsia="Georgia" w:hAnsiTheme="minorHAnsi" w:cstheme="minorHAnsi"/>
          <w:b/>
          <w:u w:val="single"/>
        </w:rPr>
        <w:t xml:space="preserve"> the intellectual lives of indigenous peoples, particularly in terms of </w:t>
      </w:r>
      <w:r w:rsidRPr="004B18ED">
        <w:rPr>
          <w:rFonts w:asciiTheme="minorHAnsi" w:eastAsia="Georgia" w:hAnsiTheme="minorHAnsi" w:cstheme="minorHAnsi"/>
          <w:b/>
          <w:highlight w:val="yellow"/>
          <w:u w:val="single"/>
        </w:rPr>
        <w:t>education.</w:t>
      </w:r>
      <w:r w:rsidRPr="00EB5413">
        <w:rPr>
          <w:rFonts w:asciiTheme="minorHAnsi" w:eastAsia="Georgia" w:hAnsiTheme="minorHAnsi" w:cstheme="minorHAnsi"/>
          <w:b/>
          <w:u w:val="single"/>
        </w:rPr>
        <w:t xml:space="preserve"> </w:t>
      </w:r>
      <w:r w:rsidRPr="00EB5413">
        <w:rPr>
          <w:rFonts w:asciiTheme="minorHAnsi" w:eastAsia="Georgia" w:hAnsiTheme="minorHAnsi" w:cstheme="minorHAnsi"/>
          <w:sz w:val="16"/>
          <w:szCs w:val="16"/>
        </w:rPr>
        <w:t xml:space="preserve">Lyons (2000, 452) </w:t>
      </w:r>
      <w:r w:rsidRPr="004B18ED">
        <w:rPr>
          <w:rFonts w:asciiTheme="minorHAnsi" w:eastAsia="Georgia" w:hAnsiTheme="minorHAnsi" w:cstheme="minorHAnsi"/>
          <w:b/>
          <w:highlight w:val="yellow"/>
          <w:u w:val="single"/>
        </w:rPr>
        <w:t>view</w:t>
      </w:r>
      <w:r w:rsidRPr="00EB5413">
        <w:rPr>
          <w:rFonts w:asciiTheme="minorHAnsi" w:eastAsia="Georgia" w:hAnsiTheme="minorHAnsi" w:cstheme="minorHAnsi"/>
          <w:b/>
          <w:u w:val="single"/>
        </w:rPr>
        <w:t xml:space="preserve">s the history of </w:t>
      </w:r>
      <w:r w:rsidRPr="004B18ED">
        <w:rPr>
          <w:rFonts w:asciiTheme="minorHAnsi" w:eastAsia="Georgia" w:hAnsiTheme="minorHAnsi" w:cstheme="minorHAnsi"/>
          <w:b/>
          <w:highlight w:val="yellow"/>
          <w:u w:val="single"/>
        </w:rPr>
        <w:t>colonization,</w:t>
      </w:r>
      <w:r w:rsidRPr="00EB5413">
        <w:rPr>
          <w:rFonts w:asciiTheme="minorHAnsi" w:eastAsia="Georgia" w:hAnsiTheme="minorHAnsi" w:cstheme="minorHAnsi"/>
          <w:b/>
          <w:u w:val="single"/>
        </w:rPr>
        <w:t xml:space="preserve"> in </w:t>
      </w:r>
      <w:r w:rsidRPr="004B18ED">
        <w:rPr>
          <w:rFonts w:asciiTheme="minorHAnsi" w:eastAsia="Georgia" w:hAnsiTheme="minorHAnsi" w:cstheme="minorHAnsi"/>
          <w:b/>
          <w:u w:val="single"/>
        </w:rPr>
        <w:t xml:space="preserve">part </w:t>
      </w:r>
      <w:r w:rsidRPr="004B18ED">
        <w:rPr>
          <w:rFonts w:asciiTheme="minorHAnsi" w:eastAsia="Georgia" w:hAnsiTheme="minorHAnsi" w:cstheme="minorHAnsi"/>
          <w:b/>
          <w:highlight w:val="yellow"/>
          <w:u w:val="single"/>
        </w:rPr>
        <w:t>as</w:t>
      </w:r>
      <w:r w:rsidRPr="00EB5413">
        <w:rPr>
          <w:rFonts w:asciiTheme="minorHAnsi" w:eastAsia="Georgia" w:hAnsiTheme="minorHAnsi" w:cstheme="minorHAnsi"/>
          <w:b/>
          <w:u w:val="single"/>
        </w:rPr>
        <w:t xml:space="preserve"> the manifestation of </w:t>
      </w:r>
      <w:r w:rsidRPr="004B18ED">
        <w:rPr>
          <w:rFonts w:asciiTheme="minorHAnsi" w:eastAsia="Georgia" w:hAnsiTheme="minorHAnsi" w:cstheme="minorHAnsi"/>
          <w:b/>
          <w:highlight w:val="yellow"/>
          <w:u w:val="single"/>
        </w:rPr>
        <w:t>“rhetorical imperialism,”</w:t>
      </w:r>
      <w:r w:rsidRPr="00EB5413">
        <w:rPr>
          <w:rFonts w:asciiTheme="minorHAnsi" w:eastAsia="Georgia" w:hAnsiTheme="minorHAnsi" w:cstheme="minorHAnsi"/>
          <w:b/>
          <w:u w:val="single"/>
        </w:rPr>
        <w:t xml:space="preserve"> that is </w:t>
      </w:r>
      <w:r w:rsidRPr="004B18ED">
        <w:rPr>
          <w:rFonts w:asciiTheme="minorHAnsi" w:eastAsia="Georgia" w:hAnsiTheme="minorHAnsi" w:cstheme="minorHAnsi"/>
          <w:b/>
          <w:highlight w:val="yellow"/>
          <w:u w:val="single"/>
        </w:rPr>
        <w:t>“the ability of dominant powers to assert control</w:t>
      </w:r>
      <w:r w:rsidRPr="00EB5413">
        <w:rPr>
          <w:rFonts w:asciiTheme="minorHAnsi" w:eastAsia="Georgia" w:hAnsiTheme="minorHAnsi" w:cstheme="minorHAnsi"/>
          <w:b/>
          <w:u w:val="single"/>
        </w:rPr>
        <w:t xml:space="preserve"> of others </w:t>
      </w:r>
      <w:r w:rsidRPr="004B18ED">
        <w:rPr>
          <w:rFonts w:asciiTheme="minorHAnsi" w:eastAsia="Georgia" w:hAnsiTheme="minorHAnsi" w:cstheme="minorHAnsi"/>
          <w:b/>
          <w:highlight w:val="yellow"/>
          <w:u w:val="single"/>
        </w:rPr>
        <w:t>by setting the terms of the debate.”</w:t>
      </w:r>
      <w:r w:rsidRPr="00EB5413">
        <w:rPr>
          <w:rFonts w:asciiTheme="minorHAnsi" w:eastAsia="Georgia" w:hAnsiTheme="minorHAnsi" w:cstheme="minorHAnsi"/>
          <w:sz w:val="16"/>
          <w:szCs w:val="16"/>
        </w:rPr>
        <w:t xml:space="preserve"> He cites, for example, </w:t>
      </w:r>
      <w:proofErr w:type="spellStart"/>
      <w:r w:rsidRPr="00EB5413">
        <w:rPr>
          <w:rFonts w:asciiTheme="minorHAnsi" w:eastAsia="Georgia" w:hAnsiTheme="minorHAnsi" w:cstheme="minorHAnsi"/>
          <w:sz w:val="16"/>
          <w:szCs w:val="16"/>
        </w:rPr>
        <w:t>Marhsall’s</w:t>
      </w:r>
      <w:proofErr w:type="spellEnd"/>
      <w:r w:rsidRPr="00EB5413">
        <w:rPr>
          <w:rFonts w:asciiTheme="minorHAnsi" w:eastAsia="Georgia" w:hAnsiTheme="minorHAnsi" w:cstheme="minorHAnsi"/>
          <w:sz w:val="16"/>
          <w:szCs w:val="16"/>
        </w:rPr>
        <w:t xml:space="preserve"> use of “rhetorical imperialism” in the Worcester v. Georgia opinion: “(T)</w:t>
      </w:r>
      <w:proofErr w:type="spellStart"/>
      <w:r w:rsidRPr="00EB5413">
        <w:rPr>
          <w:rFonts w:asciiTheme="minorHAnsi" w:eastAsia="Georgia" w:hAnsiTheme="minorHAnsi" w:cstheme="minorHAnsi"/>
          <w:sz w:val="16"/>
          <w:szCs w:val="16"/>
        </w:rPr>
        <w:t>reaty</w:t>
      </w:r>
      <w:proofErr w:type="spellEnd"/>
      <w:r w:rsidRPr="00EB5413">
        <w:rPr>
          <w:rFonts w:asciiTheme="minorHAnsi" w:eastAsia="Georgia" w:hAnsiTheme="minorHAnsi" w:cstheme="minorHAnsi"/>
          <w:sz w:val="16"/>
          <w:szCs w:val="16"/>
        </w:rPr>
        <w:t xml:space="preserve">’ and ‘nation’ are words of our own language, selected in our diplomatic and legislative proceedings…having each a definite and well-understood meaning. We have applied them to Indians, as we have applied them to other nations of the earth. They are applied to all in the same sense” (Lyons 2000, 425). Indeed, through history of federal Indian law terms and definitions have continually changed over time. Indians have gone from ‘sovereign’ to ‘wards’ and from ‘nations’ to ‘tribes,’ while the practice of treaty making has given way to one of agreements (Lyons 2000, 453).  </w:t>
      </w:r>
      <w:r w:rsidRPr="00EB5413">
        <w:rPr>
          <w:rFonts w:asciiTheme="minorHAnsi" w:eastAsia="Georgia" w:hAnsiTheme="minorHAnsi" w:cstheme="minorHAnsi"/>
          <w:b/>
          <w:u w:val="single"/>
        </w:rPr>
        <w:t xml:space="preserve">As each change served the needs of the nation-state, Lyons argues that </w:t>
      </w:r>
      <w:r w:rsidRPr="004B18ED">
        <w:rPr>
          <w:rFonts w:asciiTheme="minorHAnsi" w:eastAsia="Georgia" w:hAnsiTheme="minorHAnsi" w:cstheme="minorHAnsi"/>
          <w:b/>
          <w:highlight w:val="yellow"/>
          <w:u w:val="single"/>
        </w:rPr>
        <w:t xml:space="preserve">“the erosion of </w:t>
      </w:r>
      <w:r w:rsidRPr="00EB5413">
        <w:rPr>
          <w:rFonts w:asciiTheme="minorHAnsi" w:eastAsia="Georgia" w:hAnsiTheme="minorHAnsi" w:cstheme="minorHAnsi"/>
          <w:b/>
          <w:u w:val="single"/>
        </w:rPr>
        <w:t>Indian national</w:t>
      </w:r>
      <w:r w:rsidRPr="004B18ED">
        <w:rPr>
          <w:rFonts w:asciiTheme="minorHAnsi" w:eastAsia="Georgia" w:hAnsiTheme="minorHAnsi" w:cstheme="minorHAnsi"/>
          <w:b/>
          <w:u w:val="single"/>
        </w:rPr>
        <w:t xml:space="preserve"> </w:t>
      </w:r>
      <w:r w:rsidRPr="004B18ED">
        <w:rPr>
          <w:rFonts w:asciiTheme="minorHAnsi" w:eastAsia="Georgia" w:hAnsiTheme="minorHAnsi" w:cstheme="minorHAnsi"/>
          <w:b/>
          <w:highlight w:val="yellow"/>
          <w:u w:val="single"/>
        </w:rPr>
        <w:t>sovereignty can be credited</w:t>
      </w:r>
      <w:r w:rsidRPr="00EB5413">
        <w:rPr>
          <w:rFonts w:asciiTheme="minorHAnsi" w:eastAsia="Georgia" w:hAnsiTheme="minorHAnsi" w:cstheme="minorHAnsi"/>
          <w:b/>
          <w:u w:val="single"/>
        </w:rPr>
        <w:t xml:space="preserve"> in part </w:t>
      </w:r>
      <w:r w:rsidRPr="004B18ED">
        <w:rPr>
          <w:rFonts w:asciiTheme="minorHAnsi" w:eastAsia="Georgia" w:hAnsiTheme="minorHAnsi" w:cstheme="minorHAnsi"/>
          <w:b/>
          <w:highlight w:val="yellow"/>
          <w:u w:val="single"/>
        </w:rPr>
        <w:t xml:space="preserve">to a rhetorically imperialist </w:t>
      </w:r>
      <w:r w:rsidRPr="00EB5413">
        <w:rPr>
          <w:rFonts w:asciiTheme="minorHAnsi" w:eastAsia="Georgia" w:hAnsiTheme="minorHAnsi" w:cstheme="minorHAnsi"/>
          <w:b/>
          <w:u w:val="single"/>
        </w:rPr>
        <w:t xml:space="preserve">use of </w:t>
      </w:r>
      <w:r w:rsidRPr="004B18ED">
        <w:rPr>
          <w:rFonts w:asciiTheme="minorHAnsi" w:eastAsia="Georgia" w:hAnsiTheme="minorHAnsi" w:cstheme="minorHAnsi"/>
          <w:b/>
          <w:highlight w:val="yellow"/>
          <w:u w:val="single"/>
        </w:rPr>
        <w:t>language</w:t>
      </w:r>
      <w:r w:rsidRPr="00EB5413">
        <w:rPr>
          <w:rFonts w:asciiTheme="minorHAnsi" w:eastAsia="Georgia" w:hAnsiTheme="minorHAnsi" w:cstheme="minorHAnsi"/>
          <w:b/>
          <w:u w:val="single"/>
        </w:rPr>
        <w:t xml:space="preserve"> by white powers”</w:t>
      </w:r>
      <w:r w:rsidRPr="00EB5413">
        <w:rPr>
          <w:rFonts w:asciiTheme="minorHAnsi" w:eastAsia="Georgia" w:hAnsiTheme="minorHAnsi" w:cstheme="minorHAnsi"/>
          <w:sz w:val="16"/>
          <w:szCs w:val="16"/>
        </w:rPr>
        <w:t xml:space="preserve"> (2000, 453).  Thus, just language was central to the colonialist project, it must be central to the project of decolonization. Indigenous scholar </w:t>
      </w:r>
      <w:proofErr w:type="spellStart"/>
      <w:r w:rsidRPr="00EB5413">
        <w:rPr>
          <w:rFonts w:asciiTheme="minorHAnsi" w:eastAsia="Georgia" w:hAnsiTheme="minorHAnsi" w:cstheme="minorHAnsi"/>
          <w:sz w:val="16"/>
          <w:szCs w:val="16"/>
        </w:rPr>
        <w:t>Haunaini</w:t>
      </w:r>
      <w:proofErr w:type="spellEnd"/>
      <w:r w:rsidRPr="00EB5413">
        <w:rPr>
          <w:rFonts w:asciiTheme="minorHAnsi" w:eastAsia="Georgia" w:hAnsiTheme="minorHAnsi" w:cstheme="minorHAnsi"/>
          <w:sz w:val="16"/>
          <w:szCs w:val="16"/>
        </w:rPr>
        <w:t xml:space="preserve">-Kay Trask writes, “Thinking in one’s own cultural referents leads to conceptualizing in one’s own world view which, in turn, leads to disagreement with the eventual opposition to the dominant ideology” (1993, 54). </w:t>
      </w:r>
      <w:r w:rsidRPr="00EB5413">
        <w:rPr>
          <w:rFonts w:asciiTheme="minorHAnsi" w:eastAsia="Georgia" w:hAnsiTheme="minorHAnsi" w:cstheme="minorHAnsi"/>
          <w:b/>
          <w:u w:val="single"/>
        </w:rPr>
        <w:t>Thus, where a revolutionary critical pedagogy compels students and educations to question how “knowledge is related historically, culturally and institutionally to the processes of production and consumption,”</w:t>
      </w:r>
      <w:r w:rsidRPr="004B18ED">
        <w:rPr>
          <w:rFonts w:asciiTheme="minorHAnsi" w:eastAsia="Georgia" w:hAnsiTheme="minorHAnsi" w:cstheme="minorHAnsi"/>
          <w:b/>
          <w:u w:val="single"/>
        </w:rPr>
        <w:t xml:space="preserve"> </w:t>
      </w:r>
      <w:r w:rsidRPr="004B18ED">
        <w:rPr>
          <w:rFonts w:asciiTheme="minorHAnsi" w:eastAsia="Georgia" w:hAnsiTheme="minorHAnsi" w:cstheme="minorHAnsi"/>
          <w:b/>
          <w:highlight w:val="yellow"/>
          <w:u w:val="single"/>
        </w:rPr>
        <w:t xml:space="preserve">a </w:t>
      </w:r>
      <w:proofErr w:type="gramStart"/>
      <w:r w:rsidRPr="004B18ED">
        <w:rPr>
          <w:rFonts w:asciiTheme="minorHAnsi" w:eastAsia="Georgia" w:hAnsiTheme="minorHAnsi" w:cstheme="minorHAnsi"/>
          <w:b/>
          <w:highlight w:val="yellow"/>
          <w:u w:val="single"/>
        </w:rPr>
        <w:t>Red</w:t>
      </w:r>
      <w:proofErr w:type="gramEnd"/>
      <w:r w:rsidRPr="004B18ED">
        <w:rPr>
          <w:rFonts w:asciiTheme="minorHAnsi" w:eastAsia="Georgia" w:hAnsiTheme="minorHAnsi" w:cstheme="minorHAnsi"/>
          <w:b/>
          <w:highlight w:val="yellow"/>
          <w:u w:val="single"/>
        </w:rPr>
        <w:t xml:space="preserve"> pedagogy compels students to question how</w:t>
      </w:r>
      <w:r w:rsidRPr="004B18ED">
        <w:rPr>
          <w:rFonts w:asciiTheme="minorHAnsi" w:eastAsia="Georgia" w:hAnsiTheme="minorHAnsi" w:cstheme="minorHAnsi"/>
          <w:b/>
          <w:u w:val="single"/>
        </w:rPr>
        <w:t xml:space="preserve"> </w:t>
      </w:r>
      <w:r w:rsidRPr="00EB5413">
        <w:rPr>
          <w:rFonts w:asciiTheme="minorHAnsi" w:eastAsia="Georgia" w:hAnsiTheme="minorHAnsi" w:cstheme="minorHAnsi"/>
          <w:b/>
          <w:u w:val="single"/>
        </w:rPr>
        <w:t xml:space="preserve">(whitestream) </w:t>
      </w:r>
      <w:r w:rsidRPr="004B18ED">
        <w:rPr>
          <w:rFonts w:asciiTheme="minorHAnsi" w:eastAsia="Georgia" w:hAnsiTheme="minorHAnsi" w:cstheme="minorHAnsi"/>
          <w:b/>
          <w:highlight w:val="yellow"/>
          <w:u w:val="single"/>
        </w:rPr>
        <w:t>knowledge is related to the process of colonization</w:t>
      </w:r>
      <w:r w:rsidRPr="00EB5413">
        <w:rPr>
          <w:rFonts w:asciiTheme="minorHAnsi" w:eastAsia="Georgia" w:hAnsiTheme="minorHAnsi" w:cstheme="minorHAnsi"/>
          <w:b/>
          <w:u w:val="single"/>
        </w:rPr>
        <w:t xml:space="preserve">. </w:t>
      </w:r>
      <w:r w:rsidRPr="00EB5413">
        <w:rPr>
          <w:rFonts w:asciiTheme="minorHAnsi" w:eastAsia="Georgia" w:hAnsiTheme="minorHAnsi" w:cstheme="minorHAnsi"/>
          <w:sz w:val="16"/>
          <w:szCs w:val="16"/>
        </w:rPr>
        <w:t xml:space="preserve">Furthermore, </w:t>
      </w:r>
      <w:r w:rsidRPr="004B18ED">
        <w:rPr>
          <w:rFonts w:asciiTheme="minorHAnsi" w:eastAsia="Georgia" w:hAnsiTheme="minorHAnsi" w:cstheme="minorHAnsi"/>
          <w:b/>
          <w:highlight w:val="yellow"/>
          <w:u w:val="single"/>
        </w:rPr>
        <w:t>it asks how</w:t>
      </w:r>
      <w:r w:rsidRPr="004B18ED">
        <w:rPr>
          <w:rFonts w:asciiTheme="minorHAnsi" w:eastAsia="Georgia" w:hAnsiTheme="minorHAnsi" w:cstheme="minorHAnsi"/>
          <w:b/>
          <w:u w:val="single"/>
        </w:rPr>
        <w:t xml:space="preserve"> </w:t>
      </w:r>
      <w:r w:rsidRPr="00EB5413">
        <w:rPr>
          <w:rFonts w:asciiTheme="minorHAnsi" w:eastAsia="Georgia" w:hAnsiTheme="minorHAnsi" w:cstheme="minorHAnsi"/>
          <w:b/>
          <w:u w:val="single"/>
        </w:rPr>
        <w:t xml:space="preserve">traditional </w:t>
      </w:r>
      <w:r w:rsidRPr="004B18ED">
        <w:rPr>
          <w:rFonts w:asciiTheme="minorHAnsi" w:eastAsia="Georgia" w:hAnsiTheme="minorHAnsi" w:cstheme="minorHAnsi"/>
          <w:b/>
          <w:highlight w:val="yellow"/>
          <w:u w:val="single"/>
        </w:rPr>
        <w:t>indigenous knowledge can inform</w:t>
      </w:r>
      <w:r w:rsidRPr="004B18ED">
        <w:rPr>
          <w:rFonts w:asciiTheme="minorHAnsi" w:eastAsia="Georgia" w:hAnsiTheme="minorHAnsi" w:cstheme="minorHAnsi"/>
          <w:b/>
          <w:u w:val="single"/>
        </w:rPr>
        <w:t xml:space="preserve"> </w:t>
      </w:r>
      <w:r w:rsidRPr="00EB5413">
        <w:rPr>
          <w:rFonts w:asciiTheme="minorHAnsi" w:eastAsia="Georgia" w:hAnsiTheme="minorHAnsi" w:cstheme="minorHAnsi"/>
          <w:b/>
          <w:u w:val="single"/>
        </w:rPr>
        <w:t>the project of</w:t>
      </w:r>
      <w:r w:rsidRPr="005E7935">
        <w:rPr>
          <w:rFonts w:asciiTheme="minorHAnsi" w:eastAsia="Georgia" w:hAnsiTheme="minorHAnsi" w:cstheme="minorHAnsi"/>
          <w:b/>
          <w:u w:val="single"/>
        </w:rPr>
        <w:t xml:space="preserve"> </w:t>
      </w:r>
      <w:r w:rsidRPr="004B18ED">
        <w:rPr>
          <w:rFonts w:asciiTheme="minorHAnsi" w:eastAsia="Georgia" w:hAnsiTheme="minorHAnsi" w:cstheme="minorHAnsi"/>
          <w:b/>
          <w:highlight w:val="yellow"/>
          <w:u w:val="single"/>
        </w:rPr>
        <w:t>decolonization</w:t>
      </w:r>
      <w:r w:rsidRPr="004B18ED">
        <w:rPr>
          <w:rFonts w:asciiTheme="minorHAnsi" w:eastAsia="Georgia" w:hAnsiTheme="minorHAnsi" w:cstheme="minorHAnsi"/>
          <w:sz w:val="16"/>
          <w:szCs w:val="16"/>
        </w:rPr>
        <w:t>.</w:t>
      </w:r>
      <w:r w:rsidRPr="00EB5413">
        <w:rPr>
          <w:rFonts w:asciiTheme="minorHAnsi" w:eastAsia="Georgia" w:hAnsiTheme="minorHAnsi" w:cstheme="minorHAnsi"/>
          <w:sz w:val="16"/>
          <w:szCs w:val="16"/>
        </w:rPr>
        <w:t xml:space="preserve"> In short, this implies a threefold process of education. Specifically, a </w:t>
      </w:r>
      <w:proofErr w:type="gramStart"/>
      <w:r w:rsidRPr="004B18ED">
        <w:rPr>
          <w:rFonts w:asciiTheme="minorHAnsi" w:eastAsia="Georgia" w:hAnsiTheme="minorHAnsi" w:cstheme="minorHAnsi"/>
          <w:b/>
          <w:highlight w:val="yellow"/>
          <w:u w:val="single"/>
        </w:rPr>
        <w:t>Red</w:t>
      </w:r>
      <w:proofErr w:type="gramEnd"/>
      <w:r w:rsidRPr="004B18ED">
        <w:rPr>
          <w:rFonts w:asciiTheme="minorHAnsi" w:eastAsia="Georgia" w:hAnsiTheme="minorHAnsi" w:cstheme="minorHAnsi"/>
          <w:b/>
          <w:highlight w:val="yellow"/>
          <w:u w:val="single"/>
        </w:rPr>
        <w:t xml:space="preserve"> pedagogy necessitates: </w:t>
      </w:r>
      <w:r w:rsidRPr="00EB5413">
        <w:rPr>
          <w:rFonts w:asciiTheme="minorHAnsi" w:eastAsia="Georgia" w:hAnsiTheme="minorHAnsi" w:cstheme="minorHAnsi"/>
          <w:b/>
          <w:u w:val="single"/>
        </w:rPr>
        <w:t xml:space="preserve">(1) the subjection of the process of whitestream schooling to critical pedagogical analyses; (2) </w:t>
      </w:r>
      <w:r w:rsidRPr="004B18ED">
        <w:rPr>
          <w:rFonts w:asciiTheme="minorHAnsi" w:eastAsia="Georgia" w:hAnsiTheme="minorHAnsi" w:cstheme="minorHAnsi"/>
          <w:b/>
          <w:highlight w:val="yellow"/>
          <w:u w:val="single"/>
        </w:rPr>
        <w:t>the decoupling</w:t>
      </w:r>
      <w:r w:rsidRPr="00EB5413">
        <w:rPr>
          <w:rFonts w:asciiTheme="minorHAnsi" w:eastAsia="Georgia" w:hAnsiTheme="minorHAnsi" w:cstheme="minorHAnsi"/>
          <w:b/>
          <w:u w:val="single"/>
        </w:rPr>
        <w:t xml:space="preserve"> and </w:t>
      </w:r>
      <w:proofErr w:type="spellStart"/>
      <w:r w:rsidRPr="00EB5413">
        <w:rPr>
          <w:rFonts w:asciiTheme="minorHAnsi" w:eastAsia="Georgia" w:hAnsiTheme="minorHAnsi" w:cstheme="minorHAnsi"/>
          <w:b/>
          <w:u w:val="single"/>
        </w:rPr>
        <w:t>dethinking</w:t>
      </w:r>
      <w:proofErr w:type="spellEnd"/>
      <w:r w:rsidRPr="004B18ED">
        <w:rPr>
          <w:rFonts w:asciiTheme="minorHAnsi" w:eastAsia="Georgia" w:hAnsiTheme="minorHAnsi" w:cstheme="minorHAnsi"/>
          <w:b/>
          <w:u w:val="single"/>
        </w:rPr>
        <w:t xml:space="preserve"> </w:t>
      </w:r>
      <w:r w:rsidRPr="004B18ED">
        <w:rPr>
          <w:rFonts w:asciiTheme="minorHAnsi" w:eastAsia="Georgia" w:hAnsiTheme="minorHAnsi" w:cstheme="minorHAnsi"/>
          <w:b/>
          <w:highlight w:val="yellow"/>
          <w:u w:val="single"/>
        </w:rPr>
        <w:t>of education from its</w:t>
      </w:r>
      <w:r w:rsidRPr="00EB5413">
        <w:rPr>
          <w:rFonts w:asciiTheme="minorHAnsi" w:eastAsia="Georgia" w:hAnsiTheme="minorHAnsi" w:cstheme="minorHAnsi"/>
          <w:b/>
          <w:u w:val="single"/>
        </w:rPr>
        <w:t xml:space="preserve"> Western,</w:t>
      </w:r>
      <w:r w:rsidRPr="004B18ED">
        <w:rPr>
          <w:rFonts w:asciiTheme="minorHAnsi" w:eastAsia="Georgia" w:hAnsiTheme="minorHAnsi" w:cstheme="minorHAnsi"/>
          <w:b/>
          <w:u w:val="single"/>
        </w:rPr>
        <w:t xml:space="preserve"> </w:t>
      </w:r>
      <w:r w:rsidRPr="004B18ED">
        <w:rPr>
          <w:rFonts w:asciiTheme="minorHAnsi" w:eastAsia="Georgia" w:hAnsiTheme="minorHAnsi" w:cstheme="minorHAnsi"/>
          <w:b/>
          <w:highlight w:val="yellow"/>
          <w:u w:val="single"/>
        </w:rPr>
        <w:t>colonialist contexts; and</w:t>
      </w:r>
      <w:r w:rsidRPr="00EB5413">
        <w:rPr>
          <w:rFonts w:asciiTheme="minorHAnsi" w:eastAsia="Georgia" w:hAnsiTheme="minorHAnsi" w:cstheme="minorHAnsi"/>
          <w:b/>
          <w:u w:val="single"/>
        </w:rPr>
        <w:t xml:space="preserve"> (3) the institution of indigenous </w:t>
      </w:r>
      <w:r w:rsidRPr="004B18ED">
        <w:rPr>
          <w:rFonts w:asciiTheme="minorHAnsi" w:eastAsia="Georgia" w:hAnsiTheme="minorHAnsi" w:cstheme="minorHAnsi"/>
          <w:b/>
          <w:highlight w:val="yellow"/>
          <w:u w:val="single"/>
        </w:rPr>
        <w:t>efforts to reground students</w:t>
      </w:r>
      <w:r w:rsidRPr="00EB5413">
        <w:rPr>
          <w:rFonts w:asciiTheme="minorHAnsi" w:eastAsia="Georgia" w:hAnsiTheme="minorHAnsi" w:cstheme="minorHAnsi"/>
          <w:b/>
          <w:u w:val="single"/>
        </w:rPr>
        <w:t xml:space="preserve"> and educations </w:t>
      </w:r>
      <w:r w:rsidRPr="004B18ED">
        <w:rPr>
          <w:rFonts w:asciiTheme="minorHAnsi" w:eastAsia="Georgia" w:hAnsiTheme="minorHAnsi" w:cstheme="minorHAnsi"/>
          <w:b/>
          <w:highlight w:val="yellow"/>
          <w:u w:val="single"/>
        </w:rPr>
        <w:t>in traditional knowledge</w:t>
      </w:r>
      <w:r w:rsidRPr="00EB5413">
        <w:rPr>
          <w:rFonts w:asciiTheme="minorHAnsi" w:eastAsia="Georgia" w:hAnsiTheme="minorHAnsi" w:cstheme="minorHAnsi"/>
          <w:b/>
          <w:u w:val="single"/>
        </w:rPr>
        <w:t xml:space="preserve"> and teaching.</w:t>
      </w:r>
      <w:r w:rsidRPr="00EB5413">
        <w:rPr>
          <w:rFonts w:asciiTheme="minorHAnsi" w:eastAsia="Georgia" w:hAnsiTheme="minorHAnsi" w:cstheme="minorHAnsi"/>
          <w:sz w:val="16"/>
          <w:szCs w:val="16"/>
        </w:rPr>
        <w:t xml:space="preserve"> In short, a Red Pedagogy aims to create awareness of what Trask terms “disagreements,” helping to foster discontent about the “inconsistencies between the world as it is and as it should be” (Alfred 1999, 132).</w:t>
      </w:r>
    </w:p>
    <w:p w14:paraId="61DE6554" w14:textId="76851E3D" w:rsidR="00C14104" w:rsidRPr="00C14104" w:rsidRDefault="00C14104" w:rsidP="00AF5CB3">
      <w:pPr>
        <w:pStyle w:val="Heading2"/>
      </w:pPr>
      <w:r>
        <w:t>Case</w:t>
      </w:r>
    </w:p>
    <w:sectPr w:rsidR="00C14104" w:rsidRPr="00C141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14104"/>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2E0FE1"/>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2433"/>
    <w:rsid w:val="00722258"/>
    <w:rsid w:val="007243E5"/>
    <w:rsid w:val="00766EA0"/>
    <w:rsid w:val="007838E4"/>
    <w:rsid w:val="007A2226"/>
    <w:rsid w:val="007F5B66"/>
    <w:rsid w:val="00823A1C"/>
    <w:rsid w:val="00845B9D"/>
    <w:rsid w:val="00860984"/>
    <w:rsid w:val="008B3ECB"/>
    <w:rsid w:val="008B4E85"/>
    <w:rsid w:val="008C1B2E"/>
    <w:rsid w:val="0091627E"/>
    <w:rsid w:val="00963574"/>
    <w:rsid w:val="0097032B"/>
    <w:rsid w:val="009D2EAD"/>
    <w:rsid w:val="009D54B2"/>
    <w:rsid w:val="009E1922"/>
    <w:rsid w:val="009F7ED2"/>
    <w:rsid w:val="00A3537C"/>
    <w:rsid w:val="00A93661"/>
    <w:rsid w:val="00A95652"/>
    <w:rsid w:val="00AB0FCA"/>
    <w:rsid w:val="00AC0AB8"/>
    <w:rsid w:val="00AD6D39"/>
    <w:rsid w:val="00AF5CB3"/>
    <w:rsid w:val="00B33C6D"/>
    <w:rsid w:val="00B4508F"/>
    <w:rsid w:val="00B55AD5"/>
    <w:rsid w:val="00B8057C"/>
    <w:rsid w:val="00BD6238"/>
    <w:rsid w:val="00BF593B"/>
    <w:rsid w:val="00BF6E4A"/>
    <w:rsid w:val="00BF773A"/>
    <w:rsid w:val="00BF7E81"/>
    <w:rsid w:val="00C13773"/>
    <w:rsid w:val="00C14104"/>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61FB"/>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3CEC8"/>
  <w15:chartTrackingRefBased/>
  <w15:docId w15:val="{81455DDF-9C00-46CD-9E5B-3B16184C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4104"/>
    <w:rPr>
      <w:rFonts w:cs="Calibri"/>
    </w:rPr>
  </w:style>
  <w:style w:type="paragraph" w:styleId="Heading1">
    <w:name w:val="heading 1"/>
    <w:aliases w:val="Pocket"/>
    <w:basedOn w:val="Normal"/>
    <w:next w:val="Normal"/>
    <w:link w:val="Heading1Char"/>
    <w:qFormat/>
    <w:rsid w:val="00C141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410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410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Ta"/>
    <w:basedOn w:val="Normal"/>
    <w:next w:val="Normal"/>
    <w:link w:val="Heading4Char"/>
    <w:uiPriority w:val="3"/>
    <w:unhideWhenUsed/>
    <w:qFormat/>
    <w:rsid w:val="00C1410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C141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4104"/>
  </w:style>
  <w:style w:type="character" w:customStyle="1" w:styleId="Heading1Char">
    <w:name w:val="Heading 1 Char"/>
    <w:aliases w:val="Pocket Char"/>
    <w:basedOn w:val="DefaultParagraphFont"/>
    <w:link w:val="Heading1"/>
    <w:rsid w:val="00C14104"/>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C14104"/>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C14104"/>
    <w:rPr>
      <w:rFonts w:eastAsiaTheme="majorEastAsia"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3"/>
    <w:rsid w:val="00C14104"/>
    <w:rPr>
      <w:rFonts w:eastAsiaTheme="majorEastAsia"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C14104"/>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C1410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6"/>
    <w:qFormat/>
    <w:rsid w:val="00C14104"/>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14104"/>
    <w:rPr>
      <w:color w:val="auto"/>
      <w:u w:val="none"/>
    </w:rPr>
  </w:style>
  <w:style w:type="character" w:styleId="FollowedHyperlink">
    <w:name w:val="FollowedHyperlink"/>
    <w:basedOn w:val="DefaultParagraphFont"/>
    <w:uiPriority w:val="99"/>
    <w:semiHidden/>
    <w:unhideWhenUsed/>
    <w:rsid w:val="00C14104"/>
    <w:rPr>
      <w:color w:val="auto"/>
      <w:u w:val="none"/>
    </w:rPr>
  </w:style>
  <w:style w:type="paragraph" w:customStyle="1" w:styleId="textbold">
    <w:name w:val="text bold"/>
    <w:basedOn w:val="Normal"/>
    <w:link w:val="Emphasis"/>
    <w:uiPriority w:val="7"/>
    <w:qFormat/>
    <w:rsid w:val="00C14104"/>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C141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x.doi.org/10.1080/2201473X.2013.810702"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5119</Words>
  <Characters>29182</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7</cp:revision>
  <dcterms:created xsi:type="dcterms:W3CDTF">2022-02-20T21:37:00Z</dcterms:created>
  <dcterms:modified xsi:type="dcterms:W3CDTF">2022-02-20T22:26:00Z</dcterms:modified>
</cp:coreProperties>
</file>