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8A5E" w14:textId="3F3DD8A1" w:rsidR="00A95652" w:rsidRDefault="003806D9" w:rsidP="003806D9">
      <w:pPr>
        <w:pStyle w:val="Heading1"/>
      </w:pPr>
      <w:proofErr w:type="spellStart"/>
      <w:r>
        <w:t>Glenbrooks</w:t>
      </w:r>
      <w:proofErr w:type="spellEnd"/>
      <w:r>
        <w:t xml:space="preserve"> r7</w:t>
      </w:r>
    </w:p>
    <w:p w14:paraId="42AC612B" w14:textId="20D2A999" w:rsidR="003806D9" w:rsidRDefault="003806D9" w:rsidP="003806D9">
      <w:pPr>
        <w:pStyle w:val="Heading2"/>
      </w:pPr>
      <w:r>
        <w:t>1</w:t>
      </w:r>
    </w:p>
    <w:p w14:paraId="2839CF46" w14:textId="77777777" w:rsidR="00F57E40" w:rsidRDefault="00F57E40" w:rsidP="00F57E40">
      <w:pPr>
        <w:pStyle w:val="Heading4"/>
      </w:pPr>
      <w:r>
        <w:t xml:space="preserve">Interpretation: The affirmative debater must not specify a government that is not just. </w:t>
      </w:r>
    </w:p>
    <w:p w14:paraId="4CD16D32" w14:textId="23B6C0B6" w:rsidR="00F57E40" w:rsidRPr="007B5319" w:rsidRDefault="00F57E40" w:rsidP="00F57E40">
      <w:pPr>
        <w:pStyle w:val="Heading4"/>
      </w:pPr>
      <w:r>
        <w:t xml:space="preserve">Violation: They specify </w:t>
      </w:r>
      <w:proofErr w:type="gramStart"/>
      <w:r>
        <w:t xml:space="preserve">the </w:t>
      </w:r>
      <w:r>
        <w:t>Brazil</w:t>
      </w:r>
      <w:proofErr w:type="gramEnd"/>
      <w:r>
        <w:t xml:space="preserve">. </w:t>
      </w:r>
    </w:p>
    <w:p w14:paraId="350BBB3E" w14:textId="77777777" w:rsidR="00F57E40" w:rsidRDefault="00F57E40" w:rsidP="00F57E40">
      <w:pPr>
        <w:pStyle w:val="NormalWeb"/>
        <w:shd w:val="clear" w:color="auto" w:fill="FFFFFF"/>
        <w:spacing w:before="0" w:beforeAutospacing="0" w:after="150" w:afterAutospacing="0"/>
        <w:rPr>
          <w:rFonts w:ascii="Helvetica" w:hAnsi="Helvetica"/>
          <w:b/>
          <w:bCs/>
          <w:color w:val="333333"/>
          <w:sz w:val="21"/>
          <w:szCs w:val="21"/>
          <w:u w:val="single"/>
        </w:rPr>
      </w:pPr>
      <w:hyperlink r:id="rId6" w:history="1">
        <w:r>
          <w:rPr>
            <w:rStyle w:val="Hyperlink"/>
            <w:rFonts w:ascii="Helvetica" w:hAnsi="Helvetica"/>
            <w:b/>
            <w:bCs/>
            <w:sz w:val="21"/>
            <w:szCs w:val="21"/>
          </w:rPr>
          <w:t>Brazil</w:t>
        </w:r>
      </w:hyperlink>
      <w:r>
        <w:rPr>
          <w:rStyle w:val="Hyperlink"/>
          <w:rFonts w:ascii="Helvetica" w:hAnsi="Helvetica"/>
          <w:b/>
          <w:bCs/>
          <w:sz w:val="21"/>
          <w:szCs w:val="21"/>
        </w:rPr>
        <w:t xml:space="preserve"> is not just. </w:t>
      </w:r>
      <w:proofErr w:type="spellStart"/>
      <w:r>
        <w:rPr>
          <w:rStyle w:val="Hyperlink"/>
          <w:rFonts w:ascii="Helvetica" w:hAnsi="Helvetica"/>
          <w:b/>
          <w:bCs/>
          <w:sz w:val="21"/>
          <w:szCs w:val="21"/>
        </w:rPr>
        <w:t>Betto</w:t>
      </w:r>
      <w:proofErr w:type="spellEnd"/>
      <w:r>
        <w:rPr>
          <w:rStyle w:val="Hyperlink"/>
          <w:rFonts w:ascii="Helvetica" w:hAnsi="Helvetica"/>
          <w:b/>
          <w:bCs/>
          <w:sz w:val="21"/>
          <w:szCs w:val="21"/>
        </w:rPr>
        <w:t xml:space="preserve"> 19, </w:t>
      </w:r>
    </w:p>
    <w:p w14:paraId="1E1B0B0C" w14:textId="77777777" w:rsidR="00F57E40" w:rsidRPr="00614DEF" w:rsidRDefault="00F57E40" w:rsidP="00F57E40">
      <w:r w:rsidRPr="00614DEF">
        <w:t xml:space="preserve">informacion@granmai.cu, Author: Frei </w:t>
      </w:r>
      <w:proofErr w:type="spellStart"/>
      <w:r w:rsidRPr="00614DEF">
        <w:t>Betto</w:t>
      </w:r>
      <w:proofErr w:type="spellEnd"/>
      <w:r w:rsidRPr="00614DEF">
        <w:t xml:space="preserve"> |, and Frei </w:t>
      </w:r>
      <w:proofErr w:type="spellStart"/>
      <w:r w:rsidRPr="00614DEF">
        <w:t>Betto</w:t>
      </w:r>
      <w:proofErr w:type="spellEnd"/>
      <w:r w:rsidRPr="00614DEF">
        <w:t xml:space="preserve">. “Brazilian Inventory: A Nation as Rich as It Is Unjust.” Responsive Image, 31 Dec. 2019, https://en.granma.cu/mundo/2019-12-31/brazilian-inventory-a-nation-as-rich-as-it-is-unjust. </w:t>
      </w:r>
    </w:p>
    <w:p w14:paraId="0E8396D1" w14:textId="77777777" w:rsidR="00F57E40" w:rsidRPr="00F57E40" w:rsidRDefault="00F57E40" w:rsidP="00F57E40">
      <w:pPr>
        <w:pStyle w:val="NormalWeb"/>
        <w:shd w:val="clear" w:color="auto" w:fill="FFFFFF"/>
        <w:spacing w:before="0" w:beforeAutospacing="0" w:after="150" w:afterAutospacing="0"/>
        <w:rPr>
          <w:rFonts w:ascii="Helvetica" w:hAnsi="Helvetica"/>
          <w:color w:val="333333"/>
          <w:sz w:val="16"/>
          <w:szCs w:val="21"/>
        </w:rPr>
      </w:pPr>
      <w:r w:rsidRPr="00EB1A2D">
        <w:rPr>
          <w:rFonts w:ascii="Helvetica" w:hAnsi="Helvetica"/>
          <w:b/>
          <w:bCs/>
          <w:color w:val="333333"/>
          <w:sz w:val="21"/>
          <w:szCs w:val="21"/>
          <w:u w:val="single"/>
        </w:rPr>
        <w:t>Since the military dictatorship</w:t>
      </w:r>
      <w:r w:rsidRPr="00614DEF">
        <w:rPr>
          <w:rFonts w:ascii="Helvetica" w:hAnsi="Helvetica"/>
          <w:color w:val="333333"/>
          <w:sz w:val="16"/>
          <w:szCs w:val="21"/>
        </w:rPr>
        <w:t xml:space="preserve"> (1964-1985), </w:t>
      </w:r>
      <w:r w:rsidRPr="00EB1A2D">
        <w:rPr>
          <w:rFonts w:ascii="Helvetica" w:hAnsi="Helvetica"/>
          <w:b/>
          <w:bCs/>
          <w:color w:val="333333"/>
          <w:sz w:val="21"/>
          <w:szCs w:val="21"/>
          <w:u w:val="single"/>
        </w:rPr>
        <w:t xml:space="preserve">there have never been so </w:t>
      </w:r>
      <w:r w:rsidRPr="00614DEF">
        <w:rPr>
          <w:rFonts w:ascii="Helvetica" w:hAnsi="Helvetica"/>
          <w:b/>
          <w:bCs/>
          <w:color w:val="333333"/>
          <w:sz w:val="21"/>
          <w:szCs w:val="21"/>
          <w:highlight w:val="yellow"/>
          <w:u w:val="single"/>
        </w:rPr>
        <w:t>many setbacks in</w:t>
      </w:r>
      <w:r w:rsidRPr="00EB1A2D">
        <w:rPr>
          <w:rFonts w:ascii="Helvetica" w:hAnsi="Helvetica"/>
          <w:b/>
          <w:bCs/>
          <w:color w:val="333333"/>
          <w:sz w:val="21"/>
          <w:szCs w:val="21"/>
          <w:u w:val="single"/>
        </w:rPr>
        <w:t xml:space="preserve"> the field of </w:t>
      </w:r>
      <w:r w:rsidRPr="00614DEF">
        <w:rPr>
          <w:rFonts w:ascii="Helvetica" w:hAnsi="Helvetica"/>
          <w:b/>
          <w:bCs/>
          <w:color w:val="333333"/>
          <w:sz w:val="21"/>
          <w:szCs w:val="21"/>
          <w:highlight w:val="yellow"/>
          <w:u w:val="single"/>
        </w:rPr>
        <w:t>human rights in Brazil</w:t>
      </w:r>
      <w:r w:rsidRPr="00EB1A2D">
        <w:rPr>
          <w:rFonts w:ascii="Helvetica" w:hAnsi="Helvetica"/>
          <w:b/>
          <w:bCs/>
          <w:color w:val="333333"/>
          <w:sz w:val="21"/>
          <w:szCs w:val="21"/>
          <w:u w:val="single"/>
        </w:rPr>
        <w:t xml:space="preserve"> as there are now, </w:t>
      </w:r>
      <w:r w:rsidRPr="00614DEF">
        <w:rPr>
          <w:rFonts w:ascii="Helvetica" w:hAnsi="Helvetica"/>
          <w:b/>
          <w:bCs/>
          <w:color w:val="333333"/>
          <w:sz w:val="21"/>
          <w:szCs w:val="21"/>
          <w:highlight w:val="yellow"/>
          <w:u w:val="single"/>
        </w:rPr>
        <w:t>with Bolsonaro</w:t>
      </w:r>
      <w:r w:rsidRPr="00614DEF">
        <w:rPr>
          <w:rFonts w:ascii="Helvetica" w:hAnsi="Helvetica"/>
          <w:color w:val="333333"/>
          <w:sz w:val="16"/>
          <w:szCs w:val="21"/>
        </w:rPr>
        <w:t xml:space="preserve">. </w:t>
      </w:r>
      <w:r w:rsidRPr="00EB1A2D">
        <w:rPr>
          <w:rFonts w:ascii="Helvetica" w:hAnsi="Helvetica"/>
          <w:b/>
          <w:bCs/>
          <w:color w:val="333333"/>
          <w:sz w:val="21"/>
          <w:szCs w:val="21"/>
          <w:u w:val="single"/>
        </w:rPr>
        <w:t xml:space="preserve">We are </w:t>
      </w:r>
      <w:r w:rsidRPr="00614DEF">
        <w:rPr>
          <w:rFonts w:ascii="Helvetica" w:hAnsi="Helvetica"/>
          <w:b/>
          <w:bCs/>
          <w:color w:val="333333"/>
          <w:sz w:val="21"/>
          <w:szCs w:val="21"/>
          <w:highlight w:val="yellow"/>
          <w:u w:val="single"/>
        </w:rPr>
        <w:t>governed by authorities who insist on</w:t>
      </w:r>
      <w:r w:rsidRPr="00EB1A2D">
        <w:rPr>
          <w:rFonts w:ascii="Helvetica" w:hAnsi="Helvetica"/>
          <w:b/>
          <w:bCs/>
          <w:color w:val="333333"/>
          <w:sz w:val="21"/>
          <w:szCs w:val="21"/>
          <w:u w:val="single"/>
        </w:rPr>
        <w:t xml:space="preserve"> impunity for the </w:t>
      </w:r>
      <w:r w:rsidRPr="00614DEF">
        <w:rPr>
          <w:rFonts w:ascii="Helvetica" w:hAnsi="Helvetica"/>
          <w:b/>
          <w:bCs/>
          <w:color w:val="333333"/>
          <w:sz w:val="21"/>
          <w:szCs w:val="21"/>
          <w:highlight w:val="yellow"/>
          <w:u w:val="single"/>
        </w:rPr>
        <w:t>repressive forces</w:t>
      </w:r>
      <w:r w:rsidRPr="00614DEF">
        <w:rPr>
          <w:rFonts w:ascii="Helvetica" w:hAnsi="Helvetica"/>
          <w:color w:val="333333"/>
          <w:sz w:val="16"/>
          <w:szCs w:val="21"/>
        </w:rPr>
        <w:t xml:space="preserve">, providing a green light for the summary elimination of suspects, even innocent citizens, like the nine young men murdered by the Sao Paulo Military Police, in the favela of </w:t>
      </w:r>
      <w:proofErr w:type="spellStart"/>
      <w:r w:rsidRPr="00614DEF">
        <w:rPr>
          <w:rFonts w:ascii="Helvetica" w:hAnsi="Helvetica"/>
          <w:color w:val="333333"/>
          <w:sz w:val="16"/>
          <w:szCs w:val="21"/>
        </w:rPr>
        <w:t>Paraisópolis</w:t>
      </w:r>
      <w:proofErr w:type="spellEnd"/>
      <w:r w:rsidRPr="00614DEF">
        <w:rPr>
          <w:rFonts w:ascii="Helvetica" w:hAnsi="Helvetica"/>
          <w:color w:val="333333"/>
          <w:sz w:val="16"/>
          <w:szCs w:val="21"/>
        </w:rPr>
        <w:t xml:space="preserve">, during the early hours December 1. In Rio alone, in 2019, six children were killed by "stray </w:t>
      </w:r>
      <w:proofErr w:type="spellStart"/>
      <w:r w:rsidRPr="00614DEF">
        <w:rPr>
          <w:rFonts w:ascii="Helvetica" w:hAnsi="Helvetica"/>
          <w:color w:val="333333"/>
          <w:sz w:val="16"/>
          <w:szCs w:val="21"/>
        </w:rPr>
        <w:t>bullets.”Mining</w:t>
      </w:r>
      <w:proofErr w:type="spellEnd"/>
      <w:r w:rsidRPr="00614DEF">
        <w:rPr>
          <w:rFonts w:ascii="Helvetica" w:hAnsi="Helvetica"/>
          <w:color w:val="333333"/>
          <w:sz w:val="16"/>
          <w:szCs w:val="21"/>
        </w:rPr>
        <w:t xml:space="preserve">, logging and agricultural companies invade protected lands. </w:t>
      </w:r>
      <w:r w:rsidRPr="00614DEF">
        <w:rPr>
          <w:rFonts w:ascii="Helvetica" w:hAnsi="Helvetica"/>
          <w:b/>
          <w:bCs/>
          <w:color w:val="333333"/>
          <w:sz w:val="21"/>
          <w:szCs w:val="21"/>
          <w:highlight w:val="yellow"/>
          <w:u w:val="single"/>
        </w:rPr>
        <w:t>Indigenous leaders are murdered</w:t>
      </w:r>
      <w:r w:rsidRPr="00EB1A2D">
        <w:rPr>
          <w:rFonts w:ascii="Helvetica" w:hAnsi="Helvetica"/>
          <w:b/>
          <w:bCs/>
          <w:color w:val="333333"/>
          <w:sz w:val="21"/>
          <w:szCs w:val="21"/>
          <w:u w:val="single"/>
        </w:rPr>
        <w:t>,</w:t>
      </w:r>
      <w:r w:rsidRPr="00614DEF">
        <w:rPr>
          <w:rFonts w:ascii="Helvetica" w:hAnsi="Helvetica"/>
          <w:color w:val="333333"/>
          <w:sz w:val="16"/>
          <w:szCs w:val="21"/>
        </w:rPr>
        <w:t xml:space="preserve"> including Paulo </w:t>
      </w:r>
      <w:proofErr w:type="spellStart"/>
      <w:r w:rsidRPr="00614DEF">
        <w:rPr>
          <w:rFonts w:ascii="Helvetica" w:hAnsi="Helvetica"/>
          <w:color w:val="333333"/>
          <w:sz w:val="16"/>
          <w:szCs w:val="21"/>
        </w:rPr>
        <w:t>Paulino</w:t>
      </w:r>
      <w:proofErr w:type="spellEnd"/>
      <w:r w:rsidRPr="00614DEF">
        <w:rPr>
          <w:rFonts w:ascii="Helvetica" w:hAnsi="Helvetica"/>
          <w:color w:val="333333"/>
          <w:sz w:val="16"/>
          <w:szCs w:val="21"/>
        </w:rPr>
        <w:t xml:space="preserve"> Guajajara, in </w:t>
      </w:r>
      <w:proofErr w:type="spellStart"/>
      <w:r w:rsidRPr="00614DEF">
        <w:rPr>
          <w:rFonts w:ascii="Helvetica" w:hAnsi="Helvetica"/>
          <w:color w:val="333333"/>
          <w:sz w:val="16"/>
          <w:szCs w:val="21"/>
        </w:rPr>
        <w:t>Maranhão</w:t>
      </w:r>
      <w:proofErr w:type="spellEnd"/>
      <w:r w:rsidRPr="00614DEF">
        <w:rPr>
          <w:rFonts w:ascii="Helvetica" w:hAnsi="Helvetica"/>
          <w:color w:val="333333"/>
          <w:sz w:val="16"/>
          <w:szCs w:val="21"/>
        </w:rPr>
        <w:t xml:space="preserve">, on November 1, for defending his people's reserve from illegal logging activities. Cases of femicide are multiplying; while, every four minutes a woman is raped, in the </w:t>
      </w:r>
      <w:proofErr w:type="spellStart"/>
      <w:r w:rsidRPr="00614DEF">
        <w:rPr>
          <w:rFonts w:ascii="Helvetica" w:hAnsi="Helvetica"/>
          <w:color w:val="333333"/>
          <w:sz w:val="16"/>
          <w:szCs w:val="21"/>
        </w:rPr>
        <w:t>country.The</w:t>
      </w:r>
      <w:proofErr w:type="spellEnd"/>
      <w:r w:rsidRPr="00614DEF">
        <w:rPr>
          <w:rFonts w:ascii="Helvetica" w:hAnsi="Helvetica"/>
          <w:color w:val="333333"/>
          <w:sz w:val="16"/>
          <w:szCs w:val="21"/>
        </w:rPr>
        <w:t xml:space="preserve"> president of the </w:t>
      </w:r>
      <w:proofErr w:type="spellStart"/>
      <w:r w:rsidRPr="00614DEF">
        <w:rPr>
          <w:rFonts w:ascii="Helvetica" w:hAnsi="Helvetica"/>
          <w:color w:val="333333"/>
          <w:sz w:val="16"/>
          <w:szCs w:val="21"/>
        </w:rPr>
        <w:t>Palmares</w:t>
      </w:r>
      <w:proofErr w:type="spellEnd"/>
      <w:r w:rsidRPr="00614DEF">
        <w:rPr>
          <w:rFonts w:ascii="Helvetica" w:hAnsi="Helvetica"/>
          <w:color w:val="333333"/>
          <w:sz w:val="16"/>
          <w:szCs w:val="21"/>
        </w:rPr>
        <w:t xml:space="preserve"> Foundation, </w:t>
      </w:r>
      <w:proofErr w:type="spellStart"/>
      <w:r w:rsidRPr="00614DEF">
        <w:rPr>
          <w:rFonts w:ascii="Helvetica" w:hAnsi="Helvetica"/>
          <w:color w:val="333333"/>
          <w:sz w:val="16"/>
          <w:szCs w:val="21"/>
        </w:rPr>
        <w:t>Sérgio</w:t>
      </w:r>
      <w:proofErr w:type="spellEnd"/>
      <w:r w:rsidRPr="00614DEF">
        <w:rPr>
          <w:rFonts w:ascii="Helvetica" w:hAnsi="Helvetica"/>
          <w:color w:val="333333"/>
          <w:sz w:val="16"/>
          <w:szCs w:val="21"/>
        </w:rPr>
        <w:t xml:space="preserve"> Camargo, whose appointment is being challenged in court, sullies the memory of Zumbi, the hero of </w:t>
      </w:r>
      <w:proofErr w:type="spellStart"/>
      <w:r w:rsidRPr="00614DEF">
        <w:rPr>
          <w:rFonts w:ascii="Helvetica" w:hAnsi="Helvetica"/>
          <w:color w:val="333333"/>
          <w:sz w:val="16"/>
          <w:szCs w:val="21"/>
        </w:rPr>
        <w:t>Quilombola</w:t>
      </w:r>
      <w:proofErr w:type="spellEnd"/>
      <w:r w:rsidRPr="00614DEF">
        <w:rPr>
          <w:rFonts w:ascii="Helvetica" w:hAnsi="Helvetica"/>
          <w:color w:val="333333"/>
          <w:sz w:val="16"/>
          <w:szCs w:val="21"/>
        </w:rPr>
        <w:t xml:space="preserve">, when he declares that there is no racism in Brazil, and that "slavery was beneficial for its descendants"... In Paraná, journalist </w:t>
      </w:r>
      <w:proofErr w:type="spellStart"/>
      <w:r w:rsidRPr="00614DEF">
        <w:rPr>
          <w:rFonts w:ascii="Helvetica" w:hAnsi="Helvetica"/>
          <w:color w:val="333333"/>
          <w:sz w:val="16"/>
          <w:szCs w:val="21"/>
        </w:rPr>
        <w:t>Aluízio</w:t>
      </w:r>
      <w:proofErr w:type="spellEnd"/>
      <w:r w:rsidRPr="00614DEF">
        <w:rPr>
          <w:rFonts w:ascii="Helvetica" w:hAnsi="Helvetica"/>
          <w:color w:val="333333"/>
          <w:sz w:val="16"/>
          <w:szCs w:val="21"/>
        </w:rPr>
        <w:t xml:space="preserve"> Palmar is prosecuted for denouncing that torture is a regular practice in the First Border Battalion garrison in </w:t>
      </w:r>
      <w:proofErr w:type="spellStart"/>
      <w:r w:rsidRPr="00614DEF">
        <w:rPr>
          <w:rFonts w:ascii="Helvetica" w:hAnsi="Helvetica"/>
          <w:color w:val="333333"/>
          <w:sz w:val="16"/>
          <w:szCs w:val="21"/>
        </w:rPr>
        <w:t>Foz</w:t>
      </w:r>
      <w:proofErr w:type="spellEnd"/>
      <w:r w:rsidRPr="00614DEF">
        <w:rPr>
          <w:rFonts w:ascii="Helvetica" w:hAnsi="Helvetica"/>
          <w:color w:val="333333"/>
          <w:sz w:val="16"/>
          <w:szCs w:val="21"/>
        </w:rPr>
        <w:t xml:space="preserve"> de </w:t>
      </w:r>
      <w:proofErr w:type="spellStart"/>
      <w:r w:rsidRPr="00614DEF">
        <w:rPr>
          <w:rFonts w:ascii="Helvetica" w:hAnsi="Helvetica"/>
          <w:color w:val="333333"/>
          <w:sz w:val="16"/>
          <w:szCs w:val="21"/>
        </w:rPr>
        <w:t>Iguazú</w:t>
      </w:r>
      <w:proofErr w:type="spellEnd"/>
      <w:r w:rsidRPr="00614DEF">
        <w:rPr>
          <w:rFonts w:ascii="Helvetica" w:hAnsi="Helvetica"/>
          <w:color w:val="333333"/>
          <w:sz w:val="16"/>
          <w:szCs w:val="21"/>
        </w:rPr>
        <w:t xml:space="preserve">. The country has more than 12 million unemployed, and the government has twice reduced the 2020 minimum </w:t>
      </w:r>
      <w:proofErr w:type="spellStart"/>
      <w:r w:rsidRPr="00614DEF">
        <w:rPr>
          <w:rFonts w:ascii="Helvetica" w:hAnsi="Helvetica"/>
          <w:color w:val="333333"/>
          <w:sz w:val="16"/>
          <w:szCs w:val="21"/>
        </w:rPr>
        <w:t>wage.Around</w:t>
      </w:r>
      <w:proofErr w:type="spellEnd"/>
      <w:r w:rsidRPr="00614DEF">
        <w:rPr>
          <w:rFonts w:ascii="Helvetica" w:hAnsi="Helvetica"/>
          <w:color w:val="333333"/>
          <w:sz w:val="16"/>
          <w:szCs w:val="21"/>
        </w:rPr>
        <w:t xml:space="preserve"> Brazilian farms and beside roads, 80,000 families are camping. Former President Lula is convicted without evidence. </w:t>
      </w:r>
      <w:r w:rsidRPr="00614DEF">
        <w:rPr>
          <w:rFonts w:ascii="Helvetica" w:hAnsi="Helvetica"/>
          <w:b/>
          <w:bCs/>
          <w:color w:val="333333"/>
          <w:sz w:val="21"/>
          <w:szCs w:val="21"/>
          <w:highlight w:val="yellow"/>
          <w:u w:val="single"/>
        </w:rPr>
        <w:t>Media that criticize the government are sabotaged</w:t>
      </w:r>
      <w:r w:rsidRPr="00EB1A2D">
        <w:rPr>
          <w:rFonts w:ascii="Helvetica" w:hAnsi="Helvetica"/>
          <w:b/>
          <w:bCs/>
          <w:color w:val="333333"/>
          <w:sz w:val="21"/>
          <w:szCs w:val="21"/>
          <w:u w:val="single"/>
        </w:rPr>
        <w:t xml:space="preserve"> with the cancellation of official announcements, and </w:t>
      </w:r>
      <w:r w:rsidRPr="00614DEF">
        <w:rPr>
          <w:rFonts w:ascii="Helvetica" w:hAnsi="Helvetica"/>
          <w:b/>
          <w:bCs/>
          <w:color w:val="333333"/>
          <w:sz w:val="21"/>
          <w:szCs w:val="21"/>
          <w:highlight w:val="yellow"/>
          <w:u w:val="single"/>
        </w:rPr>
        <w:t>private companies are threatened</w:t>
      </w:r>
      <w:r w:rsidRPr="00EB1A2D">
        <w:rPr>
          <w:rFonts w:ascii="Helvetica" w:hAnsi="Helvetica"/>
          <w:b/>
          <w:bCs/>
          <w:color w:val="333333"/>
          <w:sz w:val="21"/>
          <w:szCs w:val="21"/>
          <w:u w:val="single"/>
        </w:rPr>
        <w:t xml:space="preserve"> if they advertise their products on these outlets. Students are encouraged to inform on teachers who do not follow the </w:t>
      </w:r>
      <w:proofErr w:type="spellStart"/>
      <w:r w:rsidRPr="00EB1A2D">
        <w:rPr>
          <w:rFonts w:ascii="Helvetica" w:hAnsi="Helvetica"/>
          <w:b/>
          <w:bCs/>
          <w:color w:val="333333"/>
          <w:sz w:val="21"/>
          <w:szCs w:val="21"/>
          <w:u w:val="single"/>
        </w:rPr>
        <w:t>Planalto</w:t>
      </w:r>
      <w:proofErr w:type="spellEnd"/>
      <w:r w:rsidRPr="00EB1A2D">
        <w:rPr>
          <w:rFonts w:ascii="Helvetica" w:hAnsi="Helvetica"/>
          <w:b/>
          <w:bCs/>
          <w:color w:val="333333"/>
          <w:sz w:val="21"/>
          <w:szCs w:val="21"/>
          <w:u w:val="single"/>
        </w:rPr>
        <w:t xml:space="preserve"> agenda.</w:t>
      </w:r>
      <w:r w:rsidRPr="00614DEF">
        <w:rPr>
          <w:rFonts w:ascii="Helvetica" w:hAnsi="Helvetica"/>
          <w:color w:val="333333"/>
          <w:sz w:val="16"/>
          <w:szCs w:val="21"/>
        </w:rPr>
        <w:t xml:space="preserve"> The government has never condemned paramilitaries who, disrespecting the law, promote the weapons and ammunition market fueled by territorial disputes among drug traffickers. </w:t>
      </w:r>
      <w:r w:rsidRPr="003B3BD6">
        <w:rPr>
          <w:rFonts w:ascii="Helvetica" w:hAnsi="Helvetica"/>
          <w:b/>
          <w:bCs/>
          <w:color w:val="333333"/>
          <w:sz w:val="21"/>
          <w:szCs w:val="21"/>
          <w:u w:val="single"/>
        </w:rPr>
        <w:t xml:space="preserve">In addition to violating human rights </w:t>
      </w:r>
      <w:r w:rsidRPr="00614DEF">
        <w:rPr>
          <w:rFonts w:ascii="Helvetica" w:hAnsi="Helvetica"/>
          <w:b/>
          <w:bCs/>
          <w:color w:val="333333"/>
          <w:sz w:val="21"/>
          <w:szCs w:val="21"/>
          <w:highlight w:val="yellow"/>
          <w:u w:val="single"/>
        </w:rPr>
        <w:t>the rights of nature are also trampled</w:t>
      </w:r>
      <w:r w:rsidRPr="00614DEF">
        <w:rPr>
          <w:rFonts w:ascii="Helvetica" w:hAnsi="Helvetica"/>
          <w:color w:val="333333"/>
          <w:sz w:val="16"/>
          <w:szCs w:val="21"/>
        </w:rPr>
        <w:t xml:space="preserve">. The Amazon rainforest is criminally burned to make way for cattle and soybeans, while Bolsonaro declares that burning is "a cultural problem." Justice proceeds slowly and leniently to punish those responsible for the tragedies caused by the rupture of the Mariana (MG) dam in 2015 and the </w:t>
      </w:r>
      <w:proofErr w:type="spellStart"/>
      <w:r w:rsidRPr="00614DEF">
        <w:rPr>
          <w:rFonts w:ascii="Helvetica" w:hAnsi="Helvetica"/>
          <w:color w:val="333333"/>
          <w:sz w:val="16"/>
          <w:szCs w:val="21"/>
        </w:rPr>
        <w:t>Bramadinho</w:t>
      </w:r>
      <w:proofErr w:type="spellEnd"/>
      <w:r w:rsidRPr="00614DEF">
        <w:rPr>
          <w:rFonts w:ascii="Helvetica" w:hAnsi="Helvetica"/>
          <w:color w:val="333333"/>
          <w:sz w:val="16"/>
          <w:szCs w:val="21"/>
        </w:rPr>
        <w:t xml:space="preserve"> (MG) dam in 2019, which claimed 382 lives. The oil spilled on the Brazilian coast is not being cleaned up with the urgency or rigor that the situation demands. According to Marcelo </w:t>
      </w:r>
      <w:proofErr w:type="spellStart"/>
      <w:r w:rsidRPr="00614DEF">
        <w:rPr>
          <w:rFonts w:ascii="Helvetica" w:hAnsi="Helvetica"/>
          <w:color w:val="333333"/>
          <w:sz w:val="16"/>
          <w:szCs w:val="21"/>
        </w:rPr>
        <w:t>Neri</w:t>
      </w:r>
      <w:proofErr w:type="spellEnd"/>
      <w:r w:rsidRPr="00614DEF">
        <w:rPr>
          <w:rFonts w:ascii="Helvetica" w:hAnsi="Helvetica"/>
          <w:color w:val="333333"/>
          <w:sz w:val="16"/>
          <w:szCs w:val="21"/>
        </w:rPr>
        <w:t xml:space="preserve"> of the </w:t>
      </w:r>
      <w:proofErr w:type="spellStart"/>
      <w:r w:rsidRPr="00614DEF">
        <w:rPr>
          <w:rFonts w:ascii="Helvetica" w:hAnsi="Helvetica"/>
          <w:color w:val="333333"/>
          <w:sz w:val="16"/>
          <w:szCs w:val="21"/>
        </w:rPr>
        <w:t>Getulio</w:t>
      </w:r>
      <w:proofErr w:type="spellEnd"/>
      <w:r w:rsidRPr="00614DEF">
        <w:rPr>
          <w:rFonts w:ascii="Helvetica" w:hAnsi="Helvetica"/>
          <w:color w:val="333333"/>
          <w:sz w:val="16"/>
          <w:szCs w:val="21"/>
        </w:rPr>
        <w:t xml:space="preserve"> Vargas Foundation, in ten years Brazil </w:t>
      </w:r>
      <w:proofErr w:type="gramStart"/>
      <w:r w:rsidRPr="00614DEF">
        <w:rPr>
          <w:rFonts w:ascii="Helvetica" w:hAnsi="Helvetica"/>
          <w:color w:val="333333"/>
          <w:sz w:val="16"/>
          <w:szCs w:val="21"/>
        </w:rPr>
        <w:t>was been</w:t>
      </w:r>
      <w:proofErr w:type="gramEnd"/>
      <w:r w:rsidRPr="00614DEF">
        <w:rPr>
          <w:rFonts w:ascii="Helvetica" w:hAnsi="Helvetica"/>
          <w:color w:val="333333"/>
          <w:sz w:val="16"/>
          <w:szCs w:val="21"/>
        </w:rPr>
        <w:t xml:space="preserve"> able to lift 30 million people from poverty. But between 2015 and 2017, 6.3 million fell back into misery. In the last three years, poverty increased by 33%. According to the Brazilian Institute of Geography and Statistics (IBGE), 58.4 million people now live below the poverty line, with monthly incomes of less than R$406. The list of those excluded is only </w:t>
      </w:r>
      <w:proofErr w:type="gramStart"/>
      <w:r w:rsidRPr="00614DEF">
        <w:rPr>
          <w:rFonts w:ascii="Helvetica" w:hAnsi="Helvetica"/>
          <w:color w:val="333333"/>
          <w:sz w:val="16"/>
          <w:szCs w:val="21"/>
        </w:rPr>
        <w:t>increasing:</w:t>
      </w:r>
      <w:proofErr w:type="gramEnd"/>
      <w:r w:rsidRPr="00614DEF">
        <w:rPr>
          <w:rFonts w:ascii="Helvetica" w:hAnsi="Helvetica"/>
          <w:color w:val="333333"/>
          <w:sz w:val="16"/>
          <w:szCs w:val="21"/>
        </w:rPr>
        <w:t xml:space="preserve"> between 2016 and 2017 the figure grew from 25.7% to 26.5%, which means the exclusion of almost two million people. According to this data, 55 million Brazilians, 40% of whom live in the Northeast, suffer from deprivation. The average income of the rich increased by 3%, while that of the poor declined 20%. Diseases that had been eradicated have returned, and infant mortality is advancing among the poorest families. </w:t>
      </w:r>
      <w:r w:rsidRPr="003B3BD6">
        <w:rPr>
          <w:rFonts w:ascii="Helvetica" w:hAnsi="Helvetica"/>
          <w:b/>
          <w:bCs/>
          <w:color w:val="333333"/>
          <w:sz w:val="21"/>
          <w:szCs w:val="21"/>
          <w:u w:val="single"/>
        </w:rPr>
        <w:t>We are a rich nation, very rich. But extremely unjust</w:t>
      </w:r>
      <w:r w:rsidRPr="00614DEF">
        <w:rPr>
          <w:rFonts w:ascii="Helvetica" w:hAnsi="Helvetica"/>
          <w:color w:val="333333"/>
          <w:sz w:val="16"/>
          <w:szCs w:val="21"/>
        </w:rPr>
        <w:t xml:space="preserve">. Brazil's GDP is 6.3 trillion </w:t>
      </w:r>
      <w:proofErr w:type="gramStart"/>
      <w:r w:rsidRPr="00614DEF">
        <w:rPr>
          <w:rFonts w:ascii="Helvetica" w:hAnsi="Helvetica"/>
          <w:color w:val="333333"/>
          <w:sz w:val="16"/>
          <w:szCs w:val="21"/>
        </w:rPr>
        <w:t>real</w:t>
      </w:r>
      <w:proofErr w:type="gramEnd"/>
      <w:r w:rsidRPr="00614DEF">
        <w:rPr>
          <w:rFonts w:ascii="Helvetica" w:hAnsi="Helvetica"/>
          <w:color w:val="333333"/>
          <w:sz w:val="16"/>
          <w:szCs w:val="21"/>
        </w:rPr>
        <w:t xml:space="preserve">, which is enough to guarantee 30,000 per capita annually, for each of its 210 million inhabitants. Or R$10,000 per month for every family of four. Human rights are not "the stuff of criminals," as those who never think about the rights of the poor boast. This framework is legally and normatively key to our civilizing progress. </w:t>
      </w:r>
      <w:r w:rsidRPr="003B3BD6">
        <w:rPr>
          <w:rFonts w:ascii="Helvetica" w:hAnsi="Helvetica"/>
          <w:b/>
          <w:bCs/>
          <w:color w:val="333333"/>
          <w:sz w:val="21"/>
          <w:szCs w:val="21"/>
          <w:u w:val="single"/>
        </w:rPr>
        <w:t xml:space="preserve">Although human rights are systematically violated by those who claim to be democrats and Christians, </w:t>
      </w:r>
      <w:r w:rsidRPr="00614DEF">
        <w:rPr>
          <w:rFonts w:ascii="Helvetica" w:hAnsi="Helvetica"/>
          <w:b/>
          <w:bCs/>
          <w:color w:val="333333"/>
          <w:sz w:val="21"/>
          <w:szCs w:val="21"/>
          <w:highlight w:val="yellow"/>
          <w:u w:val="single"/>
        </w:rPr>
        <w:t>there is no remedy</w:t>
      </w:r>
      <w:r w:rsidRPr="00614DEF">
        <w:rPr>
          <w:rFonts w:ascii="Helvetica" w:hAnsi="Helvetica"/>
          <w:color w:val="333333"/>
          <w:sz w:val="16"/>
          <w:szCs w:val="21"/>
        </w:rPr>
        <w:t>. It is now up to the UN to call on countries to draft and sign the Universal Declaration of the Rights of Nature, our "common home," in the words of Pope Francis.</w:t>
      </w:r>
    </w:p>
    <w:p w14:paraId="3C8F79A5" w14:textId="77777777" w:rsidR="00F57E40" w:rsidRDefault="00F57E40" w:rsidP="00F57E40">
      <w:pPr>
        <w:pStyle w:val="Heading4"/>
      </w:pPr>
      <w:r>
        <w:t>Vote neg –</w:t>
      </w:r>
    </w:p>
    <w:p w14:paraId="673A7C0A" w14:textId="77777777" w:rsidR="00F57E40" w:rsidRDefault="00F57E40" w:rsidP="00F57E40">
      <w:pPr>
        <w:pStyle w:val="Heading4"/>
      </w:pPr>
      <w:r>
        <w:t>1] Precision –</w:t>
      </w:r>
    </w:p>
    <w:p w14:paraId="49B58850" w14:textId="77777777" w:rsidR="00F57E40" w:rsidRDefault="00F57E40" w:rsidP="00F57E40">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543B487E" w14:textId="77777777" w:rsidR="00F57E40" w:rsidRDefault="00F57E40" w:rsidP="00F57E40">
      <w:pPr>
        <w:pStyle w:val="Heading4"/>
      </w:pPr>
      <w:r>
        <w:rPr>
          <w:color w:val="000000"/>
        </w:rPr>
        <w:t>B]</w:t>
      </w:r>
      <w:r>
        <w:t xml:space="preserve"> internal link turn – violating semantics justifies the aff talking about whatever with zero neg prep or prediction which is the most unfair and </w:t>
      </w:r>
      <w:proofErr w:type="spellStart"/>
      <w:r>
        <w:t>uneducational</w:t>
      </w:r>
      <w:proofErr w:type="spellEnd"/>
    </w:p>
    <w:p w14:paraId="0158E50A" w14:textId="77777777" w:rsidR="00F57E40" w:rsidRDefault="00F57E40" w:rsidP="00F57E40">
      <w:pPr>
        <w:pStyle w:val="Heading4"/>
      </w:pPr>
      <w:r>
        <w:t xml:space="preserve">C] Jurisdiction – you can’t vote for them because the ballot and the tournament invitation say to vote for the better debater in the context of the resolution </w:t>
      </w:r>
    </w:p>
    <w:p w14:paraId="4A576D40" w14:textId="77777777" w:rsidR="00F57E40" w:rsidRDefault="00F57E40" w:rsidP="00F57E40">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79FF2486" w14:textId="4C293492" w:rsidR="008434D6" w:rsidRPr="008434D6" w:rsidRDefault="00F57E40" w:rsidP="008434D6">
      <w:pPr>
        <w:pStyle w:val="Heading4"/>
      </w:pPr>
      <w:r>
        <w:t xml:space="preserve">3] TVA – use ideal theory instead. That’s better – a] promotes in-depth philosophical clash over labor law that’s </w:t>
      </w:r>
      <w:proofErr w:type="spellStart"/>
      <w:r>
        <w:t>constittuive</w:t>
      </w:r>
      <w:proofErr w:type="spellEnd"/>
      <w:r>
        <w:t xml:space="preserve"> to LD b] solves your offense because you can indicate you would solve these problems in an ideal world too – no reason you need the US in particular</w:t>
      </w:r>
    </w:p>
    <w:p w14:paraId="14D558CF" w14:textId="63D2A3AC" w:rsidR="003806D9" w:rsidRDefault="003806D9" w:rsidP="003806D9">
      <w:pPr>
        <w:pStyle w:val="Heading2"/>
      </w:pPr>
      <w:r>
        <w:t>2</w:t>
      </w:r>
    </w:p>
    <w:p w14:paraId="5E10A48B" w14:textId="77777777" w:rsidR="00FF06A9" w:rsidRDefault="00FF06A9" w:rsidP="00FF06A9">
      <w:pPr>
        <w:pStyle w:val="Heading4"/>
      </w:pPr>
      <w:proofErr w:type="spellStart"/>
      <w:r>
        <w:t>Bolsanero</w:t>
      </w:r>
      <w:proofErr w:type="spellEnd"/>
      <w:r>
        <w:t xml:space="preserve"> going to lose 2022 in the status quo because the Brazilian economy is bad. Reuters 21, </w:t>
      </w:r>
    </w:p>
    <w:p w14:paraId="3F8555D1" w14:textId="77777777" w:rsidR="00FF06A9" w:rsidRPr="00D85AA0" w:rsidRDefault="00FF06A9" w:rsidP="00FF06A9">
      <w:pPr>
        <w:spacing w:before="100" w:beforeAutospacing="1" w:after="100" w:afterAutospacing="1" w:line="240" w:lineRule="auto"/>
        <w:ind w:left="567" w:hanging="567"/>
        <w:rPr>
          <w:rFonts w:ascii="Times New Roman" w:eastAsia="Times New Roman" w:hAnsi="Times New Roman" w:cs="Times New Roman"/>
          <w:szCs w:val="24"/>
          <w:lang w:eastAsia="zh-CN"/>
        </w:rPr>
      </w:pPr>
      <w:r w:rsidRPr="00D85AA0">
        <w:rPr>
          <w:rFonts w:ascii="Times New Roman" w:eastAsia="Times New Roman" w:hAnsi="Times New Roman" w:cs="Times New Roman"/>
          <w:szCs w:val="24"/>
          <w:lang w:eastAsia="zh-CN"/>
        </w:rPr>
        <w:t xml:space="preserve">Person. “Lula Retains Solid Lead over Bolsonaro for 2022 Brazil Race, Poll Shows.” </w:t>
      </w:r>
      <w:r w:rsidRPr="00D85AA0">
        <w:rPr>
          <w:rFonts w:ascii="Times New Roman" w:eastAsia="Times New Roman" w:hAnsi="Times New Roman" w:cs="Times New Roman"/>
          <w:i/>
          <w:iCs/>
          <w:szCs w:val="24"/>
          <w:lang w:eastAsia="zh-CN"/>
        </w:rPr>
        <w:t>Reuters</w:t>
      </w:r>
      <w:r w:rsidRPr="00D85AA0">
        <w:rPr>
          <w:rFonts w:ascii="Times New Roman" w:eastAsia="Times New Roman" w:hAnsi="Times New Roman" w:cs="Times New Roman"/>
          <w:szCs w:val="24"/>
          <w:lang w:eastAsia="zh-CN"/>
        </w:rPr>
        <w:t xml:space="preserve">, Thomson Reuters, 17 Sept. 2021, https://www.reuters.com/world/americas/lula-retains-solid-lead-over-bolsonaro-2022-brazil-race-poll-shows-2021-09-17/?scrlybrkr=fc8b4d04. </w:t>
      </w:r>
    </w:p>
    <w:p w14:paraId="793A0D49" w14:textId="77777777" w:rsidR="00FF06A9" w:rsidRPr="008A7284" w:rsidRDefault="00FF06A9" w:rsidP="00FF06A9">
      <w:pPr>
        <w:spacing w:before="100" w:beforeAutospacing="1" w:after="100" w:afterAutospacing="1"/>
        <w:rPr>
          <w:rFonts w:ascii="Arial" w:hAnsi="Arial" w:cs="Arial"/>
          <w:color w:val="404040"/>
          <w:sz w:val="27"/>
          <w:szCs w:val="27"/>
        </w:rPr>
      </w:pPr>
      <w:r w:rsidRPr="008A7284">
        <w:rPr>
          <w:rFonts w:ascii="Arial" w:hAnsi="Arial" w:cs="Arial"/>
          <w:color w:val="404040"/>
          <w:sz w:val="27"/>
          <w:szCs w:val="27"/>
        </w:rPr>
        <w:t xml:space="preserve">BRASILIA, Sept 17 (Reuters) - Brazil's leftist former President Luiz </w:t>
      </w:r>
      <w:proofErr w:type="spellStart"/>
      <w:r w:rsidRPr="008A7284">
        <w:rPr>
          <w:rFonts w:ascii="Arial" w:hAnsi="Arial" w:cs="Arial"/>
          <w:color w:val="404040"/>
          <w:sz w:val="27"/>
          <w:szCs w:val="27"/>
        </w:rPr>
        <w:t>Inacio</w:t>
      </w:r>
      <w:proofErr w:type="spellEnd"/>
      <w:r w:rsidRPr="008A7284">
        <w:rPr>
          <w:rFonts w:ascii="Arial" w:hAnsi="Arial" w:cs="Arial"/>
          <w:color w:val="404040"/>
          <w:sz w:val="27"/>
          <w:szCs w:val="27"/>
        </w:rPr>
        <w:t xml:space="preserve"> </w:t>
      </w:r>
      <w:r w:rsidRPr="00D85AA0">
        <w:rPr>
          <w:rFonts w:ascii="Arial" w:hAnsi="Arial" w:cs="Arial"/>
          <w:b/>
          <w:bCs/>
          <w:color w:val="404040"/>
          <w:sz w:val="27"/>
          <w:szCs w:val="27"/>
          <w:highlight w:val="yellow"/>
          <w:u w:val="single"/>
        </w:rPr>
        <w:t>Lula</w:t>
      </w:r>
      <w:r w:rsidRPr="008A7284">
        <w:rPr>
          <w:rFonts w:ascii="Arial" w:hAnsi="Arial" w:cs="Arial"/>
          <w:color w:val="404040"/>
          <w:sz w:val="27"/>
          <w:szCs w:val="27"/>
        </w:rPr>
        <w:t xml:space="preserve"> </w:t>
      </w:r>
      <w:r w:rsidRPr="008A7284">
        <w:rPr>
          <w:rFonts w:ascii="Arial" w:hAnsi="Arial" w:cs="Arial"/>
          <w:b/>
          <w:bCs/>
          <w:color w:val="404040"/>
          <w:sz w:val="27"/>
          <w:szCs w:val="27"/>
          <w:u w:val="single"/>
        </w:rPr>
        <w:t>da Silva</w:t>
      </w:r>
      <w:r w:rsidRPr="008A7284">
        <w:rPr>
          <w:rFonts w:ascii="Arial" w:hAnsi="Arial" w:cs="Arial"/>
          <w:color w:val="404040"/>
          <w:sz w:val="27"/>
          <w:szCs w:val="27"/>
        </w:rPr>
        <w:t xml:space="preserve"> </w:t>
      </w:r>
      <w:r w:rsidRPr="00D85AA0">
        <w:rPr>
          <w:rFonts w:ascii="Arial" w:hAnsi="Arial" w:cs="Arial"/>
          <w:b/>
          <w:bCs/>
          <w:color w:val="404040"/>
          <w:sz w:val="27"/>
          <w:szCs w:val="27"/>
          <w:highlight w:val="yellow"/>
          <w:u w:val="single"/>
        </w:rPr>
        <w:t>remains ahead of</w:t>
      </w:r>
      <w:r w:rsidRPr="008A7284">
        <w:rPr>
          <w:rFonts w:ascii="Arial" w:hAnsi="Arial" w:cs="Arial"/>
          <w:b/>
          <w:bCs/>
          <w:color w:val="404040"/>
          <w:sz w:val="27"/>
          <w:szCs w:val="27"/>
          <w:u w:val="single"/>
        </w:rPr>
        <w:t xml:space="preserve"> far-right President Jair </w:t>
      </w:r>
      <w:r w:rsidRPr="00D85AA0">
        <w:rPr>
          <w:rFonts w:ascii="Arial" w:hAnsi="Arial" w:cs="Arial"/>
          <w:b/>
          <w:bCs/>
          <w:color w:val="404040"/>
          <w:sz w:val="27"/>
          <w:szCs w:val="27"/>
          <w:highlight w:val="yellow"/>
          <w:u w:val="single"/>
        </w:rPr>
        <w:t>Bolsonaro</w:t>
      </w:r>
      <w:r w:rsidRPr="008A7284">
        <w:rPr>
          <w:rFonts w:ascii="Arial" w:hAnsi="Arial" w:cs="Arial"/>
          <w:color w:val="404040"/>
          <w:sz w:val="27"/>
          <w:szCs w:val="27"/>
        </w:rPr>
        <w:t xml:space="preserve"> by a significant margin </w:t>
      </w:r>
      <w:r w:rsidRPr="008A7284">
        <w:rPr>
          <w:rFonts w:ascii="Arial" w:hAnsi="Arial" w:cs="Arial"/>
          <w:b/>
          <w:bCs/>
          <w:color w:val="404040"/>
          <w:sz w:val="27"/>
          <w:szCs w:val="27"/>
          <w:u w:val="single"/>
        </w:rPr>
        <w:t xml:space="preserve">in voter preferences </w:t>
      </w:r>
      <w:r w:rsidRPr="00D85AA0">
        <w:rPr>
          <w:rFonts w:ascii="Arial" w:hAnsi="Arial" w:cs="Arial"/>
          <w:b/>
          <w:bCs/>
          <w:color w:val="404040"/>
          <w:sz w:val="27"/>
          <w:szCs w:val="27"/>
          <w:highlight w:val="yellow"/>
          <w:u w:val="single"/>
        </w:rPr>
        <w:t>for the 2022 elections</w:t>
      </w:r>
      <w:r w:rsidRPr="008A7284">
        <w:rPr>
          <w:rFonts w:ascii="Arial" w:hAnsi="Arial" w:cs="Arial"/>
          <w:color w:val="404040"/>
          <w:sz w:val="27"/>
          <w:szCs w:val="27"/>
        </w:rPr>
        <w:t>, a survey by pollster Datafolha showed on Friday.</w:t>
      </w:r>
    </w:p>
    <w:p w14:paraId="431CABF8" w14:textId="77777777" w:rsidR="00FF06A9" w:rsidRPr="008A7284" w:rsidRDefault="00FF06A9" w:rsidP="00FF06A9">
      <w:pPr>
        <w:spacing w:before="100" w:beforeAutospacing="1" w:after="100" w:afterAutospacing="1"/>
        <w:rPr>
          <w:rFonts w:ascii="Arial" w:hAnsi="Arial" w:cs="Arial"/>
          <w:color w:val="404040"/>
          <w:sz w:val="27"/>
          <w:szCs w:val="27"/>
        </w:rPr>
      </w:pPr>
      <w:r w:rsidRPr="008A7284">
        <w:rPr>
          <w:rFonts w:ascii="Arial" w:hAnsi="Arial" w:cs="Arial"/>
          <w:color w:val="404040"/>
          <w:sz w:val="27"/>
          <w:szCs w:val="27"/>
        </w:rPr>
        <w:t xml:space="preserve">Voter support for Lula slipped to 44% from 46% in July, and Bolsonaro gained a percentage point to 26%, according to the poll, which asked voters to </w:t>
      </w:r>
      <w:proofErr w:type="spellStart"/>
      <w:r w:rsidRPr="008A7284">
        <w:rPr>
          <w:rFonts w:ascii="Arial" w:hAnsi="Arial" w:cs="Arial"/>
          <w:color w:val="404040"/>
          <w:sz w:val="27"/>
          <w:szCs w:val="27"/>
        </w:rPr>
        <w:t>chose</w:t>
      </w:r>
      <w:proofErr w:type="spellEnd"/>
      <w:r w:rsidRPr="008A7284">
        <w:rPr>
          <w:rFonts w:ascii="Arial" w:hAnsi="Arial" w:cs="Arial"/>
          <w:color w:val="404040"/>
          <w:sz w:val="27"/>
          <w:szCs w:val="27"/>
        </w:rPr>
        <w:t xml:space="preserve"> as if the election were now.</w:t>
      </w:r>
    </w:p>
    <w:p w14:paraId="3DFE2C13" w14:textId="77777777" w:rsidR="00FF06A9" w:rsidRPr="008A7284" w:rsidRDefault="00FF06A9" w:rsidP="00FF06A9">
      <w:pPr>
        <w:spacing w:before="100" w:beforeAutospacing="1" w:after="100" w:afterAutospacing="1"/>
        <w:rPr>
          <w:rFonts w:ascii="Arial" w:hAnsi="Arial" w:cs="Arial"/>
          <w:color w:val="404040"/>
          <w:sz w:val="27"/>
          <w:szCs w:val="27"/>
        </w:rPr>
      </w:pPr>
      <w:r w:rsidRPr="008A7284">
        <w:rPr>
          <w:rFonts w:ascii="Arial" w:hAnsi="Arial" w:cs="Arial"/>
          <w:color w:val="404040"/>
          <w:sz w:val="27"/>
          <w:szCs w:val="27"/>
        </w:rPr>
        <w:t>In a simulated runoff between the two, Lula would win 56% of votes versus 31% for the incumbent, compared to a 58%-31% advantage in the last poll. The variation since July fell within the poll's margin of error.</w:t>
      </w:r>
    </w:p>
    <w:p w14:paraId="5AEDACB8" w14:textId="77777777" w:rsidR="00FF06A9" w:rsidRPr="00D85AA0" w:rsidRDefault="00FF06A9" w:rsidP="00FF06A9">
      <w:pPr>
        <w:spacing w:before="100" w:beforeAutospacing="1" w:after="100" w:afterAutospacing="1"/>
        <w:rPr>
          <w:rStyle w:val="Emphasis"/>
        </w:rPr>
      </w:pPr>
      <w:r w:rsidRPr="008A7284">
        <w:rPr>
          <w:rFonts w:ascii="Arial" w:hAnsi="Arial" w:cs="Arial"/>
          <w:color w:val="404040"/>
          <w:sz w:val="27"/>
          <w:szCs w:val="27"/>
        </w:rPr>
        <w:t xml:space="preserve">Other polls also show </w:t>
      </w:r>
      <w:r w:rsidRPr="00D85AA0">
        <w:rPr>
          <w:rFonts w:ascii="Arial" w:hAnsi="Arial" w:cs="Arial"/>
          <w:b/>
          <w:bCs/>
          <w:color w:val="404040"/>
          <w:sz w:val="27"/>
          <w:szCs w:val="27"/>
          <w:u w:val="single"/>
        </w:rPr>
        <w:t>Lula's</w:t>
      </w:r>
      <w:r w:rsidRPr="008A7284">
        <w:rPr>
          <w:rFonts w:ascii="Arial" w:hAnsi="Arial" w:cs="Arial"/>
          <w:b/>
          <w:bCs/>
          <w:color w:val="404040"/>
          <w:sz w:val="27"/>
          <w:szCs w:val="27"/>
          <w:u w:val="single"/>
        </w:rPr>
        <w:t xml:space="preserve"> clear advantage as </w:t>
      </w:r>
      <w:r w:rsidRPr="00D85AA0">
        <w:rPr>
          <w:rFonts w:ascii="Arial" w:hAnsi="Arial" w:cs="Arial"/>
          <w:b/>
          <w:bCs/>
          <w:color w:val="404040"/>
          <w:sz w:val="27"/>
          <w:szCs w:val="27"/>
          <w:highlight w:val="yellow"/>
          <w:u w:val="single"/>
        </w:rPr>
        <w:t>Bolsonaro's popularity slips due to rising inflation</w:t>
      </w:r>
      <w:r w:rsidRPr="008A7284">
        <w:rPr>
          <w:rFonts w:ascii="Arial" w:hAnsi="Arial" w:cs="Arial"/>
          <w:b/>
          <w:bCs/>
          <w:color w:val="404040"/>
          <w:sz w:val="27"/>
          <w:szCs w:val="27"/>
          <w:u w:val="single"/>
        </w:rPr>
        <w:t xml:space="preserve">, </w:t>
      </w:r>
      <w:r w:rsidRPr="00D85AA0">
        <w:rPr>
          <w:rFonts w:ascii="Arial" w:hAnsi="Arial" w:cs="Arial"/>
          <w:b/>
          <w:bCs/>
          <w:color w:val="404040"/>
          <w:sz w:val="27"/>
          <w:szCs w:val="27"/>
          <w:highlight w:val="yellow"/>
          <w:u w:val="single"/>
        </w:rPr>
        <w:t>high unemployment</w:t>
      </w:r>
      <w:r w:rsidRPr="008A7284">
        <w:rPr>
          <w:rFonts w:ascii="Arial" w:hAnsi="Arial" w:cs="Arial"/>
          <w:color w:val="404040"/>
          <w:sz w:val="27"/>
          <w:szCs w:val="27"/>
        </w:rPr>
        <w:t xml:space="preserve"> </w:t>
      </w:r>
      <w:r w:rsidRPr="00D85AA0">
        <w:rPr>
          <w:rStyle w:val="Emphasis"/>
          <w:highlight w:val="yellow"/>
        </w:rPr>
        <w:t>and his handling of</w:t>
      </w:r>
      <w:r w:rsidRPr="00D85AA0">
        <w:rPr>
          <w:rStyle w:val="Emphasis"/>
        </w:rPr>
        <w:t xml:space="preserve"> the world's </w:t>
      </w:r>
      <w:proofErr w:type="gramStart"/>
      <w:r w:rsidRPr="00D85AA0">
        <w:rPr>
          <w:rStyle w:val="Emphasis"/>
        </w:rPr>
        <w:t>second-deadliest</w:t>
      </w:r>
      <w:proofErr w:type="gramEnd"/>
      <w:r w:rsidRPr="00D85AA0">
        <w:rPr>
          <w:rStyle w:val="Emphasis"/>
        </w:rPr>
        <w:t xml:space="preserve"> </w:t>
      </w:r>
      <w:r w:rsidRPr="00D85AA0">
        <w:rPr>
          <w:rStyle w:val="Emphasis"/>
          <w:highlight w:val="yellow"/>
        </w:rPr>
        <w:t>COVID</w:t>
      </w:r>
      <w:r w:rsidRPr="00D85AA0">
        <w:rPr>
          <w:rStyle w:val="Emphasis"/>
        </w:rPr>
        <w:t>-19 outbreak.</w:t>
      </w:r>
    </w:p>
    <w:p w14:paraId="6B07E42F" w14:textId="77777777" w:rsidR="00FF06A9" w:rsidRDefault="00FF06A9" w:rsidP="00FF06A9">
      <w:pPr>
        <w:pStyle w:val="Heading4"/>
      </w:pPr>
      <w:r>
        <w:t xml:space="preserve">But it’s close—if he wins enough votes to force it to a runoff, the outcome flips. </w:t>
      </w:r>
      <w:proofErr w:type="spellStart"/>
      <w:r>
        <w:t>Bnamericas</w:t>
      </w:r>
      <w:proofErr w:type="spellEnd"/>
      <w:r>
        <w:t xml:space="preserve"> 11-21, </w:t>
      </w:r>
    </w:p>
    <w:p w14:paraId="28C9DB02" w14:textId="77777777" w:rsidR="00FF06A9" w:rsidRPr="00D85AA0" w:rsidRDefault="00FF06A9" w:rsidP="00FF06A9">
      <w:pPr>
        <w:spacing w:before="100" w:beforeAutospacing="1" w:after="100" w:afterAutospacing="1" w:line="240" w:lineRule="auto"/>
        <w:ind w:left="567" w:hanging="567"/>
        <w:rPr>
          <w:rFonts w:ascii="Times New Roman" w:eastAsia="Times New Roman" w:hAnsi="Times New Roman" w:cs="Times New Roman"/>
          <w:szCs w:val="24"/>
          <w:lang w:eastAsia="zh-CN"/>
        </w:rPr>
      </w:pPr>
      <w:r w:rsidRPr="00D85AA0">
        <w:rPr>
          <w:rFonts w:ascii="Times New Roman" w:eastAsia="Times New Roman" w:hAnsi="Times New Roman" w:cs="Times New Roman"/>
          <w:szCs w:val="24"/>
          <w:lang w:eastAsia="zh-CN"/>
        </w:rPr>
        <w:t xml:space="preserve">“BNAMERICAS - Spotlight: Brazil's Presidential Candidates.” </w:t>
      </w:r>
      <w:r w:rsidRPr="00D85AA0">
        <w:rPr>
          <w:rFonts w:ascii="Times New Roman" w:eastAsia="Times New Roman" w:hAnsi="Times New Roman" w:cs="Times New Roman"/>
          <w:i/>
          <w:iCs/>
          <w:szCs w:val="24"/>
          <w:lang w:eastAsia="zh-CN"/>
        </w:rPr>
        <w:t>BNamericas.com</w:t>
      </w:r>
      <w:r w:rsidRPr="00D85AA0">
        <w:rPr>
          <w:rFonts w:ascii="Times New Roman" w:eastAsia="Times New Roman" w:hAnsi="Times New Roman" w:cs="Times New Roman"/>
          <w:szCs w:val="24"/>
          <w:lang w:eastAsia="zh-CN"/>
        </w:rPr>
        <w:t xml:space="preserve">, Nov. 2021, https://www.bnamericas.com/en/features/spotlight-brazils-presidential-candidates. </w:t>
      </w:r>
    </w:p>
    <w:p w14:paraId="62E39FFC" w14:textId="77777777" w:rsidR="00FF06A9" w:rsidRPr="008A7284" w:rsidRDefault="00FF06A9" w:rsidP="00FF06A9">
      <w:pPr>
        <w:pStyle w:val="NormalWeb"/>
        <w:shd w:val="clear" w:color="auto" w:fill="FFFFFF"/>
        <w:spacing w:before="0" w:beforeAutospacing="0"/>
        <w:rPr>
          <w:rFonts w:ascii="Helvetica Neue" w:hAnsi="Helvetica Neue"/>
          <w:b/>
          <w:bCs/>
          <w:color w:val="222222"/>
          <w:u w:val="single"/>
        </w:rPr>
      </w:pPr>
      <w:r w:rsidRPr="00FF3849">
        <w:rPr>
          <w:rFonts w:ascii="Helvetica Neue" w:hAnsi="Helvetica Neue"/>
          <w:b/>
          <w:bCs/>
          <w:color w:val="222222"/>
          <w:u w:val="single"/>
        </w:rPr>
        <w:t xml:space="preserve">The incumbent’s </w:t>
      </w:r>
      <w:r w:rsidRPr="00D85AA0">
        <w:rPr>
          <w:rFonts w:ascii="Helvetica Neue" w:hAnsi="Helvetica Neue"/>
          <w:b/>
          <w:bCs/>
          <w:color w:val="222222"/>
          <w:highlight w:val="yellow"/>
          <w:u w:val="single"/>
        </w:rPr>
        <w:t>approval rating has fallen over</w:t>
      </w:r>
      <w:r w:rsidRPr="00FF3849">
        <w:rPr>
          <w:rFonts w:ascii="Helvetica Neue" w:hAnsi="Helvetica Neue"/>
          <w:b/>
          <w:bCs/>
          <w:color w:val="222222"/>
          <w:u w:val="single"/>
        </w:rPr>
        <w:t xml:space="preserve"> his handling of </w:t>
      </w:r>
      <w:r w:rsidRPr="00D85AA0">
        <w:rPr>
          <w:rFonts w:ascii="Helvetica Neue" w:hAnsi="Helvetica Neue"/>
          <w:b/>
          <w:bCs/>
          <w:color w:val="222222"/>
          <w:highlight w:val="yellow"/>
          <w:u w:val="single"/>
        </w:rPr>
        <w:t>the pandemic</w:t>
      </w:r>
      <w:r w:rsidRPr="00FF3849">
        <w:rPr>
          <w:rFonts w:ascii="Helvetica Neue" w:hAnsi="Helvetica Neue"/>
          <w:b/>
          <w:bCs/>
          <w:color w:val="222222"/>
          <w:u w:val="single"/>
        </w:rPr>
        <w:t xml:space="preserve"> to which added an economic slowdown and rising inflation.</w:t>
      </w:r>
      <w:r>
        <w:rPr>
          <w:rFonts w:ascii="Helvetica Neue" w:hAnsi="Helvetica Neue"/>
          <w:b/>
          <w:bCs/>
          <w:color w:val="222222"/>
          <w:u w:val="single"/>
        </w:rPr>
        <w:t xml:space="preserve"> </w:t>
      </w:r>
      <w:r>
        <w:rPr>
          <w:rFonts w:ascii="Helvetica Neue" w:hAnsi="Helvetica Neue"/>
          <w:color w:val="222222"/>
        </w:rPr>
        <w:t xml:space="preserve">According to recent surveys, Bolsonaro would win enough votes to make it to the second round, which could flip his chances. </w:t>
      </w:r>
      <w:r w:rsidRPr="00FF3849">
        <w:rPr>
          <w:rFonts w:ascii="Helvetica Neue" w:hAnsi="Helvetica Neue"/>
          <w:b/>
          <w:bCs/>
          <w:color w:val="222222"/>
          <w:u w:val="single"/>
        </w:rPr>
        <w:t>“</w:t>
      </w:r>
      <w:r w:rsidRPr="00D85AA0">
        <w:rPr>
          <w:rFonts w:ascii="Helvetica Neue" w:hAnsi="Helvetica Neue"/>
          <w:b/>
          <w:bCs/>
          <w:color w:val="222222"/>
          <w:highlight w:val="yellow"/>
          <w:u w:val="single"/>
        </w:rPr>
        <w:t>A president who runs for reelection can never be considered a card out of the deck</w:t>
      </w:r>
      <w:r w:rsidRPr="00D85AA0">
        <w:rPr>
          <w:rFonts w:ascii="Helvetica Neue" w:hAnsi="Helvetica Neue"/>
          <w:color w:val="222222"/>
          <w:highlight w:val="yellow"/>
        </w:rPr>
        <w:t>,</w:t>
      </w:r>
      <w:r>
        <w:rPr>
          <w:rFonts w:ascii="Helvetica Neue" w:hAnsi="Helvetica Neue"/>
          <w:color w:val="222222"/>
        </w:rPr>
        <w:t xml:space="preserve"> because due to his position he has much power to change de game,” </w:t>
      </w:r>
      <w:proofErr w:type="spellStart"/>
      <w:r>
        <w:rPr>
          <w:rFonts w:ascii="Helvetica Neue" w:hAnsi="Helvetica Neue"/>
          <w:color w:val="222222"/>
        </w:rPr>
        <w:t>Creomar</w:t>
      </w:r>
      <w:proofErr w:type="spellEnd"/>
      <w:r>
        <w:rPr>
          <w:rFonts w:ascii="Helvetica Neue" w:hAnsi="Helvetica Neue"/>
          <w:color w:val="222222"/>
        </w:rPr>
        <w:t xml:space="preserve"> de Sousa, CEO of consulting firm Dharma Political Risk and Strategy, told </w:t>
      </w:r>
      <w:proofErr w:type="spellStart"/>
      <w:r>
        <w:rPr>
          <w:rFonts w:ascii="Helvetica Neue" w:hAnsi="Helvetica Neue"/>
          <w:color w:val="222222"/>
        </w:rPr>
        <w:t>BNamericas</w:t>
      </w:r>
      <w:proofErr w:type="spellEnd"/>
      <w:r>
        <w:rPr>
          <w:rFonts w:ascii="Helvetica Neue" w:hAnsi="Helvetica Neue"/>
          <w:color w:val="222222"/>
        </w:rPr>
        <w:t xml:space="preserve">. </w:t>
      </w:r>
      <w:r w:rsidRPr="00D85AA0">
        <w:rPr>
          <w:rFonts w:ascii="Helvetica Neue" w:hAnsi="Helvetica Neue"/>
          <w:b/>
          <w:bCs/>
          <w:color w:val="222222"/>
          <w:highlight w:val="yellow"/>
          <w:u w:val="single"/>
        </w:rPr>
        <w:t>Bolsonaro is acting accordingly</w:t>
      </w:r>
      <w:r w:rsidRPr="00FF3849">
        <w:rPr>
          <w:rFonts w:ascii="Helvetica Neue" w:hAnsi="Helvetica Neue"/>
          <w:b/>
          <w:bCs/>
          <w:color w:val="222222"/>
          <w:u w:val="single"/>
        </w:rPr>
        <w:t xml:space="preserve">. Earlier this month, </w:t>
      </w:r>
      <w:r w:rsidRPr="00D85AA0">
        <w:rPr>
          <w:rFonts w:ascii="Helvetica Neue" w:hAnsi="Helvetica Neue"/>
          <w:b/>
          <w:bCs/>
          <w:color w:val="222222"/>
          <w:highlight w:val="yellow"/>
          <w:u w:val="single"/>
        </w:rPr>
        <w:t>he made headway after the lower house approved a constitutional amendment</w:t>
      </w:r>
      <w:r w:rsidRPr="00FF3849">
        <w:rPr>
          <w:rFonts w:ascii="Helvetica Neue" w:hAnsi="Helvetica Neue"/>
          <w:b/>
          <w:bCs/>
          <w:color w:val="222222"/>
          <w:u w:val="single"/>
        </w:rPr>
        <w:t xml:space="preserve"> that enables 90bn reais (</w:t>
      </w:r>
      <w:r w:rsidRPr="00D85AA0">
        <w:rPr>
          <w:rFonts w:ascii="Helvetica Neue" w:hAnsi="Helvetica Neue"/>
          <w:b/>
          <w:bCs/>
          <w:color w:val="222222"/>
          <w:highlight w:val="yellow"/>
          <w:u w:val="single"/>
        </w:rPr>
        <w:t>US$16.4bn</w:t>
      </w:r>
      <w:r w:rsidRPr="00FF3849">
        <w:rPr>
          <w:rFonts w:ascii="Helvetica Neue" w:hAnsi="Helvetica Neue"/>
          <w:b/>
          <w:bCs/>
          <w:color w:val="222222"/>
          <w:u w:val="single"/>
        </w:rPr>
        <w:t xml:space="preserve">) to be </w:t>
      </w:r>
      <w:r w:rsidRPr="00D85AA0">
        <w:rPr>
          <w:rFonts w:ascii="Helvetica Neue" w:hAnsi="Helvetica Neue"/>
          <w:b/>
          <w:bCs/>
          <w:color w:val="222222"/>
          <w:highlight w:val="yellow"/>
          <w:u w:val="single"/>
        </w:rPr>
        <w:t>added to the budget</w:t>
      </w:r>
      <w:r w:rsidRPr="00FF3849">
        <w:rPr>
          <w:rFonts w:ascii="Helvetica Neue" w:hAnsi="Helvetica Neue"/>
          <w:b/>
          <w:bCs/>
          <w:color w:val="222222"/>
          <w:u w:val="single"/>
        </w:rPr>
        <w:t xml:space="preserve">. Most of the </w:t>
      </w:r>
      <w:r w:rsidRPr="00D85AA0">
        <w:rPr>
          <w:rFonts w:ascii="Helvetica Neue" w:hAnsi="Helvetica Neue"/>
          <w:b/>
          <w:bCs/>
          <w:color w:val="222222"/>
          <w:highlight w:val="yellow"/>
          <w:u w:val="single"/>
        </w:rPr>
        <w:t>resources are planned to go to a new social program</w:t>
      </w:r>
      <w:r w:rsidRPr="00FF3849">
        <w:rPr>
          <w:rFonts w:ascii="Helvetica Neue" w:hAnsi="Helvetica Neue"/>
          <w:b/>
          <w:bCs/>
          <w:color w:val="222222"/>
          <w:u w:val="single"/>
        </w:rPr>
        <w:t xml:space="preserve"> called </w:t>
      </w:r>
      <w:proofErr w:type="spellStart"/>
      <w:r w:rsidRPr="00FF3849">
        <w:rPr>
          <w:rFonts w:ascii="Helvetica Neue" w:hAnsi="Helvetica Neue"/>
          <w:b/>
          <w:bCs/>
          <w:color w:val="222222"/>
          <w:u w:val="single"/>
        </w:rPr>
        <w:t>Auxílio</w:t>
      </w:r>
      <w:proofErr w:type="spellEnd"/>
      <w:r w:rsidRPr="00FF3849">
        <w:rPr>
          <w:rFonts w:ascii="Helvetica Neue" w:hAnsi="Helvetica Neue"/>
          <w:b/>
          <w:bCs/>
          <w:color w:val="222222"/>
          <w:u w:val="single"/>
        </w:rPr>
        <w:t xml:space="preserve"> </w:t>
      </w:r>
      <w:proofErr w:type="spellStart"/>
      <w:r w:rsidRPr="00FF3849">
        <w:rPr>
          <w:rFonts w:ascii="Helvetica Neue" w:hAnsi="Helvetica Neue"/>
          <w:b/>
          <w:bCs/>
          <w:color w:val="222222"/>
          <w:u w:val="single"/>
        </w:rPr>
        <w:t>Brasil</w:t>
      </w:r>
      <w:proofErr w:type="spellEnd"/>
      <w:r w:rsidRPr="00FF3849">
        <w:rPr>
          <w:rFonts w:ascii="Helvetica Neue" w:hAnsi="Helvetica Neue"/>
          <w:b/>
          <w:bCs/>
          <w:color w:val="222222"/>
          <w:u w:val="single"/>
        </w:rPr>
        <w:t>, which replaces the popular Bolsa Familia program implemented by Lula.</w:t>
      </w:r>
      <w:r>
        <w:rPr>
          <w:rFonts w:ascii="Helvetica Neue" w:hAnsi="Helvetica Neue"/>
          <w:b/>
          <w:bCs/>
          <w:color w:val="222222"/>
          <w:u w:val="single"/>
        </w:rPr>
        <w:t xml:space="preserve"> </w:t>
      </w:r>
      <w:proofErr w:type="spellStart"/>
      <w:r w:rsidRPr="00FF3849">
        <w:rPr>
          <w:rFonts w:ascii="Helvetica Neue" w:hAnsi="Helvetica Neue"/>
          <w:b/>
          <w:bCs/>
          <w:color w:val="222222"/>
          <w:u w:val="single"/>
        </w:rPr>
        <w:t>Auxílio</w:t>
      </w:r>
      <w:proofErr w:type="spellEnd"/>
      <w:r w:rsidRPr="00FF3849">
        <w:rPr>
          <w:rFonts w:ascii="Helvetica Neue" w:hAnsi="Helvetica Neue"/>
          <w:b/>
          <w:bCs/>
          <w:color w:val="222222"/>
          <w:u w:val="single"/>
        </w:rPr>
        <w:t xml:space="preserve"> </w:t>
      </w:r>
      <w:proofErr w:type="spellStart"/>
      <w:r w:rsidRPr="00FF3849">
        <w:rPr>
          <w:rFonts w:ascii="Helvetica Neue" w:hAnsi="Helvetica Neue"/>
          <w:b/>
          <w:bCs/>
          <w:color w:val="222222"/>
          <w:u w:val="single"/>
        </w:rPr>
        <w:t>Brasil</w:t>
      </w:r>
      <w:proofErr w:type="spellEnd"/>
      <w:r w:rsidRPr="00FF3849">
        <w:rPr>
          <w:rFonts w:ascii="Helvetica Neue" w:hAnsi="Helvetica Neue"/>
          <w:b/>
          <w:bCs/>
          <w:color w:val="222222"/>
          <w:u w:val="single"/>
        </w:rPr>
        <w:t xml:space="preserve"> involves monthly payments of up 400 reais for low-income families, which </w:t>
      </w:r>
      <w:r w:rsidRPr="00D85AA0">
        <w:rPr>
          <w:rFonts w:ascii="Helvetica Neue" w:hAnsi="Helvetica Neue"/>
          <w:b/>
          <w:bCs/>
          <w:color w:val="222222"/>
          <w:highlight w:val="yellow"/>
          <w:u w:val="single"/>
        </w:rPr>
        <w:t>could improve support for Bolsonaro and represent an achievement he will highlight</w:t>
      </w:r>
      <w:r w:rsidRPr="00FF3849">
        <w:rPr>
          <w:rFonts w:ascii="Helvetica Neue" w:hAnsi="Helvetica Neue"/>
          <w:b/>
          <w:bCs/>
          <w:color w:val="222222"/>
          <w:u w:val="single"/>
        </w:rPr>
        <w:t>.</w:t>
      </w:r>
      <w:r>
        <w:rPr>
          <w:rFonts w:ascii="Helvetica Neue" w:hAnsi="Helvetica Neue"/>
          <w:b/>
          <w:bCs/>
          <w:color w:val="222222"/>
          <w:u w:val="single"/>
        </w:rPr>
        <w:t xml:space="preserve"> </w:t>
      </w:r>
      <w:r>
        <w:rPr>
          <w:rFonts w:ascii="Helvetica Neue" w:hAnsi="Helvetica Neue"/>
          <w:color w:val="222222"/>
        </w:rPr>
        <w:t xml:space="preserve">In addition, Bolsonaro is negotiating PL party membership. Currently without a party, he must join one to be eligible to run. PL is a powerful centrist </w:t>
      </w:r>
      <w:proofErr w:type="gramStart"/>
      <w:r>
        <w:rPr>
          <w:rFonts w:ascii="Helvetica Neue" w:hAnsi="Helvetica Neue"/>
          <w:color w:val="222222"/>
        </w:rPr>
        <w:t>force, and</w:t>
      </w:r>
      <w:proofErr w:type="gramEnd"/>
      <w:r>
        <w:rPr>
          <w:rFonts w:ascii="Helvetica Neue" w:hAnsi="Helvetica Neue"/>
          <w:color w:val="222222"/>
        </w:rPr>
        <w:t xml:space="preserve"> accepting Bolsonaro would send a strong sign of support.</w:t>
      </w:r>
    </w:p>
    <w:p w14:paraId="6A044330" w14:textId="77777777" w:rsidR="00FF06A9" w:rsidRDefault="00FF06A9" w:rsidP="00FF06A9"/>
    <w:p w14:paraId="409266EC" w14:textId="77777777" w:rsidR="00FF06A9" w:rsidRDefault="00FF06A9" w:rsidP="00FF06A9">
      <w:pPr>
        <w:pStyle w:val="Heading4"/>
      </w:pPr>
      <w:proofErr w:type="spellStart"/>
      <w:r>
        <w:t>Bolsanero</w:t>
      </w:r>
      <w:proofErr w:type="spellEnd"/>
      <w:r>
        <w:t xml:space="preserve"> in power means deforestation in the Amazon will never end. His supporters hate the amazon. </w:t>
      </w:r>
      <w:proofErr w:type="spellStart"/>
      <w:r>
        <w:t>Steunkel</w:t>
      </w:r>
      <w:proofErr w:type="spellEnd"/>
      <w:r>
        <w:t xml:space="preserve"> and Anderson</w:t>
      </w:r>
    </w:p>
    <w:p w14:paraId="4B834772" w14:textId="77777777" w:rsidR="00FF06A9" w:rsidRPr="00575AD5" w:rsidRDefault="00FF06A9" w:rsidP="00FF06A9">
      <w:pPr>
        <w:pStyle w:val="NormalWeb"/>
        <w:rPr>
          <w:szCs w:val="24"/>
          <w:lang w:eastAsia="zh-CN"/>
        </w:rPr>
      </w:pPr>
      <w:r>
        <w:br/>
      </w:r>
      <w:proofErr w:type="spellStart"/>
      <w:r w:rsidRPr="00575AD5">
        <w:rPr>
          <w:szCs w:val="24"/>
          <w:lang w:eastAsia="zh-CN"/>
        </w:rPr>
        <w:t>Stuenkel</w:t>
      </w:r>
      <w:proofErr w:type="spellEnd"/>
      <w:r w:rsidRPr="00575AD5">
        <w:rPr>
          <w:szCs w:val="24"/>
          <w:lang w:eastAsia="zh-CN"/>
        </w:rPr>
        <w:t xml:space="preserve">, Oliver, and Paul Anderson. “Bolsonaro Can't End Deforestation in the Amazon – Even If He Wants To.” </w:t>
      </w:r>
      <w:r w:rsidRPr="00575AD5">
        <w:rPr>
          <w:i/>
          <w:iCs/>
          <w:szCs w:val="24"/>
          <w:lang w:eastAsia="zh-CN"/>
        </w:rPr>
        <w:t>New Statesman</w:t>
      </w:r>
      <w:r w:rsidRPr="00575AD5">
        <w:rPr>
          <w:szCs w:val="24"/>
          <w:lang w:eastAsia="zh-CN"/>
        </w:rPr>
        <w:t xml:space="preserve">, 19 Nov. 2021, https://www.newstatesman.com/world/2021/11/bolsonaro-cant-end-deforestation-in-the-amazon-even-if-he-wants-to. </w:t>
      </w:r>
    </w:p>
    <w:p w14:paraId="22DDE723" w14:textId="263B3109" w:rsidR="008434D6" w:rsidRDefault="00FF06A9" w:rsidP="008434D6">
      <w:pPr>
        <w:rPr>
          <w:b/>
          <w:bCs/>
          <w:u w:val="single"/>
        </w:rPr>
      </w:pPr>
      <w:r w:rsidRPr="00575AD5">
        <w:rPr>
          <w:sz w:val="16"/>
        </w:rPr>
        <w:t>Brazil gave climate activists a reason to cheer at Cop26 in Glasgow. Astoundingly, Jair Bolsonaro’s government announced that it would </w:t>
      </w:r>
      <w:hyperlink r:id="rId7" w:tgtFrame="_blank" w:history="1">
        <w:r w:rsidRPr="008A7284">
          <w:rPr>
            <w:u w:val="single"/>
          </w:rPr>
          <w:t>reduce</w:t>
        </w:r>
      </w:hyperlink>
      <w:r w:rsidRPr="00575AD5">
        <w:rPr>
          <w:sz w:val="16"/>
        </w:rPr>
        <w:t> methane emissions and – perhaps even more importantly – </w:t>
      </w:r>
      <w:hyperlink r:id="rId8" w:history="1">
        <w:r w:rsidRPr="008A7284">
          <w:rPr>
            <w:u w:val="single"/>
          </w:rPr>
          <w:t>end illegal deforestation by 2028</w:t>
        </w:r>
      </w:hyperlink>
      <w:r w:rsidRPr="00575AD5">
        <w:rPr>
          <w:sz w:val="16"/>
        </w:rPr>
        <w:t>. This marked a stark contrast to the president’s systemic weakening of environmental protections since taking office three years ago, which has contributed to the </w:t>
      </w:r>
      <w:hyperlink r:id="rId9" w:tgtFrame="_blank" w:history="1">
        <w:r w:rsidRPr="008A7284">
          <w:rPr>
            <w:u w:val="single"/>
          </w:rPr>
          <w:t>highest deforestation rates</w:t>
        </w:r>
      </w:hyperlink>
      <w:r w:rsidRPr="00575AD5">
        <w:rPr>
          <w:sz w:val="16"/>
        </w:rPr>
        <w:t xml:space="preserve"> in more than a decade. Yet such promises amount to little more than window dressing meant to assuage international critics. </w:t>
      </w:r>
      <w:r w:rsidRPr="008A7284">
        <w:rPr>
          <w:b/>
          <w:bCs/>
          <w:u w:val="single"/>
        </w:rPr>
        <w:t xml:space="preserve">The </w:t>
      </w:r>
      <w:r w:rsidRPr="00575AD5">
        <w:rPr>
          <w:b/>
          <w:bCs/>
          <w:highlight w:val="yellow"/>
          <w:u w:val="single"/>
        </w:rPr>
        <w:t>Brazilian government’s pledges</w:t>
      </w:r>
      <w:r w:rsidRPr="008A7284">
        <w:rPr>
          <w:b/>
          <w:bCs/>
          <w:u w:val="single"/>
        </w:rPr>
        <w:t xml:space="preserve"> made in Glasgow </w:t>
      </w:r>
      <w:r w:rsidRPr="00575AD5">
        <w:rPr>
          <w:b/>
          <w:bCs/>
          <w:highlight w:val="yellow"/>
          <w:u w:val="single"/>
        </w:rPr>
        <w:t>cannot be taken seriously</w:t>
      </w:r>
      <w:r w:rsidRPr="00575AD5">
        <w:rPr>
          <w:sz w:val="16"/>
        </w:rPr>
        <w:t xml:space="preserve"> for a simple reason: they would hurt Bolsonaro’s chances to win re-election next year. The October 2022 election already promises to be an epic battle against Lula da Silva, who governed the country from 2003 to 2010, and who is leading most polls. Loosening restrictions against deforestation and weakening </w:t>
      </w:r>
      <w:proofErr w:type="spellStart"/>
      <w:r w:rsidRPr="00575AD5">
        <w:rPr>
          <w:sz w:val="16"/>
        </w:rPr>
        <w:t>Ibama</w:t>
      </w:r>
      <w:proofErr w:type="spellEnd"/>
      <w:r w:rsidRPr="00575AD5">
        <w:rPr>
          <w:sz w:val="16"/>
        </w:rPr>
        <w:t>, Brazil’s environmental watchdog, was one of Bolsonaro’s key campaign promises in 2018. Breaking it would risk eroding his support among a key constituency: illegal miners and loggers, land-grabbers and small to medium-scale farmers who, contrary to Brazil’s corporate </w:t>
      </w:r>
      <w:proofErr w:type="spellStart"/>
      <w:r w:rsidRPr="00575AD5">
        <w:rPr>
          <w:i/>
          <w:iCs/>
          <w:sz w:val="16"/>
        </w:rPr>
        <w:t>agronegócio</w:t>
      </w:r>
      <w:proofErr w:type="spellEnd"/>
      <w:r w:rsidRPr="00575AD5">
        <w:rPr>
          <w:sz w:val="16"/>
        </w:rPr>
        <w:t>, care little about climate change and the growing risk of consumer boycotts and </w:t>
      </w:r>
      <w:hyperlink r:id="rId10" w:tgtFrame="_blank" w:history="1">
        <w:r w:rsidRPr="008A7284">
          <w:rPr>
            <w:u w:val="single"/>
          </w:rPr>
          <w:t>restrictions on imports</w:t>
        </w:r>
      </w:hyperlink>
      <w:r w:rsidRPr="00575AD5">
        <w:rPr>
          <w:sz w:val="16"/>
        </w:rPr>
        <w:t xml:space="preserve"> of Brazilian products. These groups are represented in Brazil’s Congress by the highly influential “cattle caucus”. Angering them would be the equivalent of Donald Trump announcing, less than a year prior to an election, that he would tear down the wall along the Mexican border: confusing his supporters, while hardly swaying voters left of the </w:t>
      </w:r>
      <w:proofErr w:type="spellStart"/>
      <w:r w:rsidRPr="00575AD5">
        <w:rPr>
          <w:sz w:val="16"/>
        </w:rPr>
        <w:t>centre</w:t>
      </w:r>
      <w:proofErr w:type="spellEnd"/>
      <w:r w:rsidRPr="00575AD5">
        <w:rPr>
          <w:sz w:val="16"/>
        </w:rPr>
        <w:t xml:space="preserve">. So far, </w:t>
      </w:r>
      <w:r w:rsidRPr="00575AD5">
        <w:rPr>
          <w:b/>
          <w:bCs/>
          <w:highlight w:val="yellow"/>
          <w:u w:val="single"/>
        </w:rPr>
        <w:t>Bolsonaro has been willing to accept</w:t>
      </w:r>
      <w:r w:rsidRPr="008A7284">
        <w:rPr>
          <w:b/>
          <w:bCs/>
          <w:u w:val="single"/>
        </w:rPr>
        <w:t xml:space="preserve"> </w:t>
      </w:r>
      <w:r w:rsidRPr="00575AD5">
        <w:rPr>
          <w:b/>
          <w:bCs/>
          <w:highlight w:val="yellow"/>
          <w:u w:val="single"/>
        </w:rPr>
        <w:t>the cost of courting</w:t>
      </w:r>
      <w:r w:rsidRPr="008A7284">
        <w:rPr>
          <w:b/>
          <w:bCs/>
          <w:u w:val="single"/>
        </w:rPr>
        <w:t xml:space="preserve"> these </w:t>
      </w:r>
      <w:r w:rsidRPr="00575AD5">
        <w:rPr>
          <w:b/>
          <w:bCs/>
          <w:highlight w:val="yellow"/>
          <w:u w:val="single"/>
        </w:rPr>
        <w:t>supporters</w:t>
      </w:r>
      <w:r w:rsidRPr="008A7284">
        <w:rPr>
          <w:b/>
          <w:bCs/>
          <w:u w:val="single"/>
        </w:rPr>
        <w:t xml:space="preserve">, </w:t>
      </w:r>
      <w:r w:rsidRPr="00575AD5">
        <w:rPr>
          <w:b/>
          <w:bCs/>
          <w:highlight w:val="yellow"/>
          <w:u w:val="single"/>
        </w:rPr>
        <w:t>from displeasing powerful investors concerned about soaring deforestation rates</w:t>
      </w:r>
      <w:r w:rsidRPr="008A7284">
        <w:rPr>
          <w:b/>
          <w:bCs/>
          <w:u w:val="single"/>
        </w:rPr>
        <w:t xml:space="preserve"> to international villain status</w:t>
      </w:r>
      <w:r w:rsidRPr="00575AD5">
        <w:rPr>
          <w:sz w:val="16"/>
        </w:rPr>
        <w:t xml:space="preserve"> and the suspension of large-scale payments such as the Amazon Fund, financed by Norway and Germany. As Bolsonaro’s former foreign minister </w:t>
      </w:r>
      <w:r w:rsidRPr="008A7284">
        <w:rPr>
          <w:b/>
          <w:bCs/>
          <w:u w:val="single"/>
        </w:rPr>
        <w:t>Ernesto Araújo proudly </w:t>
      </w:r>
      <w:hyperlink r:id="rId11" w:tgtFrame="_blank" w:history="1">
        <w:r w:rsidRPr="008A7284">
          <w:rPr>
            <w:b/>
            <w:bCs/>
            <w:u w:val="single"/>
          </w:rPr>
          <w:t>declared</w:t>
        </w:r>
      </w:hyperlink>
      <w:r w:rsidRPr="008A7284">
        <w:rPr>
          <w:b/>
          <w:bCs/>
          <w:u w:val="single"/>
        </w:rPr>
        <w:t>, if Brazil’s strategy turned it into a pariah, then “we shall be that pariah”.\</w:t>
      </w:r>
      <w:r w:rsidRPr="00575AD5">
        <w:rPr>
          <w:sz w:val="16"/>
        </w:rPr>
        <w:t xml:space="preserve"> Those hoping that Bolsonaro will stick to Cop26 pledges fail to take into account that, in an extremely </w:t>
      </w:r>
      <w:proofErr w:type="spellStart"/>
      <w:r w:rsidRPr="00575AD5">
        <w:rPr>
          <w:sz w:val="16"/>
        </w:rPr>
        <w:t>polarised</w:t>
      </w:r>
      <w:proofErr w:type="spellEnd"/>
      <w:r w:rsidRPr="00575AD5">
        <w:rPr>
          <w:sz w:val="16"/>
        </w:rPr>
        <w:t xml:space="preserve"> society like Brazil, issues such as climate change and deforestation have become identity-defining questions where compromise can be labelled as treason. </w:t>
      </w:r>
      <w:r w:rsidRPr="008A7284">
        <w:rPr>
          <w:b/>
          <w:bCs/>
          <w:u w:val="single"/>
        </w:rPr>
        <w:t xml:space="preserve">That explains why </w:t>
      </w:r>
      <w:r w:rsidRPr="00575AD5">
        <w:rPr>
          <w:b/>
          <w:bCs/>
          <w:highlight w:val="yellow"/>
          <w:u w:val="single"/>
        </w:rPr>
        <w:t>the president</w:t>
      </w:r>
      <w:r w:rsidRPr="008A7284">
        <w:rPr>
          <w:b/>
          <w:bCs/>
          <w:u w:val="single"/>
        </w:rPr>
        <w:t xml:space="preserve">, whose resolute </w:t>
      </w:r>
      <w:proofErr w:type="spellStart"/>
      <w:r w:rsidRPr="00575AD5">
        <w:rPr>
          <w:b/>
          <w:bCs/>
          <w:highlight w:val="yellow"/>
          <w:u w:val="single"/>
        </w:rPr>
        <w:t>scepticism</w:t>
      </w:r>
      <w:proofErr w:type="spellEnd"/>
      <w:r w:rsidRPr="00575AD5">
        <w:rPr>
          <w:b/>
          <w:bCs/>
          <w:highlight w:val="yellow"/>
          <w:u w:val="single"/>
        </w:rPr>
        <w:t xml:space="preserve"> of the science of climate change</w:t>
      </w:r>
      <w:r w:rsidRPr="008A7284">
        <w:rPr>
          <w:b/>
          <w:bCs/>
          <w:u w:val="single"/>
        </w:rPr>
        <w:t xml:space="preserve"> is a key element of his anti-establishment narrative, </w:t>
      </w:r>
      <w:r w:rsidRPr="00575AD5">
        <w:rPr>
          <w:b/>
          <w:bCs/>
          <w:highlight w:val="yellow"/>
          <w:u w:val="single"/>
        </w:rPr>
        <w:t xml:space="preserve">has preferred to exploit that </w:t>
      </w:r>
      <w:proofErr w:type="spellStart"/>
      <w:r w:rsidRPr="00575AD5">
        <w:rPr>
          <w:b/>
          <w:bCs/>
          <w:highlight w:val="yellow"/>
          <w:u w:val="single"/>
        </w:rPr>
        <w:t>polarisation</w:t>
      </w:r>
      <w:proofErr w:type="spellEnd"/>
      <w:r w:rsidRPr="00575AD5">
        <w:rPr>
          <w:b/>
          <w:bCs/>
          <w:highlight w:val="yellow"/>
          <w:u w:val="single"/>
        </w:rPr>
        <w:t xml:space="preserve"> rather than accepting international payments to help protect the forest</w:t>
      </w:r>
      <w:r w:rsidRPr="008A7284">
        <w:rPr>
          <w:b/>
          <w:bCs/>
          <w:u w:val="single"/>
        </w:rPr>
        <w:t>.</w:t>
      </w:r>
      <w:r w:rsidRPr="00575AD5">
        <w:rPr>
          <w:sz w:val="16"/>
        </w:rPr>
        <w:t xml:space="preserve"> “Let them keep their money and let them help Angela Merkel reforest Germany,” </w:t>
      </w:r>
      <w:hyperlink r:id="rId12" w:tgtFrame="_blank" w:history="1">
        <w:r w:rsidRPr="008A7284">
          <w:rPr>
            <w:u w:val="single"/>
          </w:rPr>
          <w:t>Bolsonaro said</w:t>
        </w:r>
      </w:hyperlink>
      <w:r w:rsidRPr="00575AD5">
        <w:rPr>
          <w:sz w:val="16"/>
        </w:rPr>
        <w:t xml:space="preserve"> after Berlin cut payments in 2019. His depiction of international NGOs and foreign governments concerned about deforestation as outsiders plotting to undermine Brazil’s sovereignty over the Amazon reliably </w:t>
      </w:r>
      <w:proofErr w:type="spellStart"/>
      <w:r w:rsidRPr="00575AD5">
        <w:rPr>
          <w:sz w:val="16"/>
        </w:rPr>
        <w:t>mobilises</w:t>
      </w:r>
      <w:proofErr w:type="spellEnd"/>
      <w:r w:rsidRPr="00575AD5">
        <w:rPr>
          <w:sz w:val="16"/>
        </w:rPr>
        <w:t xml:space="preserve"> followers of pro-Bolsonaro WhatsApp and Telegram groups. At times, even moderates are forced to side with Bolsonaro when Western observers use rhetoric that, while mostly well intentioned, sounds paternalistic and interventionist to Brazilian ears. When Emmanuel Macron suggested, in 2019, that the Amazon should have an “</w:t>
      </w:r>
      <w:hyperlink r:id="rId13" w:tgtFrame="_blank" w:history="1">
        <w:r w:rsidRPr="00575AD5">
          <w:rPr>
            <w:rStyle w:val="Hyperlink"/>
            <w:rFonts w:ascii="Canela Text" w:eastAsiaTheme="majorEastAsia" w:hAnsi="Canela Text"/>
            <w:color w:val="252524"/>
            <w:sz w:val="16"/>
          </w:rPr>
          <w:t>international status</w:t>
        </w:r>
      </w:hyperlink>
      <w:r w:rsidRPr="00575AD5">
        <w:rPr>
          <w:sz w:val="16"/>
        </w:rPr>
        <w:t>“, or when international observers </w:t>
      </w:r>
      <w:hyperlink r:id="rId14" w:tgtFrame="_blank" w:history="1">
        <w:r w:rsidRPr="00575AD5">
          <w:rPr>
            <w:rStyle w:val="Hyperlink"/>
            <w:rFonts w:ascii="Canela Text" w:eastAsiaTheme="majorEastAsia" w:hAnsi="Canela Text"/>
            <w:color w:val="252524"/>
            <w:sz w:val="16"/>
          </w:rPr>
          <w:t>argue</w:t>
        </w:r>
      </w:hyperlink>
      <w:r w:rsidRPr="00575AD5">
        <w:rPr>
          <w:sz w:val="16"/>
        </w:rPr>
        <w:t xml:space="preserve"> that Brazil should be seen as the Amazon’s “custodian” rather than its “owner”, Bolsonaro has been able to stir up “rally-around-the-flag” support. Making meaningful progress on ending deforestation in Brazil would require both a radical U-turn by Bolsonaro in environmental politics – such as massively strengthening </w:t>
      </w:r>
      <w:proofErr w:type="spellStart"/>
      <w:r w:rsidRPr="00575AD5">
        <w:rPr>
          <w:sz w:val="16"/>
        </w:rPr>
        <w:t>Ibama</w:t>
      </w:r>
      <w:proofErr w:type="spellEnd"/>
      <w:r w:rsidRPr="00575AD5">
        <w:rPr>
          <w:sz w:val="16"/>
        </w:rPr>
        <w:t>, which he despises – as well as a profound change in the government’s overall relationship with the rest of the world. The government would need to deal with deforestation data in a transparent manner – the opposite of what happened at Cop26, where the government </w:t>
      </w:r>
      <w:hyperlink r:id="rId15" w:tgtFrame="_blank" w:history="1">
        <w:r w:rsidRPr="00575AD5">
          <w:rPr>
            <w:rStyle w:val="Hyperlink"/>
            <w:rFonts w:ascii="Canela Text" w:eastAsiaTheme="majorEastAsia" w:hAnsi="Canela Text"/>
            <w:color w:val="252524"/>
            <w:sz w:val="16"/>
          </w:rPr>
          <w:t>withheld</w:t>
        </w:r>
      </w:hyperlink>
      <w:r w:rsidRPr="00575AD5">
        <w:rPr>
          <w:sz w:val="16"/>
        </w:rPr>
        <w:t xml:space="preserve"> information that deforestation had increased 22 per cent over the past year. At home, it would require working with civil society, anathema to a president who dreams of concentrating power in the executive and who regards the likes of Trump and Viktor </w:t>
      </w:r>
      <w:proofErr w:type="spellStart"/>
      <w:r w:rsidRPr="00575AD5">
        <w:rPr>
          <w:sz w:val="16"/>
        </w:rPr>
        <w:t>Orbán</w:t>
      </w:r>
      <w:proofErr w:type="spellEnd"/>
      <w:r w:rsidRPr="00575AD5">
        <w:rPr>
          <w:sz w:val="16"/>
        </w:rPr>
        <w:t xml:space="preserve"> as his role models.  </w:t>
      </w:r>
      <w:r w:rsidRPr="00575AD5">
        <w:rPr>
          <w:b/>
          <w:bCs/>
          <w:highlight w:val="yellow"/>
          <w:u w:val="single"/>
        </w:rPr>
        <w:t>If Bolsonaro loses the election next year</w:t>
      </w:r>
      <w:r w:rsidRPr="008A7284">
        <w:rPr>
          <w:b/>
          <w:bCs/>
          <w:u w:val="single"/>
        </w:rPr>
        <w:t xml:space="preserve"> to a climate-conscious candidate (and, indeed, accepts the transfer of power), </w:t>
      </w:r>
      <w:r w:rsidRPr="00575AD5">
        <w:rPr>
          <w:b/>
          <w:bCs/>
          <w:highlight w:val="yellow"/>
          <w:u w:val="single"/>
        </w:rPr>
        <w:t>ending deforestation in Brazil by the end of the decade would still be an extraordinary challenge</w:t>
      </w:r>
      <w:r w:rsidRPr="008A7284">
        <w:rPr>
          <w:b/>
          <w:bCs/>
          <w:u w:val="single"/>
        </w:rPr>
        <w:t xml:space="preserve">. </w:t>
      </w:r>
      <w:r w:rsidRPr="00575AD5">
        <w:rPr>
          <w:b/>
          <w:bCs/>
          <w:highlight w:val="yellow"/>
          <w:u w:val="single"/>
        </w:rPr>
        <w:t>If he wins, it becomes an impossible dream.</w:t>
      </w:r>
    </w:p>
    <w:p w14:paraId="07A28F15" w14:textId="35475872" w:rsidR="003806D9" w:rsidRDefault="003806D9" w:rsidP="003806D9">
      <w:pPr>
        <w:pStyle w:val="Heading2"/>
      </w:pPr>
      <w:r>
        <w:t>Case</w:t>
      </w:r>
    </w:p>
    <w:p w14:paraId="0EB48291" w14:textId="77777777" w:rsidR="00ED1A8A" w:rsidRPr="00B9082B" w:rsidRDefault="00ED1A8A" w:rsidP="00ED1A8A">
      <w:pPr>
        <w:pStyle w:val="Heading4"/>
      </w:pPr>
      <w:r>
        <w:t>Recognizing a right to strike reduces revolutionary potential and fractures class organizing – turns the perm and both advantages and is a link.</w:t>
      </w:r>
    </w:p>
    <w:p w14:paraId="3E01A2E8" w14:textId="77777777" w:rsidR="00ED1A8A" w:rsidRPr="00B9082B" w:rsidRDefault="00ED1A8A" w:rsidP="00ED1A8A">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5FD37AE4" w14:textId="77777777" w:rsidR="00ED1A8A" w:rsidRDefault="00ED1A8A" w:rsidP="00ED1A8A">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0D18E276" w14:textId="77777777" w:rsidR="00ED1A8A" w:rsidRPr="00ED1A8A" w:rsidRDefault="00ED1A8A" w:rsidP="00ED1A8A"/>
    <w:p w14:paraId="068F2468" w14:textId="270976C4" w:rsidR="003806D9" w:rsidRDefault="003806D9" w:rsidP="003806D9">
      <w:pPr>
        <w:pStyle w:val="Heading4"/>
      </w:pPr>
      <w:r>
        <w:t xml:space="preserve">Permissibility negates – </w:t>
      </w:r>
    </w:p>
    <w:p w14:paraId="311DF600" w14:textId="0FBF2943" w:rsidR="003806D9" w:rsidRDefault="003806D9" w:rsidP="003806D9">
      <w:pPr>
        <w:pStyle w:val="Heading4"/>
      </w:pPr>
      <w:r>
        <w:t xml:space="preserve">1] ought </w:t>
      </w:r>
      <w:proofErr w:type="gramStart"/>
      <w:r>
        <w:t>means</w:t>
      </w:r>
      <w:proofErr w:type="gramEnd"/>
      <w:r>
        <w:t xml:space="preserve"> obligation</w:t>
      </w:r>
    </w:p>
    <w:p w14:paraId="339EA537" w14:textId="21BAE5D5" w:rsidR="003806D9" w:rsidRPr="003806D9" w:rsidRDefault="003806D9" w:rsidP="003806D9">
      <w:pPr>
        <w:pStyle w:val="Heading4"/>
      </w:pPr>
      <w:r>
        <w:t>2] safety</w:t>
      </w:r>
    </w:p>
    <w:p w14:paraId="02920778" w14:textId="5D63C16A" w:rsidR="00FF06A9" w:rsidRDefault="00FF06A9" w:rsidP="003806D9"/>
    <w:p w14:paraId="56FFFA8A" w14:textId="6FACA34B" w:rsidR="00FF06A9" w:rsidRPr="003806D9" w:rsidRDefault="00FF06A9" w:rsidP="00FF06A9">
      <w:pPr>
        <w:pStyle w:val="Heading4"/>
      </w:pPr>
      <w:r>
        <w:t>Util triggers permissibility</w:t>
      </w:r>
    </w:p>
    <w:p w14:paraId="0085C3E4" w14:textId="49846A25" w:rsidR="003806D9" w:rsidRDefault="003806D9" w:rsidP="003806D9">
      <w:pPr>
        <w:pStyle w:val="Heading4"/>
      </w:pPr>
      <w:r>
        <w:t>1] induction</w:t>
      </w:r>
    </w:p>
    <w:p w14:paraId="77E8EC13" w14:textId="4BC74DF2" w:rsidR="003806D9" w:rsidRDefault="003806D9" w:rsidP="003806D9">
      <w:pPr>
        <w:pStyle w:val="Heading4"/>
      </w:pPr>
      <w:r>
        <w:t xml:space="preserve">2] calc regress </w:t>
      </w:r>
      <w:proofErr w:type="spellStart"/>
      <w:r>
        <w:t>bc</w:t>
      </w:r>
      <w:proofErr w:type="spellEnd"/>
      <w:r>
        <w:t xml:space="preserve"> time</w:t>
      </w:r>
    </w:p>
    <w:p w14:paraId="157A1D6C" w14:textId="22909CAC" w:rsidR="003806D9" w:rsidRDefault="003806D9" w:rsidP="003806D9">
      <w:pPr>
        <w:pStyle w:val="Heading4"/>
      </w:pPr>
      <w:r>
        <w:t>3] infinite consequences</w:t>
      </w:r>
    </w:p>
    <w:p w14:paraId="20D7407D" w14:textId="45895CCA" w:rsidR="003806D9" w:rsidRDefault="003806D9" w:rsidP="003806D9">
      <w:pPr>
        <w:pStyle w:val="Heading4"/>
      </w:pPr>
      <w:r>
        <w:t>4] after the fact</w:t>
      </w:r>
    </w:p>
    <w:p w14:paraId="41B97BDD" w14:textId="24F4C29E" w:rsidR="003806D9" w:rsidRPr="003806D9" w:rsidRDefault="003806D9" w:rsidP="003806D9">
      <w:pPr>
        <w:pStyle w:val="Heading4"/>
      </w:pPr>
      <w:r>
        <w:t>5] can’t aggregate</w:t>
      </w:r>
    </w:p>
    <w:sectPr w:rsidR="003806D9" w:rsidRPr="00380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nela Tex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06D9"/>
    <w:rsid w:val="000139A3"/>
    <w:rsid w:val="00100833"/>
    <w:rsid w:val="00104529"/>
    <w:rsid w:val="00105942"/>
    <w:rsid w:val="00107396"/>
    <w:rsid w:val="00144A4C"/>
    <w:rsid w:val="00161536"/>
    <w:rsid w:val="001617FB"/>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06D9"/>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34D6"/>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1A8A"/>
    <w:rsid w:val="00ED30CF"/>
    <w:rsid w:val="00F176EF"/>
    <w:rsid w:val="00F45E10"/>
    <w:rsid w:val="00F57E40"/>
    <w:rsid w:val="00F6364A"/>
    <w:rsid w:val="00F9113A"/>
    <w:rsid w:val="00FB6723"/>
    <w:rsid w:val="00FE2546"/>
    <w:rsid w:val="00FF06A9"/>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0A43D"/>
  <w15:chartTrackingRefBased/>
  <w15:docId w15:val="{2356D219-E803-40BB-9126-9CF641C9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06D9"/>
    <w:rPr>
      <w:rFonts w:cs="Calibri"/>
    </w:rPr>
  </w:style>
  <w:style w:type="paragraph" w:styleId="Heading1">
    <w:name w:val="heading 1"/>
    <w:aliases w:val="Pocket"/>
    <w:basedOn w:val="Normal"/>
    <w:next w:val="Normal"/>
    <w:link w:val="Heading1Char"/>
    <w:qFormat/>
    <w:rsid w:val="003806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06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06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3806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06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6D9"/>
  </w:style>
  <w:style w:type="character" w:customStyle="1" w:styleId="Heading1Char">
    <w:name w:val="Heading 1 Char"/>
    <w:aliases w:val="Pocket Char"/>
    <w:basedOn w:val="DefaultParagraphFont"/>
    <w:link w:val="Heading1"/>
    <w:rsid w:val="003806D9"/>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806D9"/>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3806D9"/>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3806D9"/>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3806D9"/>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06D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3806D9"/>
    <w:rPr>
      <w:b/>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3806D9"/>
    <w:rPr>
      <w:color w:val="auto"/>
      <w:u w:val="none"/>
    </w:rPr>
  </w:style>
  <w:style w:type="character" w:styleId="FollowedHyperlink">
    <w:name w:val="FollowedHyperlink"/>
    <w:basedOn w:val="DefaultParagraphFont"/>
    <w:uiPriority w:val="99"/>
    <w:semiHidden/>
    <w:unhideWhenUsed/>
    <w:rsid w:val="003806D9"/>
    <w:rPr>
      <w:color w:val="auto"/>
      <w:u w:val="none"/>
    </w:rPr>
  </w:style>
  <w:style w:type="paragraph" w:styleId="NormalWeb">
    <w:name w:val="Normal (Web)"/>
    <w:basedOn w:val="Normal"/>
    <w:uiPriority w:val="99"/>
    <w:unhideWhenUsed/>
    <w:rsid w:val="00F57E40"/>
    <w:pPr>
      <w:spacing w:before="100" w:beforeAutospacing="1" w:after="100" w:afterAutospacing="1"/>
    </w:pPr>
    <w:rPr>
      <w:rFonts w:ascii="Times New Roman" w:eastAsia="Times New Roman" w:hAnsi="Times New Roman" w:cs="Times New Roman"/>
    </w:rPr>
  </w:style>
  <w:style w:type="paragraph" w:customStyle="1" w:styleId="contentpagebodyparagraph-moduleparagraph--block">
    <w:name w:val="contentpagebodyparagraph-module__paragraph--block"/>
    <w:basedOn w:val="Normal"/>
    <w:rsid w:val="00FF06A9"/>
    <w:pPr>
      <w:spacing w:before="100" w:beforeAutospacing="1" w:after="100" w:afterAutospacing="1"/>
    </w:pPr>
  </w:style>
  <w:style w:type="paragraph" w:customStyle="1" w:styleId="textbold">
    <w:name w:val="text bold"/>
    <w:basedOn w:val="Normal"/>
    <w:link w:val="Emphasis"/>
    <w:uiPriority w:val="7"/>
    <w:qFormat/>
    <w:rsid w:val="001617FB"/>
    <w:pPr>
      <w:ind w:left="720"/>
      <w:jc w:val="both"/>
    </w:pPr>
    <w:rPr>
      <w:b/>
      <w:iCs/>
      <w:u w:val="single"/>
    </w:rPr>
  </w:style>
  <w:style w:type="character" w:customStyle="1" w:styleId="apple-converted-space">
    <w:name w:val="apple-converted-space"/>
    <w:basedOn w:val="DefaultParagraphFont"/>
    <w:rsid w:val="001617FB"/>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link w:val="Hyperlink"/>
    <w:autoRedefine/>
    <w:uiPriority w:val="99"/>
    <w:qFormat/>
    <w:rsid w:val="001617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tatesman.com/environment/cop26/2021/11/how-significant-is-world-leaders-pledge-to-end-deforestation" TargetMode="External"/><Relationship Id="rId13" Type="http://schemas.openxmlformats.org/officeDocument/2006/relationships/hyperlink" Target="https://www.hindustantimes.com/world-news/should-the-international-community-protect-the-amazon-rainforest/story-GpdO1VBfISdi680K0YaZ7J.html" TargetMode="External"/><Relationship Id="rId3" Type="http://schemas.openxmlformats.org/officeDocument/2006/relationships/styles" Target="styles.xml"/><Relationship Id="rId7" Type="http://schemas.openxmlformats.org/officeDocument/2006/relationships/hyperlink" Target="https://twitter.com/Itamaraty_EN/status/1455230465745563656?ref_src=twsrc%5Etfw%7Ctwcamp%5Etweetembed%7Ctwterm%5E1455230465745563656%7Ctwgr%5E%7Ctwcon%5Es1_&amp;ref_url=https%3A%2F%2Fwww.bloomberg.com%2Fnews%2Farticles%2F2021-11-01%2Fmethane-super-emitter-brazil-signs-pledge-to-cut-emissions" TargetMode="External"/><Relationship Id="rId12" Type="http://schemas.openxmlformats.org/officeDocument/2006/relationships/hyperlink" Target="https://www.france24.com/en/20190819-bolsonaro-takes-on-norway-for-whaling-but-bungles-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n.granma.cu/mundo/2019-12-31/brazilian-inventory-a-nation-as-rich-as-it-is-unjust" TargetMode="External"/><Relationship Id="rId11" Type="http://schemas.openxmlformats.org/officeDocument/2006/relationships/hyperlink" Target="https://www1.folha.uol.com.br/opiniao/2020/10/paria-com-orgulho.shtml" TargetMode="External"/><Relationship Id="rId5" Type="http://schemas.openxmlformats.org/officeDocument/2006/relationships/webSettings" Target="webSettings.xml"/><Relationship Id="rId15" Type="http://schemas.openxmlformats.org/officeDocument/2006/relationships/hyperlink" Target="https://www.gov.br/inpe/pt-br/assuntos/ultimas-noticias/divulgacao-de-dados-prodes.pdf" TargetMode="External"/><Relationship Id="rId10" Type="http://schemas.openxmlformats.org/officeDocument/2006/relationships/hyperlink" Target="https://www.fitchratings.com/research/corporate-finance/cop26-deforestation-plan-is-neutral-to-brazilian-meatpacker-ratings-08-11-2021" TargetMode="External"/><Relationship Id="rId4" Type="http://schemas.openxmlformats.org/officeDocument/2006/relationships/settings" Target="settings.xml"/><Relationship Id="rId9" Type="http://schemas.openxmlformats.org/officeDocument/2006/relationships/hyperlink" Target="https://www.gov.br/inpe/pt-br/assuntos/ultimas-noticias/divulgacao-de-dados-prodes.pdf" TargetMode="External"/><Relationship Id="rId14" Type="http://schemas.openxmlformats.org/officeDocument/2006/relationships/hyperlink" Target="https://www.foreignaffairs.com/articles/world/2021-10-19/climate-crisis-international-order-isnt-rea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3243</Words>
  <Characters>18489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2021-11-21T21:38:00Z</dcterms:created>
  <dcterms:modified xsi:type="dcterms:W3CDTF">2021-11-21T22:15:00Z</dcterms:modified>
</cp:coreProperties>
</file>