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D50D4" w14:textId="310227C1" w:rsidR="00A95652" w:rsidRDefault="0039341C" w:rsidP="0039341C">
      <w:pPr>
        <w:pStyle w:val="Heading1"/>
      </w:pPr>
      <w:proofErr w:type="spellStart"/>
      <w:r>
        <w:t>Glenbrooks</w:t>
      </w:r>
      <w:proofErr w:type="spellEnd"/>
      <w:r>
        <w:t xml:space="preserve"> r5</w:t>
      </w:r>
    </w:p>
    <w:p w14:paraId="3ABBDA66" w14:textId="5D3F4C1C" w:rsidR="0039341C" w:rsidRDefault="0039341C" w:rsidP="0039341C">
      <w:pPr>
        <w:pStyle w:val="Heading2"/>
      </w:pPr>
      <w:r>
        <w:t>1</w:t>
      </w:r>
    </w:p>
    <w:p w14:paraId="6057BB57" w14:textId="4234DD5B" w:rsidR="0039341C" w:rsidRDefault="0039341C" w:rsidP="0039341C">
      <w:pPr>
        <w:pStyle w:val="Heading4"/>
      </w:pPr>
      <w:r>
        <w:t xml:space="preserve">Interpretation: </w:t>
      </w:r>
      <w:r w:rsidR="007B5319">
        <w:t xml:space="preserve">The affirmative debater must not specify a government that is not just. </w:t>
      </w:r>
    </w:p>
    <w:p w14:paraId="011CBF75" w14:textId="3E4EB0D5" w:rsidR="007B5319" w:rsidRPr="007B5319" w:rsidRDefault="007B5319" w:rsidP="007B5319">
      <w:pPr>
        <w:pStyle w:val="Heading4"/>
      </w:pPr>
      <w:r>
        <w:t xml:space="preserve">Violation: They specify the United States. </w:t>
      </w:r>
    </w:p>
    <w:p w14:paraId="58D5BBA3" w14:textId="7941F4D9" w:rsidR="0039341C" w:rsidRDefault="00CC10D0" w:rsidP="0039341C">
      <w:pPr>
        <w:pStyle w:val="Heading4"/>
      </w:pPr>
      <w:r>
        <w:t xml:space="preserve">1] </w:t>
      </w:r>
      <w:r w:rsidR="0039341C">
        <w:t xml:space="preserve">The US a] commits eminent domain abuse, which violates property and b] does it against minorities and the </w:t>
      </w:r>
      <w:proofErr w:type="gramStart"/>
      <w:r w:rsidR="0039341C">
        <w:t>poor</w:t>
      </w:r>
      <w:proofErr w:type="gramEnd"/>
      <w:r w:rsidR="0039341C">
        <w:t xml:space="preserve"> which is not impartial, </w:t>
      </w:r>
      <w:proofErr w:type="spellStart"/>
      <w:r w:rsidR="0039341C">
        <w:t>Somin</w:t>
      </w:r>
      <w:proofErr w:type="spellEnd"/>
      <w:r w:rsidR="0039341C">
        <w:t xml:space="preserve"> 17:</w:t>
      </w:r>
    </w:p>
    <w:p w14:paraId="1A8C2E7D" w14:textId="77777777" w:rsidR="0039341C" w:rsidRDefault="0039341C" w:rsidP="0039341C">
      <w:r>
        <w:t xml:space="preserve">Ilya </w:t>
      </w:r>
      <w:proofErr w:type="spellStart"/>
      <w:r>
        <w:t>Somin</w:t>
      </w:r>
      <w:proofErr w:type="spellEnd"/>
      <w:r>
        <w:t xml:space="preserve">, [Contributor, The Volokh Conspiracy which is </w:t>
      </w:r>
      <w:proofErr w:type="spellStart"/>
      <w:r>
        <w:t>is</w:t>
      </w:r>
      <w:proofErr w:type="spellEnd"/>
      <w:r>
        <w:t xml:space="preserve"> a blog co-founded in 2002 by law professor Eugene Volokh,[3] covering legal and political issues[4][5][6] from an ideological orientation it describes as "generally libertarian, conservative, centrist, or some mixture of these."], May 26, 2017 at 10:40 a.m. EDT, “The American experience with eminent domain – and its possible lessons for others” </w:t>
      </w:r>
      <w:hyperlink r:id="rId6">
        <w:r>
          <w:rPr>
            <w:color w:val="000000"/>
          </w:rPr>
          <w:t>https://www.washingtonpost.com/news/volokh-conspiracy/wp/2017/05/26/the-american-experience-with-eminent-domain-and-its-possible-lessons-for-others/</w:t>
        </w:r>
      </w:hyperlink>
      <w:r>
        <w:t xml:space="preserve"> //LHP AV</w:t>
      </w:r>
    </w:p>
    <w:p w14:paraId="0EE035D3" w14:textId="725B267C" w:rsidR="0039341C" w:rsidRDefault="0039341C" w:rsidP="0039341C">
      <w:pPr>
        <w:rPr>
          <w:sz w:val="10"/>
          <w:szCs w:val="10"/>
        </w:rPr>
      </w:pPr>
      <w:r>
        <w:rPr>
          <w:sz w:val="10"/>
          <w:szCs w:val="10"/>
        </w:rPr>
        <w:t xml:space="preserve">This week, the Volokh Conspiracy hosted a guest-blogging symposium with posts by contributors to my new book Eminent Domain: A Comparative Perspective (co-edited with </w:t>
      </w:r>
      <w:proofErr w:type="spellStart"/>
      <w:r>
        <w:rPr>
          <w:sz w:val="10"/>
          <w:szCs w:val="10"/>
        </w:rPr>
        <w:t>Iljoong</w:t>
      </w:r>
      <w:proofErr w:type="spellEnd"/>
      <w:r>
        <w:rPr>
          <w:sz w:val="10"/>
          <w:szCs w:val="10"/>
        </w:rPr>
        <w:t xml:space="preserve"> Kim and </w:t>
      </w:r>
      <w:proofErr w:type="spellStart"/>
      <w:r>
        <w:rPr>
          <w:sz w:val="10"/>
          <w:szCs w:val="10"/>
        </w:rPr>
        <w:t>Hojun</w:t>
      </w:r>
      <w:proofErr w:type="spellEnd"/>
      <w:r>
        <w:rPr>
          <w:sz w:val="10"/>
          <w:szCs w:val="10"/>
        </w:rPr>
        <w:t xml:space="preserve"> Lee). My last post about the book includes links to a free version of the Introduction to the volume, and to posts by other contributors. In addition to co-editing the volume, I also wrote the chapter on eminent domain in the United States. In this post, I summarize key elements of the American experience with condemnation, building on my chapter in the book and my earlier work on the history of takings in the US. </w:t>
      </w:r>
      <w:r>
        <w:rPr>
          <w:b/>
          <w:u w:val="single"/>
        </w:rPr>
        <w:t xml:space="preserve">The </w:t>
      </w:r>
      <w:r>
        <w:rPr>
          <w:b/>
          <w:highlight w:val="yellow"/>
          <w:u w:val="single"/>
        </w:rPr>
        <w:t xml:space="preserve">United States </w:t>
      </w:r>
      <w:r>
        <w:rPr>
          <w:b/>
          <w:u w:val="single"/>
        </w:rPr>
        <w:t>has the reputation of</w:t>
      </w:r>
      <w:r>
        <w:rPr>
          <w:sz w:val="10"/>
          <w:szCs w:val="10"/>
        </w:rPr>
        <w:t xml:space="preserve"> being a nation with a strong </w:t>
      </w:r>
      <w:r>
        <w:rPr>
          <w:b/>
          <w:highlight w:val="yellow"/>
          <w:u w:val="single"/>
        </w:rPr>
        <w:t>commitment to property rights</w:t>
      </w:r>
      <w:r>
        <w:rPr>
          <w:sz w:val="10"/>
          <w:szCs w:val="10"/>
          <w:highlight w:val="yellow"/>
        </w:rPr>
        <w:t xml:space="preserve"> </w:t>
      </w:r>
      <w:r>
        <w:rPr>
          <w:sz w:val="10"/>
          <w:szCs w:val="10"/>
        </w:rPr>
        <w:t xml:space="preserve">and constitutional limits on government power. In some ways, that reputation is well deserved. </w:t>
      </w:r>
      <w:r>
        <w:rPr>
          <w:b/>
          <w:u w:val="single"/>
        </w:rPr>
        <w:t>But</w:t>
      </w:r>
      <w:r>
        <w:rPr>
          <w:sz w:val="10"/>
          <w:szCs w:val="10"/>
        </w:rPr>
        <w:t xml:space="preserve">, in some other key respects, it </w:t>
      </w:r>
      <w:r>
        <w:rPr>
          <w:b/>
          <w:highlight w:val="yellow"/>
          <w:u w:val="single"/>
        </w:rPr>
        <w:t>is</w:t>
      </w:r>
      <w:r>
        <w:rPr>
          <w:sz w:val="10"/>
          <w:szCs w:val="10"/>
          <w:highlight w:val="yellow"/>
        </w:rPr>
        <w:t xml:space="preserve"> </w:t>
      </w:r>
      <w:r>
        <w:rPr>
          <w:b/>
          <w:highlight w:val="yellow"/>
          <w:u w:val="single"/>
        </w:rPr>
        <w:t xml:space="preserve">undercut by </w:t>
      </w:r>
      <w:r>
        <w:rPr>
          <w:b/>
          <w:u w:val="single"/>
        </w:rPr>
        <w:t xml:space="preserve">our painful history of </w:t>
      </w:r>
      <w:r>
        <w:rPr>
          <w:b/>
          <w:highlight w:val="yellow"/>
          <w:u w:val="single"/>
        </w:rPr>
        <w:t>eminent domain abuse</w:t>
      </w:r>
      <w:r>
        <w:rPr>
          <w:b/>
          <w:u w:val="single"/>
        </w:rPr>
        <w:t xml:space="preserve">. </w:t>
      </w:r>
      <w:r>
        <w:rPr>
          <w:sz w:val="10"/>
          <w:szCs w:val="10"/>
        </w:rPr>
        <w:t>The Fifth Amendment and nearly all state constitutions mandate that government may only take private property for a “public use.” Almost from the very beginning, there has been conflict between advocates of the “narrow” and “broad” interpretations of this rule. The former allows takings only for publicly owned projects (such as a public road), or private ones that have a legal duty to serve the entire public, such as a public utility. Under the broad view, virtually anything that might benefit the public in some way qualifies as a public use. The narrow view predominated throughout most of the first century or more of American constitutional history. But the broad view eventually triumphed in the mid-twentieth century, culminating in cases like Berman v. Parker (1954). As a result</w:t>
      </w:r>
      <w:r>
        <w:rPr>
          <w:b/>
          <w:u w:val="single"/>
        </w:rPr>
        <w:t xml:space="preserve">, state and federal </w:t>
      </w:r>
      <w:r>
        <w:rPr>
          <w:b/>
          <w:highlight w:val="yellow"/>
          <w:u w:val="single"/>
        </w:rPr>
        <w:t xml:space="preserve">courts upheld </w:t>
      </w:r>
      <w:r>
        <w:rPr>
          <w:b/>
          <w:u w:val="single"/>
        </w:rPr>
        <w:t xml:space="preserve">large-scale “blight” and “economic development” </w:t>
      </w:r>
      <w:r>
        <w:rPr>
          <w:b/>
          <w:highlight w:val="yellow"/>
          <w:u w:val="single"/>
        </w:rPr>
        <w:t>takings that forcibly displaced hundreds of thousands of people</w:t>
      </w:r>
      <w:r>
        <w:rPr>
          <w:b/>
          <w:u w:val="single"/>
        </w:rPr>
        <w:t xml:space="preserve">, </w:t>
      </w:r>
      <w:r>
        <w:rPr>
          <w:b/>
          <w:highlight w:val="yellow"/>
          <w:u w:val="single"/>
        </w:rPr>
        <w:t>most of them poor, politically weak, or</w:t>
      </w:r>
      <w:r>
        <w:rPr>
          <w:b/>
          <w:u w:val="single"/>
        </w:rPr>
        <w:t xml:space="preserve"> members of racial and ethnic </w:t>
      </w:r>
      <w:r>
        <w:rPr>
          <w:b/>
          <w:highlight w:val="yellow"/>
          <w:u w:val="single"/>
        </w:rPr>
        <w:t>minorities</w:t>
      </w:r>
      <w:r>
        <w:rPr>
          <w:sz w:val="10"/>
          <w:szCs w:val="10"/>
        </w:rPr>
        <w:t>. Often, these takings also destroyed more economic value than they created</w:t>
      </w:r>
      <w:r>
        <w:rPr>
          <w:b/>
          <w:u w:val="single"/>
        </w:rPr>
        <w:t xml:space="preserve">, </w:t>
      </w:r>
      <w:r>
        <w:rPr>
          <w:b/>
          <w:highlight w:val="yellow"/>
          <w:u w:val="single"/>
        </w:rPr>
        <w:t>wiping out homes and small businesses</w:t>
      </w:r>
      <w:r>
        <w:rPr>
          <w:b/>
          <w:u w:val="single"/>
        </w:rPr>
        <w:t xml:space="preserve">, </w:t>
      </w:r>
      <w:r>
        <w:rPr>
          <w:b/>
          <w:highlight w:val="yellow"/>
          <w:u w:val="single"/>
        </w:rPr>
        <w:t xml:space="preserve">and destroying </w:t>
      </w:r>
      <w:r>
        <w:rPr>
          <w:b/>
          <w:u w:val="single"/>
        </w:rPr>
        <w:t>neighborhood “</w:t>
      </w:r>
      <w:r>
        <w:rPr>
          <w:b/>
          <w:highlight w:val="yellow"/>
          <w:u w:val="single"/>
        </w:rPr>
        <w:t>social capital</w:t>
      </w:r>
      <w:r>
        <w:rPr>
          <w:b/>
          <w:u w:val="single"/>
        </w:rPr>
        <w:t>.”</w:t>
      </w:r>
      <w:r>
        <w:rPr>
          <w:sz w:val="10"/>
          <w:szCs w:val="10"/>
        </w:rPr>
        <w:t xml:space="preserve"> </w:t>
      </w:r>
      <w:r>
        <w:rPr>
          <w:b/>
          <w:highlight w:val="yellow"/>
          <w:u w:val="single"/>
        </w:rPr>
        <w:t xml:space="preserve">Such abuses persist </w:t>
      </w:r>
      <w:r>
        <w:rPr>
          <w:b/>
          <w:u w:val="single"/>
        </w:rPr>
        <w:t>to the present day</w:t>
      </w:r>
      <w:r>
        <w:rPr>
          <w:sz w:val="10"/>
          <w:szCs w:val="10"/>
        </w:rPr>
        <w:t xml:space="preserve">, though on a considerably smaller scale than at the height of “urban renewal” takings in the 1950s and 1960s. The Supreme Court reaffirmed the broad view in its controversial 2005 decision in Kelo v. City of New London, which ruled that it is permissible to take property from one private owner and give it to another simply because it might lead to greater “economic development” in the area. But Kelo was a close 5-4 decision that turned out to be enormously controversial, generating a massive political backlash. In the aftermath, many states enacted eminent domain reform laws limiting takings, and several state supreme courts ruled that economic development takings violate their state constitutions. Although a win for the broad view, Kelo ended up destroying the seeming consensus behind it. In the wake of Kelo, the narrow view commands greater legitimacy than at any time in decades, and the debate over the proper scope of the eminent domain power continues with no end in sight. In recent years, controversy has erupted over takings for pipelines. An unusual coalition of property rights advocates on the right and environmentalists on the left has won a series of legislative and judicial victories seeking to limit pipeline takings. The alliance recalls the similarly cross-ideological reaction against Kelo, which also brought together some strange bedfellows. The debate over public use is far from the only controversy surrounding eminent domain in the US. </w:t>
      </w:r>
      <w:r>
        <w:rPr>
          <w:b/>
          <w:highlight w:val="yellow"/>
          <w:u w:val="single"/>
        </w:rPr>
        <w:t>Another longstanding problem is the tendency to undercompensate owners</w:t>
      </w:r>
      <w:r>
        <w:rPr>
          <w:b/>
          <w:u w:val="single"/>
        </w:rPr>
        <w:t xml:space="preserve"> of condemned property.</w:t>
      </w:r>
      <w:r>
        <w:rPr>
          <w:sz w:val="10"/>
          <w:szCs w:val="10"/>
        </w:rPr>
        <w:t xml:space="preserve"> The Supreme Court has long held that owners must get “fair market value” compensation. </w:t>
      </w:r>
      <w:r>
        <w:rPr>
          <w:b/>
          <w:u w:val="single"/>
        </w:rPr>
        <w:t>This, unfortunately, fails to account for the “subjective value” that many attach to their land over and above its market value. For example, a person who has lived in the same neighborhood for many years may value the social ties she has formed there; a small business may have a network of clients that would be hard to replicate elsewhere.</w:t>
      </w:r>
      <w:r>
        <w:rPr>
          <w:sz w:val="10"/>
          <w:szCs w:val="10"/>
        </w:rPr>
        <w:t xml:space="preserve"> Even worse, studies show that owners often don’t even get the fair market value compensation that the law requires. That is particularly likely for owners who are relatively poor and lacking in political clout. Donald Trump’s claim that owners of condemned property stand to make “a fortune” is – to put it mildly – belied by the evidence.</w:t>
      </w:r>
    </w:p>
    <w:p w14:paraId="4759D317" w14:textId="77777777" w:rsidR="00CC10D0" w:rsidRDefault="00CC10D0" w:rsidP="00CC10D0">
      <w:pPr>
        <w:pStyle w:val="Heading4"/>
      </w:pPr>
      <w:r>
        <w:t xml:space="preserve">2] </w:t>
      </w:r>
      <w:r>
        <w:t xml:space="preserve">The oppressive structure of the United States is maintained by the narrative of justice and triumph. </w:t>
      </w:r>
    </w:p>
    <w:p w14:paraId="5C03EF26" w14:textId="77777777" w:rsidR="00CC10D0" w:rsidRPr="00407196" w:rsidRDefault="00CC10D0" w:rsidP="00CC10D0">
      <w:pPr>
        <w:spacing w:after="0" w:line="240" w:lineRule="auto"/>
        <w:rPr>
          <w:rFonts w:ascii="Times New Roman" w:eastAsia="Times New Roman" w:hAnsi="Times New Roman" w:cs="Times New Roman"/>
        </w:rPr>
      </w:pPr>
      <w:proofErr w:type="spellStart"/>
      <w:r w:rsidRPr="00407196">
        <w:rPr>
          <w:rFonts w:ascii="Arial" w:eastAsia="Times New Roman" w:hAnsi="Arial" w:cs="Arial"/>
          <w:color w:val="222222"/>
          <w:sz w:val="20"/>
          <w:szCs w:val="20"/>
          <w:shd w:val="clear" w:color="auto" w:fill="FFFFFF"/>
        </w:rPr>
        <w:t>Ioanide</w:t>
      </w:r>
      <w:proofErr w:type="spellEnd"/>
      <w:r w:rsidRPr="00407196">
        <w:rPr>
          <w:rFonts w:ascii="Arial" w:eastAsia="Times New Roman" w:hAnsi="Arial" w:cs="Arial"/>
          <w:color w:val="222222"/>
          <w:sz w:val="20"/>
          <w:szCs w:val="20"/>
          <w:shd w:val="clear" w:color="auto" w:fill="FFFFFF"/>
        </w:rPr>
        <w:t xml:space="preserve">, Paula. "The Alchemy of Race and </w:t>
      </w:r>
      <w:proofErr w:type="spellStart"/>
      <w:r w:rsidRPr="00407196">
        <w:rPr>
          <w:rFonts w:ascii="Arial" w:eastAsia="Times New Roman" w:hAnsi="Arial" w:cs="Arial"/>
          <w:color w:val="222222"/>
          <w:sz w:val="20"/>
          <w:szCs w:val="20"/>
          <w:shd w:val="clear" w:color="auto" w:fill="FFFFFF"/>
        </w:rPr>
        <w:t>Affect:“White</w:t>
      </w:r>
      <w:proofErr w:type="spellEnd"/>
      <w:r w:rsidRPr="00407196">
        <w:rPr>
          <w:rFonts w:ascii="Arial" w:eastAsia="Times New Roman" w:hAnsi="Arial" w:cs="Arial"/>
          <w:color w:val="222222"/>
          <w:sz w:val="20"/>
          <w:szCs w:val="20"/>
          <w:shd w:val="clear" w:color="auto" w:fill="FFFFFF"/>
        </w:rPr>
        <w:t xml:space="preserve"> Innocence” and Public Secrets in the Post–Civil Rights Era." </w:t>
      </w:r>
      <w:proofErr w:type="spellStart"/>
      <w:r w:rsidRPr="00407196">
        <w:rPr>
          <w:rFonts w:ascii="Arial" w:eastAsia="Times New Roman" w:hAnsi="Arial" w:cs="Arial"/>
          <w:i/>
          <w:iCs/>
          <w:color w:val="222222"/>
          <w:sz w:val="20"/>
          <w:szCs w:val="20"/>
          <w:shd w:val="clear" w:color="auto" w:fill="FFFFFF"/>
        </w:rPr>
        <w:t>Kalfou</w:t>
      </w:r>
      <w:proofErr w:type="spellEnd"/>
      <w:r w:rsidRPr="00407196">
        <w:rPr>
          <w:rFonts w:ascii="Arial" w:eastAsia="Times New Roman" w:hAnsi="Arial" w:cs="Arial"/>
          <w:color w:val="222222"/>
          <w:sz w:val="20"/>
          <w:szCs w:val="20"/>
          <w:shd w:val="clear" w:color="auto" w:fill="FFFFFF"/>
        </w:rPr>
        <w:t> 1.1 (2014).</w:t>
      </w:r>
    </w:p>
    <w:p w14:paraId="2DE0546A" w14:textId="505D20A0" w:rsidR="00CC10D0" w:rsidRPr="00CC10D0" w:rsidRDefault="00CC10D0" w:rsidP="00CC10D0">
      <w:pPr>
        <w:pStyle w:val="NormalWeb"/>
        <w:rPr>
          <w:sz w:val="16"/>
        </w:rPr>
      </w:pPr>
      <w:r w:rsidRPr="00CC10D0">
        <w:rPr>
          <w:rFonts w:ascii="MinionPro" w:hAnsi="MinionPro"/>
          <w:sz w:val="16"/>
          <w:szCs w:val="20"/>
        </w:rPr>
        <w:t xml:space="preserve">I had to do a lot of </w:t>
      </w:r>
      <w:proofErr w:type="gramStart"/>
      <w:r w:rsidRPr="00CC10D0">
        <w:rPr>
          <w:rFonts w:ascii="MinionPro" w:hAnsi="MinionPro"/>
          <w:sz w:val="16"/>
          <w:szCs w:val="20"/>
        </w:rPr>
        <w:t>revisionist</w:t>
      </w:r>
      <w:proofErr w:type="gramEnd"/>
      <w:r w:rsidRPr="00CC10D0">
        <w:rPr>
          <w:rFonts w:ascii="MinionPro" w:hAnsi="MinionPro"/>
          <w:sz w:val="16"/>
          <w:szCs w:val="20"/>
        </w:rPr>
        <w:t xml:space="preserve"> thinking after I confronted this evidence. This is when I realized that there were two operative languages in America: the language of narrative and the language of affect. The first, constituted by dominant discourses, representations, ideologies, and fantasies, was used to craft the consciousness and belief systems of liberal and conservative Americans alike. Employing the language of narrative, </w:t>
      </w:r>
      <w:r w:rsidRPr="00BD6AE6">
        <w:rPr>
          <w:rFonts w:ascii="MinionPro" w:hAnsi="MinionPro"/>
          <w:b/>
          <w:bCs/>
          <w:sz w:val="20"/>
          <w:szCs w:val="20"/>
          <w:highlight w:val="yellow"/>
          <w:u w:val="single"/>
        </w:rPr>
        <w:t xml:space="preserve">Americans </w:t>
      </w:r>
      <w:r w:rsidRPr="00407196">
        <w:rPr>
          <w:rFonts w:ascii="MinionPro" w:hAnsi="MinionPro"/>
          <w:b/>
          <w:bCs/>
          <w:sz w:val="20"/>
          <w:szCs w:val="20"/>
          <w:u w:val="single"/>
        </w:rPr>
        <w:t>spoke of themselves using the terms of triumph</w:t>
      </w:r>
      <w:r w:rsidRPr="00CC10D0">
        <w:rPr>
          <w:rFonts w:ascii="MinionPro" w:hAnsi="MinionPro"/>
          <w:sz w:val="16"/>
          <w:szCs w:val="20"/>
        </w:rPr>
        <w:t xml:space="preserve">, fairness, exceptionalism, merit, rugged individualism, and the ethic of hard work. </w:t>
      </w:r>
      <w:r w:rsidRPr="00407196">
        <w:rPr>
          <w:rFonts w:ascii="MinionPro" w:hAnsi="MinionPro"/>
          <w:b/>
          <w:bCs/>
          <w:sz w:val="20"/>
          <w:szCs w:val="20"/>
          <w:u w:val="single"/>
        </w:rPr>
        <w:t xml:space="preserve">They </w:t>
      </w:r>
      <w:r w:rsidRPr="00BD6AE6">
        <w:rPr>
          <w:rFonts w:ascii="MinionPro" w:hAnsi="MinionPro"/>
          <w:b/>
          <w:bCs/>
          <w:sz w:val="20"/>
          <w:szCs w:val="20"/>
          <w:highlight w:val="yellow"/>
          <w:u w:val="single"/>
        </w:rPr>
        <w:t xml:space="preserve">repeated </w:t>
      </w:r>
      <w:r w:rsidRPr="00407196">
        <w:rPr>
          <w:rFonts w:ascii="MinionPro" w:hAnsi="MinionPro"/>
          <w:b/>
          <w:bCs/>
          <w:sz w:val="20"/>
          <w:szCs w:val="20"/>
          <w:u w:val="single"/>
        </w:rPr>
        <w:t xml:space="preserve">the </w:t>
      </w:r>
      <w:r w:rsidRPr="00BD6AE6">
        <w:rPr>
          <w:rFonts w:ascii="MinionPro" w:hAnsi="MinionPro"/>
          <w:b/>
          <w:bCs/>
          <w:sz w:val="20"/>
          <w:szCs w:val="20"/>
          <w:highlight w:val="yellow"/>
          <w:u w:val="single"/>
        </w:rPr>
        <w:t xml:space="preserve">false history </w:t>
      </w:r>
      <w:r w:rsidRPr="00407196">
        <w:rPr>
          <w:rFonts w:ascii="MinionPro" w:hAnsi="MinionPro"/>
          <w:b/>
          <w:bCs/>
          <w:sz w:val="20"/>
          <w:szCs w:val="20"/>
          <w:u w:val="single"/>
        </w:rPr>
        <w:t>they were taught in high school</w:t>
      </w:r>
      <w:r w:rsidRPr="00CC10D0">
        <w:rPr>
          <w:rFonts w:ascii="MinionPro" w:hAnsi="MinionPro"/>
          <w:sz w:val="16"/>
          <w:szCs w:val="20"/>
        </w:rPr>
        <w:t xml:space="preserve">, </w:t>
      </w:r>
      <w:r w:rsidRPr="00407196">
        <w:rPr>
          <w:rFonts w:ascii="MinionPro" w:hAnsi="MinionPro"/>
          <w:b/>
          <w:bCs/>
          <w:sz w:val="20"/>
          <w:szCs w:val="20"/>
          <w:u w:val="single"/>
        </w:rPr>
        <w:t>professed</w:t>
      </w:r>
      <w:r w:rsidRPr="00CC10D0">
        <w:rPr>
          <w:rFonts w:ascii="MinionPro" w:hAnsi="MinionPro"/>
          <w:sz w:val="16"/>
          <w:szCs w:val="20"/>
        </w:rPr>
        <w:t xml:space="preserve"> the pleasantries of liberty, equality, </w:t>
      </w:r>
      <w:r w:rsidRPr="00407196">
        <w:rPr>
          <w:rFonts w:ascii="MinionPro" w:hAnsi="MinionPro"/>
          <w:b/>
          <w:bCs/>
          <w:sz w:val="20"/>
          <w:szCs w:val="20"/>
          <w:u w:val="single"/>
        </w:rPr>
        <w:t>justice</w:t>
      </w:r>
      <w:r w:rsidRPr="00CC10D0">
        <w:rPr>
          <w:rFonts w:ascii="MinionPro" w:hAnsi="MinionPro"/>
          <w:sz w:val="16"/>
          <w:szCs w:val="20"/>
        </w:rPr>
        <w:t xml:space="preserve">, and God’s love for all, </w:t>
      </w:r>
      <w:r w:rsidRPr="00407196">
        <w:rPr>
          <w:rFonts w:ascii="MinionPro" w:hAnsi="MinionPro"/>
          <w:b/>
          <w:bCs/>
          <w:sz w:val="20"/>
          <w:szCs w:val="20"/>
          <w:u w:val="single"/>
        </w:rPr>
        <w:t>played out the melodramas</w:t>
      </w:r>
      <w:r w:rsidRPr="00CC10D0">
        <w:rPr>
          <w:rFonts w:ascii="MinionPro" w:hAnsi="MinionPro"/>
          <w:sz w:val="16"/>
          <w:szCs w:val="20"/>
        </w:rPr>
        <w:t xml:space="preserve"> and happy endings of Hollywood, and clung to the historicism of liberal democracy. </w:t>
      </w:r>
      <w:r w:rsidRPr="00BD6AE6">
        <w:rPr>
          <w:rFonts w:ascii="MinionPro" w:hAnsi="MinionPro"/>
          <w:b/>
          <w:bCs/>
          <w:sz w:val="20"/>
          <w:szCs w:val="20"/>
          <w:highlight w:val="yellow"/>
          <w:u w:val="single"/>
        </w:rPr>
        <w:t xml:space="preserve">The discourses of </w:t>
      </w:r>
      <w:r w:rsidRPr="00407196">
        <w:rPr>
          <w:rFonts w:ascii="MinionPro" w:hAnsi="MinionPro"/>
          <w:b/>
          <w:bCs/>
          <w:sz w:val="20"/>
          <w:szCs w:val="20"/>
          <w:u w:val="single"/>
        </w:rPr>
        <w:t xml:space="preserve">cultural pathology, </w:t>
      </w:r>
      <w:r w:rsidRPr="00BD6AE6">
        <w:rPr>
          <w:rFonts w:ascii="MinionPro" w:hAnsi="MinionPro"/>
          <w:b/>
          <w:bCs/>
          <w:sz w:val="20"/>
          <w:szCs w:val="20"/>
          <w:highlight w:val="yellow"/>
          <w:u w:val="single"/>
        </w:rPr>
        <w:t>criminality</w:t>
      </w:r>
      <w:r w:rsidRPr="00407196">
        <w:rPr>
          <w:rFonts w:ascii="MinionPro" w:hAnsi="MinionPro"/>
          <w:b/>
          <w:bCs/>
          <w:sz w:val="20"/>
          <w:szCs w:val="20"/>
          <w:u w:val="single"/>
        </w:rPr>
        <w:t xml:space="preserve">, welfare dependence, big government, family non-normativity, and sexual deviance—all of which were always deeply </w:t>
      </w:r>
      <w:r w:rsidRPr="00BD6AE6">
        <w:rPr>
          <w:rFonts w:ascii="MinionPro" w:hAnsi="MinionPro"/>
          <w:b/>
          <w:bCs/>
          <w:sz w:val="20"/>
          <w:szCs w:val="20"/>
          <w:highlight w:val="yellow"/>
          <w:u w:val="single"/>
        </w:rPr>
        <w:t>racialized and gendered</w:t>
      </w:r>
      <w:r w:rsidRPr="00407196">
        <w:rPr>
          <w:rFonts w:ascii="MinionPro" w:hAnsi="MinionPro"/>
          <w:b/>
          <w:bCs/>
          <w:sz w:val="20"/>
          <w:szCs w:val="20"/>
          <w:u w:val="single"/>
        </w:rPr>
        <w:t xml:space="preserve">— </w:t>
      </w:r>
      <w:r w:rsidRPr="00BD6AE6">
        <w:rPr>
          <w:rFonts w:ascii="MinionPro" w:hAnsi="MinionPro"/>
          <w:b/>
          <w:bCs/>
          <w:sz w:val="20"/>
          <w:szCs w:val="20"/>
          <w:highlight w:val="yellow"/>
          <w:u w:val="single"/>
        </w:rPr>
        <w:t xml:space="preserve">provided </w:t>
      </w:r>
      <w:r w:rsidRPr="00407196">
        <w:rPr>
          <w:rFonts w:ascii="MinionPro" w:hAnsi="MinionPro"/>
          <w:b/>
          <w:bCs/>
          <w:sz w:val="20"/>
          <w:szCs w:val="20"/>
          <w:u w:val="single"/>
        </w:rPr>
        <w:t xml:space="preserve">easy </w:t>
      </w:r>
      <w:r w:rsidRPr="00BD6AE6">
        <w:rPr>
          <w:rFonts w:ascii="MinionPro" w:hAnsi="MinionPro"/>
          <w:b/>
          <w:bCs/>
          <w:sz w:val="20"/>
          <w:szCs w:val="20"/>
          <w:highlight w:val="yellow"/>
          <w:u w:val="single"/>
        </w:rPr>
        <w:t xml:space="preserve">justifications for the </w:t>
      </w:r>
      <w:r w:rsidRPr="00407196">
        <w:rPr>
          <w:rFonts w:ascii="MinionPro" w:hAnsi="MinionPro"/>
          <w:b/>
          <w:bCs/>
          <w:sz w:val="20"/>
          <w:szCs w:val="20"/>
          <w:u w:val="single"/>
        </w:rPr>
        <w:t xml:space="preserve">aberrations, divisions, </w:t>
      </w:r>
      <w:r w:rsidRPr="00BD6AE6">
        <w:rPr>
          <w:rFonts w:ascii="MinionPro" w:hAnsi="MinionPro"/>
          <w:b/>
          <w:bCs/>
          <w:sz w:val="20"/>
          <w:szCs w:val="20"/>
          <w:highlight w:val="yellow"/>
          <w:u w:val="single"/>
        </w:rPr>
        <w:t>inequalities</w:t>
      </w:r>
      <w:r w:rsidRPr="00407196">
        <w:rPr>
          <w:rFonts w:ascii="MinionPro" w:hAnsi="MinionPro"/>
          <w:b/>
          <w:bCs/>
          <w:sz w:val="20"/>
          <w:szCs w:val="20"/>
          <w:u w:val="single"/>
        </w:rPr>
        <w:t xml:space="preserve">, </w:t>
      </w:r>
      <w:r w:rsidRPr="00BD6AE6">
        <w:rPr>
          <w:rFonts w:ascii="MinionPro" w:hAnsi="MinionPro"/>
          <w:b/>
          <w:bCs/>
          <w:sz w:val="20"/>
          <w:szCs w:val="20"/>
          <w:highlight w:val="yellow"/>
          <w:u w:val="single"/>
        </w:rPr>
        <w:t>hierarchies</w:t>
      </w:r>
      <w:r w:rsidRPr="00407196">
        <w:rPr>
          <w:rFonts w:ascii="MinionPro" w:hAnsi="MinionPro"/>
          <w:b/>
          <w:bCs/>
          <w:sz w:val="20"/>
          <w:szCs w:val="20"/>
          <w:u w:val="single"/>
        </w:rPr>
        <w:t xml:space="preserve">, and conflicts </w:t>
      </w:r>
      <w:r w:rsidRPr="00BD6AE6">
        <w:rPr>
          <w:rFonts w:ascii="MinionPro" w:hAnsi="MinionPro"/>
          <w:b/>
          <w:bCs/>
          <w:sz w:val="20"/>
          <w:szCs w:val="20"/>
          <w:highlight w:val="yellow"/>
          <w:u w:val="single"/>
        </w:rPr>
        <w:t xml:space="preserve">in </w:t>
      </w:r>
      <w:r w:rsidRPr="00407196">
        <w:rPr>
          <w:rFonts w:ascii="MinionPro" w:hAnsi="MinionPro"/>
          <w:b/>
          <w:bCs/>
          <w:sz w:val="20"/>
          <w:szCs w:val="20"/>
          <w:u w:val="single"/>
        </w:rPr>
        <w:t xml:space="preserve">what was otherwise understood as </w:t>
      </w:r>
      <w:r w:rsidRPr="00BD6AE6">
        <w:rPr>
          <w:rFonts w:ascii="MinionPro" w:hAnsi="MinionPro"/>
          <w:b/>
          <w:bCs/>
          <w:sz w:val="20"/>
          <w:szCs w:val="20"/>
          <w:highlight w:val="yellow"/>
          <w:u w:val="single"/>
        </w:rPr>
        <w:t>the greatest nation in the world</w:t>
      </w:r>
      <w:r w:rsidRPr="00CC10D0">
        <w:rPr>
          <w:rFonts w:ascii="MinionPro" w:hAnsi="MinionPro"/>
          <w:sz w:val="16"/>
          <w:szCs w:val="20"/>
        </w:rPr>
        <w:t xml:space="preserve">. </w:t>
      </w:r>
      <w:r w:rsidRPr="00BD6AE6">
        <w:rPr>
          <w:rFonts w:ascii="MinionPro" w:hAnsi="MinionPro"/>
          <w:b/>
          <w:bCs/>
          <w:sz w:val="20"/>
          <w:szCs w:val="20"/>
          <w:highlight w:val="yellow"/>
          <w:u w:val="single"/>
        </w:rPr>
        <w:t xml:space="preserve">This </w:t>
      </w:r>
      <w:r w:rsidRPr="00407196">
        <w:rPr>
          <w:rFonts w:ascii="MinionPro" w:hAnsi="MinionPro"/>
          <w:b/>
          <w:bCs/>
          <w:sz w:val="20"/>
          <w:szCs w:val="20"/>
          <w:u w:val="single"/>
        </w:rPr>
        <w:t xml:space="preserve">language of </w:t>
      </w:r>
      <w:r w:rsidRPr="00BD6AE6">
        <w:rPr>
          <w:rFonts w:ascii="MinionPro" w:hAnsi="MinionPro"/>
          <w:b/>
          <w:bCs/>
          <w:sz w:val="20"/>
          <w:szCs w:val="20"/>
          <w:highlight w:val="yellow"/>
          <w:u w:val="single"/>
        </w:rPr>
        <w:t xml:space="preserve">narrative </w:t>
      </w:r>
      <w:r w:rsidRPr="00407196">
        <w:rPr>
          <w:rFonts w:ascii="MinionPro" w:hAnsi="MinionPro"/>
          <w:b/>
          <w:bCs/>
          <w:sz w:val="20"/>
          <w:szCs w:val="20"/>
          <w:u w:val="single"/>
        </w:rPr>
        <w:t xml:space="preserve">through which Americans most often defined themselves </w:t>
      </w:r>
      <w:r w:rsidRPr="00BD6AE6">
        <w:rPr>
          <w:rFonts w:ascii="MinionPro" w:hAnsi="MinionPro"/>
          <w:b/>
          <w:bCs/>
          <w:sz w:val="20"/>
          <w:szCs w:val="20"/>
          <w:highlight w:val="yellow"/>
          <w:u w:val="single"/>
        </w:rPr>
        <w:t xml:space="preserve">masked </w:t>
      </w:r>
      <w:r w:rsidRPr="00407196">
        <w:rPr>
          <w:rFonts w:ascii="MinionPro" w:hAnsi="MinionPro"/>
          <w:b/>
          <w:bCs/>
          <w:sz w:val="20"/>
          <w:szCs w:val="20"/>
          <w:u w:val="single"/>
        </w:rPr>
        <w:t xml:space="preserve">the </w:t>
      </w:r>
      <w:r w:rsidRPr="00BD6AE6">
        <w:rPr>
          <w:rFonts w:ascii="MinionPro" w:hAnsi="MinionPro"/>
          <w:b/>
          <w:bCs/>
          <w:sz w:val="20"/>
          <w:szCs w:val="20"/>
          <w:highlight w:val="yellow"/>
          <w:u w:val="single"/>
        </w:rPr>
        <w:t xml:space="preserve">structures that </w:t>
      </w:r>
      <w:r w:rsidRPr="00407196">
        <w:rPr>
          <w:rFonts w:ascii="MinionPro" w:hAnsi="MinionPro"/>
          <w:b/>
          <w:bCs/>
          <w:sz w:val="20"/>
          <w:szCs w:val="20"/>
          <w:u w:val="single"/>
        </w:rPr>
        <w:t xml:space="preserve">ultimately </w:t>
      </w:r>
      <w:r w:rsidRPr="00BD6AE6">
        <w:rPr>
          <w:rFonts w:ascii="MinionPro" w:hAnsi="MinionPro"/>
          <w:b/>
          <w:bCs/>
          <w:sz w:val="20"/>
          <w:szCs w:val="20"/>
          <w:highlight w:val="yellow"/>
          <w:u w:val="single"/>
        </w:rPr>
        <w:t xml:space="preserve">determine people’s fates and rendered invisible </w:t>
      </w:r>
      <w:r w:rsidRPr="00407196">
        <w:rPr>
          <w:rFonts w:ascii="MinionPro" w:hAnsi="MinionPro"/>
          <w:b/>
          <w:bCs/>
          <w:sz w:val="20"/>
          <w:szCs w:val="20"/>
          <w:u w:val="single"/>
        </w:rPr>
        <w:t xml:space="preserve">the relationships between past </w:t>
      </w:r>
      <w:r w:rsidRPr="00BD6AE6">
        <w:rPr>
          <w:rFonts w:ascii="MinionPro" w:hAnsi="MinionPro"/>
          <w:b/>
          <w:bCs/>
          <w:sz w:val="20"/>
          <w:szCs w:val="20"/>
          <w:highlight w:val="yellow"/>
          <w:u w:val="single"/>
        </w:rPr>
        <w:t xml:space="preserve">racial injustices </w:t>
      </w:r>
      <w:r w:rsidRPr="00407196">
        <w:rPr>
          <w:rFonts w:ascii="MinionPro" w:hAnsi="MinionPro"/>
          <w:b/>
          <w:bCs/>
          <w:sz w:val="20"/>
          <w:szCs w:val="20"/>
          <w:u w:val="single"/>
        </w:rPr>
        <w:t>and present social relations of power, opportunity, and life chances</w:t>
      </w:r>
      <w:r w:rsidRPr="00CC10D0">
        <w:rPr>
          <w:rFonts w:ascii="MinionPro" w:hAnsi="MinionPro"/>
          <w:sz w:val="16"/>
          <w:szCs w:val="20"/>
        </w:rPr>
        <w:t xml:space="preserve">. </w:t>
      </w:r>
      <w:r w:rsidRPr="00BD6AE6">
        <w:rPr>
          <w:rFonts w:ascii="MinionPro" w:hAnsi="MinionPro"/>
          <w:b/>
          <w:bCs/>
          <w:sz w:val="20"/>
          <w:szCs w:val="20"/>
          <w:highlight w:val="yellow"/>
          <w:u w:val="single"/>
        </w:rPr>
        <w:t xml:space="preserve">In denying </w:t>
      </w:r>
      <w:r w:rsidRPr="00407196">
        <w:rPr>
          <w:rFonts w:ascii="MinionPro" w:hAnsi="MinionPro"/>
          <w:b/>
          <w:bCs/>
          <w:sz w:val="20"/>
          <w:szCs w:val="20"/>
          <w:u w:val="single"/>
        </w:rPr>
        <w:t xml:space="preserve">individual and </w:t>
      </w:r>
      <w:r w:rsidRPr="00BD6AE6">
        <w:rPr>
          <w:rFonts w:ascii="MinionPro" w:hAnsi="MinionPro"/>
          <w:b/>
          <w:bCs/>
          <w:sz w:val="20"/>
          <w:szCs w:val="20"/>
          <w:highlight w:val="yellow"/>
          <w:u w:val="single"/>
        </w:rPr>
        <w:t xml:space="preserve">collective responsibility for </w:t>
      </w:r>
      <w:r w:rsidRPr="00407196">
        <w:rPr>
          <w:rFonts w:ascii="MinionPro" w:hAnsi="MinionPro"/>
          <w:b/>
          <w:bCs/>
          <w:sz w:val="20"/>
          <w:szCs w:val="20"/>
          <w:u w:val="single"/>
        </w:rPr>
        <w:t xml:space="preserve">the bitter fruits of </w:t>
      </w:r>
      <w:r w:rsidRPr="00BD6AE6">
        <w:rPr>
          <w:rFonts w:ascii="MinionPro" w:hAnsi="MinionPro"/>
          <w:b/>
          <w:bCs/>
          <w:sz w:val="20"/>
          <w:szCs w:val="20"/>
          <w:highlight w:val="yellow"/>
          <w:u w:val="single"/>
        </w:rPr>
        <w:t>American history</w:t>
      </w:r>
      <w:r w:rsidRPr="00407196">
        <w:rPr>
          <w:rFonts w:ascii="MinionPro" w:hAnsi="MinionPro"/>
          <w:b/>
          <w:bCs/>
          <w:sz w:val="20"/>
          <w:szCs w:val="20"/>
          <w:u w:val="single"/>
        </w:rPr>
        <w:t xml:space="preserve">, the language of narrative required the “dumbing down” of society, since </w:t>
      </w:r>
      <w:r w:rsidRPr="00BD6AE6">
        <w:rPr>
          <w:rFonts w:ascii="MinionPro" w:hAnsi="MinionPro"/>
          <w:b/>
          <w:bCs/>
          <w:sz w:val="20"/>
          <w:szCs w:val="20"/>
          <w:highlight w:val="yellow"/>
          <w:u w:val="single"/>
        </w:rPr>
        <w:t xml:space="preserve">keeping people ignorant </w:t>
      </w:r>
      <w:r w:rsidRPr="00407196">
        <w:rPr>
          <w:rFonts w:ascii="MinionPro" w:hAnsi="MinionPro"/>
          <w:b/>
          <w:bCs/>
          <w:sz w:val="20"/>
          <w:szCs w:val="20"/>
          <w:u w:val="single"/>
        </w:rPr>
        <w:t xml:space="preserve">of historical consciousness </w:t>
      </w:r>
      <w:r w:rsidRPr="00BD6AE6">
        <w:rPr>
          <w:rFonts w:ascii="MinionPro" w:hAnsi="MinionPro"/>
          <w:b/>
          <w:bCs/>
          <w:sz w:val="20"/>
          <w:szCs w:val="20"/>
          <w:highlight w:val="yellow"/>
          <w:u w:val="single"/>
        </w:rPr>
        <w:t xml:space="preserve">necessitates vacuous forms of know- ledge </w:t>
      </w:r>
      <w:r w:rsidRPr="00407196">
        <w:rPr>
          <w:rFonts w:ascii="MinionPro" w:hAnsi="MinionPro"/>
          <w:b/>
          <w:bCs/>
          <w:sz w:val="20"/>
          <w:szCs w:val="20"/>
          <w:u w:val="single"/>
        </w:rPr>
        <w:t>as well as alienated and instrumentalist social bonds</w:t>
      </w:r>
      <w:r w:rsidRPr="00CC10D0">
        <w:rPr>
          <w:rFonts w:ascii="MinionPro" w:hAnsi="MinionPro"/>
          <w:sz w:val="16"/>
          <w:szCs w:val="20"/>
        </w:rPr>
        <w:t xml:space="preserve">. But it also </w:t>
      </w:r>
      <w:proofErr w:type="spellStart"/>
      <w:r w:rsidRPr="00CC10D0">
        <w:rPr>
          <w:rFonts w:ascii="MinionPro" w:hAnsi="MinionPro"/>
          <w:sz w:val="16"/>
          <w:szCs w:val="20"/>
        </w:rPr>
        <w:t>unwit</w:t>
      </w:r>
      <w:proofErr w:type="spellEnd"/>
      <w:r w:rsidRPr="00CC10D0">
        <w:rPr>
          <w:rFonts w:ascii="MinionPro" w:hAnsi="MinionPro"/>
          <w:sz w:val="16"/>
          <w:szCs w:val="20"/>
        </w:rPr>
        <w:t xml:space="preserve">- tingly produced spiritual </w:t>
      </w:r>
      <w:proofErr w:type="gramStart"/>
      <w:r w:rsidRPr="00CC10D0">
        <w:rPr>
          <w:rFonts w:ascii="MinionPro" w:hAnsi="MinionPro"/>
          <w:sz w:val="16"/>
          <w:szCs w:val="20"/>
        </w:rPr>
        <w:t>emptiness, since</w:t>
      </w:r>
      <w:proofErr w:type="gramEnd"/>
      <w:r w:rsidRPr="00CC10D0">
        <w:rPr>
          <w:rFonts w:ascii="MinionPro" w:hAnsi="MinionPro"/>
          <w:sz w:val="16"/>
          <w:szCs w:val="20"/>
        </w:rPr>
        <w:t xml:space="preserve"> a society that denies the unjust out- comes of its past and present actions cannot stand on ethical grounds. I suspect this is what was behind the hollow tones and loveless touches of the people at my church and school. </w:t>
      </w:r>
    </w:p>
    <w:p w14:paraId="4A7D8CE9" w14:textId="77777777" w:rsidR="0039341C" w:rsidRDefault="0039341C" w:rsidP="0039341C">
      <w:pPr>
        <w:pStyle w:val="Heading4"/>
      </w:pPr>
      <w:r>
        <w:t>Vote neg –</w:t>
      </w:r>
    </w:p>
    <w:p w14:paraId="4D939565" w14:textId="77777777" w:rsidR="0039341C" w:rsidRDefault="0039341C" w:rsidP="0039341C">
      <w:pPr>
        <w:pStyle w:val="Heading4"/>
      </w:pPr>
      <w:r>
        <w:t>1] Precision –</w:t>
      </w:r>
    </w:p>
    <w:p w14:paraId="31D719DC" w14:textId="77777777" w:rsidR="0039341C" w:rsidRDefault="0039341C" w:rsidP="0039341C">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2407E26B" w14:textId="77777777" w:rsidR="0039341C" w:rsidRDefault="0039341C" w:rsidP="0039341C">
      <w:pPr>
        <w:pStyle w:val="Heading4"/>
      </w:pPr>
      <w:r>
        <w:rPr>
          <w:color w:val="000000"/>
        </w:rPr>
        <w:t>B]</w:t>
      </w:r>
      <w:r>
        <w:t xml:space="preserve"> internal link turn – violating semantics justifies the aff talking about whatever with zero neg prep or prediction which is the most unfair and </w:t>
      </w:r>
      <w:proofErr w:type="spellStart"/>
      <w:r>
        <w:t>uneducational</w:t>
      </w:r>
      <w:proofErr w:type="spellEnd"/>
    </w:p>
    <w:p w14:paraId="5D85E003" w14:textId="77777777" w:rsidR="0039341C" w:rsidRDefault="0039341C" w:rsidP="0039341C">
      <w:pPr>
        <w:pStyle w:val="Heading4"/>
      </w:pPr>
      <w:r>
        <w:t xml:space="preserve">C] Jurisdiction – you can’t vote for them because the ballot and the tournament invitation say to vote for the better debater in the context of the resolution </w:t>
      </w:r>
    </w:p>
    <w:p w14:paraId="3A0F5DA5" w14:textId="77777777" w:rsidR="0039341C" w:rsidRDefault="0039341C" w:rsidP="0039341C">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7A8862B2" w14:textId="77777777" w:rsidR="0039341C" w:rsidRDefault="0039341C" w:rsidP="0039341C">
      <w:pPr>
        <w:pStyle w:val="Heading4"/>
      </w:pPr>
      <w:r>
        <w:t xml:space="preserve">3] TVA – use ideal theory instead. That’s better – a] promotes in-depth philosophical clash over labor law that’s </w:t>
      </w:r>
      <w:proofErr w:type="spellStart"/>
      <w:r>
        <w:t>constittuive</w:t>
      </w:r>
      <w:proofErr w:type="spellEnd"/>
      <w:r>
        <w:t xml:space="preserve"> to LD b] solves your offense because you can indicate you would solve these problems in an ideal world too – no reason you need the US in particular</w:t>
      </w:r>
    </w:p>
    <w:p w14:paraId="78794354" w14:textId="47DBBED3" w:rsidR="0039341C" w:rsidRDefault="007B5319" w:rsidP="007B5319">
      <w:pPr>
        <w:pStyle w:val="Heading2"/>
      </w:pPr>
      <w:r>
        <w:t>2</w:t>
      </w:r>
    </w:p>
    <w:p w14:paraId="7DE28510" w14:textId="77777777" w:rsidR="00CC10D0" w:rsidRPr="00EB3B01" w:rsidRDefault="00CC10D0" w:rsidP="00CC10D0">
      <w:pPr>
        <w:pStyle w:val="Heading4"/>
      </w:pPr>
      <w:r>
        <w:t>The telos of the 1ac’s politics is the strike – that naturalizes capital’s control and is parasitic on political organizing.</w:t>
      </w:r>
    </w:p>
    <w:p w14:paraId="7617C27A" w14:textId="77777777" w:rsidR="00CC10D0" w:rsidRPr="00EB3B01" w:rsidRDefault="00CC10D0" w:rsidP="00CC10D0">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88CB258" w14:textId="77777777" w:rsidR="00CC10D0" w:rsidRPr="00EB3B01" w:rsidRDefault="00CC10D0" w:rsidP="00CC10D0">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7"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8"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9"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54348516" w14:textId="77777777" w:rsidR="00CC10D0" w:rsidRPr="00CC10D0" w:rsidRDefault="00CC10D0" w:rsidP="00CC10D0"/>
    <w:p w14:paraId="77D62DF3" w14:textId="77777777" w:rsidR="00CC10D0" w:rsidRDefault="00CC10D0" w:rsidP="00CC10D0">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6EADAFB2" w14:textId="77777777" w:rsidR="00CC10D0" w:rsidRPr="00CB4889" w:rsidRDefault="00CC10D0" w:rsidP="00CC10D0">
      <w:pPr>
        <w:spacing w:after="0" w:line="240" w:lineRule="auto"/>
        <w:rPr>
          <w:rFonts w:ascii="Times New Roman" w:eastAsia="Times New Roman" w:hAnsi="Times New Roman" w:cs="Times New Roman"/>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w:t>
      </w:r>
      <w:proofErr w:type="spellStart"/>
      <w:r>
        <w:rPr>
          <w:rFonts w:ascii="Times New Roman" w:eastAsia="Times New Roman" w:hAnsi="Times New Roman" w:cs="Times New Roman"/>
        </w:rPr>
        <w:t>pg</w:t>
      </w:r>
      <w:proofErr w:type="spellEnd"/>
      <w:r>
        <w:rPr>
          <w:rFonts w:ascii="Times New Roman" w:eastAsia="Times New Roman" w:hAnsi="Times New Roman" w:cs="Times New Roman"/>
        </w:rPr>
        <w:t xml:space="preserve"> 8-17</w:t>
      </w:r>
    </w:p>
    <w:p w14:paraId="2C89BD93" w14:textId="0CBF8443" w:rsidR="00CC10D0" w:rsidRPr="00CC10D0" w:rsidRDefault="00CC10D0" w:rsidP="00CC10D0">
      <w:pPr>
        <w:shd w:val="clear" w:color="auto" w:fill="FFFFFF"/>
        <w:spacing w:before="100" w:beforeAutospacing="1" w:after="100" w:afterAutospacing="1" w:line="240" w:lineRule="auto"/>
        <w:rPr>
          <w:rStyle w:val="Emphasis"/>
          <w:rFonts w:eastAsia="Times New Roman"/>
          <w:bCs/>
          <w:iCs w:val="0"/>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w:t>
      </w:r>
      <w:proofErr w:type="spellStart"/>
      <w:r w:rsidRPr="00A014C7">
        <w:rPr>
          <w:rFonts w:eastAsia="Times New Roman"/>
          <w:sz w:val="10"/>
        </w:rPr>
        <w:t>civilisation</w:t>
      </w:r>
      <w:proofErr w:type="spellEnd"/>
      <w:r w:rsidRPr="00A014C7">
        <w:rPr>
          <w:rFonts w:eastAsia="Times New Roman"/>
          <w:sz w:val="10"/>
        </w:rPr>
        <w:t xml:space="preserve">. As Michael </w:t>
      </w:r>
      <w:proofErr w:type="spellStart"/>
      <w:r w:rsidRPr="00A014C7">
        <w:rPr>
          <w:rFonts w:eastAsia="Times New Roman"/>
          <w:sz w:val="10"/>
        </w:rPr>
        <w:t>Löwy</w:t>
      </w:r>
      <w:proofErr w:type="spellEnd"/>
      <w:r w:rsidRPr="00A014C7">
        <w:rPr>
          <w:rFonts w:eastAsia="Times New Roman"/>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rPr>
        <w:t>buying</w:t>
      </w:r>
      <w:proofErr w:type="gramEnd"/>
      <w:r w:rsidRPr="00A014C7">
        <w:rPr>
          <w:rFonts w:eastAsia="Times New Roman"/>
          <w:sz w:val="10"/>
        </w:rPr>
        <w:t xml:space="preserve"> and selling. It has no dogma other than those ‘real abstractions’, as Alfred Sohn-</w:t>
      </w:r>
      <w:proofErr w:type="spellStart"/>
      <w:r w:rsidRPr="00A014C7">
        <w:rPr>
          <w:rFonts w:eastAsia="Times New Roman"/>
          <w:sz w:val="10"/>
        </w:rPr>
        <w:t>Rethel</w:t>
      </w:r>
      <w:proofErr w:type="spellEnd"/>
      <w:r w:rsidRPr="00A014C7">
        <w:rPr>
          <w:rFonts w:eastAsia="Times New Roman"/>
          <w:sz w:val="10"/>
        </w:rPr>
        <w:t xml:space="preserve"> put it, entailed by its rituals. In Sohn-</w:t>
      </w:r>
      <w:proofErr w:type="spellStart"/>
      <w:r w:rsidRPr="00A014C7">
        <w:rPr>
          <w:rFonts w:eastAsia="Times New Roman"/>
          <w:sz w:val="10"/>
        </w:rPr>
        <w:t>Rethel’s</w:t>
      </w:r>
      <w:proofErr w:type="spellEnd"/>
      <w:r w:rsidRPr="00A014C7">
        <w:rPr>
          <w:rFonts w:eastAsia="Times New Roman"/>
          <w:sz w:val="10"/>
        </w:rPr>
        <w:t xml:space="preserve"> words, the act of </w:t>
      </w:r>
      <w:proofErr w:type="spellStart"/>
      <w:r w:rsidRPr="00A014C7">
        <w:rPr>
          <w:rFonts w:eastAsia="Times New Roman"/>
          <w:sz w:val="10"/>
        </w:rPr>
        <w:t>commodityexchange</w:t>
      </w:r>
      <w:proofErr w:type="spellEnd"/>
      <w:r w:rsidRPr="00A014C7">
        <w:rPr>
          <w:rFonts w:eastAsia="Times New Roman"/>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spellStart"/>
      <w:proofErr w:type="gramStart"/>
      <w:r w:rsidRPr="00A014C7">
        <w:rPr>
          <w:rFonts w:eastAsia="Times New Roman"/>
          <w:sz w:val="10"/>
        </w:rPr>
        <w:t>labour</w:t>
      </w:r>
      <w:proofErr w:type="spellEnd"/>
      <w:r w:rsidRPr="00A014C7">
        <w:rPr>
          <w:rFonts w:eastAsia="Times New Roman"/>
          <w:sz w:val="10"/>
        </w:rPr>
        <w:t>-power</w:t>
      </w:r>
      <w:proofErr w:type="gramEnd"/>
      <w:r w:rsidRPr="00A014C7">
        <w:rPr>
          <w:rFonts w:eastAsia="Times New Roman"/>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rPr>
        <w:t>programme</w:t>
      </w:r>
      <w:proofErr w:type="spellEnd"/>
      <w:r w:rsidRPr="00A014C7">
        <w:rPr>
          <w:rFonts w:eastAsia="Times New Roman"/>
          <w:sz w:val="10"/>
        </w:rPr>
        <w:t xml:space="preserve">. It is related to a distinctive move of capitalist theology, currently given right- Evangelical sanction by Calvin </w:t>
      </w:r>
      <w:proofErr w:type="spellStart"/>
      <w:r w:rsidRPr="00A014C7">
        <w:rPr>
          <w:rFonts w:eastAsia="Times New Roman"/>
          <w:sz w:val="10"/>
        </w:rPr>
        <w:t>Beisner</w:t>
      </w:r>
      <w:proofErr w:type="spellEnd"/>
      <w:r w:rsidRPr="00A014C7">
        <w:rPr>
          <w:rFonts w:eastAsia="Times New Roman"/>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w:t>
      </w:r>
      <w:proofErr w:type="spellStart"/>
      <w:r w:rsidRPr="00A014C7">
        <w:rPr>
          <w:rFonts w:eastAsia="Times New Roman"/>
          <w:sz w:val="10"/>
        </w:rPr>
        <w:t>capitalogenic</w:t>
      </w:r>
      <w:proofErr w:type="spellEnd"/>
      <w:r w:rsidRPr="00A014C7">
        <w:rPr>
          <w:rFonts w:eastAsia="Times New Roman"/>
          <w:sz w:val="10"/>
        </w:rPr>
        <w:t xml:space="preserve"> climate change can be remedied by means, and according to systems, that guarantee its perpetuation. The </w:t>
      </w:r>
      <w:proofErr w:type="spellStart"/>
      <w:r w:rsidRPr="00A014C7">
        <w:rPr>
          <w:rFonts w:eastAsia="Times New Roman"/>
          <w:sz w:val="10"/>
        </w:rPr>
        <w:t>capitalocentric</w:t>
      </w:r>
      <w:proofErr w:type="spellEnd"/>
      <w:r w:rsidRPr="00A014C7">
        <w:rPr>
          <w:rFonts w:eastAsia="Times New Roman"/>
          <w:sz w:val="10"/>
        </w:rPr>
        <w:t xml:space="preserve">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w:t>
      </w:r>
      <w:proofErr w:type="spellStart"/>
      <w:r w:rsidRPr="00A014C7">
        <w:rPr>
          <w:rFonts w:eastAsia="Times New Roman"/>
          <w:sz w:val="10"/>
        </w:rPr>
        <w:t>centre</w:t>
      </w:r>
      <w:proofErr w:type="spellEnd"/>
      <w:r w:rsidRPr="00A014C7">
        <w:rPr>
          <w:rFonts w:eastAsia="Times New Roman"/>
          <w:sz w:val="10"/>
        </w:rPr>
        <w:t xml:space="preserve">, as though appointed by God to steward the garden of earth. At the </w:t>
      </w:r>
      <w:proofErr w:type="spellStart"/>
      <w:r w:rsidRPr="00A014C7">
        <w:rPr>
          <w:rFonts w:eastAsia="Times New Roman"/>
          <w:sz w:val="10"/>
        </w:rPr>
        <w:t>centre</w:t>
      </w:r>
      <w:proofErr w:type="spellEnd"/>
      <w:r w:rsidRPr="00A014C7">
        <w:rPr>
          <w:rFonts w:eastAsia="Times New Roman"/>
          <w:sz w:val="10"/>
        </w:rPr>
        <w:t xml:space="preserve"> is the ritual: that unconditional imperative to accumulate. And insofar as </w:t>
      </w:r>
      <w:proofErr w:type="gramStart"/>
      <w:r w:rsidRPr="00A014C7">
        <w:rPr>
          <w:rFonts w:eastAsia="Times New Roman"/>
          <w:sz w:val="10"/>
        </w:rPr>
        <w:t>this imperative drives</w:t>
      </w:r>
      <w:proofErr w:type="gramEnd"/>
      <w:r w:rsidRPr="00A014C7">
        <w:rPr>
          <w:rFonts w:eastAsia="Times New Roman"/>
          <w:sz w:val="10"/>
        </w:rPr>
        <w:t xml:space="preserve">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 xml:space="preserve">extend far beyond the specific catastrophe of a </w:t>
      </w:r>
      <w:proofErr w:type="spellStart"/>
      <w:r w:rsidRPr="00A014C7">
        <w:rPr>
          <w:rFonts w:eastAsia="Times New Roman"/>
          <w:b/>
          <w:bCs/>
          <w:highlight w:val="yellow"/>
          <w:u w:val="single"/>
        </w:rPr>
        <w:t>carbonised</w:t>
      </w:r>
      <w:proofErr w:type="spellEnd"/>
      <w:r w:rsidRPr="00A014C7">
        <w:rPr>
          <w:rFonts w:eastAsia="Times New Roman"/>
          <w:b/>
          <w:bCs/>
          <w:highlight w:val="yellow"/>
          <w:u w:val="single"/>
        </w:rPr>
        <w:t xml:space="preserve">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w:t>
      </w:r>
      <w:proofErr w:type="spellStart"/>
      <w:r w:rsidRPr="00A014C7">
        <w:rPr>
          <w:rFonts w:eastAsia="Times New Roman"/>
          <w:sz w:val="10"/>
        </w:rPr>
        <w:t>labour</w:t>
      </w:r>
      <w:proofErr w:type="spellEnd"/>
      <w:r w:rsidRPr="00A014C7">
        <w:rPr>
          <w:rFonts w:eastAsia="Times New Roman"/>
          <w:sz w:val="10"/>
        </w:rPr>
        <w:t xml:space="preserve">, and is key to the shifting value of </w:t>
      </w:r>
      <w:proofErr w:type="spellStart"/>
      <w:r w:rsidRPr="00A014C7">
        <w:rPr>
          <w:rFonts w:eastAsia="Times New Roman"/>
          <w:sz w:val="10"/>
        </w:rPr>
        <w:t>labour</w:t>
      </w:r>
      <w:proofErr w:type="spellEnd"/>
      <w:r w:rsidRPr="00A014C7">
        <w:rPr>
          <w:rFonts w:eastAsia="Times New Roman"/>
          <w:sz w:val="10"/>
        </w:rPr>
        <w:t>-power itself, is as central to the deterioration of the biosphere as is fossil-</w:t>
      </w:r>
      <w:proofErr w:type="spellStart"/>
      <w:r w:rsidRPr="00A014C7">
        <w:rPr>
          <w:rFonts w:eastAsia="Times New Roman"/>
          <w:sz w:val="10"/>
        </w:rPr>
        <w:t>fuelled</w:t>
      </w:r>
      <w:proofErr w:type="spellEnd"/>
      <w:r w:rsidRPr="00A014C7">
        <w:rPr>
          <w:rFonts w:eastAsia="Times New Roman"/>
          <w:sz w:val="10"/>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rPr>
        <w:t>antivulgarian</w:t>
      </w:r>
      <w:proofErr w:type="spellEnd"/>
      <w:r w:rsidRPr="00A014C7">
        <w:rPr>
          <w:rFonts w:eastAsia="Times New Roman"/>
          <w:sz w:val="10"/>
        </w:rPr>
        <w:t xml:space="preserve"> ruling class, for all their concerned mouth music, is an exemplary case of the capitalist imperative of competitive accumulation at work.  As Andreas </w:t>
      </w:r>
      <w:proofErr w:type="spellStart"/>
      <w:r w:rsidRPr="00A014C7">
        <w:rPr>
          <w:rFonts w:eastAsia="Times New Roman"/>
          <w:sz w:val="10"/>
        </w:rPr>
        <w:t>Malm</w:t>
      </w:r>
      <w:proofErr w:type="spellEnd"/>
      <w:r w:rsidRPr="00A014C7">
        <w:rPr>
          <w:rFonts w:eastAsia="Times New Roman"/>
          <w:sz w:val="10"/>
        </w:rPr>
        <w:t xml:space="preserve">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w:t>
      </w:r>
      <w:proofErr w:type="spellStart"/>
      <w:r w:rsidRPr="00A014C7">
        <w:rPr>
          <w:rFonts w:eastAsia="Times New Roman"/>
          <w:sz w:val="10"/>
        </w:rPr>
        <w:t>labour</w:t>
      </w:r>
      <w:proofErr w:type="spellEnd"/>
      <w:r w:rsidRPr="00A014C7">
        <w:rPr>
          <w:rFonts w:eastAsia="Times New Roman"/>
          <w:sz w:val="10"/>
        </w:rPr>
        <w:t xml:space="preserve"> to convert to </w:t>
      </w:r>
      <w:proofErr w:type="gramStart"/>
      <w:r w:rsidRPr="00A014C7">
        <w:rPr>
          <w:rFonts w:eastAsia="Times New Roman"/>
          <w:sz w:val="10"/>
        </w:rPr>
        <w:t>energy, and</w:t>
      </w:r>
      <w:proofErr w:type="gramEnd"/>
      <w:r w:rsidRPr="00A014C7">
        <w:rPr>
          <w:rFonts w:eastAsia="Times New Roman"/>
          <w:sz w:val="10"/>
        </w:rPr>
        <w:t xml:space="preserve"> were more energy-efficient. </w:t>
      </w:r>
      <w:r w:rsidRPr="00A014C7">
        <w:rPr>
          <w:rFonts w:eastAsia="Times New Roman"/>
          <w:b/>
          <w:bCs/>
          <w:u w:val="single"/>
        </w:rPr>
        <w:t xml:space="preserve">Even today, </w:t>
      </w:r>
      <w:r w:rsidRPr="00A014C7">
        <w:rPr>
          <w:rFonts w:eastAsia="Times New Roman"/>
          <w:b/>
          <w:bCs/>
          <w:highlight w:val="yellow"/>
          <w:u w:val="single"/>
        </w:rPr>
        <w:t xml:space="preserve">only a third of the energy in coal is </w:t>
      </w:r>
      <w:proofErr w:type="gramStart"/>
      <w:r w:rsidRPr="00A014C7">
        <w:rPr>
          <w:rFonts w:eastAsia="Times New Roman"/>
          <w:b/>
          <w:bCs/>
          <w:highlight w:val="yellow"/>
          <w:u w:val="single"/>
        </w:rPr>
        <w:t>actually converted</w:t>
      </w:r>
      <w:proofErr w:type="gramEnd"/>
      <w:r w:rsidRPr="00A014C7">
        <w:rPr>
          <w:rFonts w:eastAsia="Times New Roman"/>
          <w:b/>
          <w:bCs/>
          <w:highlight w:val="yellow"/>
          <w:u w:val="single"/>
        </w:rPr>
        <w:t xml:space="preserve">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w:t>
      </w:r>
      <w:proofErr w:type="spellStart"/>
      <w:r w:rsidRPr="00A014C7">
        <w:rPr>
          <w:rFonts w:eastAsia="Times New Roman"/>
          <w:b/>
          <w:bCs/>
          <w:u w:val="single"/>
        </w:rPr>
        <w:t>favoured</w:t>
      </w:r>
      <w:proofErr w:type="spellEnd"/>
      <w:r w:rsidRPr="00A014C7">
        <w:rPr>
          <w:rFonts w:eastAsia="Times New Roman"/>
          <w:b/>
          <w:bCs/>
          <w:u w:val="single"/>
        </w:rPr>
        <w:t xml:space="preserve"> renewable energy.  </w:t>
      </w:r>
      <w:r w:rsidRPr="00A014C7">
        <w:rPr>
          <w:rFonts w:eastAsia="Times New Roman"/>
          <w:sz w:val="10"/>
        </w:rPr>
        <w:t xml:space="preserve">Capital, however, preferred the </w:t>
      </w:r>
      <w:proofErr w:type="spellStart"/>
      <w:r w:rsidRPr="00A014C7">
        <w:rPr>
          <w:rFonts w:eastAsia="Times New Roman"/>
          <w:sz w:val="10"/>
        </w:rPr>
        <w:t>spatio</w:t>
      </w:r>
      <w:proofErr w:type="spellEnd"/>
      <w:r w:rsidRPr="00A014C7">
        <w:rPr>
          <w:rFonts w:eastAsia="Times New Roman"/>
          <w:sz w:val="10"/>
        </w:rPr>
        <w:t xml:space="preserve">-temporal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w:t>
      </w:r>
      <w:proofErr w:type="spellStart"/>
      <w:r w:rsidRPr="00A014C7">
        <w:rPr>
          <w:rFonts w:eastAsia="Times New Roman"/>
          <w:sz w:val="10"/>
        </w:rPr>
        <w:t>centres</w:t>
      </w:r>
      <w:proofErr w:type="spellEnd"/>
      <w:r w:rsidRPr="00A014C7">
        <w:rPr>
          <w:rFonts w:eastAsia="Times New Roman"/>
          <w:sz w:val="10"/>
        </w:rPr>
        <w:t xml:space="preserve">, where workers were acculturated to the </w:t>
      </w:r>
      <w:proofErr w:type="gramStart"/>
      <w:r w:rsidRPr="00A014C7">
        <w:rPr>
          <w:rFonts w:eastAsia="Times New Roman"/>
          <w:sz w:val="10"/>
        </w:rPr>
        <w:t>work-time</w:t>
      </w:r>
      <w:proofErr w:type="gramEnd"/>
      <w:r w:rsidRPr="00A014C7">
        <w:rPr>
          <w:rFonts w:eastAsia="Times New Roman"/>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rPr>
        <w:t>atomised</w:t>
      </w:r>
      <w:proofErr w:type="spellEnd"/>
      <w:r w:rsidRPr="00A014C7">
        <w:rPr>
          <w:rFonts w:eastAsia="Times New Roman"/>
          <w:sz w:val="10"/>
        </w:rPr>
        <w:t xml:space="preserve"> systems of reproduction, from transport to heating. </w:t>
      </w:r>
      <w:r w:rsidRPr="00A014C7">
        <w:rPr>
          <w:rFonts w:eastAsia="Times New Roman"/>
          <w:b/>
          <w:bCs/>
          <w:u w:val="single"/>
        </w:rPr>
        <w:t xml:space="preserve"> Thus, locked in by the short-</w:t>
      </w:r>
      <w:proofErr w:type="spellStart"/>
      <w:r w:rsidRPr="00A014C7">
        <w:rPr>
          <w:rFonts w:eastAsia="Times New Roman"/>
          <w:b/>
          <w:bCs/>
          <w:u w:val="single"/>
        </w:rPr>
        <w:t>termist</w:t>
      </w:r>
      <w:proofErr w:type="spellEnd"/>
      <w:r w:rsidRPr="00A014C7">
        <w:rPr>
          <w:rFonts w:eastAsia="Times New Roman"/>
          <w:b/>
          <w:bCs/>
          <w:u w:val="single"/>
        </w:rPr>
        <w:t xml:space="preserve"> imperatives of competitive accumulation, fossil capital assumed a politically privileged position within an emerging world capitalist ecology</w:t>
      </w:r>
      <w:r w:rsidRPr="00A014C7">
        <w:rPr>
          <w:rFonts w:eastAsia="Times New Roman"/>
          <w:sz w:val="10"/>
        </w:rPr>
        <w:t xml:space="preserve">. It </w:t>
      </w:r>
      <w:proofErr w:type="spellStart"/>
      <w:r w:rsidRPr="00A014C7">
        <w:rPr>
          <w:rFonts w:eastAsia="Times New Roman"/>
          <w:sz w:val="10"/>
        </w:rPr>
        <w:t>monopolised</w:t>
      </w:r>
      <w:proofErr w:type="spellEnd"/>
      <w:r w:rsidRPr="00A014C7">
        <w:rPr>
          <w:rFonts w:eastAsia="Times New Roman"/>
          <w:sz w:val="10"/>
        </w:rPr>
        <w:t xml:space="preserve"> the supply of energy for dead </w:t>
      </w:r>
      <w:proofErr w:type="spellStart"/>
      <w:r w:rsidRPr="00A014C7">
        <w:rPr>
          <w:rFonts w:eastAsia="Times New Roman"/>
          <w:sz w:val="10"/>
        </w:rPr>
        <w:t>labour</w:t>
      </w:r>
      <w:proofErr w:type="spellEnd"/>
      <w:r w:rsidRPr="00A014C7">
        <w:rPr>
          <w:rFonts w:eastAsia="Times New Roman"/>
          <w:sz w:val="10"/>
        </w:rPr>
        <w:t xml:space="preserve">,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w:t>
      </w:r>
      <w:proofErr w:type="gramStart"/>
      <w:r w:rsidRPr="00A014C7">
        <w:rPr>
          <w:rFonts w:eastAsia="Times New Roman"/>
          <w:sz w:val="10"/>
        </w:rPr>
        <w:t>class in itself, she</w:t>
      </w:r>
      <w:proofErr w:type="gramEnd"/>
      <w:r w:rsidRPr="00A014C7">
        <w:rPr>
          <w:rFonts w:eastAsia="Times New Roman"/>
          <w:sz w:val="10"/>
        </w:rPr>
        <w:t xml:space="preserv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w:t>
      </w:r>
      <w:proofErr w:type="spellStart"/>
      <w:r w:rsidRPr="00A014C7">
        <w:rPr>
          <w:rFonts w:eastAsia="Times New Roman"/>
          <w:sz w:val="10"/>
        </w:rPr>
        <w:t>embattledness</w:t>
      </w:r>
      <w:proofErr w:type="spellEnd"/>
      <w:r w:rsidRPr="00A014C7">
        <w:rPr>
          <w:rFonts w:eastAsia="Times New Roman"/>
          <w:sz w:val="10"/>
        </w:rPr>
        <w:t xml:space="preserve">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w:t>
      </w:r>
      <w:proofErr w:type="gramStart"/>
      <w:r w:rsidRPr="00A014C7">
        <w:rPr>
          <w:rFonts w:eastAsia="Times New Roman"/>
          <w:sz w:val="10"/>
        </w:rPr>
        <w:t>commerce</w:t>
      </w:r>
      <w:proofErr w:type="gramEnd"/>
      <w:r w:rsidRPr="00A014C7">
        <w:rPr>
          <w:rFonts w:eastAsia="Times New Roman"/>
          <w:sz w:val="10"/>
        </w:rPr>
        <w:t xml:space="preserve"> and transit, with only 22 per cent for household consumption. Some 90 per cent of this output was powered by fossil fuels: oil, coal, gas. This monopoly, enabling </w:t>
      </w:r>
      <w:proofErr w:type="spellStart"/>
      <w:r w:rsidRPr="00A014C7">
        <w:rPr>
          <w:rFonts w:eastAsia="Times New Roman"/>
          <w:sz w:val="10"/>
        </w:rPr>
        <w:t>superprofits</w:t>
      </w:r>
      <w:proofErr w:type="spellEnd"/>
      <w:r w:rsidRPr="00A014C7">
        <w:rPr>
          <w:rFonts w:eastAsia="Times New Roman"/>
          <w:sz w:val="10"/>
        </w:rPr>
        <w:t xml:space="preserve"> as monopolies do, ensured that fossil capital would always </w:t>
      </w:r>
      <w:proofErr w:type="spellStart"/>
      <w:r w:rsidRPr="00A014C7">
        <w:rPr>
          <w:rFonts w:eastAsia="Times New Roman"/>
          <w:sz w:val="10"/>
        </w:rPr>
        <w:t>realise</w:t>
      </w:r>
      <w:proofErr w:type="spellEnd"/>
      <w:r w:rsidRPr="00A014C7">
        <w:rPr>
          <w:rFonts w:eastAsia="Times New Roman"/>
          <w:sz w:val="10"/>
        </w:rPr>
        <w:t xml:space="preserve"> profit margins far higher than the industrial average. It has, in </w:t>
      </w:r>
      <w:proofErr w:type="spellStart"/>
      <w:r w:rsidRPr="00A014C7">
        <w:rPr>
          <w:rFonts w:eastAsia="Times New Roman"/>
          <w:sz w:val="10"/>
        </w:rPr>
        <w:t>Malm’s</w:t>
      </w:r>
      <w:proofErr w:type="spellEnd"/>
      <w:r w:rsidRPr="00A014C7">
        <w:rPr>
          <w:rFonts w:eastAsia="Times New Roman"/>
          <w:sz w:val="10"/>
        </w:rPr>
        <w:t xml:space="preserve"> term, become worth a ‘planet of value’. Each fossil fuel plant represents decades of investment awaiting </w:t>
      </w:r>
      <w:proofErr w:type="spellStart"/>
      <w:r w:rsidRPr="00A014C7">
        <w:rPr>
          <w:rFonts w:eastAsia="Times New Roman"/>
          <w:sz w:val="10"/>
        </w:rPr>
        <w:t>realisation</w:t>
      </w:r>
      <w:proofErr w:type="spellEnd"/>
      <w:r w:rsidRPr="00A014C7">
        <w:rPr>
          <w:rFonts w:eastAsia="Times New Roman"/>
          <w:sz w:val="10"/>
        </w:rPr>
        <w:t xml:space="preserve">. </w:t>
      </w:r>
      <w:r w:rsidRPr="00A014C7">
        <w:rPr>
          <w:rFonts w:eastAsia="Times New Roman"/>
          <w:b/>
          <w:bCs/>
          <w:u w:val="single"/>
        </w:rPr>
        <w:t xml:space="preserve"> </w:t>
      </w:r>
      <w:r w:rsidRPr="00A014C7">
        <w:rPr>
          <w:rFonts w:eastAsia="Times New Roman"/>
          <w:b/>
          <w:bCs/>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highlight w:val="yellow"/>
          <w:u w:val="single"/>
        </w:rPr>
        <w:t>value, and</w:t>
      </w:r>
      <w:proofErr w:type="gramEnd"/>
      <w:r w:rsidRPr="00A014C7">
        <w:rPr>
          <w:rFonts w:eastAsia="Times New Roman"/>
          <w:b/>
          <w:bCs/>
          <w:highlight w:val="yellow"/>
          <w:u w:val="single"/>
        </w:rPr>
        <w:t xml:space="preserve">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rPr>
        <w:t>mad-eyed</w:t>
      </w:r>
      <w:proofErr w:type="gramEnd"/>
      <w:r w:rsidRPr="00A014C7">
        <w:rPr>
          <w:sz w:val="10"/>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rPr>
        <w:t>town</w:t>
      </w:r>
      <w:proofErr w:type="gramEnd"/>
      <w:r w:rsidRPr="00A014C7">
        <w:rPr>
          <w:sz w:val="10"/>
        </w:rPr>
        <w:t xml:space="preserve">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proofErr w:type="spellStart"/>
      <w:r w:rsidRPr="00A014C7">
        <w:rPr>
          <w:i/>
          <w:iCs/>
          <w:sz w:val="10"/>
        </w:rPr>
        <w:t>untimelich</w:t>
      </w:r>
      <w:proofErr w:type="spellEnd"/>
      <w:r w:rsidRPr="00A014C7">
        <w:rPr>
          <w:i/>
          <w:iCs/>
          <w:sz w:val="10"/>
        </w:rPr>
        <w:t xml:space="preserve">, </w:t>
      </w:r>
      <w:r w:rsidRPr="00A014C7">
        <w:rPr>
          <w:sz w:val="10"/>
        </w:rPr>
        <w:t xml:space="preserve">the time of the living and the time of the dead, human </w:t>
      </w:r>
      <w:proofErr w:type="gramStart"/>
      <w:r w:rsidRPr="00A014C7">
        <w:rPr>
          <w:sz w:val="10"/>
        </w:rPr>
        <w:t>history</w:t>
      </w:r>
      <w:proofErr w:type="gramEnd"/>
      <w:r w:rsidRPr="00A014C7">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rPr>
        <w:t>civilisation</w:t>
      </w:r>
      <w:proofErr w:type="spellEnd"/>
      <w:r w:rsidRPr="00A014C7">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rPr>
        <w:t>solastalgia</w:t>
      </w:r>
      <w:proofErr w:type="spellEnd"/>
      <w:r w:rsidRPr="00A014C7">
        <w:rPr>
          <w:sz w:val="10"/>
        </w:rPr>
        <w:t xml:space="preserve">’, Ashlee </w:t>
      </w:r>
      <w:proofErr w:type="spellStart"/>
      <w:r w:rsidRPr="00A014C7">
        <w:rPr>
          <w:sz w:val="10"/>
        </w:rPr>
        <w:t>Cunsolo</w:t>
      </w:r>
      <w:proofErr w:type="spellEnd"/>
      <w:r w:rsidRPr="00A014C7">
        <w:rPr>
          <w:sz w:val="10"/>
        </w:rPr>
        <w:t xml:space="preserve"> and Neville Ellis’s ‘ecological grief’, Renee </w:t>
      </w:r>
      <w:proofErr w:type="spellStart"/>
      <w:r w:rsidRPr="00A014C7">
        <w:rPr>
          <w:sz w:val="10"/>
        </w:rPr>
        <w:t>Lertzmann’s</w:t>
      </w:r>
      <w:proofErr w:type="spellEnd"/>
      <w:r w:rsidRPr="00A014C7">
        <w:rPr>
          <w:sz w:val="10"/>
        </w:rPr>
        <w:t xml:space="preserve">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w:t>
      </w:r>
      <w:proofErr w:type="spellStart"/>
      <w:r w:rsidRPr="00A014C7">
        <w:rPr>
          <w:b/>
          <w:bCs/>
          <w:u w:val="single"/>
        </w:rPr>
        <w:t>signalled</w:t>
      </w:r>
      <w:proofErr w:type="spellEnd"/>
      <w:r w:rsidRPr="00A014C7">
        <w:rPr>
          <w:b/>
          <w:bCs/>
          <w:u w:val="single"/>
        </w:rPr>
        <w:t xml:space="preserve">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w:t>
      </w:r>
      <w:proofErr w:type="gramStart"/>
      <w:r w:rsidRPr="00A014C7">
        <w:rPr>
          <w:b/>
          <w:bCs/>
          <w:u w:val="single"/>
        </w:rPr>
        <w:t>birds</w:t>
      </w:r>
      <w:proofErr w:type="gramEnd"/>
      <w:r w:rsidRPr="00A014C7">
        <w:rPr>
          <w:b/>
          <w:bCs/>
          <w:u w:val="single"/>
        </w:rPr>
        <w:t xml:space="preserve">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 xml:space="preserve">question of human survival is inextricable from that of what sort of humans we should be. By 2070, MIT research says, the new norm for ‘many </w:t>
      </w:r>
      <w:proofErr w:type="gramStart"/>
      <w:r w:rsidRPr="00A014C7">
        <w:rPr>
          <w:b/>
          <w:bCs/>
          <w:highlight w:val="yellow"/>
          <w:u w:val="single"/>
        </w:rPr>
        <w:t>billions’</w:t>
      </w:r>
      <w:proofErr w:type="gramEnd"/>
      <w:r w:rsidRPr="00A014C7">
        <w:rPr>
          <w:b/>
          <w:bCs/>
          <w:highlight w:val="yellow"/>
          <w:u w:val="single"/>
        </w:rPr>
        <w:t xml:space="preserve"> of people will be impossibly high temperatures that will kill less fit people and make outdoor work impossible</w:t>
      </w:r>
      <w:r w:rsidRPr="00A014C7">
        <w:rPr>
          <w:b/>
          <w:bCs/>
          <w:u w:val="single"/>
        </w:rPr>
        <w:t xml:space="preserve">. Half a billion will experience temperatures that would ‘kill even healthy people in the shade within six </w:t>
      </w:r>
      <w:proofErr w:type="gramStart"/>
      <w:r w:rsidRPr="00A014C7">
        <w:rPr>
          <w:b/>
          <w:bCs/>
          <w:u w:val="single"/>
        </w:rPr>
        <w:t>hours’</w:t>
      </w:r>
      <w:proofErr w:type="gramEnd"/>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w:t>
      </w:r>
      <w:proofErr w:type="spellStart"/>
      <w:r w:rsidRPr="00A014C7">
        <w:rPr>
          <w:b/>
          <w:bCs/>
          <w:u w:val="single"/>
        </w:rPr>
        <w:t>Pytheas</w:t>
      </w:r>
      <w:proofErr w:type="spellEnd"/>
      <w:r w:rsidRPr="00A014C7">
        <w:rPr>
          <w:b/>
          <w:bCs/>
          <w:u w:val="single"/>
        </w:rPr>
        <w:t xml:space="preserve">,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u w:val="single"/>
        </w:rPr>
        <w:t>So</w:t>
      </w:r>
      <w:proofErr w:type="gramEnd"/>
      <w:r w:rsidRPr="00A014C7">
        <w:rPr>
          <w:b/>
          <w:bCs/>
          <w:u w:val="single"/>
        </w:rPr>
        <w:t xml:space="preserve"> adapt. But to what?</w:t>
      </w:r>
      <w:r w:rsidRPr="00A014C7">
        <w:rPr>
          <w:sz w:val="10"/>
        </w:rPr>
        <w:t xml:space="preserve"> Those species now going extinct were once well adapted. The widely accepted geo-</w:t>
      </w:r>
      <w:proofErr w:type="spellStart"/>
      <w:r w:rsidRPr="00A014C7">
        <w:rPr>
          <w:sz w:val="10"/>
        </w:rPr>
        <w:t>logism</w:t>
      </w:r>
      <w:proofErr w:type="spellEnd"/>
      <w:r w:rsidRPr="00A014C7">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rPr>
        <w:t>petro</w:t>
      </w:r>
      <w:proofErr w:type="spellEnd"/>
      <w:r w:rsidRPr="00A014C7">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rPr>
        <w:t>weaponised</w:t>
      </w:r>
      <w:proofErr w:type="spellEnd"/>
      <w:r w:rsidRPr="00A014C7">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rPr>
        <w:t>eople</w:t>
      </w:r>
      <w:proofErr w:type="spellEnd"/>
      <w:r w:rsidRPr="00A014C7">
        <w:rPr>
          <w:sz w:val="10"/>
        </w:rPr>
        <w:t xml:space="preserve"> do not want to pay large sums of money ... </w:t>
      </w:r>
      <w:proofErr w:type="gramStart"/>
      <w:r w:rsidRPr="00A014C7">
        <w:rPr>
          <w:sz w:val="10"/>
        </w:rPr>
        <w:t>in order to</w:t>
      </w:r>
      <w:proofErr w:type="gramEnd"/>
      <w:r w:rsidRPr="00A014C7">
        <w:rPr>
          <w:sz w:val="10"/>
        </w:rPr>
        <w:t xml:space="preserve"> maybe protect the environment’.  In fact, however, and allowing that the movement is hardly monolithic, the French uprising was </w:t>
      </w:r>
      <w:proofErr w:type="spellStart"/>
      <w:r w:rsidRPr="00A014C7">
        <w:rPr>
          <w:sz w:val="10"/>
        </w:rPr>
        <w:t>characterised</w:t>
      </w:r>
      <w:proofErr w:type="spellEnd"/>
      <w:r w:rsidRPr="00A014C7">
        <w:rPr>
          <w:sz w:val="10"/>
        </w:rPr>
        <w:t xml:space="preserve"> by a remarkable </w:t>
      </w:r>
      <w:r w:rsidRPr="00A014C7">
        <w:rPr>
          <w:i/>
          <w:iCs/>
          <w:sz w:val="10"/>
        </w:rPr>
        <w:t xml:space="preserve">refusal to refuse </w:t>
      </w:r>
      <w:r w:rsidRPr="00A014C7">
        <w:rPr>
          <w:sz w:val="10"/>
        </w:rPr>
        <w:t xml:space="preserve">to engage with questions of ecology, particularly compared, say, to the fuel- price protests in the UK in 2000 and 2005. Far from being </w:t>
      </w:r>
      <w:proofErr w:type="spellStart"/>
      <w:r w:rsidRPr="00A014C7">
        <w:rPr>
          <w:sz w:val="10"/>
        </w:rPr>
        <w:t>characterised</w:t>
      </w:r>
      <w:proofErr w:type="spellEnd"/>
      <w:r w:rsidRPr="00A014C7">
        <w:rPr>
          <w:sz w:val="10"/>
        </w:rPr>
        <w:t xml:space="preserve"> by ecological indifference, what </w:t>
      </w:r>
      <w:proofErr w:type="spellStart"/>
      <w:r w:rsidRPr="00A014C7">
        <w:rPr>
          <w:sz w:val="10"/>
        </w:rPr>
        <w:t>characterised</w:t>
      </w:r>
      <w:proofErr w:type="spellEnd"/>
      <w:r w:rsidRPr="00A014C7">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rPr>
        <w:t>Jerôme</w:t>
      </w:r>
      <w:proofErr w:type="spellEnd"/>
      <w:r w:rsidRPr="00A014C7">
        <w:rPr>
          <w:sz w:val="10"/>
        </w:rPr>
        <w:t xml:space="preserve"> Rodriguez that ‘[e]</w:t>
      </w:r>
      <w:proofErr w:type="spellStart"/>
      <w:r w:rsidRPr="00A014C7">
        <w:rPr>
          <w:sz w:val="10"/>
        </w:rPr>
        <w:t>ventually</w:t>
      </w:r>
      <w:proofErr w:type="spellEnd"/>
      <w:r w:rsidRPr="00A014C7">
        <w:rPr>
          <w:sz w:val="10"/>
        </w:rPr>
        <w:t xml:space="preserve">, when we obtain the first things, ecology will have its place’; of the latter, the words of another, </w:t>
      </w:r>
      <w:proofErr w:type="spellStart"/>
      <w:r w:rsidRPr="00A014C7">
        <w:rPr>
          <w:sz w:val="10"/>
        </w:rPr>
        <w:t>François</w:t>
      </w:r>
      <w:proofErr w:type="spellEnd"/>
      <w:r w:rsidRPr="00A014C7">
        <w:rPr>
          <w:sz w:val="10"/>
        </w:rPr>
        <w:t xml:space="preserve"> </w:t>
      </w:r>
      <w:proofErr w:type="spellStart"/>
      <w:r w:rsidRPr="00A014C7">
        <w:rPr>
          <w:sz w:val="10"/>
        </w:rPr>
        <w:t>Boulot</w:t>
      </w:r>
      <w:proofErr w:type="spellEnd"/>
      <w:r w:rsidRPr="00A014C7">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rPr>
        <w:t>compartmentalise</w:t>
      </w:r>
      <w:proofErr w:type="spellEnd"/>
      <w:r w:rsidRPr="00A014C7">
        <w:rPr>
          <w:sz w:val="10"/>
        </w:rPr>
        <w:t xml:space="preserve"> is </w:t>
      </w:r>
      <w:proofErr w:type="spellStart"/>
      <w:r w:rsidRPr="00A014C7">
        <w:rPr>
          <w:sz w:val="10"/>
        </w:rPr>
        <w:t>energising</w:t>
      </w:r>
      <w:proofErr w:type="spellEnd"/>
      <w:r w:rsidRPr="00A014C7">
        <w:rPr>
          <w:sz w:val="10"/>
        </w:rPr>
        <w:t xml:space="preserve"> evidence of the new </w:t>
      </w:r>
      <w:proofErr w:type="spellStart"/>
      <w:r w:rsidRPr="00A014C7">
        <w:rPr>
          <w:sz w:val="10"/>
        </w:rPr>
        <w:t>politicisation</w:t>
      </w:r>
      <w:proofErr w:type="spellEnd"/>
      <w:r w:rsidRPr="00A014C7">
        <w:rPr>
          <w:sz w:val="10"/>
        </w:rPr>
        <w:t xml:space="preserve"> of the moment.  Still, that not everyone opposed to the fuel tax rise has been so assiduous in drawing the connections is in part because the dispersed, </w:t>
      </w:r>
      <w:proofErr w:type="spellStart"/>
      <w:r w:rsidRPr="00A014C7">
        <w:rPr>
          <w:sz w:val="10"/>
        </w:rPr>
        <w:t>privatised</w:t>
      </w:r>
      <w:proofErr w:type="spellEnd"/>
      <w:r w:rsidRPr="00A014C7">
        <w:rPr>
          <w:sz w:val="10"/>
        </w:rPr>
        <w:t xml:space="preserve"> accommodation and </w:t>
      </w:r>
      <w:proofErr w:type="spellStart"/>
      <w:r w:rsidRPr="00A014C7">
        <w:rPr>
          <w:sz w:val="10"/>
        </w:rPr>
        <w:t>individualised</w:t>
      </w:r>
      <w:proofErr w:type="spellEnd"/>
      <w:r w:rsidRPr="00A014C7">
        <w:rPr>
          <w:sz w:val="10"/>
        </w:rPr>
        <w:t xml:space="preserve"> transportation of modern life offer </w:t>
      </w:r>
      <w:proofErr w:type="spellStart"/>
      <w:r w:rsidRPr="00A014C7">
        <w:rPr>
          <w:sz w:val="10"/>
        </w:rPr>
        <w:t>individualised</w:t>
      </w:r>
      <w:proofErr w:type="spellEnd"/>
      <w:r w:rsidRPr="00A014C7">
        <w:rPr>
          <w:sz w:val="10"/>
        </w:rPr>
        <w:t xml:space="preserve">, immediate-term and distinctively capitalist answer to specifically human strivings. The concept of the Anthropocene is a tacit acknowledgment that the alienated </w:t>
      </w:r>
      <w:proofErr w:type="spellStart"/>
      <w:r w:rsidRPr="00A014C7">
        <w:rPr>
          <w:sz w:val="10"/>
        </w:rPr>
        <w:t>labour</w:t>
      </w:r>
      <w:proofErr w:type="spellEnd"/>
      <w:r w:rsidRPr="00A014C7">
        <w:rPr>
          <w:sz w:val="10"/>
        </w:rPr>
        <w:t xml:space="preserve"> of humanity has itself become a selective evolutionary pressure. It has already forced rapid adaptation in some species, where it has not resulted in extinction, as Bernard </w:t>
      </w:r>
      <w:proofErr w:type="spellStart"/>
      <w:r w:rsidRPr="00A014C7">
        <w:rPr>
          <w:sz w:val="10"/>
        </w:rPr>
        <w:t>Kettlewell’s</w:t>
      </w:r>
      <w:proofErr w:type="spellEnd"/>
      <w:r w:rsidRPr="00A014C7">
        <w:rPr>
          <w:sz w:val="10"/>
        </w:rPr>
        <w:t xml:space="preserve"> experiments with peppered moths show. The </w:t>
      </w:r>
      <w:proofErr w:type="spellStart"/>
      <w:r w:rsidRPr="00A014C7">
        <w:rPr>
          <w:sz w:val="10"/>
        </w:rPr>
        <w:t>besooting</w:t>
      </w:r>
      <w:proofErr w:type="spellEnd"/>
      <w:r w:rsidRPr="00A014C7">
        <w:rPr>
          <w:sz w:val="10"/>
        </w:rPr>
        <w:t xml:space="preserve"> of tree bark in industrial areas became a powerful selective force, </w:t>
      </w:r>
      <w:proofErr w:type="spellStart"/>
      <w:r w:rsidRPr="00A014C7">
        <w:rPr>
          <w:sz w:val="10"/>
        </w:rPr>
        <w:t>favouring</w:t>
      </w:r>
      <w:proofErr w:type="spellEnd"/>
      <w:r w:rsidRPr="00A014C7">
        <w:rPr>
          <w:sz w:val="10"/>
        </w:rPr>
        <w:t xml:space="preserve">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FA254DC" w14:textId="77777777" w:rsidR="007B5319" w:rsidRDefault="007B5319" w:rsidP="007B5319">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619E40A1" w14:textId="77777777" w:rsidR="007B5319" w:rsidRPr="00463796" w:rsidRDefault="007B5319" w:rsidP="007B5319">
      <w:r w:rsidRPr="00045BAD">
        <w:t>Dean, Jodi. Comrade: An essay on political belonging. Verso, 2019.</w:t>
      </w:r>
      <w:r>
        <w:t xml:space="preserve"> // LHP BT + LHP PS </w:t>
      </w:r>
    </w:p>
    <w:p w14:paraId="0F224FFC" w14:textId="77777777" w:rsidR="007B5319" w:rsidRPr="00A30DFF" w:rsidRDefault="007B5319" w:rsidP="007B5319">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10">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1">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2">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3">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4">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5">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6">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7">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8">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9">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0">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1">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2">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3">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4">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5">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p w14:paraId="5544CB0D" w14:textId="72832A97" w:rsidR="007B5319" w:rsidRDefault="007B5319" w:rsidP="007B5319"/>
    <w:p w14:paraId="563C3437" w14:textId="77777777" w:rsidR="007B5319" w:rsidRDefault="007B5319" w:rsidP="007B5319">
      <w:pPr>
        <w:pStyle w:val="Heading4"/>
      </w:pPr>
      <w:r>
        <w:t>The role of the ballot is fidelity to the truth – dedication to a shared horizon is liberatory, Dean 19:</w:t>
      </w:r>
    </w:p>
    <w:p w14:paraId="5EABF440" w14:textId="77777777" w:rsidR="007B5319" w:rsidRPr="00D15BD8" w:rsidRDefault="007B5319" w:rsidP="007B5319">
      <w:r w:rsidRPr="00D15BD8">
        <w:t xml:space="preserve">Dean, Jodi. Comrade: An essay on political belonging. Verso, 2019. // LHP BT + LHP PS </w:t>
      </w:r>
    </w:p>
    <w:p w14:paraId="05C62607" w14:textId="77777777" w:rsidR="007B5319" w:rsidRPr="00202B02" w:rsidRDefault="007B5319" w:rsidP="007B5319">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6">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7">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8">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9">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0">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1">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2">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3">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4">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5">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2D05E558" w14:textId="26C02041" w:rsidR="007B5319" w:rsidRDefault="00722D69" w:rsidP="00722D69">
      <w:pPr>
        <w:pStyle w:val="Heading2"/>
      </w:pPr>
      <w:r>
        <w:t>Case</w:t>
      </w:r>
    </w:p>
    <w:p w14:paraId="33A2203A" w14:textId="066C14A6" w:rsidR="00E06B69" w:rsidRPr="00E06B69" w:rsidRDefault="00E06B69" w:rsidP="00E06B69">
      <w:pPr>
        <w:pStyle w:val="Heading4"/>
      </w:pPr>
      <w:r>
        <w:t xml:space="preserve">No reasonability – debate over </w:t>
      </w:r>
      <w:proofErr w:type="spellStart"/>
      <w:r>
        <w:t>brightlines</w:t>
      </w:r>
      <w:proofErr w:type="spellEnd"/>
      <w:r>
        <w:t xml:space="preserve"> collapses to competing </w:t>
      </w:r>
      <w:proofErr w:type="spellStart"/>
      <w:r>
        <w:t>interps</w:t>
      </w:r>
      <w:proofErr w:type="spellEnd"/>
      <w:r>
        <w:t xml:space="preserve"> and you straight up are not </w:t>
      </w:r>
      <w:proofErr w:type="gramStart"/>
      <w:r>
        <w:t>topical</w:t>
      </w:r>
      <w:proofErr w:type="gramEnd"/>
      <w:r>
        <w:t xml:space="preserve"> so you lose anyways. </w:t>
      </w:r>
    </w:p>
    <w:p w14:paraId="76210E6E" w14:textId="79E2B4D7" w:rsidR="001D46F0" w:rsidRDefault="001D46F0" w:rsidP="001D46F0">
      <w:pPr>
        <w:pStyle w:val="Heading3"/>
      </w:pPr>
      <w:r>
        <w:t>Framework</w:t>
      </w:r>
    </w:p>
    <w:p w14:paraId="094095CB" w14:textId="29A5B2ED" w:rsidR="001D46F0" w:rsidRDefault="001D46F0" w:rsidP="001D46F0">
      <w:pPr>
        <w:pStyle w:val="Heading4"/>
      </w:pPr>
      <w:r>
        <w:t xml:space="preserve">On </w:t>
      </w:r>
      <w:proofErr w:type="spellStart"/>
      <w:r>
        <w:t>aspec</w:t>
      </w:r>
      <w:proofErr w:type="spellEnd"/>
      <w:r>
        <w:t xml:space="preserve"> – we indict your actor anyways and </w:t>
      </w:r>
      <w:proofErr w:type="spellStart"/>
      <w:r>
        <w:t>its</w:t>
      </w:r>
      <w:proofErr w:type="spellEnd"/>
      <w:r>
        <w:t xml:space="preserve"> is-ought fallacy since the gov ought to be different</w:t>
      </w:r>
    </w:p>
    <w:p w14:paraId="54CE071D" w14:textId="53839BC1" w:rsidR="001D46F0" w:rsidRDefault="001D46F0" w:rsidP="001D46F0">
      <w:pPr>
        <w:pStyle w:val="Heading4"/>
      </w:pPr>
      <w:r>
        <w:t xml:space="preserve">On extinction – 1] its used as a threat against the party to force capitalism, 2] they have inequality internal links so it comes first, 3] climate is the most likely impact – </w:t>
      </w:r>
      <w:proofErr w:type="spellStart"/>
      <w:r>
        <w:t>its</w:t>
      </w:r>
      <w:proofErr w:type="spellEnd"/>
      <w:r>
        <w:t xml:space="preserve"> in the </w:t>
      </w:r>
      <w:proofErr w:type="spellStart"/>
      <w:r>
        <w:t>squo</w:t>
      </w:r>
      <w:proofErr w:type="spellEnd"/>
      <w:r>
        <w:t xml:space="preserve"> and verifiable and doesn’t have the intentions issue – who would choose to cause extinction? Empirically people </w:t>
      </w:r>
      <w:proofErr w:type="gramStart"/>
      <w:r>
        <w:t>aren’t able to</w:t>
      </w:r>
      <w:proofErr w:type="gramEnd"/>
      <w:r>
        <w:t xml:space="preserve"> push the button, means the K outweighs the aff. </w:t>
      </w:r>
    </w:p>
    <w:p w14:paraId="7AFB2DAD" w14:textId="7B60CDD0" w:rsidR="001D46F0" w:rsidRDefault="001D46F0" w:rsidP="001D46F0">
      <w:pPr>
        <w:pStyle w:val="Heading4"/>
      </w:pPr>
      <w:r>
        <w:t xml:space="preserve">On </w:t>
      </w:r>
      <w:proofErr w:type="spellStart"/>
      <w:r>
        <w:t>weighability</w:t>
      </w:r>
      <w:proofErr w:type="spellEnd"/>
      <w:r>
        <w:t xml:space="preserve"> – weigh solvency for cap, its super simple</w:t>
      </w:r>
    </w:p>
    <w:p w14:paraId="1397E4BD" w14:textId="795C2AE9" w:rsidR="001D46F0" w:rsidRPr="001D46F0" w:rsidRDefault="001D46F0" w:rsidP="001D46F0">
      <w:pPr>
        <w:pStyle w:val="Heading3"/>
      </w:pPr>
      <w:r>
        <w:t>Contention</w:t>
      </w:r>
    </w:p>
    <w:p w14:paraId="3BD1859D" w14:textId="6DD25D69" w:rsidR="00722D69" w:rsidRPr="00B9082B" w:rsidRDefault="00722D69" w:rsidP="00722D69">
      <w:pPr>
        <w:pStyle w:val="Heading4"/>
      </w:pPr>
      <w:r>
        <w:t>Recognizing a right to strike reduces revolutionary potential and fractures class organizing – turns the perm</w:t>
      </w:r>
      <w:r>
        <w:t xml:space="preserve"> and both advantages and is a link</w:t>
      </w:r>
      <w:r>
        <w:t>.</w:t>
      </w:r>
    </w:p>
    <w:p w14:paraId="6FFF9ED7" w14:textId="77777777" w:rsidR="00722D69" w:rsidRPr="00B9082B" w:rsidRDefault="00722D69" w:rsidP="00722D69">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64C6DB22" w14:textId="7F034EB4" w:rsidR="00722D69" w:rsidRDefault="00722D69" w:rsidP="00722D69">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3CEF507E" w14:textId="45B93D9A" w:rsidR="00E06B69" w:rsidRDefault="00E06B69" w:rsidP="00E06B69">
      <w:pPr>
        <w:pStyle w:val="Heading3"/>
      </w:pPr>
      <w:r>
        <w:t>Solvency</w:t>
      </w:r>
    </w:p>
    <w:p w14:paraId="6E7D0819" w14:textId="721398F3" w:rsidR="00E06B69" w:rsidRDefault="00E06B69" w:rsidP="00E06B69">
      <w:pPr>
        <w:pStyle w:val="Heading4"/>
      </w:pPr>
      <w:r>
        <w:t xml:space="preserve">On Burns – you don’t </w:t>
      </w:r>
      <w:proofErr w:type="spellStart"/>
      <w:r>
        <w:t>decommodify</w:t>
      </w:r>
      <w:proofErr w:type="spellEnd"/>
      <w:r>
        <w:t xml:space="preserve"> labor since strikes don’t </w:t>
      </w:r>
      <w:proofErr w:type="gramStart"/>
      <w:r>
        <w:t>actually force</w:t>
      </w:r>
      <w:proofErr w:type="gramEnd"/>
      <w:r>
        <w:t xml:space="preserve"> action from capitalism. All you do is make it seem like conditions are improving to further justify exploitation while leaving dominant structures in power. </w:t>
      </w:r>
    </w:p>
    <w:p w14:paraId="74DF9FB4" w14:textId="1529F104" w:rsidR="00E06B69" w:rsidRDefault="00E06B69" w:rsidP="00E06B69">
      <w:pPr>
        <w:pStyle w:val="Heading4"/>
      </w:pPr>
      <w:r>
        <w:t>On Nolan – 1] comradery is the better push for power, it acts outside of capital to combat it rather than ceding power, 2] wildcat strikes solve, and better because they are not limited by the law which is used for capitalist control</w:t>
      </w:r>
    </w:p>
    <w:p w14:paraId="050FD3B7" w14:textId="66543339" w:rsidR="00E06B69" w:rsidRPr="00E06B69" w:rsidRDefault="00E06B69" w:rsidP="00E06B69">
      <w:pPr>
        <w:pStyle w:val="Heading4"/>
      </w:pPr>
      <w:r>
        <w:t>Featherstone disproves himself – you didn’t need the right to call a strike so the aff is non-unique.</w:t>
      </w:r>
    </w:p>
    <w:sectPr w:rsidR="00E06B69" w:rsidRPr="00E06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ionPr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341C"/>
    <w:rsid w:val="000139A3"/>
    <w:rsid w:val="00100833"/>
    <w:rsid w:val="00104529"/>
    <w:rsid w:val="00105942"/>
    <w:rsid w:val="00107396"/>
    <w:rsid w:val="00144A4C"/>
    <w:rsid w:val="00161536"/>
    <w:rsid w:val="00176AB0"/>
    <w:rsid w:val="00177B7D"/>
    <w:rsid w:val="0018322D"/>
    <w:rsid w:val="0018570A"/>
    <w:rsid w:val="001B5776"/>
    <w:rsid w:val="001D46F0"/>
    <w:rsid w:val="001E527A"/>
    <w:rsid w:val="001F78CE"/>
    <w:rsid w:val="00251FC7"/>
    <w:rsid w:val="002855A7"/>
    <w:rsid w:val="002B146A"/>
    <w:rsid w:val="002B5E17"/>
    <w:rsid w:val="00315690"/>
    <w:rsid w:val="00316B75"/>
    <w:rsid w:val="00325646"/>
    <w:rsid w:val="003460F2"/>
    <w:rsid w:val="0038158C"/>
    <w:rsid w:val="003902BA"/>
    <w:rsid w:val="0039341C"/>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69"/>
    <w:rsid w:val="007243E5"/>
    <w:rsid w:val="00766EA0"/>
    <w:rsid w:val="007A2226"/>
    <w:rsid w:val="007B5319"/>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10D0"/>
    <w:rsid w:val="00CC5298"/>
    <w:rsid w:val="00CC6396"/>
    <w:rsid w:val="00CD736E"/>
    <w:rsid w:val="00CD798D"/>
    <w:rsid w:val="00CE161E"/>
    <w:rsid w:val="00CF59A8"/>
    <w:rsid w:val="00D325A9"/>
    <w:rsid w:val="00D36A8A"/>
    <w:rsid w:val="00D61409"/>
    <w:rsid w:val="00D6691E"/>
    <w:rsid w:val="00D71170"/>
    <w:rsid w:val="00DA1C92"/>
    <w:rsid w:val="00DA25D4"/>
    <w:rsid w:val="00DA6538"/>
    <w:rsid w:val="00E06B69"/>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F22D"/>
  <w15:chartTrackingRefBased/>
  <w15:docId w15:val="{0CFCDEF7-B36E-48E8-9CAA-7D1CBF080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341C"/>
    <w:rPr>
      <w:rFonts w:cs="Calibri"/>
    </w:rPr>
  </w:style>
  <w:style w:type="paragraph" w:styleId="Heading1">
    <w:name w:val="heading 1"/>
    <w:aliases w:val="Pocket"/>
    <w:basedOn w:val="Normal"/>
    <w:next w:val="Normal"/>
    <w:link w:val="Heading1Char"/>
    <w:qFormat/>
    <w:rsid w:val="003934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34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34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934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3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41C"/>
  </w:style>
  <w:style w:type="character" w:customStyle="1" w:styleId="Heading1Char">
    <w:name w:val="Heading 1 Char"/>
    <w:aliases w:val="Pocket Char"/>
    <w:basedOn w:val="DefaultParagraphFont"/>
    <w:link w:val="Heading1"/>
    <w:rsid w:val="0039341C"/>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9341C"/>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9341C"/>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39341C"/>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39341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9341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39341C"/>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9341C"/>
    <w:rPr>
      <w:color w:val="auto"/>
      <w:u w:val="none"/>
    </w:rPr>
  </w:style>
  <w:style w:type="character" w:styleId="FollowedHyperlink">
    <w:name w:val="FollowedHyperlink"/>
    <w:basedOn w:val="DefaultParagraphFont"/>
    <w:uiPriority w:val="99"/>
    <w:semiHidden/>
    <w:unhideWhenUsed/>
    <w:rsid w:val="0039341C"/>
    <w:rPr>
      <w:color w:val="auto"/>
      <w:u w:val="none"/>
    </w:rPr>
  </w:style>
  <w:style w:type="paragraph" w:customStyle="1" w:styleId="textbold">
    <w:name w:val="text bold"/>
    <w:basedOn w:val="Normal"/>
    <w:link w:val="Emphasis"/>
    <w:uiPriority w:val="7"/>
    <w:qFormat/>
    <w:rsid w:val="007B5319"/>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C10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CC10D0"/>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hyperlink" Target="https://www.oxfordhandbooks.com/view/10.1093/oxfordhb/9780190695545.001.0001/oxfordhb-9780190695545"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www.washingtonpost.com/news/volokh-conspiracy/wp/2017/05/26/the-american-experience-with-eminent-domain-and-its-possible-lessons-for-others/"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www.amazon.com/Wage-Labour-Capital-Value-Price-Profit/dp/0717804704"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hyperlink" Target="https://onlinelibrary.wiley.com/doi/abs/10.1111/wusa.1202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10209</Words>
  <Characters>58196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2021-11-21T14:25:00Z</dcterms:created>
  <dcterms:modified xsi:type="dcterms:W3CDTF">2021-11-21T15:13:00Z</dcterms:modified>
</cp:coreProperties>
</file>