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3C1DF" w14:textId="6472C25C" w:rsidR="007501B8" w:rsidRDefault="007501B8" w:rsidP="007501B8">
      <w:pPr>
        <w:pStyle w:val="Heading1"/>
      </w:pPr>
      <w:proofErr w:type="spellStart"/>
      <w:r>
        <w:t>Glenbrooks</w:t>
      </w:r>
      <w:proofErr w:type="spellEnd"/>
      <w:r>
        <w:t xml:space="preserve"> r1</w:t>
      </w:r>
    </w:p>
    <w:p w14:paraId="21973B76" w14:textId="3C199B68" w:rsidR="007501B8" w:rsidRDefault="007501B8" w:rsidP="007501B8">
      <w:pPr>
        <w:pStyle w:val="Heading2"/>
      </w:pPr>
      <w:r>
        <w:t>1</w:t>
      </w:r>
    </w:p>
    <w:p w14:paraId="65CDD5DA" w14:textId="77777777" w:rsidR="003B0661" w:rsidRDefault="003B0661" w:rsidP="003B0661">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2491EE94" w14:textId="77777777" w:rsidR="003B0661" w:rsidRPr="008B3F10" w:rsidRDefault="003B0661" w:rsidP="003B0661">
      <w:r w:rsidRPr="008B3F10">
        <w:t>“Communist Desire”, Jodi Dean, , 2013, LHP AM</w:t>
      </w:r>
    </w:p>
    <w:p w14:paraId="0D7A6A34" w14:textId="64E69457" w:rsidR="003B0661" w:rsidRDefault="003B0661" w:rsidP="003B0661">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2FD5606D" w14:textId="77777777" w:rsidR="00671EAA" w:rsidRPr="00813926" w:rsidRDefault="00671EAA" w:rsidP="00671EAA">
      <w:pPr>
        <w:pStyle w:val="Heading4"/>
        <w:rPr>
          <w:rFonts w:cs="Calibri"/>
        </w:rPr>
      </w:pPr>
      <w:r w:rsidRPr="00813926">
        <w:rPr>
          <w:rFonts w:cs="Calibri"/>
        </w:rPr>
        <w:t xml:space="preserve">Using the state for social progress and support pacifies the left, re-entrenching capital’s control, </w:t>
      </w:r>
      <w:proofErr w:type="spellStart"/>
      <w:r w:rsidRPr="00813926">
        <w:rPr>
          <w:rFonts w:cs="Calibri"/>
        </w:rPr>
        <w:t>Laursen</w:t>
      </w:r>
      <w:proofErr w:type="spellEnd"/>
    </w:p>
    <w:p w14:paraId="27E1058C" w14:textId="77777777" w:rsidR="00671EAA" w:rsidRPr="00813926" w:rsidRDefault="00671EAA" w:rsidP="00671EAA">
      <w:pPr>
        <w:spacing w:after="0" w:line="240" w:lineRule="auto"/>
        <w:rPr>
          <w:rFonts w:eastAsia="Times New Roman"/>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rPr>
        <w:t xml:space="preserve">. </w:t>
      </w:r>
      <w:proofErr w:type="spellStart"/>
      <w:r w:rsidRPr="00813926">
        <w:rPr>
          <w:rFonts w:eastAsia="Times New Roman"/>
        </w:rPr>
        <w:t>pg</w:t>
      </w:r>
      <w:proofErr w:type="spellEnd"/>
      <w:r w:rsidRPr="00813926">
        <w:rPr>
          <w:rFonts w:eastAsia="Times New Roman"/>
        </w:rPr>
        <w:t xml:space="preserve"> 128-129</w:t>
      </w:r>
    </w:p>
    <w:p w14:paraId="7CD5C437" w14:textId="2630C23F" w:rsidR="00671EAA" w:rsidRPr="00671EAA" w:rsidRDefault="00671EAA" w:rsidP="00671EAA">
      <w:pPr>
        <w:pStyle w:val="NormalWeb"/>
        <w:rPr>
          <w:rFonts w:ascii="Calibri" w:hAnsi="Calibri" w:cs="Calibri"/>
          <w:sz w:val="16"/>
        </w:rPr>
      </w:pPr>
      <w:r w:rsidRPr="00813926">
        <w:rPr>
          <w:rFonts w:ascii="Calibri" w:hAnsi="Calibri" w:cs="Calibri"/>
          <w:b/>
          <w:bCs/>
          <w:u w:val="single"/>
        </w:rPr>
        <w:t xml:space="preserve">Many of those on the </w:t>
      </w:r>
      <w:r w:rsidRPr="00813926">
        <w:rPr>
          <w:rFonts w:ascii="Calibri" w:hAnsi="Calibri" w:cs="Calibri"/>
          <w:b/>
          <w:bCs/>
          <w:highlight w:val="yellow"/>
          <w:u w:val="single"/>
        </w:rPr>
        <w:t>left</w:t>
      </w:r>
      <w:r w:rsidRPr="00813926">
        <w:rPr>
          <w:rFonts w:ascii="Calibri" w:hAnsi="Calibri" w:cs="Calibri"/>
          <w:sz w:val="16"/>
        </w:rPr>
        <w:t xml:space="preserve">—or at least those who are left-of-center—still </w:t>
      </w:r>
      <w:r w:rsidRPr="00813926">
        <w:rPr>
          <w:rFonts w:ascii="Calibri" w:hAnsi="Calibri" w:cs="Calibri"/>
          <w:b/>
          <w:bCs/>
          <w:highlight w:val="yellow"/>
          <w:u w:val="single"/>
        </w:rPr>
        <w:t>feel</w:t>
      </w:r>
      <w:r w:rsidRPr="00813926">
        <w:rPr>
          <w:rFonts w:ascii="Calibri" w:hAnsi="Calibri" w:cs="Calibri"/>
          <w:sz w:val="16"/>
          <w:highlight w:val="yellow"/>
        </w:rPr>
        <w:t xml:space="preserve"> </w:t>
      </w:r>
      <w:r w:rsidRPr="00813926">
        <w:rPr>
          <w:rFonts w:ascii="Calibri" w:hAnsi="Calibri" w:cs="Calibri"/>
          <w:b/>
          <w:bCs/>
          <w:highlight w:val="yellow"/>
          <w:u w:val="single"/>
        </w:rPr>
        <w:t>loyalty to the State based on</w:t>
      </w:r>
      <w:r w:rsidRPr="00813926">
        <w:rPr>
          <w:rFonts w:ascii="Calibri" w:hAnsi="Calibri" w:cs="Calibri"/>
          <w:b/>
          <w:bCs/>
          <w:u w:val="single"/>
        </w:rPr>
        <w:t xml:space="preserve"> its </w:t>
      </w:r>
      <w:r w:rsidRPr="00813926">
        <w:rPr>
          <w:rFonts w:ascii="Calibri" w:hAnsi="Calibri" w:cs="Calibri"/>
          <w:b/>
          <w:bCs/>
          <w:highlight w:val="yellow"/>
          <w:u w:val="single"/>
        </w:rPr>
        <w:t>social</w:t>
      </w:r>
      <w:r w:rsidRPr="00813926">
        <w:rPr>
          <w:rFonts w:ascii="Calibri" w:hAnsi="Calibri" w:cs="Calibri"/>
          <w:b/>
          <w:bCs/>
          <w:u w:val="single"/>
        </w:rPr>
        <w:t xml:space="preserve"> policy </w:t>
      </w:r>
      <w:r w:rsidRPr="00813926">
        <w:rPr>
          <w:rFonts w:ascii="Calibri" w:hAnsi="Calibri" w:cs="Calibri"/>
          <w:b/>
          <w:bCs/>
          <w:highlight w:val="yellow"/>
          <w:u w:val="single"/>
        </w:rPr>
        <w:t>accomplishments</w:t>
      </w:r>
      <w:r w:rsidRPr="00813926">
        <w:rPr>
          <w:rFonts w:ascii="Calibri" w:hAnsi="Calibri" w:cs="Calibri"/>
          <w:b/>
          <w:bCs/>
          <w:u w:val="single"/>
        </w:rPr>
        <w:t>, which undoubtedly improved the lives of large sections of the working class</w:t>
      </w:r>
      <w:r w:rsidRPr="00813926">
        <w:rPr>
          <w:rFonts w:ascii="Calibri" w:hAnsi="Calibri" w:cs="Calibri"/>
          <w:sz w:val="16"/>
        </w:rPr>
        <w:t xml:space="preserve">. </w:t>
      </w:r>
      <w:r w:rsidRPr="00813926">
        <w:rPr>
          <w:rFonts w:ascii="Calibri" w:hAnsi="Calibri" w:cs="Calibri"/>
          <w:b/>
          <w:bCs/>
          <w:u w:val="single"/>
        </w:rPr>
        <w:t>Progressives and social democrats tend to understand contemporary politics as a contest between conservative “antigovernment” forces and people like themselves who believe in an expansive government that serves society’s needs.</w:t>
      </w:r>
      <w:r w:rsidRPr="00813926">
        <w:rPr>
          <w:rFonts w:ascii="Calibri" w:hAnsi="Calibri" w:cs="Calibri"/>
          <w:sz w:val="16"/>
        </w:rPr>
        <w:t xml:space="preserve"> They believe strongly—emotionally—that social progress is only possible within the context of the State. </w:t>
      </w:r>
      <w:r w:rsidRPr="00813926">
        <w:rPr>
          <w:rFonts w:ascii="Calibri" w:hAnsi="Calibri" w:cs="Calibri"/>
          <w:b/>
          <w:bCs/>
          <w:highlight w:val="yellow"/>
          <w:u w:val="single"/>
        </w:rPr>
        <w:t>This is how</w:t>
      </w:r>
      <w:r w:rsidRPr="00813926">
        <w:rPr>
          <w:rFonts w:ascii="Calibri" w:hAnsi="Calibri" w:cs="Calibri"/>
          <w:b/>
          <w:bCs/>
          <w:u w:val="single"/>
        </w:rPr>
        <w:t xml:space="preserve"> the </w:t>
      </w:r>
      <w:r w:rsidRPr="00813926">
        <w:rPr>
          <w:rFonts w:ascii="Calibri" w:hAnsi="Calibri" w:cs="Calibri"/>
          <w:b/>
          <w:bCs/>
          <w:highlight w:val="yellow"/>
          <w:u w:val="single"/>
        </w:rPr>
        <w:t>State retains the loyalty of women, ethnic minorities, sexual minorities, and much of the working class</w:t>
      </w:r>
      <w:r w:rsidRPr="00813926">
        <w:rPr>
          <w:rFonts w:ascii="Calibri" w:hAnsi="Calibri" w:cs="Calibri"/>
          <w:b/>
          <w:bCs/>
          <w:u w:val="single"/>
        </w:rPr>
        <w:t>, who often see capturing the State as the most powerful means of securing equality</w:t>
      </w:r>
      <w:r w:rsidRPr="00813926">
        <w:rPr>
          <w:rFonts w:ascii="Calibri" w:hAnsi="Calibri" w:cs="Calibri"/>
          <w:sz w:val="16"/>
        </w:rPr>
        <w:t xml:space="preserve">. </w:t>
      </w:r>
      <w:r w:rsidRPr="00813926">
        <w:rPr>
          <w:rFonts w:ascii="Calibri" w:hAnsi="Calibri" w:cs="Calibri"/>
          <w:b/>
          <w:bCs/>
          <w:u w:val="single"/>
        </w:rPr>
        <w:t xml:space="preserve">It’s </w:t>
      </w:r>
      <w:r w:rsidRPr="00813926">
        <w:rPr>
          <w:rFonts w:ascii="Calibri" w:hAnsi="Calibri" w:cs="Calibri"/>
          <w:b/>
          <w:bCs/>
          <w:highlight w:val="yellow"/>
          <w:u w:val="single"/>
        </w:rPr>
        <w:t>also</w:t>
      </w:r>
      <w:r w:rsidRPr="00813926">
        <w:rPr>
          <w:rFonts w:ascii="Calibri" w:hAnsi="Calibri" w:cs="Calibri"/>
          <w:b/>
          <w:bCs/>
          <w:u w:val="single"/>
        </w:rPr>
        <w:t xml:space="preserve"> how the State retains the support of </w:t>
      </w:r>
      <w:r w:rsidRPr="00813926">
        <w:rPr>
          <w:rFonts w:ascii="Calibri" w:hAnsi="Calibri" w:cs="Calibri"/>
          <w:b/>
          <w:bCs/>
          <w:highlight w:val="yellow"/>
          <w:u w:val="single"/>
        </w:rPr>
        <w:t>white liberals</w:t>
      </w:r>
      <w:r w:rsidRPr="00813926">
        <w:rPr>
          <w:rFonts w:ascii="Calibri" w:hAnsi="Calibri" w:cs="Calibri"/>
          <w:b/>
          <w:bCs/>
          <w:u w:val="single"/>
        </w:rPr>
        <w:t xml:space="preserve">, who have a deep desire for social reconciliation and unity and tend to believe the only way to achieve a resolution of social conflicts is through the State.  </w:t>
      </w:r>
      <w:proofErr w:type="gramStart"/>
      <w:r w:rsidRPr="00813926">
        <w:rPr>
          <w:rFonts w:ascii="Calibri" w:hAnsi="Calibri" w:cs="Calibri"/>
          <w:b/>
          <w:bCs/>
          <w:u w:val="single"/>
        </w:rPr>
        <w:t>All of</w:t>
      </w:r>
      <w:proofErr w:type="gramEnd"/>
      <w:r w:rsidRPr="00813926">
        <w:rPr>
          <w:rFonts w:ascii="Calibri" w:hAnsi="Calibri" w:cs="Calibri"/>
          <w:b/>
          <w:bCs/>
          <w:u w:val="single"/>
        </w:rPr>
        <w:t xml:space="preserve"> these means—cultural assimilation, careful control of its </w:t>
      </w:r>
      <w:r w:rsidRPr="00813926">
        <w:rPr>
          <w:rFonts w:ascii="Calibri" w:hAnsi="Calibri" w:cs="Calibri"/>
          <w:b/>
          <w:bCs/>
          <w:highlight w:val="yellow"/>
          <w:u w:val="single"/>
        </w:rPr>
        <w:t>relationship with the masses</w:t>
      </w:r>
      <w:r w:rsidRPr="00813926">
        <w:rPr>
          <w:rFonts w:ascii="Calibri" w:hAnsi="Calibri" w:cs="Calibri"/>
          <w:b/>
          <w:bCs/>
          <w:u w:val="single"/>
        </w:rPr>
        <w:t>, provision of social services—</w:t>
      </w:r>
      <w:r w:rsidRPr="00813926">
        <w:rPr>
          <w:rFonts w:ascii="Calibri" w:hAnsi="Calibri" w:cs="Calibri"/>
          <w:b/>
          <w:bCs/>
          <w:highlight w:val="yellow"/>
          <w:u w:val="single"/>
        </w:rPr>
        <w:t>enable the State to construct an organism that saturates every part of our lives with the meaning it creates while subsuming</w:t>
      </w:r>
      <w:r w:rsidRPr="00813926">
        <w:rPr>
          <w:rFonts w:ascii="Calibri" w:hAnsi="Calibri" w:cs="Calibri"/>
          <w:b/>
          <w:bCs/>
          <w:u w:val="single"/>
        </w:rPr>
        <w:t xml:space="preserve"> or remaking our </w:t>
      </w:r>
      <w:r w:rsidRPr="00813926">
        <w:rPr>
          <w:rFonts w:ascii="Calibri" w:hAnsi="Calibri" w:cs="Calibri"/>
          <w:b/>
          <w:bCs/>
          <w:highlight w:val="yellow"/>
          <w:u w:val="single"/>
        </w:rPr>
        <w:t>social relations</w:t>
      </w:r>
      <w:r w:rsidRPr="00813926">
        <w:rPr>
          <w:rFonts w:ascii="Calibri" w:hAnsi="Calibri" w:cs="Calibri"/>
          <w:b/>
          <w:bCs/>
          <w:u w:val="single"/>
        </w:rPr>
        <w:t xml:space="preserve"> in its image </w:t>
      </w:r>
      <w:r w:rsidRPr="00813926">
        <w:rPr>
          <w:rFonts w:ascii="Calibri" w:hAnsi="Calibri" w:cs="Calibri"/>
          <w:b/>
          <w:bCs/>
          <w:highlight w:val="yellow"/>
          <w:u w:val="single"/>
        </w:rPr>
        <w:t>to render us useful to its purposes</w:t>
      </w:r>
      <w:r w:rsidRPr="00813926">
        <w:rPr>
          <w:rFonts w:ascii="Calibri" w:hAnsi="Calibri" w:cs="Calibri"/>
          <w:b/>
          <w:bCs/>
          <w:u w:val="single"/>
        </w:rPr>
        <w:t xml:space="preserve">. Growth fueled by </w:t>
      </w:r>
      <w:r w:rsidRPr="00813926">
        <w:rPr>
          <w:rFonts w:ascii="Calibri" w:hAnsi="Calibri" w:cs="Calibri"/>
          <w:b/>
          <w:bCs/>
          <w:highlight w:val="yellow"/>
          <w:u w:val="single"/>
        </w:rPr>
        <w:t>capital is</w:t>
      </w:r>
      <w:r w:rsidRPr="00813926">
        <w:rPr>
          <w:rFonts w:ascii="Calibri" w:hAnsi="Calibri" w:cs="Calibri"/>
          <w:b/>
          <w:bCs/>
          <w:u w:val="single"/>
        </w:rPr>
        <w:t xml:space="preserve"> perhaps </w:t>
      </w:r>
      <w:r w:rsidRPr="00813926">
        <w:rPr>
          <w:rFonts w:ascii="Calibri" w:hAnsi="Calibri" w:cs="Calibri"/>
          <w:b/>
          <w:bCs/>
          <w:highlight w:val="yellow"/>
          <w:u w:val="single"/>
        </w:rPr>
        <w:t>the most important element</w:t>
      </w:r>
      <w:r w:rsidRPr="00813926">
        <w:rPr>
          <w:rFonts w:ascii="Calibri" w:hAnsi="Calibri" w:cs="Calibri"/>
          <w:b/>
          <w:bCs/>
          <w:u w:val="single"/>
        </w:rPr>
        <w:t xml:space="preserve"> of these, but it can only be achieved as part of, and in harmony with, the larger operating system of the State.</w:t>
      </w:r>
      <w:r w:rsidRPr="00813926">
        <w:rPr>
          <w:rFonts w:ascii="Calibri" w:hAnsi="Calibri" w:cs="Calibri"/>
          <w:sz w:val="16"/>
        </w:rPr>
        <w:t xml:space="preserve"> </w:t>
      </w:r>
      <w:r w:rsidRPr="00813926">
        <w:rPr>
          <w:rFonts w:ascii="Calibri" w:hAnsi="Calibri" w:cs="Calibri"/>
          <w:b/>
          <w:bCs/>
          <w:u w:val="single"/>
        </w:rPr>
        <w:t xml:space="preserve">This totalizing urge </w:t>
      </w:r>
      <w:r w:rsidRPr="00813926">
        <w:rPr>
          <w:rFonts w:ascii="Calibri" w:hAnsi="Calibri" w:cs="Calibri"/>
          <w:b/>
          <w:bCs/>
          <w:highlight w:val="yellow"/>
          <w:u w:val="single"/>
        </w:rPr>
        <w:t>disempowers us and blocks the development of a sense of mutual interdependence</w:t>
      </w:r>
      <w:r w:rsidRPr="00813926">
        <w:rPr>
          <w:rFonts w:ascii="Calibri" w:hAnsi="Calibri" w:cs="Calibri"/>
          <w:b/>
          <w:bCs/>
          <w:u w:val="single"/>
        </w:rPr>
        <w:t xml:space="preserve"> because the </w:t>
      </w:r>
      <w:r w:rsidRPr="00813926">
        <w:rPr>
          <w:rFonts w:ascii="Calibri" w:hAnsi="Calibri" w:cs="Calibri"/>
          <w:b/>
          <w:bCs/>
          <w:highlight w:val="yellow"/>
          <w:u w:val="single"/>
        </w:rPr>
        <w:t>State</w:t>
      </w:r>
      <w:r w:rsidRPr="00813926">
        <w:rPr>
          <w:rFonts w:ascii="Calibri" w:hAnsi="Calibri" w:cs="Calibri"/>
          <w:b/>
          <w:bCs/>
          <w:u w:val="single"/>
        </w:rPr>
        <w:t xml:space="preserve"> sets itself up as the </w:t>
      </w:r>
      <w:r w:rsidRPr="00813926">
        <w:rPr>
          <w:rFonts w:ascii="Calibri" w:hAnsi="Calibri" w:cs="Calibri"/>
          <w:b/>
          <w:bCs/>
          <w:highlight w:val="yellow"/>
          <w:u w:val="single"/>
        </w:rPr>
        <w:t>filter through</w:t>
      </w:r>
      <w:r w:rsidRPr="00813926">
        <w:rPr>
          <w:rFonts w:ascii="Calibri" w:hAnsi="Calibri" w:cs="Calibri"/>
          <w:b/>
          <w:bCs/>
          <w:u w:val="single"/>
        </w:rPr>
        <w:t xml:space="preserve"> which we must think about our </w:t>
      </w:r>
      <w:r w:rsidRPr="00813926">
        <w:rPr>
          <w:rFonts w:ascii="Calibri" w:hAnsi="Calibri" w:cs="Calibri"/>
          <w:b/>
          <w:bCs/>
          <w:highlight w:val="yellow"/>
          <w:u w:val="single"/>
        </w:rPr>
        <w:t>relations</w:t>
      </w:r>
      <w:r w:rsidRPr="00813926">
        <w:rPr>
          <w:rFonts w:ascii="Calibri" w:hAnsi="Calibri" w:cs="Calibri"/>
          <w:b/>
          <w:bCs/>
          <w:u w:val="single"/>
        </w:rPr>
        <w:t xml:space="preserve"> with each other. Any time we </w:t>
      </w:r>
      <w:r w:rsidRPr="00813926">
        <w:rPr>
          <w:rFonts w:ascii="Calibri" w:hAnsi="Calibri" w:cs="Calibri"/>
          <w:b/>
          <w:bCs/>
          <w:highlight w:val="yellow"/>
          <w:u w:val="single"/>
        </w:rPr>
        <w:t>attempt to tighten our community</w:t>
      </w:r>
      <w:r w:rsidRPr="00813926">
        <w:rPr>
          <w:rFonts w:ascii="Calibri" w:hAnsi="Calibri" w:cs="Calibri"/>
          <w:b/>
          <w:bCs/>
          <w:u w:val="single"/>
        </w:rPr>
        <w:t xml:space="preserve"> (through cooperatives, social insurance, or social welfare programs, for example), it </w:t>
      </w:r>
      <w:r w:rsidRPr="00813926">
        <w:rPr>
          <w:rFonts w:ascii="Calibri" w:hAnsi="Calibri" w:cs="Calibri"/>
          <w:b/>
          <w:bCs/>
          <w:highlight w:val="yellow"/>
          <w:u w:val="single"/>
        </w:rPr>
        <w:t>must be done through channels</w:t>
      </w:r>
      <w:r w:rsidRPr="00813926">
        <w:rPr>
          <w:rFonts w:ascii="Calibri" w:hAnsi="Calibri" w:cs="Calibri"/>
          <w:b/>
          <w:bCs/>
          <w:u w:val="single"/>
        </w:rPr>
        <w:t xml:space="preserve"> recognized, controlled, or </w:t>
      </w:r>
      <w:r w:rsidRPr="00813926">
        <w:rPr>
          <w:rFonts w:ascii="Calibri" w:hAnsi="Calibri" w:cs="Calibri"/>
          <w:b/>
          <w:bCs/>
          <w:highlight w:val="yellow"/>
          <w:u w:val="single"/>
        </w:rPr>
        <w:t>presided over by the State</w:t>
      </w:r>
      <w:r w:rsidRPr="00813926">
        <w:rPr>
          <w:rFonts w:ascii="Calibri" w:hAnsi="Calibri" w:cs="Calibri"/>
          <w:b/>
          <w:bCs/>
          <w:u w:val="single"/>
        </w:rPr>
        <w:t xml:space="preserve"> and subject to standard budgeting.</w:t>
      </w:r>
      <w:r w:rsidRPr="00813926">
        <w:rPr>
          <w:rFonts w:ascii="Calibri" w:hAnsi="Calibri" w:cs="Calibri"/>
          <w:sz w:val="16"/>
        </w:rPr>
        <w:t xml:space="preserve"> </w:t>
      </w:r>
      <w:r w:rsidRPr="00813926">
        <w:rPr>
          <w:rFonts w:ascii="Calibri" w:hAnsi="Calibri" w:cs="Calibri"/>
          <w:b/>
          <w:bCs/>
          <w:u w:val="single"/>
        </w:rPr>
        <w:t>The task of the State is to create a cultural context in which this outcome feels inevitable, even without specific commands and directives.</w:t>
      </w:r>
      <w:r w:rsidRPr="00813926">
        <w:rPr>
          <w:rFonts w:ascii="Calibri" w:hAnsi="Calibri" w:cs="Calibri"/>
          <w:sz w:val="16"/>
        </w:rPr>
        <w:t xml:space="preserve"> Addressing the controversy surrounding the State’s response to COVID in 2020, the anarchist collective </w:t>
      </w:r>
      <w:proofErr w:type="spellStart"/>
      <w:r w:rsidRPr="00813926">
        <w:rPr>
          <w:rFonts w:ascii="Calibri" w:hAnsi="Calibri" w:cs="Calibri"/>
          <w:sz w:val="16"/>
        </w:rPr>
        <w:t>CrimethInc</w:t>
      </w:r>
      <w:proofErr w:type="spellEnd"/>
      <w:r w:rsidRPr="00813926">
        <w:rPr>
          <w:rFonts w:ascii="Calibri" w:hAnsi="Calibri" w:cs="Calibri"/>
          <w:sz w:val="16"/>
        </w:rPr>
        <w:t xml:space="preserve">. observed, “Fundamentally, the problem is that we lack a discourse about health that is not premised on centralized control. Across the political spectrum, every metaphor we have for safety and health is predicated on the exclusion of difference (for example, borders, isolation, protection) rather than the aim of developing a positive relationship with difference (for example, extending health-care resources to all, including those outside the borders of the US).” 3 The result is a great narrowing of our perceived political, economic, and cultural options.  </w:t>
      </w:r>
      <w:r w:rsidRPr="00813926">
        <w:rPr>
          <w:rFonts w:ascii="Calibri" w:hAnsi="Calibri" w:cs="Calibri"/>
          <w:b/>
          <w:bCs/>
          <w:u w:val="single"/>
        </w:rPr>
        <w:t xml:space="preserve">The State spins its web, but, of course, the operating system neither operates perfectly nor perfectly realizes its creators’ aspirations. </w:t>
      </w:r>
      <w:r w:rsidRPr="00813926">
        <w:rPr>
          <w:rFonts w:ascii="Calibri" w:hAnsi="Calibri" w:cs="Calibri"/>
          <w:b/>
          <w:bCs/>
          <w:highlight w:val="yellow"/>
          <w:u w:val="single"/>
        </w:rPr>
        <w:t>Social movements and political and labor revolts, riots, and insurrections bedevil it</w:t>
      </w:r>
      <w:r w:rsidRPr="00813926">
        <w:rPr>
          <w:rFonts w:ascii="Calibri" w:hAnsi="Calibri" w:cs="Calibri"/>
          <w:b/>
          <w:bCs/>
          <w:u w:val="single"/>
        </w:rPr>
        <w:t>, forcing it to make economic and political accommodations</w:t>
      </w:r>
      <w:r w:rsidRPr="00813926">
        <w:rPr>
          <w:rFonts w:ascii="Calibri" w:hAnsi="Calibri" w:cs="Calibri"/>
          <w:sz w:val="16"/>
        </w:rPr>
        <w:t xml:space="preserve">, admit new parties to the Core Identity Group, and rethink its means of control. </w:t>
      </w:r>
      <w:r w:rsidRPr="00813926">
        <w:rPr>
          <w:rFonts w:ascii="Calibri" w:hAnsi="Calibri" w:cs="Calibri"/>
          <w:b/>
          <w:bCs/>
          <w:u w:val="single"/>
        </w:rPr>
        <w:t xml:space="preserve">But </w:t>
      </w:r>
      <w:r w:rsidRPr="00813926">
        <w:rPr>
          <w:rFonts w:ascii="Calibri" w:hAnsi="Calibri" w:cs="Calibri"/>
          <w:b/>
          <w:bCs/>
          <w:highlight w:val="yellow"/>
          <w:u w:val="single"/>
        </w:rPr>
        <w:t>it has been</w:t>
      </w:r>
      <w:r w:rsidRPr="00813926">
        <w:rPr>
          <w:rFonts w:ascii="Calibri" w:hAnsi="Calibri" w:cs="Calibri"/>
          <w:sz w:val="16"/>
        </w:rPr>
        <w:t xml:space="preserve"> astonishingly </w:t>
      </w:r>
      <w:r w:rsidRPr="00813926">
        <w:rPr>
          <w:rFonts w:ascii="Calibri" w:hAnsi="Calibri" w:cs="Calibri"/>
          <w:b/>
          <w:bCs/>
          <w:highlight w:val="yellow"/>
          <w:u w:val="single"/>
        </w:rPr>
        <w:t>successful at subsuming dissenting movements</w:t>
      </w:r>
      <w:r w:rsidRPr="00813926">
        <w:rPr>
          <w:rFonts w:ascii="Calibri" w:hAnsi="Calibri" w:cs="Calibri"/>
          <w:sz w:val="16"/>
        </w:rPr>
        <w:t xml:space="preserve"> and co-opting insurgents </w:t>
      </w:r>
      <w:r w:rsidRPr="00813926">
        <w:rPr>
          <w:rFonts w:ascii="Calibri" w:hAnsi="Calibri" w:cs="Calibri"/>
          <w:b/>
          <w:bCs/>
          <w:highlight w:val="yellow"/>
          <w:u w:val="single"/>
        </w:rPr>
        <w:t>because</w:t>
      </w:r>
      <w:r w:rsidRPr="00813926">
        <w:rPr>
          <w:rFonts w:ascii="Calibri" w:hAnsi="Calibri" w:cs="Calibri"/>
          <w:sz w:val="16"/>
        </w:rPr>
        <w:t xml:space="preserve">, thanks to the modes of thinking it forces us into, </w:t>
      </w:r>
      <w:r w:rsidRPr="00813926">
        <w:rPr>
          <w:rFonts w:ascii="Calibri" w:hAnsi="Calibri" w:cs="Calibri"/>
          <w:b/>
          <w:bCs/>
          <w:highlight w:val="yellow"/>
          <w:u w:val="single"/>
        </w:rPr>
        <w:t>we</w:t>
      </w:r>
      <w:r w:rsidRPr="00813926">
        <w:rPr>
          <w:rFonts w:ascii="Calibri" w:hAnsi="Calibri" w:cs="Calibri"/>
          <w:sz w:val="16"/>
          <w:highlight w:val="yellow"/>
        </w:rPr>
        <w:t xml:space="preserve"> </w:t>
      </w:r>
      <w:r w:rsidRPr="00813926">
        <w:rPr>
          <w:rFonts w:ascii="Calibri" w:hAnsi="Calibri" w:cs="Calibri"/>
          <w:b/>
          <w:bCs/>
          <w:highlight w:val="yellow"/>
          <w:u w:val="single"/>
        </w:rPr>
        <w:t>accept that it’s there</w:t>
      </w:r>
      <w:r w:rsidRPr="00813926">
        <w:rPr>
          <w:rFonts w:ascii="Calibri" w:hAnsi="Calibri" w:cs="Calibri"/>
          <w:b/>
          <w:bCs/>
          <w:u w:val="single"/>
        </w:rPr>
        <w:t>—even those of us who hate the inequality, oppression, and environmental destruction that come with it.</w:t>
      </w:r>
      <w:r w:rsidRPr="00813926">
        <w:rPr>
          <w:rFonts w:ascii="Calibri" w:hAnsi="Calibri" w:cs="Calibri"/>
          <w:sz w:val="16"/>
        </w:rPr>
        <w:t xml:space="preserve">  </w:t>
      </w:r>
      <w:r w:rsidRPr="00813926">
        <w:rPr>
          <w:rFonts w:ascii="Calibri" w:hAnsi="Calibri" w:cs="Calibri"/>
          <w:b/>
          <w:bCs/>
          <w:u w:val="single"/>
        </w:rPr>
        <w:t>This process is one reason the mass appeal of (state) socialism of various types surpassed that of anarchism in the early twentieth century</w:t>
      </w:r>
      <w:r w:rsidRPr="00813926">
        <w:rPr>
          <w:rFonts w:ascii="Calibri" w:hAnsi="Calibri" w:cs="Calibri"/>
          <w:sz w:val="16"/>
        </w:rPr>
        <w:t xml:space="preserve">. Thanks to the rise of the technocratic Progressive movement in the United States, the success of the Russian Revolution and the achievements of the New Deal, and the social-democratic governments that took power in much of western Europe after World War II, the State seemed to emerge as the locus of political activity; if you were outside the State—outside of politics as defined and organized by the State—you consigned yourself to irrelevancy. This argument continues to recommend itself as a political fact of life. </w:t>
      </w:r>
    </w:p>
    <w:p w14:paraId="2C48F67A" w14:textId="77777777" w:rsidR="003B0661" w:rsidRDefault="003B0661" w:rsidP="003B0661">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062478E5" w14:textId="77777777" w:rsidR="003B0661" w:rsidRPr="00463796" w:rsidRDefault="003B0661" w:rsidP="003B0661">
      <w:r w:rsidRPr="00045BAD">
        <w:t>Dean, Jodi. Comrade: An essay on political belonging. Verso, 2019.</w:t>
      </w:r>
      <w:r>
        <w:t xml:space="preserve"> // LHP BT + LHP PS </w:t>
      </w:r>
    </w:p>
    <w:p w14:paraId="403EA31C" w14:textId="77777777" w:rsidR="003B0661" w:rsidRPr="00A30DFF" w:rsidRDefault="003B0661" w:rsidP="003B0661">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6">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7">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8">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30DFF">
        <w:rPr>
          <w:b/>
          <w:i/>
          <w:color w:val="000000"/>
          <w:highlight w:val="yellow"/>
          <w:u w:val="single"/>
        </w:rPr>
        <w:t xml:space="preserve">If we want to win—and we </w:t>
      </w:r>
      <w:proofErr w:type="gramStart"/>
      <w:r w:rsidRPr="00A30DFF">
        <w:rPr>
          <w:b/>
          <w:i/>
          <w:color w:val="000000"/>
          <w:highlight w:val="yellow"/>
          <w:u w:val="single"/>
        </w:rPr>
        <w:t>have to</w:t>
      </w:r>
      <w:proofErr w:type="gramEnd"/>
      <w:r w:rsidRPr="00A30DFF">
        <w:rPr>
          <w:b/>
          <w:i/>
          <w:color w:val="000000"/>
          <w:highlight w:val="yellow"/>
          <w:u w:val="single"/>
        </w:rPr>
        <w:t xml:space="preserve">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9">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B96633">
        <w:rPr>
          <w:color w:val="000000"/>
          <w:sz w:val="16"/>
        </w:rPr>
        <w:t xml:space="preserve">. </w:t>
      </w:r>
      <w:r w:rsidRPr="00A30DFF">
        <w:rPr>
          <w:b/>
          <w:color w:val="000000"/>
          <w:highlight w:val="yellow"/>
          <w:u w:val="single"/>
        </w:rPr>
        <w:t xml:space="preserve">Comrades </w:t>
      </w:r>
      <w:proofErr w:type="gramStart"/>
      <w:r w:rsidRPr="00A30DFF">
        <w:rPr>
          <w:b/>
          <w:color w:val="000000"/>
          <w:highlight w:val="yellow"/>
          <w:u w:val="single"/>
        </w:rPr>
        <w:t>have to</w:t>
      </w:r>
      <w:proofErr w:type="gramEnd"/>
      <w:r w:rsidRPr="00A30DFF">
        <w:rPr>
          <w:b/>
          <w:color w:val="000000"/>
          <w:highlight w:val="yellow"/>
          <w:u w:val="single"/>
        </w:rPr>
        <w:t xml:space="preserve">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0">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1">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2">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3">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4">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5">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6">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17">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18">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19">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0">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1">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3E0452AC" w14:textId="77777777" w:rsidR="003B0661" w:rsidRDefault="003B0661" w:rsidP="003B0661">
      <w:pPr>
        <w:pStyle w:val="Heading4"/>
      </w:pPr>
      <w:r>
        <w:t>The role of the ballot is fidelity to the truth – dedication to a shared horizon is liberatory, Dean 19:</w:t>
      </w:r>
    </w:p>
    <w:p w14:paraId="46E460BC" w14:textId="77777777" w:rsidR="003B0661" w:rsidRPr="00D15BD8" w:rsidRDefault="003B0661" w:rsidP="003B0661">
      <w:r w:rsidRPr="00D15BD8">
        <w:t xml:space="preserve">Dean, Jodi. Comrade: An essay on political belonging. Verso, 2019. // LHP BT + LHP PS </w:t>
      </w:r>
    </w:p>
    <w:p w14:paraId="3D6BA60B" w14:textId="71635D09" w:rsidR="003B0661" w:rsidRPr="003B0661" w:rsidRDefault="003B0661" w:rsidP="003B0661">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2">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23">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4">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5">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6">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27">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28">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9">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0">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1">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02EAAF6C" w14:textId="0A8E8E7A" w:rsidR="007501B8" w:rsidRDefault="00671EAA" w:rsidP="00671EAA">
      <w:pPr>
        <w:pStyle w:val="Heading1"/>
      </w:pPr>
      <w:r>
        <w:t>Case</w:t>
      </w:r>
    </w:p>
    <w:p w14:paraId="19FC9984" w14:textId="77777777" w:rsidR="00671EAA" w:rsidRPr="00671EAA" w:rsidRDefault="00671EAA" w:rsidP="00671EAA"/>
    <w:p w14:paraId="314CEC77" w14:textId="77777777" w:rsidR="00671EAA" w:rsidRDefault="00671EAA" w:rsidP="00671EAA">
      <w:pPr>
        <w:pStyle w:val="Heading4"/>
      </w:pPr>
      <w:r>
        <w:t xml:space="preserve">Technology mutated capitalism by allowing fractalization of time which separates work from the worker. This produces conditions of precarity that overwhelmingly advantage the employer over the worker in class conflicts. The </w:t>
      </w:r>
      <w:proofErr w:type="spellStart"/>
      <w:r>
        <w:t>aff’s</w:t>
      </w:r>
      <w:proofErr w:type="spellEnd"/>
      <w:r>
        <w:t xml:space="preserve"> commitment to old legal methods dooms us to fail in our war with capital. Berardi 2, </w:t>
      </w:r>
    </w:p>
    <w:p w14:paraId="6F186D8A" w14:textId="77777777" w:rsidR="00671EAA" w:rsidRPr="006E6E61" w:rsidRDefault="00671EAA" w:rsidP="00671EAA">
      <w:pPr>
        <w:spacing w:after="0" w:line="240" w:lineRule="auto"/>
        <w:rPr>
          <w:rFonts w:asciiTheme="majorHAnsi" w:eastAsia="Times New Roman" w:hAnsiTheme="majorHAnsi" w:cstheme="majorHAnsi"/>
          <w:lang w:eastAsia="zh-CN"/>
        </w:rPr>
      </w:pPr>
      <w:bookmarkStart w:id="1" w:name="_Hlk88252758"/>
      <w:r w:rsidRPr="009520DA">
        <w:rPr>
          <w:rFonts w:asciiTheme="majorHAnsi" w:eastAsia="Times New Roman" w:hAnsiTheme="majorHAnsi" w:cstheme="majorHAnsi"/>
          <w:lang w:eastAsia="zh-CN"/>
        </w:rPr>
        <w:t>Berardi, Franco. </w:t>
      </w:r>
      <w:r w:rsidRPr="009520DA">
        <w:rPr>
          <w:rFonts w:asciiTheme="majorHAnsi" w:eastAsia="Times New Roman" w:hAnsiTheme="majorHAnsi" w:cstheme="majorHAnsi"/>
          <w:i/>
          <w:iCs/>
          <w:lang w:eastAsia="zh-CN"/>
        </w:rPr>
        <w:t>After the future</w:t>
      </w:r>
      <w:r w:rsidRPr="009520DA">
        <w:rPr>
          <w:rFonts w:asciiTheme="majorHAnsi" w:eastAsia="Times New Roman" w:hAnsiTheme="majorHAnsi" w:cstheme="majorHAnsi"/>
          <w:lang w:eastAsia="zh-CN"/>
        </w:rPr>
        <w:t>. AK press, 2011.</w:t>
      </w:r>
    </w:p>
    <w:bookmarkEnd w:id="1"/>
    <w:p w14:paraId="172F3EF2" w14:textId="77777777" w:rsidR="00671EAA" w:rsidRDefault="00671EAA" w:rsidP="00671EAA">
      <w:pPr>
        <w:tabs>
          <w:tab w:val="left" w:pos="6260"/>
        </w:tabs>
        <w:rPr>
          <w:rFonts w:asciiTheme="majorHAnsi" w:hAnsiTheme="majorHAnsi" w:cstheme="majorHAnsi"/>
          <w:sz w:val="12"/>
          <w:szCs w:val="24"/>
        </w:rPr>
      </w:pPr>
      <w:r w:rsidRPr="006E6E61">
        <w:rPr>
          <w:rFonts w:asciiTheme="majorHAnsi" w:hAnsiTheme="majorHAnsi" w:cstheme="majorHAnsi"/>
          <w:sz w:val="12"/>
          <w:szCs w:val="24"/>
        </w:rPr>
        <w:t xml:space="preserve">In February 2003, the American journalist Bob Herbert published in the New York Times the results of a cognitive survey of hundreds of unemployed youths in Chicago: none of the interviewees expected to find work in the next few years; none expected to be able to </w:t>
      </w:r>
      <w:proofErr w:type="gramStart"/>
      <w:r w:rsidRPr="006E6E61">
        <w:rPr>
          <w:rFonts w:asciiTheme="majorHAnsi" w:hAnsiTheme="majorHAnsi" w:cstheme="majorHAnsi"/>
          <w:sz w:val="12"/>
          <w:szCs w:val="24"/>
        </w:rPr>
        <w:t>rebel, or</w:t>
      </w:r>
      <w:proofErr w:type="gramEnd"/>
      <w:r w:rsidRPr="006E6E61">
        <w:rPr>
          <w:rFonts w:asciiTheme="majorHAnsi" w:hAnsiTheme="majorHAnsi" w:cstheme="majorHAnsi"/>
          <w:sz w:val="12"/>
          <w:szCs w:val="24"/>
        </w:rPr>
        <w:t xml:space="preserve"> set off large-scale collective change. The general sense of the interviews was a sentiment of profound impotence. The perception of decline did not seem focused on politics, but on a deeper cause, a scenario o </w:t>
      </w:r>
      <w:proofErr w:type="spellStart"/>
      <w:r w:rsidRPr="006E6E61">
        <w:rPr>
          <w:rFonts w:asciiTheme="majorHAnsi" w:hAnsiTheme="majorHAnsi" w:cstheme="majorHAnsi"/>
          <w:sz w:val="12"/>
          <w:szCs w:val="24"/>
        </w:rPr>
        <w:t>fsocial</w:t>
      </w:r>
      <w:proofErr w:type="spellEnd"/>
      <w:r w:rsidRPr="006E6E61">
        <w:rPr>
          <w:rFonts w:asciiTheme="majorHAnsi" w:hAnsiTheme="majorHAnsi" w:cstheme="majorHAnsi"/>
          <w:sz w:val="12"/>
          <w:szCs w:val="24"/>
        </w:rPr>
        <w:t xml:space="preserve"> and psychic involution that seemed to cancel every possibility of build</w:t>
      </w:r>
      <w:r w:rsidRPr="006E6E61">
        <w:rPr>
          <w:rFonts w:asciiTheme="majorHAnsi" w:hAnsiTheme="majorHAnsi" w:cstheme="majorHAnsi"/>
          <w:sz w:val="12"/>
          <w:szCs w:val="24"/>
        </w:rPr>
        <w:softHyphen/>
        <w:t xml:space="preserve"> </w:t>
      </w:r>
      <w:proofErr w:type="spellStart"/>
      <w:r w:rsidRPr="006E6E61">
        <w:rPr>
          <w:rFonts w:asciiTheme="majorHAnsi" w:hAnsiTheme="majorHAnsi" w:cstheme="majorHAnsi"/>
          <w:sz w:val="12"/>
          <w:szCs w:val="24"/>
        </w:rPr>
        <w:t>ing</w:t>
      </w:r>
      <w:proofErr w:type="spellEnd"/>
      <w:r w:rsidRPr="006E6E61">
        <w:rPr>
          <w:rFonts w:asciiTheme="majorHAnsi" w:hAnsiTheme="majorHAnsi" w:cstheme="majorHAnsi"/>
          <w:sz w:val="12"/>
          <w:szCs w:val="24"/>
        </w:rPr>
        <w:t xml:space="preserve"> alternatives. </w:t>
      </w:r>
      <w:r w:rsidRPr="006E6E61">
        <w:rPr>
          <w:rFonts w:asciiTheme="majorHAnsi" w:hAnsiTheme="majorHAnsi" w:cstheme="majorHAnsi"/>
          <w:b/>
          <w:bCs/>
          <w:szCs w:val="24"/>
          <w:u w:val="single"/>
        </w:rPr>
        <w:t xml:space="preserve">During the zero </w:t>
      </w:r>
      <w:proofErr w:type="spellStart"/>
      <w:proofErr w:type="gramStart"/>
      <w:r w:rsidRPr="006E6E61">
        <w:rPr>
          <w:rFonts w:asciiTheme="majorHAnsi" w:hAnsiTheme="majorHAnsi" w:cstheme="majorHAnsi"/>
          <w:b/>
          <w:bCs/>
          <w:szCs w:val="24"/>
          <w:u w:val="single"/>
        </w:rPr>
        <w:t>zero</w:t>
      </w:r>
      <w:proofErr w:type="spellEnd"/>
      <w:r w:rsidRPr="006E6E61">
        <w:rPr>
          <w:rFonts w:asciiTheme="majorHAnsi" w:hAnsiTheme="majorHAnsi" w:cstheme="majorHAnsi"/>
          <w:b/>
          <w:bCs/>
          <w:szCs w:val="24"/>
          <w:u w:val="single"/>
        </w:rPr>
        <w:t xml:space="preserve"> decade</w:t>
      </w:r>
      <w:proofErr w:type="gramEnd"/>
      <w:r w:rsidRPr="006E6E61">
        <w:rPr>
          <w:rFonts w:asciiTheme="majorHAnsi" w:hAnsiTheme="majorHAnsi" w:cstheme="majorHAnsi"/>
          <w:b/>
          <w:bCs/>
          <w:szCs w:val="24"/>
          <w:u w:val="single"/>
        </w:rPr>
        <w:t>, precariousness has spread throughout the organization of labor, becoming the prevailing feeling of the new generation</w:t>
      </w:r>
      <w:r w:rsidRPr="006E6E61">
        <w:rPr>
          <w:rFonts w:asciiTheme="majorHAnsi" w:hAnsiTheme="majorHAnsi" w:cstheme="majorHAnsi"/>
          <w:sz w:val="12"/>
          <w:szCs w:val="24"/>
        </w:rPr>
        <w:t xml:space="preserve">. The fragmentation of the present is reversed in the implosion of the future. In </w:t>
      </w:r>
      <w:proofErr w:type="spellStart"/>
      <w:r w:rsidRPr="006E6E61">
        <w:rPr>
          <w:rFonts w:asciiTheme="majorHAnsi" w:hAnsiTheme="majorHAnsi" w:cstheme="majorHAnsi"/>
          <w:sz w:val="12"/>
          <w:szCs w:val="24"/>
        </w:rPr>
        <w:t>lhe</w:t>
      </w:r>
      <w:proofErr w:type="spellEnd"/>
      <w:r w:rsidRPr="006E6E61">
        <w:rPr>
          <w:rFonts w:asciiTheme="majorHAnsi" w:hAnsiTheme="majorHAnsi" w:cstheme="majorHAnsi"/>
          <w:sz w:val="12"/>
          <w:szCs w:val="24"/>
        </w:rPr>
        <w:t xml:space="preserve"> Corrosion of Character: The Transformation of </w:t>
      </w:r>
      <w:proofErr w:type="spellStart"/>
      <w:r w:rsidRPr="006E6E61">
        <w:rPr>
          <w:rFonts w:asciiTheme="majorHAnsi" w:hAnsiTheme="majorHAnsi" w:cstheme="majorHAnsi"/>
          <w:sz w:val="12"/>
          <w:szCs w:val="24"/>
        </w:rPr>
        <w:t>Wt.irk</w:t>
      </w:r>
      <w:proofErr w:type="spellEnd"/>
      <w:r w:rsidRPr="006E6E61">
        <w:rPr>
          <w:rFonts w:asciiTheme="majorHAnsi" w:hAnsiTheme="majorHAnsi" w:cstheme="majorHAnsi"/>
          <w:sz w:val="12"/>
          <w:szCs w:val="24"/>
        </w:rPr>
        <w:t xml:space="preserve">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6E6E61">
        <w:rPr>
          <w:rFonts w:asciiTheme="majorHAnsi" w:hAnsiTheme="majorHAnsi" w:cstheme="majorHAnsi"/>
          <w:sz w:val="12"/>
          <w:szCs w:val="24"/>
        </w:rPr>
        <w:softHyphen/>
        <w:t xml:space="preserve"> hating, short-term political economy. People feel the lack of sustained human relations and durable purposes" (Sennett 1 998, 98) . But this nostalgia has no hold on present </w:t>
      </w:r>
      <w:proofErr w:type="gramStart"/>
      <w:r w:rsidRPr="006E6E61">
        <w:rPr>
          <w:rFonts w:asciiTheme="majorHAnsi" w:hAnsiTheme="majorHAnsi" w:cstheme="majorHAnsi"/>
          <w:sz w:val="12"/>
          <w:szCs w:val="24"/>
        </w:rPr>
        <w:t>reality, and</w:t>
      </w:r>
      <w:proofErr w:type="gramEnd"/>
      <w:r w:rsidRPr="006E6E61">
        <w:rPr>
          <w:rFonts w:asciiTheme="majorHAnsi" w:hAnsiTheme="majorHAnsi" w:cstheme="majorHAnsi"/>
          <w:sz w:val="12"/>
          <w:szCs w:val="24"/>
        </w:rPr>
        <w:t xml:space="preserve"> attempts to reactivate the community remain artificial and sterile. </w:t>
      </w:r>
      <w:r w:rsidRPr="006E6E61">
        <w:rPr>
          <w:rFonts w:asciiTheme="majorHAnsi" w:hAnsiTheme="majorHAnsi" w:cstheme="majorHAnsi"/>
          <w:b/>
          <w:bCs/>
          <w:szCs w:val="24"/>
          <w:u w:val="single"/>
        </w:rPr>
        <w:t>Precariousness is itself a precarious notion, because it defines its object in an approximate manner</w:t>
      </w:r>
      <w:r w:rsidRPr="006E6E61">
        <w:rPr>
          <w:rFonts w:asciiTheme="majorHAnsi" w:hAnsiTheme="majorHAnsi" w:cstheme="majorHAnsi"/>
          <w:sz w:val="12"/>
          <w:szCs w:val="24"/>
        </w:rPr>
        <w:t xml:space="preserve">, but also because from this notion derive paradoxical, self-contradictory, in other words precarious </w:t>
      </w:r>
      <w:r w:rsidRPr="006E6E61">
        <w:rPr>
          <w:rFonts w:asciiTheme="majorHAnsi" w:hAnsiTheme="majorHAnsi" w:cstheme="majorHAnsi"/>
          <w:b/>
          <w:bCs/>
          <w:szCs w:val="24"/>
          <w:u w:val="single"/>
        </w:rPr>
        <w:t>strate</w:t>
      </w:r>
      <w:r w:rsidRPr="006E6E61">
        <w:rPr>
          <w:rFonts w:asciiTheme="majorHAnsi" w:hAnsiTheme="majorHAnsi" w:cstheme="majorHAnsi"/>
          <w:b/>
          <w:bCs/>
          <w:szCs w:val="24"/>
          <w:u w:val="single"/>
        </w:rPr>
        <w:softHyphen/>
        <w:t>gies. If we concentrate our critical attention on the precarious character of job performance, what kind of program can we propose, to what target can we aspire? That of</w:t>
      </w:r>
      <w:r>
        <w:rPr>
          <w:rFonts w:asciiTheme="majorHAnsi" w:hAnsiTheme="majorHAnsi" w:cstheme="majorHAnsi"/>
          <w:b/>
          <w:bCs/>
          <w:szCs w:val="24"/>
          <w:u w:val="single"/>
        </w:rPr>
        <w:t xml:space="preserve"> </w:t>
      </w:r>
      <w:r w:rsidRPr="006E6E61">
        <w:rPr>
          <w:rFonts w:asciiTheme="majorHAnsi" w:hAnsiTheme="majorHAnsi" w:cstheme="majorHAnsi"/>
          <w:b/>
          <w:bCs/>
          <w:szCs w:val="24"/>
          <w:u w:val="single"/>
        </w:rPr>
        <w:t xml:space="preserve">a stable job guaranteed for </w:t>
      </w:r>
      <w:proofErr w:type="gramStart"/>
      <w:r w:rsidRPr="006E6E61">
        <w:rPr>
          <w:rFonts w:asciiTheme="majorHAnsi" w:hAnsiTheme="majorHAnsi" w:cstheme="majorHAnsi"/>
          <w:b/>
          <w:bCs/>
          <w:szCs w:val="24"/>
          <w:u w:val="single"/>
        </w:rPr>
        <w:t>life?</w:t>
      </w:r>
      <w:proofErr w:type="gramEnd"/>
      <w:r w:rsidRPr="006E6E61">
        <w:rPr>
          <w:rFonts w:asciiTheme="majorHAnsi" w:hAnsiTheme="majorHAnsi" w:cstheme="majorHAnsi"/>
          <w:b/>
          <w:bCs/>
          <w:szCs w:val="24"/>
          <w:u w:val="single"/>
        </w:rPr>
        <w:t xml:space="preserve"> This would be (and </w:t>
      </w:r>
      <w:proofErr w:type="gramStart"/>
      <w:r w:rsidRPr="006E6E61">
        <w:rPr>
          <w:rFonts w:asciiTheme="majorHAnsi" w:hAnsiTheme="majorHAnsi" w:cstheme="majorHAnsi"/>
          <w:b/>
          <w:bCs/>
          <w:szCs w:val="24"/>
          <w:u w:val="single"/>
        </w:rPr>
        <w:t>actually is</w:t>
      </w:r>
      <w:proofErr w:type="gramEnd"/>
      <w:r w:rsidRPr="006E6E61">
        <w:rPr>
          <w:rFonts w:asciiTheme="majorHAnsi" w:hAnsiTheme="majorHAnsi" w:cstheme="majorHAnsi"/>
          <w:b/>
          <w:bCs/>
          <w:szCs w:val="24"/>
          <w:u w:val="single"/>
        </w:rPr>
        <w:t xml:space="preserve">) a cultural regression, the definite subordination of labor to the rule of exploitation. </w:t>
      </w:r>
      <w:r w:rsidRPr="006E6E61">
        <w:rPr>
          <w:rFonts w:asciiTheme="majorHAnsi" w:hAnsiTheme="majorHAnsi" w:cstheme="majorHAnsi"/>
          <w:sz w:val="12"/>
          <w:szCs w:val="24"/>
        </w:rPr>
        <w:t>Notwithstanding the idea of "flexicu</w:t>
      </w:r>
      <w:r w:rsidRPr="006E6E61">
        <w:rPr>
          <w:rFonts w:asciiTheme="majorHAnsi" w:hAnsiTheme="majorHAnsi" w:cstheme="majorHAnsi"/>
          <w:sz w:val="12"/>
          <w:szCs w:val="24"/>
        </w:rPr>
        <w:softHyphen/>
        <w:t xml:space="preserve">rity," we are still far from any strategy of social </w:t>
      </w:r>
      <w:proofErr w:type="spellStart"/>
      <w:r w:rsidRPr="006E6E61">
        <w:rPr>
          <w:rFonts w:asciiTheme="majorHAnsi" w:hAnsiTheme="majorHAnsi" w:cstheme="majorHAnsi"/>
          <w:sz w:val="12"/>
          <w:szCs w:val="24"/>
        </w:rPr>
        <w:t>recomposition</w:t>
      </w:r>
      <w:proofErr w:type="spellEnd"/>
      <w:r w:rsidRPr="006E6E61">
        <w:rPr>
          <w:rFonts w:asciiTheme="majorHAnsi" w:hAnsiTheme="majorHAnsi" w:cstheme="majorHAnsi"/>
          <w:sz w:val="12"/>
          <w:szCs w:val="24"/>
        </w:rPr>
        <w:t xml:space="preserve"> of the labor movement that might extricate us from unlimited exploitation. We need to pick up again the thread of analysis of social composition and </w:t>
      </w:r>
      <w:proofErr w:type="spellStart"/>
      <w:r w:rsidRPr="006E6E61">
        <w:rPr>
          <w:rFonts w:asciiTheme="majorHAnsi" w:hAnsiTheme="majorHAnsi" w:cstheme="majorHAnsi"/>
          <w:sz w:val="12"/>
          <w:szCs w:val="24"/>
        </w:rPr>
        <w:t>decompositon</w:t>
      </w:r>
      <w:proofErr w:type="spellEnd"/>
      <w:r w:rsidRPr="006E6E61">
        <w:rPr>
          <w:rFonts w:asciiTheme="majorHAnsi" w:hAnsiTheme="majorHAnsi" w:cstheme="majorHAnsi"/>
          <w:sz w:val="12"/>
          <w:szCs w:val="24"/>
        </w:rPr>
        <w:t xml:space="preserve"> if we want to discern possible outlines of any re</w:t>
      </w:r>
      <w:r w:rsidRPr="006E6E61">
        <w:rPr>
          <w:rFonts w:asciiTheme="majorHAnsi" w:hAnsiTheme="majorHAnsi" w:cstheme="majorHAnsi"/>
          <w:sz w:val="12"/>
          <w:szCs w:val="24"/>
        </w:rPr>
        <w:softHyphen/>
        <w:t xml:space="preserve"> composition to come. In the 1970s, the energy crisis, the consequent economic reces</w:t>
      </w:r>
      <w:r w:rsidRPr="006E6E61">
        <w:rPr>
          <w:rFonts w:asciiTheme="majorHAnsi" w:hAnsiTheme="majorHAnsi" w:cstheme="majorHAnsi"/>
          <w:sz w:val="12"/>
          <w:szCs w:val="24"/>
        </w:rPr>
        <w:softHyphen/>
        <w:t xml:space="preserve">sion, and finally the replacement of workers with numerical machines resulted in </w:t>
      </w:r>
      <w:proofErr w:type="gramStart"/>
      <w:r w:rsidRPr="006E6E61">
        <w:rPr>
          <w:rFonts w:asciiTheme="majorHAnsi" w:hAnsiTheme="majorHAnsi" w:cstheme="majorHAnsi"/>
          <w:sz w:val="12"/>
          <w:szCs w:val="24"/>
        </w:rPr>
        <w:t>a large number of</w:t>
      </w:r>
      <w:proofErr w:type="gramEnd"/>
      <w:r w:rsidRPr="006E6E61">
        <w:rPr>
          <w:rFonts w:asciiTheme="majorHAnsi" w:hAnsiTheme="majorHAnsi" w:cstheme="majorHAnsi"/>
          <w:sz w:val="12"/>
          <w:szCs w:val="24"/>
        </w:rPr>
        <w:t xml:space="preserve"> people with no guarantees. The question of precariousness soon became central to social analysis, but also to the ambitions of the movement. We began by proposing to struggle for forms of guaranteed income, not linked to work, </w:t>
      </w:r>
      <w:proofErr w:type="gramStart"/>
      <w:r w:rsidRPr="006E6E61">
        <w:rPr>
          <w:rFonts w:asciiTheme="majorHAnsi" w:hAnsiTheme="majorHAnsi" w:cstheme="majorHAnsi"/>
          <w:sz w:val="12"/>
          <w:szCs w:val="24"/>
        </w:rPr>
        <w:t>in order to</w:t>
      </w:r>
      <w:proofErr w:type="gramEnd"/>
      <w:r w:rsidRPr="006E6E61">
        <w:rPr>
          <w:rFonts w:asciiTheme="majorHAnsi" w:hAnsiTheme="majorHAnsi" w:cstheme="majorHAnsi"/>
          <w:sz w:val="12"/>
          <w:szCs w:val="24"/>
        </w:rPr>
        <w:t xml:space="preserve"> face the fact that </w:t>
      </w:r>
      <w:r w:rsidRPr="006E6E61">
        <w:rPr>
          <w:rFonts w:asciiTheme="majorHAnsi" w:hAnsiTheme="majorHAnsi" w:cstheme="majorHAnsi"/>
          <w:b/>
          <w:bCs/>
          <w:szCs w:val="24"/>
          <w:u w:val="single"/>
        </w:rPr>
        <w:t>a large part of the young population had no prospect of guaranteed employment.</w:t>
      </w:r>
      <w:r w:rsidRPr="006E6E61">
        <w:rPr>
          <w:rFonts w:asciiTheme="majorHAnsi" w:hAnsiTheme="majorHAnsi" w:cstheme="majorHAnsi"/>
          <w:sz w:val="12"/>
          <w:szCs w:val="24"/>
        </w:rPr>
        <w:t xml:space="preserve"> The situation has changed since then, because what seemed a marginal and temporary condition has now become the prevalent form of labor relations. </w:t>
      </w:r>
      <w:r w:rsidRPr="00327332">
        <w:rPr>
          <w:rFonts w:asciiTheme="majorHAnsi" w:hAnsiTheme="majorHAnsi" w:cstheme="majorHAnsi"/>
          <w:b/>
          <w:bCs/>
          <w:szCs w:val="24"/>
          <w:highlight w:val="yellow"/>
          <w:u w:val="single"/>
        </w:rPr>
        <w:t>Precariousness is no longer</w:t>
      </w:r>
      <w:r w:rsidRPr="006E6E61">
        <w:rPr>
          <w:rFonts w:asciiTheme="majorHAnsi" w:hAnsiTheme="majorHAnsi" w:cstheme="majorHAnsi"/>
          <w:b/>
          <w:bCs/>
          <w:szCs w:val="24"/>
          <w:u w:val="single"/>
        </w:rPr>
        <w:t xml:space="preserve"> a </w:t>
      </w:r>
      <w:r w:rsidRPr="00327332">
        <w:rPr>
          <w:rFonts w:asciiTheme="majorHAnsi" w:hAnsiTheme="majorHAnsi" w:cstheme="majorHAnsi"/>
          <w:b/>
          <w:bCs/>
          <w:szCs w:val="24"/>
          <w:highlight w:val="yellow"/>
          <w:u w:val="single"/>
        </w:rPr>
        <w:t>marginal</w:t>
      </w:r>
      <w:r w:rsidRPr="006E6E61">
        <w:rPr>
          <w:rFonts w:asciiTheme="majorHAnsi" w:hAnsiTheme="majorHAnsi" w:cstheme="majorHAnsi"/>
          <w:b/>
          <w:bCs/>
          <w:szCs w:val="24"/>
          <w:u w:val="single"/>
        </w:rPr>
        <w:t xml:space="preserve"> and provisional characteristic, </w:t>
      </w:r>
      <w:r w:rsidRPr="0002587E">
        <w:rPr>
          <w:rFonts w:asciiTheme="majorHAnsi" w:hAnsiTheme="majorHAnsi" w:cstheme="majorHAnsi"/>
          <w:b/>
          <w:bCs/>
          <w:szCs w:val="24"/>
          <w:u w:val="single"/>
        </w:rPr>
        <w:t>but it is the general form of the labor relation in a productive, digitalized sphere, reticular and recombinant</w:t>
      </w:r>
      <w:r w:rsidRPr="0002587E">
        <w:rPr>
          <w:rFonts w:asciiTheme="majorHAnsi" w:hAnsiTheme="majorHAnsi" w:cstheme="majorHAnsi"/>
          <w:sz w:val="12"/>
          <w:szCs w:val="24"/>
        </w:rPr>
        <w:t xml:space="preserve">. </w:t>
      </w:r>
      <w:r w:rsidRPr="0002587E">
        <w:rPr>
          <w:rFonts w:asciiTheme="majorHAnsi" w:hAnsiTheme="majorHAnsi" w:cstheme="majorHAnsi"/>
          <w:b/>
          <w:bCs/>
          <w:szCs w:val="24"/>
          <w:u w:val="single"/>
        </w:rPr>
        <w:t xml:space="preserve">The word "precariat" generally stands for </w:t>
      </w:r>
      <w:r w:rsidRPr="00775CA5">
        <w:rPr>
          <w:rFonts w:asciiTheme="majorHAnsi" w:hAnsiTheme="majorHAnsi" w:cstheme="majorHAnsi"/>
          <w:b/>
          <w:bCs/>
          <w:szCs w:val="24"/>
          <w:highlight w:val="yellow"/>
          <w:u w:val="single"/>
        </w:rPr>
        <w:t>work</w:t>
      </w:r>
      <w:r w:rsidRPr="0002587E">
        <w:rPr>
          <w:rFonts w:asciiTheme="majorHAnsi" w:hAnsiTheme="majorHAnsi" w:cstheme="majorHAnsi"/>
          <w:b/>
          <w:bCs/>
          <w:szCs w:val="24"/>
          <w:u w:val="single"/>
        </w:rPr>
        <w:t xml:space="preserve"> that </w:t>
      </w:r>
      <w:r w:rsidRPr="00327332">
        <w:rPr>
          <w:rFonts w:asciiTheme="majorHAnsi" w:hAnsiTheme="majorHAnsi" w:cstheme="majorHAnsi"/>
          <w:b/>
          <w:bCs/>
          <w:szCs w:val="24"/>
          <w:highlight w:val="yellow"/>
          <w:u w:val="single"/>
        </w:rPr>
        <w:t>no longer has fixed rules</w:t>
      </w:r>
      <w:r w:rsidRPr="0002587E">
        <w:rPr>
          <w:rFonts w:asciiTheme="majorHAnsi" w:hAnsiTheme="majorHAnsi" w:cstheme="majorHAnsi"/>
          <w:b/>
          <w:bCs/>
          <w:szCs w:val="24"/>
          <w:u w:val="single"/>
        </w:rPr>
        <w:t xml:space="preserve"> about labor relations, </w:t>
      </w:r>
      <w:proofErr w:type="gramStart"/>
      <w:r w:rsidRPr="00327332">
        <w:rPr>
          <w:rFonts w:asciiTheme="majorHAnsi" w:hAnsiTheme="majorHAnsi" w:cstheme="majorHAnsi"/>
          <w:b/>
          <w:bCs/>
          <w:szCs w:val="24"/>
          <w:highlight w:val="yellow"/>
          <w:u w:val="single"/>
        </w:rPr>
        <w:t>salary;</w:t>
      </w:r>
      <w:proofErr w:type="gramEnd"/>
      <w:r w:rsidRPr="00327332">
        <w:rPr>
          <w:rFonts w:asciiTheme="majorHAnsi" w:hAnsiTheme="majorHAnsi" w:cstheme="majorHAnsi"/>
          <w:b/>
          <w:bCs/>
          <w:szCs w:val="24"/>
          <w:highlight w:val="yellow"/>
          <w:u w:val="single"/>
        </w:rPr>
        <w:t xml:space="preserve"> or</w:t>
      </w:r>
      <w:r w:rsidRPr="0002587E">
        <w:rPr>
          <w:rFonts w:asciiTheme="majorHAnsi" w:hAnsiTheme="majorHAnsi" w:cstheme="majorHAnsi"/>
          <w:b/>
          <w:bCs/>
          <w:szCs w:val="24"/>
          <w:u w:val="single"/>
        </w:rPr>
        <w:t xml:space="preserve"> the length of the </w:t>
      </w:r>
      <w:r w:rsidRPr="00327332">
        <w:rPr>
          <w:rFonts w:asciiTheme="majorHAnsi" w:hAnsiTheme="majorHAnsi" w:cstheme="majorHAnsi"/>
          <w:b/>
          <w:bCs/>
          <w:szCs w:val="24"/>
          <w:highlight w:val="yellow"/>
          <w:u w:val="single"/>
        </w:rPr>
        <w:t>work day.</w:t>
      </w:r>
      <w:r w:rsidRPr="0002587E">
        <w:rPr>
          <w:rFonts w:asciiTheme="majorHAnsi" w:hAnsiTheme="majorHAnsi" w:cstheme="majorHAnsi"/>
          <w:b/>
          <w:bCs/>
          <w:szCs w:val="24"/>
          <w:u w:val="single"/>
        </w:rPr>
        <w:t xml:space="preserve"> However, if we analyze the past, </w:t>
      </w:r>
      <w:r w:rsidRPr="002C09A4">
        <w:rPr>
          <w:rFonts w:asciiTheme="majorHAnsi" w:hAnsiTheme="majorHAnsi" w:cstheme="majorHAnsi"/>
          <w:b/>
          <w:bCs/>
          <w:szCs w:val="24"/>
          <w:u w:val="single"/>
        </w:rPr>
        <w:t>we</w:t>
      </w:r>
      <w:r w:rsidRPr="0002587E">
        <w:rPr>
          <w:rFonts w:asciiTheme="majorHAnsi" w:hAnsiTheme="majorHAnsi" w:cstheme="majorHAnsi"/>
          <w:b/>
          <w:bCs/>
          <w:szCs w:val="24"/>
          <w:u w:val="single"/>
        </w:rPr>
        <w:t xml:space="preserve"> see that these rules functioned only for a limited period in the history of relations between labor and capital</w:t>
      </w:r>
      <w:r w:rsidRPr="006E6E61">
        <w:rPr>
          <w:rFonts w:asciiTheme="majorHAnsi" w:hAnsiTheme="majorHAnsi" w:cstheme="majorHAnsi"/>
          <w:b/>
          <w:bCs/>
          <w:szCs w:val="24"/>
          <w:u w:val="single"/>
        </w:rPr>
        <w:t>. Only for a short period at the heart of the twentieth century, under the political pressures of unions and workers</w:t>
      </w:r>
      <w:r w:rsidRPr="006E6E61">
        <w:rPr>
          <w:rFonts w:asciiTheme="majorHAnsi" w:hAnsiTheme="majorHAnsi" w:cstheme="majorHAnsi"/>
          <w:sz w:val="12"/>
          <w:szCs w:val="24"/>
        </w:rPr>
        <w:t xml:space="preserve">, in conditions of (almost) full employment, and thanks to a generally strong regulatory role played by the state in the economy, some limits to the natural violence of capitalist dynamics could be legally established. </w:t>
      </w:r>
      <w:r w:rsidRPr="006E6E61">
        <w:rPr>
          <w:rFonts w:asciiTheme="majorHAnsi" w:hAnsiTheme="majorHAnsi" w:cstheme="majorHAnsi"/>
          <w:b/>
          <w:bCs/>
          <w:szCs w:val="24"/>
          <w:u w:val="single"/>
        </w:rPr>
        <w:t>The legal obligations that in certain periods have protected society from the vio</w:t>
      </w:r>
      <w:r w:rsidRPr="006E6E61">
        <w:rPr>
          <w:rFonts w:asciiTheme="majorHAnsi" w:hAnsiTheme="majorHAnsi" w:cstheme="majorHAnsi"/>
          <w:b/>
          <w:bCs/>
          <w:szCs w:val="24"/>
          <w:u w:val="single"/>
        </w:rPr>
        <w:softHyphen/>
        <w:t>lence of</w:t>
      </w:r>
      <w:r>
        <w:rPr>
          <w:rFonts w:asciiTheme="majorHAnsi" w:hAnsiTheme="majorHAnsi" w:cstheme="majorHAnsi"/>
          <w:b/>
          <w:bCs/>
          <w:szCs w:val="24"/>
          <w:u w:val="single"/>
        </w:rPr>
        <w:t xml:space="preserve"> </w:t>
      </w:r>
      <w:r w:rsidRPr="006E6E61">
        <w:rPr>
          <w:rFonts w:asciiTheme="majorHAnsi" w:hAnsiTheme="majorHAnsi" w:cstheme="majorHAnsi"/>
          <w:b/>
          <w:bCs/>
          <w:szCs w:val="24"/>
          <w:u w:val="single"/>
        </w:rPr>
        <w:t>capital were always founded on political and material relations of force (workers' violence against the violence of capital) . Thanks to political force, it became possible to affirm rights, establish laws, and protect them as personal rights. With the decline in the political force of the workers' movement, the natural precariousness and brutality of labor relations in capitalism have re-emerged</w:t>
      </w:r>
      <w:r w:rsidRPr="006E6E61">
        <w:rPr>
          <w:rFonts w:asciiTheme="majorHAnsi" w:hAnsiTheme="majorHAnsi" w:cstheme="majorHAnsi"/>
          <w:sz w:val="12"/>
          <w:szCs w:val="24"/>
        </w:rPr>
        <w:t xml:space="preserve">. The new phenomenon is not the precarious character of the job market, but the technical and cultural conditions in which </w:t>
      </w:r>
      <w:proofErr w:type="spellStart"/>
      <w:r w:rsidRPr="006E6E61">
        <w:rPr>
          <w:rFonts w:asciiTheme="majorHAnsi" w:hAnsiTheme="majorHAnsi" w:cstheme="majorHAnsi"/>
          <w:sz w:val="12"/>
          <w:szCs w:val="24"/>
        </w:rPr>
        <w:t>infolabor</w:t>
      </w:r>
      <w:proofErr w:type="spellEnd"/>
      <w:r w:rsidRPr="006E6E61">
        <w:rPr>
          <w:rFonts w:asciiTheme="majorHAnsi" w:hAnsiTheme="majorHAnsi" w:cstheme="majorHAnsi"/>
          <w:sz w:val="12"/>
          <w:szCs w:val="24"/>
        </w:rPr>
        <w:t xml:space="preserve"> is made precarious. </w:t>
      </w:r>
      <w:r w:rsidRPr="006E6E61">
        <w:rPr>
          <w:rFonts w:asciiTheme="majorHAnsi" w:hAnsiTheme="majorHAnsi" w:cstheme="majorHAnsi"/>
          <w:b/>
          <w:bCs/>
          <w:szCs w:val="24"/>
          <w:u w:val="single"/>
        </w:rPr>
        <w:t xml:space="preserve">The </w:t>
      </w:r>
      <w:r w:rsidRPr="0002587E">
        <w:rPr>
          <w:rFonts w:asciiTheme="majorHAnsi" w:hAnsiTheme="majorHAnsi" w:cstheme="majorHAnsi"/>
          <w:b/>
          <w:bCs/>
          <w:szCs w:val="24"/>
          <w:u w:val="single"/>
        </w:rPr>
        <w:t>technical conditions are based on digital recom</w:t>
      </w:r>
      <w:r w:rsidRPr="0002587E">
        <w:rPr>
          <w:rFonts w:asciiTheme="majorHAnsi" w:hAnsiTheme="majorHAnsi" w:cstheme="majorHAnsi"/>
          <w:b/>
          <w:bCs/>
          <w:szCs w:val="24"/>
          <w:u w:val="single"/>
        </w:rPr>
        <w:softHyphen/>
        <w:t xml:space="preserve">bination of </w:t>
      </w:r>
      <w:proofErr w:type="spellStart"/>
      <w:r w:rsidRPr="0002587E">
        <w:rPr>
          <w:rFonts w:asciiTheme="majorHAnsi" w:hAnsiTheme="majorHAnsi" w:cstheme="majorHAnsi"/>
          <w:b/>
          <w:bCs/>
          <w:szCs w:val="24"/>
          <w:u w:val="single"/>
        </w:rPr>
        <w:t>infolabor</w:t>
      </w:r>
      <w:proofErr w:type="spellEnd"/>
      <w:r w:rsidRPr="0002587E">
        <w:rPr>
          <w:rFonts w:asciiTheme="majorHAnsi" w:hAnsiTheme="majorHAnsi" w:cstheme="majorHAnsi"/>
          <w:b/>
          <w:bCs/>
          <w:szCs w:val="24"/>
          <w:u w:val="single"/>
        </w:rPr>
        <w:t xml:space="preserve"> in networks</w:t>
      </w:r>
      <w:r w:rsidRPr="006E6E61">
        <w:rPr>
          <w:rFonts w:asciiTheme="majorHAnsi" w:hAnsiTheme="majorHAnsi" w:cstheme="majorHAnsi"/>
          <w:sz w:val="12"/>
          <w:szCs w:val="24"/>
        </w:rPr>
        <w:t xml:space="preserve">. The cultural conditions include the education of the masses and the expectations of consumption inherited from late twentieth century society, which are continuously fed by the entire apparatus of marketing and media communication. If we analyze the first aspect, the </w:t>
      </w:r>
      <w:r w:rsidRPr="006E6E61">
        <w:rPr>
          <w:rStyle w:val="Emphasis"/>
        </w:rPr>
        <w:t>technical transformations in</w:t>
      </w:r>
      <w:r w:rsidRPr="006E6E61">
        <w:rPr>
          <w:rStyle w:val="Emphasis"/>
        </w:rPr>
        <w:softHyphen/>
        <w:t xml:space="preserve"> introduced by the digitalization of the productive cycle</w:t>
      </w:r>
      <w:r w:rsidRPr="006E6E61">
        <w:rPr>
          <w:rFonts w:asciiTheme="majorHAnsi" w:hAnsiTheme="majorHAnsi" w:cstheme="majorHAnsi"/>
          <w:sz w:val="12"/>
          <w:szCs w:val="24"/>
        </w:rPr>
        <w:t xml:space="preserve">, we see </w:t>
      </w:r>
      <w:r w:rsidRPr="006E6E61">
        <w:rPr>
          <w:rFonts w:asciiTheme="majorHAnsi" w:hAnsiTheme="majorHAnsi" w:cstheme="majorHAnsi"/>
          <w:b/>
          <w:bCs/>
          <w:szCs w:val="24"/>
          <w:u w:val="single"/>
        </w:rPr>
        <w:t>that the essential point is not that the labor relation has become precarious (which, after all, it has always been), but the dissolution of the person as active productive agent, as labor power</w:t>
      </w:r>
      <w:r w:rsidRPr="006E6E61">
        <w:rPr>
          <w:rFonts w:asciiTheme="majorHAnsi" w:hAnsiTheme="majorHAnsi" w:cstheme="majorHAnsi"/>
          <w:sz w:val="12"/>
          <w:szCs w:val="24"/>
        </w:rPr>
        <w:t xml:space="preserve">. The cyberspace of </w:t>
      </w:r>
      <w:r w:rsidRPr="00327332">
        <w:rPr>
          <w:rFonts w:asciiTheme="majorHAnsi" w:hAnsiTheme="majorHAnsi" w:cstheme="majorHAnsi"/>
          <w:b/>
          <w:bCs/>
          <w:szCs w:val="24"/>
          <w:highlight w:val="yellow"/>
          <w:u w:val="single"/>
        </w:rPr>
        <w:t>global production</w:t>
      </w:r>
      <w:r w:rsidRPr="006E6E61">
        <w:rPr>
          <w:rFonts w:asciiTheme="majorHAnsi" w:hAnsiTheme="majorHAnsi" w:cstheme="majorHAnsi"/>
          <w:b/>
          <w:bCs/>
          <w:szCs w:val="24"/>
          <w:u w:val="single"/>
        </w:rPr>
        <w:t xml:space="preserve"> can be described as </w:t>
      </w:r>
      <w:r w:rsidRPr="00327332">
        <w:rPr>
          <w:rFonts w:asciiTheme="majorHAnsi" w:hAnsiTheme="majorHAnsi" w:cstheme="majorHAnsi"/>
          <w:b/>
          <w:bCs/>
          <w:szCs w:val="24"/>
          <w:highlight w:val="yellow"/>
          <w:u w:val="single"/>
        </w:rPr>
        <w:t>an immense expanse</w:t>
      </w:r>
      <w:r w:rsidRPr="006E6E61">
        <w:rPr>
          <w:rFonts w:asciiTheme="majorHAnsi" w:hAnsiTheme="majorHAnsi" w:cstheme="majorHAnsi"/>
          <w:b/>
          <w:bCs/>
          <w:szCs w:val="24"/>
          <w:u w:val="single"/>
        </w:rPr>
        <w:t xml:space="preserve"> </w:t>
      </w:r>
      <w:r w:rsidRPr="00327332">
        <w:rPr>
          <w:rFonts w:asciiTheme="majorHAnsi" w:hAnsiTheme="majorHAnsi" w:cstheme="majorHAnsi"/>
          <w:b/>
          <w:bCs/>
          <w:szCs w:val="24"/>
          <w:highlight w:val="yellow"/>
          <w:u w:val="single"/>
        </w:rPr>
        <w:t>of</w:t>
      </w:r>
      <w:r w:rsidRPr="006E6E61">
        <w:rPr>
          <w:rFonts w:asciiTheme="majorHAnsi" w:hAnsiTheme="majorHAnsi" w:cstheme="majorHAnsi"/>
          <w:b/>
          <w:bCs/>
          <w:szCs w:val="24"/>
          <w:u w:val="single"/>
        </w:rPr>
        <w:t xml:space="preserve"> </w:t>
      </w:r>
      <w:r w:rsidRPr="00327332">
        <w:rPr>
          <w:rFonts w:asciiTheme="majorHAnsi" w:hAnsiTheme="majorHAnsi" w:cstheme="majorHAnsi"/>
          <w:b/>
          <w:bCs/>
          <w:szCs w:val="24"/>
          <w:highlight w:val="yellow"/>
          <w:u w:val="single"/>
        </w:rPr>
        <w:t>depersonalized</w:t>
      </w:r>
      <w:r w:rsidRPr="006E6E61">
        <w:rPr>
          <w:rFonts w:asciiTheme="majorHAnsi" w:hAnsiTheme="majorHAnsi" w:cstheme="majorHAnsi"/>
          <w:b/>
          <w:bCs/>
          <w:szCs w:val="24"/>
          <w:u w:val="single"/>
        </w:rPr>
        <w:t xml:space="preserve"> human </w:t>
      </w:r>
      <w:r w:rsidRPr="00327332">
        <w:rPr>
          <w:rFonts w:asciiTheme="majorHAnsi" w:hAnsiTheme="majorHAnsi" w:cstheme="majorHAnsi"/>
          <w:b/>
          <w:bCs/>
          <w:szCs w:val="24"/>
          <w:highlight w:val="yellow"/>
          <w:u w:val="single"/>
        </w:rPr>
        <w:t>time</w:t>
      </w:r>
      <w:r w:rsidRPr="006E6E61">
        <w:rPr>
          <w:rFonts w:asciiTheme="majorHAnsi" w:hAnsiTheme="majorHAnsi" w:cstheme="majorHAnsi"/>
          <w:sz w:val="12"/>
          <w:szCs w:val="24"/>
        </w:rPr>
        <w:t xml:space="preserve">. </w:t>
      </w:r>
      <w:proofErr w:type="spellStart"/>
      <w:r w:rsidRPr="006E6E61">
        <w:rPr>
          <w:rFonts w:asciiTheme="majorHAnsi" w:hAnsiTheme="majorHAnsi" w:cstheme="majorHAnsi"/>
          <w:sz w:val="12"/>
          <w:szCs w:val="24"/>
        </w:rPr>
        <w:t>Infolabor</w:t>
      </w:r>
      <w:proofErr w:type="spellEnd"/>
      <w:r w:rsidRPr="006E6E61">
        <w:rPr>
          <w:rFonts w:asciiTheme="majorHAnsi" w:hAnsiTheme="majorHAnsi" w:cstheme="majorHAnsi"/>
          <w:sz w:val="12"/>
          <w:szCs w:val="24"/>
        </w:rPr>
        <w:t>, the provision of time for the elaboration and recom</w:t>
      </w:r>
      <w:r w:rsidRPr="006E6E61">
        <w:rPr>
          <w:rFonts w:asciiTheme="majorHAnsi" w:hAnsiTheme="majorHAnsi" w:cstheme="majorHAnsi"/>
          <w:sz w:val="12"/>
          <w:szCs w:val="24"/>
        </w:rPr>
        <w:softHyphen/>
        <w:t xml:space="preserve">bination of segments of </w:t>
      </w:r>
      <w:proofErr w:type="spellStart"/>
      <w:r w:rsidRPr="006E6E61">
        <w:rPr>
          <w:rFonts w:asciiTheme="majorHAnsi" w:hAnsiTheme="majorHAnsi" w:cstheme="majorHAnsi"/>
          <w:sz w:val="12"/>
          <w:szCs w:val="24"/>
        </w:rPr>
        <w:t>infocommodities</w:t>
      </w:r>
      <w:proofErr w:type="spellEnd"/>
      <w:r w:rsidRPr="006E6E61">
        <w:rPr>
          <w:rFonts w:asciiTheme="majorHAnsi" w:hAnsiTheme="majorHAnsi" w:cstheme="majorHAnsi"/>
          <w:sz w:val="12"/>
          <w:szCs w:val="24"/>
        </w:rPr>
        <w:t xml:space="preserve">, takes to the extreme the tendency, which Marx analyzed, for labor to become abstracted from concrete activity. </w:t>
      </w:r>
      <w:r w:rsidRPr="006E6E61">
        <w:rPr>
          <w:rFonts w:asciiTheme="majorHAnsi" w:hAnsiTheme="majorHAnsi" w:cstheme="majorHAnsi"/>
          <w:b/>
          <w:bCs/>
          <w:szCs w:val="24"/>
          <w:u w:val="single"/>
        </w:rPr>
        <w:t xml:space="preserve">This process </w:t>
      </w:r>
      <w:r w:rsidRPr="002B6751">
        <w:rPr>
          <w:rFonts w:asciiTheme="majorHAnsi" w:hAnsiTheme="majorHAnsi" w:cstheme="majorHAnsi"/>
          <w:b/>
          <w:bCs/>
          <w:szCs w:val="24"/>
          <w:u w:val="single"/>
        </w:rPr>
        <w:t>of abstraction has progressively stripped labor time of every concrete and individual particularity</w:t>
      </w:r>
      <w:r w:rsidRPr="002B6751">
        <w:rPr>
          <w:rFonts w:asciiTheme="majorHAnsi" w:hAnsiTheme="majorHAnsi" w:cstheme="majorHAnsi"/>
          <w:sz w:val="12"/>
          <w:szCs w:val="24"/>
        </w:rPr>
        <w:t>. The atom of time of which Marx wrote is the minimal unit of productive labor</w:t>
      </w:r>
      <w:r w:rsidRPr="006E6E61">
        <w:rPr>
          <w:rFonts w:asciiTheme="majorHAnsi" w:hAnsiTheme="majorHAnsi" w:cstheme="majorHAnsi"/>
          <w:sz w:val="12"/>
          <w:szCs w:val="24"/>
        </w:rPr>
        <w:t xml:space="preserve">. But </w:t>
      </w:r>
      <w:r w:rsidRPr="00327332">
        <w:rPr>
          <w:rFonts w:asciiTheme="majorHAnsi" w:hAnsiTheme="majorHAnsi" w:cstheme="majorHAnsi"/>
          <w:b/>
          <w:bCs/>
          <w:szCs w:val="24"/>
          <w:highlight w:val="yellow"/>
          <w:u w:val="single"/>
        </w:rPr>
        <w:t>in industrial production</w:t>
      </w:r>
      <w:r w:rsidRPr="006E6E61">
        <w:rPr>
          <w:rFonts w:asciiTheme="majorHAnsi" w:hAnsiTheme="majorHAnsi" w:cstheme="majorHAnsi"/>
          <w:b/>
          <w:bCs/>
          <w:szCs w:val="24"/>
          <w:u w:val="single"/>
        </w:rPr>
        <w:t xml:space="preserve">, abstract labor </w:t>
      </w:r>
      <w:r w:rsidRPr="00327332">
        <w:rPr>
          <w:rFonts w:asciiTheme="majorHAnsi" w:hAnsiTheme="majorHAnsi" w:cstheme="majorHAnsi"/>
          <w:b/>
          <w:bCs/>
          <w:szCs w:val="24"/>
          <w:highlight w:val="yellow"/>
          <w:u w:val="single"/>
        </w:rPr>
        <w:t xml:space="preserve">time was </w:t>
      </w:r>
      <w:r w:rsidRPr="006E6E61">
        <w:rPr>
          <w:rFonts w:asciiTheme="majorHAnsi" w:hAnsiTheme="majorHAnsi" w:cstheme="majorHAnsi"/>
          <w:b/>
          <w:bCs/>
          <w:szCs w:val="24"/>
          <w:u w:val="single"/>
        </w:rPr>
        <w:t xml:space="preserve">impersonated by a </w:t>
      </w:r>
      <w:r w:rsidRPr="00327332">
        <w:rPr>
          <w:rFonts w:asciiTheme="majorHAnsi" w:hAnsiTheme="majorHAnsi" w:cstheme="majorHAnsi"/>
          <w:b/>
          <w:bCs/>
          <w:szCs w:val="24"/>
          <w:highlight w:val="yellow"/>
          <w:u w:val="single"/>
        </w:rPr>
        <w:t>physical</w:t>
      </w:r>
      <w:r w:rsidRPr="006E6E61">
        <w:rPr>
          <w:rFonts w:asciiTheme="majorHAnsi" w:hAnsiTheme="majorHAnsi" w:cstheme="majorHAnsi"/>
          <w:b/>
          <w:bCs/>
          <w:szCs w:val="24"/>
          <w:u w:val="single"/>
        </w:rPr>
        <w:t xml:space="preserve"> and juridical bearer, </w:t>
      </w:r>
      <w:r w:rsidRPr="00327332">
        <w:rPr>
          <w:rFonts w:asciiTheme="majorHAnsi" w:hAnsiTheme="majorHAnsi" w:cstheme="majorHAnsi"/>
          <w:b/>
          <w:bCs/>
          <w:szCs w:val="24"/>
          <w:highlight w:val="yellow"/>
          <w:u w:val="single"/>
        </w:rPr>
        <w:t xml:space="preserve">embodied in </w:t>
      </w:r>
      <w:r w:rsidRPr="00327332">
        <w:rPr>
          <w:rStyle w:val="Emphasis"/>
          <w:highlight w:val="yellow"/>
        </w:rPr>
        <w:t>a worker</w:t>
      </w:r>
      <w:r w:rsidRPr="006E6E61">
        <w:rPr>
          <w:rStyle w:val="Emphasis"/>
        </w:rPr>
        <w:t xml:space="preserve"> in flesh and bone, with a certi</w:t>
      </w:r>
      <w:r w:rsidRPr="006E6E61">
        <w:rPr>
          <w:rStyle w:val="Emphasis"/>
        </w:rPr>
        <w:softHyphen/>
        <w:t>fied and political identity</w:t>
      </w:r>
      <w:r w:rsidRPr="006E6E61">
        <w:rPr>
          <w:rFonts w:asciiTheme="majorHAnsi" w:hAnsiTheme="majorHAnsi" w:cstheme="majorHAnsi"/>
          <w:sz w:val="12"/>
          <w:szCs w:val="24"/>
        </w:rPr>
        <w:t>. Naturally, capital did not purchase a per</w:t>
      </w:r>
      <w:r w:rsidRPr="006E6E61">
        <w:rPr>
          <w:rFonts w:asciiTheme="majorHAnsi" w:hAnsiTheme="majorHAnsi" w:cstheme="majorHAnsi"/>
          <w:sz w:val="12"/>
          <w:szCs w:val="24"/>
        </w:rPr>
        <w:softHyphen/>
        <w:t xml:space="preserve">sonal disposition, but the time for which the workers were its bearers. </w:t>
      </w:r>
      <w:r w:rsidRPr="006E6E61">
        <w:rPr>
          <w:rFonts w:asciiTheme="majorHAnsi" w:hAnsiTheme="majorHAnsi" w:cstheme="majorHAnsi"/>
          <w:b/>
          <w:bCs/>
          <w:szCs w:val="24"/>
          <w:u w:val="single"/>
        </w:rPr>
        <w:t xml:space="preserve">But if </w:t>
      </w:r>
      <w:r w:rsidRPr="00327332">
        <w:rPr>
          <w:rFonts w:asciiTheme="majorHAnsi" w:hAnsiTheme="majorHAnsi" w:cstheme="majorHAnsi"/>
          <w:b/>
          <w:bCs/>
          <w:szCs w:val="24"/>
          <w:highlight w:val="yellow"/>
          <w:u w:val="single"/>
        </w:rPr>
        <w:t>capital</w:t>
      </w:r>
      <w:r w:rsidRPr="006E6E61">
        <w:rPr>
          <w:rFonts w:asciiTheme="majorHAnsi" w:hAnsiTheme="majorHAnsi" w:cstheme="majorHAnsi"/>
          <w:b/>
          <w:bCs/>
          <w:szCs w:val="24"/>
          <w:u w:val="single"/>
        </w:rPr>
        <w:t xml:space="preserve"> wanted to dispose of the necessary time for its valoriza</w:t>
      </w:r>
      <w:r w:rsidRPr="006E6E61">
        <w:rPr>
          <w:rFonts w:asciiTheme="majorHAnsi" w:hAnsiTheme="majorHAnsi" w:cstheme="majorHAnsi"/>
          <w:b/>
          <w:bCs/>
          <w:szCs w:val="24"/>
          <w:u w:val="single"/>
        </w:rPr>
        <w:softHyphen/>
        <w:t xml:space="preserve">tion, it </w:t>
      </w:r>
      <w:r w:rsidRPr="00327332">
        <w:rPr>
          <w:rFonts w:asciiTheme="majorHAnsi" w:hAnsiTheme="majorHAnsi" w:cstheme="majorHAnsi"/>
          <w:b/>
          <w:bCs/>
          <w:szCs w:val="24"/>
          <w:highlight w:val="yellow"/>
          <w:u w:val="single"/>
        </w:rPr>
        <w:t xml:space="preserve">was obliged to </w:t>
      </w:r>
      <w:r w:rsidRPr="0002587E">
        <w:rPr>
          <w:rFonts w:asciiTheme="majorHAnsi" w:hAnsiTheme="majorHAnsi" w:cstheme="majorHAnsi"/>
          <w:b/>
          <w:bCs/>
          <w:szCs w:val="24"/>
          <w:u w:val="single"/>
        </w:rPr>
        <w:t>hire a human being</w:t>
      </w:r>
      <w:r w:rsidRPr="0002587E">
        <w:rPr>
          <w:rFonts w:asciiTheme="majorHAnsi" w:hAnsiTheme="majorHAnsi" w:cstheme="majorHAnsi"/>
          <w:sz w:val="12"/>
          <w:szCs w:val="24"/>
        </w:rPr>
        <w:t xml:space="preserve">, </w:t>
      </w:r>
      <w:r w:rsidRPr="0002587E">
        <w:rPr>
          <w:rStyle w:val="Emphasis"/>
        </w:rPr>
        <w:t xml:space="preserve">to buy </w:t>
      </w:r>
      <w:proofErr w:type="gramStart"/>
      <w:r w:rsidRPr="0002587E">
        <w:rPr>
          <w:rStyle w:val="Emphasis"/>
        </w:rPr>
        <w:t>all of</w:t>
      </w:r>
      <w:proofErr w:type="gramEnd"/>
      <w:r w:rsidRPr="0002587E">
        <w:rPr>
          <w:rStyle w:val="Emphasis"/>
        </w:rPr>
        <w:t xml:space="preserve"> its time</w:t>
      </w:r>
      <w:r w:rsidRPr="0002587E">
        <w:rPr>
          <w:rFonts w:asciiTheme="majorHAnsi" w:hAnsiTheme="majorHAnsi" w:cstheme="majorHAnsi"/>
          <w:sz w:val="12"/>
          <w:szCs w:val="24"/>
        </w:rPr>
        <w:t xml:space="preserve">, </w:t>
      </w:r>
      <w:r w:rsidRPr="0002587E">
        <w:rPr>
          <w:rStyle w:val="Emphasis"/>
        </w:rPr>
        <w:t>and</w:t>
      </w:r>
      <w:r w:rsidRPr="006E6E61">
        <w:rPr>
          <w:rStyle w:val="Emphasis"/>
        </w:rPr>
        <w:t xml:space="preserve"> therefore it had to </w:t>
      </w:r>
      <w:r w:rsidRPr="00327332">
        <w:rPr>
          <w:rStyle w:val="Emphasis"/>
          <w:highlight w:val="yellow"/>
        </w:rPr>
        <w:t xml:space="preserve">face </w:t>
      </w:r>
      <w:r w:rsidRPr="0002587E">
        <w:rPr>
          <w:rStyle w:val="Emphasis"/>
        </w:rPr>
        <w:t>up to the</w:t>
      </w:r>
      <w:r w:rsidRPr="006E6E61">
        <w:rPr>
          <w:rStyle w:val="Emphasis"/>
        </w:rPr>
        <w:t xml:space="preserve"> </w:t>
      </w:r>
      <w:r w:rsidRPr="00327332">
        <w:rPr>
          <w:rStyle w:val="Emphasis"/>
          <w:highlight w:val="yellow"/>
        </w:rPr>
        <w:t xml:space="preserve">material </w:t>
      </w:r>
      <w:r w:rsidRPr="002B6751">
        <w:rPr>
          <w:rStyle w:val="Emphasis"/>
        </w:rPr>
        <w:t>needs and</w:t>
      </w:r>
      <w:r w:rsidRPr="006E6E61">
        <w:rPr>
          <w:rStyle w:val="Emphasis"/>
        </w:rPr>
        <w:t xml:space="preserve"> the social and political </w:t>
      </w:r>
      <w:r w:rsidRPr="00327332">
        <w:rPr>
          <w:rStyle w:val="Emphasis"/>
          <w:highlight w:val="yellow"/>
        </w:rPr>
        <w:t>demands</w:t>
      </w:r>
      <w:r w:rsidRPr="006E6E61">
        <w:rPr>
          <w:rStyle w:val="Emphasis"/>
        </w:rPr>
        <w:t xml:space="preserve"> of which the human was a bearer</w:t>
      </w:r>
      <w:r w:rsidRPr="006E6E61">
        <w:rPr>
          <w:rFonts w:asciiTheme="majorHAnsi" w:hAnsiTheme="majorHAnsi" w:cstheme="majorHAnsi"/>
          <w:sz w:val="12"/>
          <w:szCs w:val="24"/>
        </w:rPr>
        <w:t xml:space="preserve">. </w:t>
      </w:r>
      <w:r w:rsidRPr="006E6E61">
        <w:rPr>
          <w:rFonts w:asciiTheme="majorHAnsi" w:hAnsiTheme="majorHAnsi" w:cstheme="majorHAnsi"/>
          <w:b/>
          <w:bCs/>
          <w:szCs w:val="24"/>
          <w:u w:val="single"/>
        </w:rPr>
        <w:t xml:space="preserve">When we move onto the sphere of </w:t>
      </w:r>
      <w:proofErr w:type="spellStart"/>
      <w:r w:rsidRPr="00327332">
        <w:rPr>
          <w:rFonts w:asciiTheme="majorHAnsi" w:hAnsiTheme="majorHAnsi" w:cstheme="majorHAnsi"/>
          <w:b/>
          <w:bCs/>
          <w:szCs w:val="24"/>
          <w:highlight w:val="yellow"/>
          <w:u w:val="single"/>
        </w:rPr>
        <w:t>infolabor</w:t>
      </w:r>
      <w:proofErr w:type="spellEnd"/>
      <w:r w:rsidRPr="006E6E61">
        <w:rPr>
          <w:rFonts w:asciiTheme="majorHAnsi" w:hAnsiTheme="majorHAnsi" w:cstheme="majorHAnsi"/>
          <w:b/>
          <w:bCs/>
          <w:szCs w:val="24"/>
          <w:u w:val="single"/>
        </w:rPr>
        <w:t>, there is</w:t>
      </w:r>
      <w:r w:rsidRPr="00327332">
        <w:rPr>
          <w:rFonts w:asciiTheme="majorHAnsi" w:hAnsiTheme="majorHAnsi" w:cstheme="majorHAnsi"/>
          <w:b/>
          <w:bCs/>
          <w:szCs w:val="24"/>
          <w:highlight w:val="yellow"/>
          <w:u w:val="single"/>
        </w:rPr>
        <w:t xml:space="preserve"> no longer</w:t>
      </w:r>
      <w:r w:rsidRPr="006E6E61">
        <w:rPr>
          <w:rFonts w:asciiTheme="majorHAnsi" w:hAnsiTheme="majorHAnsi" w:cstheme="majorHAnsi"/>
          <w:b/>
          <w:bCs/>
          <w:szCs w:val="24"/>
          <w:u w:val="single"/>
        </w:rPr>
        <w:t xml:space="preserve"> a need to </w:t>
      </w:r>
      <w:r w:rsidRPr="00327332">
        <w:rPr>
          <w:rFonts w:asciiTheme="majorHAnsi" w:hAnsiTheme="majorHAnsi" w:cstheme="majorHAnsi"/>
          <w:b/>
          <w:bCs/>
          <w:szCs w:val="24"/>
          <w:highlight w:val="yellow"/>
          <w:u w:val="single"/>
        </w:rPr>
        <w:t xml:space="preserve">buy a person </w:t>
      </w:r>
      <w:r w:rsidRPr="0002587E">
        <w:rPr>
          <w:rFonts w:asciiTheme="majorHAnsi" w:hAnsiTheme="majorHAnsi" w:cstheme="majorHAnsi"/>
          <w:b/>
          <w:bCs/>
          <w:szCs w:val="24"/>
          <w:u w:val="single"/>
        </w:rPr>
        <w:t xml:space="preserve">for eight hours a day </w:t>
      </w:r>
      <w:r w:rsidRPr="00327332">
        <w:rPr>
          <w:rFonts w:asciiTheme="majorHAnsi" w:hAnsiTheme="majorHAnsi" w:cstheme="majorHAnsi"/>
          <w:b/>
          <w:bCs/>
          <w:szCs w:val="24"/>
          <w:highlight w:val="yellow"/>
          <w:u w:val="single"/>
        </w:rPr>
        <w:t>indefinitely</w:t>
      </w:r>
      <w:r w:rsidRPr="00327332">
        <w:rPr>
          <w:rFonts w:asciiTheme="majorHAnsi" w:hAnsiTheme="majorHAnsi" w:cstheme="majorHAnsi"/>
          <w:sz w:val="12"/>
          <w:szCs w:val="24"/>
          <w:highlight w:val="yellow"/>
        </w:rPr>
        <w:t xml:space="preserve">. </w:t>
      </w:r>
      <w:r w:rsidRPr="00327332">
        <w:rPr>
          <w:rFonts w:asciiTheme="majorHAnsi" w:hAnsiTheme="majorHAnsi" w:cstheme="majorHAnsi"/>
          <w:b/>
          <w:bCs/>
          <w:szCs w:val="24"/>
          <w:highlight w:val="yellow"/>
          <w:u w:val="single"/>
        </w:rPr>
        <w:t>Capital</w:t>
      </w:r>
      <w:r w:rsidRPr="006E6E61">
        <w:rPr>
          <w:rFonts w:asciiTheme="majorHAnsi" w:hAnsiTheme="majorHAnsi" w:cstheme="majorHAnsi"/>
          <w:b/>
          <w:bCs/>
          <w:szCs w:val="24"/>
          <w:u w:val="single"/>
        </w:rPr>
        <w:t xml:space="preserve"> no longer recruits people, but </w:t>
      </w:r>
      <w:r w:rsidRPr="00327332">
        <w:rPr>
          <w:rFonts w:asciiTheme="majorHAnsi" w:hAnsiTheme="majorHAnsi" w:cstheme="majorHAnsi"/>
          <w:b/>
          <w:bCs/>
          <w:szCs w:val="24"/>
          <w:highlight w:val="yellow"/>
          <w:u w:val="single"/>
        </w:rPr>
        <w:t>buys packets of time</w:t>
      </w:r>
      <w:r w:rsidRPr="006E6E61">
        <w:rPr>
          <w:rFonts w:asciiTheme="majorHAnsi" w:hAnsiTheme="majorHAnsi" w:cstheme="majorHAnsi"/>
          <w:b/>
          <w:bCs/>
          <w:szCs w:val="24"/>
          <w:u w:val="single"/>
        </w:rPr>
        <w:t xml:space="preserve">, </w:t>
      </w:r>
      <w:r w:rsidRPr="00327332">
        <w:rPr>
          <w:rFonts w:asciiTheme="majorHAnsi" w:hAnsiTheme="majorHAnsi" w:cstheme="majorHAnsi"/>
          <w:b/>
          <w:bCs/>
          <w:szCs w:val="24"/>
          <w:highlight w:val="yellow"/>
          <w:u w:val="single"/>
        </w:rPr>
        <w:t>separated from</w:t>
      </w:r>
      <w:r w:rsidRPr="006E6E61">
        <w:rPr>
          <w:rFonts w:asciiTheme="majorHAnsi" w:hAnsiTheme="majorHAnsi" w:cstheme="majorHAnsi"/>
          <w:b/>
          <w:bCs/>
          <w:szCs w:val="24"/>
          <w:u w:val="single"/>
        </w:rPr>
        <w:t xml:space="preserve"> their </w:t>
      </w:r>
      <w:r w:rsidRPr="00327332">
        <w:rPr>
          <w:rFonts w:asciiTheme="majorHAnsi" w:hAnsiTheme="majorHAnsi" w:cstheme="majorHAnsi"/>
          <w:b/>
          <w:bCs/>
          <w:szCs w:val="24"/>
          <w:highlight w:val="yellow"/>
          <w:u w:val="single"/>
        </w:rPr>
        <w:t>interchangeable</w:t>
      </w:r>
      <w:r w:rsidRPr="006E6E61">
        <w:rPr>
          <w:rFonts w:asciiTheme="majorHAnsi" w:hAnsiTheme="majorHAnsi" w:cstheme="majorHAnsi"/>
          <w:b/>
          <w:bCs/>
          <w:szCs w:val="24"/>
          <w:u w:val="single"/>
        </w:rPr>
        <w:t xml:space="preserve"> and occasional </w:t>
      </w:r>
      <w:r w:rsidRPr="00327332">
        <w:rPr>
          <w:rFonts w:asciiTheme="majorHAnsi" w:hAnsiTheme="majorHAnsi" w:cstheme="majorHAnsi"/>
          <w:b/>
          <w:bCs/>
          <w:szCs w:val="24"/>
          <w:highlight w:val="yellow"/>
          <w:u w:val="single"/>
        </w:rPr>
        <w:t>bearers</w:t>
      </w:r>
      <w:r w:rsidRPr="006E6E61">
        <w:rPr>
          <w:rFonts w:asciiTheme="majorHAnsi" w:hAnsiTheme="majorHAnsi" w:cstheme="majorHAnsi"/>
          <w:sz w:val="12"/>
          <w:szCs w:val="24"/>
        </w:rPr>
        <w:t xml:space="preserve">. Depersonalized time has become the real agent of valorization, and depersonalized time has neither any right, nor any demand. </w:t>
      </w:r>
      <w:r w:rsidRPr="006E6E61">
        <w:rPr>
          <w:rFonts w:asciiTheme="majorHAnsi" w:hAnsiTheme="majorHAnsi" w:cstheme="majorHAnsi"/>
          <w:b/>
          <w:bCs/>
          <w:szCs w:val="24"/>
          <w:u w:val="single"/>
        </w:rPr>
        <w:t>It can only be either available or unavailable, but this is purely theoretical be</w:t>
      </w:r>
      <w:r w:rsidRPr="006E6E61">
        <w:rPr>
          <w:rFonts w:asciiTheme="majorHAnsi" w:hAnsiTheme="majorHAnsi" w:cstheme="majorHAnsi"/>
          <w:b/>
          <w:bCs/>
          <w:szCs w:val="24"/>
          <w:u w:val="single"/>
        </w:rPr>
        <w:softHyphen/>
        <w:t xml:space="preserve">cause the physical body, despite not being a legally recognized person, still </w:t>
      </w:r>
      <w:proofErr w:type="gramStart"/>
      <w:r w:rsidRPr="006E6E61">
        <w:rPr>
          <w:rFonts w:asciiTheme="majorHAnsi" w:hAnsiTheme="majorHAnsi" w:cstheme="majorHAnsi"/>
          <w:b/>
          <w:bCs/>
          <w:szCs w:val="24"/>
          <w:u w:val="single"/>
        </w:rPr>
        <w:t>has to</w:t>
      </w:r>
      <w:proofErr w:type="gramEnd"/>
      <w:r w:rsidRPr="006E6E61">
        <w:rPr>
          <w:rFonts w:asciiTheme="majorHAnsi" w:hAnsiTheme="majorHAnsi" w:cstheme="majorHAnsi"/>
          <w:b/>
          <w:bCs/>
          <w:szCs w:val="24"/>
          <w:u w:val="single"/>
        </w:rPr>
        <w:t xml:space="preserve"> buy food and pay rent</w:t>
      </w:r>
      <w:r w:rsidRPr="006E6E61">
        <w:rPr>
          <w:rFonts w:asciiTheme="majorHAnsi" w:hAnsiTheme="majorHAnsi" w:cstheme="majorHAnsi"/>
          <w:sz w:val="12"/>
          <w:szCs w:val="24"/>
        </w:rPr>
        <w:t>. The informatic procedures of the recombination of semiotic ma</w:t>
      </w:r>
      <w:r w:rsidRPr="006E6E61">
        <w:rPr>
          <w:rFonts w:asciiTheme="majorHAnsi" w:hAnsiTheme="majorHAnsi" w:cstheme="majorHAnsi"/>
          <w:sz w:val="12"/>
          <w:szCs w:val="24"/>
        </w:rPr>
        <w:softHyphen/>
        <w:t xml:space="preserve">terial have the effect of liquefying the "objective" time necessary to produce the </w:t>
      </w:r>
      <w:proofErr w:type="spellStart"/>
      <w:r w:rsidRPr="006E6E61">
        <w:rPr>
          <w:rFonts w:asciiTheme="majorHAnsi" w:hAnsiTheme="majorHAnsi" w:cstheme="majorHAnsi"/>
          <w:sz w:val="12"/>
          <w:szCs w:val="24"/>
        </w:rPr>
        <w:t>infocommodity</w:t>
      </w:r>
      <w:proofErr w:type="spellEnd"/>
      <w:r w:rsidRPr="006E6E61">
        <w:rPr>
          <w:rFonts w:asciiTheme="majorHAnsi" w:hAnsiTheme="majorHAnsi" w:cstheme="majorHAnsi"/>
          <w:b/>
          <w:bCs/>
          <w:szCs w:val="24"/>
          <w:u w:val="single"/>
        </w:rPr>
        <w:t xml:space="preserve">. In </w:t>
      </w:r>
      <w:proofErr w:type="gramStart"/>
      <w:r w:rsidRPr="006E6E61">
        <w:rPr>
          <w:rFonts w:asciiTheme="majorHAnsi" w:hAnsiTheme="majorHAnsi" w:cstheme="majorHAnsi"/>
          <w:b/>
          <w:bCs/>
          <w:szCs w:val="24"/>
          <w:u w:val="single"/>
        </w:rPr>
        <w:t>all of</w:t>
      </w:r>
      <w:proofErr w:type="gramEnd"/>
      <w:r w:rsidRPr="006E6E61">
        <w:rPr>
          <w:rFonts w:asciiTheme="majorHAnsi" w:hAnsiTheme="majorHAnsi" w:cstheme="majorHAnsi"/>
          <w:b/>
          <w:bCs/>
          <w:szCs w:val="24"/>
          <w:u w:val="single"/>
        </w:rPr>
        <w:t xml:space="preserve"> the time of life, the human ma</w:t>
      </w:r>
      <w:r w:rsidRPr="006E6E61">
        <w:rPr>
          <w:rFonts w:asciiTheme="majorHAnsi" w:hAnsiTheme="majorHAnsi" w:cstheme="majorHAnsi"/>
          <w:b/>
          <w:bCs/>
          <w:szCs w:val="24"/>
          <w:u w:val="single"/>
        </w:rPr>
        <w:softHyphen/>
        <w:t>chine is there, pulsating and available, like a brain-sprawl in waiting</w:t>
      </w:r>
      <w:r w:rsidRPr="006E6E61">
        <w:rPr>
          <w:rFonts w:asciiTheme="majorHAnsi" w:hAnsiTheme="majorHAnsi" w:cstheme="majorHAnsi"/>
          <w:sz w:val="12"/>
          <w:szCs w:val="24"/>
        </w:rPr>
        <w:t xml:space="preserve">. The extension of </w:t>
      </w:r>
      <w:r w:rsidRPr="00327332">
        <w:rPr>
          <w:rStyle w:val="Emphasis"/>
          <w:highlight w:val="yellow"/>
        </w:rPr>
        <w:t xml:space="preserve">time is </w:t>
      </w:r>
      <w:r w:rsidRPr="0002587E">
        <w:rPr>
          <w:rStyle w:val="Emphasis"/>
        </w:rPr>
        <w:t xml:space="preserve">meticulously </w:t>
      </w:r>
      <w:proofErr w:type="spellStart"/>
      <w:r w:rsidRPr="00327332">
        <w:rPr>
          <w:rStyle w:val="Emphasis"/>
          <w:highlight w:val="yellow"/>
        </w:rPr>
        <w:t>cellularized</w:t>
      </w:r>
      <w:proofErr w:type="spellEnd"/>
      <w:r w:rsidRPr="006E6E61">
        <w:rPr>
          <w:rFonts w:asciiTheme="majorHAnsi" w:hAnsiTheme="majorHAnsi" w:cstheme="majorHAnsi"/>
          <w:sz w:val="12"/>
          <w:szCs w:val="24"/>
        </w:rPr>
        <w:t xml:space="preserve">: cells of productive time can be mobilized in punctual, casual, and fragmentary forms. The </w:t>
      </w:r>
      <w:r w:rsidRPr="00327332">
        <w:rPr>
          <w:rStyle w:val="Emphasis"/>
          <w:highlight w:val="yellow"/>
        </w:rPr>
        <w:t xml:space="preserve">recombination of </w:t>
      </w:r>
      <w:r w:rsidRPr="0002587E">
        <w:rPr>
          <w:rStyle w:val="Emphasis"/>
        </w:rPr>
        <w:t xml:space="preserve">these </w:t>
      </w:r>
      <w:r w:rsidRPr="00327332">
        <w:rPr>
          <w:rStyle w:val="Emphasis"/>
          <w:highlight w:val="yellow"/>
        </w:rPr>
        <w:t>fragments is</w:t>
      </w:r>
      <w:r w:rsidRPr="006E6E61">
        <w:rPr>
          <w:rStyle w:val="Emphasis"/>
        </w:rPr>
        <w:t xml:space="preserve"> automatically </w:t>
      </w:r>
      <w:r w:rsidRPr="0002587E">
        <w:rPr>
          <w:rStyle w:val="Emphasis"/>
        </w:rPr>
        <w:t xml:space="preserve">realized </w:t>
      </w:r>
      <w:r w:rsidRPr="00327332">
        <w:rPr>
          <w:rStyle w:val="Emphasis"/>
          <w:highlight w:val="yellow"/>
        </w:rPr>
        <w:t>in the net</w:t>
      </w:r>
      <w:r w:rsidRPr="00327332">
        <w:rPr>
          <w:rStyle w:val="Emphasis"/>
          <w:highlight w:val="yellow"/>
        </w:rPr>
        <w:softHyphen/>
        <w:t>work</w:t>
      </w:r>
      <w:r w:rsidRPr="006E6E61">
        <w:rPr>
          <w:rFonts w:asciiTheme="majorHAnsi" w:hAnsiTheme="majorHAnsi" w:cstheme="majorHAnsi"/>
          <w:sz w:val="12"/>
          <w:szCs w:val="24"/>
        </w:rPr>
        <w:t xml:space="preserve">. The </w:t>
      </w:r>
      <w:r w:rsidRPr="006E6E61">
        <w:rPr>
          <w:rStyle w:val="Emphasis"/>
        </w:rPr>
        <w:t xml:space="preserve">mobile phone is the tool that makes possible the connection between the needs of </w:t>
      </w:r>
      <w:proofErr w:type="spellStart"/>
      <w:r w:rsidRPr="006E6E61">
        <w:rPr>
          <w:rStyle w:val="Emphasis"/>
        </w:rPr>
        <w:t>semiocapital</w:t>
      </w:r>
      <w:proofErr w:type="spellEnd"/>
      <w:r w:rsidRPr="006E6E61">
        <w:rPr>
          <w:rStyle w:val="Emphasis"/>
        </w:rPr>
        <w:t xml:space="preserve"> and the mobilization of the living labor of cyberspace</w:t>
      </w:r>
      <w:r w:rsidRPr="006E6E61">
        <w:rPr>
          <w:rFonts w:asciiTheme="majorHAnsi" w:hAnsiTheme="majorHAnsi" w:cstheme="majorHAnsi"/>
          <w:sz w:val="12"/>
          <w:szCs w:val="24"/>
        </w:rPr>
        <w:t>. The ringtone of the mobile phone calls the workers to reconnect their abstract time to the reticular flux. It's a strange word-"liberalism"-with which we identify the ide</w:t>
      </w:r>
      <w:r w:rsidRPr="006E6E61">
        <w:rPr>
          <w:rFonts w:asciiTheme="majorHAnsi" w:hAnsiTheme="majorHAnsi" w:cstheme="majorHAnsi"/>
          <w:sz w:val="12"/>
          <w:szCs w:val="24"/>
        </w:rPr>
        <w:softHyphen/>
        <w:t xml:space="preserve">ology prevalent in the posthuman transition to digital slavery. Liberty is its foundational myth, but the liberty of whom? The liberty of capital, certainly. </w:t>
      </w:r>
      <w:r w:rsidRPr="0002587E">
        <w:rPr>
          <w:rStyle w:val="Emphasis"/>
        </w:rPr>
        <w:t xml:space="preserve">Capital must be </w:t>
      </w:r>
      <w:proofErr w:type="gramStart"/>
      <w:r w:rsidRPr="0002587E">
        <w:rPr>
          <w:rStyle w:val="Emphasis"/>
        </w:rPr>
        <w:t>absolutely free</w:t>
      </w:r>
      <w:proofErr w:type="gramEnd"/>
      <w:r w:rsidRPr="0002587E">
        <w:rPr>
          <w:rStyle w:val="Emphasis"/>
        </w:rPr>
        <w:t xml:space="preserve"> to expand in every corner of the world to find the fragment of human time available to be ex</w:t>
      </w:r>
      <w:r w:rsidRPr="0002587E">
        <w:rPr>
          <w:rStyle w:val="Emphasis"/>
        </w:rPr>
        <w:softHyphen/>
        <w:t>ploited for the most miserable wage</w:t>
      </w:r>
      <w:r w:rsidRPr="0002587E">
        <w:rPr>
          <w:rFonts w:asciiTheme="majorHAnsi" w:hAnsiTheme="majorHAnsi" w:cstheme="majorHAnsi"/>
          <w:sz w:val="12"/>
          <w:szCs w:val="24"/>
        </w:rPr>
        <w:t>. But liberalism also predicates the liberty of the person. In neoliberal rhetoric, the juridical person is free to express itself, to choose representatives, and be entrepreneurial at the level of politics</w:t>
      </w:r>
      <w:r w:rsidRPr="006E6E61">
        <w:rPr>
          <w:rFonts w:asciiTheme="majorHAnsi" w:hAnsiTheme="majorHAnsi" w:cstheme="majorHAnsi"/>
          <w:sz w:val="12"/>
          <w:szCs w:val="24"/>
        </w:rPr>
        <w:t xml:space="preserve"> and the economy. All this is very interesting, except that </w:t>
      </w:r>
      <w:r w:rsidRPr="00327332">
        <w:rPr>
          <w:rStyle w:val="Emphasis"/>
          <w:highlight w:val="yellow"/>
        </w:rPr>
        <w:t>the person has disappeared</w:t>
      </w:r>
      <w:r w:rsidRPr="006E6E61">
        <w:rPr>
          <w:rFonts w:asciiTheme="majorHAnsi" w:hAnsiTheme="majorHAnsi" w:cstheme="majorHAnsi"/>
          <w:sz w:val="12"/>
          <w:szCs w:val="24"/>
        </w:rPr>
        <w:t xml:space="preserve">; </w:t>
      </w:r>
      <w:r w:rsidRPr="006E6E61">
        <w:rPr>
          <w:rStyle w:val="Emphasis"/>
        </w:rPr>
        <w:t>what is left is like an inert object, ir</w:t>
      </w:r>
      <w:r w:rsidRPr="006E6E61">
        <w:rPr>
          <w:rStyle w:val="Emphasis"/>
        </w:rPr>
        <w:softHyphen/>
        <w:t>relevant and useless</w:t>
      </w:r>
      <w:r w:rsidRPr="006E6E61">
        <w:rPr>
          <w:rFonts w:asciiTheme="majorHAnsi" w:hAnsiTheme="majorHAnsi" w:cstheme="majorHAnsi"/>
          <w:sz w:val="12"/>
          <w:szCs w:val="24"/>
        </w:rPr>
        <w:t xml:space="preserve">. The person is free, sure. But </w:t>
      </w:r>
      <w:r w:rsidRPr="00327332">
        <w:rPr>
          <w:rStyle w:val="Emphasis"/>
          <w:highlight w:val="yellow"/>
        </w:rPr>
        <w:t>his time is enslaved</w:t>
      </w:r>
      <w:r w:rsidRPr="006E6E61">
        <w:rPr>
          <w:rFonts w:asciiTheme="majorHAnsi" w:hAnsiTheme="majorHAnsi" w:cstheme="majorHAnsi"/>
          <w:sz w:val="12"/>
          <w:szCs w:val="24"/>
        </w:rPr>
        <w:t xml:space="preserve">. </w:t>
      </w:r>
      <w:r w:rsidRPr="00327332">
        <w:rPr>
          <w:rStyle w:val="Emphasis"/>
          <w:highlight w:val="yellow"/>
        </w:rPr>
        <w:t>His liberty</w:t>
      </w:r>
      <w:r w:rsidRPr="006E6E61">
        <w:rPr>
          <w:rStyle w:val="Emphasis"/>
        </w:rPr>
        <w:t xml:space="preserve"> is a juridical </w:t>
      </w:r>
      <w:r w:rsidRPr="00327332">
        <w:rPr>
          <w:rStyle w:val="Emphasis"/>
          <w:highlight w:val="yellow"/>
        </w:rPr>
        <w:t>fiction</w:t>
      </w:r>
      <w:r w:rsidRPr="006E6E61">
        <w:rPr>
          <w:rStyle w:val="Emphasis"/>
        </w:rPr>
        <w:t xml:space="preserve"> to which nothing in concrete daily life corresponds</w:t>
      </w:r>
      <w:r w:rsidRPr="006E6E61">
        <w:rPr>
          <w:rFonts w:asciiTheme="majorHAnsi" w:hAnsiTheme="majorHAnsi" w:cstheme="majorHAnsi"/>
          <w:sz w:val="12"/>
          <w:szCs w:val="24"/>
        </w:rPr>
        <w:t xml:space="preserve">. If we consider the conditions in which the work of </w:t>
      </w:r>
      <w:proofErr w:type="gramStart"/>
      <w:r w:rsidRPr="006E6E61">
        <w:rPr>
          <w:rFonts w:asciiTheme="majorHAnsi" w:hAnsiTheme="majorHAnsi" w:cstheme="majorHAnsi"/>
          <w:sz w:val="12"/>
          <w:szCs w:val="24"/>
        </w:rPr>
        <w:t>the majority of</w:t>
      </w:r>
      <w:proofErr w:type="gramEnd"/>
      <w:r w:rsidRPr="006E6E61">
        <w:rPr>
          <w:rFonts w:asciiTheme="majorHAnsi" w:hAnsiTheme="majorHAnsi" w:cstheme="majorHAnsi"/>
          <w:sz w:val="12"/>
          <w:szCs w:val="24"/>
        </w:rPr>
        <w:t xml:space="preserve"> humanity, proletariat and </w:t>
      </w:r>
      <w:proofErr w:type="spellStart"/>
      <w:r w:rsidRPr="006E6E61">
        <w:rPr>
          <w:rFonts w:asciiTheme="majorHAnsi" w:hAnsiTheme="majorHAnsi" w:cstheme="majorHAnsi"/>
          <w:sz w:val="12"/>
          <w:szCs w:val="24"/>
        </w:rPr>
        <w:t>cognitariat</w:t>
      </w:r>
      <w:proofErr w:type="spellEnd"/>
      <w:r w:rsidRPr="006E6E61">
        <w:rPr>
          <w:rFonts w:asciiTheme="majorHAnsi" w:hAnsiTheme="majorHAnsi" w:cstheme="majorHAnsi"/>
          <w:sz w:val="12"/>
          <w:szCs w:val="24"/>
        </w:rPr>
        <w:t>, is actually carried out in our time, if we examine the conditions of the average wage glob</w:t>
      </w:r>
      <w:r w:rsidRPr="006E6E61">
        <w:rPr>
          <w:rFonts w:asciiTheme="majorHAnsi" w:hAnsiTheme="majorHAnsi" w:cstheme="majorHAnsi"/>
          <w:sz w:val="12"/>
          <w:szCs w:val="24"/>
        </w:rPr>
        <w:softHyphen/>
        <w:t xml:space="preserve"> ally, if we consider the current cancellation of previous labor rights, we can say with no rhetorical exaggeration that we live in a regime of slavery. </w:t>
      </w:r>
      <w:r w:rsidRPr="006E6E61">
        <w:rPr>
          <w:rFonts w:asciiTheme="majorHAnsi" w:hAnsiTheme="majorHAnsi" w:cstheme="majorHAnsi"/>
          <w:b/>
          <w:bCs/>
          <w:szCs w:val="24"/>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6E6E61">
        <w:rPr>
          <w:rFonts w:asciiTheme="majorHAnsi" w:hAnsiTheme="majorHAnsi" w:cstheme="majorHAnsi"/>
          <w:sz w:val="12"/>
          <w:szCs w:val="24"/>
        </w:rPr>
        <w:t xml:space="preserve"> who make it available to the recombinant </w:t>
      </w:r>
      <w:proofErr w:type="spellStart"/>
      <w:r w:rsidRPr="006E6E61">
        <w:rPr>
          <w:rFonts w:asciiTheme="majorHAnsi" w:hAnsiTheme="majorHAnsi" w:cstheme="majorHAnsi"/>
          <w:sz w:val="12"/>
          <w:szCs w:val="24"/>
        </w:rPr>
        <w:t>cyberproduc</w:t>
      </w:r>
      <w:r w:rsidRPr="006E6E61">
        <w:rPr>
          <w:rFonts w:asciiTheme="majorHAnsi" w:hAnsiTheme="majorHAnsi" w:cstheme="majorHAnsi"/>
          <w:sz w:val="12"/>
          <w:szCs w:val="24"/>
        </w:rPr>
        <w:softHyphen/>
        <w:t>tive</w:t>
      </w:r>
      <w:proofErr w:type="spellEnd"/>
      <w:r w:rsidRPr="006E6E61">
        <w:rPr>
          <w:rFonts w:asciiTheme="majorHAnsi" w:hAnsiTheme="majorHAnsi" w:cstheme="majorHAnsi"/>
          <w:sz w:val="12"/>
          <w:szCs w:val="24"/>
        </w:rPr>
        <w:t xml:space="preserve"> circuit. </w:t>
      </w:r>
      <w:r w:rsidRPr="006E6E61">
        <w:rPr>
          <w:rFonts w:asciiTheme="majorHAnsi" w:hAnsiTheme="majorHAnsi" w:cstheme="majorHAnsi"/>
          <w:b/>
          <w:bCs/>
          <w:szCs w:val="24"/>
          <w:u w:val="single"/>
        </w:rPr>
        <w:t xml:space="preserve">The time of work is fractalized, that is, reduced to minimal fragments for reassembly, and the fractalization makes it possible for </w:t>
      </w:r>
      <w:r w:rsidRPr="00327332">
        <w:rPr>
          <w:rFonts w:asciiTheme="majorHAnsi" w:hAnsiTheme="majorHAnsi" w:cstheme="majorHAnsi"/>
          <w:b/>
          <w:bCs/>
          <w:szCs w:val="24"/>
          <w:highlight w:val="yellow"/>
          <w:u w:val="single"/>
        </w:rPr>
        <w:t>capital</w:t>
      </w:r>
      <w:r w:rsidRPr="006E6E61">
        <w:rPr>
          <w:rFonts w:asciiTheme="majorHAnsi" w:hAnsiTheme="majorHAnsi" w:cstheme="majorHAnsi"/>
          <w:b/>
          <w:bCs/>
          <w:szCs w:val="24"/>
          <w:u w:val="single"/>
        </w:rPr>
        <w:t xml:space="preserve"> to </w:t>
      </w:r>
      <w:r w:rsidRPr="00327332">
        <w:rPr>
          <w:rFonts w:asciiTheme="majorHAnsi" w:hAnsiTheme="majorHAnsi" w:cstheme="majorHAnsi"/>
          <w:b/>
          <w:bCs/>
          <w:szCs w:val="24"/>
          <w:highlight w:val="yellow"/>
          <w:u w:val="single"/>
        </w:rPr>
        <w:t>constantly find</w:t>
      </w:r>
      <w:r w:rsidRPr="006E6E61">
        <w:rPr>
          <w:rFonts w:asciiTheme="majorHAnsi" w:hAnsiTheme="majorHAnsi" w:cstheme="majorHAnsi"/>
          <w:b/>
          <w:bCs/>
          <w:szCs w:val="24"/>
          <w:u w:val="single"/>
        </w:rPr>
        <w:t xml:space="preserve"> the </w:t>
      </w:r>
      <w:r w:rsidRPr="00327332">
        <w:rPr>
          <w:rFonts w:asciiTheme="majorHAnsi" w:hAnsiTheme="majorHAnsi" w:cstheme="majorHAnsi"/>
          <w:b/>
          <w:bCs/>
          <w:szCs w:val="24"/>
          <w:highlight w:val="yellow"/>
          <w:u w:val="single"/>
        </w:rPr>
        <w:t>conditions for</w:t>
      </w:r>
      <w:r w:rsidRPr="006E6E61">
        <w:rPr>
          <w:rFonts w:asciiTheme="majorHAnsi" w:hAnsiTheme="majorHAnsi" w:cstheme="majorHAnsi"/>
          <w:b/>
          <w:bCs/>
          <w:szCs w:val="24"/>
          <w:u w:val="single"/>
        </w:rPr>
        <w:t xml:space="preserve"> the </w:t>
      </w:r>
      <w:r w:rsidRPr="00327332">
        <w:rPr>
          <w:rFonts w:asciiTheme="majorHAnsi" w:hAnsiTheme="majorHAnsi" w:cstheme="majorHAnsi"/>
          <w:b/>
          <w:bCs/>
          <w:szCs w:val="24"/>
          <w:highlight w:val="yellow"/>
          <w:u w:val="single"/>
        </w:rPr>
        <w:t>minimum wage</w:t>
      </w:r>
      <w:r w:rsidRPr="006E6E61">
        <w:rPr>
          <w:rFonts w:asciiTheme="majorHAnsi" w:hAnsiTheme="majorHAnsi" w:cstheme="majorHAnsi"/>
          <w:b/>
          <w:bCs/>
          <w:szCs w:val="24"/>
          <w:u w:val="single"/>
        </w:rPr>
        <w:t xml:space="preserve">. </w:t>
      </w:r>
      <w:r w:rsidRPr="000125BE">
        <w:rPr>
          <w:rFonts w:asciiTheme="majorHAnsi" w:hAnsiTheme="majorHAnsi" w:cstheme="majorHAnsi"/>
          <w:b/>
          <w:bCs/>
          <w:szCs w:val="24"/>
          <w:u w:val="single"/>
        </w:rPr>
        <w:t>Precariousness is the black heart of the capitalist production</w:t>
      </w:r>
      <w:r w:rsidRPr="006E6E61">
        <w:rPr>
          <w:rFonts w:asciiTheme="majorHAnsi" w:hAnsiTheme="majorHAnsi" w:cstheme="majorHAnsi"/>
          <w:b/>
          <w:bCs/>
          <w:szCs w:val="24"/>
          <w:u w:val="single"/>
        </w:rPr>
        <w:t xml:space="preserve"> pro</w:t>
      </w:r>
      <w:r w:rsidRPr="006E6E61">
        <w:rPr>
          <w:rFonts w:asciiTheme="majorHAnsi" w:hAnsiTheme="majorHAnsi" w:cstheme="majorHAnsi"/>
          <w:b/>
          <w:bCs/>
          <w:szCs w:val="24"/>
          <w:u w:val="single"/>
        </w:rPr>
        <w:softHyphen/>
        <w:t xml:space="preserve">cess in the global network, where a continuous flow of fragmented and </w:t>
      </w:r>
      <w:proofErr w:type="spellStart"/>
      <w:r w:rsidRPr="006E6E61">
        <w:rPr>
          <w:rFonts w:asciiTheme="majorHAnsi" w:hAnsiTheme="majorHAnsi" w:cstheme="majorHAnsi"/>
          <w:b/>
          <w:bCs/>
          <w:szCs w:val="24"/>
          <w:u w:val="single"/>
        </w:rPr>
        <w:t>recomposable</w:t>
      </w:r>
      <w:proofErr w:type="spellEnd"/>
      <w:r w:rsidRPr="006E6E61">
        <w:rPr>
          <w:rFonts w:asciiTheme="majorHAnsi" w:hAnsiTheme="majorHAnsi" w:cstheme="majorHAnsi"/>
          <w:b/>
          <w:bCs/>
          <w:szCs w:val="24"/>
          <w:u w:val="single"/>
        </w:rPr>
        <w:t xml:space="preserve"> </w:t>
      </w:r>
      <w:proofErr w:type="spellStart"/>
      <w:r w:rsidRPr="006E6E61">
        <w:rPr>
          <w:rFonts w:asciiTheme="majorHAnsi" w:hAnsiTheme="majorHAnsi" w:cstheme="majorHAnsi"/>
          <w:b/>
          <w:bCs/>
          <w:szCs w:val="24"/>
          <w:u w:val="single"/>
        </w:rPr>
        <w:t>infowork</w:t>
      </w:r>
      <w:proofErr w:type="spellEnd"/>
      <w:r w:rsidRPr="006E6E61">
        <w:rPr>
          <w:rFonts w:asciiTheme="majorHAnsi" w:hAnsiTheme="majorHAnsi" w:cstheme="majorHAnsi"/>
          <w:b/>
          <w:bCs/>
          <w:szCs w:val="24"/>
          <w:u w:val="single"/>
        </w:rPr>
        <w:t xml:space="preserve"> circulates</w:t>
      </w:r>
      <w:r w:rsidRPr="006E6E61">
        <w:rPr>
          <w:rFonts w:asciiTheme="majorHAnsi" w:hAnsiTheme="majorHAnsi" w:cstheme="majorHAnsi"/>
          <w:sz w:val="12"/>
          <w:szCs w:val="24"/>
        </w:rPr>
        <w:t xml:space="preserve">. </w:t>
      </w:r>
      <w:r w:rsidRPr="006E6E61">
        <w:rPr>
          <w:rFonts w:asciiTheme="majorHAnsi" w:hAnsiTheme="majorHAnsi" w:cstheme="majorHAnsi"/>
          <w:b/>
          <w:bCs/>
          <w:szCs w:val="24"/>
          <w:u w:val="single"/>
        </w:rPr>
        <w:t xml:space="preserve">Precariousness is the transformative element of the whole cycle of production. Nobody is outside its reach. </w:t>
      </w:r>
      <w:r w:rsidRPr="0002587E">
        <w:rPr>
          <w:rFonts w:asciiTheme="majorHAnsi" w:hAnsiTheme="majorHAnsi" w:cstheme="majorHAnsi"/>
          <w:b/>
          <w:bCs/>
          <w:szCs w:val="24"/>
          <w:u w:val="single"/>
        </w:rPr>
        <w:t>At unspecified times, workers' wages are reduced or cut, and the life of all is threatened</w:t>
      </w:r>
      <w:r w:rsidRPr="0002587E">
        <w:rPr>
          <w:rFonts w:asciiTheme="majorHAnsi" w:hAnsiTheme="majorHAnsi" w:cstheme="majorHAnsi"/>
          <w:sz w:val="12"/>
          <w:szCs w:val="24"/>
        </w:rPr>
        <w:t xml:space="preserve">. Digital </w:t>
      </w:r>
      <w:proofErr w:type="spellStart"/>
      <w:r w:rsidRPr="0002587E">
        <w:rPr>
          <w:rFonts w:asciiTheme="majorHAnsi" w:hAnsiTheme="majorHAnsi" w:cstheme="majorHAnsi"/>
          <w:sz w:val="12"/>
          <w:szCs w:val="24"/>
        </w:rPr>
        <w:t>infolabor</w:t>
      </w:r>
      <w:proofErr w:type="spellEnd"/>
      <w:r w:rsidRPr="0002587E">
        <w:rPr>
          <w:rFonts w:asciiTheme="majorHAnsi" w:hAnsiTheme="majorHAnsi" w:cstheme="majorHAnsi"/>
          <w:sz w:val="12"/>
          <w:szCs w:val="24"/>
        </w:rPr>
        <w:t xml:space="preserve"> can be fragmented </w:t>
      </w:r>
      <w:proofErr w:type="gramStart"/>
      <w:r w:rsidRPr="0002587E">
        <w:rPr>
          <w:rFonts w:asciiTheme="majorHAnsi" w:hAnsiTheme="majorHAnsi" w:cstheme="majorHAnsi"/>
          <w:sz w:val="12"/>
          <w:szCs w:val="24"/>
        </w:rPr>
        <w:t>in order to</w:t>
      </w:r>
      <w:proofErr w:type="gramEnd"/>
      <w:r w:rsidRPr="0002587E">
        <w:rPr>
          <w:rFonts w:asciiTheme="majorHAnsi" w:hAnsiTheme="majorHAnsi" w:cstheme="majorHAnsi"/>
          <w:sz w:val="12"/>
          <w:szCs w:val="24"/>
        </w:rPr>
        <w:t xml:space="preserve"> be recomposed someplace other t</w:t>
      </w:r>
      <w:r w:rsidRPr="006E6E61">
        <w:rPr>
          <w:rFonts w:asciiTheme="majorHAnsi" w:hAnsiTheme="majorHAnsi" w:cstheme="majorHAnsi"/>
          <w:sz w:val="12"/>
          <w:szCs w:val="24"/>
        </w:rPr>
        <w:t>han where that work is done. From the point of view of the valorization of capital, flow is con</w:t>
      </w:r>
      <w:r w:rsidRPr="006E6E61">
        <w:rPr>
          <w:rFonts w:asciiTheme="majorHAnsi" w:hAnsiTheme="majorHAnsi" w:cstheme="majorHAnsi"/>
          <w:sz w:val="12"/>
          <w:szCs w:val="24"/>
        </w:rPr>
        <w:softHyphen/>
        <w:t>tinuous, but from the point of view of the existence and time of cog</w:t>
      </w:r>
      <w:r w:rsidRPr="006E6E61">
        <w:rPr>
          <w:rFonts w:asciiTheme="majorHAnsi" w:hAnsiTheme="majorHAnsi" w:cstheme="majorHAnsi"/>
          <w:sz w:val="12"/>
          <w:szCs w:val="24"/>
        </w:rPr>
        <w:softHyphen/>
        <w:t>nitive workers, productive activity has the character of recombinant fragmentation in cellular form. Pulsating cells of work are lit and ex</w:t>
      </w:r>
      <w:r w:rsidRPr="006E6E61">
        <w:rPr>
          <w:rFonts w:asciiTheme="majorHAnsi" w:hAnsiTheme="majorHAnsi" w:cstheme="majorHAnsi"/>
          <w:sz w:val="12"/>
          <w:szCs w:val="24"/>
        </w:rPr>
        <w:softHyphen/>
        <w:t xml:space="preserve">tinguished in the large control room of global production. </w:t>
      </w:r>
      <w:proofErr w:type="spellStart"/>
      <w:r w:rsidRPr="006E6E61">
        <w:rPr>
          <w:rFonts w:asciiTheme="majorHAnsi" w:hAnsiTheme="majorHAnsi" w:cstheme="majorHAnsi"/>
          <w:b/>
          <w:bCs/>
          <w:szCs w:val="24"/>
          <w:u w:val="single"/>
        </w:rPr>
        <w:t>Infolabor</w:t>
      </w:r>
      <w:proofErr w:type="spellEnd"/>
      <w:r w:rsidRPr="006E6E61">
        <w:rPr>
          <w:rFonts w:asciiTheme="majorHAnsi" w:hAnsiTheme="majorHAnsi" w:cstheme="majorHAnsi"/>
          <w:b/>
          <w:bCs/>
          <w:szCs w:val="24"/>
          <w:u w:val="single"/>
        </w:rPr>
        <w:t xml:space="preserve"> is innately precarious, not because of the contingent viciousness of em</w:t>
      </w:r>
      <w:r w:rsidRPr="006E6E61">
        <w:rPr>
          <w:rFonts w:asciiTheme="majorHAnsi" w:hAnsiTheme="majorHAnsi" w:cstheme="majorHAnsi"/>
          <w:b/>
          <w:bCs/>
          <w:szCs w:val="24"/>
          <w:u w:val="single"/>
        </w:rPr>
        <w:softHyphen/>
        <w:t>ployers but for the simple reason that the allocation of work time can be disconnected from the individual and legal person of the worker</w:t>
      </w:r>
      <w:r w:rsidRPr="006E6E61">
        <w:rPr>
          <w:rFonts w:asciiTheme="majorHAnsi" w:hAnsiTheme="majorHAnsi" w:cstheme="majorHAnsi"/>
          <w:sz w:val="12"/>
          <w:szCs w:val="24"/>
        </w:rPr>
        <w:t>, an ocean of valorizing cells convened in a cellular way and recombined by the subjectivity of capital. It is appropriate to reconceptualize the relationship between re</w:t>
      </w:r>
      <w:r w:rsidRPr="006E6E61">
        <w:rPr>
          <w:rFonts w:asciiTheme="majorHAnsi" w:hAnsiTheme="majorHAnsi" w:cstheme="majorHAnsi"/>
          <w:sz w:val="12"/>
          <w:szCs w:val="24"/>
        </w:rPr>
        <w:softHyphen/>
        <w:t xml:space="preserve">combinant capital and immaterial labor, and it is advisable to </w:t>
      </w:r>
      <w:r w:rsidRPr="006E6E61">
        <w:rPr>
          <w:rStyle w:val="Emphasis"/>
        </w:rPr>
        <w:t>obtain a new framework of reference</w:t>
      </w:r>
      <w:r w:rsidRPr="0002587E">
        <w:rPr>
          <w:rFonts w:asciiTheme="majorHAnsi" w:hAnsiTheme="majorHAnsi" w:cstheme="majorHAnsi"/>
          <w:sz w:val="12"/>
          <w:szCs w:val="24"/>
        </w:rPr>
        <w:t xml:space="preserve">. </w:t>
      </w:r>
      <w:r w:rsidRPr="0002587E">
        <w:rPr>
          <w:rStyle w:val="Emphasis"/>
        </w:rPr>
        <w:t xml:space="preserve">Given the impossibility, from now on, of reaching a </w:t>
      </w:r>
      <w:r w:rsidRPr="00327332">
        <w:rPr>
          <w:rStyle w:val="Emphasis"/>
          <w:highlight w:val="yellow"/>
        </w:rPr>
        <w:t>contractual elaboration</w:t>
      </w:r>
      <w:r w:rsidRPr="0002587E">
        <w:rPr>
          <w:rStyle w:val="Emphasis"/>
        </w:rPr>
        <w:t xml:space="preserve"> of the cost of work by basing it on the legal pe</w:t>
      </w:r>
      <w:r w:rsidRPr="00D862EC">
        <w:rPr>
          <w:rStyle w:val="Emphasis"/>
        </w:rPr>
        <w:t xml:space="preserve">rson-because productive abstract labor is disconnected from the individual person of the worker-the traditional form of the </w:t>
      </w:r>
      <w:r w:rsidRPr="0002587E">
        <w:rPr>
          <w:rStyle w:val="Emphasis"/>
        </w:rPr>
        <w:t xml:space="preserve">wage is no longer operative, since it </w:t>
      </w:r>
      <w:r w:rsidRPr="00327332">
        <w:rPr>
          <w:rStyle w:val="Emphasis"/>
          <w:highlight w:val="yellow"/>
        </w:rPr>
        <w:t>can't guarantee anything</w:t>
      </w:r>
      <w:r w:rsidRPr="00D862EC">
        <w:rPr>
          <w:rStyle w:val="Emphasis"/>
        </w:rPr>
        <w:t xml:space="preserve"> anymore</w:t>
      </w:r>
      <w:r w:rsidRPr="006E6E61">
        <w:rPr>
          <w:rFonts w:asciiTheme="majorHAnsi" w:hAnsiTheme="majorHAnsi" w:cstheme="majorHAnsi"/>
          <w:sz w:val="12"/>
          <w:szCs w:val="24"/>
        </w:rPr>
        <w:t>. Therefore, the recombinant character of cognitive labor seems incom</w:t>
      </w:r>
      <w:r w:rsidRPr="006E6E61">
        <w:rPr>
          <w:rFonts w:asciiTheme="majorHAnsi" w:hAnsiTheme="majorHAnsi" w:cstheme="majorHAnsi"/>
          <w:sz w:val="12"/>
          <w:szCs w:val="24"/>
        </w:rPr>
        <w:softHyphen/>
        <w:t xml:space="preserve">patible with any possibility of social </w:t>
      </w:r>
      <w:proofErr w:type="spellStart"/>
      <w:r w:rsidRPr="006E6E61">
        <w:rPr>
          <w:rFonts w:asciiTheme="majorHAnsi" w:hAnsiTheme="majorHAnsi" w:cstheme="majorHAnsi"/>
          <w:sz w:val="12"/>
          <w:szCs w:val="24"/>
        </w:rPr>
        <w:t>recomposition</w:t>
      </w:r>
      <w:proofErr w:type="spellEnd"/>
      <w:r w:rsidRPr="006E6E61">
        <w:rPr>
          <w:rFonts w:asciiTheme="majorHAnsi" w:hAnsiTheme="majorHAnsi" w:cstheme="majorHAnsi"/>
          <w:sz w:val="12"/>
          <w:szCs w:val="24"/>
        </w:rPr>
        <w:t xml:space="preserve"> or subjectivation. </w:t>
      </w:r>
      <w:r w:rsidRPr="006E6E61">
        <w:rPr>
          <w:rStyle w:val="Emphasis"/>
        </w:rPr>
        <w:t xml:space="preserve">The </w:t>
      </w:r>
      <w:r w:rsidRPr="00327332">
        <w:rPr>
          <w:rStyle w:val="Emphasis"/>
          <w:highlight w:val="yellow"/>
        </w:rPr>
        <w:t>rules of negotiation</w:t>
      </w:r>
      <w:r w:rsidRPr="000125BE">
        <w:rPr>
          <w:rStyle w:val="Emphasis"/>
        </w:rPr>
        <w:t xml:space="preserve">, collaboration, and conflict </w:t>
      </w:r>
      <w:r w:rsidRPr="00327332">
        <w:rPr>
          <w:rStyle w:val="Emphasis"/>
          <w:highlight w:val="yellow"/>
        </w:rPr>
        <w:t>have changed</w:t>
      </w:r>
      <w:r w:rsidRPr="000125BE">
        <w:rPr>
          <w:rStyle w:val="Emphasis"/>
        </w:rPr>
        <w:t>, not because of a political decision, but because of a tech</w:t>
      </w:r>
      <w:r w:rsidRPr="002B6751">
        <w:rPr>
          <w:rStyle w:val="Emphasis"/>
        </w:rPr>
        <w:t>nical and cultural change</w:t>
      </w:r>
      <w:r w:rsidRPr="006E6E61">
        <w:rPr>
          <w:rStyle w:val="Emphasis"/>
        </w:rPr>
        <w:t xml:space="preserve"> in the labor relationship</w:t>
      </w:r>
      <w:r w:rsidRPr="006E6E61">
        <w:rPr>
          <w:rFonts w:asciiTheme="majorHAnsi" w:hAnsiTheme="majorHAnsi" w:cstheme="majorHAnsi"/>
          <w:sz w:val="12"/>
          <w:szCs w:val="24"/>
        </w:rPr>
        <w:t xml:space="preserve">. The rules are not immutable, and </w:t>
      </w:r>
      <w:r w:rsidRPr="00D862EC">
        <w:rPr>
          <w:rStyle w:val="Emphasis"/>
        </w:rPr>
        <w:t xml:space="preserve">there is </w:t>
      </w:r>
      <w:r w:rsidRPr="0002587E">
        <w:rPr>
          <w:rStyle w:val="Emphasis"/>
        </w:rPr>
        <w:t>no rule which forces us to comply with the rules</w:t>
      </w:r>
      <w:r w:rsidRPr="0002587E">
        <w:rPr>
          <w:rFonts w:asciiTheme="majorHAnsi" w:hAnsiTheme="majorHAnsi" w:cstheme="majorHAnsi"/>
          <w:sz w:val="12"/>
          <w:szCs w:val="24"/>
        </w:rPr>
        <w:t>.</w:t>
      </w:r>
      <w:r w:rsidRPr="006E6E61">
        <w:rPr>
          <w:rFonts w:asciiTheme="majorHAnsi" w:hAnsiTheme="majorHAnsi" w:cstheme="majorHAnsi"/>
          <w:sz w:val="12"/>
          <w:szCs w:val="24"/>
        </w:rPr>
        <w:t xml:space="preserve"> </w:t>
      </w:r>
      <w:r w:rsidRPr="00327332">
        <w:rPr>
          <w:rStyle w:val="Emphasis"/>
          <w:highlight w:val="yellow"/>
        </w:rPr>
        <w:t>The legalist Left</w:t>
      </w:r>
      <w:r w:rsidRPr="006E6E61">
        <w:rPr>
          <w:rStyle w:val="Emphasis"/>
        </w:rPr>
        <w:t xml:space="preserve"> has </w:t>
      </w:r>
      <w:r w:rsidRPr="00327332">
        <w:rPr>
          <w:rStyle w:val="Emphasis"/>
          <w:highlight w:val="yellow"/>
        </w:rPr>
        <w:t>never understood</w:t>
      </w:r>
      <w:r w:rsidRPr="006E6E61">
        <w:rPr>
          <w:rStyle w:val="Emphasis"/>
        </w:rPr>
        <w:t xml:space="preserve"> this</w:t>
      </w:r>
      <w:r w:rsidRPr="006E6E61">
        <w:rPr>
          <w:rFonts w:asciiTheme="majorHAnsi" w:hAnsiTheme="majorHAnsi" w:cstheme="majorHAnsi"/>
          <w:sz w:val="12"/>
          <w:szCs w:val="24"/>
        </w:rPr>
        <w:t xml:space="preserve">. Fixed on the idea that it is necessary to comply with the rules, </w:t>
      </w:r>
      <w:r w:rsidRPr="006E6E61">
        <w:rPr>
          <w:rStyle w:val="Emphasis"/>
        </w:rPr>
        <w:t xml:space="preserve">it has never known </w:t>
      </w:r>
      <w:r w:rsidRPr="002B6751">
        <w:rPr>
          <w:rStyle w:val="Emphasis"/>
        </w:rPr>
        <w:t xml:space="preserve">how to carry out </w:t>
      </w:r>
      <w:r w:rsidRPr="00327332">
        <w:rPr>
          <w:rStyle w:val="Emphasis"/>
          <w:highlight w:val="yellow"/>
        </w:rPr>
        <w:t>confronta</w:t>
      </w:r>
      <w:r w:rsidRPr="00327332">
        <w:rPr>
          <w:rStyle w:val="Emphasis"/>
          <w:highlight w:val="yellow"/>
        </w:rPr>
        <w:softHyphen/>
        <w:t>tion</w:t>
      </w:r>
      <w:r w:rsidRPr="006E6E61">
        <w:rPr>
          <w:rStyle w:val="Emphasis"/>
        </w:rPr>
        <w:t xml:space="preserve"> on the new ground </w:t>
      </w:r>
      <w:r w:rsidRPr="00327332">
        <w:rPr>
          <w:rStyle w:val="Emphasis"/>
          <w:highlight w:val="yellow"/>
        </w:rPr>
        <w:t>inaugurated by</w:t>
      </w:r>
      <w:r w:rsidRPr="006E6E61">
        <w:rPr>
          <w:rStyle w:val="Emphasis"/>
        </w:rPr>
        <w:t xml:space="preserve"> digital </w:t>
      </w:r>
      <w:r w:rsidRPr="00327332">
        <w:rPr>
          <w:rStyle w:val="Emphasis"/>
          <w:highlight w:val="yellow"/>
        </w:rPr>
        <w:t>technologies</w:t>
      </w:r>
      <w:r w:rsidRPr="006E6E61">
        <w:rPr>
          <w:rFonts w:asciiTheme="majorHAnsi" w:hAnsiTheme="majorHAnsi" w:cstheme="majorHAnsi"/>
          <w:sz w:val="12"/>
          <w:szCs w:val="24"/>
        </w:rPr>
        <w:t xml:space="preserve"> and the globalized cycle of </w:t>
      </w:r>
      <w:proofErr w:type="spellStart"/>
      <w:r w:rsidRPr="006E6E61">
        <w:rPr>
          <w:rFonts w:asciiTheme="majorHAnsi" w:hAnsiTheme="majorHAnsi" w:cstheme="majorHAnsi"/>
          <w:sz w:val="12"/>
          <w:szCs w:val="24"/>
        </w:rPr>
        <w:t>infolabor</w:t>
      </w:r>
      <w:proofErr w:type="spellEnd"/>
      <w:r w:rsidRPr="006E6E61">
        <w:rPr>
          <w:rFonts w:asciiTheme="majorHAnsi" w:hAnsiTheme="majorHAnsi" w:cstheme="majorHAnsi"/>
          <w:sz w:val="12"/>
          <w:szCs w:val="24"/>
        </w:rPr>
        <w:t xml:space="preserve">. The </w:t>
      </w:r>
      <w:r w:rsidRPr="00327332">
        <w:rPr>
          <w:rStyle w:val="Emphasis"/>
          <w:highlight w:val="yellow"/>
        </w:rPr>
        <w:t>neoliberals</w:t>
      </w:r>
      <w:r w:rsidRPr="006E6E61">
        <w:rPr>
          <w:rFonts w:asciiTheme="majorHAnsi" w:hAnsiTheme="majorHAnsi" w:cstheme="majorHAnsi"/>
          <w:sz w:val="12"/>
          <w:szCs w:val="24"/>
        </w:rPr>
        <w:t xml:space="preserve"> have </w:t>
      </w:r>
      <w:r w:rsidRPr="00327332">
        <w:rPr>
          <w:rStyle w:val="Emphasis"/>
          <w:highlight w:val="yellow"/>
        </w:rPr>
        <w:t>understood</w:t>
      </w:r>
      <w:r w:rsidRPr="00D862EC">
        <w:rPr>
          <w:rStyle w:val="Emphasis"/>
        </w:rPr>
        <w:t xml:space="preserve"> this very well </w:t>
      </w:r>
      <w:r w:rsidRPr="00327332">
        <w:rPr>
          <w:rStyle w:val="Emphasis"/>
          <w:highlight w:val="yellow"/>
        </w:rPr>
        <w:t>and</w:t>
      </w:r>
      <w:r w:rsidRPr="00D862EC">
        <w:rPr>
          <w:rStyle w:val="Emphasis"/>
        </w:rPr>
        <w:t xml:space="preserve"> they have </w:t>
      </w:r>
      <w:r w:rsidRPr="00327332">
        <w:rPr>
          <w:rStyle w:val="Emphasis"/>
          <w:highlight w:val="yellow"/>
        </w:rPr>
        <w:t>subverted</w:t>
      </w:r>
      <w:r w:rsidRPr="00D862EC">
        <w:rPr>
          <w:rStyle w:val="Emphasis"/>
        </w:rPr>
        <w:t xml:space="preserve"> the </w:t>
      </w:r>
      <w:r w:rsidRPr="00327332">
        <w:rPr>
          <w:rStyle w:val="Emphasis"/>
          <w:highlight w:val="yellow"/>
        </w:rPr>
        <w:t>rules</w:t>
      </w:r>
      <w:r w:rsidRPr="00D862EC">
        <w:rPr>
          <w:rStyle w:val="Emphasis"/>
        </w:rPr>
        <w:t xml:space="preserve"> that were </w:t>
      </w:r>
      <w:r w:rsidRPr="00327332">
        <w:rPr>
          <w:rStyle w:val="Emphasis"/>
          <w:highlight w:val="yellow"/>
        </w:rPr>
        <w:t>laid</w:t>
      </w:r>
      <w:r w:rsidRPr="00D862EC">
        <w:rPr>
          <w:rStyle w:val="Emphasis"/>
        </w:rPr>
        <w:t xml:space="preserve"> down </w:t>
      </w:r>
      <w:r w:rsidRPr="00327332">
        <w:rPr>
          <w:rStyle w:val="Emphasis"/>
          <w:highlight w:val="yellow"/>
        </w:rPr>
        <w:t xml:space="preserve">in a century of trade union </w:t>
      </w:r>
      <w:r w:rsidRPr="0002587E">
        <w:rPr>
          <w:rStyle w:val="Emphasis"/>
        </w:rPr>
        <w:t>history</w:t>
      </w:r>
      <w:r w:rsidRPr="006E6E61">
        <w:rPr>
          <w:rFonts w:asciiTheme="majorHAnsi" w:hAnsiTheme="majorHAnsi" w:cstheme="majorHAnsi"/>
          <w:sz w:val="12"/>
          <w:szCs w:val="24"/>
        </w:rPr>
        <w:t>. In the classical mode of industrial production, the rule was based on a rigid relationship between labor and capital, and on the possibil</w:t>
      </w:r>
      <w:r w:rsidRPr="006E6E61">
        <w:rPr>
          <w:rFonts w:asciiTheme="majorHAnsi" w:hAnsiTheme="majorHAnsi" w:cstheme="majorHAnsi"/>
          <w:sz w:val="12"/>
          <w:szCs w:val="24"/>
        </w:rPr>
        <w:softHyphen/>
        <w:t xml:space="preserve">ity of determining the value of goods </w:t>
      </w:r>
      <w:proofErr w:type="gramStart"/>
      <w:r w:rsidRPr="006E6E61">
        <w:rPr>
          <w:rFonts w:asciiTheme="majorHAnsi" w:hAnsiTheme="majorHAnsi" w:cstheme="majorHAnsi"/>
          <w:sz w:val="12"/>
          <w:szCs w:val="24"/>
        </w:rPr>
        <w:t>on the basis of</w:t>
      </w:r>
      <w:proofErr w:type="gramEnd"/>
      <w:r w:rsidRPr="006E6E61">
        <w:rPr>
          <w:rFonts w:asciiTheme="majorHAnsi" w:hAnsiTheme="majorHAnsi" w:cstheme="majorHAnsi"/>
          <w:sz w:val="12"/>
          <w:szCs w:val="24"/>
        </w:rPr>
        <w:t xml:space="preserve"> socially necessary working time. But </w:t>
      </w:r>
      <w:r w:rsidRPr="00D862EC">
        <w:rPr>
          <w:rStyle w:val="Emphasis"/>
        </w:rPr>
        <w:t>in the recombining stage of capital based on exploi</w:t>
      </w:r>
      <w:r w:rsidRPr="00D862EC">
        <w:rPr>
          <w:rStyle w:val="Emphasis"/>
        </w:rPr>
        <w:softHyphen/>
        <w:t xml:space="preserve">tation of fluid </w:t>
      </w:r>
      <w:proofErr w:type="spellStart"/>
      <w:r w:rsidRPr="00D862EC">
        <w:rPr>
          <w:rStyle w:val="Emphasis"/>
        </w:rPr>
        <w:t>infowork</w:t>
      </w:r>
      <w:proofErr w:type="spellEnd"/>
      <w:r w:rsidRPr="00D862EC">
        <w:rPr>
          <w:rStyle w:val="Emphasis"/>
        </w:rPr>
        <w:t>, there is no longer any deterministic relation between labor and value.</w:t>
      </w:r>
      <w:r w:rsidRPr="006E6E61">
        <w:rPr>
          <w:rFonts w:asciiTheme="majorHAnsi" w:hAnsiTheme="majorHAnsi" w:cstheme="majorHAnsi"/>
          <w:sz w:val="12"/>
          <w:szCs w:val="24"/>
        </w:rPr>
        <w:t xml:space="preserve"> We should not aim to restore the rules that neoliberal power has violated; </w:t>
      </w:r>
      <w:r w:rsidRPr="0002587E">
        <w:rPr>
          <w:rFonts w:asciiTheme="majorHAnsi" w:hAnsiTheme="majorHAnsi" w:cstheme="majorHAnsi"/>
          <w:b/>
          <w:bCs/>
          <w:szCs w:val="24"/>
          <w:u w:val="single"/>
        </w:rPr>
        <w:t>we should invent new rules adequate to the fluid form of the labor-capital relation</w:t>
      </w:r>
      <w:r w:rsidRPr="0002587E">
        <w:rPr>
          <w:rFonts w:asciiTheme="majorHAnsi" w:hAnsiTheme="majorHAnsi" w:cstheme="majorHAnsi"/>
          <w:sz w:val="12"/>
          <w:szCs w:val="24"/>
        </w:rPr>
        <w:t>, where there is no longer any quantitative time</w:t>
      </w:r>
      <w:r w:rsidRPr="0002587E">
        <w:rPr>
          <w:rFonts w:asciiTheme="majorHAnsi" w:hAnsiTheme="majorHAnsi" w:cstheme="majorHAnsi"/>
          <w:sz w:val="12"/>
          <w:szCs w:val="24"/>
        </w:rPr>
        <w:softHyphen/>
        <w:t xml:space="preserve"> value determinism and, thus, where there i</w:t>
      </w:r>
      <w:r w:rsidRPr="006E6E61">
        <w:rPr>
          <w:rFonts w:asciiTheme="majorHAnsi" w:hAnsiTheme="majorHAnsi" w:cstheme="majorHAnsi"/>
          <w:sz w:val="12"/>
          <w:szCs w:val="24"/>
        </w:rPr>
        <w:t>s no longer any necessary constant in economic relations</w:t>
      </w:r>
      <w:r w:rsidRPr="006E6E61">
        <w:rPr>
          <w:rFonts w:asciiTheme="majorHAnsi" w:hAnsiTheme="majorHAnsi" w:cstheme="majorHAnsi"/>
          <w:b/>
          <w:bCs/>
          <w:szCs w:val="24"/>
          <w:u w:val="single"/>
        </w:rPr>
        <w:t>. How can we oppose the systemic depersonalization</w:t>
      </w:r>
      <w:r w:rsidRPr="006E6E61">
        <w:rPr>
          <w:rFonts w:asciiTheme="majorHAnsi" w:hAnsiTheme="majorHAnsi" w:cstheme="majorHAnsi"/>
          <w:sz w:val="12"/>
          <w:szCs w:val="24"/>
        </w:rPr>
        <w:t xml:space="preserve"> of the work</w:t>
      </w:r>
      <w:r w:rsidRPr="006E6E61">
        <w:rPr>
          <w:rFonts w:asciiTheme="majorHAnsi" w:hAnsiTheme="majorHAnsi" w:cstheme="majorHAnsi"/>
          <w:sz w:val="12"/>
          <w:szCs w:val="24"/>
        </w:rPr>
        <w:softHyphen/>
        <w:t xml:space="preserve">ing class and the slavery that is affirmed in the command of precarious and depersonalized work? This is the question that is posed </w:t>
      </w:r>
      <w:r w:rsidRPr="006E6E61">
        <w:rPr>
          <w:rFonts w:asciiTheme="majorHAnsi" w:hAnsiTheme="majorHAnsi" w:cstheme="majorHAnsi"/>
          <w:b/>
          <w:bCs/>
          <w:szCs w:val="24"/>
          <w:u w:val="single"/>
        </w:rPr>
        <w:t>with insis</w:t>
      </w:r>
      <w:r w:rsidRPr="006E6E61">
        <w:rPr>
          <w:rFonts w:asciiTheme="majorHAnsi" w:hAnsiTheme="majorHAnsi" w:cstheme="majorHAnsi"/>
          <w:b/>
          <w:bCs/>
          <w:szCs w:val="24"/>
          <w:u w:val="single"/>
        </w:rPr>
        <w:softHyphen/>
        <w:t>tence by whomever still has a sense of human dignity</w:t>
      </w:r>
      <w:r w:rsidRPr="006E6E61">
        <w:rPr>
          <w:rFonts w:asciiTheme="majorHAnsi" w:hAnsiTheme="majorHAnsi" w:cstheme="majorHAnsi"/>
          <w:sz w:val="12"/>
          <w:szCs w:val="24"/>
        </w:rPr>
        <w:t xml:space="preserve">. Nevertheless, no answer comes, because the </w:t>
      </w:r>
      <w:r w:rsidRPr="0002587E">
        <w:rPr>
          <w:rStyle w:val="Emphasis"/>
        </w:rPr>
        <w:t xml:space="preserve">forms of </w:t>
      </w:r>
      <w:r w:rsidRPr="00327332">
        <w:rPr>
          <w:rStyle w:val="Emphasis"/>
          <w:highlight w:val="yellow"/>
        </w:rPr>
        <w:t>resistance</w:t>
      </w:r>
      <w:r w:rsidRPr="006E6E61">
        <w:rPr>
          <w:rStyle w:val="Emphasis"/>
        </w:rPr>
        <w:t xml:space="preserve"> and struggle that were </w:t>
      </w:r>
      <w:r w:rsidRPr="0002587E">
        <w:rPr>
          <w:rStyle w:val="Emphasis"/>
        </w:rPr>
        <w:t xml:space="preserve">efficacious </w:t>
      </w:r>
      <w:r w:rsidRPr="00327332">
        <w:rPr>
          <w:rStyle w:val="Emphasis"/>
          <w:highlight w:val="yellow"/>
        </w:rPr>
        <w:t>in the twentieth century</w:t>
      </w:r>
      <w:r w:rsidRPr="006E6E61">
        <w:rPr>
          <w:rStyle w:val="Emphasis"/>
        </w:rPr>
        <w:t xml:space="preserve"> appear to </w:t>
      </w:r>
      <w:proofErr w:type="gramStart"/>
      <w:r w:rsidRPr="00327332">
        <w:rPr>
          <w:rStyle w:val="Emphasis"/>
          <w:highlight w:val="yellow"/>
        </w:rPr>
        <w:t xml:space="preserve">no longer </w:t>
      </w:r>
      <w:r w:rsidRPr="0002587E">
        <w:rPr>
          <w:rStyle w:val="Emphasis"/>
        </w:rPr>
        <w:t>have the ca</w:t>
      </w:r>
      <w:r w:rsidRPr="0002587E">
        <w:rPr>
          <w:rStyle w:val="Emphasis"/>
        </w:rPr>
        <w:softHyphen/>
        <w:t>pacity</w:t>
      </w:r>
      <w:proofErr w:type="gramEnd"/>
      <w:r w:rsidRPr="0002587E">
        <w:rPr>
          <w:rStyle w:val="Emphasis"/>
        </w:rPr>
        <w:t xml:space="preserve"> to</w:t>
      </w:r>
      <w:r w:rsidRPr="006E6E61">
        <w:rPr>
          <w:rStyle w:val="Emphasis"/>
        </w:rPr>
        <w:t xml:space="preserve"> spread and </w:t>
      </w:r>
      <w:r w:rsidRPr="00327332">
        <w:rPr>
          <w:rStyle w:val="Emphasis"/>
          <w:highlight w:val="yellow"/>
        </w:rPr>
        <w:t>consolidate</w:t>
      </w:r>
      <w:r w:rsidRPr="006E6E61">
        <w:rPr>
          <w:rFonts w:asciiTheme="majorHAnsi" w:hAnsiTheme="majorHAnsi" w:cstheme="majorHAnsi"/>
          <w:sz w:val="12"/>
          <w:szCs w:val="24"/>
        </w:rPr>
        <w:t xml:space="preserve">, </w:t>
      </w:r>
      <w:r w:rsidRPr="00327332">
        <w:rPr>
          <w:rStyle w:val="Emphasis"/>
          <w:highlight w:val="yellow"/>
        </w:rPr>
        <w:t>nor</w:t>
      </w:r>
      <w:r w:rsidRPr="00D862EC">
        <w:rPr>
          <w:rStyle w:val="Emphasis"/>
        </w:rPr>
        <w:t xml:space="preserve">, consequently, </w:t>
      </w:r>
      <w:r w:rsidRPr="00327332">
        <w:rPr>
          <w:rStyle w:val="Emphasis"/>
          <w:highlight w:val="yellow"/>
        </w:rPr>
        <w:t>can</w:t>
      </w:r>
      <w:r w:rsidRPr="0002587E">
        <w:rPr>
          <w:rStyle w:val="Emphasis"/>
        </w:rPr>
        <w:t xml:space="preserve"> they </w:t>
      </w:r>
      <w:r w:rsidRPr="00327332">
        <w:rPr>
          <w:rStyle w:val="Emphasis"/>
          <w:highlight w:val="yellow"/>
        </w:rPr>
        <w:t>stop</w:t>
      </w:r>
      <w:r w:rsidRPr="00D862EC">
        <w:rPr>
          <w:rStyle w:val="Emphasis"/>
        </w:rPr>
        <w:t xml:space="preserve"> the absolutism of </w:t>
      </w:r>
      <w:r w:rsidRPr="00327332">
        <w:rPr>
          <w:rStyle w:val="Emphasis"/>
          <w:highlight w:val="yellow"/>
        </w:rPr>
        <w:t>capital</w:t>
      </w:r>
      <w:r w:rsidRPr="006E6E61">
        <w:rPr>
          <w:rFonts w:asciiTheme="majorHAnsi" w:hAnsiTheme="majorHAnsi" w:cstheme="majorHAnsi"/>
          <w:sz w:val="12"/>
          <w:szCs w:val="24"/>
        </w:rPr>
        <w:t>. We have learned from the experience of workers' struggle in re</w:t>
      </w:r>
      <w:r w:rsidRPr="006E6E61">
        <w:rPr>
          <w:rFonts w:asciiTheme="majorHAnsi" w:hAnsiTheme="majorHAnsi" w:cstheme="majorHAnsi"/>
          <w:sz w:val="12"/>
          <w:szCs w:val="24"/>
        </w:rPr>
        <w:softHyphen/>
        <w:t xml:space="preserve">cent years that the </w:t>
      </w:r>
      <w:r w:rsidRPr="00327332">
        <w:rPr>
          <w:rStyle w:val="Emphasis"/>
          <w:highlight w:val="yellow"/>
        </w:rPr>
        <w:t>struggle</w:t>
      </w:r>
      <w:r w:rsidRPr="006E6E61">
        <w:rPr>
          <w:rStyle w:val="Emphasis"/>
        </w:rPr>
        <w:t xml:space="preserve"> of precarious workers </w:t>
      </w:r>
      <w:r w:rsidRPr="00327332">
        <w:rPr>
          <w:rStyle w:val="Emphasis"/>
          <w:highlight w:val="yellow"/>
        </w:rPr>
        <w:t>does not become a cycle</w:t>
      </w:r>
      <w:r w:rsidRPr="006E6E61">
        <w:rPr>
          <w:rStyle w:val="Emphasis"/>
        </w:rPr>
        <w:t>, does not leave a social sediment of consciousness, organization, and solidarity</w:t>
      </w:r>
      <w:r w:rsidRPr="006E6E61">
        <w:rPr>
          <w:rFonts w:asciiTheme="majorHAnsi" w:hAnsiTheme="majorHAnsi" w:cstheme="majorHAnsi"/>
          <w:sz w:val="12"/>
          <w:szCs w:val="24"/>
        </w:rPr>
        <w:t xml:space="preserve">. </w:t>
      </w:r>
      <w:r w:rsidRPr="006E6E61">
        <w:rPr>
          <w:rStyle w:val="Emphasis"/>
        </w:rPr>
        <w:t>Fractalized work can also intermittently rebel, but this does not set any wave of struggle in motion</w:t>
      </w:r>
      <w:r w:rsidRPr="006E6E61">
        <w:rPr>
          <w:rFonts w:asciiTheme="majorHAnsi" w:hAnsiTheme="majorHAnsi" w:cstheme="majorHAnsi"/>
          <w:sz w:val="12"/>
          <w:szCs w:val="24"/>
        </w:rPr>
        <w:t>. The reason is easy to un</w:t>
      </w:r>
      <w:r w:rsidRPr="006E6E61">
        <w:rPr>
          <w:rFonts w:asciiTheme="majorHAnsi" w:hAnsiTheme="majorHAnsi" w:cstheme="majorHAnsi"/>
          <w:sz w:val="12"/>
          <w:szCs w:val="24"/>
        </w:rPr>
        <w:softHyphen/>
        <w:t xml:space="preserve">derstand. </w:t>
      </w:r>
      <w:proofErr w:type="gramStart"/>
      <w:r w:rsidRPr="006E6E61">
        <w:rPr>
          <w:rFonts w:asciiTheme="majorHAnsi" w:hAnsiTheme="majorHAnsi" w:cstheme="majorHAnsi"/>
          <w:b/>
          <w:bCs/>
          <w:szCs w:val="24"/>
          <w:u w:val="single"/>
        </w:rPr>
        <w:t>In order for</w:t>
      </w:r>
      <w:proofErr w:type="gramEnd"/>
      <w:r w:rsidRPr="006E6E61">
        <w:rPr>
          <w:rFonts w:asciiTheme="majorHAnsi" w:hAnsiTheme="majorHAnsi" w:cstheme="majorHAnsi"/>
          <w:b/>
          <w:bCs/>
          <w:szCs w:val="24"/>
          <w:u w:val="single"/>
        </w:rPr>
        <w:t xml:space="preserve"> struggles to form a cycle there must be</w:t>
      </w:r>
      <w:r w:rsidRPr="006E6E61">
        <w:rPr>
          <w:rFonts w:asciiTheme="majorHAnsi" w:hAnsiTheme="majorHAnsi" w:cstheme="majorHAnsi"/>
          <w:sz w:val="12"/>
          <w:szCs w:val="24"/>
        </w:rPr>
        <w:t xml:space="preserve"> a spatial proximity of laboring bodies and </w:t>
      </w:r>
      <w:r w:rsidRPr="006E6E61">
        <w:rPr>
          <w:rFonts w:asciiTheme="majorHAnsi" w:hAnsiTheme="majorHAnsi" w:cstheme="majorHAnsi"/>
          <w:b/>
          <w:bCs/>
          <w:szCs w:val="24"/>
          <w:u w:val="single"/>
        </w:rPr>
        <w:t xml:space="preserve">an existential temporal </w:t>
      </w:r>
      <w:r w:rsidRPr="006E6E61">
        <w:rPr>
          <w:rStyle w:val="Emphasis"/>
        </w:rPr>
        <w:t>continuity</w:t>
      </w:r>
      <w:r w:rsidRPr="006E6E61">
        <w:rPr>
          <w:rFonts w:asciiTheme="majorHAnsi" w:hAnsiTheme="majorHAnsi" w:cstheme="majorHAnsi"/>
          <w:sz w:val="12"/>
          <w:szCs w:val="24"/>
        </w:rPr>
        <w:t xml:space="preserve">. Without this proximity and this continuity, we lack the conditions for </w:t>
      </w:r>
      <w:proofErr w:type="spellStart"/>
      <w:r w:rsidRPr="006E6E61">
        <w:rPr>
          <w:rFonts w:asciiTheme="majorHAnsi" w:hAnsiTheme="majorHAnsi" w:cstheme="majorHAnsi"/>
          <w:sz w:val="12"/>
          <w:szCs w:val="24"/>
        </w:rPr>
        <w:t>cellularized</w:t>
      </w:r>
      <w:proofErr w:type="spellEnd"/>
      <w:r w:rsidRPr="006E6E61">
        <w:rPr>
          <w:rFonts w:asciiTheme="majorHAnsi" w:hAnsiTheme="majorHAnsi" w:cstheme="majorHAnsi"/>
          <w:sz w:val="12"/>
          <w:szCs w:val="24"/>
        </w:rPr>
        <w:t xml:space="preserve"> bodies to become a community. </w:t>
      </w:r>
    </w:p>
    <w:p w14:paraId="5B4997AF" w14:textId="77777777" w:rsidR="00671EAA" w:rsidRPr="00671EAA" w:rsidRDefault="00671EAA" w:rsidP="00671EAA"/>
    <w:p w14:paraId="5E5A580C" w14:textId="77777777" w:rsidR="00671EAA" w:rsidRPr="00B9082B" w:rsidRDefault="00671EAA" w:rsidP="00671EAA">
      <w:pPr>
        <w:pStyle w:val="Heading4"/>
      </w:pPr>
      <w:r>
        <w:t>Recognizing a right to strike reduces revolutionary potential and fractures class organizing – turns the perm.</w:t>
      </w:r>
    </w:p>
    <w:p w14:paraId="4AF0BEB8" w14:textId="77777777" w:rsidR="00671EAA" w:rsidRPr="00B9082B" w:rsidRDefault="00671EAA" w:rsidP="00671EAA">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184713B6" w14:textId="4DB0BAAD" w:rsidR="007501B8" w:rsidRPr="00671EAA" w:rsidRDefault="00671EAA" w:rsidP="007501B8">
      <w:pPr>
        <w:rPr>
          <w:b/>
          <w:iCs/>
          <w:u w:val="single"/>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sectPr w:rsidR="007501B8" w:rsidRPr="00671E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01B8"/>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0661"/>
    <w:rsid w:val="00407037"/>
    <w:rsid w:val="004605D6"/>
    <w:rsid w:val="004C60E8"/>
    <w:rsid w:val="004E3579"/>
    <w:rsid w:val="004E728B"/>
    <w:rsid w:val="004F39E0"/>
    <w:rsid w:val="00537BD5"/>
    <w:rsid w:val="0057268A"/>
    <w:rsid w:val="005D2912"/>
    <w:rsid w:val="006065BD"/>
    <w:rsid w:val="00645FA9"/>
    <w:rsid w:val="00647866"/>
    <w:rsid w:val="00665003"/>
    <w:rsid w:val="00671EAA"/>
    <w:rsid w:val="006A2AD0"/>
    <w:rsid w:val="006C2375"/>
    <w:rsid w:val="006D4ECC"/>
    <w:rsid w:val="00722258"/>
    <w:rsid w:val="007243E5"/>
    <w:rsid w:val="007340A6"/>
    <w:rsid w:val="007501B8"/>
    <w:rsid w:val="00766EA0"/>
    <w:rsid w:val="007A2226"/>
    <w:rsid w:val="007F5B66"/>
    <w:rsid w:val="00823A1C"/>
    <w:rsid w:val="00845B9D"/>
    <w:rsid w:val="00860984"/>
    <w:rsid w:val="008B3ECB"/>
    <w:rsid w:val="008B4E85"/>
    <w:rsid w:val="008C1B2E"/>
    <w:rsid w:val="0091627E"/>
    <w:rsid w:val="00926EE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CF6DC"/>
  <w15:chartTrackingRefBased/>
  <w15:docId w15:val="{7AE5C07D-843B-4E5F-8B2F-80C3999BD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01B8"/>
    <w:rPr>
      <w:rFonts w:cs="Calibri"/>
    </w:rPr>
  </w:style>
  <w:style w:type="paragraph" w:styleId="Heading1">
    <w:name w:val="heading 1"/>
    <w:aliases w:val="Pocket"/>
    <w:basedOn w:val="Normal"/>
    <w:next w:val="Normal"/>
    <w:link w:val="Heading1Char"/>
    <w:qFormat/>
    <w:rsid w:val="007501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01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01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501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01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1B8"/>
  </w:style>
  <w:style w:type="character" w:customStyle="1" w:styleId="Heading1Char">
    <w:name w:val="Heading 1 Char"/>
    <w:aliases w:val="Pocket Char"/>
    <w:basedOn w:val="DefaultParagraphFont"/>
    <w:link w:val="Heading1"/>
    <w:rsid w:val="007501B8"/>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7501B8"/>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7501B8"/>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7501B8"/>
    <w:rPr>
      <w:rFonts w:eastAsiaTheme="majorEastAsia"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7501B8"/>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7501B8"/>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uiPriority w:val="6"/>
    <w:qFormat/>
    <w:rsid w:val="007501B8"/>
    <w:rPr>
      <w:b/>
      <w:sz w:val="24"/>
      <w:u w:val="single"/>
    </w:rPr>
  </w:style>
  <w:style w:type="character" w:styleId="Hyperlink">
    <w:name w:val="Hyperlink"/>
    <w:basedOn w:val="DefaultParagraphFont"/>
    <w:uiPriority w:val="99"/>
    <w:semiHidden/>
    <w:unhideWhenUsed/>
    <w:rsid w:val="007501B8"/>
    <w:rPr>
      <w:color w:val="auto"/>
      <w:u w:val="none"/>
    </w:rPr>
  </w:style>
  <w:style w:type="character" w:styleId="FollowedHyperlink">
    <w:name w:val="FollowedHyperlink"/>
    <w:basedOn w:val="DefaultParagraphFont"/>
    <w:uiPriority w:val="99"/>
    <w:semiHidden/>
    <w:unhideWhenUsed/>
    <w:rsid w:val="007501B8"/>
    <w:rPr>
      <w:color w:val="auto"/>
      <w:u w:val="none"/>
    </w:rPr>
  </w:style>
  <w:style w:type="paragraph" w:customStyle="1" w:styleId="textbold">
    <w:name w:val="text bold"/>
    <w:basedOn w:val="Normal"/>
    <w:link w:val="Emphasis"/>
    <w:uiPriority w:val="7"/>
    <w:qFormat/>
    <w:rsid w:val="007501B8"/>
    <w:pPr>
      <w:ind w:left="720"/>
      <w:jc w:val="both"/>
    </w:pPr>
    <w:rPr>
      <w:b/>
      <w:iCs/>
      <w:u w:val="single"/>
    </w:rPr>
  </w:style>
  <w:style w:type="paragraph" w:styleId="NormalWeb">
    <w:name w:val="Normal (Web)"/>
    <w:basedOn w:val="Normal"/>
    <w:uiPriority w:val="99"/>
    <w:unhideWhenUsed/>
    <w:rsid w:val="00671EAA"/>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about:blank"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8"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8244</Words>
  <Characters>46995</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2</cp:revision>
  <dcterms:created xsi:type="dcterms:W3CDTF">2021-11-20T14:27:00Z</dcterms:created>
  <dcterms:modified xsi:type="dcterms:W3CDTF">2021-11-20T15:14:00Z</dcterms:modified>
</cp:coreProperties>
</file>