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D6705" w14:textId="5B96A7C1" w:rsidR="00CD51A7" w:rsidRDefault="00CD51A7" w:rsidP="00CD51A7">
      <w:pPr>
        <w:pStyle w:val="Heading1"/>
      </w:pPr>
      <w:r>
        <w:t xml:space="preserve">Bronx </w:t>
      </w:r>
      <w:proofErr w:type="spellStart"/>
      <w:r>
        <w:t>octos</w:t>
      </w:r>
      <w:proofErr w:type="spellEnd"/>
    </w:p>
    <w:p w14:paraId="3DAE80EA" w14:textId="57D17B29" w:rsidR="00E76E6D" w:rsidRDefault="00E76E6D" w:rsidP="00E76E6D">
      <w:pPr>
        <w:pStyle w:val="Heading2"/>
      </w:pPr>
      <w:r>
        <w:t>1</w:t>
      </w:r>
    </w:p>
    <w:p w14:paraId="1A6ECB8F" w14:textId="1266F5D0" w:rsidR="00E76E6D" w:rsidRDefault="00945C0B" w:rsidP="00945C0B">
      <w:pPr>
        <w:pStyle w:val="Heading4"/>
      </w:pPr>
      <w:r>
        <w:t xml:space="preserve">Interpretation: The affirmative debater must specify the role of the ballot under which the judge evaluates offense. </w:t>
      </w:r>
    </w:p>
    <w:p w14:paraId="12F0F9D1" w14:textId="6152ECF9" w:rsidR="00945C0B" w:rsidRDefault="00945C0B" w:rsidP="00945C0B">
      <w:pPr>
        <w:pStyle w:val="Heading4"/>
      </w:pPr>
      <w:r>
        <w:t>Violation: They didn’t, cx</w:t>
      </w:r>
    </w:p>
    <w:p w14:paraId="455A0385" w14:textId="0512DE67" w:rsidR="00945C0B" w:rsidRDefault="00945C0B" w:rsidP="00945C0B">
      <w:pPr>
        <w:pStyle w:val="Heading4"/>
      </w:pPr>
      <w:r>
        <w:t>1] shiftiness</w:t>
      </w:r>
    </w:p>
    <w:p w14:paraId="7D291BBC" w14:textId="22C64D66" w:rsidR="00945C0B" w:rsidRPr="00945C0B" w:rsidRDefault="00945C0B" w:rsidP="00945C0B">
      <w:pPr>
        <w:pStyle w:val="Heading4"/>
      </w:pPr>
      <w:r>
        <w:t xml:space="preserve">A] </w:t>
      </w:r>
      <w:proofErr w:type="spellStart"/>
      <w:r>
        <w:t>reversability</w:t>
      </w:r>
      <w:proofErr w:type="spellEnd"/>
    </w:p>
    <w:p w14:paraId="0B45E198" w14:textId="4E101F89" w:rsidR="00CD51A7" w:rsidRDefault="00E76E6D" w:rsidP="00CD51A7">
      <w:pPr>
        <w:pStyle w:val="Heading2"/>
      </w:pPr>
      <w:r>
        <w:t>2</w:t>
      </w:r>
    </w:p>
    <w:p w14:paraId="0E63FB1A" w14:textId="77777777" w:rsidR="00E76E6D" w:rsidRPr="0068672B" w:rsidRDefault="00E76E6D" w:rsidP="00E76E6D">
      <w:pPr>
        <w:pStyle w:val="Heading4"/>
        <w:rPr>
          <w:shd w:val="clear" w:color="auto" w:fill="FFFFFF"/>
        </w:rPr>
      </w:pPr>
      <w:r>
        <w:rPr>
          <w:shd w:val="clear" w:color="auto" w:fill="FFFFFF"/>
        </w:rPr>
        <w:t>Freedom 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2CA4C85F" w14:textId="77777777" w:rsidR="00E76E6D" w:rsidRPr="00E83C46" w:rsidRDefault="00E76E6D" w:rsidP="00E76E6D">
      <w:r w:rsidRPr="00E83C46">
        <w:t>Schroeder, Jeanne L. "Unnatural rights: Hegel and intellectual property." U. Miami L. Rev. 60 (2005): 453.</w:t>
      </w:r>
    </w:p>
    <w:p w14:paraId="48A7B9A1" w14:textId="77777777" w:rsidR="00E76E6D" w:rsidRDefault="00E76E6D" w:rsidP="00E76E6D">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E83C46">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E83C46">
        <w:rPr>
          <w:b/>
          <w:bCs/>
          <w:highlight w:val="yellow"/>
          <w:u w:val="single"/>
        </w:rPr>
        <w:t xml:space="preserve">it follows </w:t>
      </w:r>
      <w:r w:rsidRPr="0068672B">
        <w:rPr>
          <w:b/>
          <w:bCs/>
          <w:u w:val="single"/>
        </w:rPr>
        <w:t xml:space="preserve">from Hegel's rejection of transcendence </w:t>
      </w:r>
      <w:r w:rsidRPr="00E83C46">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w:t>
      </w:r>
      <w:proofErr w:type="gramStart"/>
      <w:r w:rsidRPr="00E83C46">
        <w:rPr>
          <w:sz w:val="8"/>
        </w:rPr>
        <w:t>Actually, the</w:t>
      </w:r>
      <w:proofErr w:type="gramEnd"/>
      <w:r w:rsidRPr="00E83C46">
        <w:rPr>
          <w:sz w:val="8"/>
        </w:rPr>
        <w:t xml:space="preserv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E83C46">
        <w:rPr>
          <w:b/>
          <w:bCs/>
          <w:highlight w:val="yellow"/>
          <w:u w:val="single"/>
        </w:rPr>
        <w:t xml:space="preserve">Consequently, if the </w:t>
      </w:r>
      <w:r w:rsidRPr="0068672B">
        <w:rPr>
          <w:b/>
          <w:bCs/>
          <w:u w:val="single"/>
        </w:rPr>
        <w:t xml:space="preserve">autonomous </w:t>
      </w:r>
      <w:r w:rsidRPr="00E83C46">
        <w:rPr>
          <w:b/>
          <w:bCs/>
          <w:highlight w:val="yellow"/>
          <w:u w:val="single"/>
        </w:rPr>
        <w:t xml:space="preserve">individual </w:t>
      </w:r>
      <w:r w:rsidRPr="0068672B">
        <w:rPr>
          <w:b/>
          <w:bCs/>
          <w:u w:val="single"/>
        </w:rPr>
        <w:t xml:space="preserve">in the state of nature </w:t>
      </w:r>
      <w:r w:rsidRPr="00E83C46">
        <w:rPr>
          <w:b/>
          <w:bCs/>
          <w:highlight w:val="yellow"/>
          <w:u w:val="single"/>
        </w:rPr>
        <w:t>claims to be free</w:t>
      </w:r>
      <w:r w:rsidRPr="0068672B">
        <w:rPr>
          <w:b/>
          <w:bCs/>
          <w:u w:val="single"/>
        </w:rPr>
        <w:t xml:space="preserve">, and if this radically negative freedom is only potential, then </w:t>
      </w:r>
      <w:r w:rsidRPr="00E83C46">
        <w:rPr>
          <w:b/>
          <w:bCs/>
          <w:highlight w:val="yellow"/>
          <w:u w:val="single"/>
        </w:rPr>
        <w:t xml:space="preserve">the </w:t>
      </w:r>
      <w:r w:rsidRPr="0068672B">
        <w:rPr>
          <w:b/>
          <w:bCs/>
          <w:u w:val="single"/>
        </w:rPr>
        <w:t xml:space="preserve">individual's </w:t>
      </w:r>
      <w:r w:rsidRPr="00E83C46">
        <w:rPr>
          <w:b/>
          <w:bCs/>
          <w:highlight w:val="yellow"/>
          <w:u w:val="single"/>
        </w:rPr>
        <w:t xml:space="preserve">claims </w:t>
      </w:r>
      <w:r w:rsidRPr="0068672B">
        <w:rPr>
          <w:b/>
          <w:bCs/>
          <w:u w:val="single"/>
        </w:rPr>
        <w:t xml:space="preserve">to freedom </w:t>
      </w:r>
      <w:r w:rsidRPr="00E83C46">
        <w:rPr>
          <w:b/>
          <w:bCs/>
          <w:highlight w:val="yellow"/>
          <w:u w:val="single"/>
        </w:rPr>
        <w:t>can only be retroactively tested after</w:t>
      </w:r>
      <w:r w:rsidRPr="0068672B">
        <w:rPr>
          <w:b/>
          <w:bCs/>
          <w:u w:val="single"/>
        </w:rPr>
        <w:t xml:space="preserve"> he leaves </w:t>
      </w:r>
      <w:r w:rsidRPr="00E83C46">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w:t>
      </w:r>
      <w:proofErr w:type="gramStart"/>
      <w:r w:rsidRPr="00E83C46">
        <w:rPr>
          <w:sz w:val="8"/>
        </w:rPr>
        <w:t>actually created</w:t>
      </w:r>
      <w:proofErr w:type="gramEnd"/>
      <w:r w:rsidRPr="00E83C46">
        <w:rPr>
          <w:sz w:val="8"/>
        </w:rPr>
        <w:t xml:space="preserve">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w:t>
      </w:r>
      <w:proofErr w:type="gramStart"/>
      <w:r w:rsidRPr="00E83C46">
        <w:rPr>
          <w:sz w:val="8"/>
        </w:rPr>
        <w:t>by definition cannot</w:t>
      </w:r>
      <w:proofErr w:type="gramEnd"/>
      <w:r w:rsidRPr="00E83C46">
        <w:rPr>
          <w:sz w:val="8"/>
        </w:rPr>
        <w:t xml:space="preserve">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....The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E83C46">
        <w:rPr>
          <w:b/>
          <w:bCs/>
          <w:highlight w:val="yellow"/>
          <w:u w:val="single"/>
        </w:rPr>
        <w:t xml:space="preserve">the entire phenomenal world is </w:t>
      </w:r>
      <w:r w:rsidRPr="0068672B">
        <w:rPr>
          <w:b/>
          <w:bCs/>
          <w:u w:val="single"/>
        </w:rPr>
        <w:t xml:space="preserve">natural and therefore </w:t>
      </w:r>
      <w:r w:rsidRPr="00E83C46">
        <w:rPr>
          <w:b/>
          <w:bCs/>
          <w:highlight w:val="yellow"/>
          <w:u w:val="single"/>
        </w:rPr>
        <w:t>subject to the laws of nature</w:t>
      </w:r>
      <w:r w:rsidRPr="0068672B">
        <w:rPr>
          <w:b/>
          <w:bCs/>
          <w:u w:val="single"/>
        </w:rPr>
        <w:t xml:space="preserve">-i.e., everything empirical is caused.1 14 It is also true, however, that </w:t>
      </w:r>
      <w:r w:rsidRPr="00E83C46">
        <w:rPr>
          <w:b/>
          <w:bCs/>
          <w:highlight w:val="yellow"/>
          <w:u w:val="single"/>
        </w:rPr>
        <w:t>freedom exists in the transcendental</w:t>
      </w:r>
      <w:r w:rsidRPr="0068672B">
        <w:rPr>
          <w:b/>
          <w:bCs/>
          <w:u w:val="single"/>
        </w:rPr>
        <w:t xml:space="preserve">, non-empirical </w:t>
      </w:r>
      <w:r w:rsidRPr="00E83C46">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B66DE9">
        <w:rPr>
          <w:rStyle w:val="Emphasis"/>
          <w:highlight w:val="yellow"/>
        </w:rPr>
        <w:t>If</w:t>
      </w:r>
      <w:r w:rsidRPr="0068672B">
        <w:rPr>
          <w:b/>
          <w:bCs/>
          <w:u w:val="single"/>
        </w:rPr>
        <w:t xml:space="preserve"> a "noumenon" were </w:t>
      </w:r>
      <w:r w:rsidRPr="00E83C46">
        <w:rPr>
          <w:b/>
          <w:bCs/>
          <w:highlight w:val="yellow"/>
          <w:u w:val="single"/>
        </w:rPr>
        <w:t>caused by some- thing else</w:t>
      </w:r>
      <w:r w:rsidRPr="0068672B">
        <w:rPr>
          <w:b/>
          <w:bCs/>
          <w:u w:val="single"/>
        </w:rPr>
        <w:t xml:space="preserve">, then </w:t>
      </w:r>
      <w:r w:rsidRPr="00E83C46">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E83C46">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E83C46">
        <w:rPr>
          <w:b/>
          <w:bCs/>
          <w:highlight w:val="yellow"/>
          <w:u w:val="single"/>
        </w:rPr>
        <w:t xml:space="preserve">Although each individual human </w:t>
      </w:r>
      <w:r w:rsidRPr="0068672B">
        <w:rPr>
          <w:b/>
          <w:bCs/>
          <w:u w:val="single"/>
        </w:rPr>
        <w:t xml:space="preserve">being </w:t>
      </w:r>
      <w:r w:rsidRPr="00E83C46">
        <w:rPr>
          <w:b/>
          <w:bCs/>
          <w:highlight w:val="yellow"/>
          <w:u w:val="single"/>
        </w:rPr>
        <w:t>is phenomenal,</w:t>
      </w:r>
      <w:r w:rsidRPr="0068672B">
        <w:rPr>
          <w:b/>
          <w:bCs/>
          <w:u w:val="single"/>
        </w:rPr>
        <w:t xml:space="preserve"> man's </w:t>
      </w:r>
      <w:r w:rsidRPr="00E83C46">
        <w:rPr>
          <w:b/>
          <w:bCs/>
          <w:highlight w:val="yellow"/>
          <w:u w:val="single"/>
        </w:rPr>
        <w:t xml:space="preserve">essence </w:t>
      </w:r>
      <w:r w:rsidRPr="0068672B">
        <w:rPr>
          <w:b/>
          <w:bCs/>
          <w:u w:val="single"/>
        </w:rPr>
        <w:t xml:space="preserve">(his spirit or soul, his status as the liberal, autonomous individual) </w:t>
      </w:r>
      <w:r w:rsidRPr="00E83C46">
        <w:rPr>
          <w:b/>
          <w:bCs/>
          <w:highlight w:val="yellow"/>
          <w:u w:val="single"/>
        </w:rPr>
        <w:t xml:space="preserve">is noumenal and there- </w:t>
      </w:r>
      <w:proofErr w:type="spellStart"/>
      <w:r w:rsidRPr="00E83C46">
        <w:rPr>
          <w:b/>
          <w:bCs/>
          <w:highlight w:val="yellow"/>
          <w:u w:val="single"/>
        </w:rPr>
        <w:t>fore</w:t>
      </w:r>
      <w:proofErr w:type="spellEnd"/>
      <w:r w:rsidRPr="00E83C46">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w:t>
      </w:r>
      <w:proofErr w:type="gramStart"/>
      <w:r w:rsidRPr="00E83C46">
        <w:rPr>
          <w:sz w:val="8"/>
        </w:rPr>
        <w:t>here and there, but</w:t>
      </w:r>
      <w:proofErr w:type="gramEnd"/>
      <w:r w:rsidRPr="00E83C46">
        <w:rPr>
          <w:sz w:val="8"/>
        </w:rPr>
        <w:t xml:space="preserve"> is rather the negative as determined in the sphere of essence, the principle of all self- movement . "..."126 In other words, </w:t>
      </w:r>
      <w:r w:rsidRPr="0068672B">
        <w:rPr>
          <w:b/>
          <w:bCs/>
          <w:u w:val="single"/>
        </w:rPr>
        <w:t xml:space="preserve">contradiction is a universal fact about the world. It is correct that </w:t>
      </w:r>
      <w:r w:rsidRPr="00E83C46">
        <w:rPr>
          <w:b/>
          <w:bCs/>
          <w:highlight w:val="yellow"/>
          <w:u w:val="single"/>
        </w:rPr>
        <w:t>contradictions are unstable and must be resolved</w:t>
      </w:r>
      <w:r w:rsidRPr="0068672B">
        <w:rPr>
          <w:b/>
          <w:bCs/>
          <w:u w:val="single"/>
        </w:rPr>
        <w:t xml:space="preserve">, </w:t>
      </w:r>
      <w:r w:rsidRPr="00E83C46">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E83C46">
        <w:rPr>
          <w:b/>
          <w:bCs/>
          <w:highlight w:val="yellow"/>
          <w:u w:val="single"/>
        </w:rPr>
        <w:t>this merely means that the universe is dynamic</w:t>
      </w:r>
      <w:r w:rsidRPr="0068672B">
        <w:rPr>
          <w:b/>
          <w:bCs/>
          <w:u w:val="single"/>
        </w:rPr>
        <w:t xml:space="preserve">, not static. Contradiction is </w:t>
      </w:r>
      <w:r w:rsidRPr="00E83C46">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E83C46">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E83C46">
        <w:rPr>
          <w:b/>
          <w:bCs/>
          <w:highlight w:val="yellow"/>
          <w:u w:val="single"/>
        </w:rPr>
        <w:t xml:space="preserve">unchanging essence </w:t>
      </w:r>
      <w:r w:rsidRPr="0068672B">
        <w:rPr>
          <w:b/>
          <w:bCs/>
          <w:u w:val="single"/>
        </w:rPr>
        <w:t xml:space="preserve">(noumenon) </w:t>
      </w:r>
      <w:r w:rsidRPr="00E83C46">
        <w:rPr>
          <w:b/>
          <w:bCs/>
          <w:highlight w:val="yellow"/>
          <w:u w:val="single"/>
        </w:rPr>
        <w:t xml:space="preserve">behind the </w:t>
      </w:r>
      <w:r w:rsidRPr="0068672B">
        <w:rPr>
          <w:b/>
          <w:bCs/>
          <w:u w:val="single"/>
        </w:rPr>
        <w:t xml:space="preserve">contingent, temporary, </w:t>
      </w:r>
      <w:r w:rsidRPr="00E83C46">
        <w:rPr>
          <w:b/>
          <w:bCs/>
          <w:highlight w:val="yellow"/>
          <w:u w:val="single"/>
        </w:rPr>
        <w:t>empirical wo</w:t>
      </w:r>
      <w:r w:rsidRPr="00B66DE9">
        <w:rPr>
          <w:b/>
          <w:bCs/>
          <w:highlight w:val="yellow"/>
          <w:u w:val="single"/>
        </w:rPr>
        <w:t>rld of appearances</w:t>
      </w:r>
      <w:r w:rsidRPr="0068672B">
        <w:rPr>
          <w:b/>
          <w:bCs/>
          <w:u w:val="single"/>
        </w:rPr>
        <w:t xml:space="preserve"> that is in a constant state of flux</w:t>
      </w:r>
      <w:r w:rsidRPr="00B66DE9">
        <w:rPr>
          <w:rStyle w:val="Emphasis"/>
        </w:rPr>
        <w:t>. To Hegel, it is appearance all the way down.</w:t>
      </w:r>
      <w:r w:rsidRPr="00E83C46">
        <w:rPr>
          <w:sz w:val="8"/>
        </w:rPr>
        <w:t xml:space="preserve"> </w:t>
      </w:r>
      <w:proofErr w:type="gramStart"/>
      <w:r w:rsidRPr="00E83C46">
        <w:rPr>
          <w:sz w:val="8"/>
        </w:rPr>
        <w:t>Finally</w:t>
      </w:r>
      <w:proofErr w:type="gramEnd"/>
      <w:r w:rsidRPr="00E83C46">
        <w:rPr>
          <w:sz w:val="8"/>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w:t>
      </w:r>
      <w:proofErr w:type="gramStart"/>
      <w:r w:rsidRPr="00E83C46">
        <w:rPr>
          <w:sz w:val="8"/>
        </w:rPr>
        <w:t>unnatural by definition</w:t>
      </w:r>
      <w:proofErr w:type="gramEnd"/>
      <w:r w:rsidRPr="00E83C46">
        <w:rPr>
          <w:sz w:val="8"/>
        </w:rPr>
        <w:t xml:space="preserve">.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E83C46">
        <w:rPr>
          <w:b/>
          <w:bCs/>
          <w:highlight w:val="yellow"/>
          <w:u w:val="single"/>
        </w:rPr>
        <w:t>actual freedom is not natural but artificial</w:t>
      </w:r>
      <w:r w:rsidRPr="0068672B">
        <w:rPr>
          <w:b/>
          <w:bCs/>
          <w:u w:val="single"/>
        </w:rPr>
        <w:t xml:space="preserve">: </w:t>
      </w:r>
      <w:r w:rsidRPr="00E83C46">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w:t>
      </w:r>
      <w:r w:rsidRPr="00B66DE9">
        <w:rPr>
          <w:b/>
          <w:bCs/>
          <w:highlight w:val="yellow"/>
          <w:u w:val="single"/>
        </w:rPr>
        <w:t>personhood) is</w:t>
      </w:r>
      <w:r w:rsidRPr="0068672B">
        <w:rPr>
          <w:b/>
          <w:bCs/>
          <w:u w:val="single"/>
        </w:rPr>
        <w:t xml:space="preserve">, therefore, not a natural state but </w:t>
      </w:r>
      <w:r w:rsidRPr="00E83C46">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83C46">
        <w:rPr>
          <w:b/>
          <w:bCs/>
          <w:highlight w:val="yellow"/>
          <w:u w:val="single"/>
        </w:rPr>
        <w:t>Abstract rights are</w:t>
      </w:r>
      <w:r w:rsidRPr="00E83C46">
        <w:rPr>
          <w:b/>
          <w:bCs/>
          <w:u w:val="single"/>
        </w:rPr>
        <w:t xml:space="preserve">, therefore, </w:t>
      </w:r>
      <w:r w:rsidRPr="00E83C46">
        <w:rPr>
          <w:b/>
          <w:bCs/>
          <w:highlight w:val="yellow"/>
          <w:u w:val="single"/>
        </w:rPr>
        <w:t xml:space="preserve">the first most primitive step in </w:t>
      </w:r>
      <w:r w:rsidRPr="00E83C46">
        <w:rPr>
          <w:b/>
          <w:bCs/>
          <w:u w:val="single"/>
        </w:rPr>
        <w:t xml:space="preserve">man's </w:t>
      </w:r>
      <w:r w:rsidRPr="00E83C46">
        <w:rPr>
          <w:b/>
          <w:bCs/>
          <w:highlight w:val="yellow"/>
          <w:u w:val="single"/>
        </w:rPr>
        <w:t xml:space="preserve">attempt to actualize </w:t>
      </w:r>
      <w:r w:rsidRPr="00E83C46">
        <w:rPr>
          <w:b/>
          <w:bCs/>
          <w:u w:val="single"/>
        </w:rPr>
        <w:t xml:space="preserve">his </w:t>
      </w:r>
      <w:r w:rsidRPr="00E83C46">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65893C83" w14:textId="77777777" w:rsidR="00E76E6D" w:rsidRDefault="00E76E6D" w:rsidP="00E76E6D">
      <w:pPr>
        <w:rPr>
          <w:b/>
          <w:bCs/>
          <w:u w:val="single"/>
        </w:rPr>
      </w:pPr>
    </w:p>
    <w:p w14:paraId="5CE3646D" w14:textId="77777777" w:rsidR="00E76E6D" w:rsidRPr="0068672B" w:rsidRDefault="00E76E6D" w:rsidP="00E76E6D">
      <w:pPr>
        <w:pStyle w:val="Heading4"/>
        <w:rPr>
          <w:shd w:val="clear" w:color="auto" w:fill="FFFFFF"/>
        </w:rPr>
      </w:pPr>
      <w:r>
        <w:rPr>
          <w:shd w:val="clear" w:color="auto" w:fill="FFFFFF"/>
        </w:rPr>
        <w:t>Property and legal contracts are the only medium of recognition and intersubjectivity capable of ensuring the abstract right, Schroeder 2:</w:t>
      </w:r>
    </w:p>
    <w:p w14:paraId="1A908696" w14:textId="77777777" w:rsidR="00E76E6D" w:rsidRPr="0068672B" w:rsidRDefault="00E76E6D" w:rsidP="00E76E6D">
      <w:r>
        <w:rPr>
          <w:rFonts w:ascii="Arial" w:hAnsi="Arial" w:cs="Arial"/>
          <w:color w:val="222222"/>
          <w:sz w:val="20"/>
          <w:szCs w:val="20"/>
          <w:shd w:val="clear" w:color="auto" w:fill="FFFFFF"/>
        </w:rPr>
        <w:t>*</w:t>
      </w:r>
      <w:proofErr w:type="gramStart"/>
      <w:r>
        <w:rPr>
          <w:rFonts w:ascii="Arial" w:hAnsi="Arial" w:cs="Arial"/>
          <w:color w:val="222222"/>
          <w:sz w:val="20"/>
          <w:szCs w:val="20"/>
          <w:shd w:val="clear" w:color="auto" w:fill="FFFFFF"/>
        </w:rPr>
        <w:t>bracketed</w:t>
      </w:r>
      <w:proofErr w:type="gramEnd"/>
      <w:r>
        <w:rPr>
          <w:rFonts w:ascii="Arial" w:hAnsi="Arial" w:cs="Arial"/>
          <w:color w:val="222222"/>
          <w:sz w:val="20"/>
          <w:szCs w:val="20"/>
          <w:shd w:val="clear" w:color="auto" w:fill="FFFFFF"/>
        </w:rPr>
        <w:t xml:space="preserve">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3587EBEE" w14:textId="77777777" w:rsidR="00E76E6D" w:rsidRPr="004F35EC" w:rsidRDefault="00E76E6D" w:rsidP="00E76E6D">
      <w:pPr>
        <w:rPr>
          <w:sz w:val="10"/>
        </w:rPr>
      </w:pPr>
      <w:r w:rsidRPr="004F35EC">
        <w:rPr>
          <w:sz w:val="10"/>
        </w:rPr>
        <w:t xml:space="preserve">Contract solves this problem. To reiterate, Hegel believes that </w:t>
      </w:r>
      <w:r w:rsidRPr="004F35EC">
        <w:rPr>
          <w:b/>
          <w:bCs/>
          <w:highlight w:val="yellow"/>
          <w:u w:val="single"/>
        </w:rPr>
        <w:t xml:space="preserve">subjectivity is created </w:t>
      </w:r>
      <w:r w:rsidRPr="0068672B">
        <w:rPr>
          <w:b/>
          <w:bCs/>
          <w:u w:val="single"/>
        </w:rPr>
        <w:t xml:space="preserve">not by possession per se, but </w:t>
      </w:r>
      <w:r w:rsidRPr="004F35EC">
        <w:rPr>
          <w:b/>
          <w:bCs/>
          <w:highlight w:val="yellow"/>
          <w:u w:val="single"/>
        </w:rPr>
        <w:t xml:space="preserve">by intersubjective recognition </w:t>
      </w:r>
      <w:r w:rsidRPr="0068672B">
        <w:rPr>
          <w:b/>
          <w:bCs/>
          <w:u w:val="single"/>
        </w:rPr>
        <w:t xml:space="preserve">by other subjects. </w:t>
      </w:r>
      <w:r w:rsidRPr="004F35EC">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4F35EC">
        <w:rPr>
          <w:b/>
          <w:bCs/>
          <w:highlight w:val="yellow"/>
          <w:u w:val="single"/>
        </w:rPr>
        <w:t xml:space="preserve">to bear legal rights </w:t>
      </w:r>
      <w:r w:rsidRPr="0068672B">
        <w:rPr>
          <w:b/>
          <w:bCs/>
          <w:u w:val="single"/>
        </w:rPr>
        <w:t xml:space="preserve">and duties recognized by, and </w:t>
      </w:r>
      <w:r w:rsidRPr="00800F9F">
        <w:rPr>
          <w:b/>
          <w:bCs/>
          <w:highlight w:val="yellow"/>
          <w:u w:val="single"/>
        </w:rPr>
        <w:t>enforceable against</w:t>
      </w:r>
      <w:r w:rsidRPr="0068672B">
        <w:rPr>
          <w:b/>
          <w:bCs/>
          <w:u w:val="single"/>
        </w:rPr>
        <w:t xml:space="preserve">, </w:t>
      </w:r>
      <w:r w:rsidRPr="004F35EC">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tinction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4F35EC">
        <w:rPr>
          <w:b/>
          <w:bCs/>
          <w:highlight w:val="yellow"/>
          <w:u w:val="single"/>
        </w:rPr>
        <w:t xml:space="preserve">each party remains </w:t>
      </w:r>
      <w:r w:rsidRPr="0068672B">
        <w:rPr>
          <w:b/>
          <w:bCs/>
          <w:u w:val="single"/>
        </w:rPr>
        <w:t xml:space="preserve">identifiable as a </w:t>
      </w:r>
      <w:r w:rsidRPr="004F35EC">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4F35EC">
        <w:rPr>
          <w:b/>
          <w:bCs/>
          <w:highlight w:val="yellow"/>
          <w:u w:val="single"/>
        </w:rPr>
        <w:t>because the object</w:t>
      </w:r>
      <w:r w:rsidRPr="0068672B">
        <w:rPr>
          <w:b/>
          <w:bCs/>
          <w:u w:val="single"/>
        </w:rPr>
        <w:t xml:space="preserve"> </w:t>
      </w:r>
      <w:r w:rsidRPr="004F35EC">
        <w:rPr>
          <w:b/>
          <w:bCs/>
          <w:highlight w:val="yellow"/>
          <w:u w:val="single"/>
        </w:rPr>
        <w:t xml:space="preserve">[t]he[y] gives up </w:t>
      </w:r>
      <w:r w:rsidRPr="0068672B">
        <w:rPr>
          <w:b/>
          <w:bCs/>
          <w:u w:val="single"/>
        </w:rPr>
        <w:t xml:space="preserve">in contract </w:t>
      </w:r>
      <w:r w:rsidRPr="004F35EC">
        <w:rPr>
          <w:b/>
          <w:bCs/>
          <w:sz w:val="20"/>
          <w:szCs w:val="20"/>
          <w:highlight w:val="yellow"/>
          <w:u w:val="single"/>
        </w:rPr>
        <w:t xml:space="preserve">is </w:t>
      </w:r>
      <w:r w:rsidRPr="004F35EC">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4F35EC">
        <w:rPr>
          <w:b/>
          <w:bCs/>
          <w:highlight w:val="yellow"/>
          <w:u w:val="single"/>
        </w:rPr>
        <w:t xml:space="preserve">possession is the recognition </w:t>
      </w:r>
      <w:r w:rsidRPr="0068672B">
        <w:rPr>
          <w:b/>
          <w:bCs/>
          <w:u w:val="single"/>
        </w:rPr>
        <w:t xml:space="preserve">by others </w:t>
      </w:r>
      <w:r w:rsidRPr="004F35EC">
        <w:rPr>
          <w:b/>
          <w:bCs/>
          <w:highlight w:val="yellow"/>
          <w:u w:val="single"/>
        </w:rPr>
        <w:t xml:space="preserve">that a specific object </w:t>
      </w:r>
      <w:r w:rsidRPr="00800F9F">
        <w:rPr>
          <w:b/>
          <w:bCs/>
          <w:highlight w:val="yellow"/>
          <w:u w:val="single"/>
        </w:rPr>
        <w:t>belongs to a</w:t>
      </w:r>
      <w:r w:rsidRPr="0068672B">
        <w:rPr>
          <w:b/>
          <w:bCs/>
          <w:u w:val="single"/>
        </w:rPr>
        <w:t xml:space="preserve"> specific </w:t>
      </w:r>
      <w:r w:rsidRPr="00800F9F">
        <w:rPr>
          <w:b/>
          <w:bCs/>
          <w:highlight w:val="yellow"/>
          <w:u w:val="single"/>
        </w:rPr>
        <w:t>subject</w:t>
      </w:r>
      <w:r w:rsidRPr="0068672B">
        <w:rPr>
          <w:b/>
          <w:bCs/>
          <w:u w:val="single"/>
        </w:rPr>
        <w:t xml:space="preserve">. </w:t>
      </w:r>
      <w:r w:rsidRPr="004F35EC">
        <w:rPr>
          <w:b/>
          <w:bCs/>
          <w:highlight w:val="yellow"/>
          <w:u w:val="single"/>
        </w:rPr>
        <w:t>Paradoxically</w:t>
      </w:r>
      <w:r w:rsidRPr="0068672B">
        <w:rPr>
          <w:b/>
          <w:bCs/>
          <w:u w:val="single"/>
        </w:rPr>
        <w:t xml:space="preserve">, </w:t>
      </w:r>
      <w:r w:rsidRPr="004F35EC">
        <w:rPr>
          <w:b/>
          <w:bCs/>
          <w:highlight w:val="yellow"/>
          <w:u w:val="single"/>
        </w:rPr>
        <w:t xml:space="preserve">this </w:t>
      </w:r>
      <w:r w:rsidRPr="0068672B">
        <w:rPr>
          <w:b/>
          <w:bCs/>
          <w:u w:val="single"/>
        </w:rPr>
        <w:t xml:space="preserve">recognition only </w:t>
      </w:r>
      <w:r w:rsidRPr="004F35EC">
        <w:rPr>
          <w:b/>
          <w:bCs/>
          <w:i/>
          <w:iCs/>
          <w:highlight w:val="yellow"/>
          <w:u w:val="single"/>
        </w:rPr>
        <w:t xml:space="preserve">expressly </w:t>
      </w:r>
      <w:r w:rsidRPr="004F35EC">
        <w:rPr>
          <w:b/>
          <w:bCs/>
          <w:highlight w:val="yellow"/>
          <w:u w:val="single"/>
        </w:rPr>
        <w:t xml:space="preserve">occurs </w:t>
      </w:r>
      <w:r w:rsidRPr="004F35EC">
        <w:rPr>
          <w:b/>
          <w:bCs/>
          <w:i/>
          <w:iCs/>
          <w:highlight w:val="yellow"/>
          <w:u w:val="single"/>
        </w:rPr>
        <w:t xml:space="preserve">retroactively </w:t>
      </w:r>
      <w:r w:rsidRPr="004F35EC">
        <w:rPr>
          <w:b/>
          <w:bCs/>
          <w:highlight w:val="yellow"/>
          <w:u w:val="single"/>
        </w:rPr>
        <w:t xml:space="preserve">when the owner </w:t>
      </w:r>
      <w:r w:rsidRPr="004F35EC">
        <w:rPr>
          <w:b/>
          <w:bCs/>
          <w:u w:val="single"/>
        </w:rPr>
        <w:t xml:space="preserve">contracts to </w:t>
      </w:r>
      <w:r w:rsidRPr="004F35EC">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 xml:space="preserve">recognized </w:t>
      </w:r>
      <w:proofErr w:type="gramStart"/>
      <w:r w:rsidRPr="0068672B">
        <w:rPr>
          <w:b/>
          <w:bCs/>
          <w:u w:val="single"/>
        </w:rPr>
        <w:t>at the moment</w:t>
      </w:r>
      <w:proofErr w:type="gramEnd"/>
      <w:r w:rsidRPr="0068672B">
        <w:rPr>
          <w:b/>
          <w:bCs/>
          <w:u w:val="single"/>
        </w:rPr>
        <w:t xml:space="preserve">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Person)</w:t>
      </w:r>
      <w:r w:rsidRPr="0068672B">
        <w:rPr>
          <w:b/>
          <w:bCs/>
          <w:u w:val="single"/>
        </w:rPr>
        <w:t>only when one is recognized as such by another subject. Subjectivity (the capacity to bear legal rights and duties) exists only insofar as rights are enforceable.</w:t>
      </w:r>
      <w:r w:rsidRPr="004F35EC">
        <w:rPr>
          <w:sz w:val="10"/>
        </w:rPr>
        <w:t xml:space="preserve"> </w:t>
      </w:r>
      <w:r w:rsidRPr="004F35EC">
        <w:rPr>
          <w:b/>
          <w:bCs/>
          <w:highlight w:val="yellow"/>
          <w:u w:val="single"/>
        </w:rPr>
        <w:t xml:space="preserve">Since all persons logically begin as abstract </w:t>
      </w:r>
      <w:r w:rsidRPr="0068672B">
        <w:rPr>
          <w:b/>
          <w:bCs/>
          <w:u w:val="single"/>
        </w:rPr>
        <w:t xml:space="preserve">individuals (not subjects), </w:t>
      </w:r>
      <w:proofErr w:type="gramStart"/>
      <w:r w:rsidRPr="0068672B">
        <w:rPr>
          <w:b/>
          <w:bCs/>
          <w:u w:val="single"/>
        </w:rPr>
        <w:t>in order to</w:t>
      </w:r>
      <w:proofErr w:type="gramEnd"/>
      <w:r w:rsidRPr="0068672B">
        <w:rPr>
          <w:b/>
          <w:bCs/>
          <w:u w:val="single"/>
        </w:rPr>
        <w:t xml:space="preserve"> achieve subjectivity, </w:t>
      </w:r>
      <w:r w:rsidRPr="004F35EC">
        <w:rPr>
          <w:b/>
          <w:bCs/>
          <w:highlight w:val="yellow"/>
          <w:u w:val="single"/>
        </w:rPr>
        <w:t xml:space="preserve">each </w:t>
      </w:r>
      <w:r w:rsidRPr="0068672B">
        <w:rPr>
          <w:b/>
          <w:bCs/>
          <w:u w:val="single"/>
        </w:rPr>
        <w:t xml:space="preserve">individual </w:t>
      </w:r>
      <w:r w:rsidRPr="004F35EC">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4F35EC">
        <w:rPr>
          <w:b/>
          <w:bCs/>
          <w:highlight w:val="yellow"/>
          <w:u w:val="single"/>
        </w:rPr>
        <w:t xml:space="preserve">into subjects </w:t>
      </w:r>
      <w:r w:rsidRPr="0068672B">
        <w:rPr>
          <w:b/>
          <w:bCs/>
          <w:u w:val="single"/>
        </w:rPr>
        <w:t xml:space="preserve">by recognizing them as such. </w:t>
      </w:r>
      <w:r w:rsidRPr="004F35EC">
        <w:rPr>
          <w:b/>
          <w:bCs/>
          <w:highlight w:val="yellow"/>
          <w:u w:val="single"/>
        </w:rPr>
        <w:t xml:space="preserve">This means that it is impossible to create rights </w:t>
      </w:r>
      <w:r w:rsidRPr="0068672B">
        <w:rPr>
          <w:b/>
          <w:bCs/>
          <w:u w:val="single"/>
        </w:rPr>
        <w:t xml:space="preserve">by </w:t>
      </w:r>
      <w:r w:rsidRPr="004F35EC">
        <w:rPr>
          <w:b/>
          <w:bCs/>
          <w:highlight w:val="yellow"/>
          <w:u w:val="single"/>
        </w:rPr>
        <w:t xml:space="preserve">unilaterally </w:t>
      </w:r>
      <w:r w:rsidRPr="0068672B">
        <w:rPr>
          <w:b/>
          <w:bCs/>
          <w:u w:val="single"/>
        </w:rPr>
        <w:t>claiming them for oneself.</w:t>
      </w:r>
      <w:r w:rsidRPr="004F35EC">
        <w:rPr>
          <w:sz w:val="10"/>
        </w:rPr>
        <w:t xml:space="preserve"> Since rights are </w:t>
      </w:r>
      <w:proofErr w:type="gramStart"/>
      <w:r w:rsidRPr="004F35EC">
        <w:rPr>
          <w:sz w:val="10"/>
        </w:rPr>
        <w:t>intersubjective</w:t>
      </w:r>
      <w:proofErr w:type="gramEnd"/>
      <w:r w:rsidRPr="004F35EC">
        <w:rPr>
          <w:sz w:val="10"/>
        </w:rPr>
        <w:t xml:space="preser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r w:rsidRPr="0068672B">
        <w:rPr>
          <w:b/>
          <w:bCs/>
          <w:u w:val="single"/>
        </w:rPr>
        <w:t>individual,by</w:t>
      </w:r>
      <w:proofErr w:type="spell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proofErr w:type="gramStart"/>
      <w:r w:rsidRPr="004F35EC">
        <w:rPr>
          <w:sz w:val="10"/>
        </w:rPr>
        <w:t>her self</w:t>
      </w:r>
      <w:proofErr w:type="spellEnd"/>
      <w:proofErr w:type="gram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4F35EC">
        <w:rPr>
          <w:b/>
          <w:bCs/>
          <w:highlight w:val="yellow"/>
          <w:u w:val="single"/>
        </w:rPr>
        <w:t xml:space="preserve">each individual paradoxically wants </w:t>
      </w:r>
      <w:proofErr w:type="gramStart"/>
      <w:r w:rsidRPr="004F35EC">
        <w:rPr>
          <w:b/>
          <w:bCs/>
          <w:highlight w:val="yellow"/>
          <w:u w:val="single"/>
        </w:rPr>
        <w:t>both-that other individuals</w:t>
      </w:r>
      <w:proofErr w:type="gramEnd"/>
      <w:r w:rsidRPr="004F35EC">
        <w:rPr>
          <w:b/>
          <w:bCs/>
          <w:highlight w:val="yellow"/>
          <w:u w:val="single"/>
        </w:rPr>
        <w:t xml:space="preserve"> help </w:t>
      </w:r>
      <w:r w:rsidRPr="0068672B">
        <w:rPr>
          <w:b/>
          <w:bCs/>
          <w:u w:val="single"/>
        </w:rPr>
        <w:t xml:space="preserve">him </w:t>
      </w:r>
      <w:r w:rsidRPr="004F35EC">
        <w:rPr>
          <w:b/>
          <w:bCs/>
          <w:highlight w:val="yellow"/>
          <w:u w:val="single"/>
        </w:rPr>
        <w:t xml:space="preserve">reach </w:t>
      </w:r>
      <w:r w:rsidRPr="0068672B">
        <w:rPr>
          <w:b/>
          <w:bCs/>
          <w:u w:val="single"/>
        </w:rPr>
        <w:t xml:space="preserve">his end of becoming </w:t>
      </w:r>
      <w:r w:rsidRPr="004F35EC">
        <w:rPr>
          <w:b/>
          <w:bCs/>
          <w:highlight w:val="yellow"/>
          <w:u w:val="single"/>
        </w:rPr>
        <w:t xml:space="preserve">a </w:t>
      </w:r>
      <w:r w:rsidRPr="00800F9F">
        <w:rPr>
          <w:b/>
          <w:bCs/>
          <w:highlight w:val="yellow"/>
          <w:u w:val="single"/>
        </w:rPr>
        <w:t>subject, and</w:t>
      </w:r>
      <w:r w:rsidRPr="0068672B">
        <w:rPr>
          <w:b/>
          <w:bCs/>
          <w:u w:val="single"/>
        </w:rPr>
        <w:t xml:space="preserve"> that other individuals </w:t>
      </w:r>
      <w:r w:rsidRPr="004F35EC">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4F35EC">
        <w:rPr>
          <w:b/>
          <w:bCs/>
          <w:highlight w:val="yellow"/>
          <w:u w:val="single"/>
        </w:rPr>
        <w:t xml:space="preserve">Both subjects mutually exploit </w:t>
      </w:r>
      <w:r w:rsidRPr="0068672B">
        <w:rPr>
          <w:b/>
          <w:bCs/>
          <w:u w:val="single"/>
        </w:rPr>
        <w:t xml:space="preserve">the objects of </w:t>
      </w:r>
      <w:r w:rsidRPr="004F35EC">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w:t>
      </w:r>
      <w:proofErr w:type="gramStart"/>
      <w:r w:rsidRPr="004F35EC">
        <w:rPr>
          <w:sz w:val="10"/>
        </w:rPr>
        <w:t>enter into</w:t>
      </w:r>
      <w:proofErr w:type="gramEnd"/>
      <w:r w:rsidRPr="004F35EC">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 ]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w:t>
      </w:r>
      <w:proofErr w:type="gramStart"/>
      <w:r w:rsidRPr="004F35EC">
        <w:rPr>
          <w:sz w:val="10"/>
        </w:rPr>
        <w:t>i.e.</w:t>
      </w:r>
      <w:proofErr w:type="gramEnd"/>
      <w:r w:rsidRPr="004F35EC">
        <w:rPr>
          <w:sz w:val="10"/>
        </w:rPr>
        <w:t xml:space="preserv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w:t>
      </w:r>
      <w:proofErr w:type="gramStart"/>
      <w:r w:rsidRPr="004F35EC">
        <w:rPr>
          <w:sz w:val="10"/>
        </w:rPr>
        <w:t>right, because</w:t>
      </w:r>
      <w:proofErr w:type="gramEnd"/>
      <w:r w:rsidRPr="004F35EC">
        <w:rPr>
          <w:sz w:val="10"/>
        </w:rPr>
        <w:t xml:space="preserv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w:t>
      </w:r>
      <w:proofErr w:type="gramStart"/>
      <w:r w:rsidRPr="004F35EC">
        <w:rPr>
          <w:sz w:val="10"/>
        </w:rPr>
        <w:t>i.e.</w:t>
      </w:r>
      <w:proofErr w:type="gramEnd"/>
      <w:r w:rsidRPr="004F35EC">
        <w:rPr>
          <w:sz w:val="10"/>
        </w:rPr>
        <w:t xml:space="preserv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w:t>
      </w:r>
      <w:proofErr w:type="gramStart"/>
      <w:r w:rsidRPr="004F35EC">
        <w:rPr>
          <w:sz w:val="10"/>
        </w:rPr>
        <w:t>Thus</w:t>
      </w:r>
      <w:proofErr w:type="gramEnd"/>
      <w:r w:rsidRPr="004F35EC">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4F35EC">
        <w:rPr>
          <w:sz w:val="10"/>
        </w:rPr>
        <w:t>absolutely necessary</w:t>
      </w:r>
      <w:proofErr w:type="gramEnd"/>
      <w:r w:rsidRPr="004F35EC">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equally </w:t>
      </w:r>
      <w:proofErr w:type="gramStart"/>
      <w:r w:rsidRPr="0068672B">
        <w:rPr>
          <w:b/>
          <w:bCs/>
          <w:u w:val="single"/>
        </w:rPr>
        <w:t>abstract</w:t>
      </w:r>
      <w:proofErr w:type="gramEnd"/>
      <w:r w:rsidRPr="0068672B">
        <w:rPr>
          <w:b/>
          <w:bCs/>
          <w:u w:val="single"/>
        </w:rPr>
        <w:t xml:space="preserve">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4F35EC">
        <w:rPr>
          <w:b/>
          <w:bCs/>
          <w:highlight w:val="yellow"/>
          <w:u w:val="single"/>
        </w:rPr>
        <w:t>Reason tells the autonomous individual that</w:t>
      </w:r>
      <w:r w:rsidRPr="0068672B">
        <w:rPr>
          <w:b/>
          <w:bCs/>
          <w:u w:val="single"/>
        </w:rPr>
        <w:t xml:space="preserve"> he </w:t>
      </w:r>
      <w:r w:rsidRPr="004F35EC">
        <w:rPr>
          <w:b/>
          <w:bCs/>
          <w:highlight w:val="yellow"/>
          <w:u w:val="single"/>
        </w:rPr>
        <w:t>must actualize</w:t>
      </w:r>
      <w:r w:rsidRPr="0068672B">
        <w:rPr>
          <w:b/>
          <w:bCs/>
          <w:u w:val="single"/>
        </w:rPr>
        <w:t xml:space="preserve"> his </w:t>
      </w:r>
      <w:r w:rsidRPr="004F35EC">
        <w:rPr>
          <w:b/>
          <w:bCs/>
          <w:highlight w:val="yellow"/>
          <w:u w:val="single"/>
        </w:rPr>
        <w:t xml:space="preserve">freedom </w:t>
      </w:r>
      <w:r w:rsidRPr="0068672B">
        <w:rPr>
          <w:b/>
          <w:bCs/>
          <w:u w:val="single"/>
        </w:rPr>
        <w:t xml:space="preserve">and </w:t>
      </w:r>
      <w:r w:rsidRPr="00800F9F">
        <w:rPr>
          <w:b/>
          <w:bCs/>
          <w:highlight w:val="yellow"/>
          <w:u w:val="single"/>
        </w:rPr>
        <w:t>to</w:t>
      </w:r>
      <w:r w:rsidRPr="0068672B">
        <w:rPr>
          <w:b/>
          <w:bCs/>
          <w:u w:val="single"/>
        </w:rPr>
        <w:t xml:space="preserve"> do so </w:t>
      </w:r>
      <w:r w:rsidRPr="004F35EC">
        <w:rPr>
          <w:b/>
          <w:bCs/>
          <w:highlight w:val="yellow"/>
          <w:u w:val="single"/>
        </w:rPr>
        <w:t>require</w:t>
      </w:r>
      <w:r w:rsidRPr="00800F9F">
        <w:rPr>
          <w:b/>
          <w:bCs/>
          <w:u w:val="single"/>
        </w:rPr>
        <w:t xml:space="preserve">s </w:t>
      </w:r>
      <w:r w:rsidRPr="004F35EC">
        <w:rPr>
          <w:b/>
          <w:bCs/>
          <w:highlight w:val="yellow"/>
          <w:u w:val="single"/>
        </w:rPr>
        <w:t xml:space="preserve">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xml:space="preserve">, the free individual rationally decides that he must give way to the desire for others. Because abstract right is created </w:t>
      </w:r>
      <w:proofErr w:type="gramStart"/>
      <w:r w:rsidRPr="0068672B">
        <w:rPr>
          <w:b/>
          <w:bCs/>
          <w:u w:val="single"/>
        </w:rPr>
        <w:t>in order to</w:t>
      </w:r>
      <w:proofErr w:type="gramEnd"/>
      <w:r w:rsidRPr="0068672B">
        <w:rPr>
          <w:b/>
          <w:bCs/>
          <w:u w:val="single"/>
        </w:rPr>
        <w:t xml:space="preserve">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4F35EC">
        <w:rPr>
          <w:sz w:val="10"/>
        </w:rPr>
        <w:t>most base</w:t>
      </w:r>
      <w:proofErr w:type="gramEnd"/>
      <w:r w:rsidRPr="004F35EC">
        <w:rPr>
          <w:sz w:val="10"/>
        </w:rPr>
        <w:t xml:space="preserve"> persons stand on their rights.8 9 The noble person accords rights to others. </w:t>
      </w:r>
      <w:proofErr w:type="gramStart"/>
      <w:r w:rsidRPr="004F35EC">
        <w:rPr>
          <w:sz w:val="10"/>
        </w:rPr>
        <w:t>This is why</w:t>
      </w:r>
      <w:proofErr w:type="gramEnd"/>
      <w:r w:rsidRPr="004F35EC">
        <w:rPr>
          <w:sz w:val="10"/>
        </w:rPr>
        <w:t xml:space="preserve">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4F35EC">
        <w:rPr>
          <w:sz w:val="10"/>
        </w:rPr>
        <w:t>Specifically</w:t>
      </w:r>
      <w:proofErr w:type="gramEnd"/>
      <w:r w:rsidRPr="004F35EC">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3A72CF38" w14:textId="77777777" w:rsidR="00E76E6D" w:rsidRPr="005E3266" w:rsidRDefault="00E76E6D" w:rsidP="00E76E6D">
      <w:pPr>
        <w:pStyle w:val="Heading4"/>
      </w:pPr>
      <w:r>
        <w:t>Thus, the standard is consistency with materializing abstract right.</w:t>
      </w:r>
    </w:p>
    <w:p w14:paraId="6184754D" w14:textId="77777777" w:rsidR="00E76E6D" w:rsidRDefault="00E76E6D" w:rsidP="00E76E6D">
      <w:pPr>
        <w:pStyle w:val="Heading3"/>
      </w:pPr>
      <w:r>
        <w:t>Offense</w:t>
      </w:r>
    </w:p>
    <w:p w14:paraId="319502A2" w14:textId="77777777" w:rsidR="00E76E6D" w:rsidRPr="00A57C29" w:rsidRDefault="00E76E6D" w:rsidP="00E76E6D">
      <w:pPr>
        <w:pStyle w:val="Heading4"/>
        <w:rPr>
          <w:shd w:val="clear" w:color="auto" w:fill="FFFFFF"/>
        </w:rPr>
      </w:pPr>
      <w:r>
        <w:rPr>
          <w:shd w:val="clear" w:color="auto" w:fill="FFFFFF"/>
        </w:rPr>
        <w:t xml:space="preserve">Abstract right is materialized in the community in the legal order. Controlling their production undermines the system through which we manifest our rights, meaning it violates our freedom as subjects and outweighs. </w:t>
      </w:r>
      <w:proofErr w:type="spellStart"/>
      <w:r>
        <w:rPr>
          <w:shd w:val="clear" w:color="auto" w:fill="FFFFFF"/>
        </w:rPr>
        <w:t>Buchwalter</w:t>
      </w:r>
      <w:proofErr w:type="spellEnd"/>
      <w:r>
        <w:rPr>
          <w:shd w:val="clear" w:color="auto" w:fill="FFFFFF"/>
        </w:rPr>
        <w:t xml:space="preserve">, </w:t>
      </w:r>
    </w:p>
    <w:p w14:paraId="3C92DDC3" w14:textId="77777777" w:rsidR="00E76E6D" w:rsidRPr="0068672B" w:rsidRDefault="00E76E6D" w:rsidP="00E76E6D">
      <w:proofErr w:type="spellStart"/>
      <w:r w:rsidRPr="0068672B">
        <w:t>Buchwalter</w:t>
      </w:r>
      <w:proofErr w:type="spellEnd"/>
      <w:r w:rsidRPr="0068672B">
        <w:t xml:space="preserve">, Andrew. “Hegel, Human Rights, and Political Membership.” </w:t>
      </w:r>
    </w:p>
    <w:p w14:paraId="695264AB" w14:textId="77777777" w:rsidR="00E76E6D" w:rsidRPr="00A57C29" w:rsidRDefault="00E76E6D" w:rsidP="00E76E6D">
      <w:pPr>
        <w:rPr>
          <w:sz w:val="12"/>
        </w:rPr>
      </w:pPr>
      <w:r w:rsidRPr="00A57C29">
        <w:rPr>
          <w:sz w:val="12"/>
        </w:rPr>
        <w:t xml:space="preserve">In addition, Hegel asserts that </w:t>
      </w:r>
      <w:r w:rsidRPr="0068672B">
        <w:rPr>
          <w:b/>
          <w:bCs/>
          <w:u w:val="single"/>
        </w:rPr>
        <w:t xml:space="preserve">the very idea of </w:t>
      </w:r>
      <w:r w:rsidRPr="00A57C29">
        <w:rPr>
          <w:b/>
          <w:bCs/>
          <w:highlight w:val="yellow"/>
          <w:u w:val="single"/>
        </w:rPr>
        <w:t>autonomous personality</w:t>
      </w:r>
      <w:r w:rsidRPr="0068672B">
        <w:rPr>
          <w:b/>
          <w:bCs/>
          <w:u w:val="single"/>
        </w:rPr>
        <w:t xml:space="preserve"> presupposes and </w:t>
      </w:r>
      <w:r w:rsidRPr="00A57C29">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57C29">
        <w:rPr>
          <w:b/>
          <w:bCs/>
          <w:highlight w:val="yellow"/>
          <w:u w:val="single"/>
        </w:rPr>
        <w:t xml:space="preserve">that </w:t>
      </w:r>
      <w:proofErr w:type="spellStart"/>
      <w:r w:rsidRPr="00A57C29">
        <w:rPr>
          <w:b/>
          <w:bCs/>
          <w:highlight w:val="yellow"/>
          <w:u w:val="single"/>
        </w:rPr>
        <w:t>recognises</w:t>
      </w:r>
      <w:proofErr w:type="spellEnd"/>
      <w:r w:rsidRPr="0068672B">
        <w:rPr>
          <w:b/>
          <w:bCs/>
          <w:u w:val="single"/>
        </w:rPr>
        <w:t xml:space="preserve"> and supports that </w:t>
      </w:r>
      <w:r w:rsidRPr="00A57C29">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57C29">
        <w:rPr>
          <w:b/>
          <w:bCs/>
          <w:highlight w:val="yellow"/>
          <w:u w:val="single"/>
        </w:rPr>
        <w:t>a proper account of the person</w:t>
      </w:r>
      <w:r w:rsidRPr="0068672B">
        <w:rPr>
          <w:b/>
          <w:bCs/>
          <w:u w:val="single"/>
        </w:rPr>
        <w:t xml:space="preserve"> itself </w:t>
      </w:r>
      <w:r w:rsidRPr="00A57C29">
        <w:rPr>
          <w:b/>
          <w:bCs/>
          <w:highlight w:val="yellow"/>
          <w:u w:val="single"/>
        </w:rPr>
        <w:t>depends on</w:t>
      </w:r>
      <w:r w:rsidRPr="0068672B">
        <w:rPr>
          <w:b/>
          <w:bCs/>
          <w:u w:val="single"/>
        </w:rPr>
        <w:t xml:space="preserve"> a developed system of </w:t>
      </w:r>
      <w:r w:rsidRPr="00A57C29">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57C29">
        <w:rPr>
          <w:b/>
          <w:bCs/>
          <w:highlight w:val="yellow"/>
          <w:u w:val="single"/>
        </w:rPr>
        <w:t>in a</w:t>
      </w:r>
      <w:r w:rsidRPr="00A57C29">
        <w:rPr>
          <w:b/>
          <w:bCs/>
          <w:u w:val="single"/>
        </w:rPr>
        <w:t>n existing</w:t>
      </w:r>
      <w:r w:rsidRPr="00A57C29">
        <w:rPr>
          <w:b/>
          <w:bCs/>
          <w:highlight w:val="yellow"/>
          <w:u w:val="single"/>
        </w:rPr>
        <w:t xml:space="preserve"> system of</w:t>
      </w:r>
      <w:r w:rsidRPr="0068672B">
        <w:rPr>
          <w:b/>
          <w:bCs/>
          <w:u w:val="single"/>
        </w:rPr>
        <w:t xml:space="preserve"> positive </w:t>
      </w:r>
      <w:r w:rsidRPr="00A57C29">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57C29">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57C29">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57C29">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57C29">
        <w:rPr>
          <w:b/>
          <w:bCs/>
          <w:highlight w:val="yellow"/>
          <w:u w:val="single"/>
        </w:rPr>
        <w:t xml:space="preserve">membership involves the capacity to affirm </w:t>
      </w:r>
      <w:r w:rsidRPr="00A57C29">
        <w:rPr>
          <w:b/>
          <w:bCs/>
          <w:u w:val="single"/>
        </w:rPr>
        <w:t xml:space="preserve">the validity of the norms and </w:t>
      </w:r>
      <w:r w:rsidRPr="00A57C29">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57C29">
        <w:rPr>
          <w:b/>
          <w:bCs/>
          <w:highlight w:val="yellow"/>
          <w:u w:val="single"/>
        </w:rPr>
        <w:t xml:space="preserve">civil society provides the institutional basis to </w:t>
      </w:r>
      <w:proofErr w:type="spellStart"/>
      <w:r w:rsidRPr="00A57C29">
        <w:rPr>
          <w:b/>
          <w:bCs/>
          <w:highlight w:val="yellow"/>
          <w:u w:val="single"/>
        </w:rPr>
        <w:t>recognise</w:t>
      </w:r>
      <w:proofErr w:type="spellEnd"/>
      <w:r w:rsidRPr="00A57C29">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57C29">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57C29">
        <w:rPr>
          <w:b/>
          <w:bCs/>
          <w:highlight w:val="yellow"/>
          <w:u w:val="single"/>
        </w:rPr>
        <w:t>provides the framework</w:t>
      </w:r>
      <w:r w:rsidRPr="0068672B">
        <w:rPr>
          <w:b/>
          <w:bCs/>
          <w:u w:val="single"/>
        </w:rPr>
        <w:t xml:space="preserve"> for a community </w:t>
      </w:r>
      <w:r w:rsidRPr="00A57C29">
        <w:rPr>
          <w:b/>
          <w:bCs/>
          <w:highlight w:val="yellow"/>
          <w:u w:val="single"/>
        </w:rPr>
        <w:t>in which individuals appreciate</w:t>
      </w:r>
      <w:r w:rsidRPr="0068672B">
        <w:rPr>
          <w:b/>
          <w:bCs/>
          <w:u w:val="single"/>
        </w:rPr>
        <w:t xml:space="preserve"> that support for the </w:t>
      </w:r>
      <w:r w:rsidRPr="00A57C29">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18ECE45E" w14:textId="77777777" w:rsidR="00E76E6D" w:rsidRPr="009E638B" w:rsidRDefault="00E76E6D" w:rsidP="00E76E6D"/>
    <w:p w14:paraId="5301A15F" w14:textId="77777777" w:rsidR="00E76E6D" w:rsidRDefault="00E76E6D" w:rsidP="00E76E6D">
      <w:pPr>
        <w:pStyle w:val="Heading4"/>
      </w:pPr>
      <w:r>
        <w:t xml:space="preserve">The </w:t>
      </w:r>
      <w:proofErr w:type="spellStart"/>
      <w:r>
        <w:t>affs</w:t>
      </w:r>
      <w:proofErr w:type="spellEnd"/>
      <w:r>
        <w:t xml:space="preserve"> international imposition of trade policies violates the legal sovereignty of states to develop trade policy.  Herrmann-</w:t>
      </w:r>
      <w:proofErr w:type="spellStart"/>
      <w:r>
        <w:t>Pillath</w:t>
      </w:r>
      <w:proofErr w:type="spellEnd"/>
      <w:r>
        <w:t xml:space="preserve">, </w:t>
      </w:r>
    </w:p>
    <w:p w14:paraId="00988E56" w14:textId="77777777" w:rsidR="00E76E6D" w:rsidRDefault="00E76E6D" w:rsidP="00E76E6D">
      <w:r>
        <w:rPr>
          <w:rFonts w:ascii="DefaultMetricsFont" w:hAnsi="DefaultMetricsFont"/>
        </w:rPr>
        <w:t>Herrmann-</w:t>
      </w:r>
      <w:proofErr w:type="spellStart"/>
      <w:r>
        <w:rPr>
          <w:rFonts w:ascii="DefaultMetricsFont" w:hAnsi="DefaultMetricsFont"/>
        </w:rPr>
        <w:t>Pillath</w:t>
      </w:r>
      <w:proofErr w:type="spellEnd"/>
      <w:r>
        <w:rPr>
          <w:rFonts w:ascii="DefaultMetricsFont" w:hAnsi="DefaultMetricsFont"/>
        </w:rPr>
        <w:t>, Carsten. “</w:t>
      </w:r>
      <w:r>
        <w:t>Leadership, Deliberative Trade Policy, and Civil Society: The Hegelian Approach”</w:t>
      </w:r>
    </w:p>
    <w:p w14:paraId="06F20986" w14:textId="4821F9DD" w:rsidR="00E76E6D" w:rsidRPr="00E76E6D" w:rsidRDefault="00E76E6D" w:rsidP="00E76E6D">
      <w:pPr>
        <w:rPr>
          <w:sz w:val="12"/>
        </w:rPr>
      </w:pPr>
      <w:r w:rsidRPr="00A57C29">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A57C29">
        <w:rPr>
          <w:sz w:val="12"/>
        </w:rPr>
        <w:t>ithin</w:t>
      </w:r>
      <w:proofErr w:type="spellEnd"/>
      <w:r w:rsidRPr="00A57C29">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A57C29">
        <w:rPr>
          <w:b/>
          <w:bCs/>
          <w:highlight w:val="yellow"/>
          <w:u w:val="single"/>
        </w:rPr>
        <w:t>freedom is</w:t>
      </w:r>
      <w:r w:rsidRPr="0068672B">
        <w:rPr>
          <w:b/>
          <w:bCs/>
          <w:u w:val="single"/>
        </w:rPr>
        <w:t xml:space="preserve"> nothing what exists as a ‘natural’ claim, but what is </w:t>
      </w:r>
      <w:r w:rsidRPr="00A57C29">
        <w:rPr>
          <w:b/>
          <w:bCs/>
          <w:highlight w:val="yellow"/>
          <w:u w:val="single"/>
        </w:rPr>
        <w:t>constituted by</w:t>
      </w:r>
      <w:r w:rsidRPr="0068672B">
        <w:rPr>
          <w:b/>
          <w:bCs/>
          <w:u w:val="single"/>
        </w:rPr>
        <w:t xml:space="preserve"> concrete </w:t>
      </w:r>
      <w:r w:rsidRPr="00A57C29">
        <w:rPr>
          <w:b/>
          <w:bCs/>
          <w:highlight w:val="yellow"/>
          <w:u w:val="single"/>
        </w:rPr>
        <w:t>historically evolved institutions</w:t>
      </w:r>
      <w:r w:rsidRPr="0068672B">
        <w:rPr>
          <w:b/>
          <w:bCs/>
          <w:u w:val="single"/>
        </w:rPr>
        <w:t xml:space="preserve"> out of which the abstract conception of values emerges, and in which individuals are enabled to realize their freedom in communities of ethical life </w:t>
      </w:r>
      <w:r w:rsidRPr="00A57C29">
        <w:rPr>
          <w:sz w:val="12"/>
        </w:rPr>
        <w:t>(</w:t>
      </w:r>
      <w:proofErr w:type="spellStart"/>
      <w:r w:rsidRPr="00A57C29">
        <w:rPr>
          <w:sz w:val="12"/>
        </w:rPr>
        <w:t>Neuhouser</w:t>
      </w:r>
      <w:proofErr w:type="spellEnd"/>
      <w:r w:rsidRPr="00A57C29">
        <w:rPr>
          <w:sz w:val="12"/>
        </w:rPr>
        <w:t xml:space="preserve"> 2008). This clearly resonates with Sen’s ideas about positive freedoms in his theory of capabilities (Boldyrev and Herrmann-</w:t>
      </w:r>
      <w:proofErr w:type="spellStart"/>
      <w:r w:rsidRPr="00A57C29">
        <w:rPr>
          <w:sz w:val="12"/>
        </w:rPr>
        <w:t>Pillath</w:t>
      </w:r>
      <w:proofErr w:type="spellEnd"/>
      <w:r w:rsidRPr="00A57C29">
        <w:rPr>
          <w:sz w:val="12"/>
        </w:rPr>
        <w:t xml:space="preserve"> 2013). </w:t>
      </w:r>
      <w:r w:rsidRPr="0068672B">
        <w:rPr>
          <w:b/>
          <w:bCs/>
          <w:u w:val="single"/>
        </w:rPr>
        <w:t xml:space="preserve">Hegel was the founding father of the idea of ‘civil society’ </w:t>
      </w:r>
      <w:r w:rsidRPr="00A57C29">
        <w:rPr>
          <w:sz w:val="12"/>
        </w:rPr>
        <w:t xml:space="preserve">(for an assessment of this concept in the context of international relations, see Stillman 2012). </w:t>
      </w:r>
      <w:r w:rsidRPr="0068672B">
        <w:rPr>
          <w:b/>
          <w:bCs/>
          <w:u w:val="single"/>
        </w:rPr>
        <w:t xml:space="preserve">By this he referred to a historically emergent structure of institutions that are geared towards the division of </w:t>
      </w:r>
      <w:proofErr w:type="spellStart"/>
      <w:r w:rsidRPr="0068672B">
        <w:rPr>
          <w:b/>
          <w:bCs/>
          <w:u w:val="single"/>
        </w:rPr>
        <w:t>labour</w:t>
      </w:r>
      <w:proofErr w:type="spellEnd"/>
      <w:r w:rsidRPr="0068672B">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A57C29">
        <w:rPr>
          <w:b/>
          <w:bCs/>
          <w:highlight w:val="yellow"/>
          <w:u w:val="single"/>
        </w:rPr>
        <w:t>The state</w:t>
      </w:r>
      <w:r w:rsidRPr="0068672B">
        <w:rPr>
          <w:b/>
          <w:bCs/>
          <w:u w:val="single"/>
        </w:rPr>
        <w:t xml:space="preserve"> is the primordial unit that </w:t>
      </w:r>
      <w:r w:rsidRPr="00A57C29">
        <w:rPr>
          <w:b/>
          <w:bCs/>
          <w:highlight w:val="yellow"/>
          <w:u w:val="single"/>
        </w:rPr>
        <w:t>encompasses</w:t>
      </w:r>
      <w:r w:rsidRPr="0068672B">
        <w:rPr>
          <w:b/>
          <w:bCs/>
          <w:u w:val="single"/>
        </w:rPr>
        <w:t xml:space="preserve"> all </w:t>
      </w:r>
      <w:r w:rsidRPr="00A57C29">
        <w:rPr>
          <w:b/>
          <w:bCs/>
          <w:highlight w:val="yellow"/>
          <w:u w:val="single"/>
        </w:rPr>
        <w:t>these</w:t>
      </w:r>
      <w:r w:rsidRPr="0068672B">
        <w:rPr>
          <w:b/>
          <w:bCs/>
          <w:u w:val="single"/>
        </w:rPr>
        <w:t xml:space="preserve"> structures and stands </w:t>
      </w:r>
      <w:r w:rsidRPr="00A57C29">
        <w:rPr>
          <w:b/>
          <w:bCs/>
          <w:highlight w:val="yellow"/>
          <w:u w:val="single"/>
        </w:rPr>
        <w:t>in a higher-order relationship with other states</w:t>
      </w:r>
      <w:r w:rsidRPr="0068672B">
        <w:rPr>
          <w:b/>
          <w:bCs/>
          <w:u w:val="single"/>
        </w:rPr>
        <w:t xml:space="preserve">. Citizenship as defined by states is a core criterion for individual identities beyond their associational ascriptions. </w:t>
      </w:r>
      <w:r w:rsidRPr="00A57C29">
        <w:rPr>
          <w:sz w:val="12"/>
        </w:rPr>
        <w:t xml:space="preserve">Hence, on first sight Hegel perceived international relations in what today are called ‘realist’ terms, with an apparently Hobbesian </w:t>
      </w:r>
      <w:proofErr w:type="spellStart"/>
      <w:r w:rsidRPr="00A57C29">
        <w:rPr>
          <w:sz w:val="12"/>
        </w:rPr>
        <w:t>flavour</w:t>
      </w:r>
      <w:proofErr w:type="spellEnd"/>
      <w:r w:rsidRPr="00A57C29">
        <w:rPr>
          <w:sz w:val="12"/>
        </w:rPr>
        <w:t xml:space="preserve">. Thus, we might conclude that Hegel’s approach fits nicely into the standard view underlying hegemonial theory. Hegemonial theory clearly puts states and their relative power positions at the </w:t>
      </w:r>
      <w:proofErr w:type="spellStart"/>
      <w:proofErr w:type="gramStart"/>
      <w:r w:rsidRPr="00A57C29">
        <w:rPr>
          <w:sz w:val="12"/>
        </w:rPr>
        <w:t>centre</w:t>
      </w:r>
      <w:proofErr w:type="spellEnd"/>
      <w:r w:rsidRPr="00A57C29">
        <w:rPr>
          <w:sz w:val="12"/>
        </w:rPr>
        <w:t>, and</w:t>
      </w:r>
      <w:proofErr w:type="gramEnd"/>
      <w:r w:rsidRPr="00A57C29">
        <w:rPr>
          <w:sz w:val="12"/>
        </w:rPr>
        <w:t xml:space="preserve">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A57C29">
        <w:rPr>
          <w:sz w:val="12"/>
        </w:rPr>
        <w:t>Buchwalter</w:t>
      </w:r>
      <w:proofErr w:type="spellEnd"/>
      <w:r w:rsidRPr="00A57C29">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A57C29">
        <w:rPr>
          <w:sz w:val="12"/>
        </w:rPr>
        <w:t>ddition</w:t>
      </w:r>
      <w:proofErr w:type="spellEnd"/>
      <w:r w:rsidRPr="00A57C29">
        <w:rPr>
          <w:sz w:val="12"/>
        </w:rPr>
        <w:t xml:space="preserve">,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w:t>
      </w:r>
      <w:proofErr w:type="gramStart"/>
      <w:r w:rsidRPr="00A57C29">
        <w:rPr>
          <w:sz w:val="12"/>
        </w:rPr>
        <w:t>In order to</w:t>
      </w:r>
      <w:proofErr w:type="gramEnd"/>
      <w:r w:rsidRPr="00A57C29">
        <w:rPr>
          <w:sz w:val="12"/>
        </w:rPr>
        <w:t xml:space="preserve"> make the essentials of a Hegelian approach clear, it is necessary to reflect upon the most basic notion of ‘freedom’ and to apply this on the notion of ‘free trade’ (</w:t>
      </w:r>
      <w:proofErr w:type="spellStart"/>
      <w:r w:rsidRPr="00A57C29">
        <w:rPr>
          <w:sz w:val="12"/>
        </w:rPr>
        <w:t>Neuhouser</w:t>
      </w:r>
      <w:proofErr w:type="spellEnd"/>
      <w:r w:rsidRPr="00A57C29">
        <w:rPr>
          <w:sz w:val="12"/>
        </w:rPr>
        <w:t xml:space="preserve"> 2008; </w:t>
      </w:r>
      <w:proofErr w:type="spellStart"/>
      <w:r w:rsidRPr="00A57C29">
        <w:rPr>
          <w:sz w:val="12"/>
        </w:rPr>
        <w:t>Buchwalter</w:t>
      </w:r>
      <w:proofErr w:type="spellEnd"/>
      <w:r w:rsidRPr="00A57C29">
        <w:rPr>
          <w:sz w:val="12"/>
        </w:rPr>
        <w:t xml:space="preserve"> 2012: 214f). </w:t>
      </w:r>
      <w:proofErr w:type="spellStart"/>
      <w:r w:rsidRPr="00A57C29">
        <w:rPr>
          <w:sz w:val="12"/>
        </w:rPr>
        <w:t>Neuhouser</w:t>
      </w:r>
      <w:proofErr w:type="spellEnd"/>
      <w:r w:rsidRPr="00A57C29">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68672B">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A57C29">
        <w:rPr>
          <w:sz w:val="12"/>
        </w:rPr>
        <w:t xml:space="preserve">Basically, this idea of freedom, firstly unfolded in the Phenomenology, also underlies the notion of sovereignty of the state, deployed in the Philosophy of Right (as embodied in Hegel’s figure of the monarch). Now, consider </w:t>
      </w:r>
      <w:r w:rsidRPr="0068672B">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A57C29">
        <w:rPr>
          <w:b/>
          <w:bCs/>
          <w:highlight w:val="yellow"/>
          <w:u w:val="single"/>
        </w:rPr>
        <w:t>they identify a causal structure by which</w:t>
      </w:r>
      <w:r w:rsidRPr="0068672B">
        <w:rPr>
          <w:b/>
          <w:bCs/>
          <w:u w:val="single"/>
        </w:rPr>
        <w:t xml:space="preserve"> observed actions of </w:t>
      </w:r>
      <w:r w:rsidRPr="00A57C29">
        <w:rPr>
          <w:b/>
          <w:bCs/>
          <w:highlight w:val="yellow"/>
          <w:u w:val="single"/>
        </w:rPr>
        <w:t>governments result in</w:t>
      </w:r>
      <w:r w:rsidRPr="0068672B">
        <w:rPr>
          <w:b/>
          <w:bCs/>
          <w:u w:val="single"/>
        </w:rPr>
        <w:t xml:space="preserve">to certain </w:t>
      </w:r>
      <w:r w:rsidRPr="00A57C29">
        <w:rPr>
          <w:b/>
          <w:bCs/>
          <w:highlight w:val="yellow"/>
          <w:u w:val="single"/>
        </w:rPr>
        <w:t>institutions</w:t>
      </w:r>
      <w:r w:rsidRPr="00A57C29">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A57C29">
        <w:rPr>
          <w:sz w:val="12"/>
        </w:rPr>
        <w:t>Helpman</w:t>
      </w:r>
      <w:proofErr w:type="spellEnd"/>
      <w:r w:rsidRPr="00A57C29">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68672B">
        <w:rPr>
          <w:b/>
          <w:bCs/>
          <w:u w:val="single"/>
        </w:rPr>
        <w:t xml:space="preserve">Hence, we can make a rather surprising </w:t>
      </w:r>
      <w:r w:rsidRPr="00A57C29">
        <w:rPr>
          <w:b/>
          <w:bCs/>
          <w:highlight w:val="yellow"/>
          <w:u w:val="single"/>
        </w:rPr>
        <w:t>Hegelian</w:t>
      </w:r>
      <w:r w:rsidRPr="0068672B">
        <w:rPr>
          <w:b/>
          <w:bCs/>
          <w:u w:val="single"/>
        </w:rPr>
        <w:t xml:space="preserve"> point about </w:t>
      </w:r>
      <w:r w:rsidRPr="00A57C29">
        <w:rPr>
          <w:b/>
          <w:bCs/>
          <w:highlight w:val="yellow"/>
          <w:u w:val="single"/>
        </w:rPr>
        <w:t>trade policy</w:t>
      </w:r>
      <w:r w:rsidRPr="0068672B">
        <w:rPr>
          <w:b/>
          <w:bCs/>
          <w:u w:val="single"/>
        </w:rPr>
        <w:t>, namely that, in the first place, ‘</w:t>
      </w:r>
      <w:r w:rsidRPr="00A57C29">
        <w:rPr>
          <w:b/>
          <w:bCs/>
          <w:highlight w:val="yellow"/>
          <w:u w:val="single"/>
        </w:rPr>
        <w:t>freedom’ means autonomy of governments in setting trade policies</w:t>
      </w:r>
      <w:r w:rsidRPr="0068672B">
        <w:rPr>
          <w:b/>
          <w:bCs/>
          <w:u w:val="single"/>
        </w:rPr>
        <w:t xml:space="preserve">: ‘autonomy’ is manifest in the capacity to act independently </w:t>
      </w:r>
      <w:r w:rsidRPr="00A57C29">
        <w:rPr>
          <w:b/>
          <w:bCs/>
          <w:highlight w:val="yellow"/>
          <w:u w:val="single"/>
        </w:rPr>
        <w:t>from any</w:t>
      </w:r>
      <w:r w:rsidRPr="0068672B">
        <w:rPr>
          <w:b/>
          <w:bCs/>
          <w:u w:val="single"/>
        </w:rPr>
        <w:t xml:space="preserve"> domestic or </w:t>
      </w:r>
      <w:r w:rsidRPr="00A57C29">
        <w:rPr>
          <w:b/>
          <w:bCs/>
          <w:highlight w:val="yellow"/>
          <w:u w:val="single"/>
        </w:rPr>
        <w:t>international pressures</w:t>
      </w:r>
      <w:r w:rsidRPr="0068672B">
        <w:rPr>
          <w:b/>
          <w:bCs/>
          <w:u w:val="single"/>
        </w:rPr>
        <w:t xml:space="preserve"> to take a particular action in trade policy </w:t>
      </w:r>
      <w:r w:rsidRPr="00A57C29">
        <w:rPr>
          <w:sz w:val="12"/>
        </w:rPr>
        <w:t xml:space="preserve">(this idea is also familiar  from political science approaches to the role of domestic constraints on international relations, see </w:t>
      </w:r>
      <w:proofErr w:type="spellStart"/>
      <w:r w:rsidRPr="00A57C29">
        <w:rPr>
          <w:sz w:val="12"/>
        </w:rPr>
        <w:t>Deese</w:t>
      </w:r>
      <w:proofErr w:type="spellEnd"/>
      <w:r w:rsidRPr="00A57C29">
        <w:rPr>
          <w:sz w:val="12"/>
        </w:rPr>
        <w:t xml:space="preserve"> 2008: 32ff.). In the Hegelian view, ‘</w:t>
      </w:r>
      <w:r w:rsidRPr="0068672B">
        <w:rPr>
          <w:b/>
          <w:bCs/>
          <w:u w:val="single"/>
        </w:rPr>
        <w:t xml:space="preserve">free trade’ therefore needs to be based on the idea of sovereignty of governments in terms of trade policies. This implies that </w:t>
      </w:r>
      <w:r w:rsidRPr="00A57C29">
        <w:rPr>
          <w:b/>
          <w:bCs/>
          <w:u w:val="single"/>
        </w:rPr>
        <w:t xml:space="preserve">trade </w:t>
      </w:r>
      <w:r w:rsidRPr="00A57C29">
        <w:rPr>
          <w:b/>
          <w:bCs/>
          <w:highlight w:val="yellow"/>
          <w:u w:val="single"/>
        </w:rPr>
        <w:t>policy cannot be justified by imposing</w:t>
      </w:r>
      <w:r w:rsidRPr="0068672B">
        <w:rPr>
          <w:b/>
          <w:bCs/>
          <w:u w:val="single"/>
        </w:rPr>
        <w:t xml:space="preserve"> certain </w:t>
      </w:r>
      <w:r w:rsidRPr="00A57C29">
        <w:rPr>
          <w:b/>
          <w:bCs/>
          <w:highlight w:val="yellow"/>
          <w:u w:val="single"/>
        </w:rPr>
        <w:t>external norms of ‘free trade’</w:t>
      </w:r>
      <w:r w:rsidRPr="0068672B">
        <w:rPr>
          <w:b/>
          <w:bCs/>
          <w:u w:val="single"/>
        </w:rPr>
        <w:t xml:space="preserve"> on countries. </w:t>
      </w:r>
      <w:r w:rsidRPr="00A57C29">
        <w:rPr>
          <w:sz w:val="12"/>
        </w:rPr>
        <w:t xml:space="preserve">Indeed, although today most people would agree that high tariffs are bad, the issues at stake in the GMO controversy seem much more contentious. In this context, </w:t>
      </w:r>
      <w:r w:rsidRPr="0068672B">
        <w:rPr>
          <w:b/>
          <w:bCs/>
          <w:u w:val="single"/>
        </w:rPr>
        <w:t>the first Hegelian principle implies that countries should be free in determining the institutional setting of their trade policy.</w:t>
      </w:r>
      <w:r w:rsidRPr="00A57C29">
        <w:rPr>
          <w:sz w:val="12"/>
        </w:rPr>
        <w:t xml:space="preserve"> It is important to notice that this principle guided the old </w:t>
      </w:r>
      <w:proofErr w:type="gramStart"/>
      <w:r w:rsidRPr="00A57C29">
        <w:rPr>
          <w:sz w:val="12"/>
        </w:rPr>
        <w:t>GATT, but</w:t>
      </w:r>
      <w:proofErr w:type="gramEnd"/>
      <w:r w:rsidRPr="00A57C29">
        <w:rPr>
          <w:sz w:val="12"/>
        </w:rPr>
        <w:t xml:space="preserve"> has been partly weakened as a result of the Uruguay round, leading to the current stalemate of the Doha round. For example, whereas under the old GATT countries </w:t>
      </w:r>
      <w:proofErr w:type="gramStart"/>
      <w:r w:rsidRPr="00A57C29">
        <w:rPr>
          <w:sz w:val="12"/>
        </w:rPr>
        <w:t>actually negotiated</w:t>
      </w:r>
      <w:proofErr w:type="gramEnd"/>
      <w:r w:rsidRPr="00A57C29">
        <w:rPr>
          <w:sz w:val="12"/>
        </w:rPr>
        <w:t xml:space="preserve"> about mutually valued rights to market access, </w:t>
      </w:r>
      <w:r w:rsidRPr="00A57C29">
        <w:rPr>
          <w:b/>
          <w:bCs/>
          <w:highlight w:val="yellow"/>
          <w:u w:val="single"/>
        </w:rPr>
        <w:t xml:space="preserve">the </w:t>
      </w:r>
      <w:r w:rsidRPr="00A57C29">
        <w:rPr>
          <w:b/>
          <w:bCs/>
          <w:u w:val="single"/>
        </w:rPr>
        <w:t xml:space="preserve">‘single undertaking’ approach of the </w:t>
      </w:r>
      <w:r w:rsidRPr="00A57C29">
        <w:rPr>
          <w:b/>
          <w:bCs/>
          <w:highlight w:val="yellow"/>
          <w:u w:val="single"/>
        </w:rPr>
        <w:t>WTO</w:t>
      </w:r>
      <w:r w:rsidRPr="0068672B">
        <w:rPr>
          <w:b/>
          <w:bCs/>
          <w:u w:val="single"/>
        </w:rPr>
        <w:t xml:space="preserve"> partly </w:t>
      </w:r>
      <w:r w:rsidRPr="00A57C29">
        <w:rPr>
          <w:b/>
          <w:bCs/>
          <w:highlight w:val="yellow"/>
          <w:u w:val="single"/>
        </w:rPr>
        <w:t>imposes the same institutions on all</w:t>
      </w:r>
      <w:r w:rsidRPr="0068672B">
        <w:rPr>
          <w:b/>
          <w:bCs/>
          <w:u w:val="single"/>
        </w:rPr>
        <w:t xml:space="preserve"> member </w:t>
      </w:r>
      <w:r w:rsidRPr="00A57C29">
        <w:rPr>
          <w:b/>
          <w:bCs/>
          <w:highlight w:val="yellow"/>
          <w:u w:val="single"/>
        </w:rPr>
        <w:t>countries</w:t>
      </w:r>
      <w:r w:rsidRPr="0068672B">
        <w:rPr>
          <w:b/>
          <w:bCs/>
          <w:u w:val="single"/>
        </w:rPr>
        <w:t xml:space="preserve">, such as in the TRIPS agreement, if they want to enjoy the benefits of other parts of the agreement </w:t>
      </w:r>
      <w:r w:rsidRPr="00A57C29">
        <w:rPr>
          <w:sz w:val="12"/>
        </w:rPr>
        <w:t xml:space="preserve">(Finger and </w:t>
      </w:r>
      <w:proofErr w:type="spellStart"/>
      <w:r w:rsidRPr="00A57C29">
        <w:rPr>
          <w:sz w:val="12"/>
        </w:rPr>
        <w:t>Nogués</w:t>
      </w:r>
      <w:proofErr w:type="spellEnd"/>
      <w:r w:rsidRPr="00A57C29">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68672B">
        <w:rPr>
          <w:b/>
          <w:bCs/>
          <w:u w:val="single"/>
        </w:rPr>
        <w:t xml:space="preserve">Why are countries the ultimate actors in trade policy, and not individuals, </w:t>
      </w:r>
      <w:r w:rsidRPr="00A57C29">
        <w:rPr>
          <w:sz w:val="12"/>
        </w:rPr>
        <w:t xml:space="preserve">as in the Kantian constitutional view? </w:t>
      </w:r>
      <w:r w:rsidRPr="0068672B">
        <w:rPr>
          <w:b/>
          <w:bCs/>
          <w:u w:val="single"/>
        </w:rPr>
        <w:t xml:space="preserve">This is because in the absence of a unified international law and hence, world government, </w:t>
      </w:r>
      <w:r w:rsidRPr="00A57C29">
        <w:rPr>
          <w:b/>
          <w:bCs/>
          <w:highlight w:val="yellow"/>
          <w:u w:val="single"/>
        </w:rPr>
        <w:t>individual</w:t>
      </w:r>
      <w:r w:rsidRPr="0068672B">
        <w:rPr>
          <w:b/>
          <w:bCs/>
          <w:u w:val="single"/>
        </w:rPr>
        <w:t xml:space="preserve"> freedom to </w:t>
      </w:r>
      <w:r w:rsidRPr="00A57C29">
        <w:rPr>
          <w:b/>
          <w:bCs/>
          <w:highlight w:val="yellow"/>
          <w:u w:val="single"/>
        </w:rPr>
        <w:t>trade</w:t>
      </w:r>
      <w:r w:rsidRPr="0068672B">
        <w:rPr>
          <w:b/>
          <w:bCs/>
          <w:u w:val="single"/>
        </w:rPr>
        <w:t xml:space="preserve"> can </w:t>
      </w:r>
      <w:r w:rsidRPr="00A57C29">
        <w:rPr>
          <w:b/>
          <w:bCs/>
          <w:highlight w:val="yellow"/>
          <w:u w:val="single"/>
        </w:rPr>
        <w:t>only be enshrined in</w:t>
      </w:r>
      <w:r w:rsidRPr="0068672B">
        <w:rPr>
          <w:b/>
          <w:bCs/>
          <w:u w:val="single"/>
        </w:rPr>
        <w:t xml:space="preserve"> rights that are contained in </w:t>
      </w:r>
      <w:r w:rsidRPr="00A57C29">
        <w:rPr>
          <w:b/>
          <w:bCs/>
          <w:highlight w:val="yellow"/>
          <w:u w:val="single"/>
        </w:rPr>
        <w:t>national laws</w:t>
      </w:r>
      <w:r w:rsidRPr="0068672B">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A57C29">
        <w:rPr>
          <w:sz w:val="12"/>
        </w:rPr>
        <w:t>This argument can be supported by further considerations, such as considering the use of domestic public goods in conducting international trade, which I leave out for reasons of space (see Herrmann-</w:t>
      </w:r>
      <w:proofErr w:type="spellStart"/>
      <w:r w:rsidRPr="00A57C29">
        <w:rPr>
          <w:sz w:val="12"/>
        </w:rPr>
        <w:t>Pillath</w:t>
      </w:r>
      <w:proofErr w:type="spellEnd"/>
      <w:r w:rsidRPr="00A57C29">
        <w:rPr>
          <w:sz w:val="12"/>
        </w:rPr>
        <w:t xml:space="preserve"> 2009). This view is also bolstered by an argument in the standard theory of trade policy which builds on the terms-of-trade effects of tariffs (Bagwell and </w:t>
      </w:r>
      <w:proofErr w:type="spellStart"/>
      <w:r w:rsidRPr="00A57C29">
        <w:rPr>
          <w:sz w:val="12"/>
        </w:rPr>
        <w:t>Staiger</w:t>
      </w:r>
      <w:proofErr w:type="spellEnd"/>
      <w:r w:rsidRPr="00A57C29">
        <w:rPr>
          <w:sz w:val="12"/>
        </w:rPr>
        <w:t xml:space="preserve"> 2002). The argument can be easily related with Hegel’s notion of individual freedom, because the sovereign freedom of governments to impose tariffs on international trade does not only affect their own </w:t>
      </w:r>
      <w:proofErr w:type="gramStart"/>
      <w:r w:rsidRPr="00A57C29">
        <w:rPr>
          <w:sz w:val="12"/>
        </w:rPr>
        <w:t>citizens,  but</w:t>
      </w:r>
      <w:proofErr w:type="gramEnd"/>
      <w:r w:rsidRPr="00A57C29">
        <w:rPr>
          <w:sz w:val="12"/>
        </w:rPr>
        <w:t xml:space="preserve"> may also cause </w:t>
      </w:r>
      <w:proofErr w:type="spellStart"/>
      <w:r w:rsidRPr="00A57C29">
        <w:rPr>
          <w:sz w:val="12"/>
        </w:rPr>
        <w:t>ToT</w:t>
      </w:r>
      <w:proofErr w:type="spellEnd"/>
      <w:r w:rsidRPr="00A57C29">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A57C29">
        <w:rPr>
          <w:sz w:val="12"/>
        </w:rPr>
        <w:t>ToT</w:t>
      </w:r>
      <w:proofErr w:type="spellEnd"/>
      <w:r w:rsidRPr="00A57C29">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A57C29">
        <w:rPr>
          <w:sz w:val="12"/>
        </w:rPr>
        <w:t>ToT</w:t>
      </w:r>
      <w:proofErr w:type="spellEnd"/>
      <w:r w:rsidRPr="00A57C29">
        <w:rPr>
          <w:sz w:val="12"/>
        </w:rPr>
        <w:t xml:space="preserve"> argument, though disputed in the literature (see </w:t>
      </w:r>
      <w:proofErr w:type="gramStart"/>
      <w:r w:rsidRPr="00A57C29">
        <w:rPr>
          <w:sz w:val="12"/>
        </w:rPr>
        <w:t>e.g.</w:t>
      </w:r>
      <w:proofErr w:type="gramEnd"/>
      <w:r w:rsidRPr="00A57C29">
        <w:rPr>
          <w:sz w:val="12"/>
        </w:rPr>
        <w:t xml:space="preserve"> </w:t>
      </w:r>
      <w:proofErr w:type="spellStart"/>
      <w:r w:rsidRPr="00A57C29">
        <w:rPr>
          <w:sz w:val="12"/>
        </w:rPr>
        <w:t>Ethier</w:t>
      </w:r>
      <w:proofErr w:type="spellEnd"/>
      <w:r w:rsidRPr="00A57C29">
        <w:rPr>
          <w:sz w:val="12"/>
        </w:rPr>
        <w:t xml:space="preserve"> 2004), is sufficiently powerful to explain a number of specific features of the current multilateral trading systems, such as the Most </w:t>
      </w:r>
      <w:proofErr w:type="spellStart"/>
      <w:r w:rsidRPr="00A57C29">
        <w:rPr>
          <w:sz w:val="12"/>
        </w:rPr>
        <w:t>Favoured</w:t>
      </w:r>
      <w:proofErr w:type="spellEnd"/>
      <w:r w:rsidRPr="00A57C29">
        <w:rPr>
          <w:sz w:val="12"/>
        </w:rPr>
        <w:t xml:space="preserve"> Nation principle. Now, one most interesting Hegelian turn results to be the insight that the autonomy of states also applies to domestic politics: </w:t>
      </w:r>
      <w:r w:rsidRPr="0068672B">
        <w:rPr>
          <w:b/>
          <w:bCs/>
          <w:u w:val="single"/>
        </w:rPr>
        <w:t xml:space="preserve">Sovereignty as </w:t>
      </w:r>
      <w:r w:rsidRPr="00A57C29">
        <w:rPr>
          <w:b/>
          <w:bCs/>
          <w:highlight w:val="yellow"/>
          <w:u w:val="single"/>
        </w:rPr>
        <w:t>freedom means</w:t>
      </w:r>
      <w:r w:rsidRPr="0068672B">
        <w:rPr>
          <w:b/>
          <w:bCs/>
          <w:u w:val="single"/>
        </w:rPr>
        <w:t xml:space="preserve"> that </w:t>
      </w:r>
      <w:r w:rsidRPr="00A57C29">
        <w:rPr>
          <w:b/>
          <w:bCs/>
          <w:highlight w:val="yellow"/>
          <w:u w:val="single"/>
        </w:rPr>
        <w:t>states can overcome</w:t>
      </w:r>
      <w:r w:rsidRPr="0068672B">
        <w:rPr>
          <w:b/>
          <w:bCs/>
          <w:u w:val="single"/>
        </w:rPr>
        <w:t xml:space="preserve"> the mechanisms of </w:t>
      </w:r>
      <w:r w:rsidRPr="00A57C29">
        <w:rPr>
          <w:b/>
          <w:bCs/>
          <w:highlight w:val="yellow"/>
          <w:u w:val="single"/>
        </w:rPr>
        <w:t>domestic political economy</w:t>
      </w:r>
      <w:r w:rsidRPr="0068672B">
        <w:rPr>
          <w:b/>
          <w:bCs/>
          <w:u w:val="single"/>
        </w:rPr>
        <w:t xml:space="preserve"> as scrutinized </w:t>
      </w:r>
      <w:r w:rsidRPr="00A57C29">
        <w:rPr>
          <w:b/>
          <w:bCs/>
          <w:highlight w:val="yellow"/>
          <w:u w:val="single"/>
        </w:rPr>
        <w:t>by</w:t>
      </w:r>
      <w:r w:rsidRPr="0068672B">
        <w:rPr>
          <w:b/>
          <w:bCs/>
          <w:u w:val="single"/>
        </w:rPr>
        <w:t xml:space="preserve"> the </w:t>
      </w:r>
      <w:r w:rsidRPr="00A57C29">
        <w:rPr>
          <w:b/>
          <w:bCs/>
          <w:highlight w:val="yellow"/>
          <w:u w:val="single"/>
        </w:rPr>
        <w:t>economic approaches</w:t>
      </w:r>
      <w:r w:rsidRPr="0068672B">
        <w:rPr>
          <w:b/>
          <w:bCs/>
          <w:u w:val="single"/>
        </w:rPr>
        <w:t xml:space="preserve">. </w:t>
      </w:r>
      <w:r w:rsidRPr="00A57C29">
        <w:rPr>
          <w:sz w:val="12"/>
        </w:rPr>
        <w:t xml:space="preserve">This linkage, following seminal approaches such as Putnam’s ‘two-level games’, has also been recently explored by many political science contributions (for an overview, see Snidal and Thompson 2004). </w:t>
      </w:r>
    </w:p>
    <w:p w14:paraId="04B3A7DF" w14:textId="6B6DA492" w:rsidR="00CD51A7" w:rsidRDefault="00CD51A7" w:rsidP="00CD51A7">
      <w:pPr>
        <w:pStyle w:val="Heading2"/>
      </w:pPr>
      <w:r>
        <w:t>Case</w:t>
      </w:r>
    </w:p>
    <w:p w14:paraId="0E476479" w14:textId="0284348A" w:rsidR="002770FC" w:rsidRPr="00956330" w:rsidRDefault="002770FC" w:rsidP="00956330">
      <w:pPr>
        <w:pStyle w:val="Heading3"/>
      </w:pPr>
      <w:r>
        <w:t>UV</w:t>
      </w:r>
    </w:p>
    <w:p w14:paraId="63E621CA" w14:textId="77777777" w:rsidR="002770FC" w:rsidRDefault="002770FC" w:rsidP="002770FC">
      <w:pPr>
        <w:pStyle w:val="Heading4"/>
        <w:rPr>
          <w:shd w:val="clear" w:color="auto" w:fill="F8F8F8"/>
        </w:rPr>
      </w:pPr>
      <w:r>
        <w:rPr>
          <w:shd w:val="clear" w:color="auto" w:fill="F8F8F8"/>
        </w:rPr>
        <w:t>1ar theory is illegitimate – </w:t>
      </w:r>
      <w:r>
        <w:br/>
      </w:r>
      <w:r>
        <w:rPr>
          <w:shd w:val="clear" w:color="auto" w:fill="F8F8F8"/>
        </w:rPr>
        <w:t xml:space="preserve">A]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Pr>
          <w:shd w:val="clear" w:color="auto" w:fill="F8F8F8"/>
        </w:rPr>
        <w:t>strat</w:t>
      </w:r>
      <w:proofErr w:type="spellEnd"/>
      <w:r>
        <w:rPr>
          <w:shd w:val="clear" w:color="auto" w:fill="F8F8F8"/>
        </w:rPr>
        <w:t xml:space="preserve"> stuff since I need time to execute </w:t>
      </w:r>
      <w:proofErr w:type="spellStart"/>
      <w:r>
        <w:rPr>
          <w:shd w:val="clear" w:color="auto" w:fill="F8F8F8"/>
        </w:rPr>
        <w:t>strat</w:t>
      </w:r>
      <w:proofErr w:type="spellEnd"/>
      <w:r>
        <w:rPr>
          <w:shd w:val="clear" w:color="auto" w:fill="F8F8F8"/>
        </w:rPr>
        <w:t xml:space="preserve"> and get ground.  </w:t>
      </w:r>
    </w:p>
    <w:p w14:paraId="19C86D64" w14:textId="77777777" w:rsidR="002770FC" w:rsidRDefault="002770FC" w:rsidP="002770FC">
      <w:pPr>
        <w:pStyle w:val="Heading4"/>
        <w:rPr>
          <w:shd w:val="clear" w:color="auto" w:fill="F8F8F8"/>
        </w:rPr>
      </w:pPr>
      <w:r>
        <w:rPr>
          <w:shd w:val="clear" w:color="auto" w:fill="F8F8F8"/>
        </w:rPr>
        <w:t xml:space="preserve">B] the 2ar has 3 uncontested minutes on theory so the aff </w:t>
      </w:r>
      <w:proofErr w:type="gramStart"/>
      <w:r>
        <w:rPr>
          <w:shd w:val="clear" w:color="auto" w:fill="F8F8F8"/>
        </w:rPr>
        <w:t>can to</w:t>
      </w:r>
      <w:proofErr w:type="gramEnd"/>
      <w:r>
        <w:rPr>
          <w:shd w:val="clear" w:color="auto" w:fill="F8F8F8"/>
        </w:rPr>
        <w:t xml:space="preserve"> collapse to any dropped </w:t>
      </w:r>
      <w:proofErr w:type="spellStart"/>
      <w:r>
        <w:rPr>
          <w:shd w:val="clear" w:color="auto" w:fill="F8F8F8"/>
        </w:rPr>
        <w:t>arg</w:t>
      </w:r>
      <w:proofErr w:type="spellEnd"/>
      <w:r>
        <w:rPr>
          <w:shd w:val="clear" w:color="auto" w:fill="F8F8F8"/>
        </w:rPr>
        <w:t xml:space="preserve"> and weigh, which means the 2n can never cover all the 1ar args enough to win, that means the neg always loses but their abuse args supposedly outweigh mine so I can’t win at all, so the abuse outweighs their abuse since I lose on the highest layer.  </w:t>
      </w:r>
    </w:p>
    <w:p w14:paraId="20C7E4F7" w14:textId="0A4BD21E" w:rsidR="002770FC" w:rsidRPr="002770FC" w:rsidRDefault="002770FC" w:rsidP="002770FC">
      <w:pPr>
        <w:pStyle w:val="Heading4"/>
      </w:pPr>
      <w:r>
        <w:rPr>
          <w:shd w:val="clear" w:color="auto" w:fill="F8F8F8"/>
        </w:rPr>
        <w:t xml:space="preserve">C] it forces new but inevitable responses to the </w:t>
      </w:r>
      <w:proofErr w:type="spellStart"/>
      <w:r>
        <w:rPr>
          <w:shd w:val="clear" w:color="auto" w:fill="F8F8F8"/>
        </w:rPr>
        <w:t>counterinterp</w:t>
      </w:r>
      <w:proofErr w:type="spellEnd"/>
      <w:r>
        <w:rPr>
          <w:shd w:val="clear" w:color="auto" w:fill="F8F8F8"/>
        </w:rPr>
        <w:t xml:space="preserve">, which invites judge intervention – that outweighs infinite abuse because the judge randomly decides not based on debaters’ arguments, but at least infinite abuse is premised upon arguments made in round and is under the control of us Not line by lining these proves my collapsing abuse args and that those outweigh their abuse, so they’d </w:t>
      </w:r>
      <w:proofErr w:type="spellStart"/>
      <w:r>
        <w:rPr>
          <w:shd w:val="clear" w:color="auto" w:fill="F8F8F8"/>
        </w:rPr>
        <w:t>autolose</w:t>
      </w:r>
      <w:proofErr w:type="spellEnd"/>
    </w:p>
    <w:p w14:paraId="56E4D72D" w14:textId="5FF666F5" w:rsidR="002770FC" w:rsidRDefault="002770FC" w:rsidP="002770FC">
      <w:pPr>
        <w:pStyle w:val="Heading4"/>
      </w:pPr>
      <w:r>
        <w:t xml:space="preserve">And even if they get 1ar theory </w:t>
      </w:r>
      <w:proofErr w:type="gramStart"/>
      <w:r>
        <w:t>its</w:t>
      </w:r>
      <w:proofErr w:type="gramEnd"/>
      <w:r>
        <w:t xml:space="preserve"> drop the </w:t>
      </w:r>
      <w:proofErr w:type="spellStart"/>
      <w:r>
        <w:t>arg</w:t>
      </w:r>
      <w:proofErr w:type="spellEnd"/>
      <w:r>
        <w:t xml:space="preserve"> to mitigate abuse</w:t>
      </w:r>
    </w:p>
    <w:p w14:paraId="361B7612" w14:textId="77777777" w:rsidR="00AF3F5D" w:rsidRDefault="00AF3F5D" w:rsidP="00AF3F5D">
      <w:pPr>
        <w:pStyle w:val="Heading4"/>
      </w:pPr>
      <w:r>
        <w:t>No infinite abuse, a] limited speech time constrains it, b] they need to win this is a specific shell</w:t>
      </w:r>
    </w:p>
    <w:p w14:paraId="0AD8B16E" w14:textId="77777777" w:rsidR="00AF3F5D" w:rsidRPr="00AF3F5D" w:rsidRDefault="00AF3F5D" w:rsidP="00AF3F5D"/>
    <w:p w14:paraId="2044E54C" w14:textId="0E1D6323" w:rsidR="00AF3F5D" w:rsidRDefault="00AF3F5D" w:rsidP="00AF3F5D"/>
    <w:p w14:paraId="1870F6FB" w14:textId="5B9E039B" w:rsidR="00AF3F5D" w:rsidRDefault="00AF3F5D" w:rsidP="00AF3F5D">
      <w:pPr>
        <w:rPr>
          <w:rFonts w:ascii="Arial" w:hAnsi="Arial" w:cs="Arial"/>
          <w:b/>
          <w:bCs/>
          <w:color w:val="1D1C1D"/>
          <w:sz w:val="23"/>
          <w:szCs w:val="23"/>
          <w:shd w:val="clear" w:color="auto" w:fill="F8F8F8"/>
        </w:rPr>
      </w:pPr>
      <w:r>
        <w:rPr>
          <w:rFonts w:ascii="Arial" w:hAnsi="Arial" w:cs="Arial"/>
          <w:b/>
          <w:bCs/>
          <w:color w:val="1D1C1D"/>
          <w:sz w:val="23"/>
          <w:szCs w:val="23"/>
          <w:shd w:val="clear" w:color="auto" w:fill="F8F8F8"/>
        </w:rPr>
        <w:t>Permissibility Negates –</w:t>
      </w:r>
      <w:r>
        <w:rPr>
          <w:rFonts w:ascii="Arial" w:hAnsi="Arial" w:cs="Arial"/>
          <w:color w:val="1D1C1D"/>
          <w:sz w:val="23"/>
          <w:szCs w:val="23"/>
        </w:rPr>
        <w:t xml:space="preserve"> </w:t>
      </w:r>
      <w:r>
        <w:rPr>
          <w:rFonts w:ascii="Arial" w:hAnsi="Arial" w:cs="Arial"/>
          <w:b/>
          <w:bCs/>
          <w:color w:val="1D1C1D"/>
          <w:sz w:val="23"/>
          <w:szCs w:val="23"/>
          <w:shd w:val="clear" w:color="auto" w:fill="F8F8F8"/>
        </w:rPr>
        <w:t xml:space="preserve">Semantics – Ought </w:t>
      </w:r>
      <w:proofErr w:type="gramStart"/>
      <w:r>
        <w:rPr>
          <w:rFonts w:ascii="Arial" w:hAnsi="Arial" w:cs="Arial"/>
          <w:b/>
          <w:bCs/>
          <w:color w:val="1D1C1D"/>
          <w:sz w:val="23"/>
          <w:szCs w:val="23"/>
          <w:shd w:val="clear" w:color="auto" w:fill="F8F8F8"/>
        </w:rPr>
        <w:t>is</w:t>
      </w:r>
      <w:proofErr w:type="gramEnd"/>
      <w:r>
        <w:rPr>
          <w:rFonts w:ascii="Arial" w:hAnsi="Arial" w:cs="Arial"/>
          <w:b/>
          <w:bCs/>
          <w:color w:val="1D1C1D"/>
          <w:sz w:val="23"/>
          <w:szCs w:val="23"/>
          <w:shd w:val="clear" w:color="auto" w:fill="F8F8F8"/>
        </w:rPr>
        <w:t xml:space="preserve"> defined as expressing obligation which means absent a proactive obligation you vote neg since there’s a trichotomy between prohibition, obligation, and permissibility and proving one disproves the other two.</w:t>
      </w:r>
    </w:p>
    <w:p w14:paraId="394C6C11" w14:textId="57FD2813" w:rsidR="00AF3F5D" w:rsidRDefault="00AF3F5D" w:rsidP="00AF3F5D">
      <w:pPr>
        <w:rPr>
          <w:rFonts w:ascii="Arial" w:hAnsi="Arial" w:cs="Arial"/>
          <w:b/>
          <w:bCs/>
          <w:color w:val="1D1C1D"/>
          <w:sz w:val="23"/>
          <w:szCs w:val="23"/>
          <w:shd w:val="clear" w:color="auto" w:fill="F8F8F8"/>
        </w:rPr>
      </w:pPr>
      <w:r>
        <w:rPr>
          <w:rFonts w:ascii="Arial" w:hAnsi="Arial" w:cs="Arial"/>
          <w:b/>
          <w:bCs/>
          <w:color w:val="1D1C1D"/>
          <w:sz w:val="23"/>
          <w:szCs w:val="23"/>
          <w:shd w:val="clear" w:color="auto" w:fill="F8F8F8"/>
        </w:rPr>
        <w:t>Presume neg-</w:t>
      </w:r>
      <w:r>
        <w:rPr>
          <w:rFonts w:ascii="Arial" w:hAnsi="Arial" w:cs="Arial"/>
          <w:b/>
          <w:bCs/>
          <w:color w:val="1D1C1D"/>
          <w:sz w:val="23"/>
          <w:szCs w:val="23"/>
          <w:shd w:val="clear" w:color="auto" w:fill="F8F8F8"/>
        </w:rPr>
        <w:t xml:space="preserve"> </w:t>
      </w:r>
      <w:r>
        <w:rPr>
          <w:rFonts w:ascii="Arial" w:hAnsi="Arial" w:cs="Arial"/>
          <w:b/>
          <w:bCs/>
          <w:color w:val="1D1C1D"/>
          <w:sz w:val="23"/>
          <w:szCs w:val="23"/>
          <w:shd w:val="clear" w:color="auto" w:fill="F8F8F8"/>
        </w:rPr>
        <w:t xml:space="preserve"> We assume statements to be false until proven true. That is why we don’t believe in alternate realities or conspiracy theories. The lack of a reason something is false does not me it is assumed to be true</w:t>
      </w:r>
    </w:p>
    <w:p w14:paraId="25F747C8" w14:textId="1FE01806" w:rsidR="00AF3F5D" w:rsidRDefault="00AF3F5D" w:rsidP="00AF3F5D">
      <w:pPr>
        <w:pStyle w:val="Heading4"/>
      </w:pPr>
      <w:r>
        <w:t>LBL</w:t>
      </w:r>
    </w:p>
    <w:p w14:paraId="7306589F" w14:textId="43A2A1C2" w:rsidR="00AF3F5D" w:rsidRDefault="00AF3F5D" w:rsidP="00AF3F5D">
      <w:pPr>
        <w:pStyle w:val="Heading4"/>
      </w:pPr>
      <w:r>
        <w:t xml:space="preserve">A – if you would die that gives you obligation, </w:t>
      </w:r>
      <w:proofErr w:type="spellStart"/>
      <w:r>
        <w:t>its</w:t>
      </w:r>
      <w:proofErr w:type="spellEnd"/>
      <w:r>
        <w:t xml:space="preserve"> not permissible</w:t>
      </w:r>
    </w:p>
    <w:p w14:paraId="51245C47" w14:textId="085A7C25" w:rsidR="00AF3F5D" w:rsidRDefault="00AF3F5D" w:rsidP="00AF3F5D">
      <w:pPr>
        <w:pStyle w:val="Heading4"/>
      </w:pPr>
      <w:r>
        <w:t>B – we say that negates</w:t>
      </w:r>
    </w:p>
    <w:p w14:paraId="089BB887" w14:textId="0AF46576" w:rsidR="00AF3F5D" w:rsidRPr="00AF3F5D" w:rsidRDefault="00AF3F5D" w:rsidP="00AF3F5D">
      <w:pPr>
        <w:pStyle w:val="Heading4"/>
      </w:pPr>
      <w:r>
        <w:t>C – that’s only because you have authority</w:t>
      </w:r>
    </w:p>
    <w:p w14:paraId="27145053" w14:textId="77ADF55A" w:rsidR="002770FC" w:rsidRDefault="00C36563" w:rsidP="00C36563">
      <w:pPr>
        <w:pStyle w:val="Heading3"/>
      </w:pPr>
      <w:r>
        <w:t>FW</w:t>
      </w:r>
    </w:p>
    <w:p w14:paraId="7B3BBFBE" w14:textId="2E237F96" w:rsidR="00CD51A7" w:rsidRDefault="00AF3F5D" w:rsidP="00CD51A7">
      <w:pPr>
        <w:pStyle w:val="Heading3"/>
      </w:pPr>
      <w:r>
        <w:t>Case</w:t>
      </w:r>
    </w:p>
    <w:p w14:paraId="52CCD680" w14:textId="61656E00" w:rsidR="00CD51A7" w:rsidRDefault="002770FC" w:rsidP="002770FC">
      <w:pPr>
        <w:pStyle w:val="Heading4"/>
      </w:pPr>
      <w:r>
        <w:t xml:space="preserve">Overriding individual nation’s trade secret law turns pragmatism. </w:t>
      </w:r>
    </w:p>
    <w:p w14:paraId="35EFC4BF" w14:textId="2C940D0F" w:rsidR="00C36563" w:rsidRPr="00C36563" w:rsidRDefault="00C36563" w:rsidP="00C36563">
      <w:pPr>
        <w:pStyle w:val="Heading4"/>
      </w:pPr>
    </w:p>
    <w:sectPr w:rsidR="00C36563" w:rsidRPr="00C365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faultMetricsFon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51A7"/>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770FC"/>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5C0B"/>
    <w:rsid w:val="00956330"/>
    <w:rsid w:val="0097032B"/>
    <w:rsid w:val="009D2EAD"/>
    <w:rsid w:val="009D54B2"/>
    <w:rsid w:val="009E1922"/>
    <w:rsid w:val="009F7ED2"/>
    <w:rsid w:val="00A93661"/>
    <w:rsid w:val="00A95652"/>
    <w:rsid w:val="00AB0FCA"/>
    <w:rsid w:val="00AC0AB8"/>
    <w:rsid w:val="00AF3F5D"/>
    <w:rsid w:val="00B33C6D"/>
    <w:rsid w:val="00B4508F"/>
    <w:rsid w:val="00B55AD5"/>
    <w:rsid w:val="00B8057C"/>
    <w:rsid w:val="00BD6238"/>
    <w:rsid w:val="00BF593B"/>
    <w:rsid w:val="00BF6E4A"/>
    <w:rsid w:val="00BF773A"/>
    <w:rsid w:val="00BF7E81"/>
    <w:rsid w:val="00C13773"/>
    <w:rsid w:val="00C17CC8"/>
    <w:rsid w:val="00C36563"/>
    <w:rsid w:val="00C83417"/>
    <w:rsid w:val="00C9604F"/>
    <w:rsid w:val="00CA19AA"/>
    <w:rsid w:val="00CC5298"/>
    <w:rsid w:val="00CD51A7"/>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6E6D"/>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D0D2D"/>
  <w15:chartTrackingRefBased/>
  <w15:docId w15:val="{8325C43E-E048-4E81-A52E-48D2C6E0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51A7"/>
    <w:rPr>
      <w:rFonts w:cs="Calibri"/>
    </w:rPr>
  </w:style>
  <w:style w:type="paragraph" w:styleId="Heading1">
    <w:name w:val="heading 1"/>
    <w:aliases w:val="Pocket"/>
    <w:basedOn w:val="Normal"/>
    <w:next w:val="Normal"/>
    <w:link w:val="Heading1Char"/>
    <w:qFormat/>
    <w:rsid w:val="00CD51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51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51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CD51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51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1A7"/>
  </w:style>
  <w:style w:type="character" w:customStyle="1" w:styleId="Heading1Char">
    <w:name w:val="Heading 1 Char"/>
    <w:aliases w:val="Pocket Char"/>
    <w:basedOn w:val="DefaultParagraphFont"/>
    <w:link w:val="Heading1"/>
    <w:rsid w:val="00CD51A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D51A7"/>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D51A7"/>
    <w:rPr>
      <w:rFonts w:eastAsiaTheme="majorEastAsia"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CD51A7"/>
    <w:rPr>
      <w:rFonts w:eastAsiaTheme="majorEastAs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CD51A7"/>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CD51A7"/>
    <w:rPr>
      <w:b/>
      <w:bCs/>
      <w:sz w:val="26"/>
      <w:u w:val="none"/>
    </w:rPr>
  </w:style>
  <w:style w:type="character" w:customStyle="1" w:styleId="StyleUnderline">
    <w:name w:val="Style Underline"/>
    <w:aliases w:val="Underline"/>
    <w:basedOn w:val="DefaultParagraphFont"/>
    <w:uiPriority w:val="6"/>
    <w:qFormat/>
    <w:rsid w:val="00CD51A7"/>
    <w:rPr>
      <w:b/>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D51A7"/>
    <w:rPr>
      <w:color w:val="auto"/>
      <w:u w:val="none"/>
    </w:rPr>
  </w:style>
  <w:style w:type="character" w:styleId="FollowedHyperlink">
    <w:name w:val="FollowedHyperlink"/>
    <w:basedOn w:val="DefaultParagraphFont"/>
    <w:uiPriority w:val="99"/>
    <w:semiHidden/>
    <w:unhideWhenUsed/>
    <w:rsid w:val="00CD51A7"/>
    <w:rPr>
      <w:color w:val="auto"/>
      <w:u w:val="none"/>
    </w:rPr>
  </w:style>
  <w:style w:type="paragraph" w:customStyle="1" w:styleId="textbold">
    <w:name w:val="text bold"/>
    <w:basedOn w:val="Normal"/>
    <w:link w:val="Emphasis"/>
    <w:uiPriority w:val="7"/>
    <w:qFormat/>
    <w:rsid w:val="00CD51A7"/>
    <w:pPr>
      <w:spacing w:after="0" w:line="240"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D51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8746</Words>
  <Characters>49854</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2021-10-17T13:38:00Z</dcterms:created>
  <dcterms:modified xsi:type="dcterms:W3CDTF">2021-10-17T14:29:00Z</dcterms:modified>
</cp:coreProperties>
</file>