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E39DB" w14:textId="34AE4037" w:rsidR="00672F47" w:rsidRDefault="00672F47" w:rsidP="00672F47">
      <w:pPr>
        <w:pStyle w:val="Heading1"/>
      </w:pPr>
      <w:proofErr w:type="spellStart"/>
      <w:r>
        <w:t>Glenbrooks</w:t>
      </w:r>
      <w:proofErr w:type="spellEnd"/>
      <w:r>
        <w:t xml:space="preserve"> r</w:t>
      </w:r>
      <w:r>
        <w:t>6</w:t>
      </w:r>
    </w:p>
    <w:p w14:paraId="18FE54F0" w14:textId="77777777" w:rsidR="00672F47" w:rsidRDefault="00672F47" w:rsidP="00672F47">
      <w:pPr>
        <w:pStyle w:val="Heading2"/>
      </w:pPr>
      <w:r>
        <w:t xml:space="preserve">1AC </w:t>
      </w:r>
    </w:p>
    <w:p w14:paraId="700D2E83" w14:textId="77777777" w:rsidR="00672F47" w:rsidRDefault="00672F47" w:rsidP="00672F47">
      <w:pPr>
        <w:pStyle w:val="Heading3"/>
      </w:pPr>
      <w:r>
        <w:t xml:space="preserve">Framework </w:t>
      </w:r>
    </w:p>
    <w:p w14:paraId="44BE41B0" w14:textId="77777777" w:rsidR="00672F47" w:rsidRPr="00C503C5" w:rsidRDefault="00672F47" w:rsidP="00672F47">
      <w:pPr>
        <w:pStyle w:val="Heading4"/>
        <w:rPr>
          <w:color w:val="000000" w:themeColor="text1"/>
        </w:rPr>
      </w:pPr>
      <w:r w:rsidRPr="00C503C5">
        <w:rPr>
          <w:color w:val="000000" w:themeColor="text1"/>
        </w:rPr>
        <w:t xml:space="preserve">The meta-ethic is moral pluralism – ethics can’t be defined universally rather conflicting ethical viewpoints have equal ethical worth – prefer: </w:t>
      </w:r>
    </w:p>
    <w:p w14:paraId="51EADE91" w14:textId="77777777" w:rsidR="00672F47" w:rsidRPr="00C503C5" w:rsidRDefault="00672F47" w:rsidP="00672F47">
      <w:pPr>
        <w:pStyle w:val="Heading4"/>
        <w:rPr>
          <w:color w:val="000000" w:themeColor="text1"/>
        </w:rPr>
      </w:pPr>
      <w:r w:rsidRPr="00C503C5">
        <w:rPr>
          <w:color w:val="000000" w:themeColor="text1"/>
        </w:rPr>
        <w:t xml:space="preserve">First, ethics are based in language - It creates out ability to think and makes us agents – life outside language is deterministic and without morality - Pettit 09: </w:t>
      </w:r>
    </w:p>
    <w:p w14:paraId="3A695484" w14:textId="77777777" w:rsidR="00672F47" w:rsidRDefault="00672F47" w:rsidP="00672F47">
      <w:r>
        <w:t xml:space="preserve">Phillip Pettit. Made With Words, Hobbes on Language, Mind, and Politics. 2009. </w:t>
      </w:r>
      <w:hyperlink r:id="rId6" w:history="1">
        <w:r w:rsidRPr="00B8414F">
          <w:rPr>
            <w:rStyle w:val="Hyperlink"/>
          </w:rPr>
          <w:t>http://www.jstor.com/stable/j.ctt7rp73.3</w:t>
        </w:r>
      </w:hyperlink>
      <w:r>
        <w:rPr>
          <w:rStyle w:val="Hyperlink"/>
        </w:rPr>
        <w:t xml:space="preserve"> //LHPYA</w:t>
      </w:r>
    </w:p>
    <w:p w14:paraId="75DC1EBF" w14:textId="77777777" w:rsidR="00672F47" w:rsidRDefault="00672F47" w:rsidP="00672F47">
      <w:pPr>
        <w:rPr>
          <w:sz w:val="12"/>
        </w:rPr>
      </w:pPr>
      <w:r w:rsidRPr="00F07D5E">
        <w:rPr>
          <w:sz w:val="12"/>
        </w:rPr>
        <w:t xml:space="preserve">This picture of the mental life with which nature furnishes human beings, according to Hobbes, has two striking features. The </w:t>
      </w:r>
      <w:r w:rsidRPr="00B25894">
        <w:rPr>
          <w:rStyle w:val="StyleUnderline"/>
          <w:highlight w:val="yellow"/>
        </w:rPr>
        <w:t>first</w:t>
      </w:r>
      <w:r w:rsidRPr="00F07D5E">
        <w:rPr>
          <w:sz w:val="12"/>
        </w:rPr>
        <w:t xml:space="preserve"> is that </w:t>
      </w:r>
      <w:r w:rsidRPr="00B25894">
        <w:rPr>
          <w:rStyle w:val="StyleUnderline"/>
          <w:highlight w:val="yellow"/>
        </w:rPr>
        <w:t>every process</w:t>
      </w:r>
      <w:r w:rsidRPr="00B25894">
        <w:rPr>
          <w:rStyle w:val="StyleUnderline"/>
        </w:rPr>
        <w:t xml:space="preserve"> that takes place </w:t>
      </w:r>
      <w:r w:rsidRPr="00B25894">
        <w:rPr>
          <w:rStyle w:val="StyleUnderline"/>
          <w:highlight w:val="yellow"/>
        </w:rPr>
        <w:t>within the mind</w:t>
      </w:r>
      <w:r w:rsidRPr="00B25894">
        <w:rPr>
          <w:rStyle w:val="StyleUnderline"/>
        </w:rPr>
        <w:t xml:space="preserve">, cognitive or appetitive, </w:t>
      </w:r>
      <w:r w:rsidRPr="00B25894">
        <w:rPr>
          <w:rStyle w:val="StyleUnderline"/>
          <w:highlight w:val="yellow"/>
        </w:rPr>
        <w:t>is</w:t>
      </w:r>
      <w:r w:rsidRPr="00B25894">
        <w:rPr>
          <w:rStyle w:val="StyleUnderline"/>
        </w:rPr>
        <w:t xml:space="preserve"> entirely </w:t>
      </w:r>
      <w:r w:rsidRPr="00B25894">
        <w:rPr>
          <w:rStyle w:val="StyleUnderline"/>
          <w:highlight w:val="yellow"/>
        </w:rPr>
        <w:t>particularistic</w:t>
      </w:r>
      <w:r w:rsidRPr="00F07D5E">
        <w:rPr>
          <w:sz w:val="12"/>
        </w:rPr>
        <w:t xml:space="preserve">. </w:t>
      </w:r>
      <w:r w:rsidRPr="00B25894">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B25894">
        <w:rPr>
          <w:rStyle w:val="StyleUnderline"/>
          <w:highlight w:val="yellow"/>
        </w:rPr>
        <w:t xml:space="preserve">have no capacity to hold </w:t>
      </w:r>
      <w:r w:rsidRPr="00B25894">
        <w:rPr>
          <w:rStyle w:val="StyleUnderline"/>
        </w:rPr>
        <w:t xml:space="preserve">by </w:t>
      </w:r>
      <w:r w:rsidRPr="00B25894">
        <w:rPr>
          <w:rStyle w:val="StyleUnderline"/>
          <w:highlight w:val="yellow"/>
        </w:rPr>
        <w:t>general claims</w:t>
      </w:r>
      <w:r w:rsidRPr="00B25894">
        <w:rPr>
          <w:rStyle w:val="StyleUnderline"/>
        </w:rPr>
        <w:t xml:space="preserve"> about how things are, or by general policies or principles </w:t>
      </w:r>
      <w:r w:rsidRPr="00B25894">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B25894">
        <w:rPr>
          <w:rStyle w:val="StyleUnderline"/>
          <w:highlight w:val="yellow"/>
        </w:rPr>
        <w:t>Presented with a triangle, they will register just the individual figure</w:t>
      </w:r>
      <w:r w:rsidRPr="00B25894">
        <w:rPr>
          <w:rStyle w:val="StyleUnderline"/>
        </w:rPr>
        <w:t xml:space="preserve"> contemplated, </w:t>
      </w:r>
      <w:r w:rsidRPr="00B25894">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B25894">
        <w:rPr>
          <w:rStyle w:val="StyleUnderline"/>
          <w:highlight w:val="yellow"/>
        </w:rPr>
        <w:t>second</w:t>
      </w:r>
      <w:r w:rsidRPr="00F07D5E">
        <w:rPr>
          <w:sz w:val="12"/>
        </w:rPr>
        <w:t xml:space="preserve"> aspect of Hobbes’s picture is that </w:t>
      </w:r>
      <w:r w:rsidRPr="00B25894">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B25894">
        <w:rPr>
          <w:rStyle w:val="Emphasis"/>
          <w:highlight w:val="yellow"/>
        </w:rPr>
        <w:t>is</w:t>
      </w:r>
      <w:r w:rsidRPr="00B25894">
        <w:rPr>
          <w:rStyle w:val="StyleUnderline"/>
        </w:rPr>
        <w:t xml:space="preserve"> a form of </w:t>
      </w:r>
      <w:r w:rsidRPr="00B25894">
        <w:rPr>
          <w:rStyle w:val="StyleUnderline"/>
          <w:highlight w:val="yellow"/>
        </w:rPr>
        <w:t>vital motion, not</w:t>
      </w:r>
      <w:r w:rsidRPr="00B25894">
        <w:rPr>
          <w:rStyle w:val="StyleUnderline"/>
        </w:rPr>
        <w:t xml:space="preserve"> of animal or </w:t>
      </w:r>
      <w:r w:rsidRPr="00B25894">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B25894">
        <w:rPr>
          <w:rStyle w:val="StyleUnderline"/>
          <w:highlight w:val="yellow"/>
        </w:rPr>
        <w:t>The process does not evolve under</w:t>
      </w:r>
      <w:r w:rsidRPr="00B25894">
        <w:rPr>
          <w:rStyle w:val="StyleUnderline"/>
        </w:rPr>
        <w:t xml:space="preserve"> the prompting or </w:t>
      </w:r>
      <w:r w:rsidRPr="00B25894">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B25894">
        <w:rPr>
          <w:rStyle w:val="StyleUnderline"/>
          <w:highlight w:val="yellow"/>
        </w:rPr>
        <w:t>but only as a by-product of a desire to act in one</w:t>
      </w:r>
      <w:r w:rsidRPr="00B25894">
        <w:rPr>
          <w:rStyle w:val="StyleUnderline"/>
        </w:rPr>
        <w:t xml:space="preserve"> or another </w:t>
      </w:r>
      <w:r w:rsidRPr="00B25894">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B25894">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B25894">
        <w:rPr>
          <w:rStyle w:val="StyleUnderline"/>
          <w:highlight w:val="yellow"/>
        </w:rPr>
        <w:t>We</w:t>
      </w:r>
      <w:proofErr w:type="gramEnd"/>
      <w:r w:rsidRPr="00B25894">
        <w:rPr>
          <w:rStyle w:val="StyleUnderline"/>
        </w:rPr>
        <w:t xml:space="preserve"> adult, articulate human beings </w:t>
      </w:r>
      <w:r w:rsidRPr="00B25894">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B25894">
        <w:rPr>
          <w:rStyle w:val="StyleUnderline"/>
          <w:highlight w:val="yellow"/>
        </w:rPr>
        <w:t>language</w:t>
      </w:r>
      <w:r w:rsidRPr="00B25894">
        <w:rPr>
          <w:rStyle w:val="StyleUnderline"/>
        </w:rPr>
        <w:t xml:space="preserve"> that </w:t>
      </w:r>
      <w:r w:rsidRPr="00B25894">
        <w:rPr>
          <w:rStyle w:val="StyleUnderline"/>
          <w:highlight w:val="yellow"/>
        </w:rPr>
        <w:t>makes possible the general, active</w:t>
      </w:r>
      <w:r w:rsidRPr="00B25894">
        <w:rPr>
          <w:rStyle w:val="StyleUnderline"/>
        </w:rPr>
        <w:t xml:space="preserve"> form of </w:t>
      </w:r>
      <w:r w:rsidRPr="00B25894">
        <w:rPr>
          <w:rStyle w:val="StyleUnderline"/>
          <w:highlight w:val="yellow"/>
        </w:rPr>
        <w:t>thinking</w:t>
      </w:r>
      <w:r w:rsidRPr="00B25894">
        <w:rPr>
          <w:rStyle w:val="StyleUnderline"/>
        </w:rPr>
        <w:t xml:space="preserve"> that we </w:t>
      </w:r>
      <w:r w:rsidRPr="00B25894">
        <w:rPr>
          <w:rStyle w:val="StyleUnderline"/>
          <w:highlight w:val="yellow"/>
        </w:rPr>
        <w:t>human</w:t>
      </w:r>
      <w:r w:rsidRPr="00F07D5E">
        <w:rPr>
          <w:sz w:val="2"/>
          <w:szCs w:val="2"/>
        </w:rPr>
        <w:t xml:space="preserve"> </w:t>
      </w:r>
      <w:r w:rsidRPr="00F07D5E">
        <w:rPr>
          <w:sz w:val="6"/>
          <w:szCs w:val="6"/>
        </w:rPr>
        <w:t>being</w:t>
      </w:r>
      <w:r w:rsidRPr="00B25894">
        <w:rPr>
          <w:rStyle w:val="StyleUnderline"/>
          <w:highlight w:val="yellow"/>
        </w:rPr>
        <w:t>s display</w:t>
      </w:r>
      <w:r w:rsidRPr="00B25894">
        <w:rPr>
          <w:rStyle w:val="StyleUnderline"/>
        </w:rPr>
        <w:t xml:space="preserve">; </w:t>
      </w:r>
      <w:r w:rsidRPr="00B25894">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B25894">
        <w:rPr>
          <w:rStyle w:val="StyleUnderline"/>
          <w:highlight w:val="yellow"/>
        </w:rPr>
        <w:t>and</w:t>
      </w:r>
      <w:proofErr w:type="gramEnd"/>
      <w:r w:rsidRPr="00B25894">
        <w:rPr>
          <w:rStyle w:val="StyleUnderline"/>
          <w:highlight w:val="yellow"/>
        </w:rPr>
        <w:t xml:space="preserve"> seek out the implications o</w:t>
      </w:r>
      <w:r w:rsidRPr="00B25894">
        <w:rPr>
          <w:rStyle w:val="StyleUnderline"/>
        </w:rPr>
        <w:t xml:space="preserve">f those </w:t>
      </w:r>
      <w:r w:rsidRPr="00B25894">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B25894">
        <w:rPr>
          <w:rStyle w:val="StyleUnderline"/>
          <w:highlight w:val="yellow"/>
        </w:rPr>
        <w:t>other human capacities</w:t>
      </w:r>
      <w:r w:rsidRPr="00B25894">
        <w:rPr>
          <w:rStyle w:val="StyleUnderline"/>
        </w:rPr>
        <w:t xml:space="preserve"> or faculties that “</w:t>
      </w:r>
      <w:r w:rsidRPr="00B25894">
        <w:rPr>
          <w:rStyle w:val="StyleUnderline"/>
          <w:highlight w:val="yellow"/>
        </w:rPr>
        <w:t>proceed</w:t>
      </w:r>
      <w:r w:rsidRPr="00B25894">
        <w:rPr>
          <w:rStyle w:val="StyleUnderline"/>
        </w:rPr>
        <w:t xml:space="preserve"> all </w:t>
      </w:r>
      <w:r w:rsidRPr="00B25894">
        <w:rPr>
          <w:rStyle w:val="StyleUnderline"/>
          <w:highlight w:val="yellow"/>
        </w:rPr>
        <w:t>from</w:t>
      </w:r>
      <w:r w:rsidRPr="00B25894">
        <w:rPr>
          <w:rStyle w:val="StyleUnderline"/>
        </w:rPr>
        <w:t xml:space="preserve"> the invention of </w:t>
      </w:r>
      <w:r w:rsidRPr="00B25894">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r>
        <w:rPr>
          <w:sz w:val="12"/>
        </w:rPr>
        <w:t>(L</w:t>
      </w:r>
      <w:r w:rsidRPr="00F07D5E">
        <w:rPr>
          <w:sz w:val="12"/>
        </w:rPr>
        <w:t xml:space="preserve"> 3.11).</w:t>
      </w:r>
    </w:p>
    <w:p w14:paraId="18947A94" w14:textId="77777777" w:rsidR="00672F47" w:rsidRDefault="00672F47" w:rsidP="00672F47">
      <w:pPr>
        <w:pStyle w:val="Heading4"/>
      </w:pPr>
      <w:r>
        <w:t xml:space="preserve">Language is structurally negative and doesn’t refer to reality – if I say I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 </w:t>
      </w:r>
      <w:r w:rsidRPr="00C31EB4">
        <w:t xml:space="preserve">Parrish: </w:t>
      </w:r>
    </w:p>
    <w:p w14:paraId="132F368B" w14:textId="77777777" w:rsidR="00672F47" w:rsidRPr="00481FBC" w:rsidRDefault="00672F47" w:rsidP="00672F47">
      <w:r w:rsidRPr="00AA7395">
        <w:t>Derrida`s Economy of Violence in Hobbes` Social Contract, Richard Parrish</w:t>
      </w:r>
    </w:p>
    <w:p w14:paraId="154C1D82" w14:textId="77777777" w:rsidR="00672F47" w:rsidRPr="00481FBC" w:rsidRDefault="00672F47" w:rsidP="00672F47">
      <w:pPr>
        <w:rPr>
          <w:sz w:val="12"/>
        </w:rPr>
      </w:pPr>
      <w:r w:rsidRPr="00481FBC">
        <w:rPr>
          <w:sz w:val="12"/>
        </w:rPr>
        <w:t xml:space="preserve">For Hobbes </w:t>
      </w:r>
      <w:r w:rsidRPr="00481FBC">
        <w:rPr>
          <w:rStyle w:val="StyleUnderline"/>
          <w:highlight w:val="yellow"/>
        </w:rPr>
        <w:t>truth is a function of logic and language, not</w:t>
      </w:r>
      <w:r w:rsidRPr="00481FBC">
        <w:rPr>
          <w:rStyle w:val="StyleUnderline"/>
        </w:rPr>
        <w:t xml:space="preserve"> of the relation between language and some </w:t>
      </w:r>
      <w:r w:rsidRPr="00481FBC">
        <w:rPr>
          <w:rStyle w:val="StyleUnderline"/>
          <w:highlight w:val="yellow"/>
        </w:rPr>
        <w:t>extralinguistic reality</w:t>
      </w:r>
      <w:r w:rsidRPr="00481FBC">
        <w:rPr>
          <w:sz w:val="12"/>
        </w:rPr>
        <w:t>,"25 so the "</w:t>
      </w:r>
      <w:r w:rsidRPr="00481FBC">
        <w:rPr>
          <w:rStyle w:val="StyleUnderline"/>
          <w:highlight w:val="yellow"/>
        </w:rPr>
        <w:t>connections between names and objects</w:t>
      </w:r>
      <w:r w:rsidRPr="00481FBC">
        <w:rPr>
          <w:rStyle w:val="StyleUnderline"/>
        </w:rPr>
        <w:t xml:space="preserve"> are not natural.</w:t>
      </w:r>
      <w:r w:rsidRPr="00481FBC">
        <w:rPr>
          <w:sz w:val="12"/>
        </w:rPr>
        <w:t xml:space="preserve">"26 </w:t>
      </w:r>
      <w:r w:rsidRPr="00481FBC">
        <w:rPr>
          <w:rStyle w:val="StyleUnderline"/>
        </w:rPr>
        <w:t xml:space="preserve">They </w:t>
      </w:r>
      <w:r w:rsidRPr="00481FBC">
        <w:rPr>
          <w:rStyle w:val="StyleUnderline"/>
          <w:highlight w:val="yellow"/>
        </w:rPr>
        <w:t>are artificially constructed by persons</w:t>
      </w:r>
      <w:r w:rsidRPr="00481FBC">
        <w:rPr>
          <w:rStyle w:val="StyleUnderline"/>
        </w:rPr>
        <w:t>, based on individual psychologies and desires</w:t>
      </w:r>
      <w:r w:rsidRPr="00481FBC">
        <w:rPr>
          <w:sz w:val="12"/>
        </w:rPr>
        <w:t xml:space="preserve">. These individual desires are for Hobbes the only measure of good and bad, because value terms "are never used with relation to the person that </w:t>
      </w:r>
      <w:proofErr w:type="spellStart"/>
      <w:r w:rsidRPr="00481FBC">
        <w:rPr>
          <w:sz w:val="12"/>
        </w:rPr>
        <w:t>useth</w:t>
      </w:r>
      <w:proofErr w:type="spellEnd"/>
      <w:r w:rsidRPr="00481FBC">
        <w:rPr>
          <w:sz w:val="12"/>
        </w:rPr>
        <w:t xml:space="preserve"> them, there being nothing simply and absolutely so, nor any common rule of good and evil to be taken from the nature of the objects themselves."27 Since "</w:t>
      </w:r>
      <w:r w:rsidRPr="00481FBC">
        <w:rPr>
          <w:rStyle w:val="StyleUnderline"/>
          <w:highlight w:val="yellow"/>
        </w:rPr>
        <w:t>there are no authentical doctrines concerning</w:t>
      </w:r>
      <w:r w:rsidRPr="00481FBC">
        <w:rPr>
          <w:rStyle w:val="StyleUnderline"/>
        </w:rPr>
        <w:t xml:space="preserve"> right and wrong, </w:t>
      </w:r>
      <w:r w:rsidRPr="00481FBC">
        <w:rPr>
          <w:rStyle w:val="StyleUnderline"/>
          <w:highlight w:val="yellow"/>
        </w:rPr>
        <w:t>good and evil</w:t>
      </w:r>
      <w:r w:rsidRPr="00481FBC">
        <w:rPr>
          <w:sz w:val="12"/>
        </w:rPr>
        <w:t xml:space="preserve">," </w:t>
      </w:r>
      <w:r w:rsidRPr="00481FBC">
        <w:rPr>
          <w:rStyle w:val="StyleUnderline"/>
        </w:rPr>
        <w:t xml:space="preserve">these </w:t>
      </w:r>
      <w:r w:rsidRPr="00481FBC">
        <w:rPr>
          <w:rStyle w:val="StyleUnderline"/>
          <w:highlight w:val="yellow"/>
        </w:rPr>
        <w:t>labels are placed</w:t>
      </w:r>
      <w:r w:rsidRPr="00481FBC">
        <w:rPr>
          <w:rStyle w:val="StyleUnderline"/>
        </w:rPr>
        <w:t xml:space="preserve"> upon things </w:t>
      </w:r>
      <w:r w:rsidRPr="00481FBC">
        <w:rPr>
          <w:rStyle w:val="StyleUnderline"/>
          <w:highlight w:val="yellow"/>
        </w:rPr>
        <w:t>by humans in acts of creation</w:t>
      </w:r>
      <w:r w:rsidRPr="00481FBC">
        <w:rPr>
          <w:rStyle w:val="StyleUnderline"/>
        </w:rPr>
        <w:t xml:space="preserve"> rather than discovered as extrinsic facts</w:t>
      </w:r>
      <w:r w:rsidRPr="00481FBC">
        <w:rPr>
          <w:sz w:val="12"/>
        </w:rPr>
        <w:t xml:space="preserve">. Elaborating on this, Hobbes writes that "the nature, disposition, and interest of the speaker, such as are the names of virtues and vices; for one man calleth wisdom, what another calleth fear; and one cruelty what another justice."29 A more simplistic understanding of the brutality of the state of nature, which David Gauthier calls the "simple rationality account,"30 has it that mere </w:t>
      </w:r>
      <w:r w:rsidRPr="00481FBC">
        <w:rPr>
          <w:rStyle w:val="StyleUnderline"/>
        </w:rPr>
        <w:t xml:space="preserve">materialistic </w:t>
      </w:r>
      <w:r w:rsidRPr="00481FBC">
        <w:rPr>
          <w:rStyle w:val="StyleUnderline"/>
          <w:highlight w:val="yellow"/>
        </w:rPr>
        <w:t>competition</w:t>
      </w:r>
      <w:r w:rsidRPr="00481FBC">
        <w:rPr>
          <w:rStyle w:val="StyleUnderline"/>
        </w:rPr>
        <w:t xml:space="preserve"> for goods is the cause of the war of all against all, but such rivalry </w:t>
      </w:r>
      <w:r w:rsidRPr="00481FBC">
        <w:rPr>
          <w:rStyle w:val="StyleUnderline"/>
          <w:highlight w:val="yellow"/>
        </w:rPr>
        <w:t>is a</w:t>
      </w:r>
      <w:r w:rsidRPr="00481FBC">
        <w:rPr>
          <w:rStyle w:val="StyleUnderline"/>
        </w:rPr>
        <w:t xml:space="preserve"> secondary </w:t>
      </w:r>
      <w:r w:rsidRPr="00481FBC">
        <w:rPr>
          <w:rStyle w:val="StyleUnderline"/>
          <w:highlight w:val="yellow"/>
        </w:rPr>
        <w:t>manifestation of the</w:t>
      </w:r>
      <w:r w:rsidRPr="00481FBC">
        <w:rPr>
          <w:rStyle w:val="StyleUnderline"/>
        </w:rPr>
        <w:t xml:space="preserve"> more fundamental </w:t>
      </w:r>
      <w:r w:rsidRPr="00481FBC">
        <w:rPr>
          <w:rStyle w:val="StyleUnderline"/>
          <w:highlight w:val="yellow"/>
        </w:rPr>
        <w:t>competition</w:t>
      </w:r>
      <w:r w:rsidRPr="00481FBC">
        <w:rPr>
          <w:rStyle w:val="StyleUnderline"/>
        </w:rPr>
        <w:t xml:space="preserve"> among all persons </w:t>
      </w:r>
      <w:r w:rsidRPr="00481FBC">
        <w:rPr>
          <w:rStyle w:val="StyleUnderline"/>
          <w:highlight w:val="yellow"/>
        </w:rPr>
        <w:t>to be the dominant creator of meaning</w:t>
      </w:r>
      <w:r w:rsidRPr="00481FBC">
        <w:rPr>
          <w:sz w:val="12"/>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sword."31 But </w:t>
      </w:r>
      <w:r w:rsidRPr="00481FBC">
        <w:rPr>
          <w:rStyle w:val="StyleUnderline"/>
        </w:rPr>
        <w:t xml:space="preserve">this competition for goods only arises as the result of the more primary struggle that is inherent in the nature of persons of meaning creators. </w:t>
      </w:r>
      <w:r w:rsidRPr="00481FBC">
        <w:rPr>
          <w:rStyle w:val="StyleUnderline"/>
          <w:highlight w:val="yellow"/>
        </w:rPr>
        <w:t>In the state of nature,</w:t>
      </w:r>
      <w:r w:rsidRPr="00481FBC">
        <w:rPr>
          <w:rStyle w:val="StyleUnderline"/>
        </w:rPr>
        <w:t xml:space="preserve"> "where </w:t>
      </w:r>
      <w:r w:rsidRPr="00481FBC">
        <w:rPr>
          <w:rStyle w:val="StyleUnderline"/>
          <w:highlight w:val="yellow"/>
        </w:rPr>
        <w:t>every [person] is [their] own judge</w:t>
      </w:r>
      <w:r w:rsidRPr="00481FBC">
        <w:rPr>
          <w:rStyle w:val="StyleUnderline"/>
        </w:rPr>
        <w:t xml:space="preserve">," persons will "mete good and evil by diverse measures," </w:t>
      </w:r>
      <w:proofErr w:type="spellStart"/>
      <w:r w:rsidRPr="00481FBC">
        <w:rPr>
          <w:rStyle w:val="StyleUnderline"/>
        </w:rPr>
        <w:t>creat</w:t>
      </w:r>
      <w:proofErr w:type="spellEnd"/>
      <w:r w:rsidRPr="00481FBC">
        <w:rPr>
          <w:rStyle w:val="StyleUnderline"/>
        </w:rPr>
        <w:t>[e]</w:t>
      </w:r>
      <w:proofErr w:type="spellStart"/>
      <w:r w:rsidRPr="00481FBC">
        <w:rPr>
          <w:rStyle w:val="StyleUnderline"/>
        </w:rPr>
        <w:t>ing</w:t>
      </w:r>
      <w:proofErr w:type="spellEnd"/>
      <w:r w:rsidRPr="00481FBC">
        <w:rPr>
          <w:rStyle w:val="StyleUnderline"/>
        </w:rPr>
        <w:t xml:space="preserve"> labels for things as they see fit, based on individual appetites</w:t>
      </w:r>
      <w:r w:rsidRPr="00481FBC">
        <w:rPr>
          <w:sz w:val="12"/>
        </w:rPr>
        <w:t xml:space="preserve">. One of the most significant objects that receives diverse labels in the state of nature is 'threat'. Even if most people happen to construe threat similarly, there will be serious disagreement regarding whether or not a specific situation fits a </w:t>
      </w:r>
      <w:proofErr w:type="gramStart"/>
      <w:r w:rsidRPr="00481FBC">
        <w:rPr>
          <w:sz w:val="12"/>
        </w:rPr>
        <w:t>commonly-held</w:t>
      </w:r>
      <w:proofErr w:type="gramEnd"/>
      <w:r w:rsidRPr="00481FBC">
        <w:rPr>
          <w:sz w:val="12"/>
        </w:rPr>
        <w:t xml:space="preserve"> definition.</w:t>
      </w:r>
    </w:p>
    <w:p w14:paraId="2414C1BF" w14:textId="77777777" w:rsidR="00672F47" w:rsidRDefault="00672F47" w:rsidP="00672F47">
      <w:pPr>
        <w:pStyle w:val="Heading4"/>
      </w:pPr>
      <w:r w:rsidRPr="00462795">
        <w:t xml:space="preserve">However, the world doesn’t simply exist in irresolvable plurality. Pluralism creates constitutive competition over power within society. Only agonistic pluralism </w:t>
      </w:r>
      <w:proofErr w:type="gramStart"/>
      <w:r w:rsidRPr="00462795">
        <w:t>is capable of recognizing</w:t>
      </w:r>
      <w:proofErr w:type="gramEnd"/>
      <w:r w:rsidRPr="00462795">
        <w:t xml:space="preserve"> this and maintaining politics and ethics without arbitrarily granting power to certain groups by prioritizing their viewpoints. That means recognizing the </w:t>
      </w:r>
      <w:proofErr w:type="gramStart"/>
      <w:r w:rsidRPr="00462795">
        <w:t>Other’s</w:t>
      </w:r>
      <w:proofErr w:type="gramEnd"/>
      <w:r w:rsidRPr="00462795">
        <w:t xml:space="preserve"> right to their own ideas without labeling them an enemy to destroy</w:t>
      </w:r>
      <w:r>
        <w:t xml:space="preserve"> – </w:t>
      </w:r>
      <w:proofErr w:type="spellStart"/>
      <w:r>
        <w:t>Mouffe</w:t>
      </w:r>
      <w:proofErr w:type="spellEnd"/>
      <w:r>
        <w:t xml:space="preserve"> 2k: </w:t>
      </w:r>
    </w:p>
    <w:p w14:paraId="4B5974BC" w14:textId="77777777" w:rsidR="00672F47" w:rsidRPr="00D170BC" w:rsidRDefault="00672F47" w:rsidP="00672F47">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r>
        <w:t xml:space="preserve"> // LHP YA </w:t>
      </w:r>
    </w:p>
    <w:p w14:paraId="41E01A8D" w14:textId="77777777" w:rsidR="00672F47" w:rsidRPr="00D170BC" w:rsidRDefault="00672F47" w:rsidP="00672F47">
      <w:pPr>
        <w:rPr>
          <w:sz w:val="12"/>
        </w:rPr>
      </w:pPr>
      <w:r w:rsidRPr="007E28D0">
        <w:rPr>
          <w:sz w:val="12"/>
        </w:rPr>
        <w:t xml:space="preserve">Besides putting the emphasis on practices and language-games, </w:t>
      </w:r>
      <w:r w:rsidRPr="006B3307">
        <w:rPr>
          <w:rStyle w:val="Emphasis"/>
        </w:rPr>
        <w:t xml:space="preserve">an alternative to the rationalist framework also requires coming to terms with the fact that </w:t>
      </w:r>
      <w:r w:rsidRPr="007E28D0">
        <w:rPr>
          <w:rStyle w:val="Emphasis"/>
          <w:highlight w:val="yellow"/>
        </w:rPr>
        <w:t>power is constitutive of social relations</w:t>
      </w:r>
      <w:r w:rsidRPr="007E28D0">
        <w:rPr>
          <w:sz w:val="12"/>
        </w:rPr>
        <w:t xml:space="preserve">. One of the shortcomings of </w:t>
      </w:r>
      <w:r w:rsidRPr="006B3307">
        <w:rPr>
          <w:rStyle w:val="Emphasis"/>
        </w:rPr>
        <w:t>the deliberative approach</w:t>
      </w:r>
      <w:r w:rsidRPr="007E28D0">
        <w:rPr>
          <w:sz w:val="12"/>
        </w:rPr>
        <w:t xml:space="preserve"> is that. </w:t>
      </w:r>
      <w:r w:rsidRPr="006B3307">
        <w:rPr>
          <w:rStyle w:val="Emphasis"/>
        </w:rPr>
        <w:t>by postulating the availability of a public sphere where power would have been eliminated and where a rational consensus could be realized, this model of democratic politics is unable to acknowledge the dimension of antagonism that the pluralism of values entails and its ineradicable character</w:t>
      </w:r>
      <w:r w:rsidRPr="007E28D0">
        <w:rPr>
          <w:sz w:val="12"/>
        </w:rPr>
        <w:t xml:space="preserve">. </w:t>
      </w:r>
      <w:proofErr w:type="gramStart"/>
      <w:r w:rsidRPr="007E28D0">
        <w:rPr>
          <w:sz w:val="12"/>
        </w:rPr>
        <w:t>This is why</w:t>
      </w:r>
      <w:proofErr w:type="gramEnd"/>
      <w:r w:rsidRPr="007E28D0">
        <w:rPr>
          <w:sz w:val="12"/>
        </w:rPr>
        <w:t xml:space="preserve"> it is bound to miss the specificity of the political which it can only envisage as a specific domain of morality. Deliberative democracy provides a very good illustration of what Carl Schmitt had said about liberal thought: 'In a very systematic fashion liberal thought evades or ignores state and politics and moves instead in a typical always recurring polarity of two heterogeneous spheres, namely ethics and economics.'</w:t>
      </w:r>
      <w:proofErr w:type="spellStart"/>
      <w:r w:rsidRPr="007E28D0">
        <w:rPr>
          <w:sz w:val="12"/>
        </w:rPr>
        <w:t>ll</w:t>
      </w:r>
      <w:proofErr w:type="spellEnd"/>
      <w:r w:rsidRPr="007E28D0">
        <w:rPr>
          <w:sz w:val="12"/>
        </w:rPr>
        <w:t xml:space="preserve"> Indeed, to the </w:t>
      </w:r>
      <w:proofErr w:type="spellStart"/>
      <w:r w:rsidRPr="007E28D0">
        <w:rPr>
          <w:sz w:val="12"/>
        </w:rPr>
        <w:t>aggrgative</w:t>
      </w:r>
      <w:proofErr w:type="spellEnd"/>
      <w:r w:rsidRPr="007E28D0">
        <w:rPr>
          <w:sz w:val="12"/>
        </w:rPr>
        <w:t xml:space="preserve"> model, inspired by economics, the only alternative deliberative democrats can oppose is one that collapses politics into ethics. </w:t>
      </w:r>
      <w:proofErr w:type="gramStart"/>
      <w:r w:rsidRPr="007E28D0">
        <w:rPr>
          <w:sz w:val="12"/>
        </w:rPr>
        <w:t>In order to</w:t>
      </w:r>
      <w:proofErr w:type="gramEnd"/>
      <w:r w:rsidRPr="007E28D0">
        <w:rPr>
          <w:sz w:val="12"/>
        </w:rPr>
        <w:t xml:space="preserve"> remedy this serious deficiency, </w:t>
      </w:r>
      <w:r w:rsidRPr="007E28D0">
        <w:rPr>
          <w:rStyle w:val="Emphasis"/>
          <w:highlight w:val="yellow"/>
        </w:rPr>
        <w:t>we need a democratic model able to grasp</w:t>
      </w:r>
      <w:r w:rsidRPr="006B3307">
        <w:rPr>
          <w:rStyle w:val="Emphasis"/>
        </w:rPr>
        <w:t xml:space="preserve"> the nature of </w:t>
      </w:r>
      <w:r w:rsidRPr="007E28D0">
        <w:rPr>
          <w:rStyle w:val="Emphasis"/>
          <w:highlight w:val="yellow"/>
        </w:rPr>
        <w:t>the political</w:t>
      </w:r>
      <w:r w:rsidRPr="006B3307">
        <w:rPr>
          <w:rStyle w:val="Emphasis"/>
        </w:rPr>
        <w:t xml:space="preserve">. This requires developing an approach </w:t>
      </w:r>
      <w:r w:rsidRPr="007E28D0">
        <w:rPr>
          <w:rStyle w:val="Emphasis"/>
          <w:highlight w:val="yellow"/>
        </w:rPr>
        <w:t>which places</w:t>
      </w:r>
      <w:r w:rsidRPr="006B3307">
        <w:rPr>
          <w:rStyle w:val="Emphasis"/>
        </w:rPr>
        <w:t xml:space="preserve"> the question of power and </w:t>
      </w:r>
      <w:r w:rsidRPr="007E28D0">
        <w:rPr>
          <w:rStyle w:val="Emphasis"/>
          <w:highlight w:val="yellow"/>
        </w:rPr>
        <w:t xml:space="preserve">antagonism at its </w:t>
      </w:r>
      <w:r w:rsidRPr="007E28D0">
        <w:rPr>
          <w:rStyle w:val="Emphasis"/>
        </w:rPr>
        <w:t xml:space="preserve">very </w:t>
      </w:r>
      <w:proofErr w:type="spellStart"/>
      <w:r w:rsidRPr="007E28D0">
        <w:rPr>
          <w:rStyle w:val="Emphasis"/>
          <w:highlight w:val="yellow"/>
        </w:rPr>
        <w:t>centre</w:t>
      </w:r>
      <w:proofErr w:type="spellEnd"/>
      <w:r w:rsidRPr="007E28D0">
        <w:rPr>
          <w:sz w:val="12"/>
        </w:rPr>
        <w:t xml:space="preserve">. It is such an approach that I want to advocate and whose theoretical bases have been delineated in </w:t>
      </w:r>
      <w:proofErr w:type="spellStart"/>
      <w:r w:rsidRPr="007E28D0">
        <w:rPr>
          <w:sz w:val="12"/>
        </w:rPr>
        <w:t>Hegnnony</w:t>
      </w:r>
      <w:proofErr w:type="spellEnd"/>
      <w:r w:rsidRPr="007E28D0">
        <w:rPr>
          <w:sz w:val="12"/>
        </w:rPr>
        <w:t xml:space="preserve"> </w:t>
      </w:r>
      <w:proofErr w:type="spellStart"/>
      <w:r w:rsidRPr="007E28D0">
        <w:rPr>
          <w:sz w:val="12"/>
        </w:rPr>
        <w:t>aNi</w:t>
      </w:r>
      <w:proofErr w:type="spellEnd"/>
      <w:r w:rsidRPr="007E28D0">
        <w:rPr>
          <w:sz w:val="12"/>
        </w:rPr>
        <w:t xml:space="preserve"> </w:t>
      </w:r>
      <w:proofErr w:type="spellStart"/>
      <w:r w:rsidRPr="007E28D0">
        <w:rPr>
          <w:sz w:val="12"/>
        </w:rPr>
        <w:t>SodaJist</w:t>
      </w:r>
      <w:proofErr w:type="spellEnd"/>
      <w:r w:rsidRPr="007E28D0">
        <w:rPr>
          <w:sz w:val="12"/>
        </w:rPr>
        <w:t xml:space="preserve"> Strategy.29 The central thesis of the book is that </w:t>
      </w:r>
      <w:r w:rsidRPr="006B3307">
        <w:rPr>
          <w:rStyle w:val="Emphasis"/>
        </w:rPr>
        <w:t>social objectivity is constituted through acts of power</w:t>
      </w:r>
      <w:r w:rsidRPr="007E28D0">
        <w:rPr>
          <w:sz w:val="12"/>
        </w:rPr>
        <w:t xml:space="preserve">. This implies that </w:t>
      </w:r>
      <w:r w:rsidRPr="006B3307">
        <w:rPr>
          <w:rStyle w:val="Emphasis"/>
        </w:rPr>
        <w:t xml:space="preserve">any </w:t>
      </w:r>
      <w:r w:rsidRPr="007E28D0">
        <w:rPr>
          <w:rStyle w:val="Emphasis"/>
          <w:highlight w:val="yellow"/>
        </w:rPr>
        <w:t xml:space="preserve">social objectivity is </w:t>
      </w:r>
      <w:r w:rsidRPr="007E28D0">
        <w:rPr>
          <w:rStyle w:val="Emphasis"/>
        </w:rPr>
        <w:t xml:space="preserve">ultimately </w:t>
      </w:r>
      <w:r w:rsidRPr="007E28D0">
        <w:rPr>
          <w:rStyle w:val="Emphasis"/>
          <w:highlight w:val="yellow"/>
        </w:rPr>
        <w:t>political and</w:t>
      </w:r>
      <w:r w:rsidRPr="006B3307">
        <w:rPr>
          <w:rStyle w:val="Emphasis"/>
        </w:rPr>
        <w:t xml:space="preserve"> that it </w:t>
      </w:r>
      <w:proofErr w:type="gramStart"/>
      <w:r w:rsidRPr="006B3307">
        <w:rPr>
          <w:rStyle w:val="Emphasis"/>
        </w:rPr>
        <w:t>has to</w:t>
      </w:r>
      <w:proofErr w:type="gramEnd"/>
      <w:r w:rsidRPr="006B3307">
        <w:rPr>
          <w:rStyle w:val="Emphasis"/>
        </w:rPr>
        <w:t xml:space="preserve"> </w:t>
      </w:r>
      <w:r w:rsidRPr="007E28D0">
        <w:rPr>
          <w:rStyle w:val="Emphasis"/>
          <w:highlight w:val="yellow"/>
        </w:rPr>
        <w:t>show</w:t>
      </w:r>
      <w:r w:rsidRPr="006B3307">
        <w:rPr>
          <w:rStyle w:val="Emphasis"/>
        </w:rPr>
        <w:t xml:space="preserve"> the traces of </w:t>
      </w:r>
      <w:r w:rsidRPr="007E28D0">
        <w:rPr>
          <w:rStyle w:val="Emphasis"/>
          <w:highlight w:val="yellow"/>
        </w:rPr>
        <w:t>exclusion</w:t>
      </w:r>
      <w:r w:rsidRPr="006B3307">
        <w:rPr>
          <w:rStyle w:val="Emphasis"/>
        </w:rPr>
        <w:t xml:space="preserve"> which governs its constitution</w:t>
      </w:r>
      <w:r w:rsidRPr="007E28D0">
        <w:rPr>
          <w:sz w:val="12"/>
        </w:rPr>
        <w:t xml:space="preserve">. </w:t>
      </w:r>
      <w:r w:rsidRPr="006B3307">
        <w:rPr>
          <w:rStyle w:val="Emphasis"/>
        </w:rPr>
        <w:t>This point of convergence - or rather mutual collapse - between objectivity and power is what we meant by 'hegemony'</w:t>
      </w:r>
      <w:r w:rsidRPr="007E28D0">
        <w:rPr>
          <w:sz w:val="12"/>
        </w:rPr>
        <w:t xml:space="preserve">. This way of posing the problem indicates that </w:t>
      </w:r>
      <w:r w:rsidRPr="007E28D0">
        <w:rPr>
          <w:rStyle w:val="Emphasis"/>
          <w:highlight w:val="yellow"/>
        </w:rPr>
        <w:t>power</w:t>
      </w:r>
      <w:r w:rsidRPr="006B3307">
        <w:rPr>
          <w:rStyle w:val="Emphasis"/>
        </w:rPr>
        <w:t xml:space="preserve"> should not be </w:t>
      </w:r>
      <w:r w:rsidRPr="007E28D0">
        <w:rPr>
          <w:rStyle w:val="Emphasis"/>
          <w:highlight w:val="yellow"/>
        </w:rPr>
        <w:t>conceived as</w:t>
      </w:r>
      <w:r w:rsidRPr="006B3307">
        <w:rPr>
          <w:rStyle w:val="Emphasis"/>
        </w:rPr>
        <w:t xml:space="preserve"> an external relation taking place between two </w:t>
      </w:r>
      <w:proofErr w:type="spellStart"/>
      <w:r w:rsidRPr="006B3307">
        <w:rPr>
          <w:rStyle w:val="Emphasis"/>
        </w:rPr>
        <w:t>preconstituted</w:t>
      </w:r>
      <w:proofErr w:type="spellEnd"/>
      <w:r w:rsidRPr="006B3307">
        <w:rPr>
          <w:rStyle w:val="Emphasis"/>
        </w:rPr>
        <w:t xml:space="preserve"> identities, but rather as </w:t>
      </w:r>
      <w:r w:rsidRPr="007E28D0">
        <w:rPr>
          <w:rStyle w:val="Emphasis"/>
          <w:highlight w:val="yellow"/>
        </w:rPr>
        <w:t>constituting</w:t>
      </w:r>
      <w:r w:rsidRPr="006B3307">
        <w:rPr>
          <w:rStyle w:val="Emphasis"/>
        </w:rPr>
        <w:t xml:space="preserve"> the </w:t>
      </w:r>
      <w:r w:rsidRPr="007E28D0">
        <w:rPr>
          <w:rStyle w:val="Emphasis"/>
          <w:highlight w:val="yellow"/>
        </w:rPr>
        <w:t>identities themselves</w:t>
      </w:r>
      <w:r w:rsidRPr="007E28D0">
        <w:rPr>
          <w:sz w:val="12"/>
        </w:rPr>
        <w:t xml:space="preserve">. Since any political order is the expression of a hegemony, of a specific pattern of power relations. political practice cannot be envisaged as simply representing the interests of </w:t>
      </w:r>
      <w:proofErr w:type="spellStart"/>
      <w:r w:rsidRPr="007E28D0">
        <w:rPr>
          <w:sz w:val="12"/>
        </w:rPr>
        <w:t>preconstituted</w:t>
      </w:r>
      <w:proofErr w:type="spellEnd"/>
      <w:r w:rsidRPr="007E28D0">
        <w:rPr>
          <w:sz w:val="12"/>
        </w:rPr>
        <w:t xml:space="preserve"> identities, but as constituting those identities themselves in a precarious and always vulnerable terrain. To assert the hegemonic nature of any kind of social order is to operate a displacement of the traditional relation between democracy and power. According to the deliberative approach, the more democratic a society is, the less power would be constitutive of social relations. But if we accept that relations of power are constitutive of the social, then </w:t>
      </w:r>
      <w:r w:rsidRPr="007E28D0">
        <w:rPr>
          <w:rStyle w:val="Emphasis"/>
          <w:highlight w:val="yellow"/>
        </w:rPr>
        <w:t>the</w:t>
      </w:r>
      <w:r w:rsidRPr="006B3307">
        <w:rPr>
          <w:rStyle w:val="Emphasis"/>
        </w:rPr>
        <w:t xml:space="preserve"> main </w:t>
      </w:r>
      <w:r w:rsidRPr="007E28D0">
        <w:rPr>
          <w:rStyle w:val="Emphasis"/>
          <w:highlight w:val="yellow"/>
        </w:rPr>
        <w:t>question</w:t>
      </w:r>
      <w:r w:rsidRPr="006B3307">
        <w:rPr>
          <w:rStyle w:val="Emphasis"/>
        </w:rPr>
        <w:t xml:space="preserve"> for democratic politics </w:t>
      </w:r>
      <w:r w:rsidRPr="007E28D0">
        <w:rPr>
          <w:rStyle w:val="Emphasis"/>
          <w:highlight w:val="yellow"/>
        </w:rPr>
        <w:t>is</w:t>
      </w:r>
      <w:r w:rsidRPr="006B3307">
        <w:rPr>
          <w:rStyle w:val="Emphasis"/>
        </w:rPr>
        <w:t xml:space="preserve"> not how to eliminate power but </w:t>
      </w:r>
      <w:r w:rsidRPr="007E28D0">
        <w:rPr>
          <w:rStyle w:val="Emphasis"/>
          <w:highlight w:val="yellow"/>
        </w:rPr>
        <w:t>how to constitute</w:t>
      </w:r>
      <w:r w:rsidRPr="006B3307">
        <w:rPr>
          <w:rStyle w:val="Emphasis"/>
        </w:rPr>
        <w:t xml:space="preserve"> forms of </w:t>
      </w:r>
      <w:r w:rsidRPr="007E28D0">
        <w:rPr>
          <w:rStyle w:val="Emphasis"/>
          <w:highlight w:val="yellow"/>
        </w:rPr>
        <w:t>power</w:t>
      </w:r>
      <w:r w:rsidRPr="006B3307">
        <w:rPr>
          <w:rStyle w:val="Emphasis"/>
        </w:rPr>
        <w:t xml:space="preserve"> more </w:t>
      </w:r>
      <w:r w:rsidRPr="007E28D0">
        <w:rPr>
          <w:rStyle w:val="Emphasis"/>
          <w:highlight w:val="yellow"/>
        </w:rPr>
        <w:t>compatible</w:t>
      </w:r>
      <w:r w:rsidRPr="006B3307">
        <w:rPr>
          <w:rStyle w:val="Emphasis"/>
        </w:rPr>
        <w:t xml:space="preserve"> </w:t>
      </w:r>
      <w:r w:rsidRPr="007E28D0">
        <w:rPr>
          <w:rStyle w:val="Emphasis"/>
          <w:highlight w:val="yellow"/>
        </w:rPr>
        <w:t>with democratic values</w:t>
      </w:r>
      <w:r w:rsidRPr="007E28D0">
        <w:rPr>
          <w:sz w:val="12"/>
        </w:rPr>
        <w:t xml:space="preserve">. Coming to terms with the constitutive nature of power implies relinquishing the ideal of a democratic society as the realization of a perfect harmony or transparency. The democratic character of a society can only be given by the fact that no limited social actor can attribute to herself or himself the representation of the totality and claim to have the 'mastery' of the foundation. </w:t>
      </w:r>
      <w:r w:rsidRPr="006B3307">
        <w:rPr>
          <w:rStyle w:val="Emphasis"/>
        </w:rPr>
        <w:t>Democracy requires, therefore, that the purely constructed nature of social relations finds its complement in the purely pragmatic grounds of the claims to power legitimacy</w:t>
      </w:r>
      <w:r w:rsidRPr="007E28D0">
        <w:rPr>
          <w:sz w:val="12"/>
        </w:rPr>
        <w:t xml:space="preserve">. This implies that </w:t>
      </w:r>
      <w:r w:rsidRPr="006B3307">
        <w:rPr>
          <w:rStyle w:val="Emphasis"/>
        </w:rPr>
        <w:t>there is no unbridgeable gap between power and legitimacy</w:t>
      </w:r>
      <w:r w:rsidRPr="007E28D0">
        <w:rPr>
          <w:sz w:val="12"/>
        </w:rPr>
        <w:t xml:space="preserve"> - not obviously in the sense that all power is automatically legitimate, but in the sense that: (a) </w:t>
      </w:r>
      <w:r w:rsidRPr="006B3307">
        <w:rPr>
          <w:rStyle w:val="Emphasis"/>
        </w:rPr>
        <w:t>if any power has been able to impose itself, it is because it has been recognized as legitimate in some quarters: and (b) if legitimacy is not based in an aprioristic ground, it is because it is based in some form of successful power</w:t>
      </w:r>
      <w:r w:rsidRPr="007E28D0">
        <w:rPr>
          <w:sz w:val="12"/>
        </w:rPr>
        <w:t xml:space="preserve">. This link between legitimacy and power and the hegemonic ordering that this entails is precisely what the deliberative approach forecloses by positing the possibility of a type of rational argumentation where power has been eliminated and where legitimacy is grounded on pure rationality. Once the theoretical terrain has been delineated in such a way, </w:t>
      </w:r>
      <w:r w:rsidRPr="006B3307">
        <w:rPr>
          <w:rStyle w:val="Emphasis"/>
        </w:rPr>
        <w:t xml:space="preserve">we can begin formulating an alternative to both the aggregative and the deliberative model, one that </w:t>
      </w:r>
      <w:r w:rsidRPr="007E28D0">
        <w:rPr>
          <w:rStyle w:val="Emphasis"/>
          <w:highlight w:val="yellow"/>
        </w:rPr>
        <w:t>I propose</w:t>
      </w:r>
      <w:r w:rsidRPr="006B3307">
        <w:rPr>
          <w:rStyle w:val="Emphasis"/>
        </w:rPr>
        <w:t xml:space="preserve"> to call </w:t>
      </w:r>
      <w:r w:rsidRPr="007E28D0">
        <w:rPr>
          <w:rStyle w:val="Emphasis"/>
          <w:highlight w:val="yellow"/>
        </w:rPr>
        <w:t>'agonistic pluralism'</w:t>
      </w:r>
      <w:r w:rsidRPr="007E28D0">
        <w:rPr>
          <w:sz w:val="12"/>
        </w:rPr>
        <w:t xml:space="preserve">.30 A first distinction is needed </w:t>
      </w:r>
      <w:proofErr w:type="gramStart"/>
      <w:r w:rsidRPr="007E28D0">
        <w:rPr>
          <w:sz w:val="12"/>
        </w:rPr>
        <w:t>in order to</w:t>
      </w:r>
      <w:proofErr w:type="gramEnd"/>
      <w:r w:rsidRPr="007E28D0">
        <w:rPr>
          <w:sz w:val="12"/>
        </w:rPr>
        <w:t xml:space="preserve"> clarify the new perspective that I am putting forward, the distinction between 'politics' and 'the political'. By </w:t>
      </w:r>
      <w:r w:rsidRPr="007E28D0">
        <w:rPr>
          <w:rStyle w:val="Emphasis"/>
          <w:highlight w:val="yellow"/>
        </w:rPr>
        <w:t>'the political'</w:t>
      </w:r>
      <w:r w:rsidRPr="006B3307">
        <w:rPr>
          <w:rStyle w:val="Emphasis"/>
        </w:rPr>
        <w:t xml:space="preserve">, I refer to </w:t>
      </w:r>
      <w:r w:rsidRPr="007E28D0">
        <w:rPr>
          <w:rStyle w:val="Emphasis"/>
          <w:highlight w:val="yellow"/>
        </w:rPr>
        <w:t>the dimension of antagonism</w:t>
      </w:r>
      <w:r w:rsidRPr="006B3307">
        <w:rPr>
          <w:rStyle w:val="Emphasis"/>
        </w:rPr>
        <w:t xml:space="preserve"> that is </w:t>
      </w:r>
      <w:r w:rsidRPr="007E28D0">
        <w:rPr>
          <w:rStyle w:val="Emphasis"/>
          <w:highlight w:val="yellow"/>
        </w:rPr>
        <w:t>inherent in human relations</w:t>
      </w:r>
      <w:r w:rsidRPr="006B3307">
        <w:rPr>
          <w:rStyle w:val="Emphasis"/>
        </w:rPr>
        <w:t xml:space="preserve">, antagonism that can take many forms and emerge in different types of social relations. </w:t>
      </w:r>
      <w:r w:rsidRPr="007E28D0">
        <w:rPr>
          <w:rStyle w:val="Emphasis"/>
          <w:highlight w:val="yellow"/>
        </w:rPr>
        <w:t>'Politics'</w:t>
      </w:r>
      <w:r w:rsidRPr="006B3307">
        <w:rPr>
          <w:rStyle w:val="Emphasis"/>
        </w:rPr>
        <w:t xml:space="preserve">, on the other side, indicates </w:t>
      </w:r>
      <w:r w:rsidRPr="007E28D0">
        <w:rPr>
          <w:rStyle w:val="Emphasis"/>
          <w:highlight w:val="yellow"/>
        </w:rPr>
        <w:t>the ensemble of practices</w:t>
      </w:r>
      <w:r w:rsidRPr="006B3307">
        <w:rPr>
          <w:rStyle w:val="Emphasis"/>
        </w:rPr>
        <w:t xml:space="preserve">, discourses and institutions which seek </w:t>
      </w:r>
      <w:r w:rsidRPr="007E28D0">
        <w:rPr>
          <w:rStyle w:val="Emphasis"/>
          <w:highlight w:val="yellow"/>
        </w:rPr>
        <w:t>to</w:t>
      </w:r>
      <w:r w:rsidRPr="006B3307">
        <w:rPr>
          <w:rStyle w:val="Emphasis"/>
        </w:rPr>
        <w:t xml:space="preserve"> </w:t>
      </w:r>
      <w:r w:rsidRPr="007E28D0">
        <w:rPr>
          <w:rStyle w:val="Emphasis"/>
          <w:highlight w:val="yellow"/>
        </w:rPr>
        <w:t>establish</w:t>
      </w:r>
      <w:r w:rsidRPr="006B3307">
        <w:rPr>
          <w:rStyle w:val="Emphasis"/>
        </w:rPr>
        <w:t xml:space="preserve"> a certain </w:t>
      </w:r>
      <w:r w:rsidRPr="007E28D0">
        <w:rPr>
          <w:rStyle w:val="Emphasis"/>
          <w:highlight w:val="yellow"/>
        </w:rPr>
        <w:t>order</w:t>
      </w:r>
      <w:r w:rsidRPr="006B3307">
        <w:rPr>
          <w:rStyle w:val="Emphasis"/>
        </w:rPr>
        <w:t xml:space="preserve"> and organize human coexistence in conditions that are always potentially conf</w:t>
      </w:r>
      <w:r>
        <w:rPr>
          <w:rStyle w:val="Emphasis"/>
        </w:rPr>
        <w:t>l</w:t>
      </w:r>
      <w:r w:rsidRPr="006B3307">
        <w:rPr>
          <w:rStyle w:val="Emphasis"/>
        </w:rPr>
        <w:t>ictual because they are affected by the dimension of 'the political'</w:t>
      </w:r>
      <w:r w:rsidRPr="007E28D0">
        <w:rPr>
          <w:sz w:val="12"/>
        </w:rPr>
        <w:t xml:space="preserve">. I consider that it is </w:t>
      </w:r>
      <w:r w:rsidRPr="006B3307">
        <w:rPr>
          <w:rStyle w:val="Emphasis"/>
        </w:rPr>
        <w:t>only when we acknowledge the dimension of 'the political' and understand that 'politics' consists in domesticating hostility and in trying to defuse the potential antagonism that exists in human relations, that we can pose what I take to be the central question for democratic politics</w:t>
      </w:r>
      <w:r w:rsidRPr="007E28D0">
        <w:rPr>
          <w:sz w:val="12"/>
        </w:rPr>
        <w:t xml:space="preserve">. This question, pace the rationalists, is not how to arrive at a </w:t>
      </w:r>
      <w:proofErr w:type="spellStart"/>
      <w:r w:rsidRPr="007E28D0">
        <w:rPr>
          <w:sz w:val="12"/>
        </w:rPr>
        <w:t>consensw</w:t>
      </w:r>
      <w:proofErr w:type="spellEnd"/>
      <w:r w:rsidRPr="007E28D0">
        <w:rPr>
          <w:sz w:val="12"/>
        </w:rPr>
        <w:t xml:space="preserve"> without exclusion, since this would imply the eradication of the political. </w:t>
      </w:r>
      <w:r w:rsidRPr="007E28D0">
        <w:rPr>
          <w:rStyle w:val="Emphasis"/>
          <w:highlight w:val="yellow"/>
        </w:rPr>
        <w:t>Politics aims at</w:t>
      </w:r>
      <w:r w:rsidRPr="006B3307">
        <w:rPr>
          <w:rStyle w:val="Emphasis"/>
        </w:rPr>
        <w:t xml:space="preserve"> the creation of </w:t>
      </w:r>
      <w:r w:rsidRPr="007E28D0">
        <w:rPr>
          <w:rStyle w:val="Emphasis"/>
          <w:highlight w:val="yellow"/>
        </w:rPr>
        <w:t>unity in</w:t>
      </w:r>
      <w:r w:rsidRPr="006B3307">
        <w:rPr>
          <w:rStyle w:val="Emphasis"/>
        </w:rPr>
        <w:t xml:space="preserve"> a context of </w:t>
      </w:r>
      <w:r w:rsidRPr="007E28D0">
        <w:rPr>
          <w:rStyle w:val="Emphasis"/>
          <w:highlight w:val="yellow"/>
        </w:rPr>
        <w:t>conflict and diversity</w:t>
      </w:r>
      <w:r w:rsidRPr="006B3307">
        <w:rPr>
          <w:rStyle w:val="Emphasis"/>
        </w:rPr>
        <w:t>; it is always concerned with the creation of an 'us' by the determination of a 'them'</w:t>
      </w:r>
      <w:r w:rsidRPr="007E28D0">
        <w:rPr>
          <w:sz w:val="12"/>
        </w:rPr>
        <w:t xml:space="preserve">. </w:t>
      </w:r>
      <w:r w:rsidRPr="007E28D0">
        <w:rPr>
          <w:rStyle w:val="Emphasis"/>
        </w:rPr>
        <w:t>The novelty of democratic politics is not the overcoming of this us/them opposition - which is an impossibility - but the different way in which it is established</w:t>
      </w:r>
      <w:r w:rsidRPr="007E28D0">
        <w:rPr>
          <w:sz w:val="12"/>
        </w:rPr>
        <w:t xml:space="preserve">. The crucial issue is to establish this </w:t>
      </w:r>
      <w:proofErr w:type="spellStart"/>
      <w:r w:rsidRPr="007E28D0">
        <w:rPr>
          <w:sz w:val="12"/>
        </w:rPr>
        <w:t>wIthem</w:t>
      </w:r>
      <w:proofErr w:type="spellEnd"/>
      <w:r w:rsidRPr="007E28D0">
        <w:rPr>
          <w:sz w:val="12"/>
        </w:rPr>
        <w:t xml:space="preserve"> discrimination in a way that is compatible with pluralist democracy. Envisaged from the point of view of 'agonistic pluralism', </w:t>
      </w:r>
      <w:r w:rsidRPr="007E28D0">
        <w:rPr>
          <w:rStyle w:val="Emphasis"/>
        </w:rPr>
        <w:t xml:space="preserve">the aim of democratic politics is </w:t>
      </w:r>
      <w:r w:rsidRPr="007E28D0">
        <w:rPr>
          <w:rStyle w:val="Emphasis"/>
          <w:highlight w:val="yellow"/>
        </w:rPr>
        <w:t>to construct the 'them'</w:t>
      </w:r>
      <w:r w:rsidRPr="007E28D0">
        <w:rPr>
          <w:rStyle w:val="Emphasis"/>
        </w:rPr>
        <w:t xml:space="preserve"> in such a way that it is </w:t>
      </w:r>
      <w:r w:rsidRPr="007E28D0">
        <w:rPr>
          <w:rStyle w:val="Emphasis"/>
          <w:highlight w:val="yellow"/>
        </w:rPr>
        <w:t>no longer</w:t>
      </w:r>
      <w:r w:rsidRPr="007E28D0">
        <w:rPr>
          <w:rStyle w:val="Emphasis"/>
        </w:rPr>
        <w:t xml:space="preserve"> perceived </w:t>
      </w:r>
      <w:r w:rsidRPr="007E28D0">
        <w:rPr>
          <w:rStyle w:val="Emphasis"/>
          <w:highlight w:val="yellow"/>
        </w:rPr>
        <w:t>as an enemy to be destroyed. but</w:t>
      </w:r>
      <w:r w:rsidRPr="007E28D0">
        <w:rPr>
          <w:rStyle w:val="Emphasis"/>
        </w:rPr>
        <w:t xml:space="preserve"> as an '</w:t>
      </w:r>
      <w:r w:rsidRPr="007E28D0">
        <w:rPr>
          <w:rStyle w:val="Emphasis"/>
          <w:highlight w:val="yellow"/>
        </w:rPr>
        <w:t>adversary</w:t>
      </w:r>
      <w:r w:rsidRPr="007E28D0">
        <w:rPr>
          <w:rStyle w:val="Emphasis"/>
        </w:rPr>
        <w:t xml:space="preserve">', that is. somebody </w:t>
      </w:r>
      <w:r w:rsidRPr="007E28D0">
        <w:rPr>
          <w:rStyle w:val="Emphasis"/>
          <w:highlight w:val="yellow"/>
        </w:rPr>
        <w:t>whose ideas we combat but</w:t>
      </w:r>
      <w:r w:rsidRPr="007E28D0">
        <w:rPr>
          <w:rStyle w:val="Emphasis"/>
        </w:rPr>
        <w:t xml:space="preserve"> </w:t>
      </w:r>
      <w:proofErr w:type="gramStart"/>
      <w:r w:rsidRPr="007E28D0">
        <w:rPr>
          <w:rStyle w:val="Emphasis"/>
        </w:rPr>
        <w:t>whose</w:t>
      </w:r>
      <w:proofErr w:type="gramEnd"/>
      <w:r w:rsidRPr="007E28D0">
        <w:rPr>
          <w:rStyle w:val="Emphasis"/>
        </w:rPr>
        <w:t xml:space="preserve"> </w:t>
      </w:r>
      <w:r w:rsidRPr="007E28D0">
        <w:rPr>
          <w:rStyle w:val="Emphasis"/>
          <w:highlight w:val="yellow"/>
        </w:rPr>
        <w:t>right to defend</w:t>
      </w:r>
      <w:r w:rsidRPr="007E28D0">
        <w:rPr>
          <w:rStyle w:val="Emphasis"/>
        </w:rPr>
        <w:t xml:space="preserve"> those ideas </w:t>
      </w:r>
      <w:r w:rsidRPr="007E28D0">
        <w:rPr>
          <w:rStyle w:val="Emphasis"/>
          <w:highlight w:val="yellow"/>
        </w:rPr>
        <w:t>we do not</w:t>
      </w:r>
      <w:r w:rsidRPr="007E28D0">
        <w:rPr>
          <w:rStyle w:val="Emphasis"/>
        </w:rPr>
        <w:t xml:space="preserve"> put into </w:t>
      </w:r>
      <w:r w:rsidRPr="007E28D0">
        <w:rPr>
          <w:rStyle w:val="Emphasis"/>
          <w:highlight w:val="yellow"/>
        </w:rPr>
        <w:t>question</w:t>
      </w:r>
      <w:r w:rsidRPr="007E28D0">
        <w:rPr>
          <w:sz w:val="12"/>
        </w:rPr>
        <w:t xml:space="preserve">. </w:t>
      </w:r>
      <w:r w:rsidRPr="007E28D0">
        <w:rPr>
          <w:rStyle w:val="Emphasis"/>
        </w:rPr>
        <w:t>This is the real meaning of liberal-democratic tolerance, which does not entail condoning ideas that we oppose or being indifferent to standpoints that we disagree with. but treating those who defend them as legitimate opponents</w:t>
      </w:r>
      <w:r w:rsidRPr="007E28D0">
        <w:rPr>
          <w:sz w:val="12"/>
        </w:rPr>
        <w:t xml:space="preserve">. This category of the </w:t>
      </w:r>
      <w:r w:rsidRPr="007E28D0">
        <w:rPr>
          <w:rStyle w:val="Emphasis"/>
        </w:rPr>
        <w:t>'adversary' does not eliminate antagonism</w:t>
      </w:r>
      <w:r w:rsidRPr="007E28D0">
        <w:rPr>
          <w:sz w:val="12"/>
        </w:rPr>
        <w:t xml:space="preserve">, though. and it should be distinguished from the liberal notion of the competitor with which it is sometimes identified. </w:t>
      </w:r>
      <w:r w:rsidRPr="007E28D0">
        <w:rPr>
          <w:rStyle w:val="Emphasis"/>
        </w:rPr>
        <w:t>An adversary is an enemy.</w:t>
      </w:r>
      <w:r w:rsidRPr="007E28D0">
        <w:rPr>
          <w:sz w:val="12"/>
        </w:rPr>
        <w:t xml:space="preserve"> </w:t>
      </w:r>
      <w:r w:rsidRPr="007E28D0">
        <w:rPr>
          <w:rStyle w:val="Emphasis"/>
        </w:rPr>
        <w:t>but a legitimate enemy</w:t>
      </w:r>
      <w:r w:rsidRPr="007E28D0">
        <w:rPr>
          <w:sz w:val="12"/>
        </w:rPr>
        <w:t xml:space="preserve">. one with </w:t>
      </w:r>
      <w:r w:rsidRPr="007E28D0">
        <w:rPr>
          <w:rStyle w:val="Emphasis"/>
        </w:rPr>
        <w:t xml:space="preserve">whom we have some common ground because we have a shared adhesion to the </w:t>
      </w:r>
      <w:proofErr w:type="spellStart"/>
      <w:r w:rsidRPr="007E28D0">
        <w:rPr>
          <w:rStyle w:val="Emphasis"/>
        </w:rPr>
        <w:t>ethico-polirical</w:t>
      </w:r>
      <w:proofErr w:type="spellEnd"/>
      <w:r w:rsidRPr="007E28D0">
        <w:rPr>
          <w:rStyle w:val="Emphasis"/>
        </w:rPr>
        <w:t xml:space="preserve"> principles of liberal democracy</w:t>
      </w:r>
      <w:r w:rsidRPr="007E28D0">
        <w:rPr>
          <w:sz w:val="12"/>
        </w:rPr>
        <w:t xml:space="preserve">: </w:t>
      </w:r>
      <w:proofErr w:type="spellStart"/>
      <w:r w:rsidRPr="007E28D0">
        <w:rPr>
          <w:sz w:val="12"/>
        </w:rPr>
        <w:t>libeny</w:t>
      </w:r>
      <w:proofErr w:type="spellEnd"/>
      <w:r w:rsidRPr="007E28D0">
        <w:rPr>
          <w:sz w:val="12"/>
        </w:rPr>
        <w:t xml:space="preserve"> and equality. But </w:t>
      </w:r>
      <w:r w:rsidRPr="007E28D0">
        <w:rPr>
          <w:rStyle w:val="Emphasis"/>
        </w:rPr>
        <w:t>we disagree concerning the meaning and implementation of those principles</w:t>
      </w:r>
      <w:r w:rsidRPr="007E28D0">
        <w:rPr>
          <w:sz w:val="12"/>
        </w:rPr>
        <w:t xml:space="preserve">, and such a disagreement is not one that could be resolved through deliberation and rational discussion. Indeed, given the ineradicable pluralism of value. </w:t>
      </w:r>
      <w:r w:rsidRPr="007E28D0">
        <w:rPr>
          <w:rStyle w:val="Emphasis"/>
          <w:highlight w:val="yellow"/>
        </w:rPr>
        <w:t>there is no rational resolution</w:t>
      </w:r>
      <w:r w:rsidRPr="007E28D0">
        <w:rPr>
          <w:rStyle w:val="Emphasis"/>
        </w:rPr>
        <w:t xml:space="preserve"> of the conflict</w:t>
      </w:r>
      <w:r w:rsidRPr="007E28D0">
        <w:rPr>
          <w:sz w:val="12"/>
        </w:rPr>
        <w:t xml:space="preserve">. hence its antagonistic dimension.3J This does not mean. of course, that adversaries can never cease to disagree, but that does not prove that antagonism has been eradicated. </w:t>
      </w:r>
      <w:r w:rsidRPr="007E28D0">
        <w:rPr>
          <w:rStyle w:val="Emphasis"/>
          <w:highlight w:val="yellow"/>
        </w:rPr>
        <w:t>To accept the</w:t>
      </w:r>
      <w:r w:rsidRPr="007E28D0">
        <w:rPr>
          <w:rStyle w:val="Emphasis"/>
        </w:rPr>
        <w:t xml:space="preserve"> view of the </w:t>
      </w:r>
      <w:r w:rsidRPr="007E28D0">
        <w:rPr>
          <w:rStyle w:val="Emphasis"/>
          <w:highlight w:val="yellow"/>
        </w:rPr>
        <w:t>adversary</w:t>
      </w:r>
      <w:r w:rsidRPr="007E28D0">
        <w:rPr>
          <w:rStyle w:val="Emphasis"/>
        </w:rPr>
        <w:t xml:space="preserve"> is to undergo </w:t>
      </w:r>
      <w:r w:rsidRPr="007E28D0">
        <w:rPr>
          <w:rStyle w:val="Emphasis"/>
          <w:highlight w:val="yellow"/>
        </w:rPr>
        <w:t>a radical change in political identity</w:t>
      </w:r>
      <w:r w:rsidRPr="007E28D0">
        <w:rPr>
          <w:sz w:val="12"/>
        </w:rPr>
        <w:t>.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p>
    <w:p w14:paraId="4D676D49" w14:textId="77777777" w:rsidR="00672F47" w:rsidRDefault="00672F47" w:rsidP="00672F47">
      <w:pPr>
        <w:pStyle w:val="Heading4"/>
      </w:pPr>
      <w:r>
        <w:t xml:space="preserve">Thus, the standard is consistency with agonistic pluralism. </w:t>
      </w:r>
    </w:p>
    <w:p w14:paraId="13D87019" w14:textId="77777777" w:rsidR="00672F47" w:rsidRDefault="00672F47" w:rsidP="00672F47">
      <w:pPr>
        <w:pStyle w:val="Heading4"/>
      </w:pPr>
      <w:r>
        <w:t xml:space="preserve">Impact Calc: </w:t>
      </w:r>
    </w:p>
    <w:p w14:paraId="71513C1B" w14:textId="77777777" w:rsidR="00672F47" w:rsidRDefault="00672F47" w:rsidP="00672F47">
      <w:pPr>
        <w:pStyle w:val="Heading4"/>
      </w:pPr>
      <w:r>
        <w:t>A] There are 3 ways states can orient themselves with the us/them distinction: First, universality, in which they falsely deny the distinction’s existence, second, antagonism, in which you try to destroy the other, and third, agonism in which you accept the others’ difference. Since the resolution is a question of how states should interact, the only way to deny my framework is to prove either antagonism or false universality is better than agonism.</w:t>
      </w:r>
    </w:p>
    <w:p w14:paraId="547BCD85" w14:textId="77777777" w:rsidR="00672F47" w:rsidRPr="005E5B17" w:rsidRDefault="00672F47" w:rsidP="00672F47">
      <w:pPr>
        <w:pStyle w:val="Heading4"/>
        <w:rPr>
          <w:rFonts w:cs="Calibri"/>
        </w:rPr>
      </w:pPr>
      <w:r>
        <w:t>B]</w:t>
      </w:r>
      <w:r w:rsidRPr="00493958">
        <w:rPr>
          <w:rFonts w:cs="Calibri"/>
        </w:rPr>
        <w:t xml:space="preserve"> Agonism posits the conditions for truth construction – that means it functions as a metaethical constraint on other ethics and they aren’t competitive with our principle.</w:t>
      </w:r>
    </w:p>
    <w:p w14:paraId="2C884EF2" w14:textId="77777777" w:rsidR="00672F47" w:rsidRDefault="00672F47" w:rsidP="00672F47">
      <w:pPr>
        <w:pStyle w:val="Heading4"/>
      </w:pPr>
      <w:r>
        <w:t xml:space="preserve">Prefer the standard: </w:t>
      </w:r>
    </w:p>
    <w:p w14:paraId="04495569" w14:textId="77777777" w:rsidR="00672F47" w:rsidRPr="00493958" w:rsidRDefault="00672F47" w:rsidP="00672F47">
      <w:pPr>
        <w:pStyle w:val="Heading4"/>
        <w:rPr>
          <w:rFonts w:cs="Calibri"/>
        </w:rPr>
      </w:pPr>
      <w:r>
        <w:t>1] Actor specificity – the resolution is a question of what an ideal state ought to do - t</w:t>
      </w:r>
      <w:r w:rsidRPr="00493958">
        <w:rPr>
          <w:rFonts w:cs="Calibri"/>
        </w:rPr>
        <w:t>he state necessitates the paradox of exclusion — the necessary determination of who belongs to the state requires the exclusion of who doesn’t while including everyone makes exercising rights impossible</w:t>
      </w:r>
      <w:r>
        <w:rPr>
          <w:rFonts w:cs="Calibri"/>
        </w:rPr>
        <w:t xml:space="preserve"> - </w:t>
      </w:r>
      <w:proofErr w:type="spellStart"/>
      <w:r w:rsidRPr="00493958">
        <w:rPr>
          <w:rFonts w:cs="Calibri"/>
        </w:rPr>
        <w:t>Mouffe</w:t>
      </w:r>
      <w:proofErr w:type="spellEnd"/>
      <w:r w:rsidRPr="00493958">
        <w:rPr>
          <w:rFonts w:cs="Calibri"/>
        </w:rPr>
        <w:t xml:space="preserve"> 2</w:t>
      </w:r>
      <w:r>
        <w:rPr>
          <w:rFonts w:cs="Calibri"/>
        </w:rPr>
        <w:t>:</w:t>
      </w:r>
    </w:p>
    <w:p w14:paraId="0C5E592A" w14:textId="77777777" w:rsidR="00672F47" w:rsidRPr="00A74824" w:rsidRDefault="00672F47" w:rsidP="00672F47">
      <w:r w:rsidRPr="00A74824">
        <w:t xml:space="preserve">(Chantal </w:t>
      </w:r>
      <w:proofErr w:type="spellStart"/>
      <w:r w:rsidRPr="00A74824">
        <w:t>Mouffe</w:t>
      </w:r>
      <w:proofErr w:type="spellEnd"/>
      <w:r w:rsidRPr="00A74824">
        <w:t>, Professor at the Department of Political Science of the Institute for Advanced Studies. June 2000. “The Democratic Paradox”)</w:t>
      </w:r>
    </w:p>
    <w:p w14:paraId="1A8F66B1" w14:textId="77777777" w:rsidR="00672F47" w:rsidRDefault="00672F47" w:rsidP="00672F47">
      <w:pPr>
        <w:rPr>
          <w:b/>
        </w:rPr>
      </w:pPr>
      <w:r w:rsidRPr="00493958">
        <w:rPr>
          <w:sz w:val="8"/>
        </w:rPr>
        <w:t xml:space="preserve">“In order to illustrate his point, Schmitt indicates that, even </w:t>
      </w:r>
      <w:r w:rsidRPr="00493958">
        <w:rPr>
          <w:b/>
          <w:bCs/>
          <w:u w:val="single"/>
        </w:rPr>
        <w:t>in modem democratic states</w:t>
      </w:r>
      <w:r w:rsidRPr="00493958">
        <w:rPr>
          <w:sz w:val="8"/>
        </w:rPr>
        <w:t xml:space="preserve"> where universal human equality has been established</w:t>
      </w:r>
      <w:r w:rsidRPr="00493958">
        <w:rPr>
          <w:b/>
          <w:bCs/>
          <w:u w:val="single"/>
        </w:rPr>
        <w:t>, there is a category of people who are excluded as foreigners or aliens and that there is therefore no abso</w:t>
      </w:r>
      <w:r w:rsidRPr="00493958">
        <w:rPr>
          <w:b/>
          <w:bCs/>
          <w:u w:val="single"/>
        </w:rPr>
        <w:softHyphen/>
        <w:t>lute equality of persons</w:t>
      </w:r>
      <w:r w:rsidRPr="00493958">
        <w:rPr>
          <w:sz w:val="8"/>
        </w:rPr>
        <w:t>. He also shows how the correlate of the equality among the citizenry found in those states is a much stronger emphasis on national homo</w:t>
      </w:r>
      <w:r w:rsidRPr="00493958">
        <w:rPr>
          <w:sz w:val="8"/>
        </w:rPr>
        <w:softHyphen/>
        <w:t xml:space="preserve">geneity and on the line of demarcation </w:t>
      </w:r>
      <w:r w:rsidRPr="00493958">
        <w:rPr>
          <w:b/>
          <w:bCs/>
          <w:u w:val="single"/>
        </w:rPr>
        <w:t>between those who belong to the state and those who remain outside it</w:t>
      </w:r>
      <w:r w:rsidRPr="00493958">
        <w:rPr>
          <w:sz w:val="8"/>
        </w:rPr>
        <w:t xml:space="preserve">. This is, he notes, to be expected and, </w:t>
      </w:r>
      <w:r w:rsidRPr="00493958">
        <w:rPr>
          <w:b/>
          <w:bCs/>
          <w:highlight w:val="yellow"/>
          <w:u w:val="single"/>
        </w:rPr>
        <w:t>if</w:t>
      </w:r>
      <w:r w:rsidRPr="00493958">
        <w:rPr>
          <w:sz w:val="8"/>
        </w:rPr>
        <w:t xml:space="preserve"> this were not the case and </w:t>
      </w:r>
      <w:r w:rsidRPr="00493958">
        <w:rPr>
          <w:b/>
          <w:bCs/>
          <w:highlight w:val="yellow"/>
          <w:u w:val="single"/>
        </w:rPr>
        <w:t xml:space="preserve">a state attempted to realize the universal equality of individuals in the political </w:t>
      </w:r>
      <w:r w:rsidRPr="00493958">
        <w:rPr>
          <w:b/>
          <w:bCs/>
          <w:u w:val="single"/>
        </w:rPr>
        <w:t xml:space="preserve">realm </w:t>
      </w:r>
      <w:r w:rsidRPr="00493958">
        <w:rPr>
          <w:b/>
          <w:bCs/>
          <w:highlight w:val="yellow"/>
          <w:u w:val="single"/>
        </w:rPr>
        <w:t>without concern for</w:t>
      </w:r>
      <w:r w:rsidRPr="00493958">
        <w:rPr>
          <w:b/>
          <w:bCs/>
          <w:u w:val="single"/>
        </w:rPr>
        <w:t xml:space="preserve"> national or </w:t>
      </w:r>
      <w:r w:rsidRPr="00493958">
        <w:rPr>
          <w:b/>
          <w:bCs/>
          <w:highlight w:val="yellow"/>
          <w:u w:val="single"/>
        </w:rPr>
        <w:t xml:space="preserve">any other form of homogeneity, the consequence would be a complete devaluation of </w:t>
      </w:r>
      <w:r w:rsidRPr="00493958">
        <w:rPr>
          <w:b/>
          <w:bCs/>
          <w:u w:val="single"/>
        </w:rPr>
        <w:t xml:space="preserve">political equality and of </w:t>
      </w:r>
      <w:r w:rsidRPr="00493958">
        <w:rPr>
          <w:b/>
          <w:bCs/>
          <w:highlight w:val="yellow"/>
          <w:u w:val="single"/>
        </w:rPr>
        <w:t xml:space="preserve">politics </w:t>
      </w:r>
      <w:r w:rsidRPr="00493958">
        <w:rPr>
          <w:b/>
          <w:bCs/>
          <w:u w:val="single"/>
        </w:rPr>
        <w:t xml:space="preserve">itself. </w:t>
      </w:r>
      <w:r w:rsidRPr="00493958">
        <w:rPr>
          <w:sz w:val="8"/>
        </w:rPr>
        <w:t xml:space="preserve">To be sure, this would in no way mean the disappearance of substantive inequalities, but says </w:t>
      </w:r>
      <w:proofErr w:type="spellStart"/>
      <w:r w:rsidRPr="00493958">
        <w:rPr>
          <w:sz w:val="8"/>
        </w:rPr>
        <w:t>Schmitt,‘</w:t>
      </w:r>
      <w:r w:rsidRPr="00493958">
        <w:rPr>
          <w:b/>
          <w:bCs/>
          <w:u w:val="single"/>
        </w:rPr>
        <w:t>they</w:t>
      </w:r>
      <w:proofErr w:type="spellEnd"/>
      <w:r w:rsidRPr="00493958">
        <w:rPr>
          <w:b/>
          <w:bCs/>
          <w:u w:val="single"/>
        </w:rPr>
        <w:t xml:space="preserve"> would shift in another sphere, perhaps separated from the political and concen</w:t>
      </w:r>
      <w:r w:rsidRPr="00493958">
        <w:rPr>
          <w:b/>
          <w:bCs/>
          <w:u w:val="single"/>
        </w:rPr>
        <w:softHyphen/>
        <w:t>trated in the economic, leaving this area to take on a new, disproportionately decisive importance</w:t>
      </w:r>
      <w:r w:rsidRPr="00493958">
        <w:rPr>
          <w:sz w:val="8"/>
        </w:rPr>
        <w:t xml:space="preserve">. Under the conditions of superficial political equality, </w:t>
      </w:r>
      <w:r w:rsidRPr="00493958">
        <w:rPr>
          <w:b/>
          <w:bCs/>
          <w:u w:val="single"/>
        </w:rPr>
        <w:t xml:space="preserve">another sphere in which </w:t>
      </w:r>
      <w:r w:rsidRPr="00493958">
        <w:rPr>
          <w:b/>
          <w:bCs/>
          <w:highlight w:val="yellow"/>
          <w:u w:val="single"/>
        </w:rPr>
        <w:t>substantial inequalities prevail</w:t>
      </w:r>
      <w:r w:rsidRPr="00493958">
        <w:rPr>
          <w:sz w:val="8"/>
          <w:highlight w:val="yellow"/>
        </w:rPr>
        <w:t xml:space="preserve"> (</w:t>
      </w:r>
      <w:r w:rsidRPr="00493958">
        <w:rPr>
          <w:sz w:val="8"/>
        </w:rPr>
        <w:t xml:space="preserve">today for example the economic sphere) will dominate politics.’ It seems to me that, unpleasant as they are </w:t>
      </w:r>
      <w:proofErr w:type="spellStart"/>
      <w:r w:rsidRPr="00493958">
        <w:rPr>
          <w:sz w:val="8"/>
        </w:rPr>
        <w:t>to</w:t>
      </w:r>
      <w:proofErr w:type="spellEnd"/>
      <w:r w:rsidRPr="00493958">
        <w:rPr>
          <w:sz w:val="8"/>
        </w:rPr>
        <w:t xml:space="preserve"> liberal ears, those arguments need to be considered carefully. They carry an important warning for those who believe that the process of globalization is laying the basis for worldwide democratization and cosmopolitan citizenship. They also provide important insights for understand</w:t>
      </w:r>
      <w:r w:rsidRPr="00493958">
        <w:rPr>
          <w:sz w:val="8"/>
        </w:rPr>
        <w:softHyphen/>
        <w:t>ing the current dominance of economics over politics</w:t>
      </w:r>
      <w:r w:rsidRPr="00493958">
        <w:rPr>
          <w:b/>
          <w:bCs/>
          <w:u w:val="single"/>
        </w:rPr>
        <w:t xml:space="preserve">. We should indeed be aware that </w:t>
      </w:r>
      <w:r w:rsidRPr="00493958">
        <w:rPr>
          <w:b/>
          <w:bCs/>
          <w:highlight w:val="yellow"/>
          <w:u w:val="single"/>
        </w:rPr>
        <w:t xml:space="preserve">without a </w:t>
      </w:r>
      <w:proofErr w:type="gramStart"/>
      <w:r w:rsidRPr="00493958">
        <w:rPr>
          <w:b/>
          <w:bCs/>
          <w:highlight w:val="yellow"/>
          <w:u w:val="single"/>
        </w:rPr>
        <w:t>demos</w:t>
      </w:r>
      <w:proofErr w:type="gramEnd"/>
      <w:r w:rsidRPr="00493958">
        <w:rPr>
          <w:b/>
          <w:bCs/>
          <w:u w:val="single"/>
        </w:rPr>
        <w:t xml:space="preserve"> to which they belong, those cosmopolitan </w:t>
      </w:r>
      <w:r w:rsidRPr="00493958">
        <w:rPr>
          <w:b/>
          <w:bCs/>
          <w:highlight w:val="yellow"/>
          <w:u w:val="single"/>
        </w:rPr>
        <w:t>citizen</w:t>
      </w:r>
      <w:r w:rsidRPr="00493958">
        <w:rPr>
          <w:b/>
          <w:bCs/>
          <w:u w:val="single"/>
        </w:rPr>
        <w:t xml:space="preserve"> pilgrims </w:t>
      </w:r>
      <w:r w:rsidRPr="00493958">
        <w:rPr>
          <w:b/>
          <w:bCs/>
          <w:highlight w:val="yellow"/>
          <w:u w:val="single"/>
        </w:rPr>
        <w:t>would</w:t>
      </w:r>
      <w:r w:rsidRPr="00493958">
        <w:rPr>
          <w:b/>
          <w:bCs/>
          <w:u w:val="single"/>
        </w:rPr>
        <w:t xml:space="preserve"> in fact </w:t>
      </w:r>
      <w:r w:rsidRPr="00493958">
        <w:rPr>
          <w:b/>
          <w:bCs/>
          <w:highlight w:val="yellow"/>
          <w:u w:val="single"/>
        </w:rPr>
        <w:t xml:space="preserve">have lost the possibility of exercising </w:t>
      </w:r>
      <w:r w:rsidRPr="00493958">
        <w:rPr>
          <w:b/>
          <w:bCs/>
          <w:u w:val="single"/>
        </w:rPr>
        <w:t xml:space="preserve">their democratic </w:t>
      </w:r>
      <w:r w:rsidRPr="00493958">
        <w:rPr>
          <w:b/>
          <w:bCs/>
          <w:highlight w:val="yellow"/>
          <w:u w:val="single"/>
        </w:rPr>
        <w:t>rights</w:t>
      </w:r>
      <w:r w:rsidRPr="00493958">
        <w:rPr>
          <w:b/>
          <w:bCs/>
          <w:u w:val="single"/>
        </w:rPr>
        <w:t xml:space="preserve"> of law</w:t>
      </w:r>
      <w:r w:rsidRPr="00493958">
        <w:rPr>
          <w:b/>
          <w:bCs/>
          <w:u w:val="single"/>
        </w:rPr>
        <w:softHyphen/>
        <w:t>making</w:t>
      </w:r>
      <w:r w:rsidRPr="00493958">
        <w:rPr>
          <w:sz w:val="8"/>
        </w:rPr>
        <w:t>. They would be left, at best, with their liberal rights of appealing to transna</w:t>
      </w:r>
      <w:r w:rsidRPr="00493958">
        <w:rPr>
          <w:sz w:val="8"/>
        </w:rPr>
        <w:softHyphen/>
        <w:t xml:space="preserve">tional courts to defend their individual rights when those have been violated. </w:t>
      </w:r>
      <w:proofErr w:type="gramStart"/>
      <w:r w:rsidRPr="00493958">
        <w:rPr>
          <w:sz w:val="8"/>
        </w:rPr>
        <w:t>In all probability</w:t>
      </w:r>
      <w:proofErr w:type="gramEnd"/>
      <w:r w:rsidRPr="00493958">
        <w:rPr>
          <w:sz w:val="8"/>
        </w:rPr>
        <w:t xml:space="preserve">, such </w:t>
      </w:r>
      <w:r w:rsidRPr="00493958">
        <w:rPr>
          <w:b/>
          <w:bCs/>
          <w:u w:val="single"/>
        </w:rPr>
        <w:t>a cosmopolitan democracy</w:t>
      </w:r>
      <w:r w:rsidRPr="00493958">
        <w:rPr>
          <w:sz w:val="8"/>
        </w:rPr>
        <w:t xml:space="preserve">, if it were ever to be realized, </w:t>
      </w:r>
      <w:r w:rsidRPr="00493958">
        <w:rPr>
          <w:b/>
          <w:bCs/>
          <w:u w:val="single"/>
        </w:rPr>
        <w:t>would not be more than an empty name disguising the actual disappearance of democratic forms of government</w:t>
      </w:r>
      <w:r w:rsidRPr="00493958">
        <w:rPr>
          <w:sz w:val="8"/>
        </w:rPr>
        <w:t xml:space="preserve"> and indicating the triumph of the liberal form of governmental rationality that Foucault called ‘</w:t>
      </w:r>
      <w:proofErr w:type="spellStart"/>
      <w:r w:rsidRPr="00493958">
        <w:rPr>
          <w:sz w:val="8"/>
        </w:rPr>
        <w:t>govermentality</w:t>
      </w:r>
      <w:proofErr w:type="spellEnd"/>
      <w:r w:rsidRPr="00493958">
        <w:rPr>
          <w:sz w:val="8"/>
        </w:rPr>
        <w:t xml:space="preserve">’. True, by reading him in that way, I am doing violence to Schmitt’s questioning since his main concern is not democratic participation but </w:t>
      </w:r>
      <w:r w:rsidRPr="00493958">
        <w:rPr>
          <w:rStyle w:val="Bodytext2Italic"/>
          <w:sz w:val="8"/>
        </w:rPr>
        <w:t>political unity.</w:t>
      </w:r>
      <w:r w:rsidRPr="00493958">
        <w:rPr>
          <w:sz w:val="8"/>
        </w:rPr>
        <w:t xml:space="preserve"> He con</w:t>
      </w:r>
      <w:r w:rsidRPr="00493958">
        <w:rPr>
          <w:sz w:val="8"/>
        </w:rPr>
        <w:softHyphen/>
        <w:t>siders that such a unity is crucial because without it the state cannot exist. But his reflections are relevant for the issue of democracy since he considers that in a demo</w:t>
      </w:r>
      <w:r w:rsidRPr="00493958">
        <w:rPr>
          <w:sz w:val="8"/>
        </w:rPr>
        <w:softHyphen/>
        <w:t xml:space="preserve">cratic state, </w:t>
      </w:r>
      <w:r w:rsidRPr="00493958">
        <w:rPr>
          <w:b/>
          <w:bCs/>
          <w:u w:val="single"/>
        </w:rPr>
        <w:t>it is through their participation in this unity that the citizens can be treated as equals and exercise their democratic rights</w:t>
      </w:r>
      <w:r w:rsidRPr="00493958">
        <w:rPr>
          <w:sz w:val="8"/>
        </w:rPr>
        <w:t xml:space="preserve">. Democracy, according to Schmitt, consists fundamentally in the identity between rulers and ruled. It is linked to the fundamental principle of the unity of the demos and the sovereignty of its will. </w:t>
      </w:r>
      <w:r w:rsidRPr="00493958">
        <w:rPr>
          <w:b/>
          <w:bCs/>
          <w:u w:val="single"/>
        </w:rPr>
        <w:t xml:space="preserve">But </w:t>
      </w:r>
      <w:r w:rsidRPr="00493958">
        <w:rPr>
          <w:b/>
          <w:bCs/>
          <w:highlight w:val="yellow"/>
          <w:u w:val="single"/>
        </w:rPr>
        <w:t>for the people to rule it is necessary to determine who belongs to the peo</w:t>
      </w:r>
      <w:r w:rsidRPr="00493958">
        <w:rPr>
          <w:b/>
          <w:bCs/>
          <w:highlight w:val="yellow"/>
          <w:u w:val="single"/>
        </w:rPr>
        <w:softHyphen/>
        <w:t>ple.</w:t>
      </w:r>
      <w:r w:rsidRPr="00493958">
        <w:rPr>
          <w:b/>
          <w:bCs/>
          <w:u w:val="single"/>
        </w:rPr>
        <w:t xml:space="preserve"> </w:t>
      </w:r>
      <w:r w:rsidRPr="00493958">
        <w:rPr>
          <w:sz w:val="8"/>
        </w:rPr>
        <w:t xml:space="preserve">"Without any criterion to determine who are the bearers of democratic rights, the will of the people cannot take shape. It could, of course, be objected that this is a view of democracy which is at odds with the liberal democratic one and some would certainly claim that this should not be called democracy but populism. To be sure, Schmitt is no democrat in the liberal understanding of the </w:t>
      </w:r>
      <w:proofErr w:type="gramStart"/>
      <w:r w:rsidRPr="00493958">
        <w:rPr>
          <w:sz w:val="8"/>
        </w:rPr>
        <w:t>term</w:t>
      </w:r>
      <w:proofErr w:type="gramEnd"/>
      <w:r w:rsidRPr="00493958">
        <w:rPr>
          <w:sz w:val="8"/>
        </w:rPr>
        <w:t xml:space="preserve"> and he had only contempt for the constraints imposed by liberal institutions on the democratic will of the people. But the issue that he raises is a crucial one, even for those who advocate liberal democratic forms. </w:t>
      </w:r>
      <w:r w:rsidRPr="00493958">
        <w:rPr>
          <w:b/>
          <w:bCs/>
          <w:highlight w:val="yellow"/>
          <w:u w:val="single"/>
        </w:rPr>
        <w:t>The logic of democracy does</w:t>
      </w:r>
      <w:r w:rsidRPr="00493958">
        <w:rPr>
          <w:b/>
          <w:bCs/>
          <w:u w:val="single"/>
        </w:rPr>
        <w:t xml:space="preserve"> indeed </w:t>
      </w:r>
      <w:r w:rsidRPr="00493958">
        <w:rPr>
          <w:b/>
          <w:bCs/>
          <w:highlight w:val="yellow"/>
          <w:u w:val="single"/>
        </w:rPr>
        <w:t xml:space="preserve">imply a moment of closure </w:t>
      </w:r>
      <w:r w:rsidRPr="00493958">
        <w:rPr>
          <w:b/>
          <w:bCs/>
          <w:u w:val="single"/>
        </w:rPr>
        <w:t xml:space="preserve">which is </w:t>
      </w:r>
      <w:r w:rsidRPr="00493958">
        <w:rPr>
          <w:b/>
          <w:bCs/>
          <w:highlight w:val="yellow"/>
          <w:u w:val="single"/>
        </w:rPr>
        <w:t xml:space="preserve">required by the </w:t>
      </w:r>
      <w:r w:rsidRPr="00493958">
        <w:rPr>
          <w:b/>
          <w:bCs/>
          <w:u w:val="single"/>
        </w:rPr>
        <w:t xml:space="preserve">very </w:t>
      </w:r>
      <w:r w:rsidRPr="00493958">
        <w:rPr>
          <w:b/>
          <w:bCs/>
          <w:highlight w:val="yellow"/>
          <w:u w:val="single"/>
        </w:rPr>
        <w:t xml:space="preserve">process of constituting the ‘people’. </w:t>
      </w:r>
      <w:r w:rsidRPr="00493958">
        <w:rPr>
          <w:b/>
          <w:bCs/>
          <w:u w:val="single"/>
        </w:rPr>
        <w:t xml:space="preserve">This cannot be avoided, even in a liberal democratic model, it can only be negotiated differently. But this can only be done if this closure and the paradox that it implies are acknowledged. By stressing that the identity of a democratic political community hinges on the possibility of drawing a frontier between ‘us’ and ‘them’, </w:t>
      </w:r>
      <w:r w:rsidRPr="00493958">
        <w:rPr>
          <w:sz w:val="8"/>
        </w:rPr>
        <w:t xml:space="preserve">Schmitt highlights the fact that </w:t>
      </w:r>
      <w:r w:rsidRPr="00493958">
        <w:rPr>
          <w:b/>
          <w:bCs/>
          <w:highlight w:val="yellow"/>
          <w:u w:val="single"/>
        </w:rPr>
        <w:t>democracy always entails relations of inclusion/exclusion.</w:t>
      </w:r>
      <w:r w:rsidRPr="00493958">
        <w:rPr>
          <w:sz w:val="8"/>
        </w:rPr>
        <w:t xml:space="preserve"> This is a vital insight that democrats would be ill-advised to dismiss because they dislike its author. One of the main problems with liberalism—and one that can endanger democracy—is precisely its incapacity to conceptualize such a frontier. As Schmitt indicates, the central concept of liberal discourse is ‘humanity’, which, as he rightly points out, is not a political concept and does not correspond to any political entity. </w:t>
      </w:r>
      <w:r w:rsidRPr="00493958">
        <w:rPr>
          <w:b/>
          <w:bCs/>
          <w:u w:val="single"/>
        </w:rPr>
        <w:t>The central question of the political constitution of ‘the people’ is something that liberal theory is unable to tackle adequately because the necessity of drawing a ‘frontier’ is in contradiction with its universalistic rhetoric</w:t>
      </w:r>
      <w:r w:rsidRPr="00493958">
        <w:rPr>
          <w:sz w:val="8"/>
          <w:highlight w:val="yellow"/>
        </w:rPr>
        <w:t>.</w:t>
      </w:r>
      <w:r w:rsidRPr="00493958">
        <w:rPr>
          <w:sz w:val="8"/>
        </w:rPr>
        <w:t xml:space="preserve"> Against the liberal emphasis on ‘humanity’, it is important to stress that the key concepts in concep</w:t>
      </w:r>
      <w:r w:rsidRPr="00493958">
        <w:rPr>
          <w:sz w:val="8"/>
        </w:rPr>
        <w:softHyphen/>
        <w:t>tualizing democracy are the ‘</w:t>
      </w:r>
      <w:proofErr w:type="gramStart"/>
      <w:r w:rsidRPr="00493958">
        <w:rPr>
          <w:sz w:val="8"/>
        </w:rPr>
        <w:t>demos’</w:t>
      </w:r>
      <w:proofErr w:type="gramEnd"/>
      <w:r w:rsidRPr="00493958">
        <w:rPr>
          <w:sz w:val="8"/>
        </w:rPr>
        <w:t xml:space="preserve"> and the ‘people’.” (41-44)</w:t>
      </w:r>
      <w:r w:rsidRPr="00493958">
        <w:rPr>
          <w:b/>
        </w:rPr>
        <w:t xml:space="preserve"> </w:t>
      </w:r>
    </w:p>
    <w:p w14:paraId="0A636441" w14:textId="77777777" w:rsidR="00672F47" w:rsidRDefault="00672F47" w:rsidP="00672F47">
      <w:pPr>
        <w:pStyle w:val="Heading4"/>
      </w:pPr>
      <w:r>
        <w:t xml:space="preserve">2] K Solvency – </w:t>
      </w:r>
    </w:p>
    <w:p w14:paraId="2209BDD3" w14:textId="77777777" w:rsidR="00672F47" w:rsidRDefault="00672F47" w:rsidP="00672F47">
      <w:pPr>
        <w:pStyle w:val="Heading4"/>
      </w:pPr>
      <w:r>
        <w:t>A] Only a state that accepts opposing views can ever be open to radical revision – other systems insist on their own foundation and can’t accommodate changing views that make them exclusionary or illegitimate. Controls the internal link to other evaluative mechanisms: agonism makes it possible to implement them AND be receptive of the demands of justice to come</w:t>
      </w:r>
    </w:p>
    <w:p w14:paraId="6AC40192" w14:textId="77777777" w:rsidR="00672F47" w:rsidRPr="00A73CF9" w:rsidRDefault="00672F47" w:rsidP="00672F47">
      <w:pPr>
        <w:pStyle w:val="Heading4"/>
      </w:pPr>
      <w:r>
        <w:t xml:space="preserve">B] </w:t>
      </w:r>
      <w:r w:rsidRPr="005B65DB">
        <w:t xml:space="preserve">Controls the internal link to all K alts and radical politics – the ability to speak out and fight for </w:t>
      </w:r>
      <w:proofErr w:type="gramStart"/>
      <w:r w:rsidRPr="005B65DB">
        <w:t>particular reforms</w:t>
      </w:r>
      <w:proofErr w:type="gramEnd"/>
      <w:r w:rsidRPr="005B65DB">
        <w:t xml:space="preserve"> is guaranteed by the agonistic mindset – alternatives shut down the collective ability to communicate to others to advance that agenda.</w:t>
      </w:r>
    </w:p>
    <w:p w14:paraId="7C7D2789" w14:textId="77777777" w:rsidR="00672F47" w:rsidRDefault="00672F47" w:rsidP="00672F47">
      <w:pPr>
        <w:pStyle w:val="Heading4"/>
      </w:pPr>
      <w:r>
        <w:t xml:space="preserve">C] Mobilization requires pragmatic demands - </w:t>
      </w:r>
      <w:proofErr w:type="spellStart"/>
      <w:r>
        <w:t>Mouffe</w:t>
      </w:r>
      <w:proofErr w:type="spellEnd"/>
      <w:r>
        <w:t xml:space="preserve"> 16:</w:t>
      </w:r>
    </w:p>
    <w:p w14:paraId="6862A961" w14:textId="77777777" w:rsidR="00672F47" w:rsidRPr="00BB2C07" w:rsidRDefault="00672F47" w:rsidP="00672F47">
      <w:r w:rsidRPr="00A01E18">
        <w:t xml:space="preserve">Shahid, Waleed. “America in Populist Times: An Interview </w:t>
      </w:r>
      <w:proofErr w:type="gramStart"/>
      <w:r w:rsidRPr="00A01E18">
        <w:t>With</w:t>
      </w:r>
      <w:proofErr w:type="gramEnd"/>
      <w:r w:rsidRPr="00A01E18">
        <w:t xml:space="preserve"> Chantal </w:t>
      </w:r>
      <w:proofErr w:type="spellStart"/>
      <w:r w:rsidRPr="00A01E18">
        <w:t>Mouffe</w:t>
      </w:r>
      <w:proofErr w:type="spellEnd"/>
      <w:r w:rsidRPr="00A01E18">
        <w:t xml:space="preserve">.” The Nation, 15 Dec. 2016, www.thenation.com/article/archive/america-in-populist-times-an-interview-with-chantal-mouffe/. </w:t>
      </w:r>
      <w:r>
        <w:t>//LHPYA</w:t>
      </w:r>
    </w:p>
    <w:p w14:paraId="2C08DCC2" w14:textId="77777777" w:rsidR="00672F47" w:rsidRPr="005E5B17" w:rsidRDefault="00672F47" w:rsidP="00672F47">
      <w:pPr>
        <w:rPr>
          <w:b/>
          <w:u w:val="single"/>
        </w:rPr>
      </w:pPr>
      <w:r w:rsidRPr="00BB2C07">
        <w:rPr>
          <w:sz w:val="12"/>
        </w:rPr>
        <w:t xml:space="preserve">In the present state, we really are in a condition that is much worse than 50 years ago. </w:t>
      </w:r>
      <w:r w:rsidRPr="00BB2C07">
        <w:rPr>
          <w:rStyle w:val="StyleUnderline"/>
        </w:rPr>
        <w:t xml:space="preserve">The first step is to reestablish what has been lost. </w:t>
      </w:r>
      <w:r w:rsidRPr="00BB2C07">
        <w:rPr>
          <w:rStyle w:val="StyleUnderline"/>
          <w:highlight w:val="yellow"/>
        </w:rPr>
        <w:t xml:space="preserve">The </w:t>
      </w:r>
      <w:r w:rsidRPr="00857563">
        <w:rPr>
          <w:rStyle w:val="StyleUnderline"/>
        </w:rPr>
        <w:t>ultra</w:t>
      </w:r>
      <w:r w:rsidRPr="00BB2C07">
        <w:rPr>
          <w:rStyle w:val="StyleUnderline"/>
          <w:highlight w:val="yellow"/>
        </w:rPr>
        <w:t xml:space="preserve">-left is wrong when they </w:t>
      </w:r>
      <w:r w:rsidRPr="00B779D8">
        <w:rPr>
          <w:rStyle w:val="StyleUnderline"/>
        </w:rPr>
        <w:t xml:space="preserve">publicly </w:t>
      </w:r>
      <w:r w:rsidRPr="00BB2C07">
        <w:rPr>
          <w:rStyle w:val="StyleUnderline"/>
          <w:highlight w:val="yellow"/>
        </w:rPr>
        <w:t xml:space="preserve">advocate for the destruction of </w:t>
      </w:r>
      <w:r w:rsidRPr="00B779D8">
        <w:rPr>
          <w:rStyle w:val="StyleUnderline"/>
        </w:rPr>
        <w:t>capitalism</w:t>
      </w:r>
      <w:r w:rsidRPr="00BB2C07">
        <w:rPr>
          <w:rStyle w:val="StyleUnderline"/>
        </w:rPr>
        <w:t xml:space="preserve">, of </w:t>
      </w:r>
      <w:r w:rsidRPr="00BB2C07">
        <w:rPr>
          <w:rStyle w:val="StyleUnderline"/>
          <w:highlight w:val="yellow"/>
        </w:rPr>
        <w:t>the state</w:t>
      </w:r>
      <w:r w:rsidRPr="00B779D8">
        <w:rPr>
          <w:rStyle w:val="StyleUnderline"/>
        </w:rPr>
        <w:t>, and things like this</w:t>
      </w:r>
      <w:r w:rsidRPr="00BB2C07">
        <w:rPr>
          <w:rStyle w:val="StyleUnderline"/>
        </w:rPr>
        <w:t xml:space="preserve">. This is the part of the left </w:t>
      </w:r>
      <w:r w:rsidRPr="00BB2C07">
        <w:rPr>
          <w:rStyle w:val="StyleUnderline"/>
          <w:highlight w:val="yellow"/>
        </w:rPr>
        <w:t>that has always existed without any</w:t>
      </w:r>
      <w:r w:rsidRPr="00BB2C07">
        <w:rPr>
          <w:rStyle w:val="StyleUnderline"/>
        </w:rPr>
        <w:t xml:space="preserve"> real </w:t>
      </w:r>
      <w:r w:rsidRPr="00BB2C07">
        <w:rPr>
          <w:rStyle w:val="StyleUnderline"/>
          <w:highlight w:val="yellow"/>
        </w:rPr>
        <w:t>influence</w:t>
      </w:r>
      <w:r w:rsidRPr="00BB2C07">
        <w:rPr>
          <w:rStyle w:val="StyleUnderline"/>
        </w:rPr>
        <w:t xml:space="preserve">, power, or strategy. </w:t>
      </w:r>
      <w:r w:rsidRPr="00BB2C07">
        <w:rPr>
          <w:rStyle w:val="StyleUnderline"/>
          <w:highlight w:val="yellow"/>
        </w:rPr>
        <w:t xml:space="preserve">We need a war of </w:t>
      </w:r>
      <w:r w:rsidRPr="00B779D8">
        <w:rPr>
          <w:rStyle w:val="StyleUnderline"/>
        </w:rPr>
        <w:t xml:space="preserve">position where </w:t>
      </w:r>
      <w:r w:rsidRPr="00BB2C07">
        <w:rPr>
          <w:rStyle w:val="StyleUnderline"/>
          <w:highlight w:val="yellow"/>
        </w:rPr>
        <w:t>progressive forces can build</w:t>
      </w:r>
      <w:r w:rsidRPr="00BB2C07">
        <w:rPr>
          <w:rStyle w:val="StyleUnderline"/>
        </w:rPr>
        <w:t xml:space="preserve"> real </w:t>
      </w:r>
      <w:r w:rsidRPr="00BB2C07">
        <w:rPr>
          <w:rStyle w:val="StyleUnderline"/>
          <w:highlight w:val="yellow"/>
        </w:rPr>
        <w:t>influence in civil society</w:t>
      </w:r>
      <w:r w:rsidRPr="00B779D8">
        <w:rPr>
          <w:rStyle w:val="StyleUnderline"/>
        </w:rPr>
        <w:t>, the dominant institutions, mainstream culture, and the media</w:t>
      </w:r>
      <w:r w:rsidRPr="00BB2C07">
        <w:rPr>
          <w:sz w:val="12"/>
        </w:rPr>
        <w:t xml:space="preserve">. We need to </w:t>
      </w:r>
      <w:r w:rsidRPr="00BB2C07">
        <w:rPr>
          <w:rStyle w:val="StyleUnderline"/>
          <w:highlight w:val="yellow"/>
        </w:rPr>
        <w:t>start from the ordinary struggles that</w:t>
      </w:r>
      <w:r w:rsidRPr="00BB2C07">
        <w:rPr>
          <w:rStyle w:val="StyleUnderline"/>
        </w:rPr>
        <w:t xml:space="preserve"> large portions of </w:t>
      </w:r>
      <w:r w:rsidRPr="00BB2C07">
        <w:rPr>
          <w:rStyle w:val="StyleUnderline"/>
          <w:highlight w:val="yellow"/>
        </w:rPr>
        <w:t>society face</w:t>
      </w:r>
      <w:r w:rsidRPr="00BB2C07">
        <w:rPr>
          <w:rStyle w:val="StyleUnderline"/>
        </w:rPr>
        <w:t>.</w:t>
      </w:r>
      <w:r w:rsidRPr="00BB2C07">
        <w:rPr>
          <w:sz w:val="12"/>
        </w:rPr>
        <w:t xml:space="preserve"> There are lots of different struggles, but </w:t>
      </w:r>
      <w:r w:rsidRPr="00BB2C07">
        <w:rPr>
          <w:rStyle w:val="StyleUnderline"/>
        </w:rPr>
        <w:t xml:space="preserve">we need to </w:t>
      </w:r>
      <w:r w:rsidRPr="00BB2C07">
        <w:rPr>
          <w:rStyle w:val="StyleUnderline"/>
          <w:highlight w:val="yellow"/>
        </w:rPr>
        <w:t>establish a real chain of equivalence to confront the dominant struggles against a common adversary</w:t>
      </w:r>
      <w:r w:rsidRPr="00BB2C07">
        <w:rPr>
          <w:sz w:val="12"/>
        </w:rPr>
        <w:t xml:space="preserve">—and not simply link the struggles, which is only one step. </w:t>
      </w:r>
      <w:r w:rsidRPr="00BB2C07">
        <w:rPr>
          <w:rStyle w:val="StyleUnderline"/>
          <w:highlight w:val="yellow"/>
        </w:rPr>
        <w:t>The enemy is</w:t>
      </w:r>
      <w:r w:rsidRPr="00BB2C07">
        <w:rPr>
          <w:rStyle w:val="StyleUnderline"/>
        </w:rPr>
        <w:t xml:space="preserve"> Wall Street, the political establishment, </w:t>
      </w:r>
      <w:r w:rsidRPr="00BB2C07">
        <w:rPr>
          <w:rStyle w:val="StyleUnderline"/>
          <w:highlight w:val="yellow"/>
        </w:rPr>
        <w:t>the oligarchy. We will always fail unless we articulate collective wills in the language of the people</w:t>
      </w:r>
      <w:r w:rsidRPr="00BB2C07">
        <w:rPr>
          <w:rStyle w:val="StyleUnderline"/>
        </w:rPr>
        <w:t>.</w:t>
      </w:r>
      <w:r>
        <w:rPr>
          <w:rStyle w:val="StyleUnderline"/>
        </w:rPr>
        <w:t xml:space="preserve"> </w:t>
      </w:r>
      <w:r w:rsidRPr="00BB2C07">
        <w:rPr>
          <w:sz w:val="12"/>
        </w:rPr>
        <w:t xml:space="preserve">This is the main problem that I see in the left in the United States. </w:t>
      </w:r>
      <w:r w:rsidRPr="00BB2C07">
        <w:rPr>
          <w:rStyle w:val="StyleUnderline"/>
          <w:highlight w:val="yellow"/>
        </w:rPr>
        <w:t>There is a huge gulf between the language of the people and the language of the movements</w:t>
      </w:r>
      <w:r w:rsidRPr="00BB2C07">
        <w:rPr>
          <w:sz w:val="12"/>
        </w:rPr>
        <w:t xml:space="preserve">. I understand it is not easy in the United States for a variety of reasons—there has never been a real left party in the United </w:t>
      </w:r>
      <w:proofErr w:type="gramStart"/>
      <w:r w:rsidRPr="00BB2C07">
        <w:rPr>
          <w:sz w:val="12"/>
        </w:rPr>
        <w:t>States</w:t>
      </w:r>
      <w:proofErr w:type="gramEnd"/>
      <w:r w:rsidRPr="00BB2C07">
        <w:rPr>
          <w:sz w:val="12"/>
        </w:rPr>
        <w:t xml:space="preserve"> and you live in an incredibly diverse country. But </w:t>
      </w:r>
      <w:r w:rsidRPr="00BB2C07">
        <w:rPr>
          <w:rStyle w:val="StyleUnderline"/>
          <w:highlight w:val="yellow"/>
        </w:rPr>
        <w:t>elections are where people must come together for common aspirations</w:t>
      </w:r>
      <w:r w:rsidRPr="00BB2C07">
        <w:rPr>
          <w:rStyle w:val="StyleUnderline"/>
        </w:rPr>
        <w:t xml:space="preserve">. Elections offer real opportunities to articulate different kinds of struggles in the form of a collective will. And </w:t>
      </w:r>
      <w:r w:rsidRPr="00BB2C07">
        <w:rPr>
          <w:rStyle w:val="StyleUnderline"/>
          <w:highlight w:val="yellow"/>
        </w:rPr>
        <w:t>this must be intentionally constructed</w:t>
      </w:r>
      <w:r w:rsidRPr="00BB2C07">
        <w:rPr>
          <w:sz w:val="12"/>
        </w:rPr>
        <w:t xml:space="preserve">. It’s latent and there, but </w:t>
      </w:r>
      <w:r w:rsidRPr="00BB2C07">
        <w:rPr>
          <w:rStyle w:val="StyleUnderline"/>
        </w:rPr>
        <w:t>the new political identity and bonds of solidarity must be actively constructed by leaders with care and discipline.</w:t>
      </w:r>
    </w:p>
    <w:p w14:paraId="2DEAC4D1" w14:textId="6D73FA80" w:rsidR="00672F47" w:rsidRPr="00534B00" w:rsidRDefault="00672F47" w:rsidP="00672F47">
      <w:pPr>
        <w:pStyle w:val="Heading4"/>
      </w:pPr>
      <w:r>
        <w:t>3</w:t>
      </w:r>
      <w:r w:rsidRPr="00534B00">
        <w:t xml:space="preserve">] Performativity – debate assumes that difference exists, which is specifically true for switch side debate, and debate must protect the right to disagree without being targeted for your difference to ensure safety. That is a constitutive necessity of discourse spaces that outweighs on a pre and post fiat layer. </w:t>
      </w:r>
    </w:p>
    <w:p w14:paraId="228D4B89" w14:textId="77777777" w:rsidR="00672F47" w:rsidRPr="00534B00" w:rsidRDefault="00672F47" w:rsidP="00672F47">
      <w:pPr>
        <w:pStyle w:val="Heading4"/>
      </w:pPr>
      <w:r w:rsidRPr="00534B00">
        <w:t>A] it is specific to the judge’s obligation in the debate space, not just educational space</w:t>
      </w:r>
    </w:p>
    <w:p w14:paraId="219796CC" w14:textId="77777777" w:rsidR="00672F47" w:rsidRDefault="00672F47" w:rsidP="00672F47">
      <w:pPr>
        <w:pStyle w:val="Heading4"/>
      </w:pPr>
      <w:r w:rsidRPr="00534B00">
        <w:t>B] switch side debate could not exist without agonism, making it a pre-requisite to being in debate in the first place</w:t>
      </w:r>
    </w:p>
    <w:p w14:paraId="4F80C349" w14:textId="77777777" w:rsidR="00672F47" w:rsidRDefault="00672F47" w:rsidP="00672F47">
      <w:pPr>
        <w:pStyle w:val="Heading3"/>
      </w:pPr>
      <w:r>
        <w:t>Offense</w:t>
      </w:r>
    </w:p>
    <w:p w14:paraId="19D0A3AF" w14:textId="77777777" w:rsidR="00672F47" w:rsidRDefault="00672F47" w:rsidP="00672F47">
      <w:pPr>
        <w:pStyle w:val="Heading4"/>
      </w:pPr>
      <w:r>
        <w:t xml:space="preserve">Plan: Resolved: A just government ought to recognize an unconditional right of workers to strike except for police workers. I’m willing to clarify to meet neg </w:t>
      </w:r>
      <w:proofErr w:type="spellStart"/>
      <w:r>
        <w:t>interps</w:t>
      </w:r>
      <w:proofErr w:type="spellEnd"/>
      <w:r>
        <w:t xml:space="preserve"> in cross – Nolan 20: </w:t>
      </w:r>
    </w:p>
    <w:p w14:paraId="74243415" w14:textId="77777777" w:rsidR="00672F47" w:rsidRPr="00FB1D32" w:rsidRDefault="00672F47" w:rsidP="00672F47">
      <w:r w:rsidRPr="00FB1D32">
        <w:t xml:space="preserve">Nolan , Hamilton. “It's Time to Kick Police Unions out of the Labor Movement. They Aren't Allies | Hamilton Nolan.” The Guardian, Guardian News and Media, 13 June 2020, https://www.theguardian.com/commentisfree/2020/jun/13/police-unions-afl-cio-labor-movement?ref=hvper.com. </w:t>
      </w:r>
      <w:r>
        <w:t xml:space="preserve">// LHP PS </w:t>
      </w:r>
    </w:p>
    <w:p w14:paraId="2BEEFCB8" w14:textId="77777777" w:rsidR="00672F47" w:rsidRPr="00BD183F" w:rsidRDefault="00672F47" w:rsidP="00672F47">
      <w:pPr>
        <w:rPr>
          <w:b/>
          <w:bCs/>
          <w:u w:val="single"/>
        </w:rPr>
      </w:pPr>
      <w:r w:rsidRPr="00BD183F">
        <w:rPr>
          <w:sz w:val="8"/>
        </w:rPr>
        <w:t xml:space="preserve">Earlier this week, my union, </w:t>
      </w:r>
      <w:r w:rsidRPr="008006BA">
        <w:rPr>
          <w:b/>
          <w:bCs/>
          <w:u w:val="single"/>
        </w:rPr>
        <w:t>the Writers Guild of America</w:t>
      </w:r>
      <w:r w:rsidRPr="00BD183F">
        <w:rPr>
          <w:sz w:val="8"/>
        </w:rPr>
        <w:t xml:space="preserve">, East (WGAE), </w:t>
      </w:r>
      <w:r w:rsidRPr="008006BA">
        <w:rPr>
          <w:b/>
          <w:bCs/>
          <w:u w:val="single"/>
        </w:rPr>
        <w:t xml:space="preserve">formally </w:t>
      </w:r>
      <w:hyperlink r:id="rId7" w:history="1">
        <w:r w:rsidRPr="008006BA">
          <w:rPr>
            <w:rStyle w:val="Hyperlink"/>
            <w:b/>
            <w:bCs/>
            <w:u w:val="single"/>
          </w:rPr>
          <w:t>called upon</w:t>
        </w:r>
      </w:hyperlink>
      <w:r w:rsidRPr="008006BA">
        <w:rPr>
          <w:b/>
          <w:bCs/>
          <w:u w:val="single"/>
        </w:rPr>
        <w:t xml:space="preserve"> the </w:t>
      </w:r>
      <w:r w:rsidRPr="00FB1D32">
        <w:rPr>
          <w:b/>
          <w:bCs/>
          <w:highlight w:val="yellow"/>
          <w:u w:val="single"/>
        </w:rPr>
        <w:t>AFL-CIO</w:t>
      </w:r>
      <w:r w:rsidRPr="00BD183F">
        <w:rPr>
          <w:sz w:val="8"/>
        </w:rPr>
        <w:t xml:space="preserve"> – America’s largest union coalition, representing 55 unions, including us – </w:t>
      </w:r>
      <w:r w:rsidRPr="008006BA">
        <w:rPr>
          <w:b/>
          <w:bCs/>
          <w:u w:val="single"/>
        </w:rPr>
        <w:t xml:space="preserve">to </w:t>
      </w:r>
      <w:r w:rsidRPr="00FB1D32">
        <w:rPr>
          <w:b/>
          <w:bCs/>
          <w:highlight w:val="yellow"/>
          <w:u w:val="single"/>
        </w:rPr>
        <w:t>expel police unions from its</w:t>
      </w:r>
      <w:r w:rsidRPr="008006BA">
        <w:rPr>
          <w:b/>
          <w:bCs/>
          <w:u w:val="single"/>
        </w:rPr>
        <w:t xml:space="preserve"> </w:t>
      </w:r>
      <w:r w:rsidRPr="00FB1D32">
        <w:rPr>
          <w:b/>
          <w:bCs/>
          <w:highlight w:val="yellow"/>
          <w:u w:val="single"/>
        </w:rPr>
        <w:t>ranks</w:t>
      </w:r>
      <w:r w:rsidRPr="00BD183F">
        <w:rPr>
          <w:sz w:val="8"/>
        </w:rPr>
        <w:t xml:space="preserve">. (I am one of the 21 elected WGAE council members who unanimously voted to approve this </w:t>
      </w:r>
      <w:hyperlink r:id="rId8" w:history="1">
        <w:r w:rsidRPr="00BD183F">
          <w:rPr>
            <w:rStyle w:val="Hyperlink"/>
            <w:sz w:val="8"/>
          </w:rPr>
          <w:t>resolution</w:t>
        </w:r>
      </w:hyperlink>
      <w:r w:rsidRPr="00BD183F">
        <w:rPr>
          <w:sz w:val="8"/>
        </w:rPr>
        <w:t xml:space="preserve">, but I speak here only for myself.) </w:t>
      </w:r>
      <w:r w:rsidRPr="008006BA">
        <w:rPr>
          <w:b/>
          <w:bCs/>
          <w:u w:val="single"/>
        </w:rPr>
        <w:t>We do not dispute the right of anyone to have a union, but poli</w:t>
      </w:r>
      <w:r w:rsidRPr="00FB1D32">
        <w:rPr>
          <w:b/>
          <w:bCs/>
          <w:highlight w:val="yellow"/>
          <w:u w:val="single"/>
        </w:rPr>
        <w:t>ce unions are incompatible</w:t>
      </w:r>
      <w:r w:rsidRPr="00BD183F">
        <w:rPr>
          <w:sz w:val="8"/>
        </w:rPr>
        <w:t xml:space="preserve"> with the AFL-CIO’s mission “to </w:t>
      </w:r>
      <w:r w:rsidRPr="00FB1D32">
        <w:rPr>
          <w:b/>
          <w:bCs/>
          <w:highlight w:val="yellow"/>
          <w:u w:val="single"/>
        </w:rPr>
        <w:t>vanquish oppression</w:t>
      </w:r>
      <w:r w:rsidRPr="00BD183F">
        <w:rPr>
          <w:sz w:val="8"/>
        </w:rPr>
        <w:t xml:space="preserve">”. For centuries, the police have in fact been the tool of oppression wielded to crush working people. A common thread that runs from striking union members getting their heads bashed </w:t>
      </w:r>
      <w:proofErr w:type="gramStart"/>
      <w:r w:rsidRPr="00BD183F">
        <w:rPr>
          <w:sz w:val="8"/>
        </w:rPr>
        <w:t>in to</w:t>
      </w:r>
      <w:proofErr w:type="gramEnd"/>
      <w:r w:rsidRPr="00BD183F">
        <w:rPr>
          <w:sz w:val="8"/>
        </w:rPr>
        <w:t xml:space="preserve"> the tragedy of George Floyd is the presence of aggressive and unaccountable police. It is worth noting that </w:t>
      </w:r>
      <w:r w:rsidRPr="008006BA">
        <w:rPr>
          <w:b/>
          <w:bCs/>
          <w:u w:val="single"/>
        </w:rPr>
        <w:t xml:space="preserve">the AFL-CIO’s own </w:t>
      </w:r>
      <w:hyperlink r:id="rId9" w:history="1">
        <w:r w:rsidRPr="008006BA">
          <w:rPr>
            <w:rStyle w:val="Hyperlink"/>
            <w:b/>
            <w:bCs/>
            <w:u w:val="single"/>
          </w:rPr>
          <w:t>constitution</w:t>
        </w:r>
      </w:hyperlink>
      <w:r w:rsidRPr="008006BA">
        <w:rPr>
          <w:b/>
          <w:bCs/>
          <w:u w:val="single"/>
        </w:rPr>
        <w:t xml:space="preserve"> says that </w:t>
      </w:r>
      <w:r w:rsidRPr="00FB1D32">
        <w:rPr>
          <w:b/>
          <w:bCs/>
          <w:highlight w:val="yellow"/>
          <w:u w:val="single"/>
        </w:rPr>
        <w:t>affiliated unions can be kicked out if</w:t>
      </w:r>
      <w:r w:rsidRPr="008006BA">
        <w:rPr>
          <w:b/>
          <w:bCs/>
          <w:u w:val="single"/>
        </w:rPr>
        <w:t xml:space="preserve"> their </w:t>
      </w:r>
      <w:r w:rsidRPr="00FB1D32">
        <w:rPr>
          <w:b/>
          <w:bCs/>
          <w:highlight w:val="yellow"/>
          <w:u w:val="single"/>
        </w:rPr>
        <w:t>activities “are consistently directed</w:t>
      </w:r>
      <w:r w:rsidRPr="008006BA">
        <w:rPr>
          <w:b/>
          <w:bCs/>
          <w:u w:val="single"/>
        </w:rPr>
        <w:t xml:space="preserve"> </w:t>
      </w:r>
      <w:r w:rsidRPr="00FB1D32">
        <w:rPr>
          <w:b/>
          <w:bCs/>
          <w:highlight w:val="yellow"/>
          <w:u w:val="single"/>
        </w:rPr>
        <w:t>toward</w:t>
      </w:r>
      <w:r w:rsidRPr="008006BA">
        <w:rPr>
          <w:b/>
          <w:bCs/>
          <w:u w:val="single"/>
        </w:rPr>
        <w:t xml:space="preserve"> the achievement of the program or purposes of </w:t>
      </w:r>
      <w:r w:rsidRPr="00FB1D32">
        <w:rPr>
          <w:b/>
          <w:bCs/>
          <w:highlight w:val="yellow"/>
          <w:u w:val="single"/>
        </w:rPr>
        <w:t>authoritarianism, totalitarianism, terrorism</w:t>
      </w:r>
      <w:r w:rsidRPr="00BD183F">
        <w:rPr>
          <w:sz w:val="8"/>
        </w:rPr>
        <w:t xml:space="preserve"> and other forces that suppress individual liberties and freedom of association and oppose the basic principles of free and democratic trade unionism”. When I read those words, I conjure up the image of the combative riot police who unjustly arrested </w:t>
      </w:r>
      <w:hyperlink r:id="rId10" w:history="1">
        <w:r w:rsidRPr="00BD183F">
          <w:rPr>
            <w:rStyle w:val="Hyperlink"/>
            <w:sz w:val="8"/>
          </w:rPr>
          <w:t>multiple</w:t>
        </w:r>
      </w:hyperlink>
      <w:r w:rsidRPr="00BD183F">
        <w:rPr>
          <w:sz w:val="8"/>
        </w:rPr>
        <w:t xml:space="preserve"> </w:t>
      </w:r>
      <w:hyperlink r:id="rId11" w:history="1">
        <w:r w:rsidRPr="00BD183F">
          <w:rPr>
            <w:rStyle w:val="Hyperlink"/>
            <w:sz w:val="8"/>
          </w:rPr>
          <w:t>journalists</w:t>
        </w:r>
      </w:hyperlink>
      <w:r w:rsidRPr="00BD183F">
        <w:rPr>
          <w:sz w:val="8"/>
        </w:rPr>
        <w:t xml:space="preserve"> and WGAE members who were peacefully covering the recent protests against police violence. For centuries, the police have in fact been the tool of oppression wielded to crush working people Unfortunately, getting police unions out of the broader labor movement will not be easy. The AFL-CIO immediately </w:t>
      </w:r>
      <w:hyperlink r:id="rId12" w:history="1">
        <w:r w:rsidRPr="00BD183F">
          <w:rPr>
            <w:rStyle w:val="Hyperlink"/>
            <w:sz w:val="8"/>
          </w:rPr>
          <w:t>rejected</w:t>
        </w:r>
      </w:hyperlink>
      <w:r w:rsidRPr="00BD183F">
        <w:rPr>
          <w:sz w:val="8"/>
        </w:rPr>
        <w:t xml:space="preserve"> the WGAE’s resolution with little discussion. Why? It is not as simple as the fear of losing members – the International Union of Police Associations has 100,000 members, a drop in the bucket of the AFL-CIO’s 12.5 million union members. Rather, the union establishment fears for its own existence. To understand this, you </w:t>
      </w:r>
      <w:proofErr w:type="gramStart"/>
      <w:r w:rsidRPr="00BD183F">
        <w:rPr>
          <w:sz w:val="8"/>
        </w:rPr>
        <w:t>have to</w:t>
      </w:r>
      <w:proofErr w:type="gramEnd"/>
      <w:r w:rsidRPr="00BD183F">
        <w:rPr>
          <w:sz w:val="8"/>
        </w:rPr>
        <w:t xml:space="preserve"> keep in mind the fact that business interests have been waging a very successful campaign to destroy all unions for decades now. Union membership among private sector workers has plummeted to </w:t>
      </w:r>
      <w:hyperlink r:id="rId13" w:history="1">
        <w:r w:rsidRPr="00BD183F">
          <w:rPr>
            <w:rStyle w:val="Hyperlink"/>
            <w:sz w:val="8"/>
          </w:rPr>
          <w:t>less</w:t>
        </w:r>
      </w:hyperlink>
      <w:r w:rsidRPr="00BD183F">
        <w:rPr>
          <w:sz w:val="8"/>
        </w:rPr>
        <w:t xml:space="preserve"> than 7%; among public sector workers, however, more than 33% are in unions. Government workers are by far the strongest sector of organized labor. And big unions are determined not to allow any sort of attack on public sector union membership – even if those unions are police unions, who are protecting cops who beat and kill the rest of us. Lee Saunders is the head of AFSCME, the most powerful public sector union in the AFL-CIO, which represents 1.4 million state and local government workers, including some cops. In an </w:t>
      </w:r>
      <w:hyperlink r:id="rId14" w:history="1">
        <w:r w:rsidRPr="00BD183F">
          <w:rPr>
            <w:rStyle w:val="Hyperlink"/>
            <w:sz w:val="8"/>
          </w:rPr>
          <w:t>op-ed</w:t>
        </w:r>
      </w:hyperlink>
      <w:r w:rsidRPr="00BD183F">
        <w:rPr>
          <w:sz w:val="8"/>
        </w:rPr>
        <w:t xml:space="preserve"> this week, he wrote: “Just as it was wrong when racists went out of their way to exclude black people from unions, it is wrong to deny this freedom to police officers today.” Fine. But we don’t need them inside of our labor movement, poisoning it for everyone else. (There is a related strain of argument that says that if we push police out of the labor movement, we’ll lose the ability to influence them for the better. This is laughably disconnected from reality. How has that worked out for us so far? Perhaps if we wait another hundred years, we’ll see some progress?) It is sad to see the union establishment ruled more by fear of losing what they have than by a vision for a better future </w:t>
      </w:r>
      <w:r w:rsidRPr="008006BA">
        <w:rPr>
          <w:b/>
          <w:bCs/>
          <w:u w:val="single"/>
        </w:rPr>
        <w:t>Union leaders think that the American public is too stupid to understand the difference between regular labor unions and police unions</w:t>
      </w:r>
      <w:r w:rsidRPr="00BD183F">
        <w:rPr>
          <w:sz w:val="8"/>
        </w:rPr>
        <w:t xml:space="preserve">. I disagree. Here is the difference: </w:t>
      </w:r>
      <w:r w:rsidRPr="008006BA">
        <w:rPr>
          <w:b/>
          <w:bCs/>
          <w:u w:val="single"/>
        </w:rPr>
        <w:t xml:space="preserve">labor unions empower working people. </w:t>
      </w:r>
      <w:r w:rsidRPr="00BD183F">
        <w:rPr>
          <w:b/>
          <w:bCs/>
          <w:highlight w:val="yellow"/>
          <w:u w:val="single"/>
        </w:rPr>
        <w:t>Police unions disempower working people</w:t>
      </w:r>
      <w:r w:rsidRPr="008006BA">
        <w:rPr>
          <w:b/>
          <w:bCs/>
          <w:u w:val="single"/>
        </w:rPr>
        <w:t xml:space="preserve">, by making it </w:t>
      </w:r>
      <w:r w:rsidRPr="00BD183F">
        <w:rPr>
          <w:b/>
          <w:bCs/>
          <w:highlight w:val="yellow"/>
          <w:u w:val="single"/>
        </w:rPr>
        <w:t>impossible to reform and hold accountable police</w:t>
      </w:r>
      <w:r w:rsidRPr="008006BA">
        <w:rPr>
          <w:b/>
          <w:bCs/>
          <w:u w:val="single"/>
        </w:rPr>
        <w:t xml:space="preserve"> forces </w:t>
      </w:r>
      <w:r w:rsidRPr="00BD183F">
        <w:rPr>
          <w:b/>
          <w:bCs/>
          <w:highlight w:val="yellow"/>
          <w:u w:val="single"/>
        </w:rPr>
        <w:t>that systematically abuse</w:t>
      </w:r>
      <w:r w:rsidRPr="008006BA">
        <w:rPr>
          <w:b/>
          <w:bCs/>
          <w:u w:val="single"/>
        </w:rPr>
        <w:t xml:space="preserve">, </w:t>
      </w:r>
      <w:proofErr w:type="gramStart"/>
      <w:r w:rsidRPr="00BD183F">
        <w:rPr>
          <w:b/>
          <w:bCs/>
          <w:highlight w:val="yellow"/>
          <w:u w:val="single"/>
        </w:rPr>
        <w:t>imprison</w:t>
      </w:r>
      <w:proofErr w:type="gramEnd"/>
      <w:r w:rsidRPr="00BD183F">
        <w:rPr>
          <w:b/>
          <w:bCs/>
          <w:highlight w:val="yellow"/>
          <w:u w:val="single"/>
        </w:rPr>
        <w:t xml:space="preserve"> and terrify</w:t>
      </w:r>
      <w:r w:rsidRPr="008006BA">
        <w:rPr>
          <w:b/>
          <w:bCs/>
          <w:u w:val="single"/>
        </w:rPr>
        <w:t xml:space="preserve"> working </w:t>
      </w:r>
      <w:r w:rsidRPr="00BD183F">
        <w:rPr>
          <w:b/>
          <w:bCs/>
          <w:highlight w:val="yellow"/>
          <w:u w:val="single"/>
        </w:rPr>
        <w:t>people</w:t>
      </w:r>
      <w:r w:rsidRPr="00BD183F">
        <w:rPr>
          <w:sz w:val="8"/>
        </w:rPr>
        <w:t xml:space="preserve">. Likewise, the motivation of the rightwing assault on unions in general is to disempower working people. The motivation for the current campaign to take police unions out of the labor movement is to empower working people by ensuring that the AFL-CIO is not forced to represent a slice of the workforce that is structurally opposed to its broader mission of freedom and equality for the sort of people most likely to be harassed by the police. This seems simple enough. It is sad to see the union establishment ruled more by fear of losing what they have than by a vision for a better future. </w:t>
      </w:r>
      <w:r w:rsidRPr="008006BA">
        <w:rPr>
          <w:b/>
          <w:bCs/>
          <w:u w:val="single"/>
        </w:rPr>
        <w:t>Millions of Americans have taken to the streets to cry out for justice. Not only is it the responsibility of the labor movement to stand next to them – it is the responsibility of the labor movement to be them</w:t>
      </w:r>
      <w:r w:rsidRPr="00BD183F">
        <w:rPr>
          <w:sz w:val="8"/>
        </w:rPr>
        <w:t xml:space="preserve">. Union membership has been declining for decades, as inequality rises. This is not a coincidence. A revival of working-class power is vital to fixing many of the underlying issues that have broken our nation. (For example, unions are the only thing that has ever helped close the </w:t>
      </w:r>
      <w:hyperlink r:id="rId15" w:history="1">
        <w:r w:rsidRPr="00BD183F">
          <w:rPr>
            <w:rStyle w:val="Hyperlink"/>
            <w:sz w:val="8"/>
          </w:rPr>
          <w:t>wage gap</w:t>
        </w:r>
      </w:hyperlink>
      <w:r w:rsidRPr="00BD183F">
        <w:rPr>
          <w:sz w:val="8"/>
        </w:rPr>
        <w:t xml:space="preserve"> between black and white workers.) </w:t>
      </w:r>
      <w:r w:rsidRPr="008006BA">
        <w:rPr>
          <w:b/>
          <w:bCs/>
          <w:u w:val="single"/>
        </w:rPr>
        <w:t xml:space="preserve">The energy that has flowed into the protests must also flow into the labor movement. </w:t>
      </w:r>
      <w:proofErr w:type="gramStart"/>
      <w:r w:rsidRPr="008006BA">
        <w:rPr>
          <w:b/>
          <w:bCs/>
          <w:u w:val="single"/>
        </w:rPr>
        <w:t>In order for</w:t>
      </w:r>
      <w:proofErr w:type="gramEnd"/>
      <w:r w:rsidRPr="008006BA">
        <w:rPr>
          <w:b/>
          <w:bCs/>
          <w:u w:val="single"/>
        </w:rPr>
        <w:t xml:space="preserve"> that to happen, unions and the AFL-CIO need to welcome everyone in. That can’t happen when the cops are guarding the door. Time to make a choice. People over police. </w:t>
      </w:r>
    </w:p>
    <w:p w14:paraId="0A61F8B0" w14:textId="77777777" w:rsidR="00672F47" w:rsidRPr="00EB0AD3" w:rsidRDefault="00672F47" w:rsidP="00672F47">
      <w:pPr>
        <w:pStyle w:val="Heading4"/>
      </w:pPr>
      <w:r>
        <w:t>R</w:t>
      </w:r>
      <w:r w:rsidRPr="00EB0AD3">
        <w:t>ecognizing the right to strike allows workers to engage in a form of violence, but one that can remain in the control of the state, and not escalate out of control of the law. Crepon and Bez 19:</w:t>
      </w:r>
    </w:p>
    <w:p w14:paraId="6B8E233E" w14:textId="77777777" w:rsidR="00672F47" w:rsidRPr="00EB0AD3" w:rsidRDefault="00672F47" w:rsidP="00672F47">
      <w:proofErr w:type="spellStart"/>
      <w:r w:rsidRPr="00EB0AD3">
        <w:t>Crépon</w:t>
      </w:r>
      <w:proofErr w:type="spellEnd"/>
      <w:r w:rsidRPr="00EB0AD3">
        <w:t xml:space="preserve">, Marc, and </w:t>
      </w:r>
      <w:proofErr w:type="spellStart"/>
      <w:r w:rsidRPr="00EB0AD3">
        <w:t>Micol</w:t>
      </w:r>
      <w:proofErr w:type="spellEnd"/>
      <w:r w:rsidRPr="00EB0AD3">
        <w:t xml:space="preserve"> Bez. "The Right to Strike and Legal War in Walter Benjamin's “Toward the Critique of Violence”." Critical Times 2.2 (2019): 252-260.  </w:t>
      </w:r>
    </w:p>
    <w:p w14:paraId="46EB0147" w14:textId="77777777" w:rsidR="00672F47" w:rsidRPr="00EB0AD3" w:rsidRDefault="00672F47" w:rsidP="00672F47">
      <w:pPr>
        <w:rPr>
          <w:sz w:val="10"/>
        </w:rPr>
      </w:pPr>
      <w:r w:rsidRPr="00EB0AD3">
        <w:rPr>
          <w:rFonts w:eastAsia="Times New Roman"/>
          <w:color w:val="000000" w:themeColor="text1"/>
          <w:sz w:val="10"/>
        </w:rPr>
        <w:t xml:space="preserve">If we wish to understand how the question of the right to strike arises for </w:t>
      </w:r>
      <w:proofErr w:type="spellStart"/>
      <w:r w:rsidRPr="00EB0AD3">
        <w:rPr>
          <w:rFonts w:eastAsia="Times New Roman"/>
          <w:color w:val="000000" w:themeColor="text1"/>
          <w:sz w:val="10"/>
        </w:rPr>
        <w:t>WalterBenjamin</w:t>
      </w:r>
      <w:proofErr w:type="spellEnd"/>
      <w:r w:rsidRPr="00EB0AD3">
        <w:rPr>
          <w:rFonts w:eastAsia="Times New Roman"/>
          <w:color w:val="000000" w:themeColor="text1"/>
          <w:sz w:val="10"/>
        </w:rPr>
        <w:t xml:space="preserve"> in the seventh paragraph of his essay “</w:t>
      </w:r>
      <w:proofErr w:type="spellStart"/>
      <w:r w:rsidRPr="00EB0AD3">
        <w:rPr>
          <w:rFonts w:eastAsia="Times New Roman"/>
          <w:color w:val="000000" w:themeColor="text1"/>
          <w:sz w:val="10"/>
        </w:rPr>
        <w:t>Zur</w:t>
      </w:r>
      <w:proofErr w:type="spellEnd"/>
      <w:r w:rsidRPr="00EB0AD3">
        <w:rPr>
          <w:rFonts w:eastAsia="Times New Roman"/>
          <w:color w:val="000000" w:themeColor="text1"/>
          <w:sz w:val="10"/>
        </w:rPr>
        <w:t xml:space="preserve"> </w:t>
      </w:r>
      <w:proofErr w:type="spellStart"/>
      <w:r w:rsidRPr="00EB0AD3">
        <w:rPr>
          <w:rFonts w:eastAsia="Times New Roman"/>
          <w:color w:val="000000" w:themeColor="text1"/>
          <w:sz w:val="10"/>
        </w:rPr>
        <w:t>Kritik</w:t>
      </w:r>
      <w:proofErr w:type="spellEnd"/>
      <w:r w:rsidRPr="00EB0AD3">
        <w:rPr>
          <w:rFonts w:eastAsia="Times New Roman"/>
          <w:color w:val="000000" w:themeColor="text1"/>
          <w:sz w:val="10"/>
        </w:rPr>
        <w:t xml:space="preserve"> der </w:t>
      </w:r>
      <w:proofErr w:type="spellStart"/>
      <w:r w:rsidRPr="00EB0AD3">
        <w:rPr>
          <w:rFonts w:eastAsia="Times New Roman"/>
          <w:color w:val="000000" w:themeColor="text1"/>
          <w:sz w:val="10"/>
        </w:rPr>
        <w:t>Gewalt</w:t>
      </w:r>
      <w:proofErr w:type="spellEnd"/>
      <w:r w:rsidRPr="00EB0AD3">
        <w:rPr>
          <w:rFonts w:eastAsia="Times New Roman"/>
          <w:color w:val="000000" w:themeColor="text1"/>
          <w:sz w:val="10"/>
        </w:rPr>
        <w:t>,” it is impor­tant to first analyze the previous paragraph, which concerns the state’s monopoly on violence. It is here that Benjamin questions the argument that such</w:t>
      </w:r>
      <w:r w:rsidRPr="00EB0AD3">
        <w:rPr>
          <w:rFonts w:eastAsia="Times New Roman"/>
          <w:b/>
          <w:bCs/>
          <w:color w:val="000000" w:themeColor="text1"/>
          <w:sz w:val="10"/>
        </w:rPr>
        <w:t xml:space="preserve"> </w:t>
      </w:r>
      <w:r w:rsidRPr="00EB0AD3">
        <w:rPr>
          <w:rFonts w:eastAsia="Times New Roman"/>
          <w:b/>
          <w:bCs/>
          <w:color w:val="000000" w:themeColor="text1"/>
          <w:u w:val="single"/>
        </w:rPr>
        <w:t xml:space="preserve">a monopoly derives from the impossibility of a system of legal ends to preserve itself </w:t>
      </w:r>
      <w:proofErr w:type="gramStart"/>
      <w:r w:rsidRPr="00EB0AD3">
        <w:rPr>
          <w:rFonts w:eastAsia="Times New Roman"/>
          <w:b/>
          <w:bCs/>
          <w:color w:val="000000" w:themeColor="text1"/>
          <w:u w:val="single"/>
        </w:rPr>
        <w:t>as long as</w:t>
      </w:r>
      <w:proofErr w:type="gramEnd"/>
      <w:r w:rsidRPr="00EB0AD3">
        <w:rPr>
          <w:rFonts w:eastAsia="Times New Roman"/>
          <w:b/>
          <w:bCs/>
          <w:color w:val="000000" w:themeColor="text1"/>
          <w:u w:val="single"/>
        </w:rPr>
        <w:t xml:space="preserve"> the pursuit of natural ends through violent means remains. </w:t>
      </w:r>
      <w:r w:rsidRPr="00EB0AD3">
        <w:rPr>
          <w:rFonts w:eastAsia="Times New Roman"/>
          <w:color w:val="000000" w:themeColor="text1"/>
          <w:sz w:val="10"/>
        </w:rPr>
        <w:t>Benjamin responds to this dogmatic thesis with the following hypothesis, arguably one of his most impor­tant reflections: “To counter it, one would perhaps have to consider the surprising possibility tha</w:t>
      </w:r>
      <w:r w:rsidRPr="00EB0AD3">
        <w:rPr>
          <w:rFonts w:eastAsia="Times New Roman"/>
          <w:color w:val="000000" w:themeColor="text1"/>
          <w:sz w:val="10"/>
          <w:highlight w:val="yellow"/>
        </w:rPr>
        <w:t>t</w:t>
      </w:r>
      <w:r w:rsidRPr="00EB0AD3">
        <w:rPr>
          <w:rFonts w:eastAsia="Times New Roman"/>
          <w:b/>
          <w:bCs/>
          <w:color w:val="000000" w:themeColor="text1"/>
          <w:highlight w:val="yellow"/>
          <w:u w:val="single"/>
        </w:rPr>
        <w:t xml:space="preserve"> law’s </w:t>
      </w:r>
      <w:r w:rsidRPr="00113331">
        <w:rPr>
          <w:rFonts w:eastAsia="Times New Roman"/>
          <w:b/>
          <w:bCs/>
          <w:color w:val="000000" w:themeColor="text1"/>
          <w:u w:val="single"/>
        </w:rPr>
        <w:t xml:space="preserve">interest in </w:t>
      </w:r>
      <w:r w:rsidRPr="00EB0AD3">
        <w:rPr>
          <w:rFonts w:eastAsia="Times New Roman"/>
          <w:b/>
          <w:bCs/>
          <w:color w:val="000000" w:themeColor="text1"/>
          <w:highlight w:val="yellow"/>
          <w:u w:val="single"/>
        </w:rPr>
        <w:t>monopolizing violence</w:t>
      </w:r>
      <w:r w:rsidRPr="00EB0AD3">
        <w:rPr>
          <w:rFonts w:eastAsia="Times New Roman"/>
          <w:b/>
          <w:bCs/>
          <w:color w:val="000000" w:themeColor="text1"/>
          <w:sz w:val="10"/>
          <w:highlight w:val="yellow"/>
        </w:rPr>
        <w:t xml:space="preserve"> </w:t>
      </w:r>
      <w:proofErr w:type="spellStart"/>
      <w:r w:rsidRPr="00EB0AD3">
        <w:rPr>
          <w:rFonts w:eastAsia="Times New Roman"/>
          <w:b/>
          <w:bCs/>
          <w:color w:val="000000" w:themeColor="text1"/>
          <w:sz w:val="10"/>
        </w:rPr>
        <w:t>visàvis</w:t>
      </w:r>
      <w:proofErr w:type="spellEnd"/>
      <w:r w:rsidRPr="00EB0AD3">
        <w:rPr>
          <w:rFonts w:eastAsia="Times New Roman"/>
          <w:b/>
          <w:bCs/>
          <w:color w:val="000000" w:themeColor="text1"/>
          <w:sz w:val="10"/>
        </w:rPr>
        <w:t xml:space="preserve"> the individua</w:t>
      </w:r>
      <w:r w:rsidRPr="00EB0AD3">
        <w:rPr>
          <w:rFonts w:eastAsia="Times New Roman"/>
          <w:b/>
          <w:bCs/>
          <w:color w:val="000000" w:themeColor="text1"/>
          <w:sz w:val="10"/>
          <w:highlight w:val="yellow"/>
        </w:rPr>
        <w:t xml:space="preserve">l </w:t>
      </w:r>
      <w:r w:rsidRPr="00EB0AD3">
        <w:rPr>
          <w:rFonts w:eastAsia="Times New Roman"/>
          <w:b/>
          <w:bCs/>
          <w:color w:val="000000" w:themeColor="text1"/>
          <w:highlight w:val="yellow"/>
          <w:u w:val="single"/>
        </w:rPr>
        <w:t xml:space="preserve">is </w:t>
      </w:r>
      <w:r w:rsidRPr="00113331">
        <w:rPr>
          <w:rFonts w:eastAsia="Times New Roman"/>
          <w:b/>
          <w:bCs/>
          <w:color w:val="000000" w:themeColor="text1"/>
          <w:u w:val="single"/>
        </w:rPr>
        <w:t xml:space="preserve">explained by </w:t>
      </w:r>
      <w:r w:rsidRPr="00EB0AD3">
        <w:rPr>
          <w:rFonts w:eastAsia="Times New Roman"/>
          <w:b/>
          <w:bCs/>
          <w:color w:val="000000" w:themeColor="text1"/>
          <w:highlight w:val="yellow"/>
          <w:u w:val="single"/>
        </w:rPr>
        <w:t>the intention</w:t>
      </w:r>
      <w:r w:rsidRPr="00EB0AD3">
        <w:rPr>
          <w:rFonts w:eastAsia="Times New Roman"/>
          <w:b/>
          <w:bCs/>
          <w:color w:val="000000" w:themeColor="text1"/>
          <w:u w:val="single"/>
        </w:rPr>
        <w:t xml:space="preserve"> not of preserving legal ends, but rather </w:t>
      </w:r>
      <w:r w:rsidRPr="00EB0AD3">
        <w:rPr>
          <w:rFonts w:eastAsia="Times New Roman"/>
          <w:b/>
          <w:bCs/>
          <w:color w:val="000000" w:themeColor="text1"/>
          <w:highlight w:val="yellow"/>
          <w:u w:val="single"/>
        </w:rPr>
        <w:t>of preserving law itself.</w:t>
      </w:r>
      <w:r w:rsidRPr="00EB0AD3">
        <w:rPr>
          <w:rFonts w:eastAsia="Times New Roman"/>
          <w:b/>
          <w:bCs/>
          <w:color w:val="000000" w:themeColor="text1"/>
          <w:sz w:val="10"/>
          <w:highlight w:val="yellow"/>
        </w:rPr>
        <w:t xml:space="preserve"> </w:t>
      </w:r>
      <w:r w:rsidRPr="00EB0AD3">
        <w:rPr>
          <w:rFonts w:eastAsia="Times New Roman"/>
          <w:color w:val="000000" w:themeColor="text1"/>
          <w:sz w:val="10"/>
        </w:rPr>
        <w:t xml:space="preserve">[This is the possibility] that </w:t>
      </w:r>
      <w:r w:rsidRPr="00EB0AD3">
        <w:rPr>
          <w:rFonts w:eastAsia="Times New Roman"/>
          <w:b/>
          <w:bCs/>
          <w:color w:val="000000" w:themeColor="text1"/>
          <w:highlight w:val="yellow"/>
          <w:u w:val="single"/>
        </w:rPr>
        <w:t xml:space="preserve">violence, when </w:t>
      </w:r>
      <w:r w:rsidRPr="00113331">
        <w:rPr>
          <w:rFonts w:eastAsia="Times New Roman"/>
          <w:b/>
          <w:bCs/>
          <w:color w:val="000000" w:themeColor="text1"/>
          <w:u w:val="single"/>
        </w:rPr>
        <w:t xml:space="preserve">it does </w:t>
      </w:r>
      <w:r w:rsidRPr="00EB0AD3">
        <w:rPr>
          <w:rFonts w:eastAsia="Times New Roman"/>
          <w:b/>
          <w:bCs/>
          <w:color w:val="000000" w:themeColor="text1"/>
          <w:highlight w:val="yellow"/>
          <w:u w:val="single"/>
        </w:rPr>
        <w:t xml:space="preserve">not </w:t>
      </w:r>
      <w:r w:rsidRPr="00113331">
        <w:rPr>
          <w:rFonts w:eastAsia="Times New Roman"/>
          <w:b/>
          <w:bCs/>
          <w:color w:val="000000" w:themeColor="text1"/>
          <w:u w:val="single"/>
        </w:rPr>
        <w:t xml:space="preserve">lie </w:t>
      </w:r>
      <w:r w:rsidRPr="00EB0AD3">
        <w:rPr>
          <w:rFonts w:eastAsia="Times New Roman"/>
          <w:b/>
          <w:bCs/>
          <w:color w:val="000000" w:themeColor="text1"/>
          <w:highlight w:val="yellow"/>
          <w:u w:val="single"/>
        </w:rPr>
        <w:t>in the hands of law, poses a danger to law,</w:t>
      </w:r>
      <w:r w:rsidRPr="00EB0AD3">
        <w:rPr>
          <w:rFonts w:eastAsia="Times New Roman"/>
          <w:b/>
          <w:bCs/>
          <w:color w:val="000000" w:themeColor="text1"/>
          <w:sz w:val="10"/>
        </w:rPr>
        <w:t xml:space="preserve"> </w:t>
      </w:r>
      <w:r w:rsidRPr="00EB0AD3">
        <w:rPr>
          <w:rFonts w:eastAsia="Times New Roman"/>
          <w:color w:val="000000" w:themeColor="text1"/>
          <w:sz w:val="10"/>
        </w:rPr>
        <w:t xml:space="preserve">not by virtue of the ends that it may pursue but </w:t>
      </w:r>
      <w:r w:rsidRPr="00EB0AD3">
        <w:rPr>
          <w:rFonts w:eastAsia="Times New Roman"/>
          <w:b/>
          <w:bCs/>
          <w:color w:val="000000" w:themeColor="text1"/>
          <w:u w:val="single"/>
        </w:rPr>
        <w:t xml:space="preserve">by virtue of its mere existence outside of law.” </w:t>
      </w:r>
      <w:r w:rsidRPr="00EB0AD3">
        <w:rPr>
          <w:rFonts w:eastAsia="Times New Roman"/>
          <w:b/>
          <w:bCs/>
          <w:color w:val="000000" w:themeColor="text1"/>
          <w:sz w:val="10"/>
        </w:rPr>
        <w:t xml:space="preserve">In other words, </w:t>
      </w:r>
      <w:r w:rsidRPr="00EB0AD3">
        <w:rPr>
          <w:rFonts w:eastAsia="Times New Roman"/>
          <w:b/>
          <w:bCs/>
          <w:color w:val="000000" w:themeColor="text1"/>
          <w:u w:val="single"/>
        </w:rPr>
        <w:t>nothing would endanger the law more than the possibility of its authority being contested by a violence over which it has no control.</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 xml:space="preserve">The function of the law would </w:t>
      </w:r>
      <w:r w:rsidRPr="00113331">
        <w:rPr>
          <w:rFonts w:eastAsia="Times New Roman"/>
          <w:b/>
          <w:bCs/>
          <w:color w:val="000000" w:themeColor="text1"/>
          <w:u w:val="single"/>
        </w:rPr>
        <w:t xml:space="preserve">therefore </w:t>
      </w:r>
      <w:r w:rsidRPr="00EB0AD3">
        <w:rPr>
          <w:rFonts w:eastAsia="Times New Roman"/>
          <w:b/>
          <w:bCs/>
          <w:color w:val="000000" w:themeColor="text1"/>
          <w:highlight w:val="yellow"/>
          <w:u w:val="single"/>
        </w:rPr>
        <w:t xml:space="preserve">be, </w:t>
      </w:r>
      <w:r w:rsidRPr="00EB0AD3">
        <w:rPr>
          <w:rFonts w:eastAsia="Times New Roman"/>
          <w:b/>
          <w:bCs/>
          <w:color w:val="000000" w:themeColor="text1"/>
          <w:u w:val="single"/>
        </w:rPr>
        <w:t>first and foremost,</w:t>
      </w:r>
      <w:r w:rsidRPr="00EB0AD3">
        <w:rPr>
          <w:rFonts w:eastAsia="Times New Roman"/>
          <w:b/>
          <w:bCs/>
          <w:color w:val="000000" w:themeColor="text1"/>
          <w:highlight w:val="yellow"/>
          <w:u w:val="single"/>
        </w:rPr>
        <w:t xml:space="preserve"> to contain violence within its own boundaries.</w:t>
      </w:r>
      <w:r w:rsidRPr="00EB0AD3">
        <w:rPr>
          <w:rFonts w:eastAsia="Times New Roman"/>
          <w:b/>
          <w:bCs/>
          <w:color w:val="000000" w:themeColor="text1"/>
          <w:sz w:val="10"/>
        </w:rPr>
        <w:t xml:space="preserve"> </w:t>
      </w:r>
      <w:r w:rsidRPr="00EB0AD3">
        <w:rPr>
          <w:rFonts w:eastAsia="Times New Roman"/>
          <w:color w:val="000000" w:themeColor="text1"/>
          <w:sz w:val="10"/>
        </w:rPr>
        <w:t xml:space="preserve">It is in this context that, to demonstrate this surprising </w:t>
      </w:r>
      <w:proofErr w:type="spellStart"/>
      <w:r w:rsidRPr="00EB0AD3">
        <w:rPr>
          <w:rFonts w:eastAsia="Times New Roman"/>
          <w:color w:val="000000" w:themeColor="text1"/>
          <w:sz w:val="10"/>
        </w:rPr>
        <w:t>hypothesis,Benjamin</w:t>
      </w:r>
      <w:proofErr w:type="spellEnd"/>
      <w:r w:rsidRPr="00EB0AD3">
        <w:rPr>
          <w:rFonts w:eastAsia="Times New Roman"/>
          <w:color w:val="000000" w:themeColor="text1"/>
          <w:sz w:val="10"/>
        </w:rPr>
        <w:t xml:space="preserve"> invokes two examples: the right to strike guaranteed by the state and the law of war. Let us return to the place that the right to strike occupies within class </w:t>
      </w:r>
      <w:proofErr w:type="spellStart"/>
      <w:r w:rsidRPr="00EB0AD3">
        <w:rPr>
          <w:rFonts w:eastAsia="Times New Roman"/>
          <w:color w:val="000000" w:themeColor="text1"/>
          <w:sz w:val="10"/>
        </w:rPr>
        <w:t>strugle.To</w:t>
      </w:r>
      <w:proofErr w:type="spellEnd"/>
      <w:r w:rsidRPr="00EB0AD3">
        <w:rPr>
          <w:rFonts w:eastAsia="Times New Roman"/>
          <w:color w:val="000000" w:themeColor="text1"/>
          <w:sz w:val="10"/>
        </w:rPr>
        <w:t xml:space="preserve"> begin with</w:t>
      </w:r>
      <w:r w:rsidRPr="00EB0AD3">
        <w:rPr>
          <w:rFonts w:eastAsia="Times New Roman"/>
          <w:color w:val="000000" w:themeColor="text1"/>
          <w:sz w:val="10"/>
          <w:highlight w:val="yellow"/>
        </w:rPr>
        <w:t>,</w:t>
      </w:r>
      <w:r w:rsidRPr="00113331">
        <w:rPr>
          <w:rFonts w:eastAsia="Times New Roman"/>
          <w:color w:val="000000" w:themeColor="text1"/>
          <w:sz w:val="10"/>
        </w:rPr>
        <w:t xml:space="preserve"> </w:t>
      </w:r>
      <w:r w:rsidRPr="00113331">
        <w:rPr>
          <w:rFonts w:eastAsia="Times New Roman"/>
          <w:b/>
          <w:bCs/>
          <w:color w:val="000000" w:themeColor="text1"/>
          <w:u w:val="single"/>
        </w:rPr>
        <w:t>the very idea of such a struggle implies certain forms of violence. The strike could then be understood as on</w:t>
      </w:r>
      <w:r w:rsidRPr="00EB0AD3">
        <w:rPr>
          <w:rFonts w:eastAsia="Times New Roman"/>
          <w:b/>
          <w:bCs/>
          <w:color w:val="000000" w:themeColor="text1"/>
          <w:u w:val="single"/>
        </w:rPr>
        <w:t xml:space="preserve">e of the </w:t>
      </w:r>
      <w:r w:rsidRPr="00EB0AD3">
        <w:rPr>
          <w:rFonts w:eastAsia="Times New Roman"/>
          <w:color w:val="000000" w:themeColor="text1"/>
          <w:sz w:val="10"/>
        </w:rPr>
        <w:t>recognizable</w:t>
      </w:r>
      <w:r w:rsidRPr="00EB0AD3">
        <w:rPr>
          <w:rFonts w:eastAsia="Times New Roman"/>
          <w:b/>
          <w:bCs/>
          <w:color w:val="000000" w:themeColor="text1"/>
          <w:sz w:val="10"/>
        </w:rPr>
        <w:t xml:space="preserve"> </w:t>
      </w:r>
      <w:r w:rsidRPr="00EB0AD3">
        <w:rPr>
          <w:rFonts w:eastAsia="Times New Roman"/>
          <w:b/>
          <w:bCs/>
          <w:color w:val="000000" w:themeColor="text1"/>
          <w:u w:val="single"/>
        </w:rPr>
        <w:t>forms</w:t>
      </w:r>
      <w:r w:rsidRPr="00EB0AD3">
        <w:rPr>
          <w:rFonts w:eastAsia="Times New Roman"/>
          <w:b/>
          <w:bCs/>
          <w:color w:val="000000" w:themeColor="text1"/>
          <w:sz w:val="10"/>
        </w:rPr>
        <w:t xml:space="preserve"> </w:t>
      </w:r>
      <w:r w:rsidRPr="00EB0AD3">
        <w:rPr>
          <w:rFonts w:eastAsia="Times New Roman"/>
          <w:color w:val="000000" w:themeColor="text1"/>
          <w:sz w:val="10"/>
        </w:rPr>
        <w:t xml:space="preserve">that </w:t>
      </w:r>
      <w:r w:rsidRPr="00EB0AD3">
        <w:rPr>
          <w:rFonts w:eastAsia="Times New Roman"/>
          <w:b/>
          <w:bCs/>
          <w:color w:val="000000" w:themeColor="text1"/>
          <w:u w:val="single"/>
        </w:rPr>
        <w:t>this violence can take.</w:t>
      </w:r>
      <w:r w:rsidRPr="00EB0AD3">
        <w:rPr>
          <w:rFonts w:eastAsia="Times New Roman"/>
          <w:b/>
          <w:bCs/>
          <w:color w:val="000000" w:themeColor="text1"/>
          <w:sz w:val="10"/>
        </w:rPr>
        <w:t xml:space="preserve"> </w:t>
      </w:r>
      <w:r w:rsidRPr="00EB0AD3">
        <w:rPr>
          <w:rFonts w:eastAsia="Times New Roman"/>
          <w:color w:val="000000" w:themeColor="text1"/>
          <w:sz w:val="10"/>
        </w:rPr>
        <w:t>However,</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this</w:t>
      </w:r>
      <w:r w:rsidRPr="00EB0AD3">
        <w:rPr>
          <w:rFonts w:eastAsia="Times New Roman"/>
          <w:b/>
          <w:bCs/>
          <w:color w:val="000000" w:themeColor="text1"/>
          <w:u w:val="single"/>
        </w:rPr>
        <w:t xml:space="preserve"> analytical framework </w:t>
      </w:r>
      <w:r w:rsidRPr="00EB0AD3">
        <w:rPr>
          <w:rFonts w:eastAsia="Times New Roman"/>
          <w:b/>
          <w:bCs/>
          <w:color w:val="000000" w:themeColor="text1"/>
          <w:highlight w:val="yellow"/>
          <w:u w:val="single"/>
        </w:rPr>
        <w:t>is undermined as soon as this form of violence becomes regulated by a “right to strike,”</w:t>
      </w:r>
      <w:r w:rsidRPr="00EB0AD3">
        <w:rPr>
          <w:rFonts w:eastAsia="Times New Roman"/>
          <w:b/>
          <w:bCs/>
          <w:color w:val="000000" w:themeColor="text1"/>
          <w:u w:val="single"/>
        </w:rPr>
        <w:t xml:space="preserve"> such as the one recognized by law in France in 1864. </w:t>
      </w:r>
      <w:r w:rsidRPr="00EB0AD3">
        <w:rPr>
          <w:rFonts w:eastAsia="Times New Roman"/>
          <w:b/>
          <w:bCs/>
          <w:color w:val="000000" w:themeColor="text1"/>
          <w:highlight w:val="yellow"/>
          <w:u w:val="single"/>
        </w:rPr>
        <w:t xml:space="preserve">What </w:t>
      </w:r>
      <w:r w:rsidRPr="00EB0AD3">
        <w:rPr>
          <w:rFonts w:eastAsia="Times New Roman"/>
          <w:b/>
          <w:bCs/>
          <w:color w:val="000000" w:themeColor="text1"/>
          <w:u w:val="single"/>
        </w:rPr>
        <w:t>this</w:t>
      </w:r>
      <w:r w:rsidRPr="00EB0AD3">
        <w:rPr>
          <w:rFonts w:eastAsia="Times New Roman"/>
          <w:b/>
          <w:bCs/>
          <w:color w:val="000000" w:themeColor="text1"/>
          <w:highlight w:val="yellow"/>
          <w:u w:val="single"/>
        </w:rPr>
        <w:t xml:space="preserve"> recognition engages is</w:t>
      </w:r>
      <w:r w:rsidRPr="00EB0AD3">
        <w:rPr>
          <w:rFonts w:eastAsia="Times New Roman"/>
          <w:b/>
          <w:bCs/>
          <w:color w:val="000000" w:themeColor="text1"/>
          <w:u w:val="single"/>
        </w:rPr>
        <w:t>,</w:t>
      </w:r>
      <w:r w:rsidRPr="00EB0AD3">
        <w:rPr>
          <w:rFonts w:eastAsia="Times New Roman"/>
          <w:color w:val="000000" w:themeColor="text1"/>
          <w:sz w:val="10"/>
        </w:rPr>
        <w:t xml:space="preserve"> in fact,</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the will of the state to control the</w:t>
      </w:r>
      <w:r w:rsidRPr="00EB0AD3">
        <w:rPr>
          <w:rFonts w:eastAsia="Times New Roman"/>
          <w:b/>
          <w:bCs/>
          <w:color w:val="000000" w:themeColor="text1"/>
          <w:u w:val="single"/>
        </w:rPr>
        <w:t xml:space="preserve"> possible </w:t>
      </w:r>
      <w:r w:rsidRPr="00EB0AD3">
        <w:rPr>
          <w:rFonts w:eastAsia="Times New Roman"/>
          <w:b/>
          <w:bCs/>
          <w:color w:val="000000" w:themeColor="text1"/>
          <w:highlight w:val="yellow"/>
          <w:u w:val="single"/>
        </w:rPr>
        <w:t>“violence” of the strike.</w:t>
      </w:r>
      <w:r w:rsidRPr="00EB0AD3">
        <w:rPr>
          <w:rFonts w:eastAsia="Times New Roman"/>
          <w:b/>
          <w:bCs/>
          <w:color w:val="000000" w:themeColor="text1"/>
          <w:sz w:val="10"/>
        </w:rPr>
        <w:t xml:space="preserve"> </w:t>
      </w:r>
      <w:r w:rsidRPr="00EB0AD3">
        <w:rPr>
          <w:rFonts w:eastAsia="Times New Roman"/>
          <w:color w:val="000000" w:themeColor="text1"/>
          <w:sz w:val="10"/>
        </w:rPr>
        <w:t>Thus,</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the “right” of the right to strike appears as the best</w:t>
      </w:r>
      <w:r w:rsidRPr="00EB0AD3">
        <w:rPr>
          <w:rFonts w:eastAsia="Times New Roman"/>
          <w:b/>
          <w:bCs/>
          <w:color w:val="000000" w:themeColor="text1"/>
          <w:u w:val="single"/>
        </w:rPr>
        <w:t xml:space="preserve">, if not the only, </w:t>
      </w:r>
      <w:r w:rsidRPr="00EB0AD3">
        <w:rPr>
          <w:rFonts w:eastAsia="Times New Roman"/>
          <w:b/>
          <w:bCs/>
          <w:color w:val="000000" w:themeColor="text1"/>
          <w:highlight w:val="yellow"/>
          <w:u w:val="single"/>
        </w:rPr>
        <w:t>way for the state to circumscribe within</w:t>
      </w:r>
      <w:r w:rsidRPr="00EB0AD3">
        <w:rPr>
          <w:rFonts w:eastAsia="Times New Roman"/>
          <w:b/>
          <w:bCs/>
          <w:color w:val="000000" w:themeColor="text1"/>
          <w:u w:val="single"/>
        </w:rPr>
        <w:t xml:space="preserve"> </w:t>
      </w:r>
      <w:r w:rsidRPr="00EB0AD3">
        <w:rPr>
          <w:rFonts w:eastAsia="Times New Roman"/>
          <w:color w:val="000000" w:themeColor="text1"/>
          <w:sz w:val="10"/>
        </w:rPr>
        <w:t>(and via)</w:t>
      </w:r>
      <w:r w:rsidRPr="00EB0AD3">
        <w:rPr>
          <w:rFonts w:eastAsia="Times New Roman"/>
          <w:b/>
          <w:bCs/>
          <w:color w:val="000000" w:themeColor="text1"/>
          <w:highlight w:val="yellow"/>
          <w:u w:val="single"/>
        </w:rPr>
        <w:t xml:space="preserve">the law the </w:t>
      </w:r>
      <w:r w:rsidRPr="00BA0489">
        <w:rPr>
          <w:rFonts w:eastAsia="Times New Roman"/>
          <w:b/>
          <w:bCs/>
          <w:color w:val="000000" w:themeColor="text1"/>
          <w:u w:val="single"/>
        </w:rPr>
        <w:t xml:space="preserve">relative </w:t>
      </w:r>
      <w:r w:rsidRPr="00EB0AD3">
        <w:rPr>
          <w:rFonts w:eastAsia="Times New Roman"/>
          <w:b/>
          <w:bCs/>
          <w:color w:val="000000" w:themeColor="text1"/>
          <w:highlight w:val="yellow"/>
          <w:u w:val="single"/>
        </w:rPr>
        <w:t>violence of class struggles.</w:t>
      </w:r>
      <w:r w:rsidRPr="00EB0AD3">
        <w:rPr>
          <w:rFonts w:eastAsia="Times New Roman"/>
          <w:b/>
          <w:bCs/>
          <w:color w:val="000000" w:themeColor="text1"/>
          <w:sz w:val="10"/>
        </w:rPr>
        <w:t xml:space="preserve"> </w:t>
      </w:r>
      <w:r w:rsidRPr="00EB0AD3">
        <w:rPr>
          <w:rFonts w:eastAsia="Times New Roman"/>
          <w:color w:val="000000" w:themeColor="text1"/>
          <w:sz w:val="10"/>
        </w:rPr>
        <w:t xml:space="preserve">We might consider this to be the per­fect illustration of the </w:t>
      </w:r>
      <w:proofErr w:type="gramStart"/>
      <w:r w:rsidRPr="00EB0AD3">
        <w:rPr>
          <w:rFonts w:eastAsia="Times New Roman"/>
          <w:color w:val="000000" w:themeColor="text1"/>
          <w:sz w:val="10"/>
        </w:rPr>
        <w:t>aforementioned hypothesis</w:t>
      </w:r>
      <w:proofErr w:type="gramEnd"/>
      <w:r w:rsidRPr="00EB0AD3">
        <w:rPr>
          <w:rFonts w:eastAsia="Times New Roman"/>
          <w:color w:val="000000" w:themeColor="text1"/>
          <w:sz w:val="10"/>
        </w:rPr>
        <w:t>. Yet, there are two lines of questioning that destabilize this hypothesis that we would do well to consider.  In other words,</w:t>
      </w:r>
      <w:r w:rsidRPr="00EB0AD3">
        <w:rPr>
          <w:rFonts w:eastAsia="Times New Roman"/>
          <w:b/>
          <w:bCs/>
          <w:color w:val="000000" w:themeColor="text1"/>
          <w:sz w:val="10"/>
        </w:rPr>
        <w:t xml:space="preserve"> </w:t>
      </w:r>
      <w:r w:rsidRPr="00EB0AD3">
        <w:rPr>
          <w:rFonts w:eastAsia="Times New Roman"/>
          <w:b/>
          <w:bCs/>
          <w:color w:val="000000" w:themeColor="text1"/>
          <w:highlight w:val="yellow"/>
          <w:u w:val="single"/>
        </w:rPr>
        <w:t xml:space="preserve">nothing would endanger the law more than </w:t>
      </w:r>
      <w:r w:rsidRPr="00BA0489">
        <w:rPr>
          <w:rFonts w:eastAsia="Times New Roman"/>
          <w:b/>
          <w:bCs/>
          <w:color w:val="000000" w:themeColor="text1"/>
          <w:u w:val="single"/>
        </w:rPr>
        <w:t xml:space="preserve">the possibility of its authority </w:t>
      </w:r>
      <w:r w:rsidRPr="00EB0AD3">
        <w:rPr>
          <w:rFonts w:eastAsia="Times New Roman"/>
          <w:b/>
          <w:bCs/>
          <w:color w:val="000000" w:themeColor="text1"/>
          <w:highlight w:val="yellow"/>
          <w:u w:val="single"/>
        </w:rPr>
        <w:t>being contested by a violence over which it has no control.</w:t>
      </w:r>
      <w:r w:rsidRPr="00EB0AD3">
        <w:rPr>
          <w:rFonts w:eastAsia="Times New Roman"/>
          <w:b/>
          <w:bCs/>
          <w:color w:val="000000" w:themeColor="text1"/>
          <w:sz w:val="10"/>
        </w:rPr>
        <w:t xml:space="preserve"> </w:t>
      </w:r>
      <w:r w:rsidRPr="00EB0AD3">
        <w:rPr>
          <w:rFonts w:eastAsia="Times New Roman"/>
          <w:color w:val="000000" w:themeColor="text1"/>
          <w:sz w:val="1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14:paraId="409CCF18" w14:textId="77777777" w:rsidR="00672F47" w:rsidRDefault="00672F47" w:rsidP="00672F47">
      <w:pPr>
        <w:pStyle w:val="Heading4"/>
      </w:pPr>
      <w:r>
        <w:t>That links to my framework –</w:t>
      </w:r>
      <w:r w:rsidRPr="00EB0AD3">
        <w:t xml:space="preserve"> </w:t>
      </w:r>
      <w:r>
        <w:t xml:space="preserve">objectivity is impossible so procedures for agonism </w:t>
      </w:r>
      <w:proofErr w:type="gramStart"/>
      <w:r>
        <w:t>have to</w:t>
      </w:r>
      <w:proofErr w:type="gramEnd"/>
      <w:r>
        <w:t xml:space="preserve"> be institutionalized, </w:t>
      </w:r>
      <w:proofErr w:type="spellStart"/>
      <w:r>
        <w:t>Mouffe</w:t>
      </w:r>
      <w:proofErr w:type="spellEnd"/>
      <w:r>
        <w:t xml:space="preserve"> 6:</w:t>
      </w:r>
    </w:p>
    <w:p w14:paraId="5AC19E70" w14:textId="77777777" w:rsidR="00672F47" w:rsidRPr="00171722" w:rsidRDefault="00672F47" w:rsidP="00672F47">
      <w:r w:rsidRPr="00D27E20">
        <w:t xml:space="preserve">Chantal </w:t>
      </w:r>
      <w:proofErr w:type="spellStart"/>
      <w:r w:rsidRPr="00D27E20">
        <w:t>Mouffe</w:t>
      </w:r>
      <w:proofErr w:type="spellEnd"/>
      <w:r w:rsidRPr="00D27E20">
        <w:t xml:space="preserve">, [Chantal </w:t>
      </w:r>
      <w:proofErr w:type="spellStart"/>
      <w:r w:rsidRPr="00D27E20">
        <w:t>Mouffe</w:t>
      </w:r>
      <w:proofErr w:type="spellEnd"/>
      <w:r w:rsidRPr="00D27E20">
        <w:t xml:space="preserve"> (French: [</w:t>
      </w:r>
      <w:proofErr w:type="spellStart"/>
      <w:r w:rsidRPr="00D27E20">
        <w:t>muf</w:t>
      </w:r>
      <w:proofErr w:type="spellEnd"/>
      <w:r w:rsidRPr="00D27E20">
        <w:t>]; born 17 June 1943)[1] is a Belgian political theorist, formerly teaching at University of Westminster.[2]</w:t>
      </w:r>
      <w:r>
        <w:t xml:space="preserve"> </w:t>
      </w:r>
      <w:r w:rsidRPr="00D27E20">
        <w:t xml:space="preserve">She is best known for her contribution to the development—jointly with Ernesto </w:t>
      </w:r>
      <w:proofErr w:type="spellStart"/>
      <w:r w:rsidRPr="00D27E20">
        <w:t>Laclau</w:t>
      </w:r>
      <w:proofErr w:type="spellEnd"/>
      <w:r w:rsidRPr="00D27E20">
        <w:t>, with whom she co-authored Hegemony and Socialist Strategy—of the so-called Essex School of discourse analysis,[3][4] a type of post-Marxist political inquiry drawing on Gramsci, post-structuralism and theories of identity, and redefining Leftist politics in terms of radical democracy. Her highest cited publication is Hegemony and Socialist Strategy: Towards a Radical Democratic Politics.[5] She is also the author of influential works on agonistic political theory, including Agonistics: Thinking the World Politically and The Democratic Paradox.] 2000, “The Democratic Paradox” //LHP AV</w:t>
      </w:r>
    </w:p>
    <w:p w14:paraId="50E81CE8" w14:textId="155DE582" w:rsidR="00672F47" w:rsidRDefault="00672F47" w:rsidP="00672F47">
      <w:pPr>
        <w:rPr>
          <w:sz w:val="10"/>
        </w:rPr>
      </w:pPr>
      <w:r w:rsidRPr="00171722">
        <w:rPr>
          <w:sz w:val="10"/>
        </w:rPr>
        <w:t xml:space="preserve">In coming to terms with pluralism, </w:t>
      </w:r>
      <w:r w:rsidRPr="00171722">
        <w:rPr>
          <w:b/>
          <w:bCs/>
          <w:u w:val="single"/>
        </w:rPr>
        <w:t>what is really at stake is power and antagonism and their ineradicable character</w:t>
      </w:r>
      <w:r w:rsidRPr="00171722">
        <w:rPr>
          <w:sz w:val="10"/>
        </w:rPr>
        <w:t xml:space="preserve">. This can only be grasped from a perspective that puts into question the objectivism and essentialism which are dominant in democratic theory. In Hegemony and Socialist Strategy,' we delineated an approach that asserts that </w:t>
      </w:r>
      <w:r w:rsidRPr="00171722">
        <w:rPr>
          <w:b/>
          <w:bCs/>
          <w:u w:val="single"/>
        </w:rPr>
        <w:t xml:space="preserve">any social </w:t>
      </w:r>
      <w:r w:rsidRPr="00EB0AD3">
        <w:rPr>
          <w:b/>
          <w:bCs/>
          <w:highlight w:val="yellow"/>
          <w:u w:val="single"/>
        </w:rPr>
        <w:t xml:space="preserve">objectivity is constituted through </w:t>
      </w:r>
      <w:r w:rsidRPr="00171722">
        <w:rPr>
          <w:b/>
          <w:bCs/>
          <w:u w:val="single"/>
        </w:rPr>
        <w:t xml:space="preserve">acts of </w:t>
      </w:r>
      <w:r w:rsidRPr="00EB0AD3">
        <w:rPr>
          <w:b/>
          <w:bCs/>
          <w:highlight w:val="yellow"/>
          <w:u w:val="single"/>
        </w:rPr>
        <w:t>power</w:t>
      </w:r>
      <w:r w:rsidRPr="00171722">
        <w:rPr>
          <w:sz w:val="10"/>
        </w:rPr>
        <w:t xml:space="preserve">. This means that </w:t>
      </w:r>
      <w:r w:rsidRPr="00171722">
        <w:rPr>
          <w:b/>
          <w:bCs/>
          <w:u w:val="single"/>
        </w:rPr>
        <w:t xml:space="preserve">any social objectivity is ultimately political and </w:t>
      </w:r>
      <w:proofErr w:type="gramStart"/>
      <w:r w:rsidRPr="00171722">
        <w:rPr>
          <w:b/>
          <w:bCs/>
          <w:u w:val="single"/>
        </w:rPr>
        <w:t>has to</w:t>
      </w:r>
      <w:proofErr w:type="gramEnd"/>
      <w:r w:rsidRPr="00171722">
        <w:rPr>
          <w:sz w:val="10"/>
        </w:rPr>
        <w:t xml:space="preserve"> show the traces of the acts of </w:t>
      </w:r>
      <w:r w:rsidRPr="00171722">
        <w:rPr>
          <w:b/>
          <w:bCs/>
          <w:u w:val="single"/>
        </w:rPr>
        <w:t>exclusion</w:t>
      </w:r>
      <w:r w:rsidRPr="00171722">
        <w:rPr>
          <w:sz w:val="10"/>
        </w:rPr>
        <w:t xml:space="preserve"> which govern its constitution; </w:t>
      </w:r>
      <w:r w:rsidRPr="00171722">
        <w:rPr>
          <w:b/>
          <w:bCs/>
          <w:u w:val="single"/>
        </w:rPr>
        <w:t>what</w:t>
      </w:r>
      <w:r w:rsidRPr="00171722">
        <w:rPr>
          <w:sz w:val="10"/>
        </w:rPr>
        <w:t>, following Derrida</w:t>
      </w:r>
      <w:r w:rsidRPr="00171722">
        <w:rPr>
          <w:b/>
          <w:bCs/>
          <w:u w:val="single"/>
        </w:rPr>
        <w:t>, can be referred to as its 'constitutive outside'</w:t>
      </w:r>
      <w:r w:rsidRPr="00171722">
        <w:rPr>
          <w:sz w:val="10"/>
        </w:rPr>
        <w:t xml:space="preserve">. This point is decisive. It is </w:t>
      </w:r>
      <w:r w:rsidRPr="00171722">
        <w:rPr>
          <w:b/>
          <w:bCs/>
          <w:u w:val="single"/>
        </w:rPr>
        <w:t>because every object has</w:t>
      </w:r>
      <w:r w:rsidRPr="00171722">
        <w:rPr>
          <w:sz w:val="10"/>
        </w:rPr>
        <w:t xml:space="preserve"> inscribed in </w:t>
      </w:r>
      <w:r w:rsidRPr="00171722">
        <w:rPr>
          <w:b/>
          <w:bCs/>
          <w:u w:val="single"/>
        </w:rPr>
        <w:t>its very being something other than itself</w:t>
      </w:r>
      <w:r w:rsidRPr="00171722">
        <w:rPr>
          <w:sz w:val="10"/>
        </w:rPr>
        <w:t xml:space="preserve"> </w:t>
      </w:r>
      <w:r w:rsidRPr="00171722">
        <w:rPr>
          <w:b/>
          <w:bCs/>
          <w:u w:val="single"/>
        </w:rPr>
        <w:t>and</w:t>
      </w:r>
      <w:r w:rsidRPr="00171722">
        <w:rPr>
          <w:sz w:val="10"/>
        </w:rPr>
        <w:t xml:space="preserve"> that as a result, </w:t>
      </w:r>
      <w:r w:rsidRPr="00EB0AD3">
        <w:rPr>
          <w:b/>
          <w:bCs/>
          <w:highlight w:val="yellow"/>
          <w:u w:val="single"/>
        </w:rPr>
        <w:t>everything</w:t>
      </w:r>
      <w:r w:rsidRPr="00EB0AD3">
        <w:rPr>
          <w:sz w:val="10"/>
          <w:highlight w:val="yellow"/>
        </w:rPr>
        <w:t xml:space="preserve"> </w:t>
      </w:r>
      <w:r w:rsidRPr="00EB0AD3">
        <w:rPr>
          <w:b/>
          <w:bCs/>
          <w:highlight w:val="yellow"/>
          <w:u w:val="single"/>
        </w:rPr>
        <w:t>is constructed as difference</w:t>
      </w:r>
      <w:r w:rsidRPr="00171722">
        <w:rPr>
          <w:sz w:val="10"/>
        </w:rPr>
        <w:t xml:space="preserve">, </w:t>
      </w:r>
      <w:r w:rsidRPr="00EB0AD3">
        <w:rPr>
          <w:b/>
          <w:bCs/>
          <w:highlight w:val="yellow"/>
          <w:u w:val="single"/>
        </w:rPr>
        <w:t xml:space="preserve">that </w:t>
      </w:r>
      <w:r w:rsidRPr="00171722">
        <w:rPr>
          <w:b/>
          <w:bCs/>
          <w:u w:val="single"/>
        </w:rPr>
        <w:t>its being cannot be conceived as pure 'presence' or 'objectivity'</w:t>
      </w:r>
      <w:r w:rsidRPr="00171722">
        <w:rPr>
          <w:sz w:val="10"/>
        </w:rPr>
        <w:t xml:space="preserve">. </w:t>
      </w:r>
      <w:r w:rsidRPr="00171722">
        <w:rPr>
          <w:b/>
          <w:bCs/>
          <w:u w:val="single"/>
        </w:rPr>
        <w:t xml:space="preserve">Since the </w:t>
      </w:r>
      <w:proofErr w:type="spellStart"/>
      <w:r w:rsidRPr="00171722">
        <w:rPr>
          <w:b/>
          <w:bCs/>
          <w:u w:val="single"/>
        </w:rPr>
        <w:t>constitu-tive</w:t>
      </w:r>
      <w:proofErr w:type="spellEnd"/>
      <w:r w:rsidRPr="00171722">
        <w:rPr>
          <w:b/>
          <w:bCs/>
          <w:u w:val="single"/>
        </w:rPr>
        <w:t xml:space="preserve"> outside is present within the inside</w:t>
      </w:r>
      <w:r w:rsidRPr="00171722">
        <w:rPr>
          <w:sz w:val="10"/>
        </w:rPr>
        <w:t xml:space="preserve"> as its always real possibility, </w:t>
      </w:r>
      <w:r w:rsidRPr="00171722">
        <w:rPr>
          <w:b/>
          <w:bCs/>
          <w:u w:val="single"/>
        </w:rPr>
        <w:t xml:space="preserve">every identity </w:t>
      </w:r>
      <w:r w:rsidRPr="00EB0AD3">
        <w:rPr>
          <w:b/>
          <w:bCs/>
          <w:highlight w:val="yellow"/>
          <w:u w:val="single"/>
        </w:rPr>
        <w:t>becomes purely contingent</w:t>
      </w:r>
      <w:r w:rsidRPr="00171722">
        <w:rPr>
          <w:sz w:val="10"/>
        </w:rPr>
        <w:t xml:space="preserve">. This implies that </w:t>
      </w:r>
      <w:r w:rsidRPr="00171722">
        <w:rPr>
          <w:b/>
          <w:bCs/>
          <w:u w:val="single"/>
        </w:rPr>
        <w:t>we should not conceptualize power as an external relation taking place between two pre-constituted identities</w:t>
      </w:r>
      <w:r w:rsidRPr="00171722">
        <w:rPr>
          <w:sz w:val="10"/>
        </w:rPr>
        <w:t xml:space="preserve">, </w:t>
      </w:r>
      <w:r w:rsidRPr="00171722">
        <w:rPr>
          <w:b/>
          <w:bCs/>
          <w:u w:val="single"/>
        </w:rPr>
        <w:t>but rather as constituting the identities themselves.</w:t>
      </w:r>
      <w:r w:rsidRPr="00171722">
        <w:rPr>
          <w:sz w:val="10"/>
        </w:rPr>
        <w:t xml:space="preserve"> </w:t>
      </w:r>
      <w:r w:rsidRPr="00171722">
        <w:rPr>
          <w:b/>
          <w:bCs/>
          <w:u w:val="single"/>
        </w:rPr>
        <w:t>This</w:t>
      </w:r>
      <w:r w:rsidRPr="00171722">
        <w:rPr>
          <w:sz w:val="10"/>
        </w:rPr>
        <w:t xml:space="preserve"> point of confluence between objectivity and power </w:t>
      </w:r>
      <w:r w:rsidRPr="00171722">
        <w:rPr>
          <w:b/>
          <w:bCs/>
          <w:u w:val="single"/>
        </w:rPr>
        <w:t>is</w:t>
      </w:r>
      <w:r w:rsidRPr="00171722">
        <w:rPr>
          <w:sz w:val="10"/>
        </w:rPr>
        <w:t xml:space="preserve"> what we have called </w:t>
      </w:r>
      <w:r w:rsidRPr="00171722">
        <w:rPr>
          <w:b/>
          <w:bCs/>
          <w:u w:val="single"/>
        </w:rPr>
        <w:t>'hegemony'</w:t>
      </w:r>
      <w:r w:rsidRPr="00171722">
        <w:rPr>
          <w:sz w:val="10"/>
        </w:rPr>
        <w:t xml:space="preserve">. When we envisage democratic politics from such an anti-essentialist perspective, we can begin to understand that, for democracy to exist, </w:t>
      </w:r>
      <w:r w:rsidRPr="00EB0AD3">
        <w:rPr>
          <w:b/>
          <w:bCs/>
          <w:highlight w:val="yellow"/>
          <w:u w:val="single"/>
        </w:rPr>
        <w:t xml:space="preserve">no social agent should be able to claim </w:t>
      </w:r>
      <w:r w:rsidRPr="00171722">
        <w:rPr>
          <w:b/>
          <w:bCs/>
          <w:u w:val="single"/>
        </w:rPr>
        <w:t xml:space="preserve">any </w:t>
      </w:r>
      <w:r w:rsidRPr="00EB0AD3">
        <w:rPr>
          <w:b/>
          <w:bCs/>
          <w:highlight w:val="yellow"/>
          <w:u w:val="single"/>
        </w:rPr>
        <w:t xml:space="preserve">mastery </w:t>
      </w:r>
      <w:r w:rsidRPr="00171722">
        <w:rPr>
          <w:b/>
          <w:bCs/>
          <w:u w:val="single"/>
        </w:rPr>
        <w:t>of the foundation of society.</w:t>
      </w:r>
      <w:r w:rsidRPr="00171722">
        <w:rPr>
          <w:sz w:val="10"/>
        </w:rPr>
        <w:t xml:space="preserve"> This signifies that the relation between </w:t>
      </w:r>
      <w:r w:rsidRPr="00171722">
        <w:rPr>
          <w:b/>
          <w:bCs/>
          <w:u w:val="single"/>
        </w:rPr>
        <w:t xml:space="preserve">social </w:t>
      </w:r>
      <w:r w:rsidRPr="00EB0AD3">
        <w:rPr>
          <w:b/>
          <w:bCs/>
          <w:highlight w:val="yellow"/>
          <w:u w:val="single"/>
        </w:rPr>
        <w:t>agents becomes</w:t>
      </w:r>
      <w:r w:rsidRPr="00EB0AD3">
        <w:rPr>
          <w:sz w:val="10"/>
          <w:highlight w:val="yellow"/>
        </w:rPr>
        <w:t xml:space="preserve"> </w:t>
      </w:r>
      <w:r w:rsidRPr="00171722">
        <w:rPr>
          <w:sz w:val="10"/>
        </w:rPr>
        <w:t xml:space="preserve">more </w:t>
      </w:r>
      <w:r w:rsidRPr="00EB0AD3">
        <w:rPr>
          <w:b/>
          <w:bCs/>
          <w:highlight w:val="yellow"/>
          <w:u w:val="single"/>
        </w:rPr>
        <w:t>democratic</w:t>
      </w:r>
      <w:r w:rsidRPr="00EB0AD3">
        <w:rPr>
          <w:sz w:val="10"/>
          <w:highlight w:val="yellow"/>
        </w:rPr>
        <w:t xml:space="preserve"> </w:t>
      </w:r>
      <w:r w:rsidRPr="00171722">
        <w:rPr>
          <w:b/>
          <w:bCs/>
          <w:u w:val="single"/>
        </w:rPr>
        <w:t xml:space="preserve">only as far </w:t>
      </w:r>
      <w:r w:rsidRPr="00EB0AD3">
        <w:rPr>
          <w:b/>
          <w:bCs/>
          <w:highlight w:val="yellow"/>
          <w:u w:val="single"/>
        </w:rPr>
        <w:t>as they accept the</w:t>
      </w:r>
      <w:r w:rsidRPr="00171722">
        <w:rPr>
          <w:b/>
          <w:bCs/>
          <w:u w:val="single"/>
        </w:rPr>
        <w:t xml:space="preserve"> particularity and the </w:t>
      </w:r>
      <w:r w:rsidRPr="00EB0AD3">
        <w:rPr>
          <w:b/>
          <w:bCs/>
          <w:highlight w:val="yellow"/>
          <w:u w:val="single"/>
        </w:rPr>
        <w:t>limitation of their claims</w:t>
      </w:r>
      <w:r w:rsidRPr="00171722">
        <w:rPr>
          <w:b/>
          <w:bCs/>
          <w:u w:val="single"/>
        </w:rPr>
        <w:t>; that is, only in so far as they recognize their mutual relation as one from which power is ineradicable</w:t>
      </w:r>
      <w:r w:rsidRPr="00171722">
        <w:rPr>
          <w:sz w:val="10"/>
        </w:rPr>
        <w:t xml:space="preserve">. </w:t>
      </w:r>
      <w:r w:rsidRPr="00171722">
        <w:rPr>
          <w:b/>
          <w:bCs/>
          <w:u w:val="single"/>
        </w:rPr>
        <w:t>The democratic society cannot be conceived any more as a society that would have realized the dream of a perfect harmony in social relations. Its democratic character can only be given by the fact that no limited social actor can attribute to herself or himself the representation of the totality</w:t>
      </w:r>
      <w:r w:rsidRPr="00171722">
        <w:rPr>
          <w:sz w:val="10"/>
        </w:rPr>
        <w:t xml:space="preserve">. </w:t>
      </w:r>
      <w:r w:rsidRPr="00EB0AD3">
        <w:rPr>
          <w:b/>
          <w:bCs/>
          <w:highlight w:val="yellow"/>
          <w:u w:val="single"/>
        </w:rPr>
        <w:t>The</w:t>
      </w:r>
      <w:r w:rsidRPr="00EB0AD3">
        <w:rPr>
          <w:sz w:val="10"/>
          <w:highlight w:val="yellow"/>
        </w:rPr>
        <w:t xml:space="preserve"> </w:t>
      </w:r>
      <w:r w:rsidRPr="00171722">
        <w:rPr>
          <w:sz w:val="10"/>
        </w:rPr>
        <w:t xml:space="preserve">main </w:t>
      </w:r>
      <w:r w:rsidRPr="00EB0AD3">
        <w:rPr>
          <w:b/>
          <w:bCs/>
          <w:highlight w:val="yellow"/>
          <w:u w:val="single"/>
        </w:rPr>
        <w:t>question</w:t>
      </w:r>
      <w:r w:rsidRPr="00EB0AD3">
        <w:rPr>
          <w:sz w:val="10"/>
          <w:highlight w:val="yellow"/>
        </w:rPr>
        <w:t xml:space="preserve"> </w:t>
      </w:r>
      <w:r w:rsidRPr="00EB0AD3">
        <w:rPr>
          <w:b/>
          <w:bCs/>
          <w:highlight w:val="yellow"/>
          <w:u w:val="single"/>
        </w:rPr>
        <w:t>of democratic politics</w:t>
      </w:r>
      <w:r w:rsidRPr="00EB0AD3">
        <w:rPr>
          <w:sz w:val="10"/>
          <w:highlight w:val="yellow"/>
        </w:rPr>
        <w:t xml:space="preserve"> </w:t>
      </w:r>
      <w:r w:rsidRPr="00EB0AD3">
        <w:rPr>
          <w:b/>
          <w:bCs/>
          <w:highlight w:val="yellow"/>
          <w:u w:val="single"/>
        </w:rPr>
        <w:t>becomes</w:t>
      </w:r>
      <w:r w:rsidRPr="00EB0AD3">
        <w:rPr>
          <w:sz w:val="10"/>
          <w:highlight w:val="yellow"/>
        </w:rPr>
        <w:t xml:space="preserve"> </w:t>
      </w:r>
      <w:r w:rsidRPr="00171722">
        <w:rPr>
          <w:sz w:val="10"/>
        </w:rPr>
        <w:t xml:space="preserve">then not how to eliminate power, but </w:t>
      </w:r>
      <w:r w:rsidRPr="00EB0AD3">
        <w:rPr>
          <w:b/>
          <w:bCs/>
          <w:highlight w:val="yellow"/>
          <w:u w:val="single"/>
        </w:rPr>
        <w:t xml:space="preserve">how to constitute </w:t>
      </w:r>
      <w:r w:rsidRPr="00171722">
        <w:rPr>
          <w:b/>
          <w:bCs/>
          <w:u w:val="single"/>
        </w:rPr>
        <w:t xml:space="preserve">forms of </w:t>
      </w:r>
      <w:r w:rsidRPr="00EB0AD3">
        <w:rPr>
          <w:b/>
          <w:bCs/>
          <w:highlight w:val="yellow"/>
          <w:u w:val="single"/>
        </w:rPr>
        <w:t>power</w:t>
      </w:r>
      <w:r w:rsidRPr="00EB0AD3">
        <w:rPr>
          <w:sz w:val="10"/>
          <w:highlight w:val="yellow"/>
        </w:rPr>
        <w:t xml:space="preserve"> </w:t>
      </w:r>
      <w:r w:rsidRPr="00171722">
        <w:rPr>
          <w:sz w:val="10"/>
        </w:rPr>
        <w:t xml:space="preserve">which are </w:t>
      </w:r>
      <w:r w:rsidRPr="00EB0AD3">
        <w:rPr>
          <w:b/>
          <w:bCs/>
          <w:highlight w:val="yellow"/>
          <w:u w:val="single"/>
        </w:rPr>
        <w:t>compatible with democratic values</w:t>
      </w:r>
      <w:r w:rsidRPr="00171722">
        <w:rPr>
          <w:sz w:val="10"/>
        </w:rPr>
        <w:t xml:space="preserve">. To acknowledge the existence of relations of power and the need to transform them, while renouncing the illusion that we could free ourselves completely from power — </w:t>
      </w:r>
      <w:r w:rsidRPr="00171722">
        <w:rPr>
          <w:b/>
          <w:bCs/>
          <w:u w:val="single"/>
        </w:rPr>
        <w:t>this</w:t>
      </w:r>
      <w:r w:rsidRPr="00171722">
        <w:rPr>
          <w:sz w:val="10"/>
        </w:rPr>
        <w:t xml:space="preserve"> </w:t>
      </w:r>
      <w:r w:rsidRPr="00171722">
        <w:rPr>
          <w:b/>
          <w:bCs/>
          <w:u w:val="single"/>
        </w:rPr>
        <w:t>is</w:t>
      </w:r>
      <w:r w:rsidRPr="00171722">
        <w:rPr>
          <w:sz w:val="10"/>
        </w:rPr>
        <w:t xml:space="preserve"> what is specific to the project that we have called </w:t>
      </w:r>
      <w:r w:rsidRPr="00171722">
        <w:rPr>
          <w:b/>
          <w:bCs/>
          <w:u w:val="single"/>
        </w:rPr>
        <w:t>'radical and plural democracy'</w:t>
      </w:r>
      <w:r w:rsidRPr="00171722">
        <w:rPr>
          <w:sz w:val="10"/>
        </w:rPr>
        <w:t xml:space="preserve">. </w:t>
      </w:r>
      <w:r w:rsidRPr="00171722">
        <w:rPr>
          <w:b/>
          <w:bCs/>
          <w:u w:val="single"/>
        </w:rPr>
        <w:t>Such</w:t>
      </w:r>
      <w:r w:rsidRPr="00171722">
        <w:rPr>
          <w:sz w:val="10"/>
        </w:rPr>
        <w:t xml:space="preserve"> a project </w:t>
      </w:r>
      <w:r w:rsidRPr="00171722">
        <w:rPr>
          <w:b/>
          <w:bCs/>
          <w:u w:val="single"/>
        </w:rPr>
        <w:t>recognizes that</w:t>
      </w:r>
      <w:r w:rsidRPr="00171722">
        <w:rPr>
          <w:sz w:val="10"/>
        </w:rPr>
        <w:t xml:space="preserve"> the specificity of modern </w:t>
      </w:r>
      <w:r w:rsidRPr="00EB0AD3">
        <w:rPr>
          <w:b/>
          <w:bCs/>
          <w:highlight w:val="yellow"/>
          <w:u w:val="single"/>
        </w:rPr>
        <w:t>pluralist</w:t>
      </w:r>
      <w:r w:rsidRPr="00EB0AD3">
        <w:rPr>
          <w:sz w:val="10"/>
          <w:highlight w:val="yellow"/>
        </w:rPr>
        <w:t xml:space="preserve"> </w:t>
      </w:r>
      <w:r w:rsidRPr="00EB0AD3">
        <w:rPr>
          <w:b/>
          <w:bCs/>
          <w:highlight w:val="yellow"/>
          <w:u w:val="single"/>
        </w:rPr>
        <w:t>democracy</w:t>
      </w:r>
      <w:r w:rsidRPr="00EB0AD3">
        <w:rPr>
          <w:sz w:val="10"/>
          <w:highlight w:val="yellow"/>
        </w:rPr>
        <w:t xml:space="preserve"> </w:t>
      </w:r>
      <w:r w:rsidRPr="00171722">
        <w:rPr>
          <w:sz w:val="10"/>
        </w:rPr>
        <w:t xml:space="preserve">— even a well-ordered one — </w:t>
      </w:r>
      <w:r w:rsidRPr="00171722">
        <w:rPr>
          <w:b/>
          <w:bCs/>
          <w:u w:val="single"/>
        </w:rPr>
        <w:t xml:space="preserve">does not </w:t>
      </w:r>
      <w:r w:rsidRPr="00EB0AD3">
        <w:rPr>
          <w:b/>
          <w:bCs/>
          <w:highlight w:val="yellow"/>
          <w:u w:val="single"/>
        </w:rPr>
        <w:t xml:space="preserve">reside </w:t>
      </w:r>
      <w:r w:rsidRPr="00171722">
        <w:rPr>
          <w:b/>
          <w:bCs/>
          <w:u w:val="single"/>
        </w:rPr>
        <w:t>in the absence of domination</w:t>
      </w:r>
      <w:r w:rsidRPr="00171722">
        <w:rPr>
          <w:sz w:val="10"/>
        </w:rPr>
        <w:t xml:space="preserve"> and of violence </w:t>
      </w:r>
      <w:r w:rsidRPr="00171722">
        <w:rPr>
          <w:b/>
          <w:bCs/>
          <w:u w:val="single"/>
        </w:rPr>
        <w:t xml:space="preserve">but </w:t>
      </w:r>
      <w:r w:rsidRPr="00EB0AD3">
        <w:rPr>
          <w:b/>
          <w:bCs/>
          <w:highlight w:val="yellow"/>
          <w:u w:val="single"/>
        </w:rPr>
        <w:t>in the establishment of</w:t>
      </w:r>
      <w:r w:rsidRPr="00EB0AD3">
        <w:rPr>
          <w:sz w:val="10"/>
          <w:highlight w:val="yellow"/>
        </w:rPr>
        <w:t xml:space="preserve"> </w:t>
      </w:r>
      <w:r w:rsidRPr="00171722">
        <w:rPr>
          <w:sz w:val="10"/>
        </w:rPr>
        <w:t xml:space="preserve">a set of </w:t>
      </w:r>
      <w:r w:rsidRPr="00EB0AD3">
        <w:rPr>
          <w:b/>
          <w:bCs/>
          <w:highlight w:val="yellow"/>
          <w:u w:val="single"/>
        </w:rPr>
        <w:t>institutions</w:t>
      </w:r>
      <w:r w:rsidRPr="00EB0AD3">
        <w:rPr>
          <w:sz w:val="10"/>
          <w:highlight w:val="yellow"/>
        </w:rPr>
        <w:t xml:space="preserve"> </w:t>
      </w:r>
      <w:r w:rsidRPr="00EB0AD3">
        <w:rPr>
          <w:b/>
          <w:bCs/>
          <w:highlight w:val="yellow"/>
          <w:u w:val="single"/>
        </w:rPr>
        <w:t xml:space="preserve">through which they can be limited </w:t>
      </w:r>
      <w:r w:rsidRPr="00171722">
        <w:rPr>
          <w:b/>
          <w:bCs/>
          <w:u w:val="single"/>
        </w:rPr>
        <w:t>and contested.</w:t>
      </w:r>
      <w:r w:rsidRPr="00171722">
        <w:rPr>
          <w:sz w:val="10"/>
        </w:rPr>
        <w:t xml:space="preserve"> </w:t>
      </w:r>
      <w:r w:rsidRPr="00EB0AD3">
        <w:rPr>
          <w:b/>
          <w:bCs/>
          <w:highlight w:val="yellow"/>
          <w:u w:val="single"/>
        </w:rPr>
        <w:t xml:space="preserve">To negate the ineradicable </w:t>
      </w:r>
      <w:r w:rsidRPr="00171722">
        <w:rPr>
          <w:b/>
          <w:bCs/>
          <w:u w:val="single"/>
        </w:rPr>
        <w:t xml:space="preserve">character of </w:t>
      </w:r>
      <w:r w:rsidRPr="00EB0AD3">
        <w:rPr>
          <w:b/>
          <w:bCs/>
          <w:highlight w:val="yellow"/>
          <w:u w:val="single"/>
        </w:rPr>
        <w:t xml:space="preserve">antagonism </w:t>
      </w:r>
      <w:r w:rsidRPr="00171722">
        <w:rPr>
          <w:b/>
          <w:bCs/>
          <w:u w:val="single"/>
        </w:rPr>
        <w:t>and to aim at a universal rational consensus</w:t>
      </w:r>
      <w:r w:rsidRPr="00171722">
        <w:rPr>
          <w:sz w:val="10"/>
        </w:rPr>
        <w:t xml:space="preserve"> </w:t>
      </w:r>
      <w:r w:rsidRPr="00171722">
        <w:rPr>
          <w:b/>
          <w:bCs/>
          <w:u w:val="single"/>
        </w:rPr>
        <w:t>— this is the real threat to democracy</w:t>
      </w:r>
      <w:r w:rsidRPr="00171722">
        <w:rPr>
          <w:sz w:val="10"/>
        </w:rPr>
        <w:t xml:space="preserve">. Indeed, </w:t>
      </w:r>
      <w:r w:rsidRPr="00EB0AD3">
        <w:rPr>
          <w:b/>
          <w:bCs/>
          <w:highlight w:val="yellow"/>
          <w:u w:val="single"/>
        </w:rPr>
        <w:t xml:space="preserve">this can lead to violence being unrecognized </w:t>
      </w:r>
      <w:r w:rsidRPr="00171722">
        <w:rPr>
          <w:b/>
          <w:bCs/>
          <w:u w:val="single"/>
        </w:rPr>
        <w:t>and hidden behind</w:t>
      </w:r>
      <w:r w:rsidRPr="00171722">
        <w:rPr>
          <w:sz w:val="10"/>
        </w:rPr>
        <w:t xml:space="preserve"> appeals to </w:t>
      </w:r>
      <w:r w:rsidRPr="00171722">
        <w:rPr>
          <w:b/>
          <w:bCs/>
          <w:u w:val="single"/>
        </w:rPr>
        <w:t>'rationality'</w:t>
      </w:r>
      <w:r w:rsidRPr="00171722">
        <w:rPr>
          <w:sz w:val="10"/>
        </w:rPr>
        <w:t>, as is often the case in liberal thinking which disguises the necessary frontiers and forms of exclusion behind pretenses of 'neutrality'</w:t>
      </w:r>
    </w:p>
    <w:p w14:paraId="4E3A5A02" w14:textId="2D9B3D04" w:rsidR="00672F47" w:rsidRDefault="00672F47" w:rsidP="00672F47">
      <w:pPr>
        <w:pStyle w:val="Heading3"/>
      </w:pPr>
      <w:r>
        <w:t>Method</w:t>
      </w:r>
    </w:p>
    <w:p w14:paraId="0BFE1061" w14:textId="77777777" w:rsidR="00672F47" w:rsidRDefault="00672F47" w:rsidP="00672F47">
      <w:pPr>
        <w:pStyle w:val="Heading4"/>
        <w:spacing w:before="0" w:line="240" w:lineRule="auto"/>
      </w:pPr>
      <w:r>
        <w:t xml:space="preserve">Forms of fragmented politics completely cedes the political to capitalism. Engagement in </w:t>
      </w:r>
      <w:proofErr w:type="spellStart"/>
      <w:r>
        <w:t>undercommon</w:t>
      </w:r>
      <w:proofErr w:type="spellEnd"/>
      <w:r>
        <w:t xml:space="preserve">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2CC71ACD" w14:textId="77777777" w:rsidR="00672F47" w:rsidRPr="008B3F10" w:rsidRDefault="00672F47" w:rsidP="00672F47">
      <w:r w:rsidRPr="008B3F10">
        <w:t>“Communist Desire”, Jodi Dean, , 2013, LHP AM</w:t>
      </w:r>
    </w:p>
    <w:p w14:paraId="37809BFE" w14:textId="7DBF6700" w:rsidR="00672F47" w:rsidRPr="00672F47" w:rsidRDefault="00672F47" w:rsidP="00672F47">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xml:space="preserve">. Instead of a left attached to an </w:t>
      </w:r>
      <w:proofErr w:type="spellStart"/>
      <w:r w:rsidRPr="0066466C">
        <w:rPr>
          <w:b/>
          <w:bCs/>
          <w:u w:val="single"/>
        </w:rPr>
        <w:t>unaclmowledged</w:t>
      </w:r>
      <w:proofErr w:type="spellEnd"/>
      <w:r w:rsidRPr="0066466C">
        <w:rPr>
          <w:b/>
          <w:bCs/>
          <w:u w:val="single"/>
        </w:rPr>
        <w:t xml:space="preserve">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w:t>
      </w:r>
      <w:proofErr w:type="gramStart"/>
      <w:r w:rsidRPr="0066466C">
        <w:rPr>
          <w:b/>
          <w:bCs/>
          <w:u w:val="single"/>
        </w:rPr>
        <w:t>conflicted</w:t>
      </w:r>
      <w:proofErr w:type="gramEnd"/>
      <w:r w:rsidRPr="0066466C">
        <w:rPr>
          <w:b/>
          <w:bCs/>
          <w:u w:val="single"/>
        </w:rPr>
        <w:t xml:space="preserve">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xml:space="preserve">. It sublimates revolutionary desire to democratic drive, to the repetitious practices offered up as democracy (whether representative, </w:t>
      </w:r>
      <w:proofErr w:type="gramStart"/>
      <w:r w:rsidRPr="0066466C">
        <w:rPr>
          <w:sz w:val="8"/>
        </w:rPr>
        <w:t>deliberative</w:t>
      </w:r>
      <w:proofErr w:type="gramEnd"/>
      <w:r w:rsidRPr="0066466C">
        <w:rPr>
          <w:sz w:val="8"/>
        </w:rPr>
        <w:t xml:space="preser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xml:space="preserve">. Perpetually slighted, </w:t>
      </w:r>
      <w:proofErr w:type="gramStart"/>
      <w:r w:rsidRPr="0066466C">
        <w:rPr>
          <w:sz w:val="8"/>
        </w:rPr>
        <w:t>harmed</w:t>
      </w:r>
      <w:proofErr w:type="gramEnd"/>
      <w:r w:rsidRPr="0066466C">
        <w:rPr>
          <w:sz w:val="8"/>
        </w:rPr>
        <w:t xml:space="preserve">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w:t>
      </w:r>
      <w:proofErr w:type="gramStart"/>
      <w:r w:rsidRPr="0066466C">
        <w:rPr>
          <w:sz w:val="8"/>
        </w:rPr>
        <w:t>authoritarianism</w:t>
      </w:r>
      <w:proofErr w:type="gramEnd"/>
      <w:r w:rsidRPr="0066466C">
        <w:rPr>
          <w:sz w:val="8"/>
        </w:rPr>
        <w:t xml:space="preserve"> and utopianism - watchwords enacting a perpetual self-surveillance: has an argument, position or view inadvertently </w:t>
      </w:r>
      <w:proofErr w:type="spellStart"/>
      <w:r w:rsidRPr="0066466C">
        <w:rPr>
          <w:sz w:val="8"/>
        </w:rPr>
        <w:t>rukeo</w:t>
      </w:r>
      <w:proofErr w:type="spellEnd"/>
      <w:r w:rsidRPr="0066466C">
        <w:rPr>
          <w:sz w:val="8"/>
        </w:rPr>
        <w:t xml:space="preserve"> one of these errors? Even some of its militants reject party and state, </w:t>
      </w:r>
      <w:proofErr w:type="gramStart"/>
      <w:r w:rsidRPr="0066466C">
        <w:rPr>
          <w:sz w:val="8"/>
        </w:rPr>
        <w:t>division</w:t>
      </w:r>
      <w:proofErr w:type="gramEnd"/>
      <w:r w:rsidRPr="0066466C">
        <w:rPr>
          <w:sz w:val="8"/>
        </w:rPr>
        <w:t xml:space="preserve">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73A9D189" w14:textId="77777777" w:rsidR="00672F47" w:rsidRDefault="00672F47" w:rsidP="00672F47">
      <w:pPr>
        <w:pStyle w:val="Heading3"/>
      </w:pPr>
      <w:r>
        <w:t xml:space="preserve">ROB </w:t>
      </w:r>
    </w:p>
    <w:p w14:paraId="54D86C21" w14:textId="77777777" w:rsidR="00672F47" w:rsidRPr="00851585" w:rsidRDefault="00672F47" w:rsidP="00672F47">
      <w:pPr>
        <w:pStyle w:val="Heading4"/>
        <w:rPr>
          <w:rFonts w:cs="Calibri"/>
        </w:rPr>
      </w:pPr>
      <w:r w:rsidRPr="00851585">
        <w:rPr>
          <w:rFonts w:cs="Calibri"/>
        </w:rPr>
        <w:t xml:space="preserve">The role of the ballot is to evaluate the truth or falsity of the resolution through a </w:t>
      </w:r>
      <w:r w:rsidRPr="00851585">
        <w:rPr>
          <w:rFonts w:cs="Calibri"/>
          <w:u w:val="single"/>
        </w:rPr>
        <w:t>normatively justified framework</w:t>
      </w:r>
      <w:r w:rsidRPr="00851585">
        <w:rPr>
          <w:rFonts w:cs="Calibri"/>
        </w:rPr>
        <w:t xml:space="preserve"> via fair, safe, and educational arguments. no tricks, yes </w:t>
      </w:r>
      <w:proofErr w:type="spellStart"/>
      <w:r w:rsidRPr="00851585">
        <w:rPr>
          <w:rFonts w:cs="Calibri"/>
        </w:rPr>
        <w:t>phil</w:t>
      </w:r>
      <w:proofErr w:type="spellEnd"/>
      <w:r w:rsidRPr="00851585">
        <w:rPr>
          <w:rFonts w:cs="Calibri"/>
        </w:rPr>
        <w:t xml:space="preserve"> and yes theory. Prefer it –</w:t>
      </w:r>
    </w:p>
    <w:p w14:paraId="0DB91578" w14:textId="77777777" w:rsidR="00672F47" w:rsidRDefault="00672F47" w:rsidP="00672F47">
      <w:pPr>
        <w:pStyle w:val="Heading4"/>
        <w:rPr>
          <w:rFonts w:cs="Calibri"/>
        </w:rPr>
      </w:pPr>
      <w:r w:rsidRPr="00851585">
        <w:rPr>
          <w:rFonts w:cs="Calibri"/>
        </w:rPr>
        <w:t xml:space="preserve">1] Reciprocity – normative frameworks provide a reciprocal burden of justifying an obligation with the ability to turn them – other frameworks are arbitrarily impact exclusive and don’t articulate a 1-1 burden </w:t>
      </w:r>
    </w:p>
    <w:p w14:paraId="10794A27" w14:textId="77777777" w:rsidR="00672F47" w:rsidRPr="00851585" w:rsidRDefault="00672F47" w:rsidP="00672F47">
      <w:pPr>
        <w:pStyle w:val="Heading4"/>
        <w:rPr>
          <w:rFonts w:cs="Calibri"/>
        </w:rPr>
      </w:pPr>
      <w:r w:rsidRPr="00851585">
        <w:rPr>
          <w:rFonts w:cs="Calibri"/>
        </w:rPr>
        <w:t xml:space="preserve">2] Philosophy – only our role of the ballot incentivizes nuanced discussions over the interactions of different ethical theories. That comes first – </w:t>
      </w:r>
    </w:p>
    <w:p w14:paraId="181E7E6E" w14:textId="77777777" w:rsidR="00672F47" w:rsidRPr="00851585" w:rsidRDefault="00672F47" w:rsidP="00672F47">
      <w:pPr>
        <w:pStyle w:val="Heading4"/>
        <w:rPr>
          <w:rFonts w:cs="Calibri"/>
        </w:rPr>
      </w:pPr>
      <w:r w:rsidRPr="00851585">
        <w:rPr>
          <w:rFonts w:cs="Calibri"/>
        </w:rPr>
        <w:t xml:space="preserve">A] </w:t>
      </w:r>
      <w:proofErr w:type="spellStart"/>
      <w:r w:rsidRPr="00851585">
        <w:rPr>
          <w:rFonts w:cs="Calibri"/>
        </w:rPr>
        <w:t>constitutivism</w:t>
      </w:r>
      <w:proofErr w:type="spellEnd"/>
      <w:r w:rsidRPr="00851585">
        <w:rPr>
          <w:rFonts w:cs="Calibri"/>
        </w:rPr>
        <w:t xml:space="preserve"> – LD debate is a values debate </w:t>
      </w:r>
      <w:proofErr w:type="spellStart"/>
      <w:r w:rsidRPr="00851585">
        <w:rPr>
          <w:rFonts w:cs="Calibri"/>
        </w:rPr>
        <w:t>w</w:t>
      </w:r>
      <w:r>
        <w:rPr>
          <w:rFonts w:cs="Calibri"/>
        </w:rPr>
        <w:t>s</w:t>
      </w:r>
      <w:r w:rsidRPr="00851585">
        <w:rPr>
          <w:rFonts w:cs="Calibri"/>
        </w:rPr>
        <w:t>hich</w:t>
      </w:r>
      <w:proofErr w:type="spellEnd"/>
      <w:r w:rsidRPr="00851585">
        <w:rPr>
          <w:rFonts w:cs="Calibri"/>
        </w:rPr>
        <w:t xml:space="preserve"> means the intrinsic purpose of the activity is philosophical discussion </w:t>
      </w:r>
    </w:p>
    <w:p w14:paraId="64E507A4" w14:textId="77777777" w:rsidR="00672F47" w:rsidRDefault="00672F47" w:rsidP="00672F47">
      <w:pPr>
        <w:pStyle w:val="Heading4"/>
        <w:rPr>
          <w:rFonts w:cs="Calibri"/>
        </w:rPr>
      </w:pPr>
      <w:r w:rsidRPr="00851585">
        <w:rPr>
          <w:rFonts w:cs="Calibri"/>
        </w:rPr>
        <w:t xml:space="preserve">B] hijacks any voter – the question of why those are good relies on philosophical justification, </w:t>
      </w:r>
      <w:proofErr w:type="spellStart"/>
      <w:proofErr w:type="gramStart"/>
      <w:r w:rsidRPr="00851585">
        <w:rPr>
          <w:rFonts w:cs="Calibri"/>
        </w:rPr>
        <w:t>ie</w:t>
      </w:r>
      <w:proofErr w:type="spellEnd"/>
      <w:proofErr w:type="gramEnd"/>
      <w:r w:rsidRPr="00851585">
        <w:rPr>
          <w:rFonts w:cs="Calibri"/>
        </w:rPr>
        <w:t xml:space="preserve"> </w:t>
      </w:r>
      <w:proofErr w:type="spellStart"/>
      <w:r w:rsidRPr="00851585">
        <w:rPr>
          <w:rFonts w:cs="Calibri"/>
        </w:rPr>
        <w:t>constitutivism</w:t>
      </w:r>
      <w:proofErr w:type="spellEnd"/>
      <w:r w:rsidRPr="00851585">
        <w:rPr>
          <w:rFonts w:cs="Calibri"/>
        </w:rPr>
        <w:t xml:space="preserve"> or something.</w:t>
      </w:r>
    </w:p>
    <w:p w14:paraId="41631BEF" w14:textId="77777777" w:rsidR="00672F47" w:rsidRDefault="00672F47" w:rsidP="00672F47">
      <w:pPr>
        <w:pStyle w:val="Heading3"/>
      </w:pPr>
      <w:proofErr w:type="spellStart"/>
      <w:r>
        <w:t>Underview</w:t>
      </w:r>
      <w:proofErr w:type="spellEnd"/>
    </w:p>
    <w:p w14:paraId="1233753F" w14:textId="77777777" w:rsidR="00672F47" w:rsidRDefault="00672F47" w:rsidP="00672F47">
      <w:pPr>
        <w:pStyle w:val="Heading4"/>
        <w:rPr>
          <w:rFonts w:cs="Calibri"/>
        </w:rPr>
      </w:pPr>
      <w:r w:rsidRPr="00F60A9D">
        <w:rPr>
          <w:rFonts w:cs="Calibri"/>
        </w:rPr>
        <w:t xml:space="preserve">1] 1ar theory paradigm – </w:t>
      </w:r>
    </w:p>
    <w:p w14:paraId="5B25A80F" w14:textId="77777777" w:rsidR="00672F47" w:rsidRDefault="00672F47" w:rsidP="00672F47">
      <w:pPr>
        <w:pStyle w:val="Heading4"/>
        <w:rPr>
          <w:rFonts w:cs="Calibri"/>
        </w:rPr>
      </w:pPr>
      <w:r w:rsidRPr="00F60A9D">
        <w:rPr>
          <w:rFonts w:cs="Calibri"/>
        </w:rPr>
        <w:t xml:space="preserve">A] the aff gets it – otherwise the neg can engage in infinite abuse, making debate impossible </w:t>
      </w:r>
    </w:p>
    <w:p w14:paraId="4EAD2DCD" w14:textId="77777777" w:rsidR="00672F47" w:rsidRDefault="00672F47" w:rsidP="00672F47">
      <w:pPr>
        <w:pStyle w:val="Heading4"/>
        <w:rPr>
          <w:rFonts w:cs="Calibri"/>
        </w:rPr>
      </w:pPr>
      <w:r w:rsidRPr="00F60A9D">
        <w:rPr>
          <w:rFonts w:cs="Calibri"/>
        </w:rPr>
        <w:t xml:space="preserve">B] drop the debater because the 1ar is too short to win theory and substance </w:t>
      </w:r>
    </w:p>
    <w:p w14:paraId="64C2EFF5" w14:textId="77777777" w:rsidR="00672F47" w:rsidRDefault="00672F47" w:rsidP="00672F47">
      <w:pPr>
        <w:pStyle w:val="Heading4"/>
        <w:rPr>
          <w:rFonts w:cs="Calibri"/>
        </w:rPr>
      </w:pPr>
      <w:r w:rsidRPr="00F60A9D">
        <w:rPr>
          <w:rFonts w:cs="Calibri"/>
        </w:rPr>
        <w:t>C] no RVIs – the 2nr has enough time and the 2ar needs strategic flexibility</w:t>
      </w:r>
    </w:p>
    <w:p w14:paraId="6A570C33" w14:textId="1BE24D08" w:rsidR="00672F47" w:rsidRPr="00672F47" w:rsidRDefault="00672F47" w:rsidP="00672F47">
      <w:pPr>
        <w:pStyle w:val="Heading4"/>
        <w:rPr>
          <w:rFonts w:cs="Calibri"/>
        </w:rPr>
      </w:pPr>
      <w:r w:rsidRPr="00F60A9D">
        <w:rPr>
          <w:rFonts w:cs="Calibri"/>
        </w:rPr>
        <w:t xml:space="preserve"> D] competing </w:t>
      </w:r>
      <w:proofErr w:type="spellStart"/>
      <w:r w:rsidRPr="00F60A9D">
        <w:rPr>
          <w:rFonts w:cs="Calibri"/>
        </w:rPr>
        <w:t>interps</w:t>
      </w:r>
      <w:proofErr w:type="spellEnd"/>
      <w:r w:rsidRPr="00F60A9D">
        <w:rPr>
          <w:rFonts w:cs="Calibri"/>
        </w:rPr>
        <w:t xml:space="preserve"> – 1ar </w:t>
      </w:r>
      <w:proofErr w:type="spellStart"/>
      <w:r w:rsidRPr="00F60A9D">
        <w:rPr>
          <w:rFonts w:cs="Calibri"/>
        </w:rPr>
        <w:t>interps</w:t>
      </w:r>
      <w:proofErr w:type="spellEnd"/>
      <w:r w:rsidRPr="00F60A9D">
        <w:rPr>
          <w:rFonts w:cs="Calibri"/>
        </w:rPr>
        <w:t xml:space="preserve"> aren’t bidirectional and reasonability incentivizes brute force defensive dumps</w:t>
      </w:r>
    </w:p>
    <w:p w14:paraId="0896F5CC" w14:textId="77777777" w:rsidR="00672F47" w:rsidRPr="00672F47" w:rsidRDefault="00672F47" w:rsidP="00672F47"/>
    <w:sectPr w:rsidR="00672F47" w:rsidRPr="00672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fault Metrics Fon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2F47"/>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2F47"/>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FF1FD"/>
  <w15:chartTrackingRefBased/>
  <w15:docId w15:val="{DDFC6C00-45BB-4434-9148-9D462AE6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2F47"/>
    <w:rPr>
      <w:rFonts w:cs="Calibri"/>
    </w:rPr>
  </w:style>
  <w:style w:type="paragraph" w:styleId="Heading1">
    <w:name w:val="heading 1"/>
    <w:aliases w:val="Pocket"/>
    <w:basedOn w:val="Normal"/>
    <w:next w:val="Normal"/>
    <w:link w:val="Heading1Char"/>
    <w:qFormat/>
    <w:rsid w:val="00672F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2F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2F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72F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2F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F47"/>
  </w:style>
  <w:style w:type="character" w:customStyle="1" w:styleId="Heading1Char">
    <w:name w:val="Heading 1 Char"/>
    <w:aliases w:val="Pocket Char"/>
    <w:basedOn w:val="DefaultParagraphFont"/>
    <w:link w:val="Heading1"/>
    <w:rsid w:val="00672F4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672F47"/>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672F47"/>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672F47"/>
    <w:rPr>
      <w:rFonts w:eastAsiaTheme="majorEastAsia"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672F47"/>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672F47"/>
    <w:rPr>
      <w:b/>
      <w:bCs/>
      <w:sz w:val="26"/>
      <w:u w:val="none"/>
    </w:rPr>
  </w:style>
  <w:style w:type="character" w:customStyle="1" w:styleId="StyleUnderline">
    <w:name w:val="Style Underline"/>
    <w:aliases w:val="Underline,Intense Emphasis11,Intense Emphasis111,Intense Emphasis1111,Italic,Intense Emphasis3,Intense Emphasis11111,Intense Emphasis4"/>
    <w:basedOn w:val="DefaultParagraphFont"/>
    <w:uiPriority w:val="6"/>
    <w:qFormat/>
    <w:rsid w:val="00672F47"/>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672F47"/>
    <w:rPr>
      <w:color w:val="auto"/>
      <w:u w:val="none"/>
    </w:rPr>
  </w:style>
  <w:style w:type="character" w:styleId="FollowedHyperlink">
    <w:name w:val="FollowedHyperlink"/>
    <w:basedOn w:val="DefaultParagraphFont"/>
    <w:uiPriority w:val="99"/>
    <w:semiHidden/>
    <w:unhideWhenUsed/>
    <w:rsid w:val="00672F47"/>
    <w:rPr>
      <w:color w:val="auto"/>
      <w:u w:val="none"/>
    </w:rPr>
  </w:style>
  <w:style w:type="paragraph" w:customStyle="1" w:styleId="textbold">
    <w:name w:val="text bold"/>
    <w:basedOn w:val="Normal"/>
    <w:link w:val="Emphasis"/>
    <w:uiPriority w:val="7"/>
    <w:qFormat/>
    <w:rsid w:val="00672F47"/>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Bodytext2Italic">
    <w:name w:val="Body text (2) + Italic"/>
    <w:basedOn w:val="DefaultParagraphFont"/>
    <w:rsid w:val="00672F47"/>
    <w:rPr>
      <w:rFonts w:ascii="Default Metrics Font" w:eastAsia="Default Metrics Font" w:hAnsi="Default Metrics Font" w:cs="Default Metrics Font"/>
      <w:i/>
      <w:iCs/>
      <w:color w:val="000000"/>
      <w:spacing w:val="0"/>
      <w:w w:val="100"/>
      <w:position w:val="0"/>
      <w:sz w:val="19"/>
      <w:szCs w:val="19"/>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WGAEast/status/1270075225766592512" TargetMode="External"/><Relationship Id="rId13" Type="http://schemas.openxmlformats.org/officeDocument/2006/relationships/hyperlink" Target="https://www.bls.gov/news.release/union2.nr0.htm" TargetMode="External"/><Relationship Id="rId3" Type="http://schemas.openxmlformats.org/officeDocument/2006/relationships/styles" Target="styles.xml"/><Relationship Id="rId7" Type="http://schemas.openxmlformats.org/officeDocument/2006/relationships/hyperlink" Target="https://www.wgaeast.org/writers-guild-of-america-east-unanimously-passes-resolution-calling-on-the-afl-cio-to-disaffiliate-with-the-international-union-of-police-associations/" TargetMode="External"/><Relationship Id="rId12" Type="http://schemas.openxmlformats.org/officeDocument/2006/relationships/hyperlink" Target="https://aflcio.org/press/releases/afl-cio-general-board-recommends-police-reform-calls-defense-secretary-chairma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jstor.com/stable/j.ctt7rp73.3" TargetMode="External"/><Relationship Id="rId11" Type="http://schemas.openxmlformats.org/officeDocument/2006/relationships/hyperlink" Target="https://www.theroot.com/a-letter-not-from-a-birmingham-jail-1843926346" TargetMode="External"/><Relationship Id="rId5" Type="http://schemas.openxmlformats.org/officeDocument/2006/relationships/webSettings" Target="webSettings.xml"/><Relationship Id="rId15" Type="http://schemas.openxmlformats.org/officeDocument/2006/relationships/hyperlink" Target="https://www.urban.org/urban-wire/can-labor-unions-help-close-black-white-wage-gap" TargetMode="External"/><Relationship Id="rId10" Type="http://schemas.openxmlformats.org/officeDocument/2006/relationships/hyperlink" Target="https://www.huffpost.com/entry/huffpost-reporter-chris-mathias-arrested_n_5ed320d9c5b640cb8341c921" TargetMode="External"/><Relationship Id="rId4" Type="http://schemas.openxmlformats.org/officeDocument/2006/relationships/settings" Target="settings.xml"/><Relationship Id="rId9" Type="http://schemas.openxmlformats.org/officeDocument/2006/relationships/hyperlink" Target="https://aflcio.org/reports/afl-cio-constitution" TargetMode="External"/><Relationship Id="rId14" Type="http://schemas.openxmlformats.org/officeDocument/2006/relationships/hyperlink" Target="https://www.usatoday.com/story/opinion/voices/2020/06/09/george-floyd-killing-no-union-contract-shields-police-lee-saunders-column/53183410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6625</Words>
  <Characters>37765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1</cp:revision>
  <dcterms:created xsi:type="dcterms:W3CDTF">2021-11-21T17:40:00Z</dcterms:created>
  <dcterms:modified xsi:type="dcterms:W3CDTF">2021-11-21T17:44:00Z</dcterms:modified>
</cp:coreProperties>
</file>