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BF878" w14:textId="77777777" w:rsidR="00A95652" w:rsidRDefault="00E30C87" w:rsidP="00E30C87">
      <w:pPr>
        <w:pStyle w:val="Heading1"/>
      </w:pPr>
      <w:r>
        <w:t>Bronx r5</w:t>
      </w:r>
    </w:p>
    <w:p w14:paraId="44DA7CDB" w14:textId="77777777" w:rsidR="00E30C87" w:rsidRPr="00512AC6" w:rsidRDefault="00E30C87" w:rsidP="00E30C87">
      <w:pPr>
        <w:pStyle w:val="Heading2"/>
        <w:rPr>
          <w:rFonts w:asciiTheme="minorHAnsi" w:hAnsiTheme="minorHAnsi" w:cstheme="minorHAnsi"/>
        </w:rPr>
      </w:pPr>
      <w:r w:rsidRPr="00512AC6">
        <w:rPr>
          <w:rFonts w:asciiTheme="minorHAnsi" w:hAnsiTheme="minorHAnsi" w:cstheme="minorHAnsi"/>
        </w:rPr>
        <w:t>Offense</w:t>
      </w:r>
    </w:p>
    <w:p w14:paraId="0CF4A9EA" w14:textId="77777777" w:rsidR="00E30C87" w:rsidRPr="00512AC6" w:rsidRDefault="00E30C87" w:rsidP="00E30C87">
      <w:pPr>
        <w:pStyle w:val="Heading3"/>
        <w:rPr>
          <w:rFonts w:asciiTheme="minorHAnsi" w:hAnsiTheme="minorHAnsi" w:cstheme="minorHAnsi"/>
        </w:rPr>
      </w:pPr>
      <w:r w:rsidRPr="00512AC6">
        <w:rPr>
          <w:rFonts w:asciiTheme="minorHAnsi" w:hAnsiTheme="minorHAnsi" w:cstheme="minorHAnsi"/>
        </w:rPr>
        <w:t>Plan</w:t>
      </w:r>
    </w:p>
    <w:p w14:paraId="21272D02" w14:textId="77777777" w:rsidR="00E30C87" w:rsidRPr="00512AC6" w:rsidRDefault="00E30C87" w:rsidP="00E30C87">
      <w:pPr>
        <w:pStyle w:val="Heading4"/>
        <w:rPr>
          <w:rStyle w:val="Style13ptBold"/>
          <w:rFonts w:asciiTheme="minorHAnsi" w:hAnsiTheme="minorHAnsi" w:cstheme="minorHAnsi"/>
          <w:b/>
          <w:bCs w:val="0"/>
        </w:rPr>
      </w:pPr>
      <w:r w:rsidRPr="00512AC6">
        <w:rPr>
          <w:rStyle w:val="Style13ptBold"/>
          <w:rFonts w:asciiTheme="minorHAnsi" w:hAnsiTheme="minorHAnsi" w:cstheme="minorHAnsi"/>
          <w:b/>
        </w:rPr>
        <w:t xml:space="preserve">Plan Text: The member nations of the World Trade Organization ought to reduce data exclusivity intellectual property protections for medicines through TRIPs – Diependaele 17 </w:t>
      </w:r>
    </w:p>
    <w:p w14:paraId="76F665A3" w14:textId="77777777" w:rsidR="00E30C87" w:rsidRPr="00512AC6" w:rsidRDefault="00E30C87" w:rsidP="00E30C87">
      <w:pPr>
        <w:rPr>
          <w:rFonts w:asciiTheme="minorHAnsi" w:hAnsiTheme="minorHAnsi" w:cstheme="minorHAnsi"/>
        </w:rPr>
      </w:pPr>
      <w:r w:rsidRPr="00512AC6">
        <w:rPr>
          <w:rFonts w:asciiTheme="minorHAnsi" w:hAnsiTheme="minorHAnsi" w:cstheme="minorHAnsi"/>
        </w:rPr>
        <w:t xml:space="preserve">Diependaele, Lisa, et al. “Raising the Barriers to Access to Medicines in the Developing World - the Relentless Push for Data Exclusivity.” Developing World Bioethics, John Wiley and Sons Inc., Apr. 2017, </w:t>
      </w:r>
      <w:hyperlink r:id="rId6" w:history="1">
        <w:r w:rsidRPr="00512AC6">
          <w:rPr>
            <w:rStyle w:val="Hyperlink"/>
            <w:rFonts w:asciiTheme="minorHAnsi" w:hAnsiTheme="minorHAnsi" w:cstheme="minorHAnsi"/>
          </w:rPr>
          <w:t>www.ncbi.nlm.nih.gov/pmc/articles/PMC5347964/</w:t>
        </w:r>
      </w:hyperlink>
      <w:r w:rsidRPr="00512AC6">
        <w:rPr>
          <w:rFonts w:asciiTheme="minorHAnsi" w:hAnsiTheme="minorHAnsi" w:cstheme="minorHAnsi"/>
        </w:rPr>
        <w:t xml:space="preserve">. // LHP PS </w:t>
      </w:r>
    </w:p>
    <w:p w14:paraId="65A61C18" w14:textId="77777777" w:rsidR="00E30C87" w:rsidRPr="00512AC6" w:rsidRDefault="00E30C87" w:rsidP="00E30C87">
      <w:pPr>
        <w:rPr>
          <w:rFonts w:asciiTheme="minorHAnsi" w:hAnsiTheme="minorHAnsi" w:cstheme="minorHAnsi"/>
          <w:b/>
          <w:bCs/>
          <w:u w:val="single"/>
        </w:rPr>
      </w:pPr>
      <w:r w:rsidRPr="00512AC6">
        <w:rPr>
          <w:rFonts w:asciiTheme="minorHAnsi" w:hAnsiTheme="minorHAnsi" w:cstheme="minorHAnsi"/>
          <w:b/>
          <w:bCs/>
          <w:color w:val="000000"/>
          <w:highlight w:val="yellow"/>
          <w:u w:val="single"/>
          <w:shd w:val="clear" w:color="auto" w:fill="FFFFFF"/>
        </w:rPr>
        <w:t>There seem to be few, if any, reasons</w:t>
      </w:r>
      <w:r w:rsidRPr="00512AC6">
        <w:rPr>
          <w:rFonts w:asciiTheme="minorHAnsi" w:hAnsiTheme="minorHAnsi" w:cstheme="minorHAnsi"/>
          <w:b/>
          <w:bCs/>
          <w:color w:val="000000"/>
          <w:u w:val="single"/>
          <w:shd w:val="clear" w:color="auto" w:fill="FFFFFF"/>
        </w:rPr>
        <w:t xml:space="preserve"> left </w:t>
      </w:r>
      <w:r w:rsidRPr="00512AC6">
        <w:rPr>
          <w:rFonts w:asciiTheme="minorHAnsi" w:hAnsiTheme="minorHAnsi" w:cstheme="minorHAnsi"/>
          <w:b/>
          <w:bCs/>
          <w:color w:val="000000"/>
          <w:highlight w:val="yellow"/>
          <w:u w:val="single"/>
          <w:shd w:val="clear" w:color="auto" w:fill="FFFFFF"/>
        </w:rPr>
        <w:t>to accept data exclusivity in addition to</w:t>
      </w:r>
      <w:r w:rsidRPr="00512AC6">
        <w:rPr>
          <w:rFonts w:asciiTheme="minorHAnsi" w:hAnsiTheme="minorHAnsi" w:cstheme="minorHAnsi"/>
          <w:b/>
          <w:bCs/>
          <w:color w:val="000000"/>
          <w:u w:val="single"/>
          <w:shd w:val="clear" w:color="auto" w:fill="FFFFFF"/>
        </w:rPr>
        <w:t xml:space="preserve"> the existing </w:t>
      </w:r>
      <w:r w:rsidRPr="00512AC6">
        <w:rPr>
          <w:rFonts w:asciiTheme="minorHAnsi" w:hAnsiTheme="minorHAnsi" w:cstheme="minorHAnsi"/>
          <w:b/>
          <w:bCs/>
          <w:color w:val="000000"/>
          <w:highlight w:val="yellow"/>
          <w:u w:val="single"/>
          <w:shd w:val="clear" w:color="auto" w:fill="FFFFFF"/>
        </w:rPr>
        <w:t>patent</w:t>
      </w:r>
      <w:r w:rsidRPr="00512AC6">
        <w:rPr>
          <w:rFonts w:asciiTheme="minorHAnsi" w:hAnsiTheme="minorHAnsi" w:cstheme="minorHAnsi"/>
          <w:b/>
          <w:bCs/>
          <w:color w:val="000000"/>
          <w:u w:val="single"/>
          <w:shd w:val="clear" w:color="auto" w:fill="FFFFFF"/>
        </w:rPr>
        <w:t xml:space="preserve"> regime. </w:t>
      </w:r>
      <w:r w:rsidRPr="00512AC6">
        <w:rPr>
          <w:rFonts w:asciiTheme="minorHAnsi" w:hAnsiTheme="minorHAnsi" w:cstheme="minorHAnsi"/>
          <w:b/>
          <w:bCs/>
          <w:color w:val="000000"/>
          <w:highlight w:val="yellow"/>
          <w:u w:val="single"/>
          <w:shd w:val="clear" w:color="auto" w:fill="FFFFFF"/>
        </w:rPr>
        <w:t>Data exclusivity poses</w:t>
      </w:r>
      <w:r w:rsidRPr="00512AC6">
        <w:rPr>
          <w:rFonts w:asciiTheme="minorHAnsi" w:hAnsiTheme="minorHAnsi" w:cstheme="minorHAnsi"/>
          <w:b/>
          <w:bCs/>
          <w:color w:val="000000"/>
          <w:u w:val="single"/>
          <w:shd w:val="clear" w:color="auto" w:fill="FFFFFF"/>
        </w:rPr>
        <w:t xml:space="preserve"> a considerable additional </w:t>
      </w:r>
      <w:r w:rsidRPr="00512AC6">
        <w:rPr>
          <w:rFonts w:asciiTheme="minorHAnsi" w:hAnsiTheme="minorHAnsi" w:cstheme="minorHAnsi"/>
          <w:b/>
          <w:bCs/>
          <w:color w:val="000000"/>
          <w:highlight w:val="yellow"/>
          <w:u w:val="single"/>
          <w:shd w:val="clear" w:color="auto" w:fill="FFFFFF"/>
        </w:rPr>
        <w:t xml:space="preserve">risk to </w:t>
      </w:r>
      <w:r w:rsidRPr="00512AC6">
        <w:rPr>
          <w:rFonts w:asciiTheme="minorHAnsi" w:hAnsiTheme="minorHAnsi" w:cstheme="minorHAnsi"/>
          <w:b/>
          <w:bCs/>
          <w:color w:val="000000"/>
          <w:u w:val="single"/>
          <w:shd w:val="clear" w:color="auto" w:fill="FFFFFF"/>
        </w:rPr>
        <w:t xml:space="preserve">the </w:t>
      </w:r>
      <w:r w:rsidRPr="00512AC6">
        <w:rPr>
          <w:rFonts w:asciiTheme="minorHAnsi" w:hAnsiTheme="minorHAnsi" w:cstheme="minorHAnsi"/>
          <w:b/>
          <w:bCs/>
          <w:color w:val="000000"/>
          <w:highlight w:val="yellow"/>
          <w:u w:val="single"/>
          <w:shd w:val="clear" w:color="auto" w:fill="FFFFFF"/>
        </w:rPr>
        <w:t xml:space="preserve">affordable </w:t>
      </w:r>
      <w:r w:rsidRPr="00512AC6">
        <w:rPr>
          <w:rFonts w:asciiTheme="minorHAnsi" w:hAnsiTheme="minorHAnsi" w:cstheme="minorHAnsi"/>
          <w:b/>
          <w:bCs/>
          <w:color w:val="000000"/>
          <w:u w:val="single"/>
          <w:shd w:val="clear" w:color="auto" w:fill="FFFFFF"/>
        </w:rPr>
        <w:t xml:space="preserve">access to </w:t>
      </w:r>
      <w:r w:rsidRPr="00512AC6">
        <w:rPr>
          <w:rFonts w:asciiTheme="minorHAnsi" w:hAnsiTheme="minorHAnsi" w:cstheme="minorHAnsi"/>
          <w:b/>
          <w:bCs/>
          <w:color w:val="000000"/>
          <w:highlight w:val="yellow"/>
          <w:u w:val="single"/>
          <w:shd w:val="clear" w:color="auto" w:fill="FFFFFF"/>
        </w:rPr>
        <w:t>medicines</w:t>
      </w:r>
      <w:r w:rsidRPr="00512AC6">
        <w:rPr>
          <w:rFonts w:asciiTheme="minorHAnsi" w:hAnsiTheme="minorHAnsi" w:cstheme="minorHAnsi"/>
          <w:b/>
          <w:bCs/>
          <w:color w:val="000000"/>
          <w:u w:val="single"/>
          <w:shd w:val="clear" w:color="auto" w:fill="FFFFFF"/>
        </w:rPr>
        <w:t xml:space="preserve"> in developing countries.</w:t>
      </w:r>
      <w:r w:rsidRPr="00512AC6">
        <w:rPr>
          <w:rFonts w:asciiTheme="minorHAnsi" w:hAnsiTheme="minorHAnsi" w:cstheme="minorHAnsi"/>
          <w:color w:val="000000"/>
          <w:sz w:val="12"/>
          <w:shd w:val="clear" w:color="auto" w:fill="FFFFFF"/>
        </w:rPr>
        <w:t xml:space="preserve"> In the absence of evidence that data exclusivity will support innovation and economic development, </w:t>
      </w:r>
      <w:r w:rsidRPr="00512AC6">
        <w:rPr>
          <w:rFonts w:asciiTheme="minorHAnsi" w:hAnsiTheme="minorHAnsi" w:cstheme="minorHAnsi"/>
          <w:b/>
          <w:bCs/>
          <w:color w:val="000000"/>
          <w:highlight w:val="yellow"/>
          <w:u w:val="single"/>
          <w:shd w:val="clear" w:color="auto" w:fill="FFFFFF"/>
        </w:rPr>
        <w:t xml:space="preserve">there is no </w:t>
      </w:r>
      <w:r w:rsidRPr="00512AC6">
        <w:rPr>
          <w:rFonts w:asciiTheme="minorHAnsi" w:hAnsiTheme="minorHAnsi" w:cstheme="minorHAnsi"/>
          <w:b/>
          <w:bCs/>
          <w:color w:val="000000"/>
          <w:u w:val="single"/>
          <w:shd w:val="clear" w:color="auto" w:fill="FFFFFF"/>
        </w:rPr>
        <w:t xml:space="preserve">legitimate </w:t>
      </w:r>
      <w:r w:rsidRPr="00512AC6">
        <w:rPr>
          <w:rFonts w:asciiTheme="minorHAnsi" w:hAnsiTheme="minorHAnsi" w:cstheme="minorHAnsi"/>
          <w:b/>
          <w:bCs/>
          <w:color w:val="000000"/>
          <w:highlight w:val="yellow"/>
          <w:u w:val="single"/>
          <w:shd w:val="clear" w:color="auto" w:fill="FFFFFF"/>
        </w:rPr>
        <w:t>ground for developing countries to favour such a policy</w:t>
      </w:r>
      <w:r w:rsidRPr="00512AC6">
        <w:rPr>
          <w:rFonts w:asciiTheme="minorHAnsi" w:hAnsiTheme="minorHAnsi" w:cstheme="minorHAnsi"/>
          <w:b/>
          <w:bCs/>
          <w:color w:val="000000"/>
          <w:u w:val="single"/>
          <w:shd w:val="clear" w:color="auto" w:fill="FFFFFF"/>
        </w:rPr>
        <w:t>.</w:t>
      </w:r>
      <w:r w:rsidRPr="00512AC6">
        <w:rPr>
          <w:rFonts w:asciiTheme="minorHAnsi" w:hAnsiTheme="minorHAnsi" w:cstheme="minorHAnsi"/>
          <w:color w:val="000000"/>
          <w:sz w:val="12"/>
          <w:shd w:val="clear" w:color="auto" w:fill="FFFFFF"/>
        </w:rPr>
        <w:t xml:space="preserve"> Moreover, </w:t>
      </w:r>
      <w:r w:rsidRPr="00512AC6">
        <w:rPr>
          <w:rFonts w:asciiTheme="minorHAnsi" w:hAnsiTheme="minorHAnsi" w:cstheme="minorHAnsi"/>
          <w:b/>
          <w:bCs/>
          <w:color w:val="000000"/>
          <w:u w:val="single"/>
          <w:shd w:val="clear" w:color="auto" w:fill="FFFFFF"/>
        </w:rPr>
        <w:t xml:space="preserve">since current levels of revenue already generate copious profit margins for the pharmaceutical industry in US and EU markets, </w:t>
      </w:r>
      <w:r w:rsidRPr="00512AC6">
        <w:rPr>
          <w:rFonts w:asciiTheme="minorHAnsi" w:hAnsiTheme="minorHAnsi" w:cstheme="minorHAnsi"/>
          <w:b/>
          <w:bCs/>
          <w:color w:val="000000"/>
          <w:highlight w:val="yellow"/>
          <w:u w:val="single"/>
          <w:shd w:val="clear" w:color="auto" w:fill="FFFFFF"/>
        </w:rPr>
        <w:t>it is</w:t>
      </w:r>
      <w:r w:rsidRPr="00512AC6">
        <w:rPr>
          <w:rFonts w:asciiTheme="minorHAnsi" w:hAnsiTheme="minorHAnsi" w:cstheme="minorHAnsi"/>
          <w:b/>
          <w:bCs/>
          <w:color w:val="000000"/>
          <w:u w:val="single"/>
          <w:shd w:val="clear" w:color="auto" w:fill="FFFFFF"/>
        </w:rPr>
        <w:t xml:space="preserve"> inequitable and highly </w:t>
      </w:r>
      <w:r w:rsidRPr="00512AC6">
        <w:rPr>
          <w:rFonts w:asciiTheme="minorHAnsi" w:hAnsiTheme="minorHAnsi" w:cstheme="minorHAnsi"/>
          <w:b/>
          <w:bCs/>
          <w:color w:val="000000"/>
          <w:highlight w:val="yellow"/>
          <w:u w:val="single"/>
          <w:shd w:val="clear" w:color="auto" w:fill="FFFFFF"/>
        </w:rPr>
        <w:t xml:space="preserve">problematic to require developing countries to implement </w:t>
      </w:r>
      <w:r w:rsidRPr="00512AC6">
        <w:rPr>
          <w:rFonts w:asciiTheme="minorHAnsi" w:hAnsiTheme="minorHAnsi" w:cstheme="minorHAnsi"/>
          <w:b/>
          <w:bCs/>
          <w:color w:val="000000"/>
          <w:u w:val="single"/>
          <w:shd w:val="clear" w:color="auto" w:fill="FFFFFF"/>
        </w:rPr>
        <w:t>data exclusivity</w:t>
      </w:r>
      <w:r w:rsidRPr="00512AC6">
        <w:rPr>
          <w:rFonts w:asciiTheme="minorHAnsi" w:hAnsiTheme="minorHAnsi" w:cstheme="minorHAnsi"/>
          <w:color w:val="000000"/>
          <w:sz w:val="12"/>
          <w:shd w:val="clear" w:color="auto" w:fill="FFFFFF"/>
        </w:rPr>
        <w:t>. For developed country markets, the key question remains whether society should pay the price for extended monopolies in return for merely ‘incremental’ innovations</w:t>
      </w:r>
      <w:r w:rsidRPr="00512AC6">
        <w:rPr>
          <w:rFonts w:asciiTheme="minorHAnsi" w:hAnsiTheme="minorHAnsi" w:cstheme="minorHAnsi"/>
          <w:b/>
          <w:bCs/>
          <w:color w:val="000000"/>
          <w:u w:val="single"/>
          <w:shd w:val="clear" w:color="auto" w:fill="FFFFFF"/>
        </w:rPr>
        <w:t xml:space="preserve">. </w:t>
      </w:r>
      <w:r w:rsidRPr="00512AC6">
        <w:rPr>
          <w:rFonts w:asciiTheme="minorHAnsi" w:hAnsiTheme="minorHAnsi" w:cstheme="minorHAnsi"/>
          <w:b/>
          <w:bCs/>
          <w:color w:val="000000"/>
          <w:highlight w:val="yellow"/>
          <w:u w:val="single"/>
          <w:shd w:val="clear" w:color="auto" w:fill="FFFFFF"/>
        </w:rPr>
        <w:t xml:space="preserve">Even in the US and </w:t>
      </w:r>
      <w:r w:rsidRPr="00512AC6">
        <w:rPr>
          <w:rFonts w:asciiTheme="minorHAnsi" w:hAnsiTheme="minorHAnsi" w:cstheme="minorHAnsi"/>
          <w:b/>
          <w:bCs/>
          <w:color w:val="000000"/>
          <w:u w:val="single"/>
          <w:shd w:val="clear" w:color="auto" w:fill="FFFFFF"/>
        </w:rPr>
        <w:t xml:space="preserve">the </w:t>
      </w:r>
      <w:r w:rsidRPr="00512AC6">
        <w:rPr>
          <w:rFonts w:asciiTheme="minorHAnsi" w:hAnsiTheme="minorHAnsi" w:cstheme="minorHAnsi"/>
          <w:b/>
          <w:bCs/>
          <w:color w:val="000000"/>
          <w:highlight w:val="yellow"/>
          <w:u w:val="single"/>
          <w:shd w:val="clear" w:color="auto" w:fill="FFFFFF"/>
        </w:rPr>
        <w:t>EU</w:t>
      </w:r>
      <w:r w:rsidRPr="00512AC6">
        <w:rPr>
          <w:rFonts w:asciiTheme="minorHAnsi" w:hAnsiTheme="minorHAnsi" w:cstheme="minorHAnsi"/>
          <w:b/>
          <w:bCs/>
          <w:color w:val="000000"/>
          <w:u w:val="single"/>
          <w:shd w:val="clear" w:color="auto" w:fill="FFFFFF"/>
        </w:rPr>
        <w:t xml:space="preserve">, the implementation of </w:t>
      </w:r>
      <w:r w:rsidRPr="00512AC6">
        <w:rPr>
          <w:rFonts w:asciiTheme="minorHAnsi" w:hAnsiTheme="minorHAnsi" w:cstheme="minorHAnsi"/>
          <w:b/>
          <w:bCs/>
          <w:color w:val="000000"/>
          <w:highlight w:val="yellow"/>
          <w:u w:val="single"/>
          <w:shd w:val="clear" w:color="auto" w:fill="FFFFFF"/>
        </w:rPr>
        <w:t>data exclusivity</w:t>
      </w:r>
      <w:r w:rsidRPr="00512AC6">
        <w:rPr>
          <w:rFonts w:asciiTheme="minorHAnsi" w:hAnsiTheme="minorHAnsi" w:cstheme="minorHAnsi"/>
          <w:b/>
          <w:bCs/>
          <w:color w:val="000000"/>
          <w:u w:val="single"/>
          <w:shd w:val="clear" w:color="auto" w:fill="FFFFFF"/>
        </w:rPr>
        <w:t xml:space="preserve">, by undermining legitimate competition, </w:t>
      </w:r>
      <w:r w:rsidRPr="00512AC6">
        <w:rPr>
          <w:rFonts w:asciiTheme="minorHAnsi" w:hAnsiTheme="minorHAnsi" w:cstheme="minorHAnsi"/>
          <w:b/>
          <w:bCs/>
          <w:color w:val="000000"/>
          <w:highlight w:val="yellow"/>
          <w:u w:val="single"/>
          <w:shd w:val="clear" w:color="auto" w:fill="FFFFFF"/>
        </w:rPr>
        <w:t>seems incompatible</w:t>
      </w:r>
      <w:r w:rsidRPr="00512AC6">
        <w:rPr>
          <w:rFonts w:asciiTheme="minorHAnsi" w:hAnsiTheme="minorHAnsi" w:cstheme="minorHAnsi"/>
          <w:b/>
          <w:bCs/>
          <w:color w:val="000000"/>
          <w:u w:val="single"/>
          <w:shd w:val="clear" w:color="auto" w:fill="FFFFFF"/>
        </w:rPr>
        <w:t xml:space="preserve"> with the long tradition of stringent competition and anti‐trust policies, which have always been vital components of the economic structure.</w:t>
      </w:r>
      <w:r w:rsidRPr="00512AC6">
        <w:rPr>
          <w:rFonts w:asciiTheme="minorHAnsi" w:hAnsiTheme="minorHAnsi" w:cstheme="minorHAnsi"/>
          <w:color w:val="000000"/>
          <w:sz w:val="12"/>
          <w:shd w:val="clear" w:color="auto" w:fill="FFFFFF"/>
        </w:rPr>
        <w:t xml:space="preserve"> In its current form, </w:t>
      </w:r>
      <w:r w:rsidRPr="00512AC6">
        <w:rPr>
          <w:rFonts w:asciiTheme="minorHAnsi" w:hAnsiTheme="minorHAnsi" w:cstheme="minorHAnsi"/>
          <w:b/>
          <w:bCs/>
          <w:color w:val="000000"/>
          <w:highlight w:val="yellow"/>
          <w:u w:val="single"/>
          <w:shd w:val="clear" w:color="auto" w:fill="FFFFFF"/>
        </w:rPr>
        <w:t>data exclusivity</w:t>
      </w:r>
      <w:r w:rsidRPr="00512AC6">
        <w:rPr>
          <w:rFonts w:asciiTheme="minorHAnsi" w:hAnsiTheme="minorHAnsi" w:cstheme="minorHAnsi"/>
          <w:b/>
          <w:bCs/>
          <w:color w:val="000000"/>
          <w:u w:val="single"/>
          <w:shd w:val="clear" w:color="auto" w:fill="FFFFFF"/>
        </w:rPr>
        <w:t xml:space="preserve"> </w:t>
      </w:r>
      <w:r w:rsidRPr="00512AC6">
        <w:rPr>
          <w:rFonts w:asciiTheme="minorHAnsi" w:hAnsiTheme="minorHAnsi" w:cstheme="minorHAnsi"/>
          <w:b/>
          <w:bCs/>
          <w:color w:val="000000"/>
          <w:highlight w:val="yellow"/>
          <w:u w:val="single"/>
          <w:shd w:val="clear" w:color="auto" w:fill="FFFFFF"/>
        </w:rPr>
        <w:t>offers</w:t>
      </w:r>
      <w:r w:rsidRPr="00512AC6">
        <w:rPr>
          <w:rFonts w:asciiTheme="minorHAnsi" w:hAnsiTheme="minorHAnsi" w:cstheme="minorHAnsi"/>
          <w:b/>
          <w:bCs/>
          <w:color w:val="000000"/>
          <w:u w:val="single"/>
          <w:shd w:val="clear" w:color="auto" w:fill="FFFFFF"/>
        </w:rPr>
        <w:t xml:space="preserve"> the pharmaceutical industry an ‘easy route’ to </w:t>
      </w:r>
      <w:r w:rsidRPr="00512AC6">
        <w:rPr>
          <w:rFonts w:asciiTheme="minorHAnsi" w:hAnsiTheme="minorHAnsi" w:cstheme="minorHAnsi"/>
          <w:b/>
          <w:bCs/>
          <w:color w:val="000000"/>
          <w:highlight w:val="yellow"/>
          <w:u w:val="single"/>
          <w:shd w:val="clear" w:color="auto" w:fill="FFFFFF"/>
        </w:rPr>
        <w:t>market exclusivity</w:t>
      </w:r>
      <w:r w:rsidRPr="00512AC6">
        <w:rPr>
          <w:rFonts w:asciiTheme="minorHAnsi" w:hAnsiTheme="minorHAnsi" w:cstheme="minorHAnsi"/>
          <w:b/>
          <w:bCs/>
          <w:color w:val="000000"/>
          <w:u w:val="single"/>
          <w:shd w:val="clear" w:color="auto" w:fill="FFFFFF"/>
        </w:rPr>
        <w:t>, without fear of challenges. Indeed, it seems that data exclusivity is meant to increase the (already significant) profitability of the pharmaceutical industry, rather than allowing them to have a legitimate demand fulfilled.</w:t>
      </w:r>
    </w:p>
    <w:p w14:paraId="3090A48E" w14:textId="77777777" w:rsidR="00E30C87" w:rsidRPr="00512AC6" w:rsidRDefault="00E30C87" w:rsidP="00E30C87">
      <w:pPr>
        <w:rPr>
          <w:rFonts w:asciiTheme="minorHAnsi" w:hAnsiTheme="minorHAnsi" w:cstheme="minorHAnsi"/>
          <w:b/>
          <w:bCs/>
          <w:sz w:val="28"/>
          <w:szCs w:val="28"/>
          <w:u w:val="single"/>
        </w:rPr>
      </w:pPr>
      <w:r w:rsidRPr="00512AC6">
        <w:rPr>
          <w:rFonts w:asciiTheme="minorHAnsi" w:hAnsiTheme="minorHAnsi" w:cstheme="minorHAnsi"/>
          <w:b/>
          <w:bCs/>
          <w:sz w:val="28"/>
          <w:szCs w:val="28"/>
        </w:rPr>
        <w:t>It’s topical and the aff solves – Data Exclusivity is a TRIPs Plus IP protection – Thrasher 21</w:t>
      </w:r>
    </w:p>
    <w:p w14:paraId="38059B47" w14:textId="77777777" w:rsidR="00E30C87" w:rsidRPr="00512AC6" w:rsidRDefault="00E30C87" w:rsidP="00E30C87">
      <w:pPr>
        <w:rPr>
          <w:rStyle w:val="Style13ptBold"/>
          <w:rFonts w:asciiTheme="minorHAnsi" w:hAnsiTheme="minorHAnsi" w:cstheme="minorHAnsi"/>
          <w:b w:val="0"/>
        </w:rPr>
      </w:pPr>
      <w:r w:rsidRPr="00512AC6">
        <w:rPr>
          <w:rFonts w:asciiTheme="minorHAnsi" w:hAnsiTheme="minorHAnsi" w:cstheme="minorHAnsi"/>
        </w:rPr>
        <w:t xml:space="preserve">Thrasher, Rachel. “How Data Exclusivity Laws Impact Drug Prices:” </w:t>
      </w:r>
      <w:r w:rsidRPr="00512AC6">
        <w:rPr>
          <w:rFonts w:asciiTheme="minorHAnsi" w:hAnsiTheme="minorHAnsi" w:cstheme="minorHAnsi"/>
          <w:i/>
          <w:iCs/>
        </w:rPr>
        <w:t>Global Development Policy Center Chart of the Week How Data Exclusivity Laws Impact Drug Prices Comments</w:t>
      </w:r>
      <w:r w:rsidRPr="00512AC6">
        <w:rPr>
          <w:rFonts w:asciiTheme="minorHAnsi" w:hAnsiTheme="minorHAnsi" w:cstheme="minorHAnsi"/>
        </w:rPr>
        <w:t xml:space="preserve">, 25 May 2021, </w:t>
      </w:r>
      <w:hyperlink r:id="rId7" w:history="1">
        <w:r w:rsidRPr="00512AC6">
          <w:rPr>
            <w:rStyle w:val="Hyperlink"/>
            <w:rFonts w:asciiTheme="minorHAnsi" w:hAnsiTheme="minorHAnsi" w:cstheme="minorHAnsi"/>
          </w:rPr>
          <w:t>www.bu.edu/gdp/2021/05/25/chart-of-the-week-how-data</w:t>
        </w:r>
      </w:hyperlink>
      <w:r w:rsidRPr="00512AC6">
        <w:rPr>
          <w:rFonts w:asciiTheme="minorHAnsi" w:hAnsiTheme="minorHAnsi" w:cstheme="minorHAnsi"/>
        </w:rPr>
        <w:t>-exclusivity-laws-impact-drug-prices/. // LHP AB</w:t>
      </w:r>
    </w:p>
    <w:p w14:paraId="4A22B567" w14:textId="77777777" w:rsidR="00E30C87" w:rsidRPr="00512AC6" w:rsidRDefault="00E30C87" w:rsidP="00E30C87">
      <w:pPr>
        <w:pStyle w:val="NormalWeb"/>
        <w:shd w:val="clear" w:color="auto" w:fill="FFFFFF"/>
        <w:spacing w:before="0" w:beforeAutospacing="0" w:after="300" w:afterAutospacing="0"/>
        <w:rPr>
          <w:rFonts w:asciiTheme="minorHAnsi" w:hAnsiTheme="minorHAnsi" w:cstheme="minorHAnsi"/>
          <w:sz w:val="16"/>
        </w:rPr>
      </w:pPr>
      <w:r w:rsidRPr="00512AC6">
        <w:rPr>
          <w:rFonts w:asciiTheme="minorHAnsi" w:hAnsiTheme="minorHAnsi" w:cstheme="minorHAnsi"/>
          <w:b/>
          <w:bCs/>
          <w:highlight w:val="yellow"/>
          <w:u w:val="single"/>
        </w:rPr>
        <w:t>Data exclusivity is a form of i</w:t>
      </w:r>
      <w:r w:rsidRPr="00512AC6">
        <w:rPr>
          <w:rFonts w:asciiTheme="minorHAnsi" w:hAnsiTheme="minorHAnsi" w:cstheme="minorHAnsi"/>
          <w:b/>
          <w:bCs/>
          <w:u w:val="single"/>
        </w:rPr>
        <w:t>ntellectual</w:t>
      </w:r>
      <w:r w:rsidRPr="00512AC6">
        <w:rPr>
          <w:rFonts w:asciiTheme="minorHAnsi" w:hAnsiTheme="minorHAnsi" w:cstheme="minorHAnsi"/>
          <w:b/>
          <w:bCs/>
          <w:highlight w:val="yellow"/>
          <w:u w:val="single"/>
        </w:rPr>
        <w:t xml:space="preserve"> p</w:t>
      </w:r>
      <w:r w:rsidRPr="00512AC6">
        <w:rPr>
          <w:rFonts w:asciiTheme="minorHAnsi" w:hAnsiTheme="minorHAnsi" w:cstheme="minorHAnsi"/>
          <w:b/>
          <w:bCs/>
          <w:u w:val="single"/>
        </w:rPr>
        <w:t xml:space="preserve">roperty </w:t>
      </w:r>
      <w:r w:rsidRPr="00512AC6">
        <w:rPr>
          <w:rFonts w:asciiTheme="minorHAnsi" w:hAnsiTheme="minorHAnsi" w:cstheme="minorHAnsi"/>
          <w:b/>
          <w:bCs/>
          <w:highlight w:val="yellow"/>
          <w:u w:val="single"/>
        </w:rPr>
        <w:t>protection that applies</w:t>
      </w:r>
      <w:r w:rsidRPr="00512AC6">
        <w:rPr>
          <w:rFonts w:asciiTheme="minorHAnsi" w:hAnsiTheme="minorHAnsi" w:cstheme="minorHAnsi"/>
          <w:b/>
          <w:bCs/>
          <w:u w:val="single"/>
        </w:rPr>
        <w:t xml:space="preserve"> specifically </w:t>
      </w:r>
      <w:r w:rsidRPr="00512AC6">
        <w:rPr>
          <w:rFonts w:asciiTheme="minorHAnsi" w:hAnsiTheme="minorHAnsi" w:cstheme="minorHAnsi"/>
          <w:b/>
          <w:bCs/>
          <w:highlight w:val="yellow"/>
          <w:u w:val="single"/>
        </w:rPr>
        <w:t xml:space="preserve">to data from </w:t>
      </w:r>
      <w:r w:rsidRPr="00512AC6">
        <w:rPr>
          <w:rFonts w:asciiTheme="minorHAnsi" w:hAnsiTheme="minorHAnsi" w:cstheme="minorHAnsi"/>
        </w:rPr>
        <w:t>pharmaceutical</w:t>
      </w:r>
      <w:r w:rsidRPr="00512AC6">
        <w:rPr>
          <w:rFonts w:asciiTheme="minorHAnsi" w:hAnsiTheme="minorHAnsi" w:cstheme="minorHAnsi"/>
          <w:b/>
          <w:bCs/>
          <w:u w:val="single"/>
        </w:rPr>
        <w:t xml:space="preserve"> </w:t>
      </w:r>
      <w:r w:rsidRPr="00512AC6">
        <w:rPr>
          <w:rFonts w:asciiTheme="minorHAnsi" w:hAnsiTheme="minorHAnsi" w:cstheme="minorHAnsi"/>
          <w:b/>
          <w:bCs/>
          <w:highlight w:val="yellow"/>
          <w:u w:val="single"/>
        </w:rPr>
        <w:t>clinical trials</w:t>
      </w:r>
      <w:r w:rsidRPr="00512AC6">
        <w:rPr>
          <w:rFonts w:asciiTheme="minorHAnsi" w:hAnsiTheme="minorHAnsi" w:cstheme="minorHAnsi"/>
          <w:b/>
          <w:bCs/>
          <w:u w:val="single"/>
        </w:rPr>
        <w:t xml:space="preserve">. While </w:t>
      </w:r>
      <w:r w:rsidRPr="00512AC6">
        <w:rPr>
          <w:rFonts w:asciiTheme="minorHAnsi" w:hAnsiTheme="minorHAnsi" w:cstheme="minorHAnsi"/>
          <w:b/>
          <w:bCs/>
          <w:highlight w:val="yellow"/>
          <w:u w:val="single"/>
        </w:rPr>
        <w:t xml:space="preserve">innovator firms run </w:t>
      </w:r>
      <w:r w:rsidRPr="00512AC6">
        <w:rPr>
          <w:rFonts w:asciiTheme="minorHAnsi" w:hAnsiTheme="minorHAnsi" w:cstheme="minorHAnsi"/>
          <w:b/>
          <w:bCs/>
          <w:u w:val="single"/>
        </w:rPr>
        <w:t xml:space="preserve">their own clinical </w:t>
      </w:r>
      <w:r w:rsidRPr="00512AC6">
        <w:rPr>
          <w:rFonts w:asciiTheme="minorHAnsi" w:hAnsiTheme="minorHAnsi" w:cstheme="minorHAnsi"/>
          <w:b/>
          <w:bCs/>
          <w:highlight w:val="yellow"/>
          <w:u w:val="single"/>
        </w:rPr>
        <w:t xml:space="preserve">trials to gain </w:t>
      </w:r>
      <w:r w:rsidRPr="00512AC6">
        <w:rPr>
          <w:rFonts w:asciiTheme="minorHAnsi" w:hAnsiTheme="minorHAnsi" w:cstheme="minorHAnsi"/>
          <w:b/>
          <w:bCs/>
          <w:u w:val="single"/>
        </w:rPr>
        <w:t xml:space="preserve">marketing </w:t>
      </w:r>
      <w:r w:rsidRPr="00512AC6">
        <w:rPr>
          <w:rFonts w:asciiTheme="minorHAnsi" w:hAnsiTheme="minorHAnsi" w:cstheme="minorHAnsi"/>
          <w:b/>
          <w:bCs/>
          <w:highlight w:val="yellow"/>
          <w:u w:val="single"/>
        </w:rPr>
        <w:t>approval, generic manufacturers</w:t>
      </w:r>
      <w:r w:rsidRPr="00512AC6">
        <w:rPr>
          <w:rFonts w:asciiTheme="minorHAnsi" w:hAnsiTheme="minorHAnsi" w:cstheme="minorHAnsi"/>
          <w:b/>
          <w:bCs/>
          <w:u w:val="single"/>
        </w:rPr>
        <w:t xml:space="preserve"> typically </w:t>
      </w:r>
      <w:r w:rsidRPr="00512AC6">
        <w:rPr>
          <w:rFonts w:asciiTheme="minorHAnsi" w:hAnsiTheme="minorHAnsi" w:cstheme="minorHAnsi"/>
          <w:b/>
          <w:bCs/>
          <w:highlight w:val="yellow"/>
          <w:u w:val="single"/>
        </w:rPr>
        <w:t xml:space="preserve">rely on the innovator’s </w:t>
      </w:r>
      <w:r w:rsidRPr="00512AC6">
        <w:rPr>
          <w:rFonts w:asciiTheme="minorHAnsi" w:hAnsiTheme="minorHAnsi" w:cstheme="minorHAnsi"/>
          <w:b/>
          <w:bCs/>
          <w:u w:val="single"/>
        </w:rPr>
        <w:t xml:space="preserve">clinical </w:t>
      </w:r>
      <w:r w:rsidRPr="00512AC6">
        <w:rPr>
          <w:rFonts w:asciiTheme="minorHAnsi" w:hAnsiTheme="minorHAnsi" w:cstheme="minorHAnsi"/>
          <w:b/>
          <w:bCs/>
          <w:highlight w:val="yellow"/>
          <w:u w:val="single"/>
        </w:rPr>
        <w:t>trials for</w:t>
      </w:r>
      <w:r w:rsidRPr="00512AC6">
        <w:rPr>
          <w:rFonts w:asciiTheme="minorHAnsi" w:hAnsiTheme="minorHAnsi" w:cstheme="minorHAnsi"/>
          <w:b/>
          <w:bCs/>
          <w:u w:val="single"/>
        </w:rPr>
        <w:t xml:space="preserve"> the same </w:t>
      </w:r>
      <w:r w:rsidRPr="00512AC6">
        <w:rPr>
          <w:rFonts w:asciiTheme="minorHAnsi" w:hAnsiTheme="minorHAnsi" w:cstheme="minorHAnsi"/>
          <w:b/>
          <w:bCs/>
          <w:highlight w:val="yellow"/>
          <w:u w:val="single"/>
        </w:rPr>
        <w:t>approval</w:t>
      </w:r>
      <w:r w:rsidRPr="00512AC6">
        <w:rPr>
          <w:rFonts w:asciiTheme="minorHAnsi" w:hAnsiTheme="minorHAnsi" w:cstheme="minorHAnsi"/>
          <w:b/>
          <w:bCs/>
          <w:u w:val="single"/>
        </w:rPr>
        <w:t xml:space="preserve">. </w:t>
      </w:r>
      <w:r w:rsidRPr="00512AC6">
        <w:rPr>
          <w:rFonts w:asciiTheme="minorHAnsi" w:hAnsiTheme="minorHAnsi" w:cstheme="minorHAnsi"/>
          <w:b/>
          <w:bCs/>
          <w:highlight w:val="yellow"/>
          <w:u w:val="single"/>
        </w:rPr>
        <w:t xml:space="preserve">Data exclusivity rules keep generic firms from </w:t>
      </w:r>
      <w:r w:rsidRPr="00512AC6">
        <w:rPr>
          <w:rFonts w:asciiTheme="minorHAnsi" w:hAnsiTheme="minorHAnsi" w:cstheme="minorHAnsi"/>
          <w:b/>
          <w:bCs/>
          <w:u w:val="single"/>
        </w:rPr>
        <w:t xml:space="preserve">relying on </w:t>
      </w:r>
      <w:r w:rsidRPr="00512AC6">
        <w:rPr>
          <w:rFonts w:asciiTheme="minorHAnsi" w:hAnsiTheme="minorHAnsi" w:cstheme="minorHAnsi"/>
          <w:b/>
          <w:bCs/>
          <w:highlight w:val="yellow"/>
          <w:u w:val="single"/>
        </w:rPr>
        <w:t xml:space="preserve">that data for 5 to 12 years, </w:t>
      </w:r>
      <w:r w:rsidRPr="00512AC6">
        <w:rPr>
          <w:rFonts w:asciiTheme="minorHAnsi" w:hAnsiTheme="minorHAnsi" w:cstheme="minorHAnsi"/>
          <w:b/>
          <w:bCs/>
          <w:u w:val="single"/>
        </w:rPr>
        <w:t>depending on the specific law.</w:t>
      </w:r>
      <w:r w:rsidRPr="00512AC6">
        <w:rPr>
          <w:rFonts w:asciiTheme="minorHAnsi" w:hAnsiTheme="minorHAnsi" w:cstheme="minorHAnsi"/>
          <w:sz w:val="16"/>
        </w:rPr>
        <w:t xml:space="preserve"> Data exclusivity operates independently of patent protection and </w:t>
      </w:r>
      <w:r w:rsidRPr="00512AC6">
        <w:rPr>
          <w:rFonts w:asciiTheme="minorHAnsi" w:hAnsiTheme="minorHAnsi" w:cstheme="minorHAnsi"/>
          <w:b/>
          <w:bCs/>
          <w:u w:val="single"/>
        </w:rPr>
        <w:t xml:space="preserve">can block generic manufacturers from gaining marketing approval even if the patent has expired or the original pharmaceutical product does not qualify for patent protection. </w:t>
      </w:r>
      <w:r w:rsidRPr="00512AC6">
        <w:rPr>
          <w:rFonts w:asciiTheme="minorHAnsi" w:hAnsiTheme="minorHAnsi" w:cstheme="minorHAnsi"/>
          <w:sz w:val="16"/>
          <w:szCs w:val="16"/>
        </w:rPr>
        <w:t>Altho</w:t>
      </w:r>
      <w:r w:rsidRPr="00512AC6">
        <w:rPr>
          <w:rFonts w:asciiTheme="minorHAnsi" w:hAnsiTheme="minorHAnsi" w:cstheme="minorHAnsi"/>
          <w:sz w:val="16"/>
        </w:rPr>
        <w:t xml:space="preserve">ugh data exclusivity laws are matters of domestic legislation, the United States, the EU and others increasingly demand in their free trade agreement (FTA) negotiations that their trading partners protect clinical trial data in this way. </w:t>
      </w:r>
      <w:r w:rsidRPr="00512AC6">
        <w:rPr>
          <w:rFonts w:asciiTheme="minorHAnsi" w:hAnsiTheme="minorHAnsi" w:cstheme="minorHAnsi"/>
          <w:b/>
          <w:bCs/>
          <w:highlight w:val="yellow"/>
          <w:u w:val="single"/>
        </w:rPr>
        <w:t>Data exclusivity is</w:t>
      </w:r>
      <w:r w:rsidRPr="00512AC6">
        <w:rPr>
          <w:rFonts w:asciiTheme="minorHAnsi" w:hAnsiTheme="minorHAnsi" w:cstheme="minorHAnsi"/>
          <w:b/>
          <w:bCs/>
          <w:u w:val="single"/>
        </w:rPr>
        <w:t xml:space="preserve"> just </w:t>
      </w:r>
      <w:r w:rsidRPr="00512AC6">
        <w:rPr>
          <w:rFonts w:asciiTheme="minorHAnsi" w:hAnsiTheme="minorHAnsi" w:cstheme="minorHAnsi"/>
          <w:b/>
          <w:bCs/>
          <w:highlight w:val="yellow"/>
          <w:u w:val="single"/>
        </w:rPr>
        <w:t>one</w:t>
      </w:r>
      <w:r w:rsidRPr="00512AC6">
        <w:rPr>
          <w:rFonts w:asciiTheme="minorHAnsi" w:hAnsiTheme="minorHAnsi" w:cstheme="minorHAnsi"/>
          <w:b/>
          <w:bCs/>
          <w:u w:val="single"/>
        </w:rPr>
        <w:t xml:space="preserve"> of a host of </w:t>
      </w:r>
      <w:r w:rsidRPr="00512AC6">
        <w:rPr>
          <w:rFonts w:asciiTheme="minorHAnsi" w:hAnsiTheme="minorHAnsi" w:cstheme="minorHAnsi"/>
          <w:b/>
          <w:bCs/>
          <w:highlight w:val="yellow"/>
          <w:u w:val="single"/>
        </w:rPr>
        <w:t>“TRIPS-plus”</w:t>
      </w:r>
      <w:r w:rsidRPr="00512AC6">
        <w:rPr>
          <w:rFonts w:asciiTheme="minorHAnsi" w:hAnsiTheme="minorHAnsi" w:cstheme="minorHAnsi"/>
          <w:b/>
          <w:bCs/>
          <w:u w:val="single"/>
        </w:rPr>
        <w:t xml:space="preserve"> treaty </w:t>
      </w:r>
      <w:r w:rsidRPr="00512AC6">
        <w:rPr>
          <w:rFonts w:asciiTheme="minorHAnsi" w:hAnsiTheme="minorHAnsi" w:cstheme="minorHAnsi"/>
          <w:b/>
          <w:bCs/>
          <w:highlight w:val="yellow"/>
          <w:u w:val="single"/>
        </w:rPr>
        <w:t>provision</w:t>
      </w:r>
      <w:r w:rsidRPr="00512AC6">
        <w:rPr>
          <w:rFonts w:asciiTheme="minorHAnsi" w:hAnsiTheme="minorHAnsi" w:cstheme="minorHAnsi"/>
          <w:b/>
          <w:bCs/>
          <w:u w:val="single"/>
        </w:rPr>
        <w:t>s designed to raise the overall level of intellectual property protection for innovator firms</w:t>
      </w:r>
      <w:r w:rsidRPr="00512AC6">
        <w:rPr>
          <w:rFonts w:asciiTheme="minorHAnsi" w:hAnsiTheme="minorHAnsi" w:cstheme="minorHAnsi"/>
          <w:sz w:val="16"/>
        </w:rPr>
        <w:t>. Although the WTO’s Agreement on Trade-Related Intellectual Property Rights (TRIPS) does require Member states to protect clinical trial and other data from “unfair commercial use,” it does not require exclusivity rules that block the registration of generic products.</w:t>
      </w:r>
    </w:p>
    <w:p w14:paraId="30961C9E" w14:textId="77777777" w:rsidR="00E30C87" w:rsidRPr="00512AC6" w:rsidRDefault="00E30C87" w:rsidP="00E30C87">
      <w:pPr>
        <w:pStyle w:val="Heading4"/>
        <w:rPr>
          <w:rFonts w:asciiTheme="minorHAnsi" w:hAnsiTheme="minorHAnsi" w:cstheme="minorHAnsi"/>
        </w:rPr>
      </w:pPr>
      <w:r w:rsidRPr="00512AC6">
        <w:rPr>
          <w:rFonts w:asciiTheme="minorHAnsi" w:hAnsiTheme="minorHAnsi" w:cstheme="minorHAnsi"/>
        </w:rPr>
        <w:t>TRIPs Plus Provisions, namely data exclusivity, are being used in many bilateral trade agreements – Thrasher et al 21</w:t>
      </w:r>
    </w:p>
    <w:p w14:paraId="09D497F8" w14:textId="77777777" w:rsidR="00E30C87" w:rsidRPr="00512AC6" w:rsidRDefault="00E30C87" w:rsidP="00E30C87">
      <w:pPr>
        <w:rPr>
          <w:rFonts w:asciiTheme="minorHAnsi" w:hAnsiTheme="minorHAnsi" w:cstheme="minorHAnsi"/>
          <w:sz w:val="16"/>
          <w:szCs w:val="16"/>
        </w:rPr>
      </w:pPr>
      <w:r w:rsidRPr="00512AC6">
        <w:rPr>
          <w:rFonts w:asciiTheme="minorHAnsi" w:hAnsiTheme="minorHAnsi" w:cstheme="minorHAnsi"/>
          <w:sz w:val="16"/>
          <w:szCs w:val="16"/>
        </w:rPr>
        <w:t xml:space="preserve">Thrasher, Rachel, Veronika J. Wirtz, Warren Kaplan, Kevin P. Gallagher, Hattie Werk. “How Data Exclusivity Laws Impact Drug Prices:” </w:t>
      </w:r>
      <w:r w:rsidRPr="00512AC6">
        <w:rPr>
          <w:rFonts w:asciiTheme="minorHAnsi" w:hAnsiTheme="minorHAnsi" w:cstheme="minorHAnsi"/>
          <w:i/>
          <w:iCs/>
          <w:sz w:val="16"/>
          <w:szCs w:val="16"/>
        </w:rPr>
        <w:t>Global Development Policy Center Chart of the Week How Data Exclusivity Laws Impact Drug Prices Comments</w:t>
      </w:r>
      <w:r w:rsidRPr="00512AC6">
        <w:rPr>
          <w:rFonts w:asciiTheme="minorHAnsi" w:hAnsiTheme="minorHAnsi" w:cstheme="minorHAnsi"/>
          <w:sz w:val="16"/>
          <w:szCs w:val="16"/>
        </w:rPr>
        <w:t xml:space="preserve">, 25 May 2021, </w:t>
      </w:r>
      <w:hyperlink r:id="rId8" w:history="1">
        <w:r w:rsidRPr="00512AC6">
          <w:rPr>
            <w:rStyle w:val="Hyperlink"/>
            <w:rFonts w:asciiTheme="minorHAnsi" w:hAnsiTheme="minorHAnsi" w:cstheme="minorHAnsi"/>
            <w:sz w:val="16"/>
            <w:szCs w:val="16"/>
          </w:rPr>
          <w:t>www.bu.edu/gdp/2021/05/25/chart-of-the-week-how-data</w:t>
        </w:r>
      </w:hyperlink>
    </w:p>
    <w:p w14:paraId="3BD6ABE8" w14:textId="77777777" w:rsidR="00E30C87" w:rsidRPr="00512AC6" w:rsidRDefault="00E30C87" w:rsidP="00E30C87">
      <w:pPr>
        <w:rPr>
          <w:rFonts w:asciiTheme="minorHAnsi" w:hAnsiTheme="minorHAnsi" w:cstheme="minorHAnsi"/>
          <w:sz w:val="16"/>
        </w:rPr>
      </w:pPr>
      <w:r w:rsidRPr="00512AC6">
        <w:rPr>
          <w:rFonts w:asciiTheme="minorHAnsi" w:hAnsiTheme="minorHAnsi" w:cstheme="minorHAnsi"/>
          <w:sz w:val="16"/>
        </w:rPr>
        <w:t xml:space="preserve">Despite these decisions at Doha (and post-Doha) there continue to be concerns about the extent to which the trading system is compatible with SDG 3. </w:t>
      </w:r>
      <w:r w:rsidRPr="00512AC6">
        <w:rPr>
          <w:rFonts w:asciiTheme="minorHAnsi" w:hAnsiTheme="minorHAnsi" w:cstheme="minorHAnsi"/>
          <w:b/>
          <w:bCs/>
          <w:highlight w:val="yellow"/>
          <w:u w:val="single"/>
        </w:rPr>
        <w:t xml:space="preserve">Trading partners from high-income countries </w:t>
      </w:r>
      <w:r w:rsidRPr="00512AC6">
        <w:rPr>
          <w:rFonts w:asciiTheme="minorHAnsi" w:hAnsiTheme="minorHAnsi" w:cstheme="minorHAnsi"/>
          <w:b/>
          <w:bCs/>
          <w:u w:val="single"/>
        </w:rPr>
        <w:t xml:space="preserve">continue to </w:t>
      </w:r>
      <w:r w:rsidRPr="00512AC6">
        <w:rPr>
          <w:rFonts w:asciiTheme="minorHAnsi" w:hAnsiTheme="minorHAnsi" w:cstheme="minorHAnsi"/>
          <w:b/>
          <w:bCs/>
          <w:highlight w:val="yellow"/>
          <w:u w:val="single"/>
        </w:rPr>
        <w:t xml:space="preserve">pursue bilateral </w:t>
      </w:r>
      <w:r w:rsidRPr="00512AC6">
        <w:rPr>
          <w:rFonts w:asciiTheme="minorHAnsi" w:hAnsiTheme="minorHAnsi" w:cstheme="minorHAnsi"/>
          <w:b/>
          <w:bCs/>
          <w:u w:val="single"/>
        </w:rPr>
        <w:t xml:space="preserve">and regional trade </w:t>
      </w:r>
      <w:r w:rsidRPr="00512AC6">
        <w:rPr>
          <w:rFonts w:asciiTheme="minorHAnsi" w:hAnsiTheme="minorHAnsi" w:cstheme="minorHAnsi"/>
          <w:b/>
          <w:bCs/>
          <w:highlight w:val="yellow"/>
          <w:u w:val="single"/>
        </w:rPr>
        <w:t>agreements that seek i</w:t>
      </w:r>
      <w:r w:rsidRPr="00512AC6">
        <w:rPr>
          <w:rFonts w:asciiTheme="minorHAnsi" w:hAnsiTheme="minorHAnsi" w:cstheme="minorHAnsi"/>
          <w:b/>
          <w:bCs/>
          <w:u w:val="single"/>
        </w:rPr>
        <w:t xml:space="preserve">ntellectual </w:t>
      </w:r>
      <w:r w:rsidRPr="00512AC6">
        <w:rPr>
          <w:rFonts w:asciiTheme="minorHAnsi" w:hAnsiTheme="minorHAnsi" w:cstheme="minorHAnsi"/>
          <w:b/>
          <w:bCs/>
          <w:highlight w:val="yellow"/>
          <w:u w:val="single"/>
        </w:rPr>
        <w:t>p</w:t>
      </w:r>
      <w:r w:rsidRPr="00512AC6">
        <w:rPr>
          <w:rFonts w:asciiTheme="minorHAnsi" w:hAnsiTheme="minorHAnsi" w:cstheme="minorHAnsi"/>
          <w:b/>
          <w:bCs/>
          <w:u w:val="single"/>
        </w:rPr>
        <w:t xml:space="preserve">roperty and investment </w:t>
      </w:r>
      <w:r w:rsidRPr="00512AC6">
        <w:rPr>
          <w:rFonts w:asciiTheme="minorHAnsi" w:hAnsiTheme="minorHAnsi" w:cstheme="minorHAnsi"/>
          <w:b/>
          <w:bCs/>
          <w:highlight w:val="yellow"/>
          <w:u w:val="single"/>
        </w:rPr>
        <w:t xml:space="preserve">protections beyond </w:t>
      </w:r>
      <w:r w:rsidRPr="00512AC6">
        <w:rPr>
          <w:rFonts w:asciiTheme="minorHAnsi" w:hAnsiTheme="minorHAnsi" w:cstheme="minorHAnsi"/>
          <w:b/>
          <w:bCs/>
          <w:u w:val="single"/>
        </w:rPr>
        <w:t xml:space="preserve">what is required by the </w:t>
      </w:r>
      <w:r w:rsidRPr="00512AC6">
        <w:rPr>
          <w:rFonts w:asciiTheme="minorHAnsi" w:hAnsiTheme="minorHAnsi" w:cstheme="minorHAnsi"/>
          <w:b/>
          <w:bCs/>
          <w:highlight w:val="yellow"/>
          <w:u w:val="single"/>
        </w:rPr>
        <w:t xml:space="preserve">TRIPS </w:t>
      </w:r>
      <w:r w:rsidRPr="00512AC6">
        <w:rPr>
          <w:rFonts w:asciiTheme="minorHAnsi" w:hAnsiTheme="minorHAnsi" w:cstheme="minorHAnsi"/>
          <w:b/>
          <w:bCs/>
          <w:u w:val="single"/>
        </w:rPr>
        <w:t>Agreement (TRIPS-plus).</w:t>
      </w:r>
      <w:r w:rsidRPr="00512AC6">
        <w:rPr>
          <w:rFonts w:asciiTheme="minorHAnsi" w:hAnsiTheme="minorHAnsi" w:cstheme="minorHAnsi"/>
          <w:sz w:val="16"/>
        </w:rPr>
        <w:t xml:space="preserve"> Those same partners also tend to </w:t>
      </w:r>
      <w:r w:rsidRPr="00512AC6">
        <w:rPr>
          <w:rFonts w:asciiTheme="minorHAnsi" w:hAnsiTheme="minorHAnsi" w:cstheme="minorHAnsi"/>
          <w:b/>
          <w:bCs/>
          <w:u w:val="single"/>
        </w:rPr>
        <w:t>limit the adoption and use of public health flexibilities in the TRIPS Agreement (TRIPS-flexibilities), including those clarified and extended by the Doha Declaration and its aftermath</w:t>
      </w:r>
      <w:r w:rsidRPr="00512AC6">
        <w:rPr>
          <w:rFonts w:asciiTheme="minorHAnsi" w:hAnsiTheme="minorHAnsi" w:cstheme="minorHAnsi"/>
          <w:sz w:val="16"/>
        </w:rPr>
        <w:t xml:space="preserve">. As a result, since 2001, the WTO has waned in importance with regards to the regulation of intellectual property rights, while </w:t>
      </w:r>
      <w:r w:rsidRPr="00512AC6">
        <w:rPr>
          <w:rFonts w:asciiTheme="minorHAnsi" w:hAnsiTheme="minorHAnsi" w:cstheme="minorHAnsi"/>
          <w:b/>
          <w:bCs/>
          <w:u w:val="single"/>
        </w:rPr>
        <w:t>a proliferation of new regional and bilateral trade and investment treaties have increased in prominence in the global trade policy landscape</w:t>
      </w:r>
      <w:r w:rsidRPr="00512AC6">
        <w:rPr>
          <w:rFonts w:asciiTheme="minorHAnsi" w:hAnsiTheme="minorHAnsi" w:cstheme="minorHAnsi"/>
          <w:sz w:val="16"/>
        </w:rPr>
        <w:t xml:space="preserve">. Moreover, investment provisions in these treaties have the potential to expose governments looking to increase access to medicines to costly investor-state disputes (Baker &amp; Geddes 2017). Overall, there is concern that, despite the flexibilities in multilateral arrangements, </w:t>
      </w:r>
      <w:r w:rsidRPr="00512AC6">
        <w:rPr>
          <w:rFonts w:asciiTheme="minorHAnsi" w:hAnsiTheme="minorHAnsi" w:cstheme="minorHAnsi"/>
          <w:b/>
          <w:bCs/>
          <w:u w:val="single"/>
        </w:rPr>
        <w:t>trade and investment treaties can pose threats to access to some essential medicines</w:t>
      </w:r>
      <w:r w:rsidRPr="00512AC6">
        <w:rPr>
          <w:rFonts w:asciiTheme="minorHAnsi" w:hAnsiTheme="minorHAnsi" w:cstheme="minorHAnsi"/>
          <w:sz w:val="16"/>
        </w:rPr>
        <w:t xml:space="preserve">. Trade and investment policy is entering a new era of debate and (re)negotiation. The most recent proposed US trade agreement, the USMCA, has further raised the access bar by including new intellectual property protections exceeding those found in prior agreements. Furthermore, many least 1 “Essential medicines” is the term found in SDG 3.8. It is a term of art employed by the World Health Organization (WHO) for those medicines which satisfy the specific priority health needs of a cou\ntry’s population, recognizing that resources are limited in any context, even an affluent country such as the US. Over 130 countries have adopted this process of setting priorities for government medicines reimbursement and it is up to each nation to define its national priorities. Some activists, academics, and civil society organizations view this list as under-inclusive from the perspective of access to medicines, because many medicines are excluded because of cost, health system incapacity, and delayed government action. Indeed the </w:t>
      </w:r>
      <w:r w:rsidRPr="00512AC6">
        <w:rPr>
          <w:rFonts w:asciiTheme="minorHAnsi" w:hAnsiTheme="minorHAnsi" w:cstheme="minorHAnsi"/>
          <w:b/>
          <w:bCs/>
          <w:u w:val="single"/>
        </w:rPr>
        <w:t>UN High Level Panel (UN 2016) suggested a broader concept of “access to medicines for all conditions for all people.”</w:t>
      </w:r>
      <w:r w:rsidRPr="00512AC6">
        <w:rPr>
          <w:rFonts w:asciiTheme="minorHAnsi" w:hAnsiTheme="minorHAnsi" w:cstheme="minorHAnsi"/>
          <w:sz w:val="16"/>
        </w:rPr>
        <w:t xml:space="preserve"> In order to maintain our connection between access to medicines and SDG 3, we are using the term “essential medicines” as defined by the WHO, while acknowledging that other views exist. There is concern that, </w:t>
      </w:r>
      <w:r w:rsidRPr="00512AC6">
        <w:rPr>
          <w:rFonts w:asciiTheme="minorHAnsi" w:hAnsiTheme="minorHAnsi" w:cstheme="minorHAnsi"/>
          <w:b/>
          <w:bCs/>
          <w:u w:val="single"/>
        </w:rPr>
        <w:t xml:space="preserve">despite the flexibilities in multilateral arrangements, trade and investment </w:t>
      </w:r>
      <w:r w:rsidRPr="00512AC6">
        <w:rPr>
          <w:rFonts w:asciiTheme="minorHAnsi" w:hAnsiTheme="minorHAnsi" w:cstheme="minorHAnsi"/>
          <w:b/>
          <w:bCs/>
          <w:highlight w:val="yellow"/>
          <w:u w:val="single"/>
        </w:rPr>
        <w:t xml:space="preserve">treaties can pose threats to access to </w:t>
      </w:r>
      <w:r w:rsidRPr="00512AC6">
        <w:rPr>
          <w:rFonts w:asciiTheme="minorHAnsi" w:hAnsiTheme="minorHAnsi" w:cstheme="minorHAnsi"/>
          <w:b/>
          <w:bCs/>
          <w:u w:val="single"/>
        </w:rPr>
        <w:t xml:space="preserve">some </w:t>
      </w:r>
      <w:r w:rsidRPr="00512AC6">
        <w:rPr>
          <w:rFonts w:asciiTheme="minorHAnsi" w:hAnsiTheme="minorHAnsi" w:cstheme="minorHAnsi"/>
          <w:b/>
          <w:bCs/>
          <w:highlight w:val="yellow"/>
          <w:u w:val="single"/>
        </w:rPr>
        <w:t>essential medicines</w:t>
      </w:r>
      <w:r w:rsidRPr="00512AC6">
        <w:rPr>
          <w:rFonts w:asciiTheme="minorHAnsi" w:hAnsiTheme="minorHAnsi" w:cstheme="minorHAnsi"/>
          <w:b/>
          <w:bCs/>
          <w:u w:val="single"/>
        </w:rPr>
        <w:t>.”</w:t>
      </w:r>
      <w:r w:rsidRPr="00512AC6">
        <w:rPr>
          <w:rFonts w:asciiTheme="minorHAnsi" w:hAnsiTheme="minorHAnsi" w:cstheme="minorHAnsi"/>
          <w:sz w:val="16"/>
        </w:rPr>
        <w:t xml:space="preserve"> RETHINKING TRADE TREATIES &amp; ACCESS TO MEDICINES: Toward a Policy-Oriented Agenda | bu.edu/gdp | October 2019 7 developed countries (LDCs) with current rights to exempt themselves from TRIPS will graduate and will have to adhere to the agreement when their transition periods end. Over the last two decades </w:t>
      </w:r>
      <w:r w:rsidRPr="00512AC6">
        <w:rPr>
          <w:rFonts w:asciiTheme="minorHAnsi" w:hAnsiTheme="minorHAnsi" w:cstheme="minorHAnsi"/>
          <w:b/>
          <w:bCs/>
          <w:u w:val="single"/>
        </w:rPr>
        <w:t xml:space="preserve">many organizations and </w:t>
      </w:r>
      <w:r w:rsidRPr="00512AC6">
        <w:rPr>
          <w:rFonts w:asciiTheme="minorHAnsi" w:hAnsiTheme="minorHAnsi" w:cstheme="minorHAnsi"/>
          <w:b/>
          <w:bCs/>
          <w:highlight w:val="yellow"/>
          <w:u w:val="single"/>
        </w:rPr>
        <w:t>expert groups</w:t>
      </w:r>
      <w:r w:rsidRPr="00512AC6">
        <w:rPr>
          <w:rFonts w:asciiTheme="minorHAnsi" w:hAnsiTheme="minorHAnsi" w:cstheme="minorHAnsi"/>
          <w:b/>
          <w:bCs/>
          <w:u w:val="single"/>
        </w:rPr>
        <w:t xml:space="preserve"> have </w:t>
      </w:r>
      <w:r w:rsidRPr="00512AC6">
        <w:rPr>
          <w:rFonts w:asciiTheme="minorHAnsi" w:hAnsiTheme="minorHAnsi" w:cstheme="minorHAnsi"/>
          <w:b/>
          <w:bCs/>
          <w:highlight w:val="yellow"/>
          <w:u w:val="single"/>
        </w:rPr>
        <w:t>issued policy recommendations to increase</w:t>
      </w:r>
      <w:r w:rsidRPr="00512AC6">
        <w:rPr>
          <w:rFonts w:asciiTheme="minorHAnsi" w:hAnsiTheme="minorHAnsi" w:cstheme="minorHAnsi"/>
          <w:b/>
          <w:bCs/>
          <w:u w:val="single"/>
        </w:rPr>
        <w:t xml:space="preserve"> policy alignment between trade treaties and </w:t>
      </w:r>
      <w:r w:rsidRPr="00512AC6">
        <w:rPr>
          <w:rFonts w:asciiTheme="minorHAnsi" w:hAnsiTheme="minorHAnsi" w:cstheme="minorHAnsi"/>
          <w:b/>
          <w:bCs/>
          <w:highlight w:val="yellow"/>
          <w:u w:val="single"/>
        </w:rPr>
        <w:t>access to medicines</w:t>
      </w:r>
      <w:r w:rsidRPr="00512AC6">
        <w:rPr>
          <w:rFonts w:asciiTheme="minorHAnsi" w:hAnsiTheme="minorHAnsi" w:cstheme="minorHAnsi"/>
          <w:b/>
          <w:bCs/>
          <w:u w:val="single"/>
        </w:rPr>
        <w:t xml:space="preserve"> in low- and middle-income countries</w:t>
      </w:r>
      <w:r w:rsidRPr="00512AC6">
        <w:rPr>
          <w:rFonts w:asciiTheme="minorHAnsi" w:hAnsiTheme="minorHAnsi" w:cstheme="minorHAnsi"/>
          <w:sz w:val="16"/>
        </w:rPr>
        <w:t xml:space="preserve">. </w:t>
      </w:r>
      <w:r w:rsidRPr="00512AC6">
        <w:rPr>
          <w:rFonts w:asciiTheme="minorHAnsi" w:hAnsiTheme="minorHAnsi" w:cstheme="minorHAnsi"/>
          <w:b/>
          <w:bCs/>
          <w:u w:val="single"/>
        </w:rPr>
        <w:t>Two recent global landmark reports were published by The United Nations High Level Panel on Access to Medicines (UN 2016) and The Lancet Commission on Essential Medicines Policies (Wirtz et al. 2017).</w:t>
      </w:r>
      <w:r w:rsidRPr="00512AC6">
        <w:rPr>
          <w:rFonts w:asciiTheme="minorHAnsi" w:hAnsiTheme="minorHAnsi" w:cstheme="minorHAnsi"/>
          <w:sz w:val="16"/>
        </w:rPr>
        <w:t xml:space="preserve"> However, despite the large number of policy recommendations, including those that encourage countries to adopt TRIPS flexibilities into national legislation and avoid TRIPS-plus provisions, there are large variations in their implementation between countries. Many important knowledge gaps remain about the processes and factors that influenced both the outcome and the implementation of trade treaties, which can explain the variation between countries. Furthermore, rigorous evaluation of the effects of trade treaties on access to medicines is restricted by limited availability of data, and a lack of uniformity in indicators and methods.</w:t>
      </w:r>
    </w:p>
    <w:p w14:paraId="358DC091" w14:textId="77777777" w:rsidR="00E30C87" w:rsidRPr="00512AC6" w:rsidRDefault="00E30C87" w:rsidP="00E30C87">
      <w:pPr>
        <w:pStyle w:val="Heading4"/>
        <w:rPr>
          <w:rStyle w:val="Style13ptBold"/>
          <w:rFonts w:asciiTheme="minorHAnsi" w:hAnsiTheme="minorHAnsi" w:cstheme="minorHAnsi"/>
          <w:b/>
          <w:bCs w:val="0"/>
        </w:rPr>
      </w:pPr>
      <w:r w:rsidRPr="00512AC6">
        <w:rPr>
          <w:rStyle w:val="Style13ptBold"/>
          <w:rFonts w:asciiTheme="minorHAnsi" w:hAnsiTheme="minorHAnsi" w:cstheme="minorHAnsi"/>
          <w:b/>
        </w:rPr>
        <w:t xml:space="preserve">AND </w:t>
      </w:r>
    </w:p>
    <w:p w14:paraId="1A2159FD" w14:textId="77777777" w:rsidR="00E30C87" w:rsidRPr="00512AC6" w:rsidRDefault="00E30C87" w:rsidP="00E30C87">
      <w:pPr>
        <w:rPr>
          <w:rFonts w:asciiTheme="minorHAnsi" w:hAnsiTheme="minorHAnsi" w:cstheme="minorHAnsi"/>
          <w:sz w:val="16"/>
        </w:rPr>
      </w:pPr>
      <w:r w:rsidRPr="00512AC6">
        <w:rPr>
          <w:rFonts w:asciiTheme="minorHAnsi" w:hAnsiTheme="minorHAnsi" w:cstheme="minorHAnsi"/>
          <w:b/>
          <w:bCs/>
          <w:u w:val="single"/>
        </w:rPr>
        <w:t>TRIPS-plus provisions impact access to medicines</w:t>
      </w:r>
      <w:r w:rsidRPr="00512AC6">
        <w:rPr>
          <w:rFonts w:asciiTheme="minorHAnsi" w:hAnsiTheme="minorHAnsi" w:cstheme="minorHAnsi"/>
          <w:sz w:val="16"/>
        </w:rPr>
        <w:t xml:space="preserve"> in three key ways: (1) by increasing IP protection available to the patent holder under old TRIPS provisions, (2) by introducing new standards of IP rules and IP protection, and (3) by ramping up the enforcement requirements for intellectual property infringement. Traditional standards of patentability, disclosure in patent applications, revocation and opposition, and limited exceptions now contain new standards which provide increased protection for intellectual property holders. Rather than allow flexibility in patenting rules, these treaties tend to require patents on new uses and new methods of use on known substances. They set lower standards for “novelty” and “industrial applicability”, as well as disclosure in patent applications. They also limit the grounds for patent opposition or revocation, and weaken the limited exceptions (TRIPS Art. 30) to decrease access to early-working and government use exceptions (TRIPS Art. 31). Finally, many FTAs restrict the grounds on which a compulsory license may be granted, and some prohibit international exhaustion standards. New provisions likewise limit the policy options available to member states. These treaties introduce patent term extensions, which require countries to grant extensions for patent processing and regulatory delays. They contain patent registration linkage provisions which effectively halt a generic medicine’s registration in the event of any claim by the originator (however substantiated) that it would infringe on a patent. The treaties also demand that member states recognize patents on diagnostic, therapeutic and surgical methods for treatment. </w:t>
      </w:r>
      <w:r w:rsidRPr="00512AC6">
        <w:rPr>
          <w:rFonts w:asciiTheme="minorHAnsi" w:hAnsiTheme="minorHAnsi" w:cstheme="minorHAnsi"/>
          <w:b/>
          <w:bCs/>
          <w:highlight w:val="yellow"/>
          <w:u w:val="single"/>
        </w:rPr>
        <w:t>One</w:t>
      </w:r>
      <w:r w:rsidRPr="00512AC6">
        <w:rPr>
          <w:rFonts w:asciiTheme="minorHAnsi" w:hAnsiTheme="minorHAnsi" w:cstheme="minorHAnsi"/>
          <w:b/>
          <w:bCs/>
          <w:u w:val="single"/>
        </w:rPr>
        <w:t xml:space="preserve"> of the most </w:t>
      </w:r>
      <w:r w:rsidRPr="00512AC6">
        <w:rPr>
          <w:rFonts w:asciiTheme="minorHAnsi" w:hAnsiTheme="minorHAnsi" w:cstheme="minorHAnsi"/>
          <w:b/>
          <w:bCs/>
          <w:highlight w:val="yellow"/>
          <w:u w:val="single"/>
        </w:rPr>
        <w:t>commonly discussed new provisions</w:t>
      </w:r>
      <w:r w:rsidRPr="00512AC6">
        <w:rPr>
          <w:rFonts w:asciiTheme="minorHAnsi" w:hAnsiTheme="minorHAnsi" w:cstheme="minorHAnsi"/>
          <w:b/>
          <w:bCs/>
          <w:u w:val="single"/>
        </w:rPr>
        <w:t xml:space="preserve"> in trade agreements </w:t>
      </w:r>
      <w:r w:rsidRPr="00512AC6">
        <w:rPr>
          <w:rFonts w:asciiTheme="minorHAnsi" w:hAnsiTheme="minorHAnsi" w:cstheme="minorHAnsi"/>
          <w:b/>
          <w:bCs/>
          <w:highlight w:val="yellow"/>
          <w:u w:val="single"/>
        </w:rPr>
        <w:t>is</w:t>
      </w:r>
      <w:r w:rsidRPr="00512AC6">
        <w:rPr>
          <w:rFonts w:asciiTheme="minorHAnsi" w:hAnsiTheme="minorHAnsi" w:cstheme="minorHAnsi"/>
          <w:b/>
          <w:bCs/>
          <w:u w:val="single"/>
        </w:rPr>
        <w:t xml:space="preserve"> the protection of </w:t>
      </w:r>
      <w:r w:rsidRPr="00512AC6">
        <w:rPr>
          <w:rFonts w:asciiTheme="minorHAnsi" w:hAnsiTheme="minorHAnsi" w:cstheme="minorHAnsi"/>
          <w:b/>
          <w:bCs/>
          <w:highlight w:val="yellow"/>
          <w:u w:val="single"/>
        </w:rPr>
        <w:t>data exclusivity</w:t>
      </w:r>
      <w:r w:rsidRPr="00512AC6">
        <w:rPr>
          <w:rFonts w:asciiTheme="minorHAnsi" w:hAnsiTheme="minorHAnsi" w:cstheme="minorHAnsi"/>
          <w:b/>
          <w:bCs/>
          <w:u w:val="single"/>
        </w:rPr>
        <w:t>. Unlike “data protection” (TRIPS Article 39.3) which relates to “unfair commercial use”, data exclusivity provisions require that a country’s medicine regulatory authority protect the test data (i.e., typically a product’s clinical trial data) of a company wishing to be first on the market exclusively for a certain number of years (e.g. 5 to 12 years in most trade agreements).</w:t>
      </w:r>
      <w:r w:rsidRPr="00512AC6">
        <w:rPr>
          <w:rFonts w:asciiTheme="minorHAnsi" w:hAnsiTheme="minorHAnsi" w:cstheme="minorHAnsi"/>
          <w:sz w:val="16"/>
        </w:rPr>
        <w:t xml:space="preserve"> This could delay the launch of generic competition if those generic companies must either generate their own data or wait until the data exclusivity period ends (Shadlen et al. 2019). </w:t>
      </w:r>
      <w:r w:rsidRPr="00512AC6">
        <w:rPr>
          <w:rStyle w:val="Emphasis"/>
          <w:rFonts w:asciiTheme="minorHAnsi" w:hAnsiTheme="minorHAnsi" w:cstheme="minorHAnsi"/>
        </w:rPr>
        <w:t>Data exclusivity provisions have become more prevalent as the United States and the EU have pushed for these heightened standards in their agreements. China has proposed to include the most stringent data exclusivity rules in their domestic law – 6 years for innovative drugs and 12 for biologics</w:t>
      </w:r>
      <w:r w:rsidRPr="00512AC6">
        <w:rPr>
          <w:rFonts w:asciiTheme="minorHAnsi" w:hAnsiTheme="minorHAnsi" w:cstheme="minorHAnsi"/>
          <w:sz w:val="16"/>
        </w:rPr>
        <w:t xml:space="preserve"> (Wang 2018).</w:t>
      </w:r>
    </w:p>
    <w:p w14:paraId="0C85F430" w14:textId="77777777" w:rsidR="00E30C87" w:rsidRPr="00512AC6" w:rsidRDefault="00E30C87" w:rsidP="00E30C87">
      <w:pPr>
        <w:pStyle w:val="Heading3"/>
        <w:rPr>
          <w:rFonts w:asciiTheme="minorHAnsi" w:hAnsiTheme="minorHAnsi" w:cstheme="minorHAnsi"/>
        </w:rPr>
      </w:pPr>
      <w:r w:rsidRPr="00512AC6">
        <w:rPr>
          <w:rFonts w:asciiTheme="minorHAnsi" w:hAnsiTheme="minorHAnsi" w:cstheme="minorHAnsi"/>
        </w:rPr>
        <w:t>Medicine Prices</w:t>
      </w:r>
    </w:p>
    <w:p w14:paraId="09F58E89" w14:textId="77777777" w:rsidR="00E30C87" w:rsidRPr="00512AC6" w:rsidRDefault="00E30C87" w:rsidP="00E30C87">
      <w:pPr>
        <w:pStyle w:val="Heading4"/>
        <w:rPr>
          <w:rFonts w:asciiTheme="minorHAnsi" w:hAnsiTheme="minorHAnsi" w:cstheme="minorHAnsi"/>
        </w:rPr>
      </w:pPr>
      <w:r w:rsidRPr="00512AC6">
        <w:rPr>
          <w:rFonts w:asciiTheme="minorHAnsi" w:hAnsiTheme="minorHAnsi" w:cstheme="minorHAnsi"/>
        </w:rPr>
        <w:t xml:space="preserve">Data exclusivity massively raises medicine prices. </w:t>
      </w:r>
    </w:p>
    <w:p w14:paraId="2C69E0FB" w14:textId="77777777" w:rsidR="00E30C87" w:rsidRPr="00512AC6" w:rsidRDefault="00E30C87" w:rsidP="00E30C87">
      <w:pPr>
        <w:pStyle w:val="Heading4"/>
        <w:rPr>
          <w:rStyle w:val="Style13ptBold"/>
          <w:rFonts w:asciiTheme="minorHAnsi" w:hAnsiTheme="minorHAnsi" w:cstheme="minorHAnsi"/>
          <w:b/>
          <w:bCs w:val="0"/>
        </w:rPr>
      </w:pPr>
      <w:r w:rsidRPr="00512AC6">
        <w:rPr>
          <w:rFonts w:asciiTheme="minorHAnsi" w:hAnsiTheme="minorHAnsi" w:cstheme="minorHAnsi"/>
        </w:rPr>
        <w:t>1]</w:t>
      </w:r>
      <w:r w:rsidRPr="00512AC6">
        <w:rPr>
          <w:rStyle w:val="Emphasis"/>
          <w:rFonts w:asciiTheme="minorHAnsi" w:hAnsiTheme="minorHAnsi" w:cstheme="minorHAnsi"/>
          <w:b/>
        </w:rPr>
        <w:t xml:space="preserve"> </w:t>
      </w:r>
      <w:r w:rsidRPr="00512AC6">
        <w:rPr>
          <w:rStyle w:val="Style13ptBold"/>
          <w:rFonts w:asciiTheme="minorHAnsi" w:hAnsiTheme="minorHAnsi" w:cstheme="minorHAnsi"/>
          <w:b/>
        </w:rPr>
        <w:t>Statistically proven – multiple models agree that impacts are significant and consistent, range of empirical examples as well – Palmedo 21</w:t>
      </w:r>
    </w:p>
    <w:p w14:paraId="74E8D466" w14:textId="77777777" w:rsidR="00E30C87" w:rsidRPr="00512AC6" w:rsidRDefault="00E30C87" w:rsidP="00E30C87">
      <w:pPr>
        <w:rPr>
          <w:rFonts w:asciiTheme="minorHAnsi" w:hAnsiTheme="minorHAnsi" w:cstheme="minorHAnsi"/>
          <w:sz w:val="16"/>
          <w:szCs w:val="16"/>
        </w:rPr>
      </w:pPr>
      <w:r w:rsidRPr="00512AC6">
        <w:rPr>
          <w:rFonts w:asciiTheme="minorHAnsi" w:hAnsiTheme="minorHAnsi" w:cstheme="minorHAnsi"/>
          <w:sz w:val="16"/>
          <w:szCs w:val="16"/>
        </w:rPr>
        <w:t xml:space="preserve">Palmedo, Michael. “Evaluating the Impact of Data Exclusivity on the Price per Kilogram of Pharmaceutical Imports.” </w:t>
      </w:r>
      <w:r w:rsidRPr="00512AC6">
        <w:rPr>
          <w:rFonts w:asciiTheme="minorHAnsi" w:hAnsiTheme="minorHAnsi" w:cstheme="minorHAnsi"/>
          <w:i/>
          <w:iCs/>
          <w:sz w:val="16"/>
          <w:szCs w:val="16"/>
        </w:rPr>
        <w:t>Boston University Global Development Policy Center</w:t>
      </w:r>
      <w:r w:rsidRPr="00512AC6">
        <w:rPr>
          <w:rFonts w:asciiTheme="minorHAnsi" w:hAnsiTheme="minorHAnsi" w:cstheme="minorHAnsi"/>
          <w:sz w:val="16"/>
          <w:szCs w:val="16"/>
        </w:rPr>
        <w:t xml:space="preserve">, Apr. 2021, </w:t>
      </w:r>
      <w:hyperlink r:id="rId9" w:history="1">
        <w:r w:rsidRPr="00512AC6">
          <w:rPr>
            <w:rFonts w:asciiTheme="minorHAnsi" w:hAnsiTheme="minorHAnsi" w:cstheme="minorHAnsi"/>
          </w:rPr>
          <w:t xml:space="preserve"> </w:t>
        </w:r>
        <w:r w:rsidRPr="00512AC6">
          <w:rPr>
            <w:rStyle w:val="Hyperlink"/>
            <w:rFonts w:asciiTheme="minorHAnsi" w:hAnsiTheme="minorHAnsi" w:cstheme="minorHAnsi"/>
            <w:sz w:val="16"/>
            <w:szCs w:val="16"/>
          </w:rPr>
          <w:t>https://www.bu.edu/gdp/files/2021/04/GEGI_WP_048_Palmedo_FIN.pdf. //</w:t>
        </w:r>
      </w:hyperlink>
      <w:r w:rsidRPr="00512AC6">
        <w:rPr>
          <w:rFonts w:asciiTheme="minorHAnsi" w:hAnsiTheme="minorHAnsi" w:cstheme="minorHAnsi"/>
          <w:sz w:val="16"/>
          <w:szCs w:val="16"/>
        </w:rPr>
        <w:t xml:space="preserve"> LHP AB</w:t>
      </w:r>
    </w:p>
    <w:p w14:paraId="23293761" w14:textId="77777777" w:rsidR="00E30C87" w:rsidRPr="00512AC6" w:rsidRDefault="00E30C87" w:rsidP="00E30C87">
      <w:pPr>
        <w:rPr>
          <w:rFonts w:asciiTheme="minorHAnsi" w:hAnsiTheme="minorHAnsi" w:cstheme="minorHAnsi"/>
          <w:bCs/>
          <w:sz w:val="16"/>
          <w:szCs w:val="16"/>
        </w:rPr>
      </w:pPr>
      <w:r w:rsidRPr="00512AC6">
        <w:rPr>
          <w:rFonts w:asciiTheme="minorHAnsi" w:hAnsiTheme="minorHAnsi" w:cstheme="minorHAnsi"/>
          <w:sz w:val="16"/>
          <w:szCs w:val="16"/>
        </w:rPr>
        <w:t>Michael Palmedo directs interdisciplinary research on intellectual property at American University (AU) Washington College of Law’s Program on Information Justice and Intellectual Property. His research focuses on the empirical evaluation of the impact of changes to patent and copyright laws. He recently completed the Shamnad Basheer IP/ Trade Fellowship at Texas A&amp;M University, where he researched pharmaceutical industry influence into the U.S. government’s Special 301 Review.</w:t>
      </w:r>
    </w:p>
    <w:p w14:paraId="7F3E547C" w14:textId="77777777" w:rsidR="00E30C87" w:rsidRPr="00512AC6" w:rsidRDefault="00E30C87" w:rsidP="00E30C87">
      <w:pPr>
        <w:rPr>
          <w:rFonts w:asciiTheme="minorHAnsi" w:hAnsiTheme="minorHAnsi" w:cstheme="minorHAnsi"/>
          <w:sz w:val="16"/>
        </w:rPr>
      </w:pPr>
      <w:r w:rsidRPr="00512AC6">
        <w:rPr>
          <w:rFonts w:asciiTheme="minorHAnsi" w:hAnsiTheme="minorHAnsi" w:cstheme="minorHAnsi"/>
          <w:sz w:val="16"/>
        </w:rPr>
        <w:t xml:space="preserve">Previous studies of  </w:t>
      </w:r>
      <w:r w:rsidRPr="00512AC6">
        <w:rPr>
          <w:rFonts w:asciiTheme="minorHAnsi" w:hAnsiTheme="minorHAnsi" w:cstheme="minorHAnsi"/>
          <w:b/>
          <w:bCs/>
          <w:highlight w:val="yellow"/>
          <w:u w:val="single"/>
        </w:rPr>
        <w:t>data exclusivity</w:t>
      </w:r>
      <w:r w:rsidRPr="00512AC6">
        <w:rPr>
          <w:rFonts w:asciiTheme="minorHAnsi" w:hAnsiTheme="minorHAnsi" w:cstheme="minorHAnsi"/>
          <w:sz w:val="16"/>
        </w:rPr>
        <w:t xml:space="preserve"> have found that it </w:t>
      </w:r>
      <w:r w:rsidRPr="00512AC6">
        <w:rPr>
          <w:rFonts w:asciiTheme="minorHAnsi" w:hAnsiTheme="minorHAnsi" w:cstheme="minorHAnsi"/>
          <w:b/>
          <w:bCs/>
          <w:highlight w:val="yellow"/>
          <w:u w:val="single"/>
        </w:rPr>
        <w:t>raises</w:t>
      </w:r>
      <w:r w:rsidRPr="00512AC6">
        <w:rPr>
          <w:rFonts w:asciiTheme="minorHAnsi" w:hAnsiTheme="minorHAnsi" w:cstheme="minorHAnsi"/>
          <w:b/>
          <w:bCs/>
          <w:u w:val="single"/>
        </w:rPr>
        <w:t xml:space="preserve"> medicine </w:t>
      </w:r>
      <w:r w:rsidRPr="00512AC6">
        <w:rPr>
          <w:rFonts w:asciiTheme="minorHAnsi" w:hAnsiTheme="minorHAnsi" w:cstheme="minorHAnsi"/>
          <w:b/>
          <w:bCs/>
          <w:highlight w:val="yellow"/>
          <w:u w:val="single"/>
        </w:rPr>
        <w:t>prices and</w:t>
      </w:r>
      <w:r w:rsidRPr="00512AC6">
        <w:rPr>
          <w:rFonts w:asciiTheme="minorHAnsi" w:hAnsiTheme="minorHAnsi" w:cstheme="minorHAnsi"/>
          <w:sz w:val="16"/>
        </w:rPr>
        <w:t xml:space="preserve">/or </w:t>
      </w:r>
      <w:r w:rsidRPr="00512AC6">
        <w:rPr>
          <w:rFonts w:asciiTheme="minorHAnsi" w:hAnsiTheme="minorHAnsi" w:cstheme="minorHAnsi"/>
          <w:b/>
          <w:bCs/>
          <w:highlight w:val="yellow"/>
          <w:u w:val="single"/>
        </w:rPr>
        <w:t>reduces access</w:t>
      </w:r>
      <w:r w:rsidRPr="00512AC6">
        <w:rPr>
          <w:rStyle w:val="Emphasis"/>
          <w:rFonts w:asciiTheme="minorHAnsi" w:hAnsiTheme="minorHAnsi" w:cstheme="minorHAnsi"/>
        </w:rPr>
        <w:t xml:space="preserve">. Data exclusivity </w:t>
      </w:r>
      <w:r w:rsidRPr="00512AC6">
        <w:rPr>
          <w:rStyle w:val="Emphasis"/>
          <w:rFonts w:asciiTheme="minorHAnsi" w:hAnsiTheme="minorHAnsi" w:cstheme="minorHAnsi"/>
          <w:highlight w:val="yellow"/>
        </w:rPr>
        <w:t>requirements</w:t>
      </w:r>
      <w:r w:rsidRPr="00512AC6">
        <w:rPr>
          <w:rStyle w:val="Emphasis"/>
          <w:rFonts w:asciiTheme="minorHAnsi" w:hAnsiTheme="minorHAnsi" w:cstheme="minorHAnsi"/>
        </w:rPr>
        <w:t xml:space="preserve"> have</w:t>
      </w:r>
      <w:r w:rsidRPr="00512AC6">
        <w:rPr>
          <w:rFonts w:asciiTheme="minorHAnsi" w:hAnsiTheme="minorHAnsi" w:cstheme="minorHAnsi"/>
          <w:b/>
          <w:bCs/>
          <w:u w:val="single"/>
        </w:rPr>
        <w:t xml:space="preserve"> </w:t>
      </w:r>
      <w:r w:rsidRPr="00512AC6">
        <w:rPr>
          <w:rFonts w:asciiTheme="minorHAnsi" w:hAnsiTheme="minorHAnsi" w:cstheme="minorHAnsi"/>
          <w:b/>
          <w:bCs/>
          <w:highlight w:val="yellow"/>
          <w:u w:val="single"/>
        </w:rPr>
        <w:t>led to higher prices and $396 million additional expenses for Colombia</w:t>
      </w:r>
      <w:r w:rsidRPr="00512AC6">
        <w:rPr>
          <w:rFonts w:asciiTheme="minorHAnsi" w:hAnsiTheme="minorHAnsi" w:cstheme="minorHAnsi"/>
          <w:b/>
          <w:bCs/>
          <w:u w:val="single"/>
        </w:rPr>
        <w:t>’s public health system</w:t>
      </w:r>
      <w:r w:rsidRPr="00512AC6">
        <w:rPr>
          <w:rFonts w:asciiTheme="minorHAnsi" w:hAnsiTheme="minorHAnsi" w:cstheme="minorHAnsi"/>
          <w:sz w:val="16"/>
        </w:rPr>
        <w:t xml:space="preserve"> (Cortés, et. al., 2012). </w:t>
      </w:r>
      <w:r w:rsidRPr="00512AC6">
        <w:rPr>
          <w:rFonts w:asciiTheme="minorHAnsi" w:hAnsiTheme="minorHAnsi" w:cstheme="minorHAnsi"/>
          <w:b/>
          <w:bCs/>
          <w:highlight w:val="yellow"/>
          <w:u w:val="single"/>
        </w:rPr>
        <w:t>In the US</w:t>
      </w:r>
      <w:r w:rsidRPr="00512AC6">
        <w:rPr>
          <w:rFonts w:asciiTheme="minorHAnsi" w:hAnsiTheme="minorHAnsi" w:cstheme="minorHAnsi"/>
          <w:b/>
          <w:bCs/>
          <w:u w:val="single"/>
        </w:rPr>
        <w:t xml:space="preserve">, the price of </w:t>
      </w:r>
      <w:r w:rsidRPr="00512AC6">
        <w:rPr>
          <w:rFonts w:asciiTheme="minorHAnsi" w:hAnsiTheme="minorHAnsi" w:cstheme="minorHAnsi"/>
          <w:b/>
          <w:bCs/>
          <w:highlight w:val="yellow"/>
          <w:u w:val="single"/>
        </w:rPr>
        <w:t>one</w:t>
      </w:r>
      <w:r w:rsidRPr="00512AC6">
        <w:rPr>
          <w:rFonts w:asciiTheme="minorHAnsi" w:hAnsiTheme="minorHAnsi" w:cstheme="minorHAnsi"/>
          <w:b/>
          <w:bCs/>
          <w:u w:val="single"/>
        </w:rPr>
        <w:t xml:space="preserve"> particular </w:t>
      </w:r>
      <w:r w:rsidRPr="00512AC6">
        <w:rPr>
          <w:rFonts w:asciiTheme="minorHAnsi" w:hAnsiTheme="minorHAnsi" w:cstheme="minorHAnsi"/>
          <w:b/>
          <w:bCs/>
          <w:highlight w:val="yellow"/>
          <w:u w:val="single"/>
        </w:rPr>
        <w:t>off-patent drug increased from nine cents to $4.85 per pill</w:t>
      </w:r>
      <w:r w:rsidRPr="00512AC6">
        <w:rPr>
          <w:rFonts w:asciiTheme="minorHAnsi" w:hAnsiTheme="minorHAnsi" w:cstheme="minorHAnsi"/>
          <w:b/>
          <w:bCs/>
          <w:u w:val="single"/>
        </w:rPr>
        <w:t xml:space="preserve"> after data exclusivity</w:t>
      </w:r>
      <w:r w:rsidRPr="00512AC6">
        <w:rPr>
          <w:rFonts w:asciiTheme="minorHAnsi" w:hAnsiTheme="minorHAnsi" w:cstheme="minorHAnsi"/>
          <w:sz w:val="16"/>
        </w:rPr>
        <w:t xml:space="preserve"> was applied (Kesselheim and Solomon, 2010). Two </w:t>
      </w:r>
      <w:r w:rsidRPr="00512AC6">
        <w:rPr>
          <w:rFonts w:asciiTheme="minorHAnsi" w:hAnsiTheme="minorHAnsi" w:cstheme="minorHAnsi"/>
          <w:b/>
          <w:bCs/>
          <w:u w:val="single"/>
        </w:rPr>
        <w:t xml:space="preserve">studies of data exclusivity required by FTAs find a significant </w:t>
      </w:r>
      <w:r w:rsidRPr="00512AC6">
        <w:rPr>
          <w:rStyle w:val="Emphasis"/>
          <w:rFonts w:asciiTheme="minorHAnsi" w:hAnsiTheme="minorHAnsi" w:cstheme="minorHAnsi"/>
        </w:rPr>
        <w:t xml:space="preserve">impact – data </w:t>
      </w:r>
      <w:r w:rsidRPr="00512AC6">
        <w:rPr>
          <w:rStyle w:val="Emphasis"/>
          <w:rFonts w:asciiTheme="minorHAnsi" w:hAnsiTheme="minorHAnsi" w:cstheme="minorHAnsi"/>
          <w:highlight w:val="yellow"/>
        </w:rPr>
        <w:t>exclusivity blocked</w:t>
      </w:r>
      <w:r w:rsidRPr="00512AC6">
        <w:rPr>
          <w:rFonts w:asciiTheme="minorHAnsi" w:hAnsiTheme="minorHAnsi" w:cstheme="minorHAnsi"/>
          <w:b/>
          <w:bCs/>
          <w:highlight w:val="yellow"/>
          <w:u w:val="single"/>
        </w:rPr>
        <w:t xml:space="preserve"> generic</w:t>
      </w:r>
      <w:r w:rsidRPr="00512AC6">
        <w:rPr>
          <w:rFonts w:asciiTheme="minorHAnsi" w:hAnsiTheme="minorHAnsi" w:cstheme="minorHAnsi"/>
          <w:b/>
          <w:bCs/>
          <w:u w:val="single"/>
        </w:rPr>
        <w:t xml:space="preserve"> versions of off-patent </w:t>
      </w:r>
      <w:r w:rsidRPr="00512AC6">
        <w:rPr>
          <w:rFonts w:asciiTheme="minorHAnsi" w:hAnsiTheme="minorHAnsi" w:cstheme="minorHAnsi"/>
          <w:b/>
          <w:bCs/>
          <w:highlight w:val="yellow"/>
          <w:u w:val="single"/>
        </w:rPr>
        <w:t>medicines from the Guatemalan market</w:t>
      </w:r>
      <w:r w:rsidRPr="00512AC6">
        <w:rPr>
          <w:rFonts w:asciiTheme="minorHAnsi" w:hAnsiTheme="minorHAnsi" w:cstheme="minorHAnsi"/>
          <w:sz w:val="16"/>
        </w:rPr>
        <w:t xml:space="preserve"> (Shaffer and Brenner, 2009) and </w:t>
      </w:r>
      <w:r w:rsidRPr="00512AC6">
        <w:rPr>
          <w:rFonts w:asciiTheme="minorHAnsi" w:hAnsiTheme="minorHAnsi" w:cstheme="minorHAnsi"/>
          <w:b/>
          <w:bCs/>
          <w:highlight w:val="yellow"/>
          <w:u w:val="single"/>
        </w:rPr>
        <w:t>delayed</w:t>
      </w:r>
      <w:r w:rsidRPr="00512AC6">
        <w:rPr>
          <w:rFonts w:asciiTheme="minorHAnsi" w:hAnsiTheme="minorHAnsi" w:cstheme="minorHAnsi"/>
          <w:b/>
          <w:bCs/>
          <w:u w:val="single"/>
        </w:rPr>
        <w:t xml:space="preserve"> the introduction of </w:t>
      </w:r>
      <w:r w:rsidRPr="00512AC6">
        <w:rPr>
          <w:rFonts w:asciiTheme="minorHAnsi" w:hAnsiTheme="minorHAnsi" w:cstheme="minorHAnsi"/>
          <w:b/>
          <w:bCs/>
          <w:highlight w:val="yellow"/>
          <w:u w:val="single"/>
        </w:rPr>
        <w:t>cheaper generics in</w:t>
      </w:r>
      <w:r w:rsidRPr="00512AC6">
        <w:rPr>
          <w:rFonts w:asciiTheme="minorHAnsi" w:hAnsiTheme="minorHAnsi" w:cstheme="minorHAnsi"/>
          <w:b/>
          <w:bCs/>
          <w:u w:val="single"/>
        </w:rPr>
        <w:t xml:space="preserve">to the </w:t>
      </w:r>
      <w:r w:rsidRPr="00512AC6">
        <w:rPr>
          <w:rFonts w:asciiTheme="minorHAnsi" w:hAnsiTheme="minorHAnsi" w:cstheme="minorHAnsi"/>
          <w:b/>
          <w:bCs/>
          <w:highlight w:val="yellow"/>
          <w:u w:val="single"/>
        </w:rPr>
        <w:t>Jordan</w:t>
      </w:r>
      <w:r w:rsidRPr="00512AC6">
        <w:rPr>
          <w:rFonts w:asciiTheme="minorHAnsi" w:hAnsiTheme="minorHAnsi" w:cstheme="minorHAnsi"/>
          <w:b/>
          <w:bCs/>
          <w:u w:val="single"/>
        </w:rPr>
        <w:t xml:space="preserve">ian market </w:t>
      </w:r>
      <w:r w:rsidRPr="00512AC6">
        <w:rPr>
          <w:rFonts w:asciiTheme="minorHAnsi" w:hAnsiTheme="minorHAnsi" w:cstheme="minorHAnsi"/>
          <w:b/>
          <w:bCs/>
          <w:highlight w:val="yellow"/>
          <w:u w:val="single"/>
        </w:rPr>
        <w:t>for 79 percent of medicines</w:t>
      </w:r>
      <w:r w:rsidRPr="00512AC6">
        <w:rPr>
          <w:rFonts w:asciiTheme="minorHAnsi" w:hAnsiTheme="minorHAnsi" w:cstheme="minorHAnsi"/>
          <w:sz w:val="16"/>
        </w:rPr>
        <w:t xml:space="preserve"> (Malpani, 2009). Table 3 shows the </w:t>
      </w:r>
      <w:r w:rsidRPr="00512AC6">
        <w:rPr>
          <w:rFonts w:asciiTheme="minorHAnsi" w:hAnsiTheme="minorHAnsi" w:cstheme="minorHAnsi"/>
          <w:b/>
          <w:bCs/>
          <w:highlight w:val="yellow"/>
          <w:u w:val="single"/>
        </w:rPr>
        <w:t>results of four regressions based on</w:t>
      </w:r>
      <w:r w:rsidRPr="00512AC6">
        <w:rPr>
          <w:rFonts w:asciiTheme="minorHAnsi" w:hAnsiTheme="minorHAnsi" w:cstheme="minorHAnsi"/>
          <w:sz w:val="16"/>
        </w:rPr>
        <w:t xml:space="preserve"> the binary indicator of </w:t>
      </w:r>
      <w:r w:rsidRPr="00512AC6">
        <w:rPr>
          <w:rFonts w:asciiTheme="minorHAnsi" w:hAnsiTheme="minorHAnsi" w:cstheme="minorHAnsi"/>
          <w:b/>
          <w:bCs/>
          <w:highlight w:val="yellow"/>
          <w:u w:val="single"/>
        </w:rPr>
        <w:t>data exclusivity</w:t>
      </w:r>
      <w:r w:rsidRPr="00512AC6">
        <w:rPr>
          <w:rFonts w:asciiTheme="minorHAnsi" w:hAnsiTheme="minorHAnsi" w:cstheme="minorHAnsi"/>
          <w:sz w:val="16"/>
        </w:rPr>
        <w:t xml:space="preserve">. </w:t>
      </w:r>
      <w:r w:rsidRPr="00512AC6">
        <w:rPr>
          <w:rFonts w:asciiTheme="minorHAnsi" w:hAnsiTheme="minorHAnsi" w:cstheme="minorHAnsi"/>
          <w:b/>
          <w:bCs/>
          <w:u w:val="single"/>
        </w:rPr>
        <w:t xml:space="preserve">Each </w:t>
      </w:r>
      <w:r w:rsidRPr="00512AC6">
        <w:rPr>
          <w:rFonts w:asciiTheme="minorHAnsi" w:hAnsiTheme="minorHAnsi" w:cstheme="minorHAnsi"/>
          <w:b/>
          <w:bCs/>
          <w:highlight w:val="yellow"/>
          <w:u w:val="single"/>
        </w:rPr>
        <w:t>indicates</w:t>
      </w:r>
      <w:r w:rsidRPr="00512AC6">
        <w:rPr>
          <w:rFonts w:asciiTheme="minorHAnsi" w:hAnsiTheme="minorHAnsi" w:cstheme="minorHAnsi"/>
          <w:b/>
          <w:bCs/>
          <w:u w:val="single"/>
        </w:rPr>
        <w:t xml:space="preserve"> that </w:t>
      </w:r>
      <w:r w:rsidRPr="00512AC6">
        <w:rPr>
          <w:rFonts w:asciiTheme="minorHAnsi" w:hAnsiTheme="minorHAnsi" w:cstheme="minorHAnsi"/>
          <w:b/>
          <w:bCs/>
          <w:highlight w:val="yellow"/>
          <w:u w:val="single"/>
        </w:rPr>
        <w:t xml:space="preserve">the relationship between </w:t>
      </w:r>
      <w:r w:rsidRPr="00512AC6">
        <w:rPr>
          <w:rFonts w:asciiTheme="minorHAnsi" w:hAnsiTheme="minorHAnsi" w:cstheme="minorHAnsi"/>
          <w:b/>
          <w:bCs/>
          <w:u w:val="single"/>
        </w:rPr>
        <w:t xml:space="preserve">data </w:t>
      </w:r>
      <w:r w:rsidRPr="00512AC6">
        <w:rPr>
          <w:rFonts w:asciiTheme="minorHAnsi" w:hAnsiTheme="minorHAnsi" w:cstheme="minorHAnsi"/>
          <w:b/>
          <w:bCs/>
          <w:highlight w:val="yellow"/>
          <w:u w:val="single"/>
        </w:rPr>
        <w:t>exclusivity and higher prices for pharmaceutical imports is</w:t>
      </w:r>
      <w:r w:rsidRPr="00512AC6">
        <w:rPr>
          <w:rFonts w:asciiTheme="minorHAnsi" w:hAnsiTheme="minorHAnsi" w:cstheme="minorHAnsi"/>
          <w:b/>
          <w:bCs/>
          <w:u w:val="single"/>
        </w:rPr>
        <w:t xml:space="preserve"> statistically </w:t>
      </w:r>
      <w:r w:rsidRPr="00512AC6">
        <w:rPr>
          <w:rFonts w:asciiTheme="minorHAnsi" w:hAnsiTheme="minorHAnsi" w:cstheme="minorHAnsi"/>
          <w:b/>
          <w:bCs/>
          <w:highlight w:val="yellow"/>
          <w:u w:val="single"/>
        </w:rPr>
        <w:t>significant and robust</w:t>
      </w:r>
      <w:r w:rsidRPr="00512AC6">
        <w:rPr>
          <w:rFonts w:asciiTheme="minorHAnsi" w:hAnsiTheme="minorHAnsi" w:cstheme="minorHAnsi"/>
          <w:b/>
          <w:bCs/>
          <w:u w:val="single"/>
        </w:rPr>
        <w:t xml:space="preserve"> to the inclusion of controls</w:t>
      </w:r>
      <w:r w:rsidRPr="00512AC6">
        <w:rPr>
          <w:rFonts w:asciiTheme="minorHAnsi" w:hAnsiTheme="minorHAnsi" w:cstheme="minorHAnsi"/>
          <w:sz w:val="16"/>
        </w:rPr>
        <w:t xml:space="preserve">. The coefficient on Year*DataExclusivity is positive and significant in all specifications. The overall models fit the data well – all the right hand side variables have significant coefficients with the expected signs, the adjusted R-squared are all above 0.80 and the within-entity R-squareds range from 0.39 to 0.49. Column (1) shows the results with the overall time trend as a variable for the period 1996-2010. The </w:t>
      </w:r>
      <w:r w:rsidRPr="00512AC6">
        <w:rPr>
          <w:rFonts w:asciiTheme="minorHAnsi" w:hAnsiTheme="minorHAnsi" w:cstheme="minorHAnsi"/>
          <w:b/>
          <w:bCs/>
          <w:u w:val="single"/>
        </w:rPr>
        <w:t>annual growth rate for pharmaceutical imports in countries without data exclusivity was 3.9 percent</w:t>
      </w:r>
      <w:r w:rsidRPr="00512AC6">
        <w:rPr>
          <w:rFonts w:asciiTheme="minorHAnsi" w:hAnsiTheme="minorHAnsi" w:cstheme="minorHAnsi"/>
          <w:sz w:val="16"/>
        </w:rPr>
        <w:t xml:space="preserve">, but the </w:t>
      </w:r>
      <w:r w:rsidRPr="00512AC6">
        <w:rPr>
          <w:rFonts w:asciiTheme="minorHAnsi" w:hAnsiTheme="minorHAnsi" w:cstheme="minorHAnsi"/>
          <w:b/>
          <w:bCs/>
          <w:u w:val="single"/>
        </w:rPr>
        <w:t>corresponding growth rate in countries with data exclusivity was 7.6 percent</w:t>
      </w:r>
      <w:r w:rsidRPr="00512AC6">
        <w:rPr>
          <w:rFonts w:asciiTheme="minorHAnsi" w:hAnsiTheme="minorHAnsi" w:cstheme="minorHAnsi"/>
          <w:sz w:val="16"/>
        </w:rPr>
        <w:t xml:space="preserve">. Though the difference is small year to year, it compounds. </w:t>
      </w:r>
      <w:r w:rsidRPr="00512AC6">
        <w:rPr>
          <w:rFonts w:asciiTheme="minorHAnsi" w:hAnsiTheme="minorHAnsi" w:cstheme="minorHAnsi"/>
          <w:b/>
          <w:bCs/>
          <w:highlight w:val="yellow"/>
          <w:u w:val="single"/>
        </w:rPr>
        <w:t>Over 15 years</w:t>
      </w:r>
      <w:r w:rsidRPr="00512AC6">
        <w:rPr>
          <w:rFonts w:asciiTheme="minorHAnsi" w:hAnsiTheme="minorHAnsi" w:cstheme="minorHAnsi"/>
          <w:b/>
          <w:bCs/>
          <w:u w:val="single"/>
        </w:rPr>
        <w:t xml:space="preserve"> at these rates of growth, </w:t>
      </w:r>
      <w:r w:rsidRPr="00512AC6">
        <w:rPr>
          <w:rFonts w:asciiTheme="minorHAnsi" w:hAnsiTheme="minorHAnsi" w:cstheme="minorHAnsi"/>
          <w:b/>
          <w:bCs/>
          <w:highlight w:val="yellow"/>
          <w:u w:val="single"/>
        </w:rPr>
        <w:t xml:space="preserve">a price in a </w:t>
      </w:r>
      <w:r w:rsidRPr="00512AC6">
        <w:rPr>
          <w:rFonts w:asciiTheme="minorHAnsi" w:hAnsiTheme="minorHAnsi" w:cstheme="minorHAnsi"/>
          <w:b/>
          <w:bCs/>
          <w:u w:val="single"/>
        </w:rPr>
        <w:t xml:space="preserve">theoretical </w:t>
      </w:r>
      <w:r w:rsidRPr="00512AC6">
        <w:rPr>
          <w:rFonts w:asciiTheme="minorHAnsi" w:hAnsiTheme="minorHAnsi" w:cstheme="minorHAnsi"/>
          <w:b/>
          <w:bCs/>
          <w:highlight w:val="yellow"/>
          <w:u w:val="single"/>
        </w:rPr>
        <w:t xml:space="preserve">country without </w:t>
      </w:r>
      <w:r w:rsidRPr="00512AC6">
        <w:rPr>
          <w:rFonts w:asciiTheme="minorHAnsi" w:hAnsiTheme="minorHAnsi" w:cstheme="minorHAnsi"/>
          <w:b/>
          <w:bCs/>
          <w:u w:val="single"/>
        </w:rPr>
        <w:t xml:space="preserve">data </w:t>
      </w:r>
      <w:r w:rsidRPr="00512AC6">
        <w:rPr>
          <w:rFonts w:asciiTheme="minorHAnsi" w:hAnsiTheme="minorHAnsi" w:cstheme="minorHAnsi"/>
          <w:b/>
          <w:bCs/>
          <w:highlight w:val="yellow"/>
          <w:u w:val="single"/>
        </w:rPr>
        <w:t>exclusivity would increase 78 percent</w:t>
      </w:r>
      <w:r w:rsidRPr="00512AC6">
        <w:rPr>
          <w:rFonts w:asciiTheme="minorHAnsi" w:hAnsiTheme="minorHAnsi" w:cstheme="minorHAnsi"/>
          <w:b/>
          <w:bCs/>
          <w:u w:val="single"/>
        </w:rPr>
        <w:t xml:space="preserve"> and the </w:t>
      </w:r>
      <w:r w:rsidRPr="00512AC6">
        <w:rPr>
          <w:rFonts w:asciiTheme="minorHAnsi" w:hAnsiTheme="minorHAnsi" w:cstheme="minorHAnsi"/>
          <w:b/>
          <w:bCs/>
          <w:highlight w:val="yellow"/>
          <w:u w:val="single"/>
        </w:rPr>
        <w:t xml:space="preserve">corresponding price in a </w:t>
      </w:r>
      <w:r w:rsidRPr="00512AC6">
        <w:rPr>
          <w:rFonts w:asciiTheme="minorHAnsi" w:hAnsiTheme="minorHAnsi" w:cstheme="minorHAnsi"/>
          <w:b/>
          <w:bCs/>
          <w:u w:val="single"/>
        </w:rPr>
        <w:t xml:space="preserve">theoretical </w:t>
      </w:r>
      <w:r w:rsidRPr="00512AC6">
        <w:rPr>
          <w:rFonts w:asciiTheme="minorHAnsi" w:hAnsiTheme="minorHAnsi" w:cstheme="minorHAnsi"/>
          <w:b/>
          <w:bCs/>
          <w:highlight w:val="yellow"/>
          <w:u w:val="single"/>
        </w:rPr>
        <w:t xml:space="preserve">country with </w:t>
      </w:r>
      <w:r w:rsidRPr="00512AC6">
        <w:rPr>
          <w:rFonts w:asciiTheme="minorHAnsi" w:hAnsiTheme="minorHAnsi" w:cstheme="minorHAnsi"/>
          <w:b/>
          <w:bCs/>
          <w:u w:val="single"/>
        </w:rPr>
        <w:t xml:space="preserve">data exclusivity </w:t>
      </w:r>
      <w:r w:rsidRPr="00512AC6">
        <w:rPr>
          <w:rFonts w:asciiTheme="minorHAnsi" w:hAnsiTheme="minorHAnsi" w:cstheme="minorHAnsi"/>
          <w:b/>
          <w:bCs/>
          <w:highlight w:val="yellow"/>
          <w:u w:val="single"/>
        </w:rPr>
        <w:t>would increase 200 percent</w:t>
      </w:r>
      <w:r w:rsidRPr="00512AC6">
        <w:rPr>
          <w:rFonts w:asciiTheme="minorHAnsi" w:hAnsiTheme="minorHAnsi" w:cstheme="minorHAnsi"/>
          <w:sz w:val="16"/>
        </w:rPr>
        <w:t xml:space="preserve">. GEGI@GDPCenter Pardee School of Global Studies/Boston University www.bu.edu/gdp 11 The control variables in this specification behave as expected. Logged GDP per capita in US dollars, taken from the World Bank, is positive, indicating the expected relationship between a country’s wealth and prices. Logged total kilograms is negative, supporting previous findings that larger pharmaceutical purchases are associated with lower prices (Helbe and Aizawa 2017). </w:t>
      </w:r>
    </w:p>
    <w:p w14:paraId="153C077E" w14:textId="77777777" w:rsidR="00E30C87" w:rsidRPr="00512AC6" w:rsidRDefault="00E30C87" w:rsidP="00E30C87">
      <w:pPr>
        <w:pStyle w:val="Heading4"/>
        <w:rPr>
          <w:rFonts w:asciiTheme="minorHAnsi" w:hAnsiTheme="minorHAnsi" w:cstheme="minorHAnsi"/>
        </w:rPr>
      </w:pPr>
      <w:r w:rsidRPr="00512AC6">
        <w:rPr>
          <w:rFonts w:asciiTheme="minorHAnsi" w:hAnsiTheme="minorHAnsi" w:cstheme="minorHAnsi"/>
        </w:rPr>
        <w:t>2]</w:t>
      </w:r>
      <w:r w:rsidRPr="00512AC6">
        <w:rPr>
          <w:rFonts w:asciiTheme="minorHAnsi" w:hAnsiTheme="minorHAnsi" w:cstheme="minorHAnsi"/>
          <w:bCs/>
        </w:rPr>
        <w:t xml:space="preserve"> Exclusivity kills access to affordable medicine particularly in developing countries by granting market exclusivity without patents explicit to them – Guatemala proves – Diependaele, et al. 17</w:t>
      </w:r>
    </w:p>
    <w:p w14:paraId="3AF83CB9" w14:textId="77777777" w:rsidR="00E30C87" w:rsidRPr="00512AC6" w:rsidRDefault="00E30C87" w:rsidP="00E30C87">
      <w:pPr>
        <w:rPr>
          <w:rFonts w:asciiTheme="minorHAnsi" w:hAnsiTheme="minorHAnsi" w:cstheme="minorHAnsi"/>
          <w:sz w:val="16"/>
          <w:szCs w:val="16"/>
        </w:rPr>
      </w:pPr>
      <w:r w:rsidRPr="00512AC6">
        <w:rPr>
          <w:rFonts w:asciiTheme="minorHAnsi" w:hAnsiTheme="minorHAnsi" w:cstheme="minorHAnsi"/>
          <w:sz w:val="16"/>
          <w:szCs w:val="16"/>
        </w:rPr>
        <w:t xml:space="preserve">Diependaele, Lisa, et al. “Raising the Barriers to Access to Medicines in the Developing World - the Relentless Push for Data Exclusivity.” Developing World Bioethics, John Wiley and Sons Inc., Apr. 2017, </w:t>
      </w:r>
      <w:hyperlink r:id="rId10" w:history="1">
        <w:r w:rsidRPr="00512AC6">
          <w:rPr>
            <w:rStyle w:val="Hyperlink"/>
            <w:rFonts w:asciiTheme="minorHAnsi" w:hAnsiTheme="minorHAnsi" w:cstheme="minorHAnsi"/>
            <w:sz w:val="16"/>
            <w:szCs w:val="16"/>
          </w:rPr>
          <w:t>www.ncbi.nlm.nih.gov/pmc/articles/PMC5347964/</w:t>
        </w:r>
      </w:hyperlink>
      <w:r w:rsidRPr="00512AC6">
        <w:rPr>
          <w:rFonts w:asciiTheme="minorHAnsi" w:hAnsiTheme="minorHAnsi" w:cstheme="minorHAnsi"/>
          <w:sz w:val="16"/>
          <w:szCs w:val="16"/>
        </w:rPr>
        <w:t xml:space="preserve">. // LHP AB </w:t>
      </w:r>
    </w:p>
    <w:p w14:paraId="603E57C7" w14:textId="77777777" w:rsidR="00E30C87" w:rsidRPr="00512AC6" w:rsidRDefault="00E30C87" w:rsidP="00E30C87">
      <w:pPr>
        <w:pStyle w:val="p"/>
        <w:shd w:val="clear" w:color="auto" w:fill="FFFFFF"/>
        <w:spacing w:before="166" w:beforeAutospacing="0" w:after="166" w:afterAutospacing="0"/>
        <w:rPr>
          <w:rFonts w:asciiTheme="minorHAnsi" w:hAnsiTheme="minorHAnsi" w:cstheme="minorHAnsi"/>
          <w:color w:val="000000"/>
          <w:sz w:val="16"/>
        </w:rPr>
      </w:pPr>
      <w:r w:rsidRPr="00512AC6">
        <w:rPr>
          <w:rFonts w:asciiTheme="minorHAnsi" w:hAnsiTheme="minorHAnsi" w:cstheme="minorHAnsi"/>
          <w:b/>
          <w:bCs/>
          <w:color w:val="000000"/>
          <w:sz w:val="24"/>
          <w:highlight w:val="yellow"/>
          <w:u w:val="single"/>
        </w:rPr>
        <w:t>In</w:t>
      </w:r>
      <w:r w:rsidRPr="00512AC6">
        <w:rPr>
          <w:rFonts w:asciiTheme="minorHAnsi" w:hAnsiTheme="minorHAnsi" w:cstheme="minorHAnsi"/>
          <w:color w:val="000000"/>
          <w:sz w:val="24"/>
          <w:highlight w:val="yellow"/>
          <w:u w:val="single"/>
        </w:rPr>
        <w:t xml:space="preserve"> </w:t>
      </w:r>
      <w:r w:rsidRPr="00512AC6">
        <w:rPr>
          <w:rFonts w:asciiTheme="minorHAnsi" w:hAnsiTheme="minorHAnsi" w:cstheme="minorHAnsi"/>
          <w:b/>
          <w:bCs/>
          <w:color w:val="000000"/>
          <w:sz w:val="24"/>
          <w:highlight w:val="yellow"/>
          <w:u w:val="single"/>
        </w:rPr>
        <w:t>many</w:t>
      </w:r>
      <w:r w:rsidRPr="00512AC6">
        <w:rPr>
          <w:rFonts w:asciiTheme="minorHAnsi" w:hAnsiTheme="minorHAnsi" w:cstheme="minorHAnsi"/>
          <w:color w:val="000000"/>
          <w:sz w:val="24"/>
          <w:highlight w:val="yellow"/>
          <w:u w:val="single"/>
        </w:rPr>
        <w:t xml:space="preserve"> </w:t>
      </w:r>
      <w:r w:rsidRPr="00512AC6">
        <w:rPr>
          <w:rFonts w:asciiTheme="minorHAnsi" w:hAnsiTheme="minorHAnsi" w:cstheme="minorHAnsi"/>
          <w:b/>
          <w:bCs/>
          <w:color w:val="000000"/>
          <w:sz w:val="24"/>
          <w:highlight w:val="yellow"/>
          <w:u w:val="single"/>
        </w:rPr>
        <w:t>developing countries</w:t>
      </w:r>
      <w:r w:rsidRPr="00512AC6">
        <w:rPr>
          <w:rFonts w:asciiTheme="minorHAnsi" w:hAnsiTheme="minorHAnsi" w:cstheme="minorHAnsi"/>
          <w:color w:val="000000"/>
          <w:sz w:val="16"/>
        </w:rPr>
        <w:t xml:space="preserve">, public health </w:t>
      </w:r>
      <w:r w:rsidRPr="00512AC6">
        <w:rPr>
          <w:rFonts w:asciiTheme="minorHAnsi" w:hAnsiTheme="minorHAnsi" w:cstheme="minorHAnsi"/>
          <w:b/>
          <w:bCs/>
          <w:color w:val="000000"/>
          <w:sz w:val="24"/>
          <w:highlight w:val="yellow"/>
          <w:u w:val="single"/>
        </w:rPr>
        <w:t>institutions cannot provide essential medicines</w:t>
      </w:r>
      <w:r w:rsidRPr="00512AC6">
        <w:rPr>
          <w:rFonts w:asciiTheme="minorHAnsi" w:hAnsiTheme="minorHAnsi" w:cstheme="minorHAnsi"/>
          <w:b/>
          <w:bCs/>
          <w:color w:val="000000"/>
          <w:sz w:val="24"/>
          <w:u w:val="single"/>
        </w:rPr>
        <w:t xml:space="preserve"> to patients</w:t>
      </w:r>
      <w:r w:rsidRPr="00512AC6">
        <w:rPr>
          <w:rFonts w:asciiTheme="minorHAnsi" w:hAnsiTheme="minorHAnsi" w:cstheme="minorHAnsi"/>
          <w:color w:val="000000"/>
          <w:sz w:val="16"/>
        </w:rPr>
        <w:t xml:space="preserve">. Moreover, even if essential medicines are available, </w:t>
      </w:r>
      <w:r w:rsidRPr="00512AC6">
        <w:rPr>
          <w:rFonts w:asciiTheme="minorHAnsi" w:hAnsiTheme="minorHAnsi" w:cstheme="minorHAnsi"/>
          <w:b/>
          <w:bCs/>
          <w:color w:val="000000"/>
          <w:sz w:val="24"/>
          <w:u w:val="single"/>
        </w:rPr>
        <w:t xml:space="preserve">they </w:t>
      </w:r>
      <w:r w:rsidRPr="00512AC6">
        <w:rPr>
          <w:rFonts w:asciiTheme="minorHAnsi" w:hAnsiTheme="minorHAnsi" w:cstheme="minorHAnsi"/>
          <w:b/>
          <w:bCs/>
          <w:color w:val="000000"/>
          <w:sz w:val="24"/>
          <w:highlight w:val="yellow"/>
          <w:u w:val="single"/>
        </w:rPr>
        <w:t>remain unaffordable for billions</w:t>
      </w:r>
      <w:r w:rsidRPr="00512AC6">
        <w:rPr>
          <w:rFonts w:asciiTheme="minorHAnsi" w:hAnsiTheme="minorHAnsi" w:cstheme="minorHAnsi"/>
          <w:color w:val="000000"/>
          <w:sz w:val="16"/>
        </w:rPr>
        <w:t xml:space="preserve"> of people. Especially </w:t>
      </w:r>
      <w:r w:rsidRPr="00512AC6">
        <w:rPr>
          <w:rFonts w:asciiTheme="minorHAnsi" w:hAnsiTheme="minorHAnsi" w:cstheme="minorHAnsi"/>
          <w:b/>
          <w:bCs/>
          <w:color w:val="000000"/>
          <w:sz w:val="24"/>
          <w:u w:val="single"/>
        </w:rPr>
        <w:t xml:space="preserve">original </w:t>
      </w:r>
      <w:r w:rsidRPr="00512AC6">
        <w:rPr>
          <w:rFonts w:asciiTheme="minorHAnsi" w:hAnsiTheme="minorHAnsi" w:cstheme="minorHAnsi"/>
          <w:b/>
          <w:bCs/>
          <w:color w:val="000000"/>
          <w:sz w:val="24"/>
          <w:highlight w:val="yellow"/>
          <w:u w:val="single"/>
        </w:rPr>
        <w:t>brand medicines</w:t>
      </w:r>
      <w:r w:rsidRPr="00512AC6">
        <w:rPr>
          <w:rFonts w:asciiTheme="minorHAnsi" w:hAnsiTheme="minorHAnsi" w:cstheme="minorHAnsi"/>
          <w:b/>
          <w:bCs/>
          <w:color w:val="000000"/>
          <w:sz w:val="24"/>
          <w:u w:val="single"/>
        </w:rPr>
        <w:t xml:space="preserve"> are ‘priced </w:t>
      </w:r>
      <w:r w:rsidRPr="00512AC6">
        <w:rPr>
          <w:rFonts w:asciiTheme="minorHAnsi" w:hAnsiTheme="minorHAnsi" w:cstheme="minorHAnsi"/>
          <w:b/>
          <w:bCs/>
          <w:color w:val="000000"/>
          <w:sz w:val="24"/>
          <w:highlight w:val="yellow"/>
          <w:u w:val="single"/>
        </w:rPr>
        <w:t>out of reach’</w:t>
      </w:r>
      <w:r w:rsidRPr="00512AC6">
        <w:rPr>
          <w:rFonts w:asciiTheme="minorHAnsi" w:hAnsiTheme="minorHAnsi" w:cstheme="minorHAnsi"/>
          <w:color w:val="000000"/>
          <w:sz w:val="16"/>
        </w:rPr>
        <w:t>.</w:t>
      </w:r>
      <w:hyperlink r:id="rId11" w:anchor="dewb12105-note-0071" w:history="1">
        <w:r w:rsidRPr="00512AC6">
          <w:rPr>
            <w:rStyle w:val="Hyperlink"/>
            <w:rFonts w:asciiTheme="minorHAnsi" w:hAnsiTheme="minorHAnsi" w:cstheme="minorHAnsi"/>
            <w:color w:val="2F4A8B"/>
            <w:sz w:val="16"/>
            <w:vertAlign w:val="superscript"/>
          </w:rPr>
          <w:t>70</w:t>
        </w:r>
      </w:hyperlink>
      <w:r w:rsidRPr="00512AC6">
        <w:rPr>
          <w:rFonts w:asciiTheme="minorHAnsi" w:hAnsiTheme="minorHAnsi" w:cstheme="minorHAnsi"/>
          <w:color w:val="000000"/>
          <w:sz w:val="16"/>
        </w:rPr>
        <w:t> Although many factors can increase the accessibility and affordability of essential medicines, the United Nations (UN) and the World Health Organization (</w:t>
      </w:r>
      <w:r w:rsidRPr="00512AC6">
        <w:rPr>
          <w:rFonts w:asciiTheme="minorHAnsi" w:hAnsiTheme="minorHAnsi" w:cstheme="minorHAnsi"/>
          <w:b/>
          <w:bCs/>
          <w:color w:val="000000"/>
          <w:sz w:val="24"/>
          <w:u w:val="single"/>
        </w:rPr>
        <w:t>WHO</w:t>
      </w:r>
      <w:r w:rsidRPr="00512AC6">
        <w:rPr>
          <w:rFonts w:asciiTheme="minorHAnsi" w:hAnsiTheme="minorHAnsi" w:cstheme="minorHAnsi"/>
          <w:color w:val="000000"/>
          <w:sz w:val="16"/>
        </w:rPr>
        <w:t xml:space="preserve">) highly </w:t>
      </w:r>
      <w:r w:rsidRPr="00512AC6">
        <w:rPr>
          <w:rFonts w:asciiTheme="minorHAnsi" w:hAnsiTheme="minorHAnsi" w:cstheme="minorHAnsi"/>
          <w:b/>
          <w:bCs/>
          <w:color w:val="000000"/>
          <w:sz w:val="24"/>
          <w:u w:val="single"/>
        </w:rPr>
        <w:t>recommend</w:t>
      </w:r>
      <w:r w:rsidRPr="00512AC6">
        <w:rPr>
          <w:rFonts w:asciiTheme="minorHAnsi" w:hAnsiTheme="minorHAnsi" w:cstheme="minorHAnsi"/>
          <w:color w:val="000000"/>
          <w:sz w:val="16"/>
        </w:rPr>
        <w:t xml:space="preserve"> that developing countries make full use of TRIPS flexibilities and </w:t>
      </w:r>
      <w:r w:rsidRPr="00512AC6">
        <w:rPr>
          <w:rFonts w:asciiTheme="minorHAnsi" w:hAnsiTheme="minorHAnsi" w:cstheme="minorHAnsi"/>
          <w:b/>
          <w:bCs/>
          <w:color w:val="000000"/>
          <w:sz w:val="24"/>
          <w:u w:val="single"/>
        </w:rPr>
        <w:t>facilitate the production and importation of generics</w:t>
      </w:r>
      <w:r w:rsidRPr="00512AC6">
        <w:rPr>
          <w:rFonts w:asciiTheme="minorHAnsi" w:hAnsiTheme="minorHAnsi" w:cstheme="minorHAnsi"/>
          <w:color w:val="000000"/>
          <w:sz w:val="16"/>
        </w:rPr>
        <w:t>.</w:t>
      </w:r>
      <w:hyperlink r:id="rId12" w:anchor="dewb12105-note-0072" w:history="1">
        <w:r w:rsidRPr="00512AC6">
          <w:rPr>
            <w:rStyle w:val="Hyperlink"/>
            <w:rFonts w:asciiTheme="minorHAnsi" w:hAnsiTheme="minorHAnsi" w:cstheme="minorHAnsi"/>
            <w:color w:val="2F4A8B"/>
            <w:sz w:val="16"/>
            <w:vertAlign w:val="superscript"/>
          </w:rPr>
          <w:t>71</w:t>
        </w:r>
      </w:hyperlink>
    </w:p>
    <w:p w14:paraId="52BA4D93" w14:textId="77777777" w:rsidR="00E30C87" w:rsidRPr="00512AC6" w:rsidRDefault="00E30C87" w:rsidP="00E30C87">
      <w:pPr>
        <w:pStyle w:val="NormalWeb"/>
        <w:shd w:val="clear" w:color="auto" w:fill="FFFFFF"/>
        <w:spacing w:before="166" w:beforeAutospacing="0" w:after="166" w:afterAutospacing="0"/>
        <w:rPr>
          <w:rFonts w:asciiTheme="minorHAnsi" w:hAnsiTheme="minorHAnsi" w:cstheme="minorHAnsi"/>
          <w:color w:val="000000"/>
          <w:sz w:val="16"/>
        </w:rPr>
      </w:pPr>
      <w:r w:rsidRPr="00512AC6">
        <w:rPr>
          <w:rFonts w:asciiTheme="minorHAnsi" w:hAnsiTheme="minorHAnsi" w:cstheme="minorHAnsi"/>
          <w:color w:val="000000"/>
          <w:sz w:val="16"/>
        </w:rPr>
        <w:t xml:space="preserve">In many cases, </w:t>
      </w:r>
      <w:r w:rsidRPr="00512AC6">
        <w:rPr>
          <w:rFonts w:asciiTheme="minorHAnsi" w:hAnsiTheme="minorHAnsi" w:cstheme="minorHAnsi"/>
          <w:b/>
          <w:bCs/>
          <w:color w:val="000000"/>
          <w:sz w:val="24"/>
          <w:highlight w:val="yellow"/>
          <w:u w:val="single"/>
        </w:rPr>
        <w:t>data exclusivity will delay the availability of new generics</w:t>
      </w:r>
      <w:r w:rsidRPr="00512AC6">
        <w:rPr>
          <w:rFonts w:asciiTheme="minorHAnsi" w:hAnsiTheme="minorHAnsi" w:cstheme="minorHAnsi"/>
          <w:color w:val="000000"/>
          <w:sz w:val="16"/>
        </w:rPr>
        <w:t xml:space="preserve">. A </w:t>
      </w:r>
      <w:r w:rsidRPr="00512AC6">
        <w:rPr>
          <w:rFonts w:asciiTheme="minorHAnsi" w:hAnsiTheme="minorHAnsi" w:cstheme="minorHAnsi"/>
          <w:b/>
          <w:bCs/>
          <w:color w:val="000000"/>
          <w:sz w:val="24"/>
          <w:highlight w:val="yellow"/>
          <w:u w:val="single"/>
        </w:rPr>
        <w:t>recent study showed</w:t>
      </w:r>
      <w:r w:rsidRPr="00512AC6">
        <w:rPr>
          <w:rFonts w:asciiTheme="minorHAnsi" w:hAnsiTheme="minorHAnsi" w:cstheme="minorHAnsi"/>
          <w:b/>
          <w:bCs/>
          <w:color w:val="000000"/>
          <w:sz w:val="24"/>
          <w:u w:val="single"/>
        </w:rPr>
        <w:t xml:space="preserve"> that the implementation of a </w:t>
      </w:r>
      <w:r w:rsidRPr="00512AC6">
        <w:rPr>
          <w:rFonts w:asciiTheme="minorHAnsi" w:hAnsiTheme="minorHAnsi" w:cstheme="minorHAnsi"/>
          <w:b/>
          <w:bCs/>
          <w:color w:val="000000"/>
          <w:sz w:val="24"/>
          <w:highlight w:val="yellow"/>
          <w:u w:val="single"/>
        </w:rPr>
        <w:t>data exclusivity regime in Guatemala</w:t>
      </w:r>
      <w:r w:rsidRPr="00512AC6">
        <w:rPr>
          <w:rFonts w:asciiTheme="minorHAnsi" w:hAnsiTheme="minorHAnsi" w:cstheme="minorHAnsi"/>
          <w:b/>
          <w:bCs/>
          <w:color w:val="000000"/>
          <w:sz w:val="24"/>
          <w:u w:val="single"/>
        </w:rPr>
        <w:t xml:space="preserve">, mandated by DR‐CAFTA, </w:t>
      </w:r>
      <w:r w:rsidRPr="00512AC6">
        <w:rPr>
          <w:rFonts w:asciiTheme="minorHAnsi" w:hAnsiTheme="minorHAnsi" w:cstheme="minorHAnsi"/>
          <w:b/>
          <w:bCs/>
          <w:color w:val="000000"/>
          <w:sz w:val="24"/>
          <w:highlight w:val="yellow"/>
          <w:u w:val="single"/>
        </w:rPr>
        <w:t>resulted in generic competition being denied entry</w:t>
      </w:r>
      <w:r w:rsidRPr="00512AC6">
        <w:rPr>
          <w:rFonts w:asciiTheme="minorHAnsi" w:hAnsiTheme="minorHAnsi" w:cstheme="minorHAnsi"/>
          <w:b/>
          <w:bCs/>
          <w:color w:val="000000"/>
          <w:sz w:val="24"/>
          <w:u w:val="single"/>
        </w:rPr>
        <w:t xml:space="preserve"> to the Guatemalan market</w:t>
      </w:r>
      <w:r w:rsidRPr="00512AC6">
        <w:rPr>
          <w:rFonts w:asciiTheme="minorHAnsi" w:hAnsiTheme="minorHAnsi" w:cstheme="minorHAnsi"/>
          <w:color w:val="000000"/>
          <w:sz w:val="16"/>
        </w:rPr>
        <w:t>.</w:t>
      </w:r>
      <w:hyperlink r:id="rId13" w:anchor="dewb12105-note-0073" w:history="1">
        <w:r w:rsidRPr="00512AC6">
          <w:rPr>
            <w:rStyle w:val="Hyperlink"/>
            <w:rFonts w:asciiTheme="minorHAnsi" w:hAnsiTheme="minorHAnsi" w:cstheme="minorHAnsi"/>
            <w:color w:val="2F4A8B"/>
            <w:sz w:val="16"/>
            <w:vertAlign w:val="superscript"/>
          </w:rPr>
          <w:t>72</w:t>
        </w:r>
      </w:hyperlink>
      <w:r w:rsidRPr="00512AC6">
        <w:rPr>
          <w:rFonts w:asciiTheme="minorHAnsi" w:hAnsiTheme="minorHAnsi" w:cstheme="minorHAnsi"/>
          <w:color w:val="000000"/>
          <w:sz w:val="16"/>
        </w:rPr>
        <w:t> </w:t>
      </w:r>
      <w:r w:rsidRPr="00512AC6">
        <w:rPr>
          <w:rFonts w:asciiTheme="minorHAnsi" w:hAnsiTheme="minorHAnsi" w:cstheme="minorHAnsi"/>
          <w:b/>
          <w:bCs/>
          <w:color w:val="000000"/>
          <w:sz w:val="24"/>
          <w:u w:val="single"/>
        </w:rPr>
        <w:t xml:space="preserve">In each case, the </w:t>
      </w:r>
      <w:r w:rsidRPr="00512AC6">
        <w:rPr>
          <w:rFonts w:asciiTheme="minorHAnsi" w:hAnsiTheme="minorHAnsi" w:cstheme="minorHAnsi"/>
          <w:b/>
          <w:bCs/>
          <w:color w:val="000000"/>
          <w:sz w:val="24"/>
          <w:highlight w:val="yellow"/>
          <w:u w:val="single"/>
        </w:rPr>
        <w:t>available originator drugs were priced substantially higher</w:t>
      </w:r>
      <w:r w:rsidRPr="00512AC6">
        <w:rPr>
          <w:rFonts w:asciiTheme="minorHAnsi" w:hAnsiTheme="minorHAnsi" w:cstheme="minorHAnsi"/>
          <w:color w:val="000000"/>
          <w:sz w:val="16"/>
        </w:rPr>
        <w:t>.</w:t>
      </w:r>
      <w:hyperlink r:id="rId14" w:anchor="dewb12105-note-0074" w:history="1">
        <w:r w:rsidRPr="00512AC6">
          <w:rPr>
            <w:rStyle w:val="Hyperlink"/>
            <w:rFonts w:asciiTheme="minorHAnsi" w:hAnsiTheme="minorHAnsi" w:cstheme="minorHAnsi"/>
            <w:color w:val="2F4A8B"/>
            <w:sz w:val="16"/>
            <w:vertAlign w:val="superscript"/>
          </w:rPr>
          <w:t>73</w:t>
        </w:r>
      </w:hyperlink>
      <w:r w:rsidRPr="00512AC6">
        <w:rPr>
          <w:rFonts w:asciiTheme="minorHAnsi" w:hAnsiTheme="minorHAnsi" w:cstheme="minorHAnsi"/>
          <w:color w:val="000000"/>
          <w:sz w:val="16"/>
        </w:rPr>
        <w:t> </w:t>
      </w:r>
      <w:r w:rsidRPr="00512AC6">
        <w:rPr>
          <w:rFonts w:asciiTheme="minorHAnsi" w:hAnsiTheme="minorHAnsi" w:cstheme="minorHAnsi"/>
          <w:b/>
          <w:bCs/>
          <w:color w:val="000000"/>
          <w:sz w:val="24"/>
          <w:highlight w:val="yellow"/>
          <w:u w:val="single"/>
        </w:rPr>
        <w:t>Especially in</w:t>
      </w:r>
      <w:r w:rsidRPr="00512AC6">
        <w:rPr>
          <w:rFonts w:asciiTheme="minorHAnsi" w:hAnsiTheme="minorHAnsi" w:cstheme="minorHAnsi"/>
          <w:color w:val="000000"/>
          <w:sz w:val="16"/>
        </w:rPr>
        <w:t xml:space="preserve"> those </w:t>
      </w:r>
      <w:r w:rsidRPr="00512AC6">
        <w:rPr>
          <w:rFonts w:asciiTheme="minorHAnsi" w:hAnsiTheme="minorHAnsi" w:cstheme="minorHAnsi"/>
          <w:b/>
          <w:bCs/>
          <w:color w:val="000000"/>
          <w:sz w:val="24"/>
          <w:highlight w:val="yellow"/>
          <w:u w:val="single"/>
        </w:rPr>
        <w:t>countries which</w:t>
      </w:r>
      <w:r w:rsidRPr="00512AC6">
        <w:rPr>
          <w:rFonts w:asciiTheme="minorHAnsi" w:hAnsiTheme="minorHAnsi" w:cstheme="minorHAnsi"/>
          <w:b/>
          <w:bCs/>
          <w:color w:val="000000"/>
          <w:sz w:val="24"/>
          <w:u w:val="single"/>
        </w:rPr>
        <w:t xml:space="preserve">, pre‐TRIPS, </w:t>
      </w:r>
      <w:r w:rsidRPr="00512AC6">
        <w:rPr>
          <w:rFonts w:asciiTheme="minorHAnsi" w:hAnsiTheme="minorHAnsi" w:cstheme="minorHAnsi"/>
          <w:b/>
          <w:bCs/>
          <w:color w:val="000000"/>
          <w:sz w:val="24"/>
          <w:highlight w:val="yellow"/>
          <w:u w:val="single"/>
        </w:rPr>
        <w:t>did not grant patents for pharmaceuticals</w:t>
      </w:r>
      <w:r w:rsidRPr="00512AC6">
        <w:rPr>
          <w:rFonts w:asciiTheme="minorHAnsi" w:hAnsiTheme="minorHAnsi" w:cstheme="minorHAnsi"/>
          <w:color w:val="000000"/>
          <w:sz w:val="16"/>
        </w:rPr>
        <w:t xml:space="preserve">, </w:t>
      </w:r>
      <w:r w:rsidRPr="00512AC6">
        <w:rPr>
          <w:rFonts w:asciiTheme="minorHAnsi" w:hAnsiTheme="minorHAnsi" w:cstheme="minorHAnsi"/>
          <w:b/>
          <w:bCs/>
          <w:color w:val="000000"/>
          <w:sz w:val="24"/>
          <w:u w:val="single"/>
        </w:rPr>
        <w:t>data exclusivity</w:t>
      </w:r>
      <w:r w:rsidRPr="00512AC6">
        <w:rPr>
          <w:rFonts w:asciiTheme="minorHAnsi" w:hAnsiTheme="minorHAnsi" w:cstheme="minorHAnsi"/>
          <w:color w:val="000000"/>
          <w:sz w:val="16"/>
        </w:rPr>
        <w:t xml:space="preserve"> can be an efficient method to </w:t>
      </w:r>
      <w:r w:rsidRPr="00512AC6">
        <w:rPr>
          <w:rFonts w:asciiTheme="minorHAnsi" w:hAnsiTheme="minorHAnsi" w:cstheme="minorHAnsi"/>
          <w:b/>
          <w:bCs/>
          <w:color w:val="000000"/>
          <w:sz w:val="24"/>
          <w:u w:val="single"/>
        </w:rPr>
        <w:t>ensure market exclusivity for originator drugs and prevent generic competition in that market</w:t>
      </w:r>
      <w:r w:rsidRPr="00512AC6">
        <w:rPr>
          <w:rFonts w:asciiTheme="minorHAnsi" w:hAnsiTheme="minorHAnsi" w:cstheme="minorHAnsi"/>
          <w:color w:val="000000"/>
          <w:sz w:val="16"/>
        </w:rPr>
        <w:t>.</w:t>
      </w:r>
    </w:p>
    <w:p w14:paraId="503EE9E7" w14:textId="77777777" w:rsidR="00E30C87" w:rsidRPr="00512AC6" w:rsidRDefault="00E30C87" w:rsidP="00E30C87">
      <w:pPr>
        <w:pStyle w:val="NormalWeb"/>
        <w:shd w:val="clear" w:color="auto" w:fill="FFFFFF"/>
        <w:spacing w:before="166" w:beforeAutospacing="0" w:after="166" w:afterAutospacing="0"/>
        <w:rPr>
          <w:rFonts w:asciiTheme="minorHAnsi" w:hAnsiTheme="minorHAnsi" w:cstheme="minorHAnsi"/>
          <w:color w:val="000000"/>
          <w:sz w:val="16"/>
        </w:rPr>
      </w:pPr>
      <w:r w:rsidRPr="00512AC6">
        <w:rPr>
          <w:rFonts w:asciiTheme="minorHAnsi" w:hAnsiTheme="minorHAnsi" w:cstheme="minorHAnsi"/>
          <w:color w:val="000000"/>
          <w:sz w:val="16"/>
        </w:rPr>
        <w:t xml:space="preserve">As the access to medicines in the developing world is a highly complex issue, simply not providing data exclusivity cannot by itself resolve the lack of basic healthcare infrastructure in many developing and least‐developed countries. However, for both governments and individuals, the </w:t>
      </w:r>
      <w:r w:rsidRPr="00512AC6">
        <w:rPr>
          <w:rFonts w:asciiTheme="minorHAnsi" w:hAnsiTheme="minorHAnsi" w:cstheme="minorHAnsi"/>
          <w:b/>
          <w:bCs/>
          <w:color w:val="000000"/>
          <w:sz w:val="24"/>
          <w:u w:val="single"/>
        </w:rPr>
        <w:t>price of medicines can be a significant financial burden</w:t>
      </w:r>
      <w:r w:rsidRPr="00512AC6">
        <w:rPr>
          <w:rFonts w:asciiTheme="minorHAnsi" w:hAnsiTheme="minorHAnsi" w:cstheme="minorHAnsi"/>
          <w:color w:val="000000"/>
          <w:sz w:val="16"/>
        </w:rPr>
        <w:t xml:space="preserve">. Although generics are not necessarily affordable for all, the </w:t>
      </w:r>
      <w:r w:rsidRPr="00512AC6">
        <w:rPr>
          <w:rFonts w:asciiTheme="minorHAnsi" w:hAnsiTheme="minorHAnsi" w:cstheme="minorHAnsi"/>
          <w:b/>
          <w:bCs/>
          <w:color w:val="000000"/>
          <w:sz w:val="24"/>
          <w:highlight w:val="yellow"/>
          <w:u w:val="single"/>
        </w:rPr>
        <w:t>prices of original drugs tend to be at least ten times higher</w:t>
      </w:r>
      <w:r w:rsidRPr="00512AC6">
        <w:rPr>
          <w:rFonts w:asciiTheme="minorHAnsi" w:hAnsiTheme="minorHAnsi" w:cstheme="minorHAnsi"/>
          <w:color w:val="000000"/>
          <w:sz w:val="16"/>
        </w:rPr>
        <w:t>.</w:t>
      </w:r>
      <w:hyperlink r:id="rId15" w:anchor="dewb12105-note-0075" w:history="1">
        <w:r w:rsidRPr="00512AC6">
          <w:rPr>
            <w:rStyle w:val="Hyperlink"/>
            <w:rFonts w:asciiTheme="minorHAnsi" w:hAnsiTheme="minorHAnsi" w:cstheme="minorHAnsi"/>
            <w:color w:val="2F4A8B"/>
            <w:sz w:val="16"/>
            <w:vertAlign w:val="superscript"/>
          </w:rPr>
          <w:t>74</w:t>
        </w:r>
      </w:hyperlink>
      <w:r w:rsidRPr="00512AC6">
        <w:rPr>
          <w:rFonts w:asciiTheme="minorHAnsi" w:hAnsiTheme="minorHAnsi" w:cstheme="minorHAnsi"/>
          <w:color w:val="000000"/>
          <w:sz w:val="16"/>
        </w:rPr>
        <w:t xml:space="preserve"> Because most developing countries rely strongly on generics, the </w:t>
      </w:r>
      <w:r w:rsidRPr="00512AC6">
        <w:rPr>
          <w:rFonts w:asciiTheme="minorHAnsi" w:hAnsiTheme="minorHAnsi" w:cstheme="minorHAnsi"/>
          <w:b/>
          <w:bCs/>
          <w:color w:val="000000"/>
          <w:sz w:val="24"/>
          <w:u w:val="single"/>
        </w:rPr>
        <w:t>consequences of implementing data exclusivity could be enormous</w:t>
      </w:r>
      <w:r w:rsidRPr="00512AC6">
        <w:rPr>
          <w:rFonts w:asciiTheme="minorHAnsi" w:hAnsiTheme="minorHAnsi" w:cstheme="minorHAnsi"/>
          <w:color w:val="000000"/>
          <w:sz w:val="16"/>
        </w:rPr>
        <w:t>.</w:t>
      </w:r>
      <w:hyperlink r:id="rId16" w:anchor="dewb12105-note-0076" w:history="1">
        <w:r w:rsidRPr="00512AC6">
          <w:rPr>
            <w:rStyle w:val="Hyperlink"/>
            <w:rFonts w:asciiTheme="minorHAnsi" w:hAnsiTheme="minorHAnsi" w:cstheme="minorHAnsi"/>
            <w:color w:val="2F4A8B"/>
            <w:sz w:val="16"/>
            <w:vertAlign w:val="superscript"/>
          </w:rPr>
          <w:t>75</w:t>
        </w:r>
      </w:hyperlink>
    </w:p>
    <w:p w14:paraId="18A0132B" w14:textId="77777777" w:rsidR="00E30C87" w:rsidRPr="00512AC6" w:rsidRDefault="00E30C87" w:rsidP="00E30C87">
      <w:pPr>
        <w:rPr>
          <w:rFonts w:asciiTheme="minorHAnsi" w:hAnsiTheme="minorHAnsi" w:cstheme="minorHAnsi"/>
          <w:color w:val="000000"/>
          <w:sz w:val="16"/>
        </w:rPr>
      </w:pPr>
      <w:r w:rsidRPr="00512AC6">
        <w:rPr>
          <w:rFonts w:asciiTheme="minorHAnsi" w:hAnsiTheme="minorHAnsi" w:cstheme="minorHAnsi"/>
          <w:color w:val="000000"/>
          <w:sz w:val="16"/>
        </w:rPr>
        <w:t xml:space="preserve">Data </w:t>
      </w:r>
      <w:r w:rsidRPr="00512AC6">
        <w:rPr>
          <w:rFonts w:asciiTheme="minorHAnsi" w:hAnsiTheme="minorHAnsi" w:cstheme="minorHAnsi"/>
          <w:b/>
          <w:bCs/>
          <w:color w:val="000000"/>
          <w:u w:val="single"/>
        </w:rPr>
        <w:t>exclusivity</w:t>
      </w:r>
      <w:r w:rsidRPr="00512AC6">
        <w:rPr>
          <w:rFonts w:asciiTheme="minorHAnsi" w:hAnsiTheme="minorHAnsi" w:cstheme="minorHAnsi"/>
          <w:color w:val="000000"/>
          <w:u w:val="single"/>
        </w:rPr>
        <w:t xml:space="preserve"> </w:t>
      </w:r>
      <w:r w:rsidRPr="00512AC6">
        <w:rPr>
          <w:rFonts w:asciiTheme="minorHAnsi" w:hAnsiTheme="minorHAnsi" w:cstheme="minorHAnsi"/>
          <w:b/>
          <w:bCs/>
          <w:color w:val="000000"/>
          <w:u w:val="single"/>
        </w:rPr>
        <w:t>also offers industry the opportunity to ‘optimize’ its global business strategy</w:t>
      </w:r>
      <w:r w:rsidRPr="00512AC6">
        <w:rPr>
          <w:rFonts w:asciiTheme="minorHAnsi" w:hAnsiTheme="minorHAnsi" w:cstheme="minorHAnsi"/>
          <w:color w:val="000000"/>
          <w:sz w:val="16"/>
        </w:rPr>
        <w:t xml:space="preserve">. </w:t>
      </w:r>
      <w:r w:rsidRPr="00512AC6">
        <w:rPr>
          <w:rFonts w:asciiTheme="minorHAnsi" w:hAnsiTheme="minorHAnsi" w:cstheme="minorHAnsi"/>
          <w:b/>
          <w:bCs/>
          <w:color w:val="000000"/>
          <w:highlight w:val="yellow"/>
          <w:u w:val="single"/>
        </w:rPr>
        <w:t>Pharma</w:t>
      </w:r>
      <w:r w:rsidRPr="00512AC6">
        <w:rPr>
          <w:rFonts w:asciiTheme="minorHAnsi" w:hAnsiTheme="minorHAnsi" w:cstheme="minorHAnsi"/>
          <w:b/>
          <w:bCs/>
          <w:color w:val="000000"/>
          <w:u w:val="single"/>
        </w:rPr>
        <w:t xml:space="preserve">ceutical companies </w:t>
      </w:r>
      <w:r w:rsidRPr="00512AC6">
        <w:rPr>
          <w:rFonts w:asciiTheme="minorHAnsi" w:hAnsiTheme="minorHAnsi" w:cstheme="minorHAnsi"/>
          <w:b/>
          <w:bCs/>
          <w:color w:val="000000"/>
          <w:highlight w:val="yellow"/>
          <w:u w:val="single"/>
        </w:rPr>
        <w:t>do not file patent applications in all</w:t>
      </w:r>
      <w:r w:rsidRPr="00512AC6">
        <w:rPr>
          <w:rFonts w:asciiTheme="minorHAnsi" w:hAnsiTheme="minorHAnsi" w:cstheme="minorHAnsi"/>
          <w:b/>
          <w:bCs/>
          <w:color w:val="000000"/>
          <w:u w:val="single"/>
        </w:rPr>
        <w:t xml:space="preserve"> the </w:t>
      </w:r>
      <w:r w:rsidRPr="00512AC6">
        <w:rPr>
          <w:rFonts w:asciiTheme="minorHAnsi" w:hAnsiTheme="minorHAnsi" w:cstheme="minorHAnsi"/>
          <w:b/>
          <w:bCs/>
          <w:color w:val="000000"/>
          <w:highlight w:val="yellow"/>
          <w:u w:val="single"/>
        </w:rPr>
        <w:t>countries</w:t>
      </w:r>
      <w:r w:rsidRPr="00512AC6">
        <w:rPr>
          <w:rFonts w:asciiTheme="minorHAnsi" w:hAnsiTheme="minorHAnsi" w:cstheme="minorHAnsi"/>
          <w:b/>
          <w:bCs/>
          <w:color w:val="000000"/>
          <w:u w:val="single"/>
        </w:rPr>
        <w:t xml:space="preserve"> where they will eventually market their products</w:t>
      </w:r>
      <w:r w:rsidRPr="00512AC6">
        <w:rPr>
          <w:rFonts w:asciiTheme="minorHAnsi" w:hAnsiTheme="minorHAnsi" w:cstheme="minorHAnsi"/>
          <w:color w:val="000000"/>
          <w:sz w:val="16"/>
        </w:rPr>
        <w:t xml:space="preserve">. The </w:t>
      </w:r>
      <w:r w:rsidRPr="00512AC6">
        <w:rPr>
          <w:rFonts w:asciiTheme="minorHAnsi" w:hAnsiTheme="minorHAnsi" w:cstheme="minorHAnsi"/>
          <w:b/>
          <w:bCs/>
          <w:color w:val="000000"/>
          <w:highlight w:val="yellow"/>
          <w:u w:val="single"/>
        </w:rPr>
        <w:t>inclusion of data exclusivity in FTAs ensures market exclusivity without a patent</w:t>
      </w:r>
      <w:r w:rsidRPr="00512AC6">
        <w:rPr>
          <w:rFonts w:asciiTheme="minorHAnsi" w:hAnsiTheme="minorHAnsi" w:cstheme="minorHAnsi"/>
          <w:color w:val="000000"/>
          <w:sz w:val="16"/>
        </w:rPr>
        <w:t xml:space="preserve">. Furthermore, </w:t>
      </w:r>
      <w:r w:rsidRPr="00512AC6">
        <w:rPr>
          <w:rFonts w:asciiTheme="minorHAnsi" w:hAnsiTheme="minorHAnsi" w:cstheme="minorHAnsi"/>
          <w:b/>
          <w:bCs/>
          <w:color w:val="000000"/>
          <w:highlight w:val="yellow"/>
          <w:u w:val="single"/>
        </w:rPr>
        <w:t>companies will first introduce new drugs in wealthy markets</w:t>
      </w:r>
      <w:r w:rsidRPr="00512AC6">
        <w:rPr>
          <w:rFonts w:asciiTheme="minorHAnsi" w:hAnsiTheme="minorHAnsi" w:cstheme="minorHAnsi"/>
          <w:color w:val="000000"/>
          <w:sz w:val="16"/>
        </w:rPr>
        <w:t xml:space="preserve">, where they expect the best commercial opportunities. </w:t>
      </w:r>
      <w:r w:rsidRPr="00512AC6">
        <w:rPr>
          <w:rFonts w:asciiTheme="minorHAnsi" w:hAnsiTheme="minorHAnsi" w:cstheme="minorHAnsi"/>
          <w:b/>
          <w:bCs/>
          <w:color w:val="000000"/>
          <w:highlight w:val="yellow"/>
          <w:u w:val="single"/>
        </w:rPr>
        <w:t>Only</w:t>
      </w:r>
      <w:r w:rsidRPr="00512AC6">
        <w:rPr>
          <w:rFonts w:asciiTheme="minorHAnsi" w:hAnsiTheme="minorHAnsi" w:cstheme="minorHAnsi"/>
          <w:b/>
          <w:bCs/>
          <w:color w:val="000000"/>
          <w:u w:val="single"/>
        </w:rPr>
        <w:t xml:space="preserve"> at a </w:t>
      </w:r>
      <w:r w:rsidRPr="00512AC6">
        <w:rPr>
          <w:rFonts w:asciiTheme="minorHAnsi" w:hAnsiTheme="minorHAnsi" w:cstheme="minorHAnsi"/>
          <w:b/>
          <w:bCs/>
          <w:color w:val="000000"/>
          <w:highlight w:val="yellow"/>
          <w:u w:val="single"/>
        </w:rPr>
        <w:t>later</w:t>
      </w:r>
      <w:r w:rsidRPr="00512AC6">
        <w:rPr>
          <w:rFonts w:asciiTheme="minorHAnsi" w:hAnsiTheme="minorHAnsi" w:cstheme="minorHAnsi"/>
          <w:b/>
          <w:bCs/>
          <w:color w:val="000000"/>
          <w:u w:val="single"/>
        </w:rPr>
        <w:t xml:space="preserve"> stage, </w:t>
      </w:r>
      <w:r w:rsidRPr="00512AC6">
        <w:rPr>
          <w:rFonts w:asciiTheme="minorHAnsi" w:hAnsiTheme="minorHAnsi" w:cstheme="minorHAnsi"/>
          <w:b/>
          <w:bCs/>
          <w:color w:val="000000"/>
          <w:highlight w:val="yellow"/>
          <w:u w:val="single"/>
        </w:rPr>
        <w:t>are new drugs marketed in developing countries</w:t>
      </w:r>
      <w:r w:rsidRPr="00512AC6">
        <w:rPr>
          <w:rFonts w:asciiTheme="minorHAnsi" w:hAnsiTheme="minorHAnsi" w:cstheme="minorHAnsi"/>
          <w:color w:val="000000"/>
          <w:sz w:val="16"/>
        </w:rPr>
        <w:t xml:space="preserve">. Consequently, </w:t>
      </w:r>
      <w:r w:rsidRPr="00512AC6">
        <w:rPr>
          <w:rFonts w:asciiTheme="minorHAnsi" w:hAnsiTheme="minorHAnsi" w:cstheme="minorHAnsi"/>
          <w:b/>
          <w:bCs/>
          <w:color w:val="000000"/>
          <w:highlight w:val="yellow"/>
          <w:u w:val="single"/>
        </w:rPr>
        <w:t>delaying marketing approval</w:t>
      </w:r>
      <w:r w:rsidRPr="00512AC6">
        <w:rPr>
          <w:rFonts w:asciiTheme="minorHAnsi" w:hAnsiTheme="minorHAnsi" w:cstheme="minorHAnsi"/>
          <w:color w:val="000000"/>
          <w:sz w:val="16"/>
        </w:rPr>
        <w:t xml:space="preserve"> ‐ by means of data exclusivity ‐ </w:t>
      </w:r>
      <w:r w:rsidRPr="00512AC6">
        <w:rPr>
          <w:rFonts w:asciiTheme="minorHAnsi" w:hAnsiTheme="minorHAnsi" w:cstheme="minorHAnsi"/>
          <w:b/>
          <w:bCs/>
          <w:color w:val="000000"/>
          <w:u w:val="single"/>
        </w:rPr>
        <w:t xml:space="preserve">can equally </w:t>
      </w:r>
      <w:r w:rsidRPr="00512AC6">
        <w:rPr>
          <w:rFonts w:asciiTheme="minorHAnsi" w:hAnsiTheme="minorHAnsi" w:cstheme="minorHAnsi"/>
          <w:b/>
          <w:bCs/>
          <w:color w:val="000000"/>
          <w:highlight w:val="yellow"/>
          <w:u w:val="single"/>
        </w:rPr>
        <w:t>delay generic competition</w:t>
      </w:r>
      <w:r w:rsidRPr="00512AC6">
        <w:rPr>
          <w:rFonts w:asciiTheme="minorHAnsi" w:hAnsiTheme="minorHAnsi" w:cstheme="minorHAnsi"/>
          <w:color w:val="000000"/>
          <w:sz w:val="16"/>
        </w:rPr>
        <w:t>.</w:t>
      </w:r>
    </w:p>
    <w:p w14:paraId="500C20B4" w14:textId="77777777" w:rsidR="00E30C87" w:rsidRPr="00512AC6" w:rsidRDefault="00E30C87" w:rsidP="00E30C87">
      <w:pPr>
        <w:pStyle w:val="Heading4"/>
        <w:rPr>
          <w:rStyle w:val="Style13ptBold"/>
          <w:rFonts w:asciiTheme="minorHAnsi" w:hAnsiTheme="minorHAnsi" w:cstheme="minorHAnsi"/>
          <w:b/>
          <w:bCs w:val="0"/>
        </w:rPr>
      </w:pPr>
      <w:r w:rsidRPr="00512AC6">
        <w:rPr>
          <w:rFonts w:asciiTheme="minorHAnsi" w:hAnsiTheme="minorHAnsi" w:cstheme="minorHAnsi"/>
        </w:rPr>
        <w:t xml:space="preserve">3] </w:t>
      </w:r>
      <w:r w:rsidRPr="00512AC6">
        <w:rPr>
          <w:rStyle w:val="Style13ptBold"/>
          <w:rFonts w:asciiTheme="minorHAnsi" w:hAnsiTheme="minorHAnsi" w:cstheme="minorHAnsi"/>
          <w:b/>
        </w:rPr>
        <w:t>Data exclusivity destroys generic competition skyrocketing medicine prices – Malpani</w:t>
      </w:r>
    </w:p>
    <w:p w14:paraId="7C4F6930" w14:textId="77777777" w:rsidR="00E30C87" w:rsidRPr="00512AC6" w:rsidRDefault="00E30C87" w:rsidP="00E30C87">
      <w:pPr>
        <w:spacing w:before="100" w:beforeAutospacing="1" w:after="100" w:afterAutospacing="1"/>
        <w:ind w:left="567" w:hanging="567"/>
        <w:rPr>
          <w:rFonts w:asciiTheme="minorHAnsi" w:hAnsiTheme="minorHAnsi" w:cstheme="minorHAnsi"/>
          <w:sz w:val="16"/>
          <w:szCs w:val="16"/>
        </w:rPr>
      </w:pPr>
      <w:r w:rsidRPr="00512AC6">
        <w:rPr>
          <w:rFonts w:asciiTheme="minorHAnsi" w:hAnsiTheme="minorHAnsi" w:cstheme="minorHAnsi"/>
          <w:sz w:val="16"/>
          <w:szCs w:val="16"/>
        </w:rPr>
        <w:t xml:space="preserve">Malpani, Rohit. “All Costs, No Benefits: How TRIPS-plus Intellectual Property Rules in the US-Jordan FTA Affect Access to Medicines.” </w:t>
      </w:r>
      <w:r w:rsidRPr="00512AC6">
        <w:rPr>
          <w:rFonts w:asciiTheme="minorHAnsi" w:hAnsiTheme="minorHAnsi" w:cstheme="minorHAnsi"/>
          <w:i/>
          <w:iCs/>
          <w:sz w:val="16"/>
          <w:szCs w:val="16"/>
        </w:rPr>
        <w:t>Oxfam Library</w:t>
      </w:r>
      <w:r w:rsidRPr="00512AC6">
        <w:rPr>
          <w:rFonts w:asciiTheme="minorHAnsi" w:hAnsiTheme="minorHAnsi" w:cstheme="minorHAnsi"/>
          <w:sz w:val="16"/>
          <w:szCs w:val="16"/>
        </w:rPr>
        <w:t>, Mar. 2007, oxfamilibrary.openrepository.com/bitstream/handle/10546/114080/bp102-all-costs-no-benefits-trips-210307-en.pdf%3Bjsessionid%3D089750820CF675173F0C3204C369D63F%3Fsequence%3D1. // LHP AB</w:t>
      </w:r>
    </w:p>
    <w:p w14:paraId="0D834170" w14:textId="77777777" w:rsidR="00E30C87" w:rsidRPr="00512AC6" w:rsidRDefault="00E30C87" w:rsidP="00E30C87">
      <w:pPr>
        <w:spacing w:before="100" w:beforeAutospacing="1"/>
        <w:rPr>
          <w:rStyle w:val="Style13ptBold"/>
          <w:rFonts w:asciiTheme="minorHAnsi" w:hAnsiTheme="minorHAnsi" w:cstheme="minorHAnsi"/>
          <w:b w:val="0"/>
          <w:color w:val="222222"/>
          <w:sz w:val="16"/>
          <w:szCs w:val="16"/>
        </w:rPr>
      </w:pPr>
      <w:r w:rsidRPr="00512AC6">
        <w:rPr>
          <w:rFonts w:asciiTheme="minorHAnsi" w:hAnsiTheme="minorHAnsi" w:cstheme="minorHAnsi"/>
          <w:color w:val="222222"/>
          <w:sz w:val="16"/>
          <w:szCs w:val="16"/>
        </w:rPr>
        <w:t>Rohit Malpani is Director of Policy and Analysis at Médecins Sans Frontières’ (MSF) Access Campaign. Before that, Malpani was Special Adviser, Policy and Campaigns Unit for Oxfam Hong Kong. Previously, he served as Senior Campaigns Adviser at Oxfam America, where he managed Oxfam’s “access to medicines” campaign, provided advice to Oxfam on the intersection of intellectual property and development, and also served as a corporate campaigns adviser with Oxfam America’s Private Sector Department. Previously, he worked as a human rights adviser to the World Health Organization and the International Labor Organization, and also with local civil society groups in Thailand and Argentina. Malpani started his legal career as an intellectual property attorney with the law firm of Wilson, Sonsini, Goodrich and Rosati. He holds a DJur from New York University School of Law and a Bachelor of Arts from Rice University.</w:t>
      </w:r>
    </w:p>
    <w:p w14:paraId="7F7227D8" w14:textId="77777777" w:rsidR="00E30C87" w:rsidRPr="00512AC6" w:rsidRDefault="00E30C87" w:rsidP="00E30C87">
      <w:pPr>
        <w:rPr>
          <w:rFonts w:asciiTheme="minorHAnsi" w:hAnsiTheme="minorHAnsi" w:cstheme="minorHAnsi"/>
          <w:sz w:val="14"/>
        </w:rPr>
      </w:pPr>
      <w:r w:rsidRPr="00512AC6">
        <w:rPr>
          <w:rFonts w:asciiTheme="minorHAnsi" w:hAnsiTheme="minorHAnsi" w:cstheme="minorHAnsi"/>
          <w:b/>
          <w:bCs/>
          <w:u w:val="single"/>
        </w:rPr>
        <w:t xml:space="preserve">Multinational </w:t>
      </w:r>
      <w:r w:rsidRPr="00512AC6">
        <w:rPr>
          <w:rFonts w:asciiTheme="minorHAnsi" w:hAnsiTheme="minorHAnsi" w:cstheme="minorHAnsi"/>
          <w:sz w:val="14"/>
        </w:rPr>
        <w:t>pharmaceutical</w:t>
      </w:r>
      <w:r w:rsidRPr="00512AC6">
        <w:rPr>
          <w:rFonts w:asciiTheme="minorHAnsi" w:hAnsiTheme="minorHAnsi" w:cstheme="minorHAnsi"/>
          <w:b/>
          <w:bCs/>
          <w:u w:val="single"/>
        </w:rPr>
        <w:t xml:space="preserve"> companies have prevented generic competition for </w:t>
      </w:r>
      <w:r w:rsidRPr="00512AC6">
        <w:rPr>
          <w:rFonts w:asciiTheme="minorHAnsi" w:hAnsiTheme="minorHAnsi" w:cstheme="minorHAnsi"/>
          <w:sz w:val="14"/>
        </w:rPr>
        <w:t>many</w:t>
      </w:r>
      <w:r w:rsidRPr="00512AC6">
        <w:rPr>
          <w:rFonts w:asciiTheme="minorHAnsi" w:hAnsiTheme="minorHAnsi" w:cstheme="minorHAnsi"/>
          <w:b/>
          <w:bCs/>
          <w:u w:val="single"/>
        </w:rPr>
        <w:t xml:space="preserve"> medicines by solely enforcing data exclusivity provisions in Jordan’s IP law</w:t>
      </w:r>
      <w:r w:rsidRPr="00512AC6">
        <w:rPr>
          <w:rFonts w:asciiTheme="minorHAnsi" w:hAnsiTheme="minorHAnsi" w:cstheme="minorHAnsi"/>
          <w:sz w:val="14"/>
        </w:rPr>
        <w:t xml:space="preserve">. This is </w:t>
      </w:r>
      <w:r w:rsidRPr="00512AC6">
        <w:rPr>
          <w:rFonts w:asciiTheme="minorHAnsi" w:hAnsiTheme="minorHAnsi" w:cstheme="minorHAnsi"/>
          <w:b/>
          <w:bCs/>
          <w:u w:val="single"/>
        </w:rPr>
        <w:t xml:space="preserve">because </w:t>
      </w:r>
      <w:r w:rsidRPr="00512AC6">
        <w:rPr>
          <w:rFonts w:asciiTheme="minorHAnsi" w:hAnsiTheme="minorHAnsi" w:cstheme="minorHAnsi"/>
          <w:b/>
          <w:bCs/>
          <w:highlight w:val="yellow"/>
          <w:u w:val="single"/>
        </w:rPr>
        <w:t xml:space="preserve">companies </w:t>
      </w:r>
      <w:r w:rsidRPr="00512AC6">
        <w:rPr>
          <w:rFonts w:asciiTheme="minorHAnsi" w:hAnsiTheme="minorHAnsi" w:cstheme="minorHAnsi"/>
          <w:b/>
          <w:bCs/>
          <w:u w:val="single"/>
        </w:rPr>
        <w:t xml:space="preserve">can </w:t>
      </w:r>
      <w:r w:rsidRPr="00512AC6">
        <w:rPr>
          <w:rFonts w:asciiTheme="minorHAnsi" w:hAnsiTheme="minorHAnsi" w:cstheme="minorHAnsi"/>
          <w:b/>
          <w:bCs/>
          <w:highlight w:val="yellow"/>
          <w:u w:val="single"/>
        </w:rPr>
        <w:t xml:space="preserve">rely upon data exclusivity </w:t>
      </w:r>
      <w:r w:rsidRPr="00512AC6">
        <w:rPr>
          <w:rFonts w:asciiTheme="minorHAnsi" w:hAnsiTheme="minorHAnsi" w:cstheme="minorHAnsi"/>
          <w:sz w:val="14"/>
        </w:rPr>
        <w:t xml:space="preserve">more </w:t>
      </w:r>
      <w:r w:rsidRPr="00512AC6">
        <w:rPr>
          <w:rFonts w:asciiTheme="minorHAnsi" w:hAnsiTheme="minorHAnsi" w:cstheme="minorHAnsi"/>
          <w:b/>
          <w:bCs/>
          <w:u w:val="single"/>
        </w:rPr>
        <w:t xml:space="preserve">easily than patent protection </w:t>
      </w:r>
      <w:r w:rsidRPr="00512AC6">
        <w:rPr>
          <w:rFonts w:asciiTheme="minorHAnsi" w:hAnsiTheme="minorHAnsi" w:cstheme="minorHAnsi"/>
          <w:b/>
          <w:bCs/>
          <w:highlight w:val="yellow"/>
          <w:u w:val="single"/>
        </w:rPr>
        <w:t>to deny generic competition</w:t>
      </w:r>
      <w:r w:rsidRPr="00512AC6">
        <w:rPr>
          <w:rFonts w:asciiTheme="minorHAnsi" w:hAnsiTheme="minorHAnsi" w:cstheme="minorHAnsi"/>
          <w:sz w:val="14"/>
        </w:rPr>
        <w:t xml:space="preserve">. </w:t>
      </w:r>
      <w:r w:rsidRPr="00512AC6">
        <w:rPr>
          <w:rFonts w:asciiTheme="minorHAnsi" w:hAnsiTheme="minorHAnsi" w:cstheme="minorHAnsi"/>
          <w:b/>
          <w:bCs/>
          <w:highlight w:val="yellow"/>
          <w:u w:val="single"/>
        </w:rPr>
        <w:t xml:space="preserve">Patent offices </w:t>
      </w:r>
      <w:r w:rsidRPr="00512AC6">
        <w:rPr>
          <w:rFonts w:asciiTheme="minorHAnsi" w:hAnsiTheme="minorHAnsi" w:cstheme="minorHAnsi"/>
          <w:b/>
          <w:bCs/>
          <w:u w:val="single"/>
        </w:rPr>
        <w:t>apply rigorous standards</w:t>
      </w:r>
      <w:r w:rsidRPr="00512AC6">
        <w:rPr>
          <w:rFonts w:asciiTheme="minorHAnsi" w:hAnsiTheme="minorHAnsi" w:cstheme="minorHAnsi"/>
          <w:sz w:val="14"/>
        </w:rPr>
        <w:t xml:space="preserve"> and impose safeguards </w:t>
      </w:r>
      <w:r w:rsidRPr="00512AC6">
        <w:rPr>
          <w:rFonts w:asciiTheme="minorHAnsi" w:hAnsiTheme="minorHAnsi" w:cstheme="minorHAnsi"/>
          <w:b/>
          <w:bCs/>
          <w:u w:val="single"/>
        </w:rPr>
        <w:t xml:space="preserve">to </w:t>
      </w:r>
      <w:r w:rsidRPr="00512AC6">
        <w:rPr>
          <w:rFonts w:asciiTheme="minorHAnsi" w:hAnsiTheme="minorHAnsi" w:cstheme="minorHAnsi"/>
          <w:b/>
          <w:bCs/>
          <w:highlight w:val="yellow"/>
          <w:u w:val="single"/>
        </w:rPr>
        <w:t>ensure</w:t>
      </w:r>
      <w:r w:rsidRPr="00512AC6">
        <w:rPr>
          <w:rFonts w:asciiTheme="minorHAnsi" w:hAnsiTheme="minorHAnsi" w:cstheme="minorHAnsi"/>
          <w:b/>
          <w:bCs/>
          <w:u w:val="single"/>
        </w:rPr>
        <w:t xml:space="preserve"> that </w:t>
      </w:r>
      <w:r w:rsidRPr="00512AC6">
        <w:rPr>
          <w:rFonts w:asciiTheme="minorHAnsi" w:hAnsiTheme="minorHAnsi" w:cstheme="minorHAnsi"/>
          <w:b/>
          <w:bCs/>
          <w:highlight w:val="yellow"/>
          <w:u w:val="single"/>
        </w:rPr>
        <w:t>only innovative medicines are granted a monopoly</w:t>
      </w:r>
      <w:r w:rsidRPr="00512AC6">
        <w:rPr>
          <w:rStyle w:val="Emphasis"/>
          <w:rFonts w:asciiTheme="minorHAnsi" w:hAnsiTheme="minorHAnsi" w:cstheme="minorHAnsi"/>
        </w:rPr>
        <w:t xml:space="preserve">. On the contrary, a </w:t>
      </w:r>
      <w:r w:rsidRPr="00512AC6">
        <w:rPr>
          <w:rStyle w:val="Emphasis"/>
          <w:rFonts w:asciiTheme="minorHAnsi" w:hAnsiTheme="minorHAnsi" w:cstheme="minorHAnsi"/>
          <w:highlight w:val="yellow"/>
        </w:rPr>
        <w:t>pharma</w:t>
      </w:r>
      <w:r w:rsidRPr="00512AC6">
        <w:rPr>
          <w:rStyle w:val="Emphasis"/>
          <w:rFonts w:asciiTheme="minorHAnsi" w:hAnsiTheme="minorHAnsi" w:cstheme="minorHAnsi"/>
        </w:rPr>
        <w:t>ceutical</w:t>
      </w:r>
      <w:r w:rsidRPr="00512AC6">
        <w:rPr>
          <w:rFonts w:asciiTheme="minorHAnsi" w:hAnsiTheme="minorHAnsi" w:cstheme="minorHAnsi"/>
          <w:b/>
          <w:bCs/>
          <w:u w:val="single"/>
        </w:rPr>
        <w:t xml:space="preserve"> company </w:t>
      </w:r>
      <w:r w:rsidRPr="00512AC6">
        <w:rPr>
          <w:rFonts w:asciiTheme="minorHAnsi" w:hAnsiTheme="minorHAnsi" w:cstheme="minorHAnsi"/>
          <w:b/>
          <w:bCs/>
          <w:highlight w:val="yellow"/>
          <w:u w:val="single"/>
        </w:rPr>
        <w:t>merely</w:t>
      </w:r>
      <w:r w:rsidRPr="00512AC6">
        <w:rPr>
          <w:rFonts w:asciiTheme="minorHAnsi" w:hAnsiTheme="minorHAnsi" w:cstheme="minorHAnsi"/>
          <w:b/>
          <w:bCs/>
          <w:u w:val="single"/>
        </w:rPr>
        <w:t xml:space="preserve"> </w:t>
      </w:r>
      <w:r w:rsidRPr="00512AC6">
        <w:rPr>
          <w:rFonts w:asciiTheme="minorHAnsi" w:hAnsiTheme="minorHAnsi" w:cstheme="minorHAnsi"/>
          <w:b/>
          <w:bCs/>
          <w:highlight w:val="yellow"/>
          <w:u w:val="single"/>
        </w:rPr>
        <w:t xml:space="preserve">has to submit </w:t>
      </w:r>
      <w:r w:rsidRPr="00512AC6">
        <w:rPr>
          <w:rFonts w:asciiTheme="minorHAnsi" w:hAnsiTheme="minorHAnsi" w:cstheme="minorHAnsi"/>
          <w:b/>
          <w:bCs/>
          <w:u w:val="single"/>
        </w:rPr>
        <w:t xml:space="preserve">clinical trial </w:t>
      </w:r>
      <w:r w:rsidRPr="00512AC6">
        <w:rPr>
          <w:rFonts w:asciiTheme="minorHAnsi" w:hAnsiTheme="minorHAnsi" w:cstheme="minorHAnsi"/>
          <w:b/>
          <w:bCs/>
          <w:highlight w:val="yellow"/>
          <w:u w:val="single"/>
        </w:rPr>
        <w:t xml:space="preserve">data to obtain a five-year </w:t>
      </w:r>
      <w:r w:rsidRPr="00512AC6">
        <w:rPr>
          <w:rFonts w:asciiTheme="minorHAnsi" w:hAnsiTheme="minorHAnsi" w:cstheme="minorHAnsi"/>
          <w:b/>
          <w:bCs/>
          <w:u w:val="single"/>
        </w:rPr>
        <w:t xml:space="preserve">market </w:t>
      </w:r>
      <w:r w:rsidRPr="00512AC6">
        <w:rPr>
          <w:rFonts w:asciiTheme="minorHAnsi" w:hAnsiTheme="minorHAnsi" w:cstheme="minorHAnsi"/>
          <w:b/>
          <w:bCs/>
          <w:highlight w:val="yellow"/>
          <w:u w:val="single"/>
        </w:rPr>
        <w:t>monopoly</w:t>
      </w:r>
      <w:r w:rsidRPr="00512AC6">
        <w:rPr>
          <w:rFonts w:asciiTheme="minorHAnsi" w:hAnsiTheme="minorHAnsi" w:cstheme="minorHAnsi"/>
          <w:sz w:val="14"/>
        </w:rPr>
        <w:t xml:space="preserve">.30 According to Oxfam’s analysis </w:t>
      </w:r>
      <w:r w:rsidRPr="00512AC6">
        <w:rPr>
          <w:rFonts w:asciiTheme="minorHAnsi" w:hAnsiTheme="minorHAnsi" w:cstheme="minorHAnsi"/>
          <w:b/>
          <w:bCs/>
          <w:highlight w:val="yellow"/>
          <w:u w:val="single"/>
        </w:rPr>
        <w:t>of 103 medicines</w:t>
      </w:r>
      <w:r w:rsidRPr="00512AC6">
        <w:rPr>
          <w:rFonts w:asciiTheme="minorHAnsi" w:hAnsiTheme="minorHAnsi" w:cstheme="minorHAnsi"/>
          <w:b/>
          <w:bCs/>
          <w:u w:val="single"/>
        </w:rPr>
        <w:t xml:space="preserve"> registered and launched since 2001 </w:t>
      </w:r>
      <w:r w:rsidRPr="00512AC6">
        <w:rPr>
          <w:rFonts w:asciiTheme="minorHAnsi" w:hAnsiTheme="minorHAnsi" w:cstheme="minorHAnsi"/>
          <w:b/>
          <w:bCs/>
          <w:highlight w:val="yellow"/>
          <w:u w:val="single"/>
        </w:rPr>
        <w:t>that</w:t>
      </w:r>
      <w:r w:rsidRPr="00512AC6">
        <w:rPr>
          <w:rFonts w:asciiTheme="minorHAnsi" w:hAnsiTheme="minorHAnsi" w:cstheme="minorHAnsi"/>
          <w:b/>
          <w:bCs/>
          <w:u w:val="single"/>
        </w:rPr>
        <w:t xml:space="preserve"> currently </w:t>
      </w:r>
      <w:r w:rsidRPr="00512AC6">
        <w:rPr>
          <w:rFonts w:asciiTheme="minorHAnsi" w:hAnsiTheme="minorHAnsi" w:cstheme="minorHAnsi"/>
          <w:b/>
          <w:bCs/>
          <w:highlight w:val="yellow"/>
          <w:u w:val="single"/>
        </w:rPr>
        <w:t>have no patent</w:t>
      </w:r>
      <w:r w:rsidRPr="00512AC6">
        <w:rPr>
          <w:rFonts w:asciiTheme="minorHAnsi" w:hAnsiTheme="minorHAnsi" w:cstheme="minorHAnsi"/>
          <w:b/>
          <w:bCs/>
          <w:u w:val="single"/>
        </w:rPr>
        <w:t xml:space="preserve"> protection </w:t>
      </w:r>
      <w:r w:rsidRPr="00512AC6">
        <w:rPr>
          <w:rFonts w:asciiTheme="minorHAnsi" w:hAnsiTheme="minorHAnsi" w:cstheme="minorHAnsi"/>
          <w:b/>
          <w:bCs/>
          <w:highlight w:val="yellow"/>
          <w:u w:val="single"/>
        </w:rPr>
        <w:t>in Jordan</w:t>
      </w:r>
      <w:r w:rsidRPr="00512AC6">
        <w:rPr>
          <w:rFonts w:asciiTheme="minorHAnsi" w:hAnsiTheme="minorHAnsi" w:cstheme="minorHAnsi"/>
          <w:sz w:val="14"/>
        </w:rPr>
        <w:t xml:space="preserve">, at least </w:t>
      </w:r>
      <w:r w:rsidRPr="00512AC6">
        <w:rPr>
          <w:rFonts w:asciiTheme="minorHAnsi" w:hAnsiTheme="minorHAnsi" w:cstheme="minorHAnsi"/>
          <w:b/>
          <w:bCs/>
          <w:highlight w:val="yellow"/>
          <w:u w:val="single"/>
        </w:rPr>
        <w:t>79 per cent have no competition</w:t>
      </w:r>
      <w:r w:rsidRPr="00512AC6">
        <w:rPr>
          <w:rFonts w:asciiTheme="minorHAnsi" w:hAnsiTheme="minorHAnsi" w:cstheme="minorHAnsi"/>
          <w:sz w:val="14"/>
        </w:rPr>
        <w:t xml:space="preserve"> from a generic equivalent </w:t>
      </w:r>
      <w:r w:rsidRPr="00512AC6">
        <w:rPr>
          <w:rFonts w:asciiTheme="minorHAnsi" w:hAnsiTheme="minorHAnsi" w:cstheme="minorHAnsi"/>
          <w:b/>
          <w:bCs/>
          <w:highlight w:val="yellow"/>
          <w:u w:val="single"/>
        </w:rPr>
        <w:t xml:space="preserve">as a consequence </w:t>
      </w:r>
      <w:r w:rsidRPr="00512AC6">
        <w:rPr>
          <w:rFonts w:asciiTheme="minorHAnsi" w:hAnsiTheme="minorHAnsi" w:cstheme="minorHAnsi"/>
          <w:b/>
          <w:bCs/>
          <w:u w:val="single"/>
        </w:rPr>
        <w:t>of data exclusivity</w:t>
      </w:r>
      <w:r w:rsidRPr="00512AC6">
        <w:rPr>
          <w:rFonts w:asciiTheme="minorHAnsi" w:hAnsiTheme="minorHAnsi" w:cstheme="minorHAnsi"/>
          <w:sz w:val="14"/>
        </w:rPr>
        <w:t xml:space="preserve"> (see Appendix 1 for methodology). Jordanian generic manufacturers interviewed by Oxfam </w:t>
      </w:r>
      <w:r w:rsidRPr="00512AC6">
        <w:rPr>
          <w:rFonts w:asciiTheme="minorHAnsi" w:hAnsiTheme="minorHAnsi" w:cstheme="minorHAnsi"/>
          <w:b/>
          <w:bCs/>
          <w:u w:val="single"/>
        </w:rPr>
        <w:t>expressed frustration at the data exclusivity law</w:t>
      </w:r>
      <w:r w:rsidRPr="00512AC6">
        <w:rPr>
          <w:rFonts w:asciiTheme="minorHAnsi" w:hAnsiTheme="minorHAnsi" w:cstheme="minorHAnsi"/>
          <w:sz w:val="14"/>
        </w:rPr>
        <w:t xml:space="preserve"> because multinational pharmaceutical companies can rely upon data exclusivity to preclude generic competition.31 A </w:t>
      </w:r>
      <w:r w:rsidRPr="00512AC6">
        <w:rPr>
          <w:rFonts w:asciiTheme="minorHAnsi" w:hAnsiTheme="minorHAnsi" w:cstheme="minorHAnsi"/>
          <w:b/>
          <w:bCs/>
          <w:u w:val="single"/>
        </w:rPr>
        <w:t>generic competitor could replicate these medicines, in the absence of a data exclusivity law, shortly after the medicine’s launch on the domestic market</w:t>
      </w:r>
      <w:r w:rsidRPr="00512AC6">
        <w:rPr>
          <w:rFonts w:asciiTheme="minorHAnsi" w:hAnsiTheme="minorHAnsi" w:cstheme="minorHAnsi"/>
          <w:sz w:val="14"/>
        </w:rPr>
        <w:t xml:space="preserve">. Although data exclusivity was imposed as a result of the US-Jordan FTA and WTO accession, the TRIPS-plus measures benefit many other countries’ multinational drug companies. </w:t>
      </w:r>
      <w:r w:rsidRPr="00512AC6">
        <w:rPr>
          <w:rFonts w:asciiTheme="minorHAnsi" w:hAnsiTheme="minorHAnsi" w:cstheme="minorHAnsi"/>
          <w:b/>
          <w:bCs/>
          <w:u w:val="single"/>
        </w:rPr>
        <w:t>At least 21 US, European Union (EU), and Swiss drug companies have taken advantage of</w:t>
      </w:r>
      <w:r w:rsidRPr="00512AC6">
        <w:rPr>
          <w:rFonts w:asciiTheme="minorHAnsi" w:hAnsiTheme="minorHAnsi" w:cstheme="minorHAnsi"/>
          <w:sz w:val="14"/>
        </w:rPr>
        <w:t xml:space="preserve"> the benefits of</w:t>
      </w:r>
      <w:r w:rsidRPr="00512AC6">
        <w:rPr>
          <w:rFonts w:asciiTheme="minorHAnsi" w:hAnsiTheme="minorHAnsi" w:cstheme="minorHAnsi"/>
          <w:b/>
          <w:bCs/>
          <w:u w:val="single"/>
        </w:rPr>
        <w:t xml:space="preserve"> data exclusivity</w:t>
      </w:r>
      <w:r w:rsidRPr="00512AC6">
        <w:rPr>
          <w:rFonts w:asciiTheme="minorHAnsi" w:hAnsiTheme="minorHAnsi" w:cstheme="minorHAnsi"/>
          <w:sz w:val="14"/>
        </w:rPr>
        <w:t xml:space="preserve">. TRIPS-plus rules, although imposed by the US FTA, benefit all drug companies because developing countries must alter their national intellectual property laws to fully implement TRIPS-plus rules. Thus, all pharmaceutical companies marketing medicines in a developing country, including European companies, benefit from these changes, and benefit from US efforts to impose TRIPS-plus rules elsewhere.32 Consequences of data exclusivity on public health </w:t>
      </w:r>
      <w:r w:rsidRPr="00512AC6">
        <w:rPr>
          <w:rFonts w:asciiTheme="minorHAnsi" w:hAnsiTheme="minorHAnsi" w:cstheme="minorHAnsi"/>
          <w:b/>
          <w:bCs/>
          <w:highlight w:val="yellow"/>
          <w:u w:val="single"/>
        </w:rPr>
        <w:t>Generic competition drastically reduces medicine prices</w:t>
      </w:r>
      <w:r w:rsidRPr="00512AC6">
        <w:rPr>
          <w:rFonts w:asciiTheme="minorHAnsi" w:hAnsiTheme="minorHAnsi" w:cstheme="minorHAnsi"/>
          <w:sz w:val="14"/>
        </w:rPr>
        <w:t xml:space="preserve">. Multinational pharmaceutical companies that enforce data exclusivity for their clinical trial data in Jordan can prevent the onset of generic competition for five years, even without a patent on the medicine. In contrast, </w:t>
      </w:r>
      <w:r w:rsidRPr="00512AC6">
        <w:rPr>
          <w:rFonts w:asciiTheme="minorHAnsi" w:hAnsiTheme="minorHAnsi" w:cstheme="minorHAnsi"/>
          <w:b/>
          <w:bCs/>
          <w:u w:val="single"/>
        </w:rPr>
        <w:t xml:space="preserve">nearby </w:t>
      </w:r>
      <w:r w:rsidRPr="00512AC6">
        <w:rPr>
          <w:rFonts w:asciiTheme="minorHAnsi" w:hAnsiTheme="minorHAnsi" w:cstheme="minorHAnsi"/>
          <w:b/>
          <w:bCs/>
          <w:highlight w:val="yellow"/>
          <w:u w:val="single"/>
        </w:rPr>
        <w:t xml:space="preserve">Egypt has not introduced data exclusivity </w:t>
      </w:r>
      <w:r w:rsidRPr="00512AC6">
        <w:rPr>
          <w:rFonts w:asciiTheme="minorHAnsi" w:hAnsiTheme="minorHAnsi" w:cstheme="minorHAnsi"/>
          <w:b/>
          <w:bCs/>
          <w:u w:val="single"/>
        </w:rPr>
        <w:t>and other TRIPS-plus rules, and multinational pharmaceutical companies have only received patent protection for medicines from 2005 onwards.</w:t>
      </w:r>
      <w:r w:rsidRPr="00512AC6">
        <w:rPr>
          <w:rFonts w:asciiTheme="minorHAnsi" w:hAnsiTheme="minorHAnsi" w:cstheme="minorHAnsi"/>
          <w:sz w:val="14"/>
        </w:rPr>
        <w:t xml:space="preserve"> Thus, </w:t>
      </w:r>
      <w:r w:rsidRPr="00512AC6">
        <w:rPr>
          <w:rFonts w:asciiTheme="minorHAnsi" w:hAnsiTheme="minorHAnsi" w:cstheme="minorHAnsi"/>
          <w:b/>
          <w:bCs/>
          <w:u w:val="single"/>
        </w:rPr>
        <w:t>most medicines currently sold on the Egyptian market have no form of monopoly protection</w:t>
      </w:r>
      <w:r w:rsidRPr="00512AC6">
        <w:rPr>
          <w:rFonts w:asciiTheme="minorHAnsi" w:hAnsiTheme="minorHAnsi" w:cstheme="minorHAnsi"/>
          <w:sz w:val="14"/>
        </w:rPr>
        <w:t xml:space="preserve"> (and therefore may have multiple generic competitors). </w:t>
      </w:r>
      <w:r w:rsidRPr="00512AC6">
        <w:rPr>
          <w:rFonts w:asciiTheme="minorHAnsi" w:hAnsiTheme="minorHAnsi" w:cstheme="minorHAnsi"/>
          <w:b/>
          <w:bCs/>
          <w:u w:val="single"/>
        </w:rPr>
        <w:t>All costs, no benefits</w:t>
      </w:r>
      <w:r w:rsidRPr="00512AC6">
        <w:rPr>
          <w:rFonts w:asciiTheme="minorHAnsi" w:hAnsiTheme="minorHAnsi" w:cstheme="minorHAnsi"/>
          <w:sz w:val="14"/>
        </w:rPr>
        <w:t xml:space="preserve">: How TRIPS-plus intellectual property rules in the US-Jordan FTA affect access to medicines, Oxfam Briefing Paper, March 2007 9 </w:t>
      </w:r>
      <w:r w:rsidRPr="00512AC6">
        <w:rPr>
          <w:rFonts w:asciiTheme="minorHAnsi" w:hAnsiTheme="minorHAnsi" w:cstheme="minorHAnsi"/>
          <w:b/>
          <w:bCs/>
          <w:u w:val="single"/>
        </w:rPr>
        <w:t>Heart disease and diabetes are serious public health problems in both Jordan and Egypt. Jordan had approximately 195,000 cases of diabetes in 2000, while Egypt, a more populous country, had an estimated 2.6 million cases</w:t>
      </w:r>
      <w:r w:rsidRPr="00512AC6">
        <w:rPr>
          <w:rFonts w:asciiTheme="minorHAnsi" w:hAnsiTheme="minorHAnsi" w:cstheme="minorHAnsi"/>
          <w:sz w:val="14"/>
        </w:rPr>
        <w:t xml:space="preserve">. Similarly, according to 2002 WHO (World Health Organization) estimates, </w:t>
      </w:r>
      <w:r w:rsidRPr="00512AC6">
        <w:rPr>
          <w:rFonts w:asciiTheme="minorHAnsi" w:hAnsiTheme="minorHAnsi" w:cstheme="minorHAnsi"/>
          <w:b/>
          <w:bCs/>
          <w:u w:val="single"/>
        </w:rPr>
        <w:t>heart disease is one of the leading causes of death in both countries</w:t>
      </w:r>
      <w:r w:rsidRPr="00512AC6">
        <w:rPr>
          <w:rFonts w:asciiTheme="minorHAnsi" w:hAnsiTheme="minorHAnsi" w:cstheme="minorHAnsi"/>
          <w:sz w:val="14"/>
        </w:rPr>
        <w:t xml:space="preserve">. 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due to generic competition are unrestricted). (See Table 1.) Table 1: </w:t>
      </w:r>
      <w:r w:rsidRPr="00512AC6">
        <w:rPr>
          <w:rFonts w:asciiTheme="minorHAnsi" w:hAnsiTheme="minorHAnsi" w:cstheme="minorHAnsi"/>
          <w:b/>
          <w:bCs/>
          <w:u w:val="single"/>
        </w:rPr>
        <w:t>Relative prices between medicines with no generic competition in Jordan (due to enforcement of data exclusivity) and the price of the lowest-priced generic equivalent in Egypt Country</w:t>
      </w:r>
      <w:r w:rsidRPr="00512AC6">
        <w:rPr>
          <w:rFonts w:asciiTheme="minorHAnsi" w:hAnsiTheme="minorHAnsi" w:cstheme="minorHAnsi"/>
          <w:sz w:val="14"/>
        </w:rPr>
        <w:t xml:space="preserve"> (company) Active Pharmaceutica l Ingredient (dosage) Medical use Price per Unit (in Jordanian dinars at prevailing exchange rate) </w:t>
      </w:r>
      <w:r w:rsidRPr="00512AC6">
        <w:rPr>
          <w:rFonts w:asciiTheme="minorHAnsi" w:hAnsiTheme="minorHAnsi" w:cstheme="minorHAnsi"/>
          <w:b/>
          <w:bCs/>
          <w:u w:val="single"/>
        </w:rPr>
        <w:t>Jordan</w:t>
      </w:r>
      <w:r w:rsidRPr="00512AC6">
        <w:rPr>
          <w:rFonts w:asciiTheme="minorHAnsi" w:hAnsiTheme="minorHAnsi" w:cstheme="minorHAnsi"/>
          <w:sz w:val="14"/>
        </w:rPr>
        <w:t xml:space="preserve"> price compared to Egyptian price Egypt (local generics manufacturer) Jordan (Merck) Metformin (850 mg) Metformin (500 mg) </w:t>
      </w:r>
      <w:r w:rsidRPr="00512AC6">
        <w:rPr>
          <w:rFonts w:asciiTheme="minorHAnsi" w:hAnsiTheme="minorHAnsi" w:cstheme="minorHAnsi"/>
          <w:b/>
          <w:bCs/>
          <w:u w:val="single"/>
        </w:rPr>
        <w:t>Anti-diabetic</w:t>
      </w:r>
      <w:r w:rsidRPr="00512AC6">
        <w:rPr>
          <w:rFonts w:asciiTheme="minorHAnsi" w:hAnsiTheme="minorHAnsi" w:cstheme="minorHAnsi"/>
          <w:sz w:val="14"/>
        </w:rPr>
        <w:t xml:space="preserve"> .02 .16 </w:t>
      </w:r>
      <w:r w:rsidRPr="00512AC6">
        <w:rPr>
          <w:rFonts w:asciiTheme="minorHAnsi" w:hAnsiTheme="minorHAnsi" w:cstheme="minorHAnsi"/>
          <w:b/>
          <w:bCs/>
          <w:u w:val="single"/>
        </w:rPr>
        <w:t>800% Egypt</w:t>
      </w:r>
      <w:r w:rsidRPr="00512AC6">
        <w:rPr>
          <w:rFonts w:asciiTheme="minorHAnsi" w:hAnsiTheme="minorHAnsi" w:cstheme="minorHAnsi"/>
          <w:sz w:val="14"/>
        </w:rPr>
        <w:t xml:space="preserve"> (local generics manufacturer) Jordan (Kleva) Atenolol (100 mg) Atenolol (100 mg) Antihypertensive .03 .11 367% Egypt (local generics manufacturer) Jordan (Glaxo SmithKline) Rosiglitazone maleate (4 mg) Rosiglitazone maleate (2 mg) Anti-diabetic .40 .67 167% Egypt (local generics manufacturer) Jordan (Merck) Simvastatin (20 mg) Simvastatin (20 mg) Antihyperlipidemic .452 2.25 498% Egypt (local generics Ramipril Antihypertensive .14 557% All costs, no benefits: How TRIPS-plus intellectual property rules in the US-Jordan FTA affect access to medicines, Oxfam Briefing Paper, March 2007 10 manufacturer) Jordan (SanofiAventis) Ramipril hypertensive .78 Source: Jordan and Egypt Ministries of Health (2006) These </w:t>
      </w:r>
      <w:r w:rsidRPr="00512AC6">
        <w:rPr>
          <w:rFonts w:asciiTheme="minorHAnsi" w:hAnsiTheme="minorHAnsi" w:cstheme="minorHAnsi"/>
          <w:b/>
          <w:bCs/>
          <w:u w:val="single"/>
        </w:rPr>
        <w:t xml:space="preserve">new </w:t>
      </w:r>
      <w:r w:rsidRPr="00512AC6">
        <w:rPr>
          <w:rFonts w:asciiTheme="minorHAnsi" w:hAnsiTheme="minorHAnsi" w:cstheme="minorHAnsi"/>
          <w:b/>
          <w:bCs/>
          <w:highlight w:val="yellow"/>
          <w:u w:val="single"/>
        </w:rPr>
        <w:t xml:space="preserve">medicines </w:t>
      </w:r>
      <w:r w:rsidRPr="00512AC6">
        <w:rPr>
          <w:rFonts w:asciiTheme="minorHAnsi" w:hAnsiTheme="minorHAnsi" w:cstheme="minorHAnsi"/>
          <w:b/>
          <w:bCs/>
          <w:u w:val="single"/>
        </w:rPr>
        <w:t xml:space="preserve">are </w:t>
      </w:r>
      <w:r w:rsidRPr="00512AC6">
        <w:rPr>
          <w:rFonts w:asciiTheme="minorHAnsi" w:hAnsiTheme="minorHAnsi" w:cstheme="minorHAnsi"/>
          <w:b/>
          <w:bCs/>
          <w:highlight w:val="yellow"/>
          <w:u w:val="single"/>
        </w:rPr>
        <w:t>significantly more expensive in Jordan</w:t>
      </w:r>
      <w:r w:rsidRPr="00512AC6">
        <w:rPr>
          <w:rFonts w:asciiTheme="minorHAnsi" w:hAnsiTheme="minorHAnsi" w:cstheme="minorHAnsi"/>
          <w:b/>
          <w:bCs/>
          <w:u w:val="single"/>
        </w:rPr>
        <w:t xml:space="preserve"> than in Egypt. If </w:t>
      </w:r>
      <w:r w:rsidRPr="00512AC6">
        <w:rPr>
          <w:rFonts w:asciiTheme="minorHAnsi" w:hAnsiTheme="minorHAnsi" w:cstheme="minorHAnsi"/>
          <w:b/>
          <w:bCs/>
          <w:highlight w:val="yellow"/>
          <w:u w:val="single"/>
        </w:rPr>
        <w:t>TRIPS-plus</w:t>
      </w:r>
      <w:r w:rsidRPr="00512AC6">
        <w:rPr>
          <w:rFonts w:asciiTheme="minorHAnsi" w:hAnsiTheme="minorHAnsi" w:cstheme="minorHAnsi"/>
          <w:b/>
          <w:bCs/>
          <w:u w:val="single"/>
        </w:rPr>
        <w:t xml:space="preserve"> rules had been present </w:t>
      </w:r>
      <w:r w:rsidRPr="00512AC6">
        <w:rPr>
          <w:rFonts w:asciiTheme="minorHAnsi" w:hAnsiTheme="minorHAnsi" w:cstheme="minorHAnsi"/>
          <w:b/>
          <w:bCs/>
          <w:highlight w:val="yellow"/>
          <w:u w:val="single"/>
        </w:rPr>
        <w:t>in Egypt</w:t>
      </w:r>
      <w:r w:rsidRPr="00512AC6">
        <w:rPr>
          <w:rFonts w:asciiTheme="minorHAnsi" w:hAnsiTheme="minorHAnsi" w:cstheme="minorHAnsi"/>
          <w:b/>
          <w:bCs/>
          <w:u w:val="single"/>
        </w:rPr>
        <w:t>, local manufacturers could not have driven down prices for these medicines through generic competition</w:t>
      </w:r>
      <w:r w:rsidRPr="00512AC6">
        <w:rPr>
          <w:rFonts w:asciiTheme="minorHAnsi" w:hAnsiTheme="minorHAnsi" w:cstheme="minorHAnsi"/>
          <w:sz w:val="14"/>
        </w:rPr>
        <w:t xml:space="preserve">, and the prices for these medicines would have been much higher. The </w:t>
      </w:r>
      <w:r w:rsidRPr="00512AC6">
        <w:rPr>
          <w:rFonts w:asciiTheme="minorHAnsi" w:hAnsiTheme="minorHAnsi" w:cstheme="minorHAnsi"/>
          <w:b/>
          <w:bCs/>
          <w:u w:val="single"/>
        </w:rPr>
        <w:t xml:space="preserve">result </w:t>
      </w:r>
      <w:r w:rsidRPr="00512AC6">
        <w:rPr>
          <w:rFonts w:asciiTheme="minorHAnsi" w:hAnsiTheme="minorHAnsi" w:cstheme="minorHAnsi"/>
          <w:b/>
          <w:bCs/>
          <w:highlight w:val="yellow"/>
          <w:u w:val="single"/>
        </w:rPr>
        <w:t xml:space="preserve">would have </w:t>
      </w:r>
      <w:r w:rsidRPr="00512AC6">
        <w:rPr>
          <w:rFonts w:asciiTheme="minorHAnsi" w:hAnsiTheme="minorHAnsi" w:cstheme="minorHAnsi"/>
          <w:b/>
          <w:bCs/>
          <w:u w:val="single"/>
        </w:rPr>
        <w:t xml:space="preserve">been </w:t>
      </w:r>
      <w:r w:rsidRPr="00512AC6">
        <w:rPr>
          <w:rFonts w:asciiTheme="minorHAnsi" w:hAnsiTheme="minorHAnsi" w:cstheme="minorHAnsi"/>
          <w:b/>
          <w:bCs/>
          <w:highlight w:val="yellow"/>
          <w:u w:val="single"/>
        </w:rPr>
        <w:t>increased health-care costs and less medical treatment</w:t>
      </w:r>
      <w:r w:rsidRPr="00512AC6">
        <w:rPr>
          <w:rFonts w:asciiTheme="minorHAnsi" w:hAnsiTheme="minorHAnsi" w:cstheme="minorHAnsi"/>
          <w:sz w:val="14"/>
        </w:rPr>
        <w:t>, especially for poor people.</w:t>
      </w:r>
    </w:p>
    <w:p w14:paraId="596F9895" w14:textId="77777777" w:rsidR="00E30C87" w:rsidRPr="00512AC6" w:rsidRDefault="00E30C87" w:rsidP="00E30C87">
      <w:pPr>
        <w:rPr>
          <w:rFonts w:asciiTheme="minorHAnsi" w:hAnsiTheme="minorHAnsi" w:cstheme="minorHAnsi"/>
          <w:color w:val="000000"/>
          <w:sz w:val="16"/>
        </w:rPr>
      </w:pPr>
    </w:p>
    <w:p w14:paraId="293D6392" w14:textId="77777777" w:rsidR="00E30C87" w:rsidRPr="00512AC6" w:rsidRDefault="00E30C87" w:rsidP="00E30C87">
      <w:pPr>
        <w:pStyle w:val="Heading4"/>
        <w:rPr>
          <w:rFonts w:asciiTheme="minorHAnsi" w:hAnsiTheme="minorHAnsi" w:cstheme="minorHAnsi"/>
        </w:rPr>
      </w:pPr>
      <w:r w:rsidRPr="00512AC6">
        <w:rPr>
          <w:rFonts w:asciiTheme="minorHAnsi" w:hAnsiTheme="minorHAnsi" w:cstheme="minorHAnsi"/>
        </w:rPr>
        <w:t xml:space="preserve">High drug prices force patients to go </w:t>
      </w:r>
      <w:r w:rsidRPr="00512AC6">
        <w:rPr>
          <w:rFonts w:asciiTheme="minorHAnsi" w:hAnsiTheme="minorHAnsi" w:cstheme="minorHAnsi"/>
          <w:u w:val="single"/>
        </w:rPr>
        <w:t>underground</w:t>
      </w:r>
      <w:r w:rsidRPr="00512AC6">
        <w:rPr>
          <w:rFonts w:asciiTheme="minorHAnsi" w:hAnsiTheme="minorHAnsi" w:cstheme="minorHAnsi"/>
        </w:rPr>
        <w:t xml:space="preserve"> for drugs.</w:t>
      </w:r>
    </w:p>
    <w:p w14:paraId="3321B0E8" w14:textId="77777777" w:rsidR="00E30C87" w:rsidRPr="00512AC6" w:rsidRDefault="00E30C87" w:rsidP="00E30C87">
      <w:pPr>
        <w:rPr>
          <w:rFonts w:asciiTheme="minorHAnsi" w:hAnsiTheme="minorHAnsi" w:cstheme="minorHAnsi"/>
        </w:rPr>
      </w:pPr>
      <w:r w:rsidRPr="00512AC6">
        <w:rPr>
          <w:rStyle w:val="Style13ptBold"/>
          <w:rFonts w:asciiTheme="minorHAnsi" w:hAnsiTheme="minorHAnsi" w:cstheme="minorHAnsi"/>
        </w:rPr>
        <w:t>Bryant 11</w:t>
      </w:r>
      <w:r w:rsidRPr="00512AC6">
        <w:rPr>
          <w:rFonts w:asciiTheme="minorHAnsi" w:hAnsiTheme="minorHAnsi" w:cstheme="minorHAnsi"/>
        </w:rPr>
        <w:t xml:space="preserve"> Clifton Bryant 2011 “The Routledge Handbook of Deviant Behaviour” (former professor of sociology at VA Tech)//Elmer // Recut LHP AB</w:t>
      </w:r>
    </w:p>
    <w:p w14:paraId="2E8C7818" w14:textId="77777777" w:rsidR="00E30C87" w:rsidRPr="00512AC6" w:rsidRDefault="00E30C87" w:rsidP="00E30C87">
      <w:pPr>
        <w:rPr>
          <w:rFonts w:asciiTheme="minorHAnsi" w:hAnsiTheme="minorHAnsi" w:cstheme="minorHAnsi"/>
          <w:b/>
          <w:bCs/>
          <w:u w:val="single"/>
        </w:rPr>
      </w:pPr>
      <w:r w:rsidRPr="00512AC6">
        <w:rPr>
          <w:rFonts w:asciiTheme="minorHAnsi" w:hAnsiTheme="minorHAnsi" w:cstheme="minorHAnsi"/>
          <w:sz w:val="16"/>
        </w:rPr>
        <w:t xml:space="preserve">Now, the field of medicine is able to achieve seemingly miraculous results, through organ transplantation, reviving patients who have been "clinically" dead, and curing supposedly "incurable diseases." Medical miracles are not cheap, however, and </w:t>
      </w:r>
      <w:r w:rsidRPr="00512AC6">
        <w:rPr>
          <w:rStyle w:val="StyleUnderline"/>
          <w:rFonts w:asciiTheme="minorHAnsi" w:hAnsiTheme="minorHAnsi" w:cstheme="minorHAnsi"/>
          <w:sz w:val="16"/>
        </w:rPr>
        <w:t xml:space="preserve">the </w:t>
      </w:r>
      <w:r w:rsidRPr="00512AC6">
        <w:rPr>
          <w:rStyle w:val="StyleUnderline"/>
          <w:rFonts w:asciiTheme="minorHAnsi" w:hAnsiTheme="minorHAnsi" w:cstheme="minorHAnsi"/>
          <w:highlight w:val="yellow"/>
        </w:rPr>
        <w:t>costs of</w:t>
      </w:r>
      <w:r w:rsidRPr="00512AC6">
        <w:rPr>
          <w:rFonts w:asciiTheme="minorHAnsi" w:hAnsiTheme="minorHAnsi" w:cstheme="minorHAnsi"/>
          <w:b/>
          <w:highlight w:val="yellow"/>
          <w:u w:val="single"/>
        </w:rPr>
        <w:t xml:space="preserve"> medical care and </w:t>
      </w:r>
      <w:r w:rsidRPr="00512AC6">
        <w:rPr>
          <w:rStyle w:val="StyleUnderline"/>
          <w:rFonts w:asciiTheme="minorHAnsi" w:hAnsiTheme="minorHAnsi" w:cstheme="minorHAnsi"/>
          <w:highlight w:val="yellow"/>
        </w:rPr>
        <w:t>drugs</w:t>
      </w:r>
      <w:r w:rsidRPr="00512AC6">
        <w:rPr>
          <w:rFonts w:asciiTheme="minorHAnsi" w:hAnsiTheme="minorHAnsi" w:cstheme="minorHAnsi"/>
          <w:b/>
          <w:highlight w:val="yellow"/>
          <w:u w:val="single"/>
        </w:rPr>
        <w:t xml:space="preserve"> have risen</w:t>
      </w:r>
      <w:r w:rsidRPr="00512AC6">
        <w:rPr>
          <w:rFonts w:asciiTheme="minorHAnsi" w:hAnsiTheme="minorHAnsi" w:cstheme="minorHAnsi"/>
          <w:b/>
          <w:u w:val="single"/>
        </w:rPr>
        <w:t xml:space="preserve"> (and </w:t>
      </w:r>
      <w:r w:rsidRPr="00512AC6">
        <w:rPr>
          <w:rStyle w:val="StyleUnderline"/>
          <w:rFonts w:asciiTheme="minorHAnsi" w:hAnsiTheme="minorHAnsi" w:cstheme="minorHAnsi"/>
        </w:rPr>
        <w:t>continue to rise</w:t>
      </w:r>
      <w:r w:rsidRPr="00512AC6">
        <w:rPr>
          <w:rFonts w:asciiTheme="minorHAnsi" w:hAnsiTheme="minorHAnsi" w:cstheme="minorHAnsi"/>
          <w:b/>
          <w:u w:val="single"/>
        </w:rPr>
        <w:t xml:space="preserve">) </w:t>
      </w:r>
      <w:r w:rsidRPr="00512AC6">
        <w:rPr>
          <w:rStyle w:val="StyleUnderline"/>
          <w:rFonts w:asciiTheme="minorHAnsi" w:hAnsiTheme="minorHAnsi" w:cstheme="minorHAnsi"/>
        </w:rPr>
        <w:t>at a near-astronomical rate</w:t>
      </w:r>
      <w:r w:rsidRPr="00512AC6">
        <w:rPr>
          <w:rFonts w:asciiTheme="minorHAnsi" w:hAnsiTheme="minorHAnsi" w:cstheme="minorHAnsi"/>
          <w:b/>
          <w:bCs/>
          <w:u w:val="single"/>
        </w:rPr>
        <w:t xml:space="preserve">. </w:t>
      </w:r>
      <w:r w:rsidRPr="00512AC6">
        <w:rPr>
          <w:rStyle w:val="StyleUnderline"/>
          <w:rFonts w:asciiTheme="minorHAnsi" w:hAnsiTheme="minorHAnsi" w:cstheme="minorHAnsi"/>
        </w:rPr>
        <w:t>Consequently</w:t>
      </w:r>
      <w:r w:rsidRPr="00512AC6">
        <w:rPr>
          <w:rStyle w:val="StyleUnderline"/>
          <w:rFonts w:asciiTheme="minorHAnsi" w:hAnsiTheme="minorHAnsi" w:cstheme="minorHAnsi"/>
          <w:sz w:val="16"/>
        </w:rPr>
        <w:t xml:space="preserve">, neither private medical insurance plans nor Medicare will now cover certain </w:t>
      </w:r>
      <w:r w:rsidRPr="00512AC6">
        <w:rPr>
          <w:rFonts w:asciiTheme="minorHAnsi" w:hAnsiTheme="minorHAnsi" w:cstheme="minorHAnsi"/>
          <w:sz w:val="16"/>
        </w:rPr>
        <w:t xml:space="preserve">procedures, </w:t>
      </w:r>
      <w:r w:rsidRPr="00512AC6">
        <w:rPr>
          <w:rStyle w:val="StyleUnderline"/>
          <w:rFonts w:asciiTheme="minorHAnsi" w:hAnsiTheme="minorHAnsi" w:cstheme="minorHAnsi"/>
          <w:sz w:val="16"/>
        </w:rPr>
        <w:t>treatments, and medicines</w:t>
      </w:r>
      <w:r w:rsidRPr="00512AC6">
        <w:rPr>
          <w:rFonts w:asciiTheme="minorHAnsi" w:hAnsiTheme="minorHAnsi" w:cstheme="minorHAnsi"/>
          <w:sz w:val="16"/>
        </w:rPr>
        <w:t xml:space="preserve">. In the future, </w:t>
      </w:r>
      <w:r w:rsidRPr="00512AC6">
        <w:rPr>
          <w:rStyle w:val="StyleUnderline"/>
          <w:rFonts w:asciiTheme="minorHAnsi" w:hAnsiTheme="minorHAnsi" w:cstheme="minorHAnsi"/>
          <w:sz w:val="16"/>
        </w:rPr>
        <w:t xml:space="preserve">with continuing reform of the US healthcare system, even fewer </w:t>
      </w:r>
      <w:r w:rsidRPr="00512AC6">
        <w:rPr>
          <w:rFonts w:asciiTheme="minorHAnsi" w:hAnsiTheme="minorHAnsi" w:cstheme="minorHAnsi"/>
          <w:sz w:val="16"/>
        </w:rPr>
        <w:t xml:space="preserve">procedures, </w:t>
      </w:r>
      <w:r w:rsidRPr="00512AC6">
        <w:rPr>
          <w:rStyle w:val="StyleUnderline"/>
          <w:rFonts w:asciiTheme="minorHAnsi" w:hAnsiTheme="minorHAnsi" w:cstheme="minorHAnsi"/>
          <w:sz w:val="16"/>
        </w:rPr>
        <w:t>treatments, and medications might will be covered</w:t>
      </w:r>
      <w:r w:rsidRPr="00512AC6">
        <w:rPr>
          <w:rFonts w:asciiTheme="minorHAnsi" w:hAnsiTheme="minorHAnsi" w:cstheme="minorHAnsi"/>
          <w:sz w:val="16"/>
        </w:rPr>
        <w:t xml:space="preserve">. Certainly, some medical treatment will be "rationed," and </w:t>
      </w:r>
      <w:r w:rsidRPr="00512AC6">
        <w:rPr>
          <w:rFonts w:asciiTheme="minorHAnsi" w:hAnsiTheme="minorHAnsi" w:cstheme="minorHAnsi"/>
          <w:b/>
          <w:bCs/>
          <w:u w:val="single"/>
        </w:rPr>
        <w:t>particular categories of people (such as the elderly) may be systematically denied the coverage they need</w:t>
      </w:r>
      <w:r w:rsidRPr="00512AC6">
        <w:rPr>
          <w:rFonts w:asciiTheme="minorHAnsi" w:hAnsiTheme="minorHAnsi" w:cstheme="minorHAnsi"/>
          <w:sz w:val="16"/>
        </w:rPr>
        <w:t xml:space="preserve">. </w:t>
      </w:r>
      <w:r w:rsidRPr="00512AC6">
        <w:rPr>
          <w:rStyle w:val="StyleUnderline"/>
          <w:rFonts w:asciiTheme="minorHAnsi" w:hAnsiTheme="minorHAnsi" w:cstheme="minorHAnsi"/>
          <w:sz w:val="16"/>
        </w:rPr>
        <w:t xml:space="preserve">As a result of all this, </w:t>
      </w:r>
      <w:r w:rsidRPr="00512AC6">
        <w:rPr>
          <w:rStyle w:val="StyleUnderline"/>
          <w:rFonts w:asciiTheme="minorHAnsi" w:hAnsiTheme="minorHAnsi" w:cstheme="minorHAnsi"/>
          <w:highlight w:val="yellow"/>
        </w:rPr>
        <w:t>medical</w:t>
      </w:r>
      <w:r w:rsidRPr="00512AC6">
        <w:rPr>
          <w:rFonts w:asciiTheme="minorHAnsi" w:hAnsiTheme="minorHAnsi" w:cstheme="minorHAnsi"/>
          <w:b/>
          <w:u w:val="single"/>
        </w:rPr>
        <w:t>- and health-</w:t>
      </w:r>
      <w:r w:rsidRPr="00512AC6">
        <w:rPr>
          <w:rFonts w:asciiTheme="minorHAnsi" w:hAnsiTheme="minorHAnsi" w:cstheme="minorHAnsi"/>
          <w:b/>
          <w:highlight w:val="yellow"/>
          <w:u w:val="single"/>
        </w:rPr>
        <w:t xml:space="preserve">related </w:t>
      </w:r>
      <w:r w:rsidRPr="00512AC6">
        <w:rPr>
          <w:rStyle w:val="StyleUnderline"/>
          <w:rFonts w:asciiTheme="minorHAnsi" w:hAnsiTheme="minorHAnsi" w:cstheme="minorHAnsi"/>
          <w:highlight w:val="yellow"/>
        </w:rPr>
        <w:t>crime</w:t>
      </w:r>
      <w:r w:rsidRPr="00512AC6">
        <w:rPr>
          <w:rFonts w:asciiTheme="minorHAnsi" w:hAnsiTheme="minorHAnsi" w:cstheme="minorHAnsi"/>
          <w:b/>
          <w:u w:val="single"/>
        </w:rPr>
        <w:t xml:space="preserve"> and deviance </w:t>
      </w:r>
      <w:r w:rsidRPr="00512AC6">
        <w:rPr>
          <w:rStyle w:val="StyleUnderline"/>
          <w:rFonts w:asciiTheme="minorHAnsi" w:hAnsiTheme="minorHAnsi" w:cstheme="minorHAnsi"/>
          <w:highlight w:val="yellow"/>
        </w:rPr>
        <w:t>will</w:t>
      </w:r>
      <w:r w:rsidRPr="00512AC6">
        <w:rPr>
          <w:rStyle w:val="StyleUnderline"/>
          <w:rFonts w:asciiTheme="minorHAnsi" w:hAnsiTheme="minorHAnsi" w:cstheme="minorHAnsi"/>
        </w:rPr>
        <w:t xml:space="preserve"> inevitably </w:t>
      </w:r>
      <w:r w:rsidRPr="00512AC6">
        <w:rPr>
          <w:rStyle w:val="StyleUnderline"/>
          <w:rFonts w:asciiTheme="minorHAnsi" w:hAnsiTheme="minorHAnsi" w:cstheme="minorHAnsi"/>
          <w:highlight w:val="yellow"/>
        </w:rPr>
        <w:t>rise</w:t>
      </w:r>
      <w:r w:rsidRPr="00512AC6">
        <w:rPr>
          <w:rFonts w:asciiTheme="minorHAnsi" w:hAnsiTheme="minorHAnsi" w:cstheme="minorHAnsi"/>
          <w:sz w:val="16"/>
        </w:rPr>
        <w:t xml:space="preserve">. Medical insurance, Medicare, and Medicaid </w:t>
      </w:r>
      <w:r w:rsidRPr="00512AC6">
        <w:rPr>
          <w:rFonts w:asciiTheme="minorHAnsi" w:hAnsiTheme="minorHAnsi" w:cstheme="minorHAnsi"/>
          <w:b/>
          <w:bCs/>
          <w:highlight w:val="yellow"/>
          <w:u w:val="single"/>
        </w:rPr>
        <w:t>fraud</w:t>
      </w:r>
      <w:r w:rsidRPr="00512AC6">
        <w:rPr>
          <w:rFonts w:asciiTheme="minorHAnsi" w:hAnsiTheme="minorHAnsi" w:cstheme="minorHAnsi"/>
          <w:sz w:val="16"/>
        </w:rPr>
        <w:t xml:space="preserve">, which is already prevalent today, </w:t>
      </w:r>
      <w:r w:rsidRPr="00512AC6">
        <w:rPr>
          <w:rFonts w:asciiTheme="minorHAnsi" w:hAnsiTheme="minorHAnsi" w:cstheme="minorHAnsi"/>
          <w:b/>
          <w:bCs/>
          <w:highlight w:val="yellow"/>
          <w:u w:val="single"/>
        </w:rPr>
        <w:t>will increase exponentially</w:t>
      </w:r>
      <w:r w:rsidRPr="00512AC6">
        <w:rPr>
          <w:rFonts w:asciiTheme="minorHAnsi" w:hAnsiTheme="minorHAnsi" w:cstheme="minorHAnsi"/>
          <w:sz w:val="16"/>
        </w:rPr>
        <w:t xml:space="preserve">. </w:t>
      </w:r>
      <w:r w:rsidRPr="00512AC6">
        <w:rPr>
          <w:rStyle w:val="StyleUnderline"/>
          <w:rFonts w:asciiTheme="minorHAnsi" w:hAnsiTheme="minorHAnsi" w:cstheme="minorHAnsi"/>
        </w:rPr>
        <w:t xml:space="preserve">Smugglers will "bootleg" ever more pharmaceuticals into the US, and </w:t>
      </w:r>
      <w:r w:rsidRPr="00512AC6">
        <w:rPr>
          <w:rStyle w:val="StyleUnderline"/>
          <w:rFonts w:asciiTheme="minorHAnsi" w:hAnsiTheme="minorHAnsi" w:cstheme="minorHAnsi"/>
          <w:highlight w:val="yellow"/>
        </w:rPr>
        <w:t>a large</w:t>
      </w:r>
      <w:r w:rsidRPr="00512AC6">
        <w:rPr>
          <w:rStyle w:val="StyleUnderline"/>
          <w:rFonts w:asciiTheme="minorHAnsi" w:hAnsiTheme="minorHAnsi" w:cstheme="minorHAnsi"/>
        </w:rPr>
        <w:t xml:space="preserve">, thriving, </w:t>
      </w:r>
      <w:r w:rsidRPr="00512AC6">
        <w:rPr>
          <w:rStyle w:val="StyleUnderline"/>
          <w:rFonts w:asciiTheme="minorHAnsi" w:hAnsiTheme="minorHAnsi" w:cstheme="minorHAnsi"/>
          <w:highlight w:val="yellow"/>
        </w:rPr>
        <w:t xml:space="preserve">nationwide black market will develop </w:t>
      </w:r>
      <w:r w:rsidRPr="00512AC6">
        <w:rPr>
          <w:rStyle w:val="StyleUnderline"/>
          <w:rFonts w:asciiTheme="minorHAnsi" w:hAnsiTheme="minorHAnsi" w:cstheme="minorHAnsi"/>
        </w:rPr>
        <w:t>for those who cannot afford to buy uncovered medications</w:t>
      </w:r>
      <w:r w:rsidRPr="00512AC6">
        <w:rPr>
          <w:rFonts w:asciiTheme="minorHAnsi" w:hAnsiTheme="minorHAnsi" w:cstheme="minorHAnsi"/>
          <w:b/>
          <w:bCs/>
          <w:u w:val="single"/>
        </w:rPr>
        <w:t>.</w:t>
      </w:r>
      <w:r w:rsidRPr="00512AC6">
        <w:rPr>
          <w:rFonts w:asciiTheme="minorHAnsi" w:hAnsiTheme="minorHAnsi" w:cstheme="minorHAnsi"/>
          <w:sz w:val="16"/>
        </w:rPr>
        <w:t xml:space="preserve"> More </w:t>
      </w:r>
      <w:r w:rsidRPr="00512AC6">
        <w:rPr>
          <w:rFonts w:asciiTheme="minorHAnsi" w:hAnsiTheme="minorHAnsi" w:cstheme="minorHAnsi"/>
          <w:b/>
          <w:bCs/>
          <w:u w:val="single"/>
        </w:rPr>
        <w:t>medicines and diagnostic equipment will be stolen, and back- street medical procedures using such stolen equipment may well be offered for cash with no questions asked</w:t>
      </w:r>
      <w:r w:rsidRPr="00512AC6">
        <w:rPr>
          <w:rFonts w:asciiTheme="minorHAnsi" w:hAnsiTheme="minorHAnsi" w:cstheme="minorHAnsi"/>
          <w:sz w:val="16"/>
        </w:rPr>
        <w:t xml:space="preserve">. </w:t>
      </w:r>
      <w:r w:rsidRPr="00512AC6">
        <w:rPr>
          <w:rFonts w:asciiTheme="minorHAnsi" w:hAnsiTheme="minorHAnsi" w:cstheme="minorHAnsi"/>
          <w:b/>
          <w:bCs/>
          <w:highlight w:val="yellow"/>
          <w:u w:val="single"/>
        </w:rPr>
        <w:t>Armed robberies</w:t>
      </w:r>
      <w:r w:rsidRPr="00512AC6">
        <w:rPr>
          <w:rFonts w:asciiTheme="minorHAnsi" w:hAnsiTheme="minorHAnsi" w:cstheme="minorHAnsi"/>
          <w:b/>
          <w:bCs/>
          <w:u w:val="single"/>
        </w:rPr>
        <w:t xml:space="preserve"> of valuable pharmaceuticals </w:t>
      </w:r>
      <w:r w:rsidRPr="00512AC6">
        <w:rPr>
          <w:rFonts w:asciiTheme="minorHAnsi" w:hAnsiTheme="minorHAnsi" w:cstheme="minorHAnsi"/>
          <w:b/>
          <w:bCs/>
          <w:highlight w:val="yellow"/>
          <w:u w:val="single"/>
        </w:rPr>
        <w:t>from drug stores</w:t>
      </w:r>
      <w:r w:rsidRPr="00512AC6">
        <w:rPr>
          <w:rFonts w:asciiTheme="minorHAnsi" w:hAnsiTheme="minorHAnsi" w:cstheme="minorHAnsi"/>
          <w:b/>
          <w:bCs/>
          <w:u w:val="single"/>
        </w:rPr>
        <w:t xml:space="preserve"> and super- markets </w:t>
      </w:r>
      <w:r w:rsidRPr="00512AC6">
        <w:rPr>
          <w:rFonts w:asciiTheme="minorHAnsi" w:hAnsiTheme="minorHAnsi" w:cstheme="minorHAnsi"/>
          <w:b/>
          <w:bCs/>
          <w:highlight w:val="yellow"/>
          <w:u w:val="single"/>
        </w:rPr>
        <w:t>will increase</w:t>
      </w:r>
      <w:r w:rsidRPr="00512AC6">
        <w:rPr>
          <w:rFonts w:asciiTheme="minorHAnsi" w:hAnsiTheme="minorHAnsi" w:cstheme="minorHAnsi"/>
          <w:b/>
          <w:bCs/>
          <w:u w:val="single"/>
        </w:rPr>
        <w:t>, too</w:t>
      </w:r>
      <w:r w:rsidRPr="00512AC6">
        <w:rPr>
          <w:rFonts w:asciiTheme="minorHAnsi" w:hAnsiTheme="minorHAnsi" w:cstheme="minorHAnsi"/>
          <w:sz w:val="16"/>
        </w:rPr>
        <w:t xml:space="preserve">. </w:t>
      </w:r>
      <w:r w:rsidRPr="00512AC6">
        <w:rPr>
          <w:rFonts w:asciiTheme="minorHAnsi" w:hAnsiTheme="minorHAnsi" w:cstheme="minorHAnsi"/>
          <w:b/>
          <w:bCs/>
          <w:u w:val="single"/>
        </w:rPr>
        <w:t>Bribery to obtain insurance-uncovered or rationed medical care</w:t>
      </w:r>
      <w:r w:rsidRPr="00512AC6">
        <w:rPr>
          <w:rFonts w:asciiTheme="minorHAnsi" w:hAnsiTheme="minorHAnsi" w:cstheme="minorHAnsi"/>
          <w:sz w:val="16"/>
        </w:rPr>
        <w:t xml:space="preserve"> (or, indeed, any kind of medical care where demand exceeds supply) will likely mushroom. </w:t>
      </w:r>
      <w:r w:rsidRPr="00512AC6">
        <w:rPr>
          <w:rFonts w:asciiTheme="minorHAnsi" w:hAnsiTheme="minorHAnsi" w:cstheme="minorHAnsi"/>
          <w:b/>
          <w:bCs/>
          <w:u w:val="single"/>
        </w:rPr>
        <w:t>This is actually common in some countries around the world.</w:t>
      </w:r>
      <w:r w:rsidRPr="00512AC6">
        <w:rPr>
          <w:rFonts w:asciiTheme="minorHAnsi" w:hAnsiTheme="minorHAnsi" w:cstheme="minorHAnsi"/>
          <w:sz w:val="16"/>
        </w:rPr>
        <w:t xml:space="preserve"> </w:t>
      </w:r>
      <w:r w:rsidRPr="00512AC6">
        <w:rPr>
          <w:rStyle w:val="StyleUnderline"/>
          <w:rFonts w:asciiTheme="minorHAnsi" w:hAnsiTheme="minorHAnsi" w:cstheme="minorHAnsi"/>
          <w:highlight w:val="yellow"/>
        </w:rPr>
        <w:t>Counterfeiting</w:t>
      </w:r>
      <w:r w:rsidRPr="00512AC6">
        <w:rPr>
          <w:rStyle w:val="StyleUnderline"/>
          <w:rFonts w:asciiTheme="minorHAnsi" w:hAnsiTheme="minorHAnsi" w:cstheme="minorHAnsi"/>
        </w:rPr>
        <w:t xml:space="preserve"> expensive pharmaceuticals will be prevalent</w:t>
      </w:r>
      <w:r w:rsidRPr="00512AC6">
        <w:rPr>
          <w:rFonts w:asciiTheme="minorHAnsi" w:hAnsiTheme="minorHAnsi" w:cstheme="minorHAnsi"/>
          <w:b/>
          <w:u w:val="single"/>
        </w:rPr>
        <w:t>, and medical</w:t>
      </w:r>
      <w:r w:rsidRPr="00512AC6">
        <w:rPr>
          <w:rFonts w:asciiTheme="minorHAnsi" w:hAnsiTheme="minorHAnsi" w:cstheme="minorHAnsi"/>
          <w:b/>
          <w:bCs/>
          <w:u w:val="single"/>
        </w:rPr>
        <w:t xml:space="preserve"> frauds of all kinds will be very widespread</w:t>
      </w:r>
      <w:r w:rsidRPr="00512AC6">
        <w:rPr>
          <w:rFonts w:asciiTheme="minorHAnsi" w:hAnsiTheme="minorHAnsi" w:cstheme="minorHAnsi"/>
          <w:sz w:val="16"/>
        </w:rPr>
        <w:t xml:space="preserve">. </w:t>
      </w:r>
      <w:r w:rsidRPr="00512AC6">
        <w:rPr>
          <w:rStyle w:val="StyleUnderline"/>
          <w:rFonts w:asciiTheme="minorHAnsi" w:hAnsiTheme="minorHAnsi" w:cstheme="minorHAnsi"/>
          <w:sz w:val="16"/>
        </w:rPr>
        <w:t>Many of these frauds will be directed at the elderly population as it continues to increase in size. The elderly will be particularly vulnerable because they are most likely to be denied coverage</w:t>
      </w:r>
      <w:r w:rsidRPr="00512AC6">
        <w:rPr>
          <w:rFonts w:asciiTheme="minorHAnsi" w:hAnsiTheme="minorHAnsi" w:cstheme="minorHAnsi"/>
          <w:sz w:val="16"/>
        </w:rPr>
        <w:t xml:space="preserve"> for certain medical procedures or treatments. For instance, </w:t>
      </w:r>
      <w:r w:rsidRPr="00512AC6">
        <w:rPr>
          <w:rFonts w:asciiTheme="minorHAnsi" w:hAnsiTheme="minorHAnsi" w:cstheme="minorHAnsi"/>
          <w:b/>
          <w:bCs/>
          <w:u w:val="single"/>
        </w:rPr>
        <w:t>private health insurance and Medicare will both refuse to cover a woman in her mid-80s for potentially life-saving heart-bypass surgery. As a result, she will be a prime candidate for victimization by medical fraud that offers her affordable, but bogus, treatment.</w:t>
      </w:r>
      <w:r w:rsidRPr="00512AC6">
        <w:rPr>
          <w:rFonts w:asciiTheme="minorHAnsi" w:hAnsiTheme="minorHAnsi" w:cstheme="minorHAnsi"/>
          <w:sz w:val="16"/>
        </w:rPr>
        <w:t xml:space="preserve"> There is already a </w:t>
      </w:r>
      <w:r w:rsidRPr="00512AC6">
        <w:rPr>
          <w:rFonts w:asciiTheme="minorHAnsi" w:hAnsiTheme="minorHAnsi" w:cstheme="minorHAnsi"/>
          <w:b/>
          <w:bCs/>
          <w:u w:val="single"/>
        </w:rPr>
        <w:t>thriving international black market in human organs</w:t>
      </w:r>
      <w:r w:rsidRPr="00512AC6">
        <w:rPr>
          <w:rFonts w:asciiTheme="minorHAnsi" w:hAnsiTheme="minorHAnsi" w:cstheme="minorHAnsi"/>
          <w:sz w:val="16"/>
        </w:rPr>
        <w:t xml:space="preserve"> (Schepper-Hughes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w:t>
      </w:r>
      <w:r w:rsidRPr="00512AC6">
        <w:rPr>
          <w:rFonts w:asciiTheme="minorHAnsi" w:hAnsiTheme="minorHAnsi" w:cstheme="minorHAnsi"/>
          <w:b/>
          <w:bCs/>
          <w:u w:val="single"/>
        </w:rPr>
        <w:t>transferred</w:t>
      </w:r>
      <w:r w:rsidRPr="00512AC6">
        <w:rPr>
          <w:rFonts w:asciiTheme="minorHAnsi" w:hAnsiTheme="minorHAnsi" w:cstheme="minorHAnsi"/>
          <w:sz w:val="16"/>
        </w:rPr>
        <w:t xml:space="preserve"> quickly </w:t>
      </w:r>
      <w:r w:rsidRPr="00512AC6">
        <w:rPr>
          <w:rFonts w:asciiTheme="minorHAnsi" w:hAnsiTheme="minorHAnsi" w:cstheme="minorHAnsi"/>
          <w:b/>
          <w:bCs/>
          <w:u w:val="single"/>
        </w:rPr>
        <w:t>to a hospital in the donor's own country</w:t>
      </w:r>
      <w:r w:rsidRPr="00512AC6">
        <w:rPr>
          <w:rFonts w:asciiTheme="minorHAnsi" w:hAnsiTheme="minorHAnsi" w:cstheme="minorHAnsi"/>
          <w:sz w:val="16"/>
        </w:rPr>
        <w:t xml:space="preserve"> for transplant surgery. But on other occasions they are </w:t>
      </w:r>
      <w:r w:rsidRPr="00512AC6">
        <w:rPr>
          <w:rFonts w:asciiTheme="minorHAnsi" w:hAnsiTheme="minorHAnsi" w:cstheme="minorHAnsi"/>
          <w:b/>
          <w:bCs/>
          <w:u w:val="single"/>
        </w:rPr>
        <w:t>transported to the US or another Western country</w:t>
      </w:r>
      <w:r w:rsidRPr="00512AC6">
        <w:rPr>
          <w:rFonts w:asciiTheme="minorHAnsi" w:hAnsiTheme="minorHAnsi" w:cstheme="minorHAnsi"/>
          <w:sz w:val="16"/>
        </w:rPr>
        <w:t xml:space="preserve">. In the US, obtaining an organ for transplantation in this fashion is illegal. Nevertheless, the practice will undoubtedly increase greatly in the future. </w:t>
      </w:r>
      <w:r w:rsidRPr="00512AC6">
        <w:rPr>
          <w:rStyle w:val="StyleUnderline"/>
          <w:rFonts w:asciiTheme="minorHAnsi" w:hAnsiTheme="minorHAnsi" w:cstheme="minorHAnsi"/>
          <w:sz w:val="16"/>
        </w:rPr>
        <w:t>Where</w:t>
      </w:r>
      <w:r w:rsidRPr="00512AC6">
        <w:rPr>
          <w:rFonts w:asciiTheme="minorHAnsi" w:hAnsiTheme="minorHAnsi" w:cstheme="minorHAnsi"/>
          <w:sz w:val="16"/>
        </w:rPr>
        <w:t xml:space="preserve"> medical care and </w:t>
      </w:r>
      <w:r w:rsidRPr="00512AC6">
        <w:rPr>
          <w:rStyle w:val="StyleUnderline"/>
          <w:rFonts w:asciiTheme="minorHAnsi" w:hAnsiTheme="minorHAnsi" w:cstheme="minorHAnsi"/>
          <w:sz w:val="16"/>
        </w:rPr>
        <w:t>medicines become exorbitantly expensive, cheaper ways to obtain them, even when these are illicit, will be sought</w:t>
      </w:r>
      <w:r w:rsidRPr="00512AC6">
        <w:rPr>
          <w:rFonts w:asciiTheme="minorHAnsi" w:hAnsiTheme="minorHAnsi" w:cstheme="minorHAnsi"/>
          <w:sz w:val="16"/>
        </w:rPr>
        <w:t xml:space="preserve">. Where there are shortages of medical care or medicines, perhaps because of rationing, </w:t>
      </w:r>
      <w:r w:rsidRPr="00512AC6">
        <w:rPr>
          <w:rStyle w:val="StyleUnderline"/>
          <w:rFonts w:asciiTheme="minorHAnsi" w:hAnsiTheme="minorHAnsi" w:cstheme="minorHAnsi"/>
          <w:sz w:val="16"/>
        </w:rPr>
        <w:t>other means of obtaining them, even if deviant, will</w:t>
      </w:r>
      <w:r w:rsidRPr="00512AC6">
        <w:rPr>
          <w:rFonts w:asciiTheme="minorHAnsi" w:hAnsiTheme="minorHAnsi" w:cstheme="minorHAnsi"/>
          <w:sz w:val="16"/>
        </w:rPr>
        <w:t xml:space="preserve"> </w:t>
      </w:r>
      <w:r w:rsidRPr="00512AC6">
        <w:rPr>
          <w:rStyle w:val="StyleUnderline"/>
          <w:rFonts w:asciiTheme="minorHAnsi" w:hAnsiTheme="minorHAnsi" w:cstheme="minorHAnsi"/>
          <w:sz w:val="16"/>
        </w:rPr>
        <w:t xml:space="preserve">surely be employed. </w:t>
      </w:r>
      <w:r w:rsidRPr="00512AC6">
        <w:rPr>
          <w:rStyle w:val="StyleUnderline"/>
          <w:rFonts w:asciiTheme="minorHAnsi" w:hAnsiTheme="minorHAnsi" w:cstheme="minorHAnsi"/>
          <w:highlight w:val="yellow"/>
        </w:rPr>
        <w:t>As</w:t>
      </w:r>
      <w:r w:rsidRPr="00512AC6">
        <w:rPr>
          <w:rStyle w:val="StyleUnderline"/>
          <w:rFonts w:asciiTheme="minorHAnsi" w:hAnsiTheme="minorHAnsi" w:cstheme="minorHAnsi"/>
        </w:rPr>
        <w:t xml:space="preserve"> the </w:t>
      </w:r>
      <w:r w:rsidRPr="00512AC6">
        <w:rPr>
          <w:rStyle w:val="StyleUnderline"/>
          <w:rFonts w:asciiTheme="minorHAnsi" w:hAnsiTheme="minorHAnsi" w:cstheme="minorHAnsi"/>
          <w:highlight w:val="yellow"/>
        </w:rPr>
        <w:t>cost</w:t>
      </w:r>
      <w:r w:rsidRPr="00512AC6">
        <w:rPr>
          <w:rFonts w:asciiTheme="minorHAnsi" w:hAnsiTheme="minorHAnsi" w:cstheme="minorHAnsi"/>
          <w:b/>
          <w:bCs/>
          <w:highlight w:val="yellow"/>
          <w:u w:val="single"/>
        </w:rPr>
        <w:t xml:space="preserve"> and</w:t>
      </w:r>
      <w:r w:rsidRPr="00512AC6">
        <w:rPr>
          <w:rFonts w:asciiTheme="minorHAnsi" w:hAnsiTheme="minorHAnsi" w:cstheme="minorHAnsi"/>
          <w:b/>
          <w:bCs/>
          <w:u w:val="single"/>
        </w:rPr>
        <w:t xml:space="preserve"> the difficulty </w:t>
      </w:r>
      <w:r w:rsidRPr="00512AC6">
        <w:rPr>
          <w:rStyle w:val="StyleUnderline"/>
          <w:rFonts w:asciiTheme="minorHAnsi" w:hAnsiTheme="minorHAnsi" w:cstheme="minorHAnsi"/>
          <w:highlight w:val="yellow"/>
        </w:rPr>
        <w:t>of</w:t>
      </w:r>
      <w:r w:rsidRPr="00512AC6">
        <w:rPr>
          <w:rFonts w:asciiTheme="minorHAnsi" w:hAnsiTheme="minorHAnsi" w:cstheme="minorHAnsi"/>
          <w:b/>
          <w:bCs/>
          <w:u w:val="single"/>
        </w:rPr>
        <w:t xml:space="preserve"> </w:t>
      </w:r>
      <w:r w:rsidRPr="00512AC6">
        <w:rPr>
          <w:rStyle w:val="StyleUnderline"/>
          <w:rFonts w:asciiTheme="minorHAnsi" w:hAnsiTheme="minorHAnsi" w:cstheme="minorHAnsi"/>
        </w:rPr>
        <w:t>obtaining</w:t>
      </w:r>
      <w:r w:rsidRPr="00512AC6">
        <w:rPr>
          <w:rFonts w:asciiTheme="minorHAnsi" w:hAnsiTheme="minorHAnsi" w:cstheme="minorHAnsi"/>
          <w:b/>
          <w:bCs/>
          <w:u w:val="single"/>
        </w:rPr>
        <w:t xml:space="preserve"> medical care and </w:t>
      </w:r>
      <w:r w:rsidRPr="00512AC6">
        <w:rPr>
          <w:rStyle w:val="StyleUnderline"/>
          <w:rFonts w:asciiTheme="minorHAnsi" w:hAnsiTheme="minorHAnsi" w:cstheme="minorHAnsi"/>
          <w:highlight w:val="yellow"/>
        </w:rPr>
        <w:t>medicines increase</w:t>
      </w:r>
      <w:r w:rsidRPr="00512AC6">
        <w:rPr>
          <w:rStyle w:val="StyleUnderline"/>
          <w:rFonts w:asciiTheme="minorHAnsi" w:hAnsiTheme="minorHAnsi" w:cstheme="minorHAnsi"/>
        </w:rPr>
        <w:t xml:space="preserve">, the implications for </w:t>
      </w:r>
      <w:r w:rsidRPr="00512AC6">
        <w:rPr>
          <w:rStyle w:val="StyleUnderline"/>
          <w:rFonts w:asciiTheme="minorHAnsi" w:hAnsiTheme="minorHAnsi" w:cstheme="minorHAnsi"/>
          <w:highlight w:val="yellow"/>
        </w:rPr>
        <w:t>increased crime and deviance become almost limitless</w:t>
      </w:r>
      <w:r w:rsidRPr="00512AC6">
        <w:rPr>
          <w:rFonts w:asciiTheme="minorHAnsi" w:hAnsiTheme="minorHAnsi" w:cstheme="minorHAnsi"/>
          <w:b/>
          <w:bCs/>
          <w:u w:val="single"/>
        </w:rPr>
        <w:t xml:space="preserve">. </w:t>
      </w:r>
    </w:p>
    <w:p w14:paraId="5DE7F2F4" w14:textId="77777777" w:rsidR="00E30C87" w:rsidRPr="00512AC6" w:rsidRDefault="00E30C87" w:rsidP="00E30C87">
      <w:pPr>
        <w:pStyle w:val="Heading4"/>
        <w:rPr>
          <w:rStyle w:val="Style13ptBold"/>
          <w:rFonts w:asciiTheme="minorHAnsi" w:hAnsiTheme="minorHAnsi" w:cstheme="minorHAnsi"/>
          <w:b/>
          <w:bCs w:val="0"/>
        </w:rPr>
      </w:pPr>
      <w:r w:rsidRPr="00512AC6">
        <w:rPr>
          <w:rStyle w:val="Style13ptBold"/>
          <w:rFonts w:asciiTheme="minorHAnsi" w:hAnsiTheme="minorHAnsi" w:cstheme="minorHAnsi"/>
          <w:b/>
        </w:rPr>
        <w:t>Counterfeit drugs kill millions –</w:t>
      </w:r>
    </w:p>
    <w:p w14:paraId="26606A5C" w14:textId="77777777" w:rsidR="00E30C87" w:rsidRPr="00512AC6" w:rsidRDefault="00E30C87" w:rsidP="00E30C87">
      <w:pPr>
        <w:rPr>
          <w:rFonts w:asciiTheme="minorHAnsi" w:hAnsiTheme="minorHAnsi" w:cstheme="minorHAnsi"/>
        </w:rPr>
      </w:pPr>
      <w:r w:rsidRPr="00512AC6">
        <w:rPr>
          <w:rStyle w:val="Style13ptBold"/>
          <w:rFonts w:asciiTheme="minorHAnsi" w:hAnsiTheme="minorHAnsi" w:cstheme="minorHAnsi"/>
        </w:rPr>
        <w:t>Greenberger 20</w:t>
      </w:r>
      <w:r w:rsidRPr="00512AC6">
        <w:rPr>
          <w:rFonts w:asciiTheme="minorHAnsi" w:hAnsiTheme="minorHAnsi" w:cstheme="minorHAnsi"/>
        </w:rPr>
        <w:t xml:space="preserve"> Phyllis E. Greenberger 12-3-2020 "Counterfeit Medicines Kill People" </w:t>
      </w:r>
      <w:hyperlink r:id="rId17" w:history="1">
        <w:r w:rsidRPr="00512AC6">
          <w:rPr>
            <w:rStyle w:val="Hyperlink"/>
            <w:rFonts w:asciiTheme="minorHAnsi" w:hAnsiTheme="minorHAnsi" w:cstheme="minorHAnsi"/>
          </w:rPr>
          <w:t>https://www.healthywomen.org/health-care-policy/counterfeit-medicines-kill-people/who-suffers-because-of-counterfeit-drugs</w:t>
        </w:r>
      </w:hyperlink>
      <w:r w:rsidRPr="00512AC6">
        <w:rPr>
          <w:rFonts w:asciiTheme="minorHAnsi" w:hAnsiTheme="minorHAnsi" w:cstheme="minorHAnsi"/>
        </w:rPr>
        <w:t xml:space="preserve"> (HealthWomen’s Senior Vice President of Science &amp; Health Policy)//Elmer // Recut LHP AB</w:t>
      </w:r>
    </w:p>
    <w:p w14:paraId="5BDD1E97" w14:textId="77777777" w:rsidR="00E30C87" w:rsidRPr="00512AC6" w:rsidRDefault="00E30C87" w:rsidP="00E30C87">
      <w:pPr>
        <w:rPr>
          <w:rFonts w:asciiTheme="minorHAnsi" w:hAnsiTheme="minorHAnsi" w:cstheme="minorHAnsi"/>
          <w:bCs/>
          <w:sz w:val="16"/>
        </w:rPr>
      </w:pPr>
      <w:r w:rsidRPr="00512AC6">
        <w:rPr>
          <w:rFonts w:asciiTheme="minorHAnsi" w:hAnsiTheme="minorHAnsi" w:cstheme="minorHAnsi"/>
          <w:b/>
          <w:highlight w:val="yellow"/>
          <w:u w:val="single"/>
        </w:rPr>
        <w:t>Over 1 million people die each year from fake drugs</w:t>
      </w:r>
      <w:r w:rsidRPr="00512AC6">
        <w:rPr>
          <w:rFonts w:asciiTheme="minorHAnsi" w:hAnsiTheme="minorHAnsi" w:cstheme="minorHAnsi"/>
          <w:bCs/>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many </w:t>
      </w:r>
      <w:r w:rsidRPr="00512AC6">
        <w:rPr>
          <w:rFonts w:asciiTheme="minorHAnsi" w:hAnsiTheme="minorHAnsi" w:cstheme="minorHAnsi"/>
          <w:b/>
          <w:u w:val="single"/>
        </w:rPr>
        <w:t xml:space="preserve">online pharmacies are fraudulent, selling counterfeit medications, and </w:t>
      </w:r>
      <w:r w:rsidRPr="00512AC6">
        <w:rPr>
          <w:rFonts w:asciiTheme="minorHAnsi" w:hAnsiTheme="minorHAnsi" w:cstheme="minorHAnsi"/>
          <w:b/>
          <w:highlight w:val="yellow"/>
          <w:u w:val="single"/>
        </w:rPr>
        <w:t>millions of people have fallen victim</w:t>
      </w:r>
      <w:r w:rsidRPr="00512AC6">
        <w:rPr>
          <w:rFonts w:asciiTheme="minorHAnsi" w:hAnsiTheme="minorHAnsi" w:cstheme="minorHAnsi"/>
          <w:b/>
          <w:u w:val="single"/>
        </w:rPr>
        <w:t xml:space="preserve"> to these scammers</w:t>
      </w:r>
      <w:r w:rsidRPr="00512AC6">
        <w:rPr>
          <w:rFonts w:asciiTheme="minorHAnsi" w:hAnsiTheme="minorHAnsi" w:cstheme="minorHAnsi"/>
          <w:bCs/>
          <w:sz w:val="16"/>
        </w:rPr>
        <w:t xml:space="preserve">. Make no mistake: Counterfeit medicine is not real. The active ingredients that help you stay healthy may be missing or diluted to levels that are no longer potent. This </w:t>
      </w:r>
      <w:r w:rsidRPr="00512AC6">
        <w:rPr>
          <w:rFonts w:asciiTheme="minorHAnsi" w:hAnsiTheme="minorHAnsi" w:cstheme="minorHAnsi"/>
          <w:b/>
          <w:u w:val="single"/>
        </w:rPr>
        <w:t>can be dangerous and even life-threatening</w:t>
      </w:r>
      <w:r w:rsidRPr="00512AC6">
        <w:rPr>
          <w:rFonts w:asciiTheme="minorHAnsi" w:hAnsiTheme="minorHAnsi" w:cstheme="minorHAnsi"/>
          <w:bCs/>
          <w:sz w:val="16"/>
        </w:rPr>
        <w:t xml:space="preserve">, as people rely on their medications to keep them well, and sometimes even alive. Many </w:t>
      </w:r>
      <w:r w:rsidRPr="00512AC6">
        <w:rPr>
          <w:rFonts w:asciiTheme="minorHAnsi" w:hAnsiTheme="minorHAnsi" w:cstheme="minorHAnsi"/>
          <w:b/>
          <w:highlight w:val="yellow"/>
          <w:u w:val="single"/>
        </w:rPr>
        <w:t>counterfeit medicines</w:t>
      </w:r>
      <w:r w:rsidRPr="00512AC6">
        <w:rPr>
          <w:rFonts w:asciiTheme="minorHAnsi" w:hAnsiTheme="minorHAnsi" w:cstheme="minorHAnsi"/>
          <w:b/>
          <w:u w:val="single"/>
        </w:rPr>
        <w:t xml:space="preserve"> aren't even drugs at all, but rather snake oil cures that make people sick — they may even </w:t>
      </w:r>
      <w:r w:rsidRPr="00512AC6">
        <w:rPr>
          <w:rFonts w:asciiTheme="minorHAnsi" w:hAnsiTheme="minorHAnsi" w:cstheme="minorHAnsi"/>
          <w:b/>
          <w:highlight w:val="yellow"/>
          <w:u w:val="single"/>
        </w:rPr>
        <w:t>contain dangerous ingredients</w:t>
      </w:r>
      <w:r w:rsidRPr="00512AC6">
        <w:rPr>
          <w:rFonts w:asciiTheme="minorHAnsi" w:hAnsiTheme="minorHAnsi" w:cstheme="minorHAnsi"/>
          <w:b/>
          <w:u w:val="single"/>
        </w:rPr>
        <w:t xml:space="preserve"> such as </w:t>
      </w:r>
      <w:r w:rsidRPr="00512AC6">
        <w:rPr>
          <w:rFonts w:asciiTheme="minorHAnsi" w:hAnsiTheme="minorHAnsi" w:cstheme="minorHAnsi"/>
          <w:b/>
          <w:highlight w:val="yellow"/>
          <w:u w:val="single"/>
        </w:rPr>
        <w:t>heavy metals</w:t>
      </w:r>
      <w:r w:rsidRPr="00512AC6">
        <w:rPr>
          <w:rFonts w:asciiTheme="minorHAnsi" w:hAnsiTheme="minorHAnsi" w:cstheme="minorHAnsi"/>
          <w:b/>
          <w:u w:val="single"/>
        </w:rPr>
        <w:t>, highway paint or even rat poison</w:t>
      </w:r>
      <w:r w:rsidRPr="00512AC6">
        <w:rPr>
          <w:rFonts w:asciiTheme="minorHAnsi" w:hAnsiTheme="minorHAnsi" w:cstheme="minorHAnsi"/>
          <w:bCs/>
          <w:sz w:val="16"/>
        </w:rPr>
        <w:t>. The World Health Organization (</w:t>
      </w:r>
      <w:r w:rsidRPr="00512AC6">
        <w:rPr>
          <w:rFonts w:asciiTheme="minorHAnsi" w:hAnsiTheme="minorHAnsi" w:cstheme="minorHAnsi"/>
          <w:b/>
          <w:u w:val="single"/>
        </w:rPr>
        <w:t>WHO) estimates that over 1 million people die each year from these substandard drugs</w:t>
      </w:r>
      <w:r w:rsidRPr="00512AC6">
        <w:rPr>
          <w:rFonts w:asciiTheme="minorHAnsi" w:hAnsiTheme="minorHAnsi" w:cstheme="minorHAnsi"/>
          <w:bCs/>
          <w:sz w:val="16"/>
        </w:rPr>
        <w:t xml:space="preserve">.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w:t>
      </w:r>
      <w:r w:rsidRPr="00512AC6">
        <w:rPr>
          <w:rFonts w:asciiTheme="minorHAnsi" w:hAnsiTheme="minorHAnsi" w:cstheme="minorHAnsi"/>
          <w:b/>
          <w:u w:val="single"/>
        </w:rPr>
        <w:t>Out of $4.3 billion worth of counterfeit medications seized between 2014 and 2016</w:t>
      </w:r>
      <w:r w:rsidRPr="00512AC6">
        <w:rPr>
          <w:rFonts w:asciiTheme="minorHAnsi" w:hAnsiTheme="minorHAnsi" w:cstheme="minorHAnsi"/>
          <w:bCs/>
          <w:sz w:val="16"/>
        </w:rPr>
        <w:t xml:space="preserve">, 35% were marked as antibiotics. Some of the other most common culprits in counterfeit medicine are used to "treat" HIV/AIDS, erectile dysfunction and weight loss. No matter what condition or disease the counterfeit medication is intending to treat, the outcome can be disastrous. Counterfeit medications </w:t>
      </w:r>
      <w:r w:rsidRPr="00512AC6">
        <w:rPr>
          <w:rFonts w:asciiTheme="minorHAnsi" w:hAnsiTheme="minorHAnsi" w:cstheme="minorHAnsi"/>
          <w:b/>
          <w:highlight w:val="yellow"/>
          <w:u w:val="single"/>
        </w:rPr>
        <w:t>exacerbate other existing health crises</w:t>
      </w:r>
      <w:r w:rsidRPr="00512AC6">
        <w:rPr>
          <w:rFonts w:asciiTheme="minorHAnsi" w:hAnsiTheme="minorHAnsi" w:cstheme="minorHAnsi"/>
          <w:bCs/>
          <w:sz w:val="16"/>
        </w:rPr>
        <w:t xml:space="preserve">. The United States, for example, is in the midst of an </w:t>
      </w:r>
      <w:r w:rsidRPr="00512AC6">
        <w:rPr>
          <w:rFonts w:asciiTheme="minorHAnsi" w:hAnsiTheme="minorHAnsi" w:cstheme="minorHAnsi"/>
          <w:b/>
          <w:highlight w:val="yellow"/>
          <w:u w:val="single"/>
        </w:rPr>
        <w:t>opioid epidemic</w:t>
      </w:r>
      <w:r w:rsidRPr="00512AC6">
        <w:rPr>
          <w:rFonts w:asciiTheme="minorHAnsi" w:hAnsiTheme="minorHAnsi" w:cstheme="minorHAnsi"/>
          <w:b/>
          <w:u w:val="single"/>
        </w:rPr>
        <w:t xml:space="preserve"> that is </w:t>
      </w:r>
      <w:r w:rsidRPr="00512AC6">
        <w:rPr>
          <w:rFonts w:asciiTheme="minorHAnsi" w:hAnsiTheme="minorHAnsi" w:cstheme="minorHAnsi"/>
          <w:b/>
          <w:highlight w:val="yellow"/>
          <w:u w:val="single"/>
        </w:rPr>
        <w:t>killing 130</w:t>
      </w:r>
      <w:r w:rsidRPr="00512AC6">
        <w:rPr>
          <w:rFonts w:asciiTheme="minorHAnsi" w:hAnsiTheme="minorHAnsi" w:cstheme="minorHAnsi"/>
          <w:b/>
          <w:u w:val="single"/>
        </w:rPr>
        <w:t xml:space="preserve"> people </w:t>
      </w:r>
      <w:r w:rsidRPr="00512AC6">
        <w:rPr>
          <w:rFonts w:asciiTheme="minorHAnsi" w:hAnsiTheme="minorHAnsi" w:cstheme="minorHAnsi"/>
          <w:b/>
          <w:highlight w:val="yellow"/>
          <w:u w:val="single"/>
        </w:rPr>
        <w:t>per day</w:t>
      </w:r>
      <w:r w:rsidRPr="00512AC6">
        <w:rPr>
          <w:rFonts w:asciiTheme="minorHAnsi" w:hAnsiTheme="minorHAnsi" w:cstheme="minorHAnsi"/>
          <w:bCs/>
          <w:sz w:val="16"/>
        </w:rPr>
        <w:t xml:space="preserve">. As of 2018, counterfeit drugs containing </w:t>
      </w:r>
      <w:r w:rsidRPr="00512AC6">
        <w:rPr>
          <w:rFonts w:asciiTheme="minorHAnsi" w:hAnsiTheme="minorHAnsi" w:cstheme="minorHAnsi"/>
          <w:b/>
          <w:highlight w:val="yellow"/>
          <w:u w:val="single"/>
        </w:rPr>
        <w:t>illegally</w:t>
      </w:r>
      <w:r w:rsidRPr="00512AC6">
        <w:rPr>
          <w:rFonts w:asciiTheme="minorHAnsi" w:hAnsiTheme="minorHAnsi" w:cstheme="minorHAnsi"/>
          <w:bCs/>
          <w:highlight w:val="yellow"/>
          <w:u w:val="single"/>
        </w:rPr>
        <w:t xml:space="preserve"> </w:t>
      </w:r>
      <w:r w:rsidRPr="00512AC6">
        <w:rPr>
          <w:rFonts w:asciiTheme="minorHAnsi" w:hAnsiTheme="minorHAnsi" w:cstheme="minorHAnsi"/>
          <w:b/>
          <w:highlight w:val="yellow"/>
          <w:u w:val="single"/>
        </w:rPr>
        <w:t>imported fentanyl</w:t>
      </w:r>
      <w:r w:rsidRPr="00512AC6">
        <w:rPr>
          <w:rFonts w:asciiTheme="minorHAnsi" w:hAnsiTheme="minorHAnsi" w:cstheme="minorHAnsi"/>
          <w:bCs/>
          <w:sz w:val="16"/>
        </w:rPr>
        <w:t xml:space="preserve"> (a powerful opioid) had contributed to this tragedy by causing deaths in 26 states. The U.S. Department of Justice found that, in at least one case, these counterfeit drugs had been sold through a fraudulent online pharmacy. </w:t>
      </w:r>
    </w:p>
    <w:p w14:paraId="4CEB7885" w14:textId="77777777" w:rsidR="00E30C87" w:rsidRPr="00512AC6" w:rsidRDefault="00E30C87" w:rsidP="00E30C87">
      <w:pPr>
        <w:pStyle w:val="Heading3"/>
        <w:rPr>
          <w:rFonts w:asciiTheme="minorHAnsi" w:hAnsiTheme="minorHAnsi" w:cstheme="minorHAnsi"/>
        </w:rPr>
      </w:pPr>
      <w:r w:rsidRPr="00512AC6">
        <w:rPr>
          <w:rFonts w:asciiTheme="minorHAnsi" w:hAnsiTheme="minorHAnsi" w:cstheme="minorHAnsi"/>
        </w:rPr>
        <w:t>Insulin</w:t>
      </w:r>
    </w:p>
    <w:p w14:paraId="007B7537" w14:textId="77777777" w:rsidR="00E30C87" w:rsidRPr="00512AC6" w:rsidRDefault="00E30C87" w:rsidP="00E30C87">
      <w:pPr>
        <w:pStyle w:val="Heading4"/>
        <w:rPr>
          <w:rFonts w:asciiTheme="minorHAnsi" w:hAnsiTheme="minorHAnsi" w:cstheme="minorHAnsi"/>
          <w:bCs/>
        </w:rPr>
      </w:pPr>
      <w:r w:rsidRPr="00512AC6">
        <w:rPr>
          <w:rFonts w:asciiTheme="minorHAnsi" w:hAnsiTheme="minorHAnsi" w:cstheme="minorHAnsi"/>
        </w:rPr>
        <w:t xml:space="preserve">Data Exclusivity skyrockets insulin prices – </w:t>
      </w:r>
      <w:r w:rsidRPr="00512AC6">
        <w:rPr>
          <w:rStyle w:val="Style13ptBold"/>
          <w:rFonts w:asciiTheme="minorHAnsi" w:hAnsiTheme="minorHAnsi" w:cstheme="minorHAnsi"/>
          <w:b/>
        </w:rPr>
        <w:t>Palmedo 21</w:t>
      </w:r>
    </w:p>
    <w:p w14:paraId="1B4C6BDD" w14:textId="77777777" w:rsidR="00E30C87" w:rsidRPr="00512AC6" w:rsidRDefault="00E30C87" w:rsidP="00E30C87">
      <w:pPr>
        <w:rPr>
          <w:rFonts w:asciiTheme="minorHAnsi" w:hAnsiTheme="minorHAnsi" w:cstheme="minorHAnsi"/>
          <w:sz w:val="16"/>
          <w:szCs w:val="16"/>
        </w:rPr>
      </w:pPr>
      <w:r w:rsidRPr="00512AC6">
        <w:rPr>
          <w:rFonts w:asciiTheme="minorHAnsi" w:hAnsiTheme="minorHAnsi" w:cstheme="minorHAnsi"/>
          <w:sz w:val="16"/>
          <w:szCs w:val="16"/>
        </w:rPr>
        <w:t xml:space="preserve">Palmedo, Michael. “Evaluating the Impact of Data Exclusivity on the Price per Kilogram of Pharmaceutical Imports.” </w:t>
      </w:r>
      <w:r w:rsidRPr="00512AC6">
        <w:rPr>
          <w:rFonts w:asciiTheme="minorHAnsi" w:hAnsiTheme="minorHAnsi" w:cstheme="minorHAnsi"/>
          <w:i/>
          <w:iCs/>
          <w:sz w:val="16"/>
          <w:szCs w:val="16"/>
        </w:rPr>
        <w:t>Boston University Global Development Policy Center</w:t>
      </w:r>
      <w:r w:rsidRPr="00512AC6">
        <w:rPr>
          <w:rFonts w:asciiTheme="minorHAnsi" w:hAnsiTheme="minorHAnsi" w:cstheme="minorHAnsi"/>
          <w:sz w:val="16"/>
          <w:szCs w:val="16"/>
        </w:rPr>
        <w:t xml:space="preserve">, Apr. 2021, </w:t>
      </w:r>
      <w:hyperlink r:id="rId18" w:history="1">
        <w:r w:rsidRPr="00512AC6">
          <w:rPr>
            <w:rFonts w:asciiTheme="minorHAnsi" w:hAnsiTheme="minorHAnsi" w:cstheme="minorHAnsi"/>
          </w:rPr>
          <w:t xml:space="preserve"> </w:t>
        </w:r>
        <w:r w:rsidRPr="00512AC6">
          <w:rPr>
            <w:rStyle w:val="Hyperlink"/>
            <w:rFonts w:asciiTheme="minorHAnsi" w:hAnsiTheme="minorHAnsi" w:cstheme="minorHAnsi"/>
            <w:sz w:val="16"/>
            <w:szCs w:val="16"/>
          </w:rPr>
          <w:t>https://www.bu.edu/gdp/files/2021/04/GEGI_WP_048_Palmedo_FIN.pdf. //</w:t>
        </w:r>
      </w:hyperlink>
      <w:r w:rsidRPr="00512AC6">
        <w:rPr>
          <w:rFonts w:asciiTheme="minorHAnsi" w:hAnsiTheme="minorHAnsi" w:cstheme="minorHAnsi"/>
          <w:sz w:val="16"/>
          <w:szCs w:val="16"/>
        </w:rPr>
        <w:t xml:space="preserve"> LHP AB</w:t>
      </w:r>
    </w:p>
    <w:p w14:paraId="5DD2CF8E" w14:textId="77777777" w:rsidR="00E30C87" w:rsidRPr="00512AC6" w:rsidRDefault="00E30C87" w:rsidP="00E30C87">
      <w:pPr>
        <w:rPr>
          <w:rStyle w:val="Style13ptBold"/>
          <w:rFonts w:asciiTheme="minorHAnsi" w:hAnsiTheme="minorHAnsi" w:cstheme="minorHAnsi"/>
          <w:b w:val="0"/>
          <w:sz w:val="16"/>
          <w:szCs w:val="16"/>
        </w:rPr>
      </w:pPr>
      <w:r w:rsidRPr="00512AC6">
        <w:rPr>
          <w:rFonts w:asciiTheme="minorHAnsi" w:hAnsiTheme="minorHAnsi" w:cstheme="minorHAnsi"/>
          <w:sz w:val="16"/>
          <w:szCs w:val="16"/>
        </w:rPr>
        <w:t>Michael Palmedo directs interdisciplinary research on intellectual property at American University (AU) Washington College of Law’s Program on Information Justice and Intellectual Property. His research focuses on the empirical evaluation of the impact of changes to patent and copyright laws. He recently completed the Shamnad Basheer IP/ Trade Fellowship at Texas A&amp;M University, where he researched pharmaceutical industry influence into the U.S. government’s Special 301 Review.</w:t>
      </w:r>
    </w:p>
    <w:p w14:paraId="7B7170DB" w14:textId="77777777" w:rsidR="00E30C87" w:rsidRPr="00512AC6" w:rsidRDefault="00E30C87" w:rsidP="00E30C87">
      <w:pPr>
        <w:rPr>
          <w:rFonts w:asciiTheme="minorHAnsi" w:hAnsiTheme="minorHAnsi" w:cstheme="minorHAnsi"/>
        </w:rPr>
      </w:pPr>
    </w:p>
    <w:p w14:paraId="4A038A3A" w14:textId="77777777" w:rsidR="00E30C87" w:rsidRPr="00512AC6" w:rsidRDefault="00E30C87" w:rsidP="00E30C87">
      <w:pPr>
        <w:rPr>
          <w:rFonts w:asciiTheme="minorHAnsi" w:hAnsiTheme="minorHAnsi" w:cstheme="minorHAnsi"/>
          <w:sz w:val="16"/>
        </w:rPr>
      </w:pPr>
      <w:r w:rsidRPr="00512AC6">
        <w:rPr>
          <w:rFonts w:asciiTheme="minorHAnsi" w:hAnsiTheme="minorHAnsi" w:cstheme="minorHAnsi"/>
          <w:sz w:val="16"/>
        </w:rPr>
        <w:t xml:space="preserve">This study’s pricing indicator is the </w:t>
      </w:r>
      <w:r w:rsidRPr="00512AC6">
        <w:rPr>
          <w:rFonts w:asciiTheme="minorHAnsi" w:hAnsiTheme="minorHAnsi" w:cstheme="minorHAnsi"/>
          <w:b/>
          <w:bCs/>
          <w:u w:val="single"/>
        </w:rPr>
        <w:t>annual price per kilogram paid by each country for each sixdigit HS class of drug imports</w:t>
      </w:r>
      <w:r w:rsidRPr="00512AC6">
        <w:rPr>
          <w:rFonts w:asciiTheme="minorHAnsi" w:hAnsiTheme="minorHAnsi" w:cstheme="minorHAnsi"/>
          <w:sz w:val="16"/>
        </w:rPr>
        <w:t xml:space="preserve"> from 1996 through 2010. This covers the period when most of the countries in my set adopted data exclusivity. During this time, Comtrade has data on imports of eight different classes of retail medicines classified at the 6-digit HS level, which are shown in Table 2. All of these are shipments of packaged medicines for human consumption, rather than active pharmaceutical ingredients or other unmixed pharmaceutical products, which fall under a different HS classification. </w:t>
      </w:r>
      <w:r w:rsidRPr="00512AC6">
        <w:rPr>
          <w:rFonts w:asciiTheme="minorHAnsi" w:hAnsiTheme="minorHAnsi" w:cstheme="minorHAnsi"/>
          <w:b/>
          <w:bCs/>
          <w:u w:val="single"/>
        </w:rPr>
        <w:t>Table 2 also shows descriptive statistics for the price per kilogram in each of the HS classes in the dataset</w:t>
      </w:r>
      <w:r w:rsidRPr="00512AC6">
        <w:rPr>
          <w:rFonts w:asciiTheme="minorHAnsi" w:hAnsiTheme="minorHAnsi" w:cstheme="minorHAnsi"/>
          <w:sz w:val="16"/>
        </w:rPr>
        <w:t xml:space="preserve">. The mean varied significantly over the period from one class to the next, ranging from $29.70 for imports in HS 300450 (medicines containing vitamins) to $268.49 for those classified as HS 300439 (medicines containing certain types of hormones and antibiotics). There was also a lot of variation within each class, with the standard deviation exceeding the mean for half of the HS groups. Though skewed when taken as a whole and when disaggregated by HS class, the </w:t>
      </w:r>
      <w:r w:rsidRPr="00512AC6">
        <w:rPr>
          <w:rFonts w:asciiTheme="minorHAnsi" w:hAnsiTheme="minorHAnsi" w:cstheme="minorHAnsi"/>
          <w:b/>
          <w:bCs/>
          <w:u w:val="single"/>
        </w:rPr>
        <w:t>data on price per kilogram logs normal</w:t>
      </w:r>
      <w:r w:rsidRPr="00512AC6">
        <w:rPr>
          <w:rFonts w:asciiTheme="minorHAnsi" w:hAnsiTheme="minorHAnsi" w:cstheme="minorHAnsi"/>
          <w:sz w:val="16"/>
        </w:rPr>
        <w:t xml:space="preserve">. Figure 2 compares the annual average price per kilogram paid by importing countries each year by countries with and without data exclusivity from 1996 to 2010. The price increased at a higher rate in the countries that had enacted data exclusivity. Average prices in each group tended to be similar until the early 2000s, and began to diverge after 2004. </w:t>
      </w:r>
      <w:r w:rsidRPr="00512AC6">
        <w:rPr>
          <w:rFonts w:asciiTheme="minorHAnsi" w:hAnsiTheme="minorHAnsi" w:cstheme="minorHAnsi"/>
          <w:b/>
          <w:bCs/>
          <w:highlight w:val="yellow"/>
          <w:u w:val="single"/>
        </w:rPr>
        <w:t>Figure 3 compares</w:t>
      </w:r>
      <w:r w:rsidRPr="00512AC6">
        <w:rPr>
          <w:rFonts w:asciiTheme="minorHAnsi" w:hAnsiTheme="minorHAnsi" w:cstheme="minorHAnsi"/>
          <w:b/>
          <w:bCs/>
          <w:u w:val="single"/>
        </w:rPr>
        <w:t xml:space="preserve"> the </w:t>
      </w:r>
      <w:r w:rsidRPr="00512AC6">
        <w:rPr>
          <w:rFonts w:asciiTheme="minorHAnsi" w:hAnsiTheme="minorHAnsi" w:cstheme="minorHAnsi"/>
          <w:b/>
          <w:bCs/>
          <w:highlight w:val="yellow"/>
          <w:u w:val="single"/>
        </w:rPr>
        <w:t>average price per kilogram</w:t>
      </w:r>
      <w:r w:rsidRPr="00512AC6">
        <w:rPr>
          <w:rFonts w:asciiTheme="minorHAnsi" w:hAnsiTheme="minorHAnsi" w:cstheme="minorHAnsi"/>
          <w:b/>
          <w:bCs/>
          <w:u w:val="single"/>
        </w:rPr>
        <w:t xml:space="preserve"> separately </w:t>
      </w:r>
      <w:r w:rsidRPr="00512AC6">
        <w:rPr>
          <w:rFonts w:asciiTheme="minorHAnsi" w:hAnsiTheme="minorHAnsi" w:cstheme="minorHAnsi"/>
          <w:b/>
          <w:bCs/>
          <w:highlight w:val="yellow"/>
          <w:u w:val="single"/>
        </w:rPr>
        <w:t>for each HS classification</w:t>
      </w:r>
      <w:r w:rsidRPr="00512AC6">
        <w:rPr>
          <w:rFonts w:asciiTheme="minorHAnsi" w:hAnsiTheme="minorHAnsi" w:cstheme="minorHAnsi"/>
          <w:sz w:val="16"/>
        </w:rPr>
        <w:t xml:space="preserve">. While import price inflation was higher in countries with data exclusivity for all of the HS groups, the </w:t>
      </w:r>
      <w:r w:rsidRPr="00512AC6">
        <w:rPr>
          <w:rFonts w:asciiTheme="minorHAnsi" w:hAnsiTheme="minorHAnsi" w:cstheme="minorHAnsi"/>
          <w:b/>
          <w:bCs/>
          <w:highlight w:val="yellow"/>
          <w:u w:val="single"/>
        </w:rPr>
        <w:t xml:space="preserve">difference </w:t>
      </w:r>
      <w:r w:rsidRPr="00512AC6">
        <w:rPr>
          <w:rFonts w:asciiTheme="minorHAnsi" w:hAnsiTheme="minorHAnsi" w:cstheme="minorHAnsi"/>
          <w:b/>
          <w:bCs/>
          <w:u w:val="single"/>
        </w:rPr>
        <w:t xml:space="preserve">was </w:t>
      </w:r>
      <w:r w:rsidRPr="00512AC6">
        <w:rPr>
          <w:rFonts w:asciiTheme="minorHAnsi" w:hAnsiTheme="minorHAnsi" w:cstheme="minorHAnsi"/>
          <w:b/>
          <w:bCs/>
          <w:highlight w:val="yellow"/>
          <w:u w:val="single"/>
        </w:rPr>
        <w:t>most pronounced in HS 300431</w:t>
      </w:r>
      <w:r w:rsidRPr="00512AC6">
        <w:rPr>
          <w:rFonts w:asciiTheme="minorHAnsi" w:hAnsiTheme="minorHAnsi" w:cstheme="minorHAnsi"/>
          <w:sz w:val="16"/>
        </w:rPr>
        <w:t xml:space="preserve"> (medicines containing </w:t>
      </w:r>
      <w:r w:rsidRPr="00512AC6">
        <w:rPr>
          <w:rFonts w:asciiTheme="minorHAnsi" w:hAnsiTheme="minorHAnsi" w:cstheme="minorHAnsi"/>
          <w:b/>
          <w:bCs/>
          <w:highlight w:val="yellow"/>
          <w:u w:val="single"/>
        </w:rPr>
        <w:t>insulin</w:t>
      </w:r>
      <w:r w:rsidRPr="00512AC6">
        <w:rPr>
          <w:rFonts w:asciiTheme="minorHAnsi" w:hAnsiTheme="minorHAnsi" w:cstheme="minorHAnsi"/>
          <w:sz w:val="16"/>
        </w:rPr>
        <w:t>) and HS 300439. The following section tests the significance of the difference in pharmaceutical import price inflation in countries with and without data exclusivity. GEGI@GDPCenter Pardee School of Global Studies/Boston University 8 www.bu.edu/gdp Figure 2. Average Price per Kilogram of Pharmaceutical Imports (USD) 0 40 80 120 160 200 1995 1997 1999 2001 2003 2005 2007 2009 2011 Data Exclusivity No Data Exclusivity Linear (Data Exclusivity) Linear (No Data Exclusivity) Table 2. HS Classifications and Descriptive Statistics HS Code Product Description Mean St. Dev. N 300410 Medicaments, containing penicillins, streptomycins or their derivatives 43.92 27.26 549 300420 Medicaments; containing antibiotics (other than penicillins, streptomycins or their derivatives) 86.74 119.20 515 300431 Medicaments; containing insulin 231.55 178.69 524 300432 Medicaments; containing corticosteroid hormones, their derivatives or structural analogues (but not containing antibiotics) 119.68 285.54 529 300439 Medicaments; containing hormones (but not insulin), adrenal cortex hormones or antibiotics 268.49 558.99 521 300440 Medicaments; containing alkaloids or their derivatives, containing ephedrine or its salts 107.45 148.18 524 300450 Medicaments; containing vitamins or their derivatives 29.70 46.38 543 300490 Medicaments; consisting of mixed or unmixed products n.e.c. in heading no. 3004 51.33 50.38 524</w:t>
      </w:r>
    </w:p>
    <w:p w14:paraId="04DAB8E7" w14:textId="77777777" w:rsidR="00E30C87" w:rsidRPr="00512AC6" w:rsidRDefault="00E30C87" w:rsidP="00E30C87">
      <w:pPr>
        <w:rPr>
          <w:rFonts w:asciiTheme="minorHAnsi" w:hAnsiTheme="minorHAnsi" w:cstheme="minorHAnsi"/>
        </w:rPr>
      </w:pPr>
      <w:r w:rsidRPr="00512AC6">
        <w:rPr>
          <w:rFonts w:asciiTheme="minorHAnsi" w:hAnsiTheme="minorHAnsi" w:cstheme="minorHAnsi"/>
          <w:noProof/>
        </w:rPr>
        <w:drawing>
          <wp:inline distT="0" distB="0" distL="0" distR="0" wp14:anchorId="68E166A8" wp14:editId="2A2C219C">
            <wp:extent cx="3060700" cy="1763546"/>
            <wp:effectExtent l="0" t="0" r="0" b="1905"/>
            <wp:docPr id="2" name="Picture 2"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scatter chart&#10;&#10;Description automatically generated"/>
                    <pic:cNvPicPr/>
                  </pic:nvPicPr>
                  <pic:blipFill>
                    <a:blip r:embed="rId19"/>
                    <a:stretch>
                      <a:fillRect/>
                    </a:stretch>
                  </pic:blipFill>
                  <pic:spPr>
                    <a:xfrm>
                      <a:off x="0" y="0"/>
                      <a:ext cx="3077868" cy="1773438"/>
                    </a:xfrm>
                    <a:prstGeom prst="rect">
                      <a:avLst/>
                    </a:prstGeom>
                  </pic:spPr>
                </pic:pic>
              </a:graphicData>
            </a:graphic>
          </wp:inline>
        </w:drawing>
      </w:r>
    </w:p>
    <w:p w14:paraId="55F423A0" w14:textId="77777777" w:rsidR="00E30C87" w:rsidRPr="00512AC6" w:rsidRDefault="00E30C87" w:rsidP="00E30C87">
      <w:pPr>
        <w:pStyle w:val="Heading4"/>
        <w:rPr>
          <w:rFonts w:asciiTheme="minorHAnsi" w:hAnsiTheme="minorHAnsi" w:cstheme="minorHAnsi"/>
        </w:rPr>
      </w:pPr>
      <w:r w:rsidRPr="00512AC6">
        <w:rPr>
          <w:rFonts w:asciiTheme="minorHAnsi" w:hAnsiTheme="minorHAnsi" w:cstheme="minorHAnsi"/>
        </w:rPr>
        <w:t>The graph shows how insulin prices have hugely increased in a short span b/c of data exclusivity – will further increase with more exclusivity.</w:t>
      </w:r>
    </w:p>
    <w:p w14:paraId="12078353" w14:textId="77777777" w:rsidR="00E30C87" w:rsidRPr="00512AC6" w:rsidRDefault="00E30C87" w:rsidP="00E30C87">
      <w:pPr>
        <w:rPr>
          <w:rFonts w:asciiTheme="minorHAnsi" w:hAnsiTheme="minorHAnsi" w:cstheme="minorHAnsi"/>
        </w:rPr>
      </w:pPr>
    </w:p>
    <w:p w14:paraId="4545C498" w14:textId="77777777" w:rsidR="00E30C87" w:rsidRPr="00512AC6" w:rsidRDefault="00E30C87" w:rsidP="00E30C87">
      <w:pPr>
        <w:pStyle w:val="Heading4"/>
        <w:rPr>
          <w:rFonts w:asciiTheme="minorHAnsi" w:hAnsiTheme="minorHAnsi" w:cstheme="minorHAnsi"/>
        </w:rPr>
      </w:pPr>
      <w:r w:rsidRPr="00512AC6">
        <w:rPr>
          <w:rFonts w:asciiTheme="minorHAnsi" w:hAnsiTheme="minorHAnsi" w:cstheme="minorHAnsi"/>
        </w:rPr>
        <w:t>Insulin price gouging makes an essential medicine unaffordable – that causes diabetics to skip/ration doses, skimp on necessities, or die trying.</w:t>
      </w:r>
    </w:p>
    <w:p w14:paraId="2093D2F6" w14:textId="77777777" w:rsidR="00E30C87" w:rsidRPr="00512AC6" w:rsidRDefault="00E30C87" w:rsidP="00E30C87">
      <w:pPr>
        <w:rPr>
          <w:rFonts w:asciiTheme="minorHAnsi" w:hAnsiTheme="minorHAnsi" w:cstheme="minorHAnsi"/>
        </w:rPr>
      </w:pPr>
      <w:r w:rsidRPr="00512AC6">
        <w:rPr>
          <w:rStyle w:val="Heading4Char"/>
          <w:rFonts w:asciiTheme="minorHAnsi" w:hAnsiTheme="minorHAnsi" w:cstheme="minorHAnsi"/>
        </w:rPr>
        <w:t>Barker 20</w:t>
      </w:r>
      <w:r w:rsidRPr="00512AC6">
        <w:rPr>
          <w:rFonts w:asciiTheme="minorHAnsi" w:hAnsiTheme="minorHAnsi" w:cstheme="minorHAnsi"/>
        </w:rPr>
        <w:t xml:space="preserve"> [Erin M Barker, Executive Editor at the Campbell Law Review with a JD, 2020, "When Market Forces Fail: The Case for Federal Regulation of Insulin Prices," Campbell Law Review, https://heinonline.org/HOL/P?h=hein.journals/camplr42&amp;i=331]/Kankee</w:t>
      </w:r>
    </w:p>
    <w:p w14:paraId="6210F5BE" w14:textId="77777777" w:rsidR="00E30C87" w:rsidRPr="00512AC6" w:rsidRDefault="00E30C87" w:rsidP="00E30C87">
      <w:pPr>
        <w:rPr>
          <w:rFonts w:asciiTheme="minorHAnsi" w:hAnsiTheme="minorHAnsi" w:cstheme="minorHAnsi"/>
          <w:sz w:val="16"/>
        </w:rPr>
      </w:pPr>
      <w:r w:rsidRPr="00512AC6">
        <w:rPr>
          <w:rFonts w:asciiTheme="minorHAnsi" w:hAnsiTheme="minorHAnsi" w:cstheme="minorHAnsi"/>
          <w:sz w:val="16"/>
        </w:rPr>
        <w:t xml:space="preserve">INTRODUCTION Today, </w:t>
      </w:r>
      <w:r w:rsidRPr="00512AC6">
        <w:rPr>
          <w:rStyle w:val="StyleUnderline"/>
          <w:rFonts w:asciiTheme="minorHAnsi" w:hAnsiTheme="minorHAnsi" w:cstheme="minorHAnsi"/>
        </w:rPr>
        <w:t xml:space="preserve">a single vial of </w:t>
      </w:r>
      <w:r w:rsidRPr="00512AC6">
        <w:rPr>
          <w:rStyle w:val="StyleUnderline"/>
          <w:rFonts w:asciiTheme="minorHAnsi" w:hAnsiTheme="minorHAnsi" w:cstheme="minorHAnsi"/>
          <w:highlight w:val="yellow"/>
        </w:rPr>
        <w:t>insulin can cost</w:t>
      </w:r>
      <w:r w:rsidRPr="00512AC6">
        <w:rPr>
          <w:rStyle w:val="StyleUnderline"/>
          <w:rFonts w:asciiTheme="minorHAnsi" w:hAnsiTheme="minorHAnsi" w:cstheme="minorHAnsi"/>
        </w:rPr>
        <w:t xml:space="preserve"> more than $250 in the United States</w:t>
      </w:r>
      <w:r w:rsidRPr="00512AC6">
        <w:rPr>
          <w:rFonts w:asciiTheme="minorHAnsi" w:hAnsiTheme="minorHAnsi" w:cstheme="minorHAnsi"/>
          <w:sz w:val="16"/>
        </w:rPr>
        <w:t xml:space="preserve">, and </w:t>
      </w:r>
      <w:r w:rsidRPr="00512AC6">
        <w:rPr>
          <w:rStyle w:val="StyleUnderline"/>
          <w:rFonts w:asciiTheme="minorHAnsi" w:hAnsiTheme="minorHAnsi" w:cstheme="minorHAnsi"/>
        </w:rPr>
        <w:t>most patients use between two and four vials each month</w:t>
      </w:r>
      <w:r w:rsidRPr="00512AC6">
        <w:rPr>
          <w:rFonts w:asciiTheme="minorHAnsi" w:hAnsiTheme="minorHAnsi" w:cstheme="minorHAnsi"/>
          <w:sz w:val="16"/>
        </w:rPr>
        <w:t xml:space="preserve">.' Consequently, if a diabetic patient is without insurance, or if insurance does not cover a specific brand of insulin, </w:t>
      </w:r>
      <w:r w:rsidRPr="00512AC6">
        <w:rPr>
          <w:rStyle w:val="StyleUnderline"/>
          <w:rFonts w:asciiTheme="minorHAnsi" w:hAnsiTheme="minorHAnsi" w:cstheme="minorHAnsi"/>
        </w:rPr>
        <w:t>that person could pay</w:t>
      </w:r>
      <w:r w:rsidRPr="00512AC6">
        <w:rPr>
          <w:rFonts w:asciiTheme="minorHAnsi" w:hAnsiTheme="minorHAnsi" w:cstheme="minorHAnsi"/>
          <w:sz w:val="16"/>
        </w:rPr>
        <w:t xml:space="preserve"> upwards of $500 to </w:t>
      </w:r>
      <w:r w:rsidRPr="00512AC6">
        <w:rPr>
          <w:rStyle w:val="StyleUnderline"/>
          <w:rFonts w:asciiTheme="minorHAnsi" w:hAnsiTheme="minorHAnsi" w:cstheme="minorHAnsi"/>
        </w:rPr>
        <w:t>$</w:t>
      </w:r>
      <w:r w:rsidRPr="00512AC6">
        <w:rPr>
          <w:rStyle w:val="StyleUnderline"/>
          <w:rFonts w:asciiTheme="minorHAnsi" w:hAnsiTheme="minorHAnsi" w:cstheme="minorHAnsi"/>
          <w:highlight w:val="yellow"/>
        </w:rPr>
        <w:t xml:space="preserve">1,000 per month </w:t>
      </w:r>
      <w:r w:rsidRPr="00512AC6">
        <w:rPr>
          <w:rStyle w:val="Emphasis"/>
          <w:rFonts w:asciiTheme="minorHAnsi" w:hAnsiTheme="minorHAnsi" w:cstheme="minorHAnsi"/>
          <w:highlight w:val="yellow"/>
        </w:rPr>
        <w:t>out-of-pocket</w:t>
      </w:r>
      <w:r w:rsidRPr="00512AC6">
        <w:rPr>
          <w:rStyle w:val="StyleUnderline"/>
          <w:rFonts w:asciiTheme="minorHAnsi" w:hAnsiTheme="minorHAnsi" w:cstheme="minorHAnsi"/>
        </w:rPr>
        <w:t xml:space="preserve"> for an essential medication</w:t>
      </w:r>
      <w:r w:rsidRPr="00512AC6">
        <w:rPr>
          <w:rFonts w:asciiTheme="minorHAnsi" w:hAnsiTheme="minorHAnsi" w:cstheme="minorHAnsi"/>
          <w:sz w:val="16"/>
        </w:rPr>
        <w:t xml:space="preserve">.2 </w:t>
      </w:r>
      <w:r w:rsidRPr="00512AC6">
        <w:rPr>
          <w:rStyle w:val="StyleUnderline"/>
          <w:rFonts w:asciiTheme="minorHAnsi" w:hAnsiTheme="minorHAnsi" w:cstheme="minorHAnsi"/>
        </w:rPr>
        <w:t xml:space="preserve">These costs are </w:t>
      </w:r>
      <w:r w:rsidRPr="00512AC6">
        <w:rPr>
          <w:rStyle w:val="Emphasis"/>
          <w:rFonts w:asciiTheme="minorHAnsi" w:hAnsiTheme="minorHAnsi" w:cstheme="minorHAnsi"/>
        </w:rPr>
        <w:t>astronomical</w:t>
      </w:r>
      <w:r w:rsidRPr="00512AC6">
        <w:rPr>
          <w:rStyle w:val="StyleUnderline"/>
          <w:rFonts w:asciiTheme="minorHAnsi" w:hAnsiTheme="minorHAnsi" w:cstheme="minorHAnsi"/>
        </w:rPr>
        <w:t xml:space="preserve"> and unacceptable</w:t>
      </w:r>
      <w:r w:rsidRPr="00512AC6">
        <w:rPr>
          <w:rFonts w:asciiTheme="minorHAnsi" w:hAnsiTheme="minorHAnsi" w:cstheme="minorHAnsi"/>
          <w:sz w:val="16"/>
        </w:rPr>
        <w:t xml:space="preserve">-the federal government must step in to regulate pricing. On January 11, 1922, fourteen-year-old Leonard Thompson faced the end stages of a terminal illness: diabetes mellitus, otherwise known as type 1 diabetes.3 Thompson weighed only sixty-five pounds after living with diabetes for three years.' His attempt to control his diabetes with a starvation diet failed to keep him from slipping in and out of a diabetic coma.5 Desperate for any chance to save his son, Thompson's father agreed to let the hospital inject the boy with a recently-discovered drug-insulin.6 Thompson would be the first human subject to receive the injection,' and the results were nothing short of miraculous.' His blood sugar lowered to a normal level, and the glucose and ketones' present in his urine also lowered to a tolerable level.10 Four men discovered this "wonder drug"": Frederick Banting, Charles Best, James Collip, and John Macleod.12 Following Banting's and Best's initial publication of their results,13 the discovery of insulin and its successful application to human subjects landed on the covers of newspapers worldwide.14 Insulin provided life-saving treatment for people who previously faced a death sentence; the drug brought diabetic patients out of comas, allowing them to end their starvation diets and eat carbohydrates." For their discovery, Banting and Macleod won the 1923 Nobel Prize in Physiology or Medicine and split their winnings with Best and Collip.16 Banting, Best, and Collip acquired an American patent on insulin and its method of creation on January 23, 1923.17 When applying for their patent, the trio maintained that "their goal was not profit, but ensuring the speedy and safe availability of their discovery to the public.""8 They then sold their patent rights to the Board of Governors of the University of Toronto for $1.00 each.1 9 In a letter to the University's president, the trio wrote, "The patent would not be used for any other purpose than to prevent the taking out of a patent by other persons. When the details of the method of preparation are published anyone would be free to prepare the extract, but no one could secure a profitable monopoly."20 Banting, Best, and Collip stated a clear goal: their lifesaving invention was to remain available to all. That goal has failed. This Comment analyzes how federal regulation of insulin prices will correct failed market forces, leading to a stabilized market for the indispensable medication. Part I of this Comment will provide a brief overview of the current state of the insulin market in the United States. Part II of this Comment will explain economics-based justifications for adopting federal legislation to regulate the insulin market. It will also provide an overview of the types of regulatory schemes that the government could utilize in this market. Part III of this Comment will describe and critique legislation that two states-Nevada and Colorado-have already acted to regulate the cost of insulin and will then examine currently proposed federal legislation that aims to lower insulin prices. Lastly, Part IV of this Comment offers a solution: the addition of language to the proposed federal legislation, incentivizing competition and positively affecting market prices through the nationalization of patents. I. THE STATE OF THE INSULIN MARKET IN THE UNITED STATES TODAY A. Economic Impact ofRising Insulin Prices </w:t>
      </w:r>
      <w:r w:rsidRPr="00512AC6">
        <w:rPr>
          <w:rStyle w:val="StyleUnderline"/>
          <w:rFonts w:asciiTheme="minorHAnsi" w:hAnsiTheme="minorHAnsi" w:cstheme="minorHAnsi"/>
          <w:highlight w:val="yellow"/>
        </w:rPr>
        <w:t>From</w:t>
      </w:r>
      <w:r w:rsidRPr="00512AC6">
        <w:rPr>
          <w:rStyle w:val="StyleUnderline"/>
          <w:rFonts w:asciiTheme="minorHAnsi" w:hAnsiTheme="minorHAnsi" w:cstheme="minorHAnsi"/>
        </w:rPr>
        <w:t xml:space="preserve"> </w:t>
      </w:r>
      <w:r w:rsidRPr="00512AC6">
        <w:rPr>
          <w:rStyle w:val="StyleUnderline"/>
          <w:rFonts w:asciiTheme="minorHAnsi" w:hAnsiTheme="minorHAnsi" w:cstheme="minorHAnsi"/>
          <w:highlight w:val="yellow"/>
        </w:rPr>
        <w:t>20</w:t>
      </w:r>
      <w:r w:rsidRPr="00512AC6">
        <w:rPr>
          <w:rStyle w:val="StyleUnderline"/>
          <w:rFonts w:asciiTheme="minorHAnsi" w:hAnsiTheme="minorHAnsi" w:cstheme="minorHAnsi"/>
        </w:rPr>
        <w:t xml:space="preserve">02 </w:t>
      </w:r>
      <w:r w:rsidRPr="00512AC6">
        <w:rPr>
          <w:rStyle w:val="StyleUnderline"/>
          <w:rFonts w:asciiTheme="minorHAnsi" w:hAnsiTheme="minorHAnsi" w:cstheme="minorHAnsi"/>
          <w:highlight w:val="yellow"/>
        </w:rPr>
        <w:t>to 2013</w:t>
      </w:r>
      <w:r w:rsidRPr="00512AC6">
        <w:rPr>
          <w:rStyle w:val="StyleUnderline"/>
          <w:rFonts w:asciiTheme="minorHAnsi" w:hAnsiTheme="minorHAnsi" w:cstheme="minorHAnsi"/>
        </w:rPr>
        <w:t xml:space="preserve">, the </w:t>
      </w:r>
      <w:r w:rsidRPr="00512AC6">
        <w:rPr>
          <w:rStyle w:val="StyleUnderline"/>
          <w:rFonts w:asciiTheme="minorHAnsi" w:hAnsiTheme="minorHAnsi" w:cstheme="minorHAnsi"/>
          <w:highlight w:val="yellow"/>
        </w:rPr>
        <w:t>cost</w:t>
      </w:r>
      <w:r w:rsidRPr="00512AC6">
        <w:rPr>
          <w:rStyle w:val="StyleUnderline"/>
          <w:rFonts w:asciiTheme="minorHAnsi" w:hAnsiTheme="minorHAnsi" w:cstheme="minorHAnsi"/>
        </w:rPr>
        <w:t xml:space="preserve"> of insulin </w:t>
      </w:r>
      <w:r w:rsidRPr="00512AC6">
        <w:rPr>
          <w:rFonts w:asciiTheme="minorHAnsi" w:hAnsiTheme="minorHAnsi" w:cstheme="minorHAnsi"/>
          <w:sz w:val="16"/>
        </w:rPr>
        <w:t>nearly</w:t>
      </w:r>
      <w:r w:rsidRPr="00512AC6">
        <w:rPr>
          <w:rStyle w:val="StyleUnderline"/>
          <w:rFonts w:asciiTheme="minorHAnsi" w:hAnsiTheme="minorHAnsi" w:cstheme="minorHAnsi"/>
        </w:rPr>
        <w:t xml:space="preserve"> </w:t>
      </w:r>
      <w:r w:rsidRPr="00512AC6">
        <w:rPr>
          <w:rStyle w:val="Emphasis"/>
          <w:rFonts w:asciiTheme="minorHAnsi" w:hAnsiTheme="minorHAnsi" w:cstheme="minorHAnsi"/>
          <w:highlight w:val="yellow"/>
        </w:rPr>
        <w:t>tripled</w:t>
      </w:r>
      <w:r w:rsidRPr="00512AC6">
        <w:rPr>
          <w:rFonts w:asciiTheme="minorHAnsi" w:hAnsiTheme="minorHAnsi" w:cstheme="minorHAnsi"/>
          <w:sz w:val="16"/>
        </w:rPr>
        <w:t xml:space="preserve">.21 Then, </w:t>
      </w:r>
      <w:r w:rsidRPr="00512AC6">
        <w:rPr>
          <w:rStyle w:val="StyleUnderline"/>
          <w:rFonts w:asciiTheme="minorHAnsi" w:hAnsiTheme="minorHAnsi" w:cstheme="minorHAnsi"/>
          <w:highlight w:val="yellow"/>
        </w:rPr>
        <w:t>from 2012 to 2016</w:t>
      </w:r>
      <w:r w:rsidRPr="00512AC6">
        <w:rPr>
          <w:rStyle w:val="StyleUnderline"/>
          <w:rFonts w:asciiTheme="minorHAnsi" w:hAnsiTheme="minorHAnsi" w:cstheme="minorHAnsi"/>
        </w:rPr>
        <w:t xml:space="preserve">, the </w:t>
      </w:r>
      <w:r w:rsidRPr="00512AC6">
        <w:rPr>
          <w:rStyle w:val="StyleUnderline"/>
          <w:rFonts w:asciiTheme="minorHAnsi" w:hAnsiTheme="minorHAnsi" w:cstheme="minorHAnsi"/>
          <w:highlight w:val="yellow"/>
        </w:rPr>
        <w:t>cost</w:t>
      </w:r>
      <w:r w:rsidRPr="00512AC6">
        <w:rPr>
          <w:rStyle w:val="StyleUnderline"/>
          <w:rFonts w:asciiTheme="minorHAnsi" w:hAnsiTheme="minorHAnsi" w:cstheme="minorHAnsi"/>
        </w:rPr>
        <w:t xml:space="preserve"> of insulin </w:t>
      </w:r>
      <w:r w:rsidRPr="00512AC6">
        <w:rPr>
          <w:rStyle w:val="StyleUnderline"/>
          <w:rFonts w:asciiTheme="minorHAnsi" w:hAnsiTheme="minorHAnsi" w:cstheme="minorHAnsi"/>
          <w:highlight w:val="yellow"/>
        </w:rPr>
        <w:t>rose</w:t>
      </w:r>
      <w:r w:rsidRPr="00512AC6">
        <w:rPr>
          <w:rStyle w:val="StyleUnderline"/>
          <w:rFonts w:asciiTheme="minorHAnsi" w:hAnsiTheme="minorHAnsi" w:cstheme="minorHAnsi"/>
        </w:rPr>
        <w:t xml:space="preserve"> dramatically </w:t>
      </w:r>
      <w:r w:rsidRPr="00512AC6">
        <w:rPr>
          <w:rStyle w:val="StyleUnderline"/>
          <w:rFonts w:asciiTheme="minorHAnsi" w:hAnsiTheme="minorHAnsi" w:cstheme="minorHAnsi"/>
          <w:highlight w:val="yellow"/>
        </w:rPr>
        <w:t>again</w:t>
      </w:r>
      <w:r w:rsidRPr="00512AC6">
        <w:rPr>
          <w:rFonts w:asciiTheme="minorHAnsi" w:hAnsiTheme="minorHAnsi" w:cstheme="minorHAnsi"/>
          <w:sz w:val="16"/>
        </w:rPr>
        <w:t xml:space="preserve">, </w:t>
      </w:r>
      <w:r w:rsidRPr="00512AC6">
        <w:rPr>
          <w:rStyle w:val="StyleUnderline"/>
          <w:rFonts w:asciiTheme="minorHAnsi" w:hAnsiTheme="minorHAnsi" w:cstheme="minorHAnsi"/>
          <w:highlight w:val="yellow"/>
        </w:rPr>
        <w:t>nearly</w:t>
      </w:r>
      <w:r w:rsidRPr="00512AC6">
        <w:rPr>
          <w:rStyle w:val="StyleUnderline"/>
          <w:rFonts w:asciiTheme="minorHAnsi" w:hAnsiTheme="minorHAnsi" w:cstheme="minorHAnsi"/>
        </w:rPr>
        <w:t xml:space="preserve"> </w:t>
      </w:r>
      <w:r w:rsidRPr="00512AC6">
        <w:rPr>
          <w:rStyle w:val="Emphasis"/>
          <w:rFonts w:asciiTheme="minorHAnsi" w:hAnsiTheme="minorHAnsi" w:cstheme="minorHAnsi"/>
          <w:highlight w:val="yellow"/>
        </w:rPr>
        <w:t>doubling</w:t>
      </w:r>
      <w:r w:rsidRPr="00512AC6">
        <w:rPr>
          <w:rFonts w:asciiTheme="minorHAnsi" w:hAnsiTheme="minorHAnsi" w:cstheme="minorHAnsi"/>
          <w:sz w:val="16"/>
        </w:rPr>
        <w:t xml:space="preserve">. 22 </w:t>
      </w:r>
      <w:r w:rsidRPr="00512AC6">
        <w:rPr>
          <w:rStyle w:val="StyleUnderline"/>
          <w:rFonts w:asciiTheme="minorHAnsi" w:hAnsiTheme="minorHAnsi" w:cstheme="minorHAnsi"/>
          <w:highlight w:val="yellow"/>
        </w:rPr>
        <w:t>In</w:t>
      </w:r>
      <w:r w:rsidRPr="00512AC6">
        <w:rPr>
          <w:rStyle w:val="StyleUnderline"/>
          <w:rFonts w:asciiTheme="minorHAnsi" w:hAnsiTheme="minorHAnsi" w:cstheme="minorHAnsi"/>
        </w:rPr>
        <w:t xml:space="preserve"> the first month of </w:t>
      </w:r>
      <w:r w:rsidRPr="00512AC6">
        <w:rPr>
          <w:rStyle w:val="StyleUnderline"/>
          <w:rFonts w:asciiTheme="minorHAnsi" w:hAnsiTheme="minorHAnsi" w:cstheme="minorHAnsi"/>
          <w:highlight w:val="yellow"/>
        </w:rPr>
        <w:t>2019 alone</w:t>
      </w:r>
      <w:r w:rsidRPr="00512AC6">
        <w:rPr>
          <w:rStyle w:val="StyleUnderline"/>
          <w:rFonts w:asciiTheme="minorHAnsi" w:hAnsiTheme="minorHAnsi" w:cstheme="minorHAnsi"/>
        </w:rPr>
        <w:t xml:space="preserve">, insulin </w:t>
      </w:r>
      <w:r w:rsidRPr="00512AC6">
        <w:rPr>
          <w:rStyle w:val="StyleUnderline"/>
          <w:rFonts w:asciiTheme="minorHAnsi" w:hAnsiTheme="minorHAnsi" w:cstheme="minorHAnsi"/>
          <w:highlight w:val="yellow"/>
        </w:rPr>
        <w:t>manufacturers</w:t>
      </w:r>
      <w:r w:rsidRPr="00512AC6">
        <w:rPr>
          <w:rFonts w:asciiTheme="minorHAnsi" w:hAnsiTheme="minorHAnsi" w:cstheme="minorHAnsi"/>
          <w:sz w:val="16"/>
        </w:rPr>
        <w:t xml:space="preserve"> Sanofi and Novo Nordisk </w:t>
      </w:r>
      <w:r w:rsidRPr="00512AC6">
        <w:rPr>
          <w:rStyle w:val="StyleUnderline"/>
          <w:rFonts w:asciiTheme="minorHAnsi" w:hAnsiTheme="minorHAnsi" w:cstheme="minorHAnsi"/>
          <w:highlight w:val="yellow"/>
        </w:rPr>
        <w:t>raised</w:t>
      </w:r>
      <w:r w:rsidRPr="00512AC6">
        <w:rPr>
          <w:rFonts w:asciiTheme="minorHAnsi" w:hAnsiTheme="minorHAnsi" w:cstheme="minorHAnsi"/>
          <w:sz w:val="16"/>
        </w:rPr>
        <w:t xml:space="preserve"> some of </w:t>
      </w:r>
      <w:r w:rsidRPr="00512AC6">
        <w:rPr>
          <w:rStyle w:val="StyleUnderline"/>
          <w:rFonts w:asciiTheme="minorHAnsi" w:hAnsiTheme="minorHAnsi" w:cstheme="minorHAnsi"/>
        </w:rPr>
        <w:t xml:space="preserve">their insulin product </w:t>
      </w:r>
      <w:r w:rsidRPr="00512AC6">
        <w:rPr>
          <w:rStyle w:val="StyleUnderline"/>
          <w:rFonts w:asciiTheme="minorHAnsi" w:hAnsiTheme="minorHAnsi" w:cstheme="minorHAnsi"/>
          <w:highlight w:val="yellow"/>
        </w:rPr>
        <w:t>prices</w:t>
      </w:r>
      <w:r w:rsidRPr="00512AC6">
        <w:rPr>
          <w:rFonts w:asciiTheme="minorHAnsi" w:hAnsiTheme="minorHAnsi" w:cstheme="minorHAnsi"/>
          <w:sz w:val="16"/>
        </w:rPr>
        <w:t xml:space="preserve"> as much as 4.9% and </w:t>
      </w:r>
      <w:r w:rsidRPr="00512AC6">
        <w:rPr>
          <w:rStyle w:val="StyleUnderline"/>
          <w:rFonts w:asciiTheme="minorHAnsi" w:hAnsiTheme="minorHAnsi" w:cstheme="minorHAnsi"/>
          <w:highlight w:val="yellow"/>
        </w:rPr>
        <w:t>5.2%</w:t>
      </w:r>
      <w:r w:rsidRPr="00512AC6">
        <w:rPr>
          <w:rStyle w:val="StyleUnderline"/>
          <w:rFonts w:asciiTheme="minorHAnsi" w:hAnsiTheme="minorHAnsi" w:cstheme="minorHAnsi"/>
        </w:rPr>
        <w:t>,</w:t>
      </w:r>
      <w:r w:rsidRPr="00512AC6">
        <w:rPr>
          <w:rFonts w:asciiTheme="minorHAnsi" w:hAnsiTheme="minorHAnsi" w:cstheme="minorHAnsi"/>
          <w:sz w:val="16"/>
        </w:rPr>
        <w:t xml:space="preserve"> respectively. 23 As of 2017, </w:t>
      </w:r>
      <w:r w:rsidRPr="00512AC6">
        <w:rPr>
          <w:rStyle w:val="StyleUnderline"/>
          <w:rFonts w:asciiTheme="minorHAnsi" w:hAnsiTheme="minorHAnsi" w:cstheme="minorHAnsi"/>
          <w:highlight w:val="yellow"/>
        </w:rPr>
        <w:t>diabetes</w:t>
      </w:r>
      <w:r w:rsidRPr="00512AC6">
        <w:rPr>
          <w:rStyle w:val="StyleUnderline"/>
          <w:rFonts w:asciiTheme="minorHAnsi" w:hAnsiTheme="minorHAnsi" w:cstheme="minorHAnsi"/>
        </w:rPr>
        <w:t xml:space="preserve"> treatment and complications cost the</w:t>
      </w:r>
      <w:r w:rsidRPr="00512AC6">
        <w:rPr>
          <w:rFonts w:asciiTheme="minorHAnsi" w:hAnsiTheme="minorHAnsi" w:cstheme="minorHAnsi"/>
          <w:sz w:val="16"/>
        </w:rPr>
        <w:t xml:space="preserve"> United States ("</w:t>
      </w:r>
      <w:r w:rsidRPr="00512AC6">
        <w:rPr>
          <w:rStyle w:val="StyleUnderline"/>
          <w:rFonts w:asciiTheme="minorHAnsi" w:hAnsiTheme="minorHAnsi" w:cstheme="minorHAnsi"/>
        </w:rPr>
        <w:t>U.S</w:t>
      </w:r>
      <w:r w:rsidRPr="00512AC6">
        <w:rPr>
          <w:rFonts w:asciiTheme="minorHAnsi" w:hAnsiTheme="minorHAnsi" w:cstheme="minorHAnsi"/>
          <w:sz w:val="16"/>
        </w:rPr>
        <w:t xml:space="preserve">.") </w:t>
      </w:r>
      <w:r w:rsidRPr="00512AC6">
        <w:rPr>
          <w:rStyle w:val="StyleUnderline"/>
          <w:rFonts w:asciiTheme="minorHAnsi" w:hAnsiTheme="minorHAnsi" w:cstheme="minorHAnsi"/>
        </w:rPr>
        <w:t xml:space="preserve">more than $327 billion per year, making it </w:t>
      </w:r>
      <w:r w:rsidRPr="00512AC6">
        <w:rPr>
          <w:rStyle w:val="StyleUnderline"/>
          <w:rFonts w:asciiTheme="minorHAnsi" w:hAnsiTheme="minorHAnsi" w:cstheme="minorHAnsi"/>
          <w:highlight w:val="yellow"/>
        </w:rPr>
        <w:t>the most expensive</w:t>
      </w:r>
      <w:r w:rsidRPr="00512AC6">
        <w:rPr>
          <w:rStyle w:val="StyleUnderline"/>
          <w:rFonts w:asciiTheme="minorHAnsi" w:hAnsiTheme="minorHAnsi" w:cstheme="minorHAnsi"/>
        </w:rPr>
        <w:t xml:space="preserve"> chronic </w:t>
      </w:r>
      <w:r w:rsidRPr="00512AC6">
        <w:rPr>
          <w:rStyle w:val="StyleUnderline"/>
          <w:rFonts w:asciiTheme="minorHAnsi" w:hAnsiTheme="minorHAnsi" w:cstheme="minorHAnsi"/>
          <w:highlight w:val="yellow"/>
        </w:rPr>
        <w:t>illness in the country</w:t>
      </w:r>
      <w:r w:rsidRPr="00512AC6">
        <w:rPr>
          <w:rFonts w:asciiTheme="minorHAnsi" w:hAnsiTheme="minorHAnsi" w:cstheme="minorHAnsi"/>
          <w:sz w:val="16"/>
        </w:rPr>
        <w:t xml:space="preserve">.24 </w:t>
      </w:r>
      <w:r w:rsidRPr="00512AC6">
        <w:rPr>
          <w:rStyle w:val="StyleUnderline"/>
          <w:rFonts w:asciiTheme="minorHAnsi" w:hAnsiTheme="minorHAnsi" w:cstheme="minorHAnsi"/>
        </w:rPr>
        <w:t>This cost is a combination of $237 billion in direct medical costs, including</w:t>
      </w:r>
      <w:r w:rsidRPr="00512AC6">
        <w:rPr>
          <w:rFonts w:asciiTheme="minorHAnsi" w:hAnsiTheme="minorHAnsi" w:cstheme="minorHAnsi"/>
          <w:sz w:val="16"/>
        </w:rPr>
        <w:t xml:space="preserve"> $15 billion for insulin, and $90 billion in indirect costs. 25 The American Diabetes Association reports: While much of the cost of diabetes appears to fall on insurers (especially </w:t>
      </w:r>
      <w:r w:rsidRPr="00512AC6">
        <w:rPr>
          <w:rStyle w:val="StyleUnderline"/>
          <w:rFonts w:asciiTheme="minorHAnsi" w:hAnsiTheme="minorHAnsi" w:cstheme="minorHAnsi"/>
        </w:rPr>
        <w:t>Medicare</w:t>
      </w:r>
      <w:r w:rsidRPr="00512AC6">
        <w:rPr>
          <w:rFonts w:asciiTheme="minorHAnsi" w:hAnsiTheme="minorHAnsi" w:cstheme="minorHAnsi"/>
          <w:sz w:val="16"/>
        </w:rPr>
        <w:t xml:space="preserve">) and employers (in the form of </w:t>
      </w:r>
      <w:r w:rsidRPr="00512AC6">
        <w:rPr>
          <w:rStyle w:val="StyleUnderline"/>
          <w:rFonts w:asciiTheme="minorHAnsi" w:hAnsiTheme="minorHAnsi" w:cstheme="minorHAnsi"/>
        </w:rPr>
        <w:t>reduced productivity</w:t>
      </w:r>
      <w:r w:rsidRPr="00512AC6">
        <w:rPr>
          <w:rFonts w:asciiTheme="minorHAnsi" w:hAnsiTheme="minorHAnsi" w:cstheme="minorHAnsi"/>
          <w:sz w:val="16"/>
        </w:rPr>
        <w:t xml:space="preserve"> at work, </w:t>
      </w:r>
      <w:r w:rsidRPr="00512AC6">
        <w:rPr>
          <w:rStyle w:val="StyleUnderline"/>
          <w:rFonts w:asciiTheme="minorHAnsi" w:hAnsiTheme="minorHAnsi" w:cstheme="minorHAnsi"/>
        </w:rPr>
        <w:t>missed work days</w:t>
      </w:r>
      <w:r w:rsidRPr="00512AC6">
        <w:rPr>
          <w:rFonts w:asciiTheme="minorHAnsi" w:hAnsiTheme="minorHAnsi" w:cstheme="minorHAnsi"/>
          <w:sz w:val="16"/>
        </w:rPr>
        <w:t>, and</w:t>
      </w:r>
      <w:r w:rsidRPr="00512AC6">
        <w:rPr>
          <w:rStyle w:val="StyleUnderline"/>
          <w:rFonts w:asciiTheme="minorHAnsi" w:hAnsiTheme="minorHAnsi" w:cstheme="minorHAnsi"/>
        </w:rPr>
        <w:t xml:space="preserve"> higher employer expenditures for health</w:t>
      </w:r>
      <w:r w:rsidRPr="00512AC6">
        <w:rPr>
          <w:rFonts w:asciiTheme="minorHAnsi" w:hAnsiTheme="minorHAnsi" w:cstheme="minorHAnsi"/>
          <w:sz w:val="16"/>
        </w:rPr>
        <w:t xml:space="preserve"> </w:t>
      </w:r>
      <w:r w:rsidRPr="00512AC6">
        <w:rPr>
          <w:rStyle w:val="StyleUnderline"/>
          <w:rFonts w:asciiTheme="minorHAnsi" w:hAnsiTheme="minorHAnsi" w:cstheme="minorHAnsi"/>
        </w:rPr>
        <w:t>care</w:t>
      </w:r>
      <w:r w:rsidRPr="00512AC6">
        <w:rPr>
          <w:rFonts w:asciiTheme="minorHAnsi" w:hAnsiTheme="minorHAnsi" w:cstheme="minorHAnsi"/>
          <w:sz w:val="16"/>
        </w:rPr>
        <w:t xml:space="preserve">), in reality such costs are passed along to all of society in the form of </w:t>
      </w:r>
      <w:r w:rsidRPr="00512AC6">
        <w:rPr>
          <w:rStyle w:val="StyleUnderline"/>
          <w:rFonts w:asciiTheme="minorHAnsi" w:hAnsiTheme="minorHAnsi" w:cstheme="minorHAnsi"/>
        </w:rPr>
        <w:t>higher insurance premiums and taxes, reduced earnings, and reduced standard of living</w:t>
      </w:r>
      <w:r w:rsidRPr="00512AC6">
        <w:rPr>
          <w:rFonts w:asciiTheme="minorHAnsi" w:hAnsiTheme="minorHAnsi" w:cstheme="minorHAnsi"/>
          <w:sz w:val="16"/>
        </w:rPr>
        <w:t xml:space="preserve">.26 Government insurance, including Medicare, Medicaid, and insurance through the military, provide for a majority (67.3%) of the cost of diabetes care in this country.27 Private insurance pays for 30.7%, and the uninsured pay for 2% of the cost of diabetes care. 28 </w:t>
      </w:r>
      <w:r w:rsidRPr="00512AC6">
        <w:rPr>
          <w:rStyle w:val="StyleUnderline"/>
          <w:rFonts w:asciiTheme="minorHAnsi" w:hAnsiTheme="minorHAnsi" w:cstheme="minorHAnsi"/>
        </w:rPr>
        <w:t>Uninsured diabetics visit the doctor 60% less and receive 52% fewer prescriptions than insured diabetics, yet uninsured diabetics account for 168% more emergency department visits than insured diabetics</w:t>
      </w:r>
      <w:r w:rsidRPr="00512AC6">
        <w:rPr>
          <w:rFonts w:asciiTheme="minorHAnsi" w:hAnsiTheme="minorHAnsi" w:cstheme="minorHAnsi"/>
          <w:sz w:val="16"/>
        </w:rPr>
        <w:t xml:space="preserve">.2 9 Accordingly, because of both the direct and indirect costs of diabetes care, it is not just diabetics who are paying-all of society shoulders the financial burden of the increasing cost of diabetes. 30 B. Social Impact ofRising Insulin Prices </w:t>
      </w:r>
      <w:r w:rsidRPr="00512AC6">
        <w:rPr>
          <w:rStyle w:val="StyleUnderline"/>
          <w:rFonts w:asciiTheme="minorHAnsi" w:hAnsiTheme="minorHAnsi" w:cstheme="minorHAnsi"/>
          <w:highlight w:val="yellow"/>
        </w:rPr>
        <w:t>Rising insulin prices induce</w:t>
      </w:r>
      <w:r w:rsidRPr="00512AC6">
        <w:rPr>
          <w:rFonts w:asciiTheme="minorHAnsi" w:hAnsiTheme="minorHAnsi" w:cstheme="minorHAnsi"/>
          <w:sz w:val="16"/>
        </w:rPr>
        <w:t xml:space="preserve"> "</w:t>
      </w:r>
      <w:r w:rsidRPr="00512AC6">
        <w:rPr>
          <w:rStyle w:val="StyleUnderline"/>
          <w:rFonts w:asciiTheme="minorHAnsi" w:hAnsiTheme="minorHAnsi" w:cstheme="minorHAnsi"/>
          <w:highlight w:val="yellow"/>
        </w:rPr>
        <w:t>negative</w:t>
      </w:r>
      <w:r w:rsidRPr="00512AC6">
        <w:rPr>
          <w:rStyle w:val="StyleUnderline"/>
          <w:rFonts w:asciiTheme="minorHAnsi" w:hAnsiTheme="minorHAnsi" w:cstheme="minorHAnsi"/>
        </w:rPr>
        <w:t xml:space="preserve"> health and financial </w:t>
      </w:r>
      <w:r w:rsidRPr="00512AC6">
        <w:rPr>
          <w:rStyle w:val="StyleUnderline"/>
          <w:rFonts w:asciiTheme="minorHAnsi" w:hAnsiTheme="minorHAnsi" w:cstheme="minorHAnsi"/>
          <w:highlight w:val="yellow"/>
        </w:rPr>
        <w:t>burdens</w:t>
      </w:r>
      <w:r w:rsidRPr="00512AC6">
        <w:rPr>
          <w:rStyle w:val="StyleUnderline"/>
          <w:rFonts w:asciiTheme="minorHAnsi" w:hAnsiTheme="minorHAnsi" w:cstheme="minorHAnsi"/>
        </w:rPr>
        <w:t xml:space="preserve"> on the population.</w:t>
      </w:r>
      <w:r w:rsidRPr="00512AC6">
        <w:rPr>
          <w:rFonts w:asciiTheme="minorHAnsi" w:hAnsiTheme="minorHAnsi" w:cstheme="minorHAnsi"/>
          <w:sz w:val="16"/>
        </w:rPr>
        <w:t xml:space="preserve">" 3 1 </w:t>
      </w:r>
      <w:r w:rsidRPr="00512AC6">
        <w:rPr>
          <w:rStyle w:val="StyleUnderline"/>
          <w:rFonts w:asciiTheme="minorHAnsi" w:hAnsiTheme="minorHAnsi" w:cstheme="minorHAnsi"/>
        </w:rPr>
        <w:t xml:space="preserve">Of the 30 million diabetic Americans, approximately </w:t>
      </w:r>
      <w:r w:rsidRPr="00512AC6">
        <w:rPr>
          <w:rStyle w:val="StyleUnderline"/>
          <w:rFonts w:asciiTheme="minorHAnsi" w:hAnsiTheme="minorHAnsi" w:cstheme="minorHAnsi"/>
          <w:highlight w:val="yellow"/>
        </w:rPr>
        <w:t xml:space="preserve">7.4 million require </w:t>
      </w:r>
      <w:r w:rsidRPr="00512AC6">
        <w:rPr>
          <w:rStyle w:val="Emphasis"/>
          <w:rFonts w:asciiTheme="minorHAnsi" w:hAnsiTheme="minorHAnsi" w:cstheme="minorHAnsi"/>
          <w:highlight w:val="yellow"/>
        </w:rPr>
        <w:t>daily doses</w:t>
      </w:r>
      <w:r w:rsidRPr="00512AC6">
        <w:rPr>
          <w:rStyle w:val="StyleUnderline"/>
          <w:rFonts w:asciiTheme="minorHAnsi" w:hAnsiTheme="minorHAnsi" w:cstheme="minorHAnsi"/>
        </w:rPr>
        <w:t xml:space="preserve"> of insulin </w:t>
      </w:r>
      <w:r w:rsidRPr="00512AC6">
        <w:rPr>
          <w:rStyle w:val="StyleUnderline"/>
          <w:rFonts w:asciiTheme="minorHAnsi" w:hAnsiTheme="minorHAnsi" w:cstheme="minorHAnsi"/>
          <w:highlight w:val="yellow"/>
        </w:rPr>
        <w:t>to survive</w:t>
      </w:r>
      <w:r w:rsidRPr="00512AC6">
        <w:rPr>
          <w:rFonts w:asciiTheme="minorHAnsi" w:hAnsiTheme="minorHAnsi" w:cstheme="minorHAnsi"/>
          <w:sz w:val="16"/>
        </w:rPr>
        <w:t xml:space="preserve">.32 </w:t>
      </w:r>
      <w:r w:rsidRPr="00512AC6">
        <w:rPr>
          <w:rStyle w:val="StyleUnderline"/>
          <w:rFonts w:asciiTheme="minorHAnsi" w:hAnsiTheme="minorHAnsi" w:cstheme="minorHAnsi"/>
          <w:highlight w:val="yellow"/>
        </w:rPr>
        <w:t>Rising</w:t>
      </w:r>
      <w:r w:rsidRPr="00512AC6">
        <w:rPr>
          <w:rStyle w:val="StyleUnderline"/>
          <w:rFonts w:asciiTheme="minorHAnsi" w:hAnsiTheme="minorHAnsi" w:cstheme="minorHAnsi"/>
        </w:rPr>
        <w:t xml:space="preserve"> insulin </w:t>
      </w:r>
      <w:r w:rsidRPr="00512AC6">
        <w:rPr>
          <w:rStyle w:val="StyleUnderline"/>
          <w:rFonts w:asciiTheme="minorHAnsi" w:hAnsiTheme="minorHAnsi" w:cstheme="minorHAnsi"/>
          <w:highlight w:val="yellow"/>
        </w:rPr>
        <w:t>prices</w:t>
      </w:r>
      <w:r w:rsidRPr="00512AC6">
        <w:rPr>
          <w:rFonts w:asciiTheme="minorHAnsi" w:hAnsiTheme="minorHAnsi" w:cstheme="minorHAnsi"/>
          <w:sz w:val="16"/>
        </w:rPr>
        <w:t xml:space="preserve"> have </w:t>
      </w:r>
      <w:r w:rsidRPr="00512AC6">
        <w:rPr>
          <w:rStyle w:val="StyleUnderline"/>
          <w:rFonts w:asciiTheme="minorHAnsi" w:hAnsiTheme="minorHAnsi" w:cstheme="minorHAnsi"/>
          <w:highlight w:val="yellow"/>
        </w:rPr>
        <w:t>forced</w:t>
      </w:r>
      <w:r w:rsidRPr="00512AC6">
        <w:rPr>
          <w:rFonts w:asciiTheme="minorHAnsi" w:hAnsiTheme="minorHAnsi" w:cstheme="minorHAnsi"/>
          <w:sz w:val="16"/>
        </w:rPr>
        <w:t xml:space="preserve"> </w:t>
      </w:r>
      <w:r w:rsidRPr="00512AC6">
        <w:rPr>
          <w:rStyle w:val="StyleUnderline"/>
          <w:rFonts w:asciiTheme="minorHAnsi" w:hAnsiTheme="minorHAnsi" w:cstheme="minorHAnsi"/>
          <w:highlight w:val="yellow"/>
        </w:rPr>
        <w:t>some to cut back on or skip doses</w:t>
      </w:r>
      <w:r w:rsidRPr="00512AC6">
        <w:rPr>
          <w:rFonts w:asciiTheme="minorHAnsi" w:hAnsiTheme="minorHAnsi" w:cstheme="minorHAnsi"/>
          <w:sz w:val="16"/>
        </w:rPr>
        <w:t xml:space="preserve"> of insulin. 3 </w:t>
      </w:r>
      <w:r w:rsidRPr="00512AC6">
        <w:rPr>
          <w:rStyle w:val="StyleUnderline"/>
          <w:rFonts w:asciiTheme="minorHAnsi" w:hAnsiTheme="minorHAnsi" w:cstheme="minorHAnsi"/>
          <w:highlight w:val="yellow"/>
        </w:rPr>
        <w:t>Others</w:t>
      </w:r>
      <w:r w:rsidRPr="00512AC6">
        <w:rPr>
          <w:rStyle w:val="StyleUnderline"/>
          <w:rFonts w:asciiTheme="minorHAnsi" w:hAnsiTheme="minorHAnsi" w:cstheme="minorHAnsi"/>
        </w:rPr>
        <w:t xml:space="preserve"> elect to </w:t>
      </w:r>
      <w:r w:rsidRPr="00512AC6">
        <w:rPr>
          <w:rStyle w:val="StyleUnderline"/>
          <w:rFonts w:asciiTheme="minorHAnsi" w:hAnsiTheme="minorHAnsi" w:cstheme="minorHAnsi"/>
          <w:highlight w:val="yellow"/>
        </w:rPr>
        <w:t>forgo</w:t>
      </w:r>
      <w:r w:rsidRPr="00512AC6">
        <w:rPr>
          <w:rStyle w:val="StyleUnderline"/>
          <w:rFonts w:asciiTheme="minorHAnsi" w:hAnsiTheme="minorHAnsi" w:cstheme="minorHAnsi"/>
        </w:rPr>
        <w:t xml:space="preserve"> other </w:t>
      </w:r>
      <w:r w:rsidRPr="00512AC6">
        <w:rPr>
          <w:rStyle w:val="StyleUnderline"/>
          <w:rFonts w:asciiTheme="minorHAnsi" w:hAnsiTheme="minorHAnsi" w:cstheme="minorHAnsi"/>
          <w:highlight w:val="yellow"/>
        </w:rPr>
        <w:t>necessities</w:t>
      </w:r>
      <w:r w:rsidRPr="00512AC6">
        <w:rPr>
          <w:rStyle w:val="StyleUnderline"/>
          <w:rFonts w:asciiTheme="minorHAnsi" w:hAnsiTheme="minorHAnsi" w:cstheme="minorHAnsi"/>
        </w:rPr>
        <w:t xml:space="preserve"> such as food or rent</w:t>
      </w:r>
      <w:r w:rsidRPr="00512AC6">
        <w:rPr>
          <w:rFonts w:asciiTheme="minorHAnsi" w:hAnsiTheme="minorHAnsi" w:cstheme="minorHAnsi"/>
          <w:sz w:val="16"/>
        </w:rPr>
        <w:t xml:space="preserve"> in order </w:t>
      </w:r>
      <w:r w:rsidRPr="00512AC6">
        <w:rPr>
          <w:rStyle w:val="StyleUnderline"/>
          <w:rFonts w:asciiTheme="minorHAnsi" w:hAnsiTheme="minorHAnsi" w:cstheme="minorHAnsi"/>
          <w:highlight w:val="yellow"/>
        </w:rPr>
        <w:t>to afford insulin</w:t>
      </w:r>
      <w:r w:rsidRPr="00512AC6">
        <w:rPr>
          <w:rFonts w:asciiTheme="minorHAnsi" w:hAnsiTheme="minorHAnsi" w:cstheme="minorHAnsi"/>
          <w:sz w:val="16"/>
        </w:rPr>
        <w:t xml:space="preserve">. 3 A 2018 study found that almost </w:t>
      </w:r>
      <w:r w:rsidRPr="00512AC6">
        <w:rPr>
          <w:rStyle w:val="StyleUnderline"/>
          <w:rFonts w:asciiTheme="minorHAnsi" w:hAnsiTheme="minorHAnsi" w:cstheme="minorHAnsi"/>
        </w:rPr>
        <w:t>26% of diabetics in the U.S. had rationed their insulin the previous year</w:t>
      </w:r>
      <w:r w:rsidRPr="00512AC6">
        <w:rPr>
          <w:rFonts w:asciiTheme="minorHAnsi" w:hAnsiTheme="minorHAnsi" w:cstheme="minorHAnsi"/>
          <w:sz w:val="16"/>
        </w:rPr>
        <w:t>.35 Recently, poignant stories have emerged detailing the tragic societal consequences of these negative health and financial burdens, including deaths due to an inability to afford insulin. 6 One such story is that of Alec Smith, a twenty-six-year-old who died less than a month after his mother's health insurance plan removed him as a beneficiary.3 7 Smith, who worked a full-time job and earned more than minimum wage, could afford neither new insurance nor the monthly $1,000 out-of-pocket cost of his insulin. 38 Another story is that of Meaghan Carter, a forty-seven-year-old woman who died alone on her sofa on Christmas night because she could not afford insulin.3 9 Carter, a nurse, was between jobs.4 0 She planned to start a new nursing position with health insurance benefits only a week after her death.4 1 Carter's family found empty vials of insulin among Carter's nursing supplies in her home.42 According to Carter's sister-in-law Mindi Patterson, "[s]he had gauze, bandages and all her nursing supplies"-"plenty to take care of others but not enough to take care of herself." 4 3 The stories of Alec Smith and Meaghan Carter demonstrate that there is more than just money at stake here-</w:t>
      </w:r>
      <w:r w:rsidRPr="00512AC6">
        <w:rPr>
          <w:rStyle w:val="StyleUnderline"/>
          <w:rFonts w:asciiTheme="minorHAnsi" w:hAnsiTheme="minorHAnsi" w:cstheme="minorHAnsi"/>
          <w:highlight w:val="yellow"/>
        </w:rPr>
        <w:t xml:space="preserve">people's lives are </w:t>
      </w:r>
      <w:r w:rsidRPr="00512AC6">
        <w:rPr>
          <w:rStyle w:val="Emphasis"/>
          <w:rFonts w:asciiTheme="minorHAnsi" w:hAnsiTheme="minorHAnsi" w:cstheme="minorHAnsi"/>
          <w:highlight w:val="yellow"/>
        </w:rPr>
        <w:t>on the line</w:t>
      </w:r>
      <w:r w:rsidRPr="00512AC6">
        <w:rPr>
          <w:rStyle w:val="StyleUnderline"/>
          <w:rFonts w:asciiTheme="minorHAnsi" w:hAnsiTheme="minorHAnsi" w:cstheme="minorHAnsi"/>
        </w:rPr>
        <w:t xml:space="preserve"> because of insulin prices</w:t>
      </w:r>
      <w:r w:rsidRPr="00512AC6">
        <w:rPr>
          <w:rFonts w:asciiTheme="minorHAnsi" w:hAnsiTheme="minorHAnsi" w:cstheme="minorHAnsi"/>
          <w:sz w:val="16"/>
        </w:rPr>
        <w:t xml:space="preserve"> in the U.S. </w:t>
      </w:r>
      <w:r w:rsidRPr="00512AC6">
        <w:rPr>
          <w:rStyle w:val="StyleUnderline"/>
          <w:rFonts w:asciiTheme="minorHAnsi" w:hAnsiTheme="minorHAnsi" w:cstheme="minorHAnsi"/>
        </w:rPr>
        <w:t>Almost a hundred years after the discovery of insulin, diabetics should not be forced to ration an essential drug or face death due to excessive</w:t>
      </w:r>
      <w:r w:rsidRPr="00512AC6">
        <w:rPr>
          <w:rFonts w:asciiTheme="minorHAnsi" w:hAnsiTheme="minorHAnsi" w:cstheme="minorHAnsi"/>
          <w:sz w:val="16"/>
        </w:rPr>
        <w:t xml:space="preserve"> </w:t>
      </w:r>
      <w:r w:rsidRPr="00512AC6">
        <w:rPr>
          <w:rStyle w:val="StyleUnderline"/>
          <w:rFonts w:asciiTheme="minorHAnsi" w:hAnsiTheme="minorHAnsi" w:cstheme="minorHAnsi"/>
        </w:rPr>
        <w:t>costs</w:t>
      </w:r>
      <w:r w:rsidRPr="00512AC6">
        <w:rPr>
          <w:rFonts w:asciiTheme="minorHAnsi" w:hAnsiTheme="minorHAnsi" w:cstheme="minorHAnsi"/>
          <w:sz w:val="16"/>
        </w:rPr>
        <w:t xml:space="preserve">. Banting, Best, and Collip's goal was to make insulin affordable for all," but that is not the case today. </w:t>
      </w:r>
      <w:r w:rsidRPr="00512AC6">
        <w:rPr>
          <w:rStyle w:val="StyleUnderline"/>
          <w:rFonts w:asciiTheme="minorHAnsi" w:hAnsiTheme="minorHAnsi" w:cstheme="minorHAnsi"/>
        </w:rPr>
        <w:t>The current price of insulin</w:t>
      </w:r>
      <w:r w:rsidRPr="00512AC6">
        <w:rPr>
          <w:rFonts w:asciiTheme="minorHAnsi" w:hAnsiTheme="minorHAnsi" w:cstheme="minorHAnsi"/>
          <w:sz w:val="16"/>
        </w:rPr>
        <w:t xml:space="preserve"> in the U.S. </w:t>
      </w:r>
      <w:r w:rsidRPr="00512AC6">
        <w:rPr>
          <w:rStyle w:val="StyleUnderline"/>
          <w:rFonts w:asciiTheme="minorHAnsi" w:hAnsiTheme="minorHAnsi" w:cstheme="minorHAnsi"/>
        </w:rPr>
        <w:t>is</w:t>
      </w:r>
      <w:r w:rsidRPr="00512AC6">
        <w:rPr>
          <w:rFonts w:asciiTheme="minorHAnsi" w:hAnsiTheme="minorHAnsi" w:cstheme="minorHAnsi"/>
          <w:sz w:val="16"/>
        </w:rPr>
        <w:t xml:space="preserve"> </w:t>
      </w:r>
      <w:r w:rsidRPr="00512AC6">
        <w:rPr>
          <w:rStyle w:val="StyleUnderline"/>
          <w:rFonts w:asciiTheme="minorHAnsi" w:hAnsiTheme="minorHAnsi" w:cstheme="minorHAnsi"/>
        </w:rPr>
        <w:t>unacceptable</w:t>
      </w:r>
      <w:r w:rsidRPr="00512AC6">
        <w:rPr>
          <w:rFonts w:asciiTheme="minorHAnsi" w:hAnsiTheme="minorHAnsi" w:cstheme="minorHAnsi"/>
          <w:sz w:val="16"/>
        </w:rPr>
        <w:t xml:space="preserve"> and must be addressed. II. THE FEDERAL GOVERNMENT SHOULD REGULATE THE INSULIN MARKET BECAUSE OF THE FAILURE OF TYPICAL MARKET FORCES</w:t>
      </w:r>
      <w:r w:rsidRPr="00512AC6">
        <w:rPr>
          <w:rFonts w:asciiTheme="minorHAnsi" w:hAnsiTheme="minorHAnsi" w:cstheme="minorHAnsi"/>
          <w:sz w:val="16"/>
        </w:rPr>
        <w:br/>
      </w:r>
    </w:p>
    <w:p w14:paraId="3FB053B7" w14:textId="77777777" w:rsidR="00E30C87" w:rsidRPr="00512AC6" w:rsidRDefault="00E30C87" w:rsidP="00E30C87">
      <w:pPr>
        <w:pStyle w:val="Heading4"/>
        <w:rPr>
          <w:rFonts w:asciiTheme="minorHAnsi" w:hAnsiTheme="minorHAnsi" w:cstheme="minorHAnsi"/>
        </w:rPr>
      </w:pPr>
      <w:r w:rsidRPr="00512AC6">
        <w:rPr>
          <w:rFonts w:asciiTheme="minorHAnsi" w:hAnsiTheme="minorHAnsi" w:cstheme="minorHAnsi"/>
        </w:rPr>
        <w:t>Reducing IP protection for insulin increases innovation – it stops redundant research and competition</w:t>
      </w:r>
    </w:p>
    <w:p w14:paraId="6A885737" w14:textId="77777777" w:rsidR="00E30C87" w:rsidRPr="00512AC6" w:rsidRDefault="00E30C87" w:rsidP="00E30C87">
      <w:pPr>
        <w:rPr>
          <w:rFonts w:asciiTheme="minorHAnsi" w:hAnsiTheme="minorHAnsi" w:cstheme="minorHAnsi"/>
        </w:rPr>
      </w:pPr>
      <w:r w:rsidRPr="00512AC6">
        <w:rPr>
          <w:rStyle w:val="Heading4Char"/>
          <w:rFonts w:asciiTheme="minorHAnsi" w:hAnsiTheme="minorHAnsi" w:cstheme="minorHAnsi"/>
        </w:rPr>
        <w:t>Emily 20</w:t>
      </w:r>
      <w:r w:rsidRPr="00512AC6">
        <w:rPr>
          <w:rFonts w:asciiTheme="minorHAnsi" w:hAnsiTheme="minorHAnsi" w:cstheme="minorHAnsi"/>
        </w:rPr>
        <w:t xml:space="preserve"> [Emily Hanson, JD Candidate at the University of Georgia School of Law, 2020, “Economic Burdens of Life: Trade Secrecy and the Insulin Pricing Crisis in the United States,” Journal of Intellectual Property Law, https://digitalcommons.law.uga.edu/cgi/viewcontent.cgi?article=1457&amp;context=jipl]/Kankee</w:t>
      </w:r>
    </w:p>
    <w:p w14:paraId="0B86BA9E" w14:textId="77777777" w:rsidR="00E30C87" w:rsidRPr="00512AC6" w:rsidRDefault="00E30C87" w:rsidP="00E30C87">
      <w:pPr>
        <w:rPr>
          <w:rFonts w:asciiTheme="minorHAnsi" w:hAnsiTheme="minorHAnsi" w:cstheme="minorHAnsi"/>
          <w:bCs/>
          <w:sz w:val="16"/>
        </w:rPr>
      </w:pPr>
      <w:r w:rsidRPr="00512AC6">
        <w:rPr>
          <w:rFonts w:asciiTheme="minorHAnsi" w:hAnsiTheme="minorHAnsi" w:cstheme="minorHAnsi"/>
          <w:sz w:val="16"/>
        </w:rPr>
        <w:t xml:space="preserve">The discussion above paints a grim picture. The abbreviated pathway to approval provided for under federal law has not achieved its goal of increasing competition and lowering prices in the insulin market. As progress stalls, </w:t>
      </w:r>
      <w:r w:rsidRPr="00512AC6">
        <w:rPr>
          <w:rStyle w:val="StyleUnderline"/>
          <w:rFonts w:asciiTheme="minorHAnsi" w:hAnsiTheme="minorHAnsi" w:cstheme="minorHAnsi"/>
        </w:rPr>
        <w:t>many people with diabetes</w:t>
      </w:r>
      <w:r w:rsidRPr="00512AC6">
        <w:rPr>
          <w:rFonts w:asciiTheme="minorHAnsi" w:hAnsiTheme="minorHAnsi" w:cstheme="minorHAnsi"/>
          <w:sz w:val="16"/>
        </w:rPr>
        <w:t xml:space="preserve"> continue to </w:t>
      </w:r>
      <w:r w:rsidRPr="00512AC6">
        <w:rPr>
          <w:rStyle w:val="StyleUnderline"/>
          <w:rFonts w:asciiTheme="minorHAnsi" w:hAnsiTheme="minorHAnsi" w:cstheme="minorHAnsi"/>
        </w:rPr>
        <w:t>struggle</w:t>
      </w:r>
      <w:r w:rsidRPr="00512AC6">
        <w:rPr>
          <w:rFonts w:asciiTheme="minorHAnsi" w:hAnsiTheme="minorHAnsi" w:cstheme="minorHAnsi"/>
          <w:sz w:val="16"/>
        </w:rPr>
        <w:t xml:space="preserve"> </w:t>
      </w:r>
      <w:r w:rsidRPr="00512AC6">
        <w:rPr>
          <w:rStyle w:val="StyleUnderline"/>
          <w:rFonts w:asciiTheme="minorHAnsi" w:hAnsiTheme="minorHAnsi" w:cstheme="minorHAnsi"/>
        </w:rPr>
        <w:t xml:space="preserve">to pay for the medication they need as insulin prices continue to rise. </w:t>
      </w:r>
      <w:r w:rsidRPr="00512AC6">
        <w:rPr>
          <w:rFonts w:asciiTheme="minorHAnsi" w:hAnsiTheme="minorHAnsi" w:cstheme="minorHAnsi"/>
          <w:sz w:val="16"/>
        </w:rPr>
        <w:t xml:space="preserve">It should be noted that </w:t>
      </w:r>
      <w:r w:rsidRPr="00512AC6">
        <w:rPr>
          <w:rStyle w:val="StyleUnderline"/>
          <w:rFonts w:asciiTheme="minorHAnsi" w:hAnsiTheme="minorHAnsi" w:cstheme="minorHAnsi"/>
        </w:rPr>
        <w:t>some steps have been taken</w:t>
      </w:r>
      <w:r w:rsidRPr="00512AC6">
        <w:rPr>
          <w:rFonts w:asciiTheme="minorHAnsi" w:hAnsiTheme="minorHAnsi" w:cstheme="minorHAnsi"/>
          <w:sz w:val="16"/>
        </w:rPr>
        <w:t xml:space="preserve"> in 2019 by both corporations and governments </w:t>
      </w:r>
      <w:r w:rsidRPr="00512AC6">
        <w:rPr>
          <w:rStyle w:val="StyleUnderline"/>
          <w:rFonts w:asciiTheme="minorHAnsi" w:hAnsiTheme="minorHAnsi" w:cstheme="minorHAnsi"/>
        </w:rPr>
        <w:t>to alleviate the insulin pricing crisis</w:t>
      </w:r>
      <w:r w:rsidRPr="00512AC6">
        <w:rPr>
          <w:rFonts w:asciiTheme="minorHAnsi" w:hAnsiTheme="minorHAnsi" w:cstheme="minorHAnsi"/>
          <w:sz w:val="16"/>
        </w:rPr>
        <w:t xml:space="preserve">. For example, the three major insulin manufacturers, Eli Lilly, Sanofi, and Novo Nordisk, have each announced that they will lower the list prices of their insulin products.180 Furthermore, pharmacy benefits manager, Express Scripts, announced a price cap of twenty-five dollars per month for its members.181 Colorado recently passed legislation capping the price of insulin at $100 per month for insured patients.182 </w:t>
      </w:r>
      <w:r w:rsidRPr="00512AC6">
        <w:rPr>
          <w:rStyle w:val="StyleUnderline"/>
          <w:rFonts w:asciiTheme="minorHAnsi" w:hAnsiTheme="minorHAnsi" w:cstheme="minorHAnsi"/>
        </w:rPr>
        <w:t>These efforts</w:t>
      </w:r>
      <w:r w:rsidRPr="00512AC6">
        <w:rPr>
          <w:rFonts w:asciiTheme="minorHAnsi" w:hAnsiTheme="minorHAnsi" w:cstheme="minorHAnsi"/>
          <w:sz w:val="16"/>
        </w:rPr>
        <w:t xml:space="preserve"> have one thing in common: they illustrate the fact that attention is increasingly being directed at this issue. The increase in attention, however, </w:t>
      </w:r>
      <w:r w:rsidRPr="00512AC6">
        <w:rPr>
          <w:rStyle w:val="StyleUnderline"/>
          <w:rFonts w:asciiTheme="minorHAnsi" w:hAnsiTheme="minorHAnsi" w:cstheme="minorHAnsi"/>
        </w:rPr>
        <w:t>do</w:t>
      </w:r>
      <w:r w:rsidRPr="00512AC6">
        <w:rPr>
          <w:rFonts w:asciiTheme="minorHAnsi" w:hAnsiTheme="minorHAnsi" w:cstheme="minorHAnsi"/>
          <w:sz w:val="16"/>
        </w:rPr>
        <w:t xml:space="preserve">es </w:t>
      </w:r>
      <w:r w:rsidRPr="00512AC6">
        <w:rPr>
          <w:rStyle w:val="StyleUnderline"/>
          <w:rFonts w:asciiTheme="minorHAnsi" w:hAnsiTheme="minorHAnsi" w:cstheme="minorHAnsi"/>
        </w:rPr>
        <w:t>not mean that the issue is solved</w:t>
      </w:r>
      <w:r w:rsidRPr="00512AC6">
        <w:rPr>
          <w:rFonts w:asciiTheme="minorHAnsi" w:hAnsiTheme="minorHAnsi" w:cstheme="minorHAnsi"/>
          <w:sz w:val="16"/>
        </w:rPr>
        <w:t xml:space="preserve">. Unfortunately, </w:t>
      </w:r>
      <w:r w:rsidRPr="00512AC6">
        <w:rPr>
          <w:rStyle w:val="StyleUnderline"/>
          <w:rFonts w:asciiTheme="minorHAnsi" w:hAnsiTheme="minorHAnsi" w:cstheme="minorHAnsi"/>
        </w:rPr>
        <w:t>all</w:t>
      </w:r>
      <w:r w:rsidRPr="00512AC6">
        <w:rPr>
          <w:rFonts w:asciiTheme="minorHAnsi" w:hAnsiTheme="minorHAnsi" w:cstheme="minorHAnsi"/>
          <w:sz w:val="16"/>
        </w:rPr>
        <w:t xml:space="preserve"> of the </w:t>
      </w:r>
      <w:r w:rsidRPr="00512AC6">
        <w:rPr>
          <w:rStyle w:val="StyleUnderline"/>
          <w:rFonts w:asciiTheme="minorHAnsi" w:hAnsiTheme="minorHAnsi" w:cstheme="minorHAnsi"/>
        </w:rPr>
        <w:t>measures</w:t>
      </w:r>
      <w:r w:rsidRPr="00512AC6">
        <w:rPr>
          <w:rFonts w:asciiTheme="minorHAnsi" w:hAnsiTheme="minorHAnsi" w:cstheme="minorHAnsi"/>
          <w:sz w:val="16"/>
        </w:rPr>
        <w:t xml:space="preserve"> identified above </w:t>
      </w:r>
      <w:r w:rsidRPr="00512AC6">
        <w:rPr>
          <w:rStyle w:val="StyleUnderline"/>
          <w:rFonts w:asciiTheme="minorHAnsi" w:hAnsiTheme="minorHAnsi" w:cstheme="minorHAnsi"/>
        </w:rPr>
        <w:t>are too limited</w:t>
      </w:r>
      <w:r w:rsidRPr="00512AC6">
        <w:rPr>
          <w:rFonts w:asciiTheme="minorHAnsi" w:hAnsiTheme="minorHAnsi" w:cstheme="minorHAnsi"/>
          <w:sz w:val="16"/>
        </w:rPr>
        <w:t xml:space="preserve"> in scope </w:t>
      </w:r>
      <w:r w:rsidRPr="00512AC6">
        <w:rPr>
          <w:rStyle w:val="StyleUnderline"/>
          <w:rFonts w:asciiTheme="minorHAnsi" w:hAnsiTheme="minorHAnsi" w:cstheme="minorHAnsi"/>
        </w:rPr>
        <w:t>to serve as a complete solution</w:t>
      </w:r>
      <w:r w:rsidRPr="00512AC6">
        <w:rPr>
          <w:rFonts w:asciiTheme="minorHAnsi" w:hAnsiTheme="minorHAnsi" w:cstheme="minorHAnsi"/>
          <w:sz w:val="16"/>
        </w:rPr>
        <w:t xml:space="preserve"> to the problem. After all, </w:t>
      </w:r>
      <w:r w:rsidRPr="00512AC6">
        <w:rPr>
          <w:rStyle w:val="StyleUnderline"/>
          <w:rFonts w:asciiTheme="minorHAnsi" w:hAnsiTheme="minorHAnsi" w:cstheme="minorHAnsi"/>
        </w:rPr>
        <w:t>Novo Nordisk or Express Scripts</w:t>
      </w:r>
      <w:r w:rsidRPr="00512AC6">
        <w:rPr>
          <w:rFonts w:asciiTheme="minorHAnsi" w:hAnsiTheme="minorHAnsi" w:cstheme="minorHAnsi"/>
          <w:sz w:val="16"/>
        </w:rPr>
        <w:t xml:space="preserve">, for example, </w:t>
      </w:r>
      <w:r w:rsidRPr="00512AC6">
        <w:rPr>
          <w:rStyle w:val="StyleUnderline"/>
          <w:rFonts w:asciiTheme="minorHAnsi" w:hAnsiTheme="minorHAnsi" w:cstheme="minorHAnsi"/>
        </w:rPr>
        <w:t>may decide tomorrow that the price guarantees they make today are no longer economically viable</w:t>
      </w:r>
      <w:r w:rsidRPr="00512AC6">
        <w:rPr>
          <w:rFonts w:asciiTheme="minorHAnsi" w:hAnsiTheme="minorHAnsi" w:cstheme="minorHAnsi"/>
          <w:sz w:val="16"/>
        </w:rPr>
        <w:t xml:space="preserve">, which will leave diabetic patients in much the same place they are now. Many diabetics with health insurance in Colorado are seemingly out of immediate danger, but Colorado is home to only a very small percentage of all diabetics in the U.S.183 This is why legislation at the federal level is necessary to correct this issue for good. As discussed in section III(C) infra, trade secret is one of the three forms of intellectual property protection available to pharmaceutical innovators. In order for an innovation to qualify for this protection, it must: (1) confer economic benefit upon the holder, (2) not be generally known, and (3) be the object of reasonable steps by the holder to maintain its secrecy.184 Makers of pharmaceutical products, and biologic drugs in particular, avail themselves of trade secret protection quite liberally.185 </w:t>
      </w:r>
      <w:r w:rsidRPr="00512AC6">
        <w:rPr>
          <w:rStyle w:val="StyleUnderline"/>
          <w:rFonts w:asciiTheme="minorHAnsi" w:hAnsiTheme="minorHAnsi" w:cstheme="minorHAnsi"/>
        </w:rPr>
        <w:t>Trade secret</w:t>
      </w:r>
      <w:r w:rsidRPr="00512AC6">
        <w:rPr>
          <w:rFonts w:asciiTheme="minorHAnsi" w:hAnsiTheme="minorHAnsi" w:cstheme="minorHAnsi"/>
          <w:sz w:val="16"/>
        </w:rPr>
        <w:t xml:space="preserve"> </w:t>
      </w:r>
      <w:r w:rsidRPr="00512AC6">
        <w:rPr>
          <w:rStyle w:val="StyleUnderline"/>
          <w:rFonts w:asciiTheme="minorHAnsi" w:hAnsiTheme="minorHAnsi" w:cstheme="minorHAnsi"/>
        </w:rPr>
        <w:t>is</w:t>
      </w:r>
      <w:r w:rsidRPr="00512AC6">
        <w:rPr>
          <w:rFonts w:asciiTheme="minorHAnsi" w:hAnsiTheme="minorHAnsi" w:cstheme="minorHAnsi"/>
          <w:sz w:val="16"/>
        </w:rPr>
        <w:t xml:space="preserve"> particularly </w:t>
      </w:r>
      <w:r w:rsidRPr="00512AC6">
        <w:rPr>
          <w:rStyle w:val="StyleUnderline"/>
          <w:rFonts w:asciiTheme="minorHAnsi" w:hAnsiTheme="minorHAnsi" w:cstheme="minorHAnsi"/>
        </w:rPr>
        <w:t>attractive for protecting the manufacturing processes for insulin</w:t>
      </w:r>
      <w:r w:rsidRPr="00512AC6">
        <w:rPr>
          <w:rFonts w:asciiTheme="minorHAnsi" w:hAnsiTheme="minorHAnsi" w:cstheme="minorHAnsi"/>
          <w:sz w:val="16"/>
        </w:rPr>
        <w:t xml:space="preserve"> and other biologics, which has a major impact on competition.186 Biologics like </w:t>
      </w:r>
      <w:r w:rsidRPr="00512AC6">
        <w:rPr>
          <w:rStyle w:val="StyleUnderline"/>
          <w:rFonts w:asciiTheme="minorHAnsi" w:hAnsiTheme="minorHAnsi" w:cstheme="minorHAnsi"/>
        </w:rPr>
        <w:t>insulin differ considerably from chemical medications in terms of the difficulty of manufacturing them</w:t>
      </w:r>
      <w:r w:rsidRPr="00512AC6">
        <w:rPr>
          <w:rFonts w:asciiTheme="minorHAnsi" w:hAnsiTheme="minorHAnsi" w:cstheme="minorHAnsi"/>
          <w:sz w:val="16"/>
        </w:rPr>
        <w:t xml:space="preserve">.187 Small-molecule chemical medications are relatively simple to describe scientifically,188 and a generic manufacturer can use any of a number of methods to synthesize the compound, all of which produce a result easily proven to be identical to the reference product.189 </w:t>
      </w:r>
      <w:r w:rsidRPr="00512AC6">
        <w:rPr>
          <w:rStyle w:val="StyleUnderline"/>
          <w:rFonts w:asciiTheme="minorHAnsi" w:hAnsiTheme="minorHAnsi" w:cstheme="minorHAnsi"/>
        </w:rPr>
        <w:t>Insulin</w:t>
      </w:r>
      <w:r w:rsidRPr="00512AC6">
        <w:rPr>
          <w:rFonts w:asciiTheme="minorHAnsi" w:hAnsiTheme="minorHAnsi" w:cstheme="minorHAnsi"/>
          <w:sz w:val="16"/>
        </w:rPr>
        <w:t xml:space="preserve"> and other biologics, by contrast, </w:t>
      </w:r>
      <w:r w:rsidRPr="00512AC6">
        <w:rPr>
          <w:rStyle w:val="StyleUnderline"/>
          <w:rFonts w:asciiTheme="minorHAnsi" w:hAnsiTheme="minorHAnsi" w:cstheme="minorHAnsi"/>
        </w:rPr>
        <w:t>have much more complex chemical structures</w:t>
      </w:r>
      <w:r w:rsidRPr="00512AC6">
        <w:rPr>
          <w:rFonts w:asciiTheme="minorHAnsi" w:hAnsiTheme="minorHAnsi" w:cstheme="minorHAnsi"/>
          <w:sz w:val="16"/>
        </w:rPr>
        <w:t xml:space="preserve">.190 </w:t>
      </w:r>
      <w:r w:rsidRPr="00512AC6">
        <w:rPr>
          <w:rStyle w:val="StyleUnderline"/>
          <w:rFonts w:asciiTheme="minorHAnsi" w:hAnsiTheme="minorHAnsi" w:cstheme="minorHAnsi"/>
        </w:rPr>
        <w:t>Small differences</w:t>
      </w:r>
      <w:r w:rsidRPr="00512AC6">
        <w:rPr>
          <w:rFonts w:asciiTheme="minorHAnsi" w:hAnsiTheme="minorHAnsi" w:cstheme="minorHAnsi"/>
          <w:sz w:val="16"/>
        </w:rPr>
        <w:t xml:space="preserve"> in the method of synthesis </w:t>
      </w:r>
      <w:r w:rsidRPr="00512AC6">
        <w:rPr>
          <w:rStyle w:val="StyleUnderline"/>
          <w:rFonts w:asciiTheme="minorHAnsi" w:hAnsiTheme="minorHAnsi" w:cstheme="minorHAnsi"/>
        </w:rPr>
        <w:t>can lead to broad variation in the final result</w:t>
      </w:r>
      <w:r w:rsidRPr="00512AC6">
        <w:rPr>
          <w:rFonts w:asciiTheme="minorHAnsi" w:hAnsiTheme="minorHAnsi" w:cstheme="minorHAnsi"/>
          <w:sz w:val="16"/>
        </w:rPr>
        <w:t xml:space="preserve">.191 This means that </w:t>
      </w:r>
      <w:r w:rsidRPr="00512AC6">
        <w:rPr>
          <w:rStyle w:val="StyleUnderline"/>
          <w:rFonts w:asciiTheme="minorHAnsi" w:hAnsiTheme="minorHAnsi" w:cstheme="minorHAnsi"/>
        </w:rPr>
        <w:t>showing biosimilarity is very difficult unless the manufacturer uses the same method that the maker of the reference product used</w:t>
      </w:r>
      <w:r w:rsidRPr="00512AC6">
        <w:rPr>
          <w:rFonts w:asciiTheme="minorHAnsi" w:hAnsiTheme="minorHAnsi" w:cstheme="minorHAnsi"/>
          <w:sz w:val="16"/>
        </w:rPr>
        <w:t xml:space="preserve">.192 Furthermore, </w:t>
      </w:r>
      <w:r w:rsidRPr="00512AC6">
        <w:rPr>
          <w:rStyle w:val="StyleUnderline"/>
          <w:rFonts w:asciiTheme="minorHAnsi" w:hAnsiTheme="minorHAnsi" w:cstheme="minorHAnsi"/>
        </w:rPr>
        <w:t>the precise molecular identity</w:t>
      </w:r>
      <w:r w:rsidRPr="00512AC6">
        <w:rPr>
          <w:rFonts w:asciiTheme="minorHAnsi" w:hAnsiTheme="minorHAnsi" w:cstheme="minorHAnsi"/>
          <w:sz w:val="16"/>
        </w:rPr>
        <w:t xml:space="preserve"> of some biologic drugs </w:t>
      </w:r>
      <w:r w:rsidRPr="00512AC6">
        <w:rPr>
          <w:rStyle w:val="StyleUnderline"/>
          <w:rFonts w:asciiTheme="minorHAnsi" w:hAnsiTheme="minorHAnsi" w:cstheme="minorHAnsi"/>
        </w:rPr>
        <w:t>is not known</w:t>
      </w:r>
      <w:r w:rsidRPr="00512AC6">
        <w:rPr>
          <w:rFonts w:asciiTheme="minorHAnsi" w:hAnsiTheme="minorHAnsi" w:cstheme="minorHAnsi"/>
          <w:sz w:val="16"/>
        </w:rPr>
        <w:t xml:space="preserve"> because the analytical techniques needed to make that determination do not yet exist.193 Crucially, to qualify for abbreviated approval under the Biosimilars Act, the maker of the biosimilar must make a product that not only is biosimilar, but can be shown to be biosimilar.194 </w:t>
      </w:r>
      <w:r w:rsidRPr="00512AC6">
        <w:rPr>
          <w:rStyle w:val="StyleUnderline"/>
          <w:rFonts w:asciiTheme="minorHAnsi" w:hAnsiTheme="minorHAnsi" w:cstheme="minorHAnsi"/>
        </w:rPr>
        <w:t>Because trade secret protection can</w:t>
      </w:r>
      <w:r w:rsidRPr="00512AC6">
        <w:rPr>
          <w:rFonts w:asciiTheme="minorHAnsi" w:hAnsiTheme="minorHAnsi" w:cstheme="minorHAnsi"/>
          <w:sz w:val="16"/>
        </w:rPr>
        <w:t xml:space="preserve"> theoretically </w:t>
      </w:r>
      <w:r w:rsidRPr="00512AC6">
        <w:rPr>
          <w:rStyle w:val="StyleUnderline"/>
          <w:rFonts w:asciiTheme="minorHAnsi" w:hAnsiTheme="minorHAnsi" w:cstheme="minorHAnsi"/>
        </w:rPr>
        <w:t xml:space="preserve">last </w:t>
      </w:r>
      <w:r w:rsidRPr="00512AC6">
        <w:rPr>
          <w:rStyle w:val="Emphasis"/>
          <w:rFonts w:asciiTheme="minorHAnsi" w:hAnsiTheme="minorHAnsi" w:cstheme="minorHAnsi"/>
        </w:rPr>
        <w:t>indefinitely</w:t>
      </w:r>
      <w:r w:rsidRPr="00512AC6">
        <w:rPr>
          <w:rFonts w:asciiTheme="minorHAnsi" w:hAnsiTheme="minorHAnsi" w:cstheme="minorHAnsi"/>
          <w:sz w:val="16"/>
        </w:rPr>
        <w:t xml:space="preserve">,195 </w:t>
      </w:r>
      <w:r w:rsidRPr="00512AC6">
        <w:rPr>
          <w:rStyle w:val="StyleUnderline"/>
          <w:rFonts w:asciiTheme="minorHAnsi" w:hAnsiTheme="minorHAnsi" w:cstheme="minorHAnsi"/>
        </w:rPr>
        <w:t>makers of would-be biosimilar insulins may never have access</w:t>
      </w:r>
      <w:r w:rsidRPr="00512AC6">
        <w:rPr>
          <w:rFonts w:asciiTheme="minorHAnsi" w:hAnsiTheme="minorHAnsi" w:cstheme="minorHAnsi"/>
          <w:sz w:val="16"/>
        </w:rPr>
        <w:t xml:space="preserve"> </w:t>
      </w:r>
      <w:r w:rsidRPr="00512AC6">
        <w:rPr>
          <w:rStyle w:val="StyleUnderline"/>
          <w:rFonts w:asciiTheme="minorHAnsi" w:hAnsiTheme="minorHAnsi" w:cstheme="minorHAnsi"/>
        </w:rPr>
        <w:t>to</w:t>
      </w:r>
      <w:r w:rsidRPr="00512AC6">
        <w:rPr>
          <w:rFonts w:asciiTheme="minorHAnsi" w:hAnsiTheme="minorHAnsi" w:cstheme="minorHAnsi"/>
          <w:sz w:val="16"/>
        </w:rPr>
        <w:t xml:space="preserve"> </w:t>
      </w:r>
      <w:r w:rsidRPr="00512AC6">
        <w:rPr>
          <w:rStyle w:val="StyleUnderline"/>
          <w:rFonts w:asciiTheme="minorHAnsi" w:hAnsiTheme="minorHAnsi" w:cstheme="minorHAnsi"/>
        </w:rPr>
        <w:t>manufacturing</w:t>
      </w:r>
      <w:r w:rsidRPr="00512AC6">
        <w:rPr>
          <w:rFonts w:asciiTheme="minorHAnsi" w:hAnsiTheme="minorHAnsi" w:cstheme="minorHAnsi"/>
          <w:sz w:val="16"/>
        </w:rPr>
        <w:t xml:space="preserve"> process </w:t>
      </w:r>
      <w:r w:rsidRPr="00512AC6">
        <w:rPr>
          <w:rStyle w:val="StyleUnderline"/>
          <w:rFonts w:asciiTheme="minorHAnsi" w:hAnsiTheme="minorHAnsi" w:cstheme="minorHAnsi"/>
        </w:rPr>
        <w:t>information</w:t>
      </w:r>
      <w:r w:rsidRPr="00512AC6">
        <w:rPr>
          <w:rFonts w:asciiTheme="minorHAnsi" w:hAnsiTheme="minorHAnsi" w:cstheme="minorHAnsi"/>
          <w:sz w:val="16"/>
        </w:rPr>
        <w:t xml:space="preserve">, all but </w:t>
      </w:r>
      <w:r w:rsidRPr="00512AC6">
        <w:rPr>
          <w:rStyle w:val="StyleUnderline"/>
          <w:rFonts w:asciiTheme="minorHAnsi" w:hAnsiTheme="minorHAnsi" w:cstheme="minorHAnsi"/>
        </w:rPr>
        <w:t>foreclosing the possibility of producing a follow-on insulin</w:t>
      </w:r>
      <w:r w:rsidRPr="00512AC6">
        <w:rPr>
          <w:rFonts w:asciiTheme="minorHAnsi" w:hAnsiTheme="minorHAnsi" w:cstheme="minorHAnsi"/>
          <w:sz w:val="16"/>
        </w:rPr>
        <w:t xml:space="preserve"> that the maker is able to prove is biosimilar to the reference.196 </w:t>
      </w:r>
      <w:r w:rsidRPr="00512AC6">
        <w:rPr>
          <w:rStyle w:val="StyleUnderline"/>
          <w:rFonts w:asciiTheme="minorHAnsi" w:hAnsiTheme="minorHAnsi" w:cstheme="minorHAnsi"/>
        </w:rPr>
        <w:t>A claim that X is the same as Y is impossible to prove or disprove when Y’s identity is not known</w:t>
      </w:r>
      <w:r w:rsidRPr="00512AC6">
        <w:rPr>
          <w:rFonts w:asciiTheme="minorHAnsi" w:hAnsiTheme="minorHAnsi" w:cstheme="minorHAnsi"/>
          <w:sz w:val="16"/>
        </w:rPr>
        <w:t xml:space="preserve">. </w:t>
      </w:r>
      <w:r w:rsidRPr="00512AC6">
        <w:rPr>
          <w:rStyle w:val="StyleUnderline"/>
          <w:rFonts w:asciiTheme="minorHAnsi" w:hAnsiTheme="minorHAnsi" w:cstheme="minorHAnsi"/>
        </w:rPr>
        <w:t xml:space="preserve">A </w:t>
      </w:r>
      <w:r w:rsidRPr="00512AC6">
        <w:rPr>
          <w:rStyle w:val="StyleUnderline"/>
          <w:rFonts w:asciiTheme="minorHAnsi" w:hAnsiTheme="minorHAnsi" w:cstheme="minorHAnsi"/>
          <w:highlight w:val="yellow"/>
        </w:rPr>
        <w:t>scaling back of</w:t>
      </w:r>
      <w:r w:rsidRPr="00512AC6">
        <w:rPr>
          <w:rStyle w:val="StyleUnderline"/>
          <w:rFonts w:asciiTheme="minorHAnsi" w:hAnsiTheme="minorHAnsi" w:cstheme="minorHAnsi"/>
        </w:rPr>
        <w:t xml:space="preserve"> trade secret </w:t>
      </w:r>
      <w:r w:rsidRPr="00512AC6">
        <w:rPr>
          <w:rStyle w:val="StyleUnderline"/>
          <w:rFonts w:asciiTheme="minorHAnsi" w:hAnsiTheme="minorHAnsi" w:cstheme="minorHAnsi"/>
          <w:highlight w:val="yellow"/>
        </w:rPr>
        <w:t>protection</w:t>
      </w:r>
      <w:r w:rsidRPr="00512AC6">
        <w:rPr>
          <w:rStyle w:val="StyleUnderline"/>
          <w:rFonts w:asciiTheme="minorHAnsi" w:hAnsiTheme="minorHAnsi" w:cstheme="minorHAnsi"/>
        </w:rPr>
        <w:t xml:space="preserve"> </w:t>
      </w:r>
      <w:r w:rsidRPr="00512AC6">
        <w:rPr>
          <w:rStyle w:val="StyleUnderline"/>
          <w:rFonts w:asciiTheme="minorHAnsi" w:hAnsiTheme="minorHAnsi" w:cstheme="minorHAnsi"/>
          <w:highlight w:val="yellow"/>
        </w:rPr>
        <w:t>for</w:t>
      </w:r>
      <w:r w:rsidRPr="00512AC6">
        <w:rPr>
          <w:rStyle w:val="StyleUnderline"/>
          <w:rFonts w:asciiTheme="minorHAnsi" w:hAnsiTheme="minorHAnsi" w:cstheme="minorHAnsi"/>
        </w:rPr>
        <w:t xml:space="preserve"> </w:t>
      </w:r>
      <w:r w:rsidRPr="00512AC6">
        <w:rPr>
          <w:rStyle w:val="StyleUnderline"/>
          <w:rFonts w:asciiTheme="minorHAnsi" w:hAnsiTheme="minorHAnsi" w:cstheme="minorHAnsi"/>
          <w:highlight w:val="yellow"/>
        </w:rPr>
        <w:t xml:space="preserve">pharmaceuticals would </w:t>
      </w:r>
      <w:r w:rsidRPr="00512AC6">
        <w:rPr>
          <w:rStyle w:val="Emphasis"/>
          <w:rFonts w:asciiTheme="minorHAnsi" w:hAnsiTheme="minorHAnsi" w:cstheme="minorHAnsi"/>
          <w:highlight w:val="yellow"/>
        </w:rPr>
        <w:t>ameliorate</w:t>
      </w:r>
      <w:r w:rsidRPr="00512AC6">
        <w:rPr>
          <w:rStyle w:val="StyleUnderline"/>
          <w:rFonts w:asciiTheme="minorHAnsi" w:hAnsiTheme="minorHAnsi" w:cstheme="minorHAnsi"/>
          <w:highlight w:val="yellow"/>
        </w:rPr>
        <w:t xml:space="preserve"> this problem</w:t>
      </w:r>
      <w:r w:rsidRPr="00512AC6">
        <w:rPr>
          <w:rFonts w:asciiTheme="minorHAnsi" w:hAnsiTheme="minorHAnsi" w:cstheme="minorHAnsi"/>
          <w:sz w:val="16"/>
        </w:rPr>
        <w:t xml:space="preserve">. The Biosimilars Act does not require the maker of a reference product to disclose manufacturing information to any greater extent than is required under Hatch-Waxman, which means that it is unlikely to be successful in increasing competition in the insulin market now that insulin is within its scope.197 Insulin will likely continue to be more trouble than it is worth to biosimilar manufacturers. The Defend Trade Secrets Act of 2016 provides an extremely broad scope of the type of information that may be eligible for trade secret protection: [A]ll forms and types of financial, business, scientific, technical, economic, or engineering information, including patterns, plans, compilations, program devices, formulas, designs, prototypes, methods, techniques, processes, procedures, programs, or codes, whether tangible or intangible, and whether or how stored, compiled, or memorialized physically, electronically, graphically, photographically, or in writing.198 The breadth of the protection available under the DTSA means that makers of follow-on insulins will have an extremely difficult time showing that their products are biosimilar. Statutorily eliminating biologics manufacturing process information from trade secret eligibility (as an amendment to the Biosimilars Act, for example) would force pharmaceutical companies to choose among three alternatives. They could: (a) include process information in their patent application, (b) apply for separate patent protection for the process and the product, or (c) leave the process information with no protection at all. Acknowledging choice (c) to be in all likelihood the least popular of these, the net effect would be that the process by which biologics like insulin are manufactured would become part of the public omain once the patent expires, rather than remaining secret indefinitely as it does today. This change would naturally have downstream effects, both positive and negative. The first advantage would be that </w:t>
      </w:r>
      <w:r w:rsidRPr="00512AC6">
        <w:rPr>
          <w:rStyle w:val="StyleUnderline"/>
          <w:rFonts w:asciiTheme="minorHAnsi" w:hAnsiTheme="minorHAnsi" w:cstheme="minorHAnsi"/>
          <w:highlight w:val="yellow"/>
        </w:rPr>
        <w:t>insulin</w:t>
      </w:r>
      <w:r w:rsidRPr="00512AC6">
        <w:rPr>
          <w:rFonts w:asciiTheme="minorHAnsi" w:hAnsiTheme="minorHAnsi" w:cstheme="minorHAnsi"/>
          <w:sz w:val="16"/>
        </w:rPr>
        <w:t xml:space="preserve"> and other biologics </w:t>
      </w:r>
      <w:r w:rsidRPr="00512AC6">
        <w:rPr>
          <w:rStyle w:val="StyleUnderline"/>
          <w:rFonts w:asciiTheme="minorHAnsi" w:hAnsiTheme="minorHAnsi" w:cstheme="minorHAnsi"/>
          <w:highlight w:val="yellow"/>
        </w:rPr>
        <w:t>would</w:t>
      </w:r>
      <w:r w:rsidRPr="00512AC6">
        <w:rPr>
          <w:rStyle w:val="StyleUnderline"/>
          <w:rFonts w:asciiTheme="minorHAnsi" w:hAnsiTheme="minorHAnsi" w:cstheme="minorHAnsi"/>
        </w:rPr>
        <w:t xml:space="preserve"> </w:t>
      </w:r>
      <w:r w:rsidRPr="00512AC6">
        <w:rPr>
          <w:rStyle w:val="StyleUnderline"/>
          <w:rFonts w:asciiTheme="minorHAnsi" w:hAnsiTheme="minorHAnsi" w:cstheme="minorHAnsi"/>
          <w:highlight w:val="yellow"/>
        </w:rPr>
        <w:t>be</w:t>
      </w:r>
      <w:r w:rsidRPr="00512AC6">
        <w:rPr>
          <w:rStyle w:val="StyleUnderline"/>
          <w:rFonts w:asciiTheme="minorHAnsi" w:hAnsiTheme="minorHAnsi" w:cstheme="minorHAnsi"/>
        </w:rPr>
        <w:t xml:space="preserve">come </w:t>
      </w:r>
      <w:r w:rsidRPr="00512AC6">
        <w:rPr>
          <w:rStyle w:val="StyleUnderline"/>
          <w:rFonts w:asciiTheme="minorHAnsi" w:hAnsiTheme="minorHAnsi" w:cstheme="minorHAnsi"/>
          <w:highlight w:val="yellow"/>
        </w:rPr>
        <w:t>more attractive</w:t>
      </w:r>
      <w:r w:rsidRPr="00512AC6">
        <w:rPr>
          <w:rFonts w:asciiTheme="minorHAnsi" w:hAnsiTheme="minorHAnsi" w:cstheme="minorHAnsi"/>
          <w:sz w:val="16"/>
        </w:rPr>
        <w:t xml:space="preserve"> to makers of follow-on products. </w:t>
      </w:r>
      <w:r w:rsidRPr="00512AC6">
        <w:rPr>
          <w:rStyle w:val="StyleUnderline"/>
          <w:rFonts w:asciiTheme="minorHAnsi" w:hAnsiTheme="minorHAnsi" w:cstheme="minorHAnsi"/>
        </w:rPr>
        <w:t xml:space="preserve">Armed </w:t>
      </w:r>
      <w:r w:rsidRPr="00512AC6">
        <w:rPr>
          <w:rStyle w:val="StyleUnderline"/>
          <w:rFonts w:asciiTheme="minorHAnsi" w:hAnsiTheme="minorHAnsi" w:cstheme="minorHAnsi"/>
          <w:highlight w:val="yellow"/>
        </w:rPr>
        <w:t>with the knowledge needed to</w:t>
      </w:r>
      <w:r w:rsidRPr="00512AC6">
        <w:rPr>
          <w:rStyle w:val="StyleUnderline"/>
          <w:rFonts w:asciiTheme="minorHAnsi" w:hAnsiTheme="minorHAnsi" w:cstheme="minorHAnsi"/>
        </w:rPr>
        <w:t xml:space="preserve"> </w:t>
      </w:r>
      <w:r w:rsidRPr="00512AC6">
        <w:rPr>
          <w:rStyle w:val="StyleUnderline"/>
          <w:rFonts w:asciiTheme="minorHAnsi" w:hAnsiTheme="minorHAnsi" w:cstheme="minorHAnsi"/>
          <w:highlight w:val="yellow"/>
        </w:rPr>
        <w:t>create a biosimilar without</w:t>
      </w:r>
      <w:r w:rsidRPr="00512AC6">
        <w:rPr>
          <w:rFonts w:asciiTheme="minorHAnsi" w:hAnsiTheme="minorHAnsi" w:cstheme="minorHAnsi"/>
          <w:sz w:val="16"/>
        </w:rPr>
        <w:t xml:space="preserve"> going through </w:t>
      </w:r>
      <w:r w:rsidRPr="00512AC6">
        <w:rPr>
          <w:rStyle w:val="StyleUnderline"/>
          <w:rFonts w:asciiTheme="minorHAnsi" w:hAnsiTheme="minorHAnsi" w:cstheme="minorHAnsi"/>
        </w:rPr>
        <w:t xml:space="preserve">the </w:t>
      </w:r>
      <w:r w:rsidRPr="00512AC6">
        <w:rPr>
          <w:rStyle w:val="StyleUnderline"/>
          <w:rFonts w:asciiTheme="minorHAnsi" w:hAnsiTheme="minorHAnsi" w:cstheme="minorHAnsi"/>
          <w:highlight w:val="yellow"/>
        </w:rPr>
        <w:t>costly</w:t>
      </w:r>
      <w:r w:rsidRPr="00512AC6">
        <w:rPr>
          <w:rStyle w:val="StyleUnderline"/>
          <w:rFonts w:asciiTheme="minorHAnsi" w:hAnsiTheme="minorHAnsi" w:cstheme="minorHAnsi"/>
        </w:rPr>
        <w:t xml:space="preserve"> process of additional </w:t>
      </w:r>
      <w:r w:rsidRPr="00512AC6">
        <w:rPr>
          <w:rStyle w:val="StyleUnderline"/>
          <w:rFonts w:asciiTheme="minorHAnsi" w:hAnsiTheme="minorHAnsi" w:cstheme="minorHAnsi"/>
          <w:highlight w:val="yellow"/>
        </w:rPr>
        <w:t>r</w:t>
      </w:r>
      <w:r w:rsidRPr="00512AC6">
        <w:rPr>
          <w:rStyle w:val="StyleUnderline"/>
          <w:rFonts w:asciiTheme="minorHAnsi" w:hAnsiTheme="minorHAnsi" w:cstheme="minorHAnsi"/>
        </w:rPr>
        <w:t xml:space="preserve">esearch </w:t>
      </w:r>
      <w:r w:rsidRPr="00512AC6">
        <w:rPr>
          <w:rStyle w:val="StyleUnderline"/>
          <w:rFonts w:asciiTheme="minorHAnsi" w:hAnsiTheme="minorHAnsi" w:cstheme="minorHAnsi"/>
          <w:highlight w:val="yellow"/>
        </w:rPr>
        <w:t>and</w:t>
      </w:r>
      <w:r w:rsidRPr="00512AC6">
        <w:rPr>
          <w:rStyle w:val="StyleUnderline"/>
          <w:rFonts w:asciiTheme="minorHAnsi" w:hAnsiTheme="minorHAnsi" w:cstheme="minorHAnsi"/>
        </w:rPr>
        <w:t xml:space="preserve"> </w:t>
      </w:r>
      <w:r w:rsidRPr="00512AC6">
        <w:rPr>
          <w:rStyle w:val="StyleUnderline"/>
          <w:rFonts w:asciiTheme="minorHAnsi" w:hAnsiTheme="minorHAnsi" w:cstheme="minorHAnsi"/>
          <w:highlight w:val="yellow"/>
        </w:rPr>
        <w:t>d</w:t>
      </w:r>
      <w:r w:rsidRPr="00512AC6">
        <w:rPr>
          <w:rStyle w:val="StyleUnderline"/>
          <w:rFonts w:asciiTheme="minorHAnsi" w:hAnsiTheme="minorHAnsi" w:cstheme="minorHAnsi"/>
        </w:rPr>
        <w:t xml:space="preserve">evelopment, </w:t>
      </w:r>
      <w:r w:rsidRPr="00512AC6">
        <w:rPr>
          <w:rStyle w:val="StyleUnderline"/>
          <w:rFonts w:asciiTheme="minorHAnsi" w:hAnsiTheme="minorHAnsi" w:cstheme="minorHAnsi"/>
          <w:highlight w:val="yellow"/>
        </w:rPr>
        <w:t>follow-on firms could produce</w:t>
      </w:r>
      <w:r w:rsidRPr="00512AC6">
        <w:rPr>
          <w:rStyle w:val="StyleUnderline"/>
          <w:rFonts w:asciiTheme="minorHAnsi" w:hAnsiTheme="minorHAnsi" w:cstheme="minorHAnsi"/>
        </w:rPr>
        <w:t xml:space="preserve"> biosimilar</w:t>
      </w:r>
      <w:r w:rsidRPr="00512AC6">
        <w:rPr>
          <w:rFonts w:asciiTheme="minorHAnsi" w:hAnsiTheme="minorHAnsi" w:cstheme="minorHAnsi"/>
          <w:sz w:val="16"/>
        </w:rPr>
        <w:t xml:space="preserve"> </w:t>
      </w:r>
      <w:r w:rsidRPr="00512AC6">
        <w:rPr>
          <w:rStyle w:val="StyleUnderline"/>
          <w:rFonts w:asciiTheme="minorHAnsi" w:hAnsiTheme="minorHAnsi" w:cstheme="minorHAnsi"/>
          <w:highlight w:val="yellow"/>
        </w:rPr>
        <w:t>insulins</w:t>
      </w:r>
      <w:r w:rsidRPr="00512AC6">
        <w:rPr>
          <w:rFonts w:asciiTheme="minorHAnsi" w:hAnsiTheme="minorHAnsi" w:cstheme="minorHAnsi"/>
          <w:sz w:val="16"/>
          <w:highlight w:val="yellow"/>
        </w:rPr>
        <w:t xml:space="preserve"> </w:t>
      </w:r>
      <w:r w:rsidRPr="00512AC6">
        <w:rPr>
          <w:rStyle w:val="Emphasis"/>
          <w:rFonts w:asciiTheme="minorHAnsi" w:hAnsiTheme="minorHAnsi" w:cstheme="minorHAnsi"/>
          <w:highlight w:val="yellow"/>
        </w:rPr>
        <w:t>more cheaply</w:t>
      </w:r>
      <w:r w:rsidRPr="00512AC6">
        <w:rPr>
          <w:rFonts w:asciiTheme="minorHAnsi" w:hAnsiTheme="minorHAnsi" w:cstheme="minorHAnsi"/>
          <w:sz w:val="16"/>
        </w:rPr>
        <w:t xml:space="preserve">. The second advantage would be that </w:t>
      </w:r>
      <w:r w:rsidRPr="00512AC6">
        <w:rPr>
          <w:rStyle w:val="StyleUnderline"/>
          <w:rFonts w:asciiTheme="minorHAnsi" w:hAnsiTheme="minorHAnsi" w:cstheme="minorHAnsi"/>
        </w:rPr>
        <w:t xml:space="preserve">the </w:t>
      </w:r>
      <w:r w:rsidRPr="00512AC6">
        <w:rPr>
          <w:rStyle w:val="StyleUnderline"/>
          <w:rFonts w:asciiTheme="minorHAnsi" w:hAnsiTheme="minorHAnsi" w:cstheme="minorHAnsi"/>
          <w:highlight w:val="yellow"/>
        </w:rPr>
        <w:t>growing</w:t>
      </w:r>
      <w:r w:rsidRPr="00512AC6">
        <w:rPr>
          <w:rStyle w:val="StyleUnderline"/>
          <w:rFonts w:asciiTheme="minorHAnsi" w:hAnsiTheme="minorHAnsi" w:cstheme="minorHAnsi"/>
        </w:rPr>
        <w:t xml:space="preserve"> fund of </w:t>
      </w:r>
      <w:r w:rsidRPr="00512AC6">
        <w:rPr>
          <w:rStyle w:val="StyleUnderline"/>
          <w:rFonts w:asciiTheme="minorHAnsi" w:hAnsiTheme="minorHAnsi" w:cstheme="minorHAnsi"/>
          <w:highlight w:val="yellow"/>
        </w:rPr>
        <w:t>public knowledge</w:t>
      </w:r>
      <w:r w:rsidRPr="00512AC6">
        <w:rPr>
          <w:rFonts w:asciiTheme="minorHAnsi" w:hAnsiTheme="minorHAnsi" w:cstheme="minorHAnsi"/>
          <w:sz w:val="16"/>
        </w:rPr>
        <w:t xml:space="preserve"> </w:t>
      </w:r>
      <w:r w:rsidRPr="00512AC6">
        <w:rPr>
          <w:rStyle w:val="StyleUnderline"/>
          <w:rFonts w:asciiTheme="minorHAnsi" w:hAnsiTheme="minorHAnsi" w:cstheme="minorHAnsi"/>
        </w:rPr>
        <w:t>about insulin</w:t>
      </w:r>
      <w:r w:rsidRPr="00512AC6">
        <w:rPr>
          <w:rFonts w:asciiTheme="minorHAnsi" w:hAnsiTheme="minorHAnsi" w:cstheme="minorHAnsi"/>
          <w:sz w:val="16"/>
        </w:rPr>
        <w:t xml:space="preserve"> and other biologics </w:t>
      </w:r>
      <w:r w:rsidRPr="00512AC6">
        <w:rPr>
          <w:rStyle w:val="StyleUnderline"/>
          <w:rFonts w:asciiTheme="minorHAnsi" w:hAnsiTheme="minorHAnsi" w:cstheme="minorHAnsi"/>
          <w:highlight w:val="yellow"/>
        </w:rPr>
        <w:t>would</w:t>
      </w:r>
      <w:r w:rsidRPr="00512AC6">
        <w:rPr>
          <w:rStyle w:val="StyleUnderline"/>
          <w:rFonts w:asciiTheme="minorHAnsi" w:hAnsiTheme="minorHAnsi" w:cstheme="minorHAnsi"/>
        </w:rPr>
        <w:t xml:space="preserve"> </w:t>
      </w:r>
      <w:r w:rsidRPr="00512AC6">
        <w:rPr>
          <w:rStyle w:val="StyleUnderline"/>
          <w:rFonts w:asciiTheme="minorHAnsi" w:hAnsiTheme="minorHAnsi" w:cstheme="minorHAnsi"/>
          <w:highlight w:val="yellow"/>
        </w:rPr>
        <w:t xml:space="preserve">facilitate </w:t>
      </w:r>
      <w:r w:rsidRPr="00512AC6">
        <w:rPr>
          <w:rStyle w:val="Emphasis"/>
          <w:rFonts w:asciiTheme="minorHAnsi" w:hAnsiTheme="minorHAnsi" w:cstheme="minorHAnsi"/>
          <w:highlight w:val="yellow"/>
        </w:rPr>
        <w:t>greater innovation</w:t>
      </w:r>
      <w:r w:rsidRPr="00512AC6">
        <w:rPr>
          <w:rFonts w:asciiTheme="minorHAnsi" w:hAnsiTheme="minorHAnsi" w:cstheme="minorHAnsi"/>
          <w:sz w:val="16"/>
        </w:rPr>
        <w:t xml:space="preserve"> in the field </w:t>
      </w:r>
      <w:r w:rsidRPr="00512AC6">
        <w:rPr>
          <w:rStyle w:val="StyleUnderline"/>
          <w:rFonts w:asciiTheme="minorHAnsi" w:hAnsiTheme="minorHAnsi" w:cstheme="minorHAnsi"/>
        </w:rPr>
        <w:t>over time</w:t>
      </w:r>
      <w:r w:rsidRPr="00512AC6">
        <w:rPr>
          <w:rFonts w:asciiTheme="minorHAnsi" w:hAnsiTheme="minorHAnsi" w:cstheme="minorHAnsi"/>
          <w:sz w:val="16"/>
        </w:rPr>
        <w:t xml:space="preserve">.199 </w:t>
      </w:r>
      <w:r w:rsidRPr="00512AC6">
        <w:rPr>
          <w:rStyle w:val="StyleUnderline"/>
          <w:rFonts w:asciiTheme="minorHAnsi" w:hAnsiTheme="minorHAnsi" w:cstheme="minorHAnsi"/>
          <w:highlight w:val="yellow"/>
        </w:rPr>
        <w:t xml:space="preserve">By keeping </w:t>
      </w:r>
      <w:r w:rsidRPr="00512AC6">
        <w:rPr>
          <w:rStyle w:val="Emphasis"/>
          <w:rFonts w:asciiTheme="minorHAnsi" w:hAnsiTheme="minorHAnsi" w:cstheme="minorHAnsi"/>
          <w:highlight w:val="yellow"/>
        </w:rPr>
        <w:t>critical info</w:t>
      </w:r>
      <w:r w:rsidRPr="00512AC6">
        <w:rPr>
          <w:rStyle w:val="Emphasis"/>
          <w:rFonts w:asciiTheme="minorHAnsi" w:hAnsiTheme="minorHAnsi" w:cstheme="minorHAnsi"/>
        </w:rPr>
        <w:t>rmation</w:t>
      </w:r>
      <w:r w:rsidRPr="00512AC6">
        <w:rPr>
          <w:rStyle w:val="StyleUnderline"/>
          <w:rFonts w:asciiTheme="minorHAnsi" w:hAnsiTheme="minorHAnsi" w:cstheme="minorHAnsi"/>
        </w:rPr>
        <w:t xml:space="preserve"> </w:t>
      </w:r>
      <w:r w:rsidRPr="00512AC6">
        <w:rPr>
          <w:rStyle w:val="StyleUnderline"/>
          <w:rFonts w:asciiTheme="minorHAnsi" w:hAnsiTheme="minorHAnsi" w:cstheme="minorHAnsi"/>
          <w:highlight w:val="yellow"/>
        </w:rPr>
        <w:t>about</w:t>
      </w:r>
      <w:r w:rsidRPr="00512AC6">
        <w:rPr>
          <w:rStyle w:val="StyleUnderline"/>
          <w:rFonts w:asciiTheme="minorHAnsi" w:hAnsiTheme="minorHAnsi" w:cstheme="minorHAnsi"/>
        </w:rPr>
        <w:t xml:space="preserve"> their </w:t>
      </w:r>
      <w:r w:rsidRPr="00512AC6">
        <w:rPr>
          <w:rStyle w:val="StyleUnderline"/>
          <w:rFonts w:asciiTheme="minorHAnsi" w:hAnsiTheme="minorHAnsi" w:cstheme="minorHAnsi"/>
          <w:highlight w:val="yellow"/>
        </w:rPr>
        <w:t>discoveries secret</w:t>
      </w:r>
      <w:r w:rsidRPr="00512AC6">
        <w:rPr>
          <w:rStyle w:val="StyleUnderline"/>
          <w:rFonts w:asciiTheme="minorHAnsi" w:hAnsiTheme="minorHAnsi" w:cstheme="minorHAnsi"/>
        </w:rPr>
        <w:t xml:space="preserve">, pharmaceutical </w:t>
      </w:r>
      <w:r w:rsidRPr="00512AC6">
        <w:rPr>
          <w:rStyle w:val="StyleUnderline"/>
          <w:rFonts w:asciiTheme="minorHAnsi" w:hAnsiTheme="minorHAnsi" w:cstheme="minorHAnsi"/>
          <w:highlight w:val="yellow"/>
        </w:rPr>
        <w:t xml:space="preserve">companies prevent </w:t>
      </w:r>
      <w:r w:rsidRPr="00512AC6">
        <w:rPr>
          <w:rStyle w:val="StyleUnderline"/>
          <w:rFonts w:asciiTheme="minorHAnsi" w:hAnsiTheme="minorHAnsi" w:cstheme="minorHAnsi"/>
        </w:rPr>
        <w:t xml:space="preserve">other companies, universities, and private </w:t>
      </w:r>
      <w:r w:rsidRPr="00512AC6">
        <w:rPr>
          <w:rStyle w:val="StyleUnderline"/>
          <w:rFonts w:asciiTheme="minorHAnsi" w:hAnsiTheme="minorHAnsi" w:cstheme="minorHAnsi"/>
          <w:highlight w:val="yellow"/>
        </w:rPr>
        <w:t>research</w:t>
      </w:r>
      <w:r w:rsidRPr="00512AC6">
        <w:rPr>
          <w:rStyle w:val="StyleUnderline"/>
          <w:rFonts w:asciiTheme="minorHAnsi" w:hAnsiTheme="minorHAnsi" w:cstheme="minorHAnsi"/>
        </w:rPr>
        <w:t xml:space="preserve"> firms from benefitting from it</w:t>
      </w:r>
      <w:r w:rsidRPr="00512AC6">
        <w:rPr>
          <w:rFonts w:asciiTheme="minorHAnsi" w:hAnsiTheme="minorHAnsi" w:cstheme="minorHAnsi"/>
          <w:sz w:val="16"/>
        </w:rPr>
        <w:t xml:space="preserve">.200 </w:t>
      </w:r>
      <w:r w:rsidRPr="00512AC6">
        <w:rPr>
          <w:rStyle w:val="StyleUnderline"/>
          <w:rFonts w:asciiTheme="minorHAnsi" w:hAnsiTheme="minorHAnsi" w:cstheme="minorHAnsi"/>
          <w:highlight w:val="yellow"/>
        </w:rPr>
        <w:t>Trade secret law</w:t>
      </w:r>
      <w:r w:rsidRPr="00512AC6">
        <w:rPr>
          <w:rFonts w:asciiTheme="minorHAnsi" w:hAnsiTheme="minorHAnsi" w:cstheme="minorHAnsi"/>
          <w:sz w:val="16"/>
          <w:highlight w:val="yellow"/>
        </w:rPr>
        <w:t xml:space="preserve"> </w:t>
      </w:r>
      <w:r w:rsidRPr="00512AC6">
        <w:rPr>
          <w:rStyle w:val="StyleUnderline"/>
          <w:rFonts w:asciiTheme="minorHAnsi" w:hAnsiTheme="minorHAnsi" w:cstheme="minorHAnsi"/>
          <w:highlight w:val="yellow"/>
        </w:rPr>
        <w:t>is</w:t>
      </w:r>
      <w:r w:rsidRPr="00512AC6">
        <w:rPr>
          <w:rFonts w:asciiTheme="minorHAnsi" w:hAnsiTheme="minorHAnsi" w:cstheme="minorHAnsi"/>
          <w:sz w:val="16"/>
        </w:rPr>
        <w:t xml:space="preserve"> often </w:t>
      </w:r>
      <w:r w:rsidRPr="00512AC6">
        <w:rPr>
          <w:rStyle w:val="StyleUnderline"/>
          <w:rFonts w:asciiTheme="minorHAnsi" w:hAnsiTheme="minorHAnsi" w:cstheme="minorHAnsi"/>
        </w:rPr>
        <w:t xml:space="preserve">criticized for its tendency </w:t>
      </w:r>
      <w:r w:rsidRPr="00512AC6">
        <w:rPr>
          <w:rStyle w:val="StyleUnderline"/>
          <w:rFonts w:asciiTheme="minorHAnsi" w:hAnsiTheme="minorHAnsi" w:cstheme="minorHAnsi"/>
          <w:highlight w:val="yellow"/>
        </w:rPr>
        <w:t xml:space="preserve">to cause </w:t>
      </w:r>
      <w:r w:rsidRPr="00512AC6">
        <w:rPr>
          <w:rStyle w:val="Emphasis"/>
          <w:rFonts w:asciiTheme="minorHAnsi" w:hAnsiTheme="minorHAnsi" w:cstheme="minorHAnsi"/>
          <w:highlight w:val="yellow"/>
        </w:rPr>
        <w:t>redundancy</w:t>
      </w:r>
      <w:r w:rsidRPr="00512AC6">
        <w:rPr>
          <w:rStyle w:val="StyleUnderline"/>
          <w:rFonts w:asciiTheme="minorHAnsi" w:hAnsiTheme="minorHAnsi" w:cstheme="minorHAnsi"/>
        </w:rPr>
        <w:t xml:space="preserve"> and duplication of effort</w:t>
      </w:r>
      <w:r w:rsidRPr="00512AC6">
        <w:rPr>
          <w:rFonts w:asciiTheme="minorHAnsi" w:hAnsiTheme="minorHAnsi" w:cstheme="minorHAnsi"/>
          <w:sz w:val="16"/>
        </w:rPr>
        <w:t xml:space="preserve">,201 </w:t>
      </w:r>
      <w:r w:rsidRPr="00512AC6">
        <w:rPr>
          <w:rStyle w:val="StyleUnderline"/>
          <w:rFonts w:asciiTheme="minorHAnsi" w:hAnsiTheme="minorHAnsi" w:cstheme="minorHAnsi"/>
        </w:rPr>
        <w:t>and repetition of clinical trials to prove</w:t>
      </w:r>
      <w:r w:rsidRPr="00512AC6">
        <w:rPr>
          <w:rFonts w:asciiTheme="minorHAnsi" w:hAnsiTheme="minorHAnsi" w:cstheme="minorHAnsi"/>
          <w:sz w:val="16"/>
        </w:rPr>
        <w:t xml:space="preserve"> that </w:t>
      </w:r>
      <w:r w:rsidRPr="00512AC6">
        <w:rPr>
          <w:rStyle w:val="StyleUnderline"/>
          <w:rFonts w:asciiTheme="minorHAnsi" w:hAnsiTheme="minorHAnsi" w:cstheme="minorHAnsi"/>
        </w:rPr>
        <w:t>a follow-on is biosimilar</w:t>
      </w:r>
      <w:r w:rsidRPr="00512AC6">
        <w:rPr>
          <w:rFonts w:asciiTheme="minorHAnsi" w:hAnsiTheme="minorHAnsi" w:cstheme="minorHAnsi"/>
          <w:sz w:val="16"/>
        </w:rPr>
        <w:t xml:space="preserve"> or interchangeable </w:t>
      </w:r>
      <w:r w:rsidRPr="00512AC6">
        <w:rPr>
          <w:rStyle w:val="StyleUnderline"/>
          <w:rFonts w:asciiTheme="minorHAnsi" w:hAnsiTheme="minorHAnsi" w:cstheme="minorHAnsi"/>
        </w:rPr>
        <w:t>can cost hundreds of millions of dollars</w:t>
      </w:r>
      <w:r w:rsidRPr="00512AC6">
        <w:rPr>
          <w:rFonts w:asciiTheme="minorHAnsi" w:hAnsiTheme="minorHAnsi" w:cstheme="minorHAnsi"/>
          <w:sz w:val="16"/>
        </w:rPr>
        <w:t xml:space="preserve">.202 </w:t>
      </w:r>
      <w:r w:rsidRPr="00512AC6">
        <w:rPr>
          <w:rStyle w:val="StyleUnderline"/>
          <w:rFonts w:asciiTheme="minorHAnsi" w:hAnsiTheme="minorHAnsi" w:cstheme="minorHAnsi"/>
        </w:rPr>
        <w:t>A free flow of information</w:t>
      </w:r>
      <w:r w:rsidRPr="00512AC6">
        <w:rPr>
          <w:rFonts w:asciiTheme="minorHAnsi" w:hAnsiTheme="minorHAnsi" w:cstheme="minorHAnsi"/>
          <w:sz w:val="16"/>
        </w:rPr>
        <w:t xml:space="preserve"> about process in a field where process has a tremendous influence on the identity and quality of the final product203 </w:t>
      </w:r>
      <w:r w:rsidRPr="00512AC6">
        <w:rPr>
          <w:rStyle w:val="StyleUnderline"/>
          <w:rFonts w:asciiTheme="minorHAnsi" w:hAnsiTheme="minorHAnsi" w:cstheme="minorHAnsi"/>
        </w:rPr>
        <w:t>would have substantial value</w:t>
      </w:r>
      <w:r w:rsidRPr="00512AC6">
        <w:rPr>
          <w:rFonts w:asciiTheme="minorHAnsi" w:hAnsiTheme="minorHAnsi" w:cstheme="minorHAnsi"/>
          <w:sz w:val="16"/>
        </w:rPr>
        <w:t xml:space="preserve"> to society.204 To that end, the third advantage to reducing trade secret protections would be a rebalancing of the public and private interests at stake in the market for insulin. The free-market approach to drugs and other medical products that operates in the U.S. presumes that the same forces at work in the markets for CocaCola and iPhones are at work in similar ways in the markets for insulin and other healthcare products.205 As discussed previously, the free-market approach has undoubted advantages,206 but </w:t>
      </w:r>
      <w:r w:rsidRPr="00512AC6">
        <w:rPr>
          <w:rStyle w:val="StyleUnderline"/>
          <w:rFonts w:asciiTheme="minorHAnsi" w:hAnsiTheme="minorHAnsi" w:cstheme="minorHAnsi"/>
        </w:rPr>
        <w:t>the ethical implications of letting the market decide</w:t>
      </w:r>
      <w:r w:rsidRPr="00512AC6">
        <w:rPr>
          <w:rFonts w:asciiTheme="minorHAnsi" w:hAnsiTheme="minorHAnsi" w:cstheme="minorHAnsi"/>
          <w:sz w:val="16"/>
        </w:rPr>
        <w:t xml:space="preserve"> </w:t>
      </w:r>
      <w:r w:rsidRPr="00512AC6">
        <w:rPr>
          <w:rStyle w:val="StyleUnderline"/>
          <w:rFonts w:asciiTheme="minorHAnsi" w:hAnsiTheme="minorHAnsi" w:cstheme="minorHAnsi"/>
        </w:rPr>
        <w:t>who can afford insulin and who cannot should not be ignored</w:t>
      </w:r>
      <w:r w:rsidRPr="00512AC6">
        <w:rPr>
          <w:rFonts w:asciiTheme="minorHAnsi" w:hAnsiTheme="minorHAnsi" w:cstheme="minorHAnsi"/>
          <w:sz w:val="16"/>
        </w:rPr>
        <w:t xml:space="preserve">. </w:t>
      </w:r>
      <w:r w:rsidRPr="00512AC6">
        <w:rPr>
          <w:rStyle w:val="StyleUnderline"/>
          <w:rFonts w:asciiTheme="minorHAnsi" w:hAnsiTheme="minorHAnsi" w:cstheme="minorHAnsi"/>
        </w:rPr>
        <w:t>A reduction of</w:t>
      </w:r>
      <w:r w:rsidRPr="00512AC6">
        <w:rPr>
          <w:rFonts w:asciiTheme="minorHAnsi" w:hAnsiTheme="minorHAnsi" w:cstheme="minorHAnsi"/>
          <w:sz w:val="16"/>
        </w:rPr>
        <w:t xml:space="preserve"> </w:t>
      </w:r>
      <w:r w:rsidRPr="00512AC6">
        <w:rPr>
          <w:rStyle w:val="StyleUnderline"/>
          <w:rFonts w:asciiTheme="minorHAnsi" w:hAnsiTheme="minorHAnsi" w:cstheme="minorHAnsi"/>
        </w:rPr>
        <w:t>protection for an already immensely profitable industry</w:t>
      </w:r>
      <w:r w:rsidRPr="00512AC6">
        <w:rPr>
          <w:rFonts w:asciiTheme="minorHAnsi" w:hAnsiTheme="minorHAnsi" w:cstheme="minorHAnsi"/>
          <w:sz w:val="16"/>
        </w:rPr>
        <w:t xml:space="preserve">207 </w:t>
      </w:r>
      <w:r w:rsidRPr="00512AC6">
        <w:rPr>
          <w:rStyle w:val="StyleUnderline"/>
          <w:rFonts w:asciiTheme="minorHAnsi" w:hAnsiTheme="minorHAnsi" w:cstheme="minorHAnsi"/>
        </w:rPr>
        <w:t>would ease the burden on people who rely on insulin for survival</w:t>
      </w:r>
      <w:r w:rsidRPr="00512AC6">
        <w:rPr>
          <w:rFonts w:asciiTheme="minorHAnsi" w:hAnsiTheme="minorHAnsi" w:cstheme="minorHAnsi"/>
          <w:sz w:val="16"/>
        </w:rPr>
        <w:t xml:space="preserve">. On the other hand, this approach does have drawbacks. For example, as </w:t>
      </w:r>
      <w:r w:rsidRPr="00512AC6">
        <w:rPr>
          <w:rStyle w:val="StyleUnderline"/>
          <w:rFonts w:asciiTheme="minorHAnsi" w:hAnsiTheme="minorHAnsi" w:cstheme="minorHAnsi"/>
        </w:rPr>
        <w:t>with any limitation on intellectual property protection, there is the concern</w:t>
      </w:r>
      <w:r w:rsidRPr="00512AC6">
        <w:rPr>
          <w:rFonts w:asciiTheme="minorHAnsi" w:hAnsiTheme="minorHAnsi" w:cstheme="minorHAnsi"/>
          <w:sz w:val="16"/>
        </w:rPr>
        <w:t xml:space="preserve"> that </w:t>
      </w:r>
      <w:r w:rsidRPr="00512AC6">
        <w:rPr>
          <w:rStyle w:val="StyleUnderline"/>
          <w:rFonts w:asciiTheme="minorHAnsi" w:hAnsiTheme="minorHAnsi" w:cstheme="minorHAnsi"/>
        </w:rPr>
        <w:t>this</w:t>
      </w:r>
      <w:r w:rsidRPr="00512AC6">
        <w:rPr>
          <w:rFonts w:asciiTheme="minorHAnsi" w:hAnsiTheme="minorHAnsi" w:cstheme="minorHAnsi"/>
          <w:sz w:val="16"/>
        </w:rPr>
        <w:t xml:space="preserve"> </w:t>
      </w:r>
      <w:r w:rsidRPr="00512AC6">
        <w:rPr>
          <w:rStyle w:val="StyleUnderline"/>
          <w:rFonts w:asciiTheme="minorHAnsi" w:hAnsiTheme="minorHAnsi" w:cstheme="minorHAnsi"/>
        </w:rPr>
        <w:t>would</w:t>
      </w:r>
      <w:r w:rsidRPr="00512AC6">
        <w:rPr>
          <w:rFonts w:asciiTheme="minorHAnsi" w:hAnsiTheme="minorHAnsi" w:cstheme="minorHAnsi"/>
          <w:sz w:val="16"/>
        </w:rPr>
        <w:t xml:space="preserve"> </w:t>
      </w:r>
      <w:r w:rsidRPr="00512AC6">
        <w:rPr>
          <w:rStyle w:val="StyleUnderline"/>
          <w:rFonts w:asciiTheme="minorHAnsi" w:hAnsiTheme="minorHAnsi" w:cstheme="minorHAnsi"/>
        </w:rPr>
        <w:t>decrease incentives to innovate</w:t>
      </w:r>
      <w:r w:rsidRPr="00512AC6">
        <w:rPr>
          <w:rFonts w:asciiTheme="minorHAnsi" w:hAnsiTheme="minorHAnsi" w:cstheme="minorHAnsi"/>
          <w:sz w:val="16"/>
        </w:rPr>
        <w:t xml:space="preserve">.208 Insulin makers may decide to slow or halt development of costly new products if they fear that they will not be able to recoup their losses.209 However, </w:t>
      </w:r>
      <w:r w:rsidRPr="00512AC6">
        <w:rPr>
          <w:rStyle w:val="StyleUnderline"/>
          <w:rFonts w:asciiTheme="minorHAnsi" w:hAnsiTheme="minorHAnsi" w:cstheme="minorHAnsi"/>
        </w:rPr>
        <w:t>this</w:t>
      </w:r>
      <w:r w:rsidRPr="00512AC6">
        <w:rPr>
          <w:rFonts w:asciiTheme="minorHAnsi" w:hAnsiTheme="minorHAnsi" w:cstheme="minorHAnsi"/>
          <w:sz w:val="16"/>
        </w:rPr>
        <w:t xml:space="preserve"> particular </w:t>
      </w:r>
      <w:r w:rsidRPr="00512AC6">
        <w:rPr>
          <w:rStyle w:val="StyleUnderline"/>
          <w:rFonts w:asciiTheme="minorHAnsi" w:hAnsiTheme="minorHAnsi" w:cstheme="minorHAnsi"/>
        </w:rPr>
        <w:t>issue seems to be of less concern</w:t>
      </w:r>
      <w:r w:rsidRPr="00512AC6">
        <w:rPr>
          <w:rFonts w:asciiTheme="minorHAnsi" w:hAnsiTheme="minorHAnsi" w:cstheme="minorHAnsi"/>
          <w:sz w:val="16"/>
        </w:rPr>
        <w:t xml:space="preserve"> here than in other situations in which cutting edge biologics are not yet on the market. </w:t>
      </w:r>
      <w:r w:rsidRPr="00512AC6">
        <w:rPr>
          <w:rStyle w:val="StyleUnderline"/>
          <w:rFonts w:asciiTheme="minorHAnsi" w:hAnsiTheme="minorHAnsi" w:cstheme="minorHAnsi"/>
          <w:highlight w:val="yellow"/>
        </w:rPr>
        <w:t>Insulin’s age and long history</w:t>
      </w:r>
      <w:r w:rsidRPr="00512AC6">
        <w:rPr>
          <w:rStyle w:val="StyleUnderline"/>
          <w:rFonts w:asciiTheme="minorHAnsi" w:hAnsiTheme="minorHAnsi" w:cstheme="minorHAnsi"/>
        </w:rPr>
        <w:t xml:space="preserve"> in the market </w:t>
      </w:r>
      <w:r w:rsidRPr="00512AC6">
        <w:rPr>
          <w:rStyle w:val="StyleUnderline"/>
          <w:rFonts w:asciiTheme="minorHAnsi" w:hAnsiTheme="minorHAnsi" w:cstheme="minorHAnsi"/>
          <w:highlight w:val="yellow"/>
        </w:rPr>
        <w:t>will</w:t>
      </w:r>
      <w:r w:rsidRPr="00512AC6">
        <w:rPr>
          <w:rFonts w:asciiTheme="minorHAnsi" w:hAnsiTheme="minorHAnsi" w:cstheme="minorHAnsi"/>
          <w:sz w:val="16"/>
        </w:rPr>
        <w:t xml:space="preserve"> likely </w:t>
      </w:r>
      <w:r w:rsidRPr="00512AC6">
        <w:rPr>
          <w:rStyle w:val="Emphasis"/>
          <w:rFonts w:asciiTheme="minorHAnsi" w:hAnsiTheme="minorHAnsi" w:cstheme="minorHAnsi"/>
          <w:highlight w:val="yellow"/>
        </w:rPr>
        <w:t>shield</w:t>
      </w:r>
      <w:r w:rsidRPr="00512AC6">
        <w:rPr>
          <w:rStyle w:val="StyleUnderline"/>
          <w:rFonts w:asciiTheme="minorHAnsi" w:hAnsiTheme="minorHAnsi" w:cstheme="minorHAnsi"/>
          <w:highlight w:val="yellow"/>
        </w:rPr>
        <w:t xml:space="preserve"> it from this negative effect</w:t>
      </w:r>
      <w:r w:rsidRPr="00512AC6">
        <w:rPr>
          <w:rStyle w:val="StyleUnderline"/>
          <w:rFonts w:asciiTheme="minorHAnsi" w:hAnsiTheme="minorHAnsi" w:cstheme="minorHAnsi"/>
        </w:rPr>
        <w:t xml:space="preserve"> </w:t>
      </w:r>
      <w:r w:rsidRPr="00512AC6">
        <w:rPr>
          <w:rStyle w:val="StyleUnderline"/>
          <w:rFonts w:asciiTheme="minorHAnsi" w:hAnsiTheme="minorHAnsi" w:cstheme="minorHAnsi"/>
          <w:highlight w:val="yellow"/>
        </w:rPr>
        <w:t>because</w:t>
      </w:r>
      <w:r w:rsidRPr="00512AC6">
        <w:rPr>
          <w:rFonts w:asciiTheme="minorHAnsi" w:hAnsiTheme="minorHAnsi" w:cstheme="minorHAnsi"/>
          <w:sz w:val="16"/>
        </w:rPr>
        <w:t xml:space="preserve"> </w:t>
      </w:r>
      <w:r w:rsidRPr="00512AC6">
        <w:rPr>
          <w:rStyle w:val="StyleUnderline"/>
          <w:rFonts w:asciiTheme="minorHAnsi" w:hAnsiTheme="minorHAnsi" w:cstheme="minorHAnsi"/>
        </w:rPr>
        <w:t>several</w:t>
      </w:r>
      <w:r w:rsidRPr="00512AC6">
        <w:rPr>
          <w:rFonts w:asciiTheme="minorHAnsi" w:hAnsiTheme="minorHAnsi" w:cstheme="minorHAnsi"/>
          <w:sz w:val="16"/>
        </w:rPr>
        <w:t xml:space="preserve"> </w:t>
      </w:r>
      <w:r w:rsidRPr="00512AC6">
        <w:rPr>
          <w:rStyle w:val="StyleUnderline"/>
          <w:rFonts w:asciiTheme="minorHAnsi" w:hAnsiTheme="minorHAnsi" w:cstheme="minorHAnsi"/>
          <w:highlight w:val="yellow"/>
        </w:rPr>
        <w:t>safe and effective varieties</w:t>
      </w:r>
      <w:r w:rsidRPr="00512AC6">
        <w:rPr>
          <w:rFonts w:asciiTheme="minorHAnsi" w:hAnsiTheme="minorHAnsi" w:cstheme="minorHAnsi"/>
          <w:sz w:val="16"/>
        </w:rPr>
        <w:t xml:space="preserve"> </w:t>
      </w:r>
      <w:r w:rsidRPr="00512AC6">
        <w:rPr>
          <w:rStyle w:val="StyleUnderline"/>
          <w:rFonts w:asciiTheme="minorHAnsi" w:hAnsiTheme="minorHAnsi" w:cstheme="minorHAnsi"/>
          <w:highlight w:val="yellow"/>
        </w:rPr>
        <w:t>already</w:t>
      </w:r>
      <w:r w:rsidRPr="00512AC6">
        <w:rPr>
          <w:rFonts w:asciiTheme="minorHAnsi" w:hAnsiTheme="minorHAnsi" w:cstheme="minorHAnsi"/>
          <w:sz w:val="16"/>
        </w:rPr>
        <w:t xml:space="preserve"> </w:t>
      </w:r>
      <w:r w:rsidRPr="00512AC6">
        <w:rPr>
          <w:rStyle w:val="StyleUnderline"/>
          <w:rFonts w:asciiTheme="minorHAnsi" w:hAnsiTheme="minorHAnsi" w:cstheme="minorHAnsi"/>
          <w:highlight w:val="yellow"/>
        </w:rPr>
        <w:t>exist</w:t>
      </w:r>
      <w:r w:rsidRPr="00512AC6">
        <w:rPr>
          <w:rFonts w:asciiTheme="minorHAnsi" w:hAnsiTheme="minorHAnsi" w:cstheme="minorHAnsi"/>
          <w:sz w:val="16"/>
        </w:rPr>
        <w:t xml:space="preserve">. Thus, while reducing trade secret protections for biologics may have the effect of making some drug manufacturers more reluctant to develop entirely new biologic drugs, it will likely have the opposite effect of improving competition for drugs that are already on the market. Furthermore, a compromise might be made to restrict the scaling-back of trade secret protection to insulin alone, rather than to all biologics. Using insulin as a sort of pilot for a broader scheme of reducing trade secret protections in the pharmaceutical industry would provide lawmakers and the public with some context for the effectiveness of such a scheme. A second potential drawback to this proposal is the possibility of a chilling effect on insulin production in general. Once information about manufacturing insulin enters the public domain, regulatory agencies like FDA will have the ability to set manufacturing standards accordingly.210 The more that is known about a substance, the easier it is to regulate.211 An increase in the minimum standard may raise production costs, thus deterring current producers from continuing to make insulin, and discouraging new firms from entering the insulin market in the first place. </w:t>
      </w:r>
      <w:r w:rsidRPr="00512AC6">
        <w:rPr>
          <w:rStyle w:val="StyleUnderline"/>
          <w:rFonts w:asciiTheme="minorHAnsi" w:hAnsiTheme="minorHAnsi" w:cstheme="minorHAnsi"/>
        </w:rPr>
        <w:t>Trade secrecy</w:t>
      </w:r>
      <w:r w:rsidRPr="00512AC6">
        <w:rPr>
          <w:rFonts w:asciiTheme="minorHAnsi" w:hAnsiTheme="minorHAnsi" w:cstheme="minorHAnsi"/>
          <w:sz w:val="16"/>
        </w:rPr>
        <w:t xml:space="preserve"> has </w:t>
      </w:r>
      <w:r w:rsidRPr="00512AC6">
        <w:rPr>
          <w:rStyle w:val="StyleUnderline"/>
          <w:rFonts w:asciiTheme="minorHAnsi" w:hAnsiTheme="minorHAnsi" w:cstheme="minorHAnsi"/>
        </w:rPr>
        <w:t>kept</w:t>
      </w:r>
      <w:r w:rsidRPr="00512AC6">
        <w:rPr>
          <w:rFonts w:asciiTheme="minorHAnsi" w:hAnsiTheme="minorHAnsi" w:cstheme="minorHAnsi"/>
          <w:sz w:val="16"/>
        </w:rPr>
        <w:t xml:space="preserve"> the </w:t>
      </w:r>
      <w:r w:rsidRPr="00512AC6">
        <w:rPr>
          <w:rStyle w:val="StyleUnderline"/>
          <w:rFonts w:asciiTheme="minorHAnsi" w:hAnsiTheme="minorHAnsi" w:cstheme="minorHAnsi"/>
        </w:rPr>
        <w:t>barriers to entry high for competitors in the insulin market</w:t>
      </w:r>
      <w:r w:rsidRPr="00512AC6">
        <w:rPr>
          <w:rFonts w:asciiTheme="minorHAnsi" w:hAnsiTheme="minorHAnsi" w:cstheme="minorHAnsi"/>
          <w:sz w:val="16"/>
        </w:rPr>
        <w:t xml:space="preserve">.212 There is no question that, in general, insulin and other biologics are more difficult and more expensive to produce than chemical medications.213 Thus, the U.S. is unlikely to see drastic price reductions for these products such as those that resulted from the enactment of Hatch-Waxman.214 However, the current situation is clearly untenable for patients, and </w:t>
      </w:r>
      <w:r w:rsidRPr="00512AC6">
        <w:rPr>
          <w:rStyle w:val="StyleUnderline"/>
          <w:rFonts w:asciiTheme="minorHAnsi" w:hAnsiTheme="minorHAnsi" w:cstheme="minorHAnsi"/>
        </w:rPr>
        <w:t>a scaling back of trade secrecy</w:t>
      </w:r>
      <w:r w:rsidRPr="00512AC6">
        <w:rPr>
          <w:rFonts w:asciiTheme="minorHAnsi" w:hAnsiTheme="minorHAnsi" w:cstheme="minorHAnsi"/>
          <w:sz w:val="16"/>
        </w:rPr>
        <w:t xml:space="preserve"> in the insulin market </w:t>
      </w:r>
      <w:r w:rsidRPr="00512AC6">
        <w:rPr>
          <w:rStyle w:val="StyleUnderline"/>
          <w:rFonts w:asciiTheme="minorHAnsi" w:hAnsiTheme="minorHAnsi" w:cstheme="minorHAnsi"/>
        </w:rPr>
        <w:t>would</w:t>
      </w:r>
      <w:r w:rsidRPr="00512AC6">
        <w:rPr>
          <w:rFonts w:asciiTheme="minorHAnsi" w:hAnsiTheme="minorHAnsi" w:cstheme="minorHAnsi"/>
          <w:sz w:val="16"/>
        </w:rPr>
        <w:t xml:space="preserve"> likely help </w:t>
      </w:r>
      <w:r w:rsidRPr="00512AC6">
        <w:rPr>
          <w:rStyle w:val="StyleUnderline"/>
          <w:rFonts w:asciiTheme="minorHAnsi" w:hAnsiTheme="minorHAnsi" w:cstheme="minorHAnsi"/>
        </w:rPr>
        <w:t>facilitate price reduction</w:t>
      </w:r>
      <w:r w:rsidRPr="00512AC6">
        <w:rPr>
          <w:rFonts w:asciiTheme="minorHAnsi" w:hAnsiTheme="minorHAnsi" w:cstheme="minorHAnsi"/>
          <w:sz w:val="16"/>
        </w:rPr>
        <w:t>. VI. CONCLUSION</w:t>
      </w:r>
    </w:p>
    <w:p w14:paraId="4AB1E683" w14:textId="77777777" w:rsidR="00E30C87" w:rsidRPr="00512AC6" w:rsidRDefault="00E30C87" w:rsidP="00E30C87">
      <w:pPr>
        <w:pStyle w:val="Heading2"/>
        <w:rPr>
          <w:rFonts w:asciiTheme="minorHAnsi" w:hAnsiTheme="minorHAnsi" w:cstheme="minorHAnsi"/>
        </w:rPr>
      </w:pPr>
      <w:r w:rsidRPr="00512AC6">
        <w:rPr>
          <w:rFonts w:asciiTheme="minorHAnsi" w:hAnsiTheme="minorHAnsi" w:cstheme="minorHAnsi"/>
        </w:rPr>
        <w:t>Framework</w:t>
      </w:r>
    </w:p>
    <w:p w14:paraId="25E50263" w14:textId="77777777" w:rsidR="00E30C87" w:rsidRPr="00512AC6" w:rsidRDefault="00E30C87" w:rsidP="00E30C87">
      <w:pPr>
        <w:pStyle w:val="Heading4"/>
        <w:rPr>
          <w:rFonts w:asciiTheme="minorHAnsi" w:hAnsiTheme="minorHAnsi" w:cstheme="minorHAnsi"/>
        </w:rPr>
      </w:pPr>
      <w:r w:rsidRPr="00512AC6">
        <w:rPr>
          <w:rFonts w:asciiTheme="minorHAnsi" w:hAnsiTheme="minorHAnsi" w:cstheme="minorHAnsi"/>
        </w:rPr>
        <w:t xml:space="preserve">Pain and pleasure are </w:t>
      </w:r>
      <w:r w:rsidRPr="00512AC6">
        <w:rPr>
          <w:rFonts w:asciiTheme="minorHAnsi" w:hAnsiTheme="minorHAnsi" w:cstheme="minorHAnsi"/>
          <w:u w:val="single"/>
        </w:rPr>
        <w:t>intrinsically valuable</w:t>
      </w:r>
      <w:r w:rsidRPr="00512AC6">
        <w:rPr>
          <w:rFonts w:asciiTheme="minorHAnsi" w:hAnsiTheme="minorHAnsi" w:cstheme="minorHAnsi"/>
        </w:rPr>
        <w:t xml:space="preserve"> – to justify beyond that runs into </w:t>
      </w:r>
      <w:r w:rsidRPr="00512AC6">
        <w:rPr>
          <w:rFonts w:asciiTheme="minorHAnsi" w:hAnsiTheme="minorHAnsi" w:cstheme="minorHAnsi"/>
          <w:u w:val="single"/>
        </w:rPr>
        <w:t>moral incoherence.</w:t>
      </w:r>
      <w:r w:rsidRPr="00512AC6">
        <w:rPr>
          <w:rFonts w:asciiTheme="minorHAnsi" w:hAnsiTheme="minorHAnsi" w:cstheme="minorHAnsi"/>
        </w:rPr>
        <w:t xml:space="preserve"> Moen 16,</w:t>
      </w:r>
    </w:p>
    <w:p w14:paraId="5D995ECA" w14:textId="77777777" w:rsidR="00E30C87" w:rsidRPr="00512AC6" w:rsidRDefault="00E30C87" w:rsidP="00E30C87">
      <w:pPr>
        <w:spacing w:after="0"/>
        <w:rPr>
          <w:rFonts w:asciiTheme="minorHAnsi" w:hAnsiTheme="minorHAnsi" w:cstheme="minorHAnsi"/>
          <w:sz w:val="16"/>
        </w:rPr>
      </w:pPr>
      <w:r w:rsidRPr="00512AC6">
        <w:rPr>
          <w:rStyle w:val="Emphasis"/>
          <w:rFonts w:asciiTheme="minorHAnsi" w:hAnsiTheme="minorHAnsi" w:cstheme="minorHAnsi"/>
        </w:rPr>
        <w:t>Moen 16</w:t>
      </w:r>
      <w:r w:rsidRPr="00512AC6">
        <w:rPr>
          <w:rFonts w:asciiTheme="minorHAnsi" w:hAnsiTheme="minorHAnsi" w:cstheme="minorHAnsi"/>
          <w:sz w:val="16"/>
        </w:rPr>
        <w:t xml:space="preserve"> [Ole Martin Moen, Research Fellow in Philosophy at University of Oslo “An Argument for Hedonism” Journal of Value Inquiry (Springer), 50 (2) 2016: 267–281] SJDI // RCT by JPark</w:t>
      </w:r>
    </w:p>
    <w:p w14:paraId="5FD64884" w14:textId="77777777" w:rsidR="00E30C87" w:rsidRPr="00512AC6" w:rsidRDefault="00E30C87" w:rsidP="00E30C87">
      <w:pPr>
        <w:spacing w:after="0"/>
        <w:rPr>
          <w:rStyle w:val="StyleUnderline"/>
          <w:rFonts w:asciiTheme="minorHAnsi" w:hAnsiTheme="minorHAnsi" w:cstheme="minorHAnsi"/>
        </w:rPr>
      </w:pPr>
      <w:r w:rsidRPr="00512AC6">
        <w:rPr>
          <w:rFonts w:asciiTheme="minorHAnsi" w:hAnsiTheme="minorHAnsi" w:cstheme="minorHAnsi"/>
          <w:sz w:val="16"/>
        </w:rPr>
        <w:t xml:space="preserve">Let us start by observing, empirically, that </w:t>
      </w:r>
      <w:r w:rsidRPr="00512AC6">
        <w:rPr>
          <w:rStyle w:val="StyleUnderline"/>
          <w:rFonts w:asciiTheme="minorHAnsi" w:hAnsiTheme="minorHAnsi" w:cstheme="minorHAnsi"/>
        </w:rPr>
        <w:t xml:space="preserve">a widely shared judgment about intrinsic value and disvalue is that </w:t>
      </w:r>
      <w:r w:rsidRPr="00512AC6">
        <w:rPr>
          <w:rStyle w:val="StyleUnderline"/>
          <w:rFonts w:asciiTheme="minorHAnsi" w:hAnsiTheme="minorHAnsi" w:cstheme="minorHAnsi"/>
          <w:highlight w:val="yellow"/>
        </w:rPr>
        <w:t>pleasure is intrinsically valuable and pain is intrinsically disvaluable</w:t>
      </w:r>
      <w:r w:rsidRPr="00512AC6">
        <w:rPr>
          <w:rStyle w:val="StyleUnderline"/>
          <w:rFonts w:asciiTheme="minorHAnsi" w:hAnsiTheme="minorHAnsi" w:cstheme="minorHAnsi"/>
        </w:rPr>
        <w:t>.</w:t>
      </w:r>
      <w:r w:rsidRPr="00512AC6">
        <w:rPr>
          <w:rFonts w:asciiTheme="minorHAnsi" w:hAnsiTheme="minorHAnsi" w:cstheme="minorHAnsi"/>
          <w:sz w:val="16"/>
        </w:rPr>
        <w:t xml:space="preserve"> </w:t>
      </w:r>
      <w:r w:rsidRPr="00512AC6">
        <w:rPr>
          <w:rStyle w:val="StyleUnderline"/>
          <w:rFonts w:asciiTheme="minorHAnsi" w:hAnsiTheme="minorHAnsi" w:cstheme="minorHAnsi"/>
        </w:rPr>
        <w:t>On virtually any proposed list of intrinsic values and disvalues (we will look at some of them below), pleasure is included among the intrinsic values and pain among the intrinsic disvalues.</w:t>
      </w:r>
      <w:r w:rsidRPr="00512AC6">
        <w:rPr>
          <w:rFonts w:asciiTheme="minorHAnsi" w:hAnsiTheme="minorHAnsi" w:cstheme="minorHAnsi"/>
          <w:sz w:val="16"/>
        </w:rPr>
        <w:t xml:space="preserve"> This inclusion makes intuitive sense, moreover, for </w:t>
      </w:r>
      <w:r w:rsidRPr="00512AC6">
        <w:rPr>
          <w:rStyle w:val="StyleUnderline"/>
          <w:rFonts w:asciiTheme="minorHAnsi" w:hAnsiTheme="minorHAnsi" w:cstheme="minorHAnsi"/>
          <w:highlight w:val="yellow"/>
        </w:rPr>
        <w:t>there is something undeniably good about</w:t>
      </w:r>
      <w:r w:rsidRPr="00512AC6">
        <w:rPr>
          <w:rStyle w:val="StyleUnderline"/>
          <w:rFonts w:asciiTheme="minorHAnsi" w:hAnsiTheme="minorHAnsi" w:cstheme="minorHAnsi"/>
        </w:rPr>
        <w:t xml:space="preserve"> the way </w:t>
      </w:r>
      <w:r w:rsidRPr="00512AC6">
        <w:rPr>
          <w:rStyle w:val="StyleUnderline"/>
          <w:rFonts w:asciiTheme="minorHAnsi" w:hAnsiTheme="minorHAnsi" w:cstheme="minorHAnsi"/>
          <w:highlight w:val="yellow"/>
        </w:rPr>
        <w:t>pleasure</w:t>
      </w:r>
      <w:r w:rsidRPr="00512AC6">
        <w:rPr>
          <w:rStyle w:val="StyleUnderline"/>
          <w:rFonts w:asciiTheme="minorHAnsi" w:hAnsiTheme="minorHAnsi" w:cstheme="minorHAnsi"/>
        </w:rPr>
        <w:t xml:space="preserve"> feels </w:t>
      </w:r>
      <w:r w:rsidRPr="00512AC6">
        <w:rPr>
          <w:rStyle w:val="StyleUnderline"/>
          <w:rFonts w:asciiTheme="minorHAnsi" w:hAnsiTheme="minorHAnsi" w:cstheme="minorHAnsi"/>
          <w:highlight w:val="yellow"/>
        </w:rPr>
        <w:t>and something undeniably bad about</w:t>
      </w:r>
      <w:r w:rsidRPr="00512AC6">
        <w:rPr>
          <w:rStyle w:val="StyleUnderline"/>
          <w:rFonts w:asciiTheme="minorHAnsi" w:hAnsiTheme="minorHAnsi" w:cstheme="minorHAnsi"/>
        </w:rPr>
        <w:t xml:space="preserve"> the way </w:t>
      </w:r>
      <w:r w:rsidRPr="00512AC6">
        <w:rPr>
          <w:rStyle w:val="StyleUnderline"/>
          <w:rFonts w:asciiTheme="minorHAnsi" w:hAnsiTheme="minorHAnsi" w:cstheme="minorHAnsi"/>
          <w:highlight w:val="yellow"/>
        </w:rPr>
        <w:t>pain</w:t>
      </w:r>
      <w:r w:rsidRPr="00512AC6">
        <w:rPr>
          <w:rStyle w:val="StyleUnderline"/>
          <w:rFonts w:asciiTheme="minorHAnsi" w:hAnsiTheme="minorHAnsi" w:cstheme="minorHAnsi"/>
        </w:rPr>
        <w:t xml:space="preserve"> feels, and neither the goodness of pleasure nor the badness of pain seems to be exhausted by the further effects that these experiences might have.</w:t>
      </w:r>
      <w:r w:rsidRPr="00512AC6">
        <w:rPr>
          <w:rFonts w:asciiTheme="minorHAnsi" w:hAnsiTheme="minorHAnsi" w:cstheme="minorHAnsi"/>
          <w:sz w:val="16"/>
        </w:rPr>
        <w:t xml:space="preserve"> “Pleasure” and “pain” are here understood inclusively, as encompassing anything hedonically positive and anything hedonically negative.2 </w:t>
      </w:r>
      <w:r w:rsidRPr="00512AC6">
        <w:rPr>
          <w:rStyle w:val="StyleUnderline"/>
          <w:rFonts w:asciiTheme="minorHAnsi" w:hAnsiTheme="minorHAnsi" w:cstheme="minorHAnsi"/>
        </w:rPr>
        <w:t xml:space="preserve">The special </w:t>
      </w:r>
      <w:r w:rsidRPr="00512AC6">
        <w:rPr>
          <w:rStyle w:val="StyleUnderline"/>
          <w:rFonts w:asciiTheme="minorHAnsi" w:hAnsiTheme="minorHAnsi" w:cstheme="minorHAnsi"/>
          <w:highlight w:val="yellow"/>
        </w:rPr>
        <w:t>value statuses of pleasure and pain are manifested in how we treat</w:t>
      </w:r>
      <w:r w:rsidRPr="00512AC6">
        <w:rPr>
          <w:rStyle w:val="StyleUnderline"/>
          <w:rFonts w:asciiTheme="minorHAnsi" w:hAnsiTheme="minorHAnsi" w:cstheme="minorHAnsi"/>
        </w:rPr>
        <w:t xml:space="preserve"> these </w:t>
      </w:r>
      <w:r w:rsidRPr="00512AC6">
        <w:rPr>
          <w:rStyle w:val="StyleUnderline"/>
          <w:rFonts w:asciiTheme="minorHAnsi" w:hAnsiTheme="minorHAnsi" w:cstheme="minorHAnsi"/>
          <w:highlight w:val="yellow"/>
        </w:rPr>
        <w:t>experiences in</w:t>
      </w:r>
      <w:r w:rsidRPr="00512AC6">
        <w:rPr>
          <w:rStyle w:val="StyleUnderline"/>
          <w:rFonts w:asciiTheme="minorHAnsi" w:hAnsiTheme="minorHAnsi" w:cstheme="minorHAnsi"/>
        </w:rPr>
        <w:t xml:space="preserve"> our </w:t>
      </w:r>
      <w:r w:rsidRPr="00512AC6">
        <w:rPr>
          <w:rStyle w:val="StyleUnderline"/>
          <w:rFonts w:asciiTheme="minorHAnsi" w:hAnsiTheme="minorHAnsi" w:cstheme="minorHAnsi"/>
          <w:highlight w:val="yellow"/>
        </w:rPr>
        <w:t>everyday reasoning</w:t>
      </w:r>
      <w:r w:rsidRPr="00512AC6">
        <w:rPr>
          <w:rStyle w:val="StyleUnderline"/>
          <w:rFonts w:asciiTheme="minorHAnsi" w:hAnsiTheme="minorHAnsi" w:cstheme="minorHAnsi"/>
        </w:rPr>
        <w:t xml:space="preserve"> about values.</w:t>
      </w:r>
      <w:r w:rsidRPr="00512AC6">
        <w:rPr>
          <w:rFonts w:asciiTheme="minorHAnsi" w:hAnsiTheme="minorHAnsi" w:cstheme="minorHAnsi"/>
          <w:sz w:val="16"/>
        </w:rPr>
        <w:t xml:space="preserve"> If you tell me that you are heading for the convenience store, </w:t>
      </w:r>
      <w:r w:rsidRPr="00512AC6">
        <w:rPr>
          <w:rStyle w:val="StyleUnderline"/>
          <w:rFonts w:asciiTheme="minorHAnsi" w:hAnsiTheme="minorHAnsi" w:cstheme="minorHAnsi"/>
        </w:rPr>
        <w:t>I might ask: “What for?” This is a reasonable question, for when you go to the convenience store you usually do so</w:t>
      </w:r>
      <w:r w:rsidRPr="00512AC6">
        <w:rPr>
          <w:rFonts w:asciiTheme="minorHAnsi" w:hAnsiTheme="minorHAnsi" w:cstheme="minorHAnsi"/>
          <w:sz w:val="16"/>
        </w:rPr>
        <w:t xml:space="preserve">, not merely for the sake of going to the convenience store, but </w:t>
      </w:r>
      <w:r w:rsidRPr="00512AC6">
        <w:rPr>
          <w:rStyle w:val="StyleUnderline"/>
          <w:rFonts w:asciiTheme="minorHAnsi" w:hAnsiTheme="minorHAnsi" w:cstheme="minorHAnsi"/>
        </w:rPr>
        <w:t>for the sake of achieving something further that you deem to be valuable.</w:t>
      </w:r>
      <w:r w:rsidRPr="00512AC6">
        <w:rPr>
          <w:rFonts w:asciiTheme="minorHAnsi" w:hAnsiTheme="minorHAnsi" w:cstheme="min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512AC6">
        <w:rPr>
          <w:rStyle w:val="StyleUnderline"/>
          <w:rFonts w:asciiTheme="minorHAnsi" w:hAnsiTheme="minorHAnsi" w:cstheme="minorHAnsi"/>
          <w:highlight w:val="yellow"/>
        </w:rPr>
        <w:t>If I</w:t>
      </w:r>
      <w:r w:rsidRPr="00512AC6">
        <w:rPr>
          <w:rStyle w:val="StyleUnderline"/>
          <w:rFonts w:asciiTheme="minorHAnsi" w:hAnsiTheme="minorHAnsi" w:cstheme="minorHAnsi"/>
        </w:rPr>
        <w:t xml:space="preserve"> then proceed by </w:t>
      </w:r>
      <w:r w:rsidRPr="00512AC6">
        <w:rPr>
          <w:rStyle w:val="StyleUnderline"/>
          <w:rFonts w:asciiTheme="minorHAnsi" w:hAnsiTheme="minorHAnsi" w:cstheme="minorHAnsi"/>
          <w:highlight w:val="yellow"/>
        </w:rPr>
        <w:t>ask</w:t>
      </w:r>
      <w:r w:rsidRPr="00512AC6">
        <w:rPr>
          <w:rStyle w:val="StyleUnderline"/>
          <w:rFonts w:asciiTheme="minorHAnsi" w:hAnsiTheme="minorHAnsi" w:cstheme="minorHAnsi"/>
        </w:rPr>
        <w:t xml:space="preserve">ing “But </w:t>
      </w:r>
      <w:r w:rsidRPr="00512AC6">
        <w:rPr>
          <w:rStyle w:val="StyleUnderline"/>
          <w:rFonts w:asciiTheme="minorHAnsi" w:hAnsiTheme="minorHAnsi" w:cstheme="minorHAnsi"/>
          <w:highlight w:val="yellow"/>
        </w:rPr>
        <w:t>what is the pleasure of drinking the soda good for</w:t>
      </w:r>
      <w:r w:rsidRPr="00512AC6">
        <w:rPr>
          <w:rStyle w:val="StyleUnderline"/>
          <w:rFonts w:asciiTheme="minorHAnsi" w:hAnsiTheme="minorHAnsi" w:cstheme="minorHAnsi"/>
        </w:rPr>
        <w:t xml:space="preserve">?” </w:t>
      </w:r>
      <w:r w:rsidRPr="00512AC6">
        <w:rPr>
          <w:rStyle w:val="StyleUnderline"/>
          <w:rFonts w:asciiTheme="minorHAnsi" w:hAnsiTheme="minorHAnsi" w:cstheme="minorHAnsi"/>
          <w:highlight w:val="yellow"/>
        </w:rPr>
        <w:t>the discussion</w:t>
      </w:r>
      <w:r w:rsidRPr="00512AC6">
        <w:rPr>
          <w:rStyle w:val="StyleUnderline"/>
          <w:rFonts w:asciiTheme="minorHAnsi" w:hAnsiTheme="minorHAnsi" w:cstheme="minorHAnsi"/>
        </w:rPr>
        <w:t xml:space="preserve"> is likely to </w:t>
      </w:r>
      <w:r w:rsidRPr="00512AC6">
        <w:rPr>
          <w:rStyle w:val="StyleUnderline"/>
          <w:rFonts w:asciiTheme="minorHAnsi" w:hAnsiTheme="minorHAnsi" w:cstheme="minorHAnsi"/>
          <w:highlight w:val="yellow"/>
        </w:rPr>
        <w:t>reach an awkward end</w:t>
      </w:r>
      <w:r w:rsidRPr="00512AC6">
        <w:rPr>
          <w:rStyle w:val="StyleUnderline"/>
          <w:rFonts w:asciiTheme="minorHAnsi" w:hAnsiTheme="minorHAnsi" w:cstheme="minorHAnsi"/>
        </w:rPr>
        <w:t xml:space="preserve">. The reason is that the </w:t>
      </w:r>
      <w:r w:rsidRPr="00512AC6">
        <w:rPr>
          <w:rStyle w:val="StyleUnderline"/>
          <w:rFonts w:asciiTheme="minorHAnsi" w:hAnsiTheme="minorHAnsi" w:cstheme="minorHAnsi"/>
          <w:highlight w:val="yellow"/>
        </w:rPr>
        <w:t>pleasure is not good for anything further</w:t>
      </w:r>
      <w:r w:rsidRPr="00512AC6">
        <w:rPr>
          <w:rStyle w:val="StyleUnderline"/>
          <w:rFonts w:asciiTheme="minorHAnsi" w:hAnsiTheme="minorHAnsi" w:cstheme="minorHAnsi"/>
        </w:rPr>
        <w:t>; it is simply that for which going to the convenience store and buying the soda is good.</w:t>
      </w:r>
      <w:r w:rsidRPr="00512AC6">
        <w:rPr>
          <w:rFonts w:asciiTheme="minorHAnsi" w:hAnsiTheme="minorHAnsi" w:cstheme="minorHAnsi"/>
          <w:sz w:val="16"/>
        </w:rPr>
        <w:t>3 As Aristotle observes</w:t>
      </w:r>
      <w:r w:rsidRPr="00512AC6">
        <w:rPr>
          <w:rStyle w:val="StyleUnderline"/>
          <w:rFonts w:asciiTheme="minorHAnsi" w:hAnsiTheme="minorHAnsi" w:cstheme="minorHAnsi"/>
        </w:rPr>
        <w:t>: “We never ask [a man] what his end is in being pleased, because we assume that pleasure is choice worthy in itself.</w:t>
      </w:r>
      <w:r w:rsidRPr="00512AC6">
        <w:rPr>
          <w:rFonts w:asciiTheme="minorHAnsi" w:hAnsiTheme="minorHAnsi" w:cstheme="min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512AC6">
        <w:rPr>
          <w:rStyle w:val="StyleUnderline"/>
          <w:rFonts w:asciiTheme="minorHAnsi" w:hAnsiTheme="minorHAnsi" w:cstheme="minorHAnsi"/>
        </w:rPr>
        <w:t xml:space="preserve">pleasure and pain are both places where we reach the end of the line in matters of value. </w:t>
      </w:r>
    </w:p>
    <w:p w14:paraId="3AA8E7B0" w14:textId="77777777" w:rsidR="00E30C87" w:rsidRPr="00512AC6" w:rsidRDefault="00E30C87" w:rsidP="00E30C87">
      <w:pPr>
        <w:pStyle w:val="Heading4"/>
        <w:rPr>
          <w:rFonts w:asciiTheme="minorHAnsi" w:hAnsiTheme="minorHAnsi" w:cstheme="minorHAnsi"/>
        </w:rPr>
      </w:pPr>
      <w:r w:rsidRPr="00512AC6">
        <w:rPr>
          <w:rFonts w:asciiTheme="minorHAnsi" w:hAnsiTheme="minorHAnsi" w:cstheme="minorHAnsi"/>
        </w:rPr>
        <w:t xml:space="preserve">Thus, the standard is maximizing expected well-being. It’s hedonistic act util. Prefer it. </w:t>
      </w:r>
    </w:p>
    <w:p w14:paraId="7CCD2ED0" w14:textId="77777777" w:rsidR="00E30C87" w:rsidRPr="00512AC6" w:rsidRDefault="00E30C87" w:rsidP="00E30C87">
      <w:pPr>
        <w:pStyle w:val="Heading4"/>
        <w:rPr>
          <w:rFonts w:asciiTheme="minorHAnsi" w:hAnsiTheme="minorHAnsi" w:cstheme="minorHAnsi"/>
          <w:color w:val="000000" w:themeColor="text1"/>
          <w:sz w:val="24"/>
          <w:u w:val="single"/>
        </w:rPr>
      </w:pPr>
      <w:r w:rsidRPr="00512AC6">
        <w:rPr>
          <w:rFonts w:asciiTheme="minorHAnsi" w:hAnsiTheme="minorHAnsi" w:cstheme="minorHAnsi"/>
        </w:rPr>
        <w:t>1] Actor specificity A] governments must aggregate because their policies benefit some and harm others so the only non-arbitrary way to prioritize is by helping the most amount of people B] No act-omission distinction – governments have to yes/no policies which means that choosing to omit is an act itself so side constraints freeze action C] Actor specificity comes first because different agents have different obligations. Takes out calc indicts because they’re empirically denied.</w:t>
      </w:r>
    </w:p>
    <w:p w14:paraId="31E4D515" w14:textId="77777777" w:rsidR="00E30C87" w:rsidRPr="00512AC6" w:rsidRDefault="00E30C87" w:rsidP="00E30C87">
      <w:pPr>
        <w:pStyle w:val="Heading2"/>
      </w:pPr>
      <w:r w:rsidRPr="00512AC6">
        <w:t>Method stuff</w:t>
      </w:r>
    </w:p>
    <w:p w14:paraId="32CF5AC6" w14:textId="77777777" w:rsidR="00E30C87" w:rsidRPr="00512AC6" w:rsidRDefault="00E30C87" w:rsidP="00E30C87">
      <w:pPr>
        <w:pStyle w:val="Heading4"/>
        <w:rPr>
          <w:rFonts w:asciiTheme="minorHAnsi" w:hAnsiTheme="minorHAnsi" w:cstheme="minorHAnsi"/>
        </w:rPr>
      </w:pPr>
      <w:bookmarkStart w:id="0" w:name="_Hlk55038263"/>
      <w:r w:rsidRPr="00512AC6">
        <w:rPr>
          <w:rFonts w:asciiTheme="minorHAnsi" w:hAnsiTheme="minorHAnsi" w:cstheme="minorHAnsi"/>
        </w:rPr>
        <w:t>We don’t endorse the state – we use it as a heuristic to learn to fight it in the future. Zanotti 14,</w:t>
      </w:r>
    </w:p>
    <w:p w14:paraId="57DA3718" w14:textId="77777777" w:rsidR="00E30C87" w:rsidRPr="00512AC6" w:rsidRDefault="00E30C87" w:rsidP="00E30C87">
      <w:pPr>
        <w:rPr>
          <w:rFonts w:asciiTheme="minorHAnsi" w:hAnsiTheme="minorHAnsi" w:cstheme="minorHAnsi"/>
        </w:rPr>
      </w:pPr>
      <w:r w:rsidRPr="00512AC6">
        <w:rPr>
          <w:rFonts w:asciiTheme="minorHAnsi" w:hAnsiTheme="minorHAnsi" w:cstheme="minorHAnsi"/>
        </w:rPr>
        <w:t>[Dr. Laura Zanotti is an Associate Professor of Political Science at Virginia Tech.  Her research and teaching include critical political theory as well as international organizations, UN peacekeeping, democratization and the role of NGOs in post-conflict governance. “Governmentality, Ontology, Methodology: Re-thinking Political Agency in the Global World” The Stated “Version of Record” is Feb 20, 2014, but was originally published online on December 30th, 2013. Obtained via Sage Database]</w:t>
      </w:r>
    </w:p>
    <w:p w14:paraId="69807366" w14:textId="77777777" w:rsidR="00E30C87" w:rsidRPr="00512AC6" w:rsidRDefault="00E30C87" w:rsidP="00E30C87">
      <w:pPr>
        <w:rPr>
          <w:rFonts w:asciiTheme="minorHAnsi" w:hAnsiTheme="minorHAnsi" w:cstheme="minorHAnsi"/>
          <w:b/>
          <w:sz w:val="10"/>
        </w:rPr>
      </w:pPr>
      <w:r w:rsidRPr="00512AC6">
        <w:rPr>
          <w:rFonts w:asciiTheme="minorHAnsi" w:hAnsiTheme="minorHAnsi" w:cstheme="minorHAnsi"/>
          <w:sz w:val="10"/>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512AC6">
        <w:rPr>
          <w:rFonts w:asciiTheme="minorHAnsi" w:hAnsiTheme="minorHAnsi" w:cstheme="minorHAnsi"/>
          <w:b/>
          <w:sz w:val="10"/>
          <w:highlight w:val="yellow"/>
        </w:rPr>
        <w:t xml:space="preserve">. </w:t>
      </w:r>
      <w:r w:rsidRPr="00512AC6">
        <w:rPr>
          <w:rStyle w:val="StyleUnderline"/>
          <w:rFonts w:asciiTheme="minorHAnsi" w:hAnsiTheme="minorHAnsi" w:cstheme="minorHAnsi"/>
          <w:highlight w:val="yellow"/>
        </w:rPr>
        <w:t>Options for resistance to government</w:t>
      </w:r>
      <w:r w:rsidRPr="00512AC6">
        <w:rPr>
          <w:rStyle w:val="StyleUnderline"/>
          <w:rFonts w:asciiTheme="minorHAnsi" w:hAnsiTheme="minorHAnsi" w:cstheme="minorHAnsi"/>
        </w:rPr>
        <w:t xml:space="preserve">al scripts </w:t>
      </w:r>
      <w:r w:rsidRPr="00512AC6">
        <w:rPr>
          <w:rStyle w:val="StyleUnderline"/>
          <w:rFonts w:asciiTheme="minorHAnsi" w:hAnsiTheme="minorHAnsi" w:cstheme="minorHAnsi"/>
          <w:highlight w:val="yellow"/>
        </w:rPr>
        <w:t>are not limited to ‘‘rejection</w:t>
      </w:r>
      <w:r w:rsidRPr="00512AC6">
        <w:rPr>
          <w:rStyle w:val="StyleUnderline"/>
          <w:rFonts w:asciiTheme="minorHAnsi" w:hAnsiTheme="minorHAnsi" w:cstheme="minorHAnsi"/>
        </w:rPr>
        <w:t>,</w:t>
      </w:r>
      <w:r w:rsidRPr="00512AC6">
        <w:rPr>
          <w:rFonts w:asciiTheme="minorHAnsi" w:hAnsiTheme="minorHAnsi" w:cstheme="minorHAnsi"/>
          <w:sz w:val="10"/>
        </w:rPr>
        <w:t xml:space="preserve">’’ ‘‘revolution,’’ or ‘‘dispossession’’ to regain a pristine ‘‘freedom from all constraints’’ or an immanent ideal social order. </w:t>
      </w:r>
      <w:r w:rsidRPr="00512AC6">
        <w:rPr>
          <w:rStyle w:val="StyleUnderline"/>
          <w:rFonts w:asciiTheme="minorHAnsi" w:hAnsiTheme="minorHAnsi" w:cstheme="minorHAnsi"/>
        </w:rPr>
        <w:t>It is found instead in</w:t>
      </w:r>
      <w:r w:rsidRPr="00512AC6">
        <w:rPr>
          <w:rFonts w:asciiTheme="minorHAnsi" w:hAnsiTheme="minorHAnsi" w:cstheme="minorHAnsi"/>
          <w:b/>
          <w:u w:val="single"/>
        </w:rPr>
        <w:t xml:space="preserve"> </w:t>
      </w:r>
      <w:r w:rsidRPr="00512AC6">
        <w:rPr>
          <w:rFonts w:asciiTheme="minorHAnsi" w:hAnsiTheme="minorHAnsi" w:cstheme="minorHAnsi"/>
          <w:sz w:val="10"/>
        </w:rPr>
        <w:t xml:space="preserve">multifarious and </w:t>
      </w:r>
      <w:r w:rsidRPr="00512AC6">
        <w:rPr>
          <w:rStyle w:val="StyleUnderline"/>
          <w:rFonts w:asciiTheme="minorHAnsi" w:hAnsiTheme="minorHAnsi" w:cstheme="minorHAnsi"/>
          <w:highlight w:val="yellow"/>
          <w:bdr w:val="single" w:sz="18" w:space="0" w:color="auto"/>
        </w:rPr>
        <w:t>contingent struggles</w:t>
      </w:r>
      <w:r w:rsidRPr="00512AC6">
        <w:rPr>
          <w:rStyle w:val="StyleUnderline"/>
          <w:rFonts w:asciiTheme="minorHAnsi" w:hAnsiTheme="minorHAnsi" w:cstheme="minorHAnsi"/>
        </w:rPr>
        <w:t xml:space="preserve"> that are</w:t>
      </w:r>
      <w:r w:rsidRPr="00512AC6">
        <w:rPr>
          <w:rFonts w:asciiTheme="minorHAnsi" w:hAnsiTheme="minorHAnsi" w:cstheme="minorHAnsi"/>
          <w:sz w:val="10"/>
        </w:rPr>
        <w:t xml:space="preserve"> constituted </w:t>
      </w:r>
      <w:r w:rsidRPr="00512AC6">
        <w:rPr>
          <w:rStyle w:val="Emphasis"/>
          <w:rFonts w:asciiTheme="minorHAnsi" w:hAnsiTheme="minorHAnsi" w:cstheme="minorHAnsi"/>
          <w:highlight w:val="yellow"/>
        </w:rPr>
        <w:t>within</w:t>
      </w:r>
      <w:r w:rsidRPr="00512AC6">
        <w:rPr>
          <w:rFonts w:asciiTheme="minorHAnsi" w:hAnsiTheme="minorHAnsi" w:cstheme="minorHAnsi"/>
          <w:sz w:val="10"/>
        </w:rPr>
        <w:t xml:space="preserve"> the scripts of </w:t>
      </w:r>
      <w:r w:rsidRPr="00512AC6">
        <w:rPr>
          <w:rStyle w:val="Emphasis"/>
          <w:rFonts w:asciiTheme="minorHAnsi" w:hAnsiTheme="minorHAnsi" w:cstheme="minorHAnsi"/>
          <w:highlight w:val="yellow"/>
        </w:rPr>
        <w:t>government</w:t>
      </w:r>
      <w:r w:rsidRPr="00512AC6">
        <w:rPr>
          <w:rFonts w:asciiTheme="minorHAnsi" w:hAnsiTheme="minorHAnsi" w:cstheme="minorHAnsi"/>
          <w:sz w:val="10"/>
          <w:highlight w:val="yellow"/>
        </w:rPr>
        <w:t>al</w:t>
      </w:r>
      <w:r w:rsidRPr="00512AC6">
        <w:rPr>
          <w:rFonts w:asciiTheme="minorHAnsi" w:hAnsiTheme="minorHAnsi" w:cstheme="minorHAnsi"/>
          <w:sz w:val="10"/>
        </w:rPr>
        <w:t xml:space="preserve"> </w:t>
      </w:r>
      <w:r w:rsidRPr="00512AC6">
        <w:rPr>
          <w:rStyle w:val="StyleUnderline"/>
          <w:rFonts w:asciiTheme="minorHAnsi" w:hAnsiTheme="minorHAnsi" w:cstheme="minorHAnsi"/>
        </w:rPr>
        <w:t xml:space="preserve">rationalities and at the same time exceed and transform them. This approach </w:t>
      </w:r>
      <w:r w:rsidRPr="00512AC6">
        <w:rPr>
          <w:rStyle w:val="StyleUnderline"/>
          <w:rFonts w:asciiTheme="minorHAnsi" w:hAnsiTheme="minorHAnsi" w:cstheme="minorHAnsi"/>
          <w:highlight w:val="yellow"/>
        </w:rPr>
        <w:t>questions oversimplifications of</w:t>
      </w:r>
      <w:r w:rsidRPr="00512AC6">
        <w:rPr>
          <w:rFonts w:asciiTheme="minorHAnsi" w:hAnsiTheme="minorHAnsi" w:cstheme="minorHAnsi"/>
          <w:b/>
          <w:sz w:val="10"/>
        </w:rPr>
        <w:t xml:space="preserve"> the </w:t>
      </w:r>
      <w:r w:rsidRPr="00512AC6">
        <w:rPr>
          <w:rStyle w:val="StyleUnderline"/>
          <w:rFonts w:asciiTheme="minorHAnsi" w:hAnsiTheme="minorHAnsi" w:cstheme="minorHAnsi"/>
          <w:highlight w:val="yellow"/>
        </w:rPr>
        <w:t>complex</w:t>
      </w:r>
      <w:r w:rsidRPr="00512AC6">
        <w:rPr>
          <w:rFonts w:asciiTheme="minorHAnsi" w:hAnsiTheme="minorHAnsi" w:cstheme="minorHAnsi"/>
          <w:b/>
          <w:sz w:val="10"/>
          <w:highlight w:val="yellow"/>
        </w:rPr>
        <w:t>ities</w:t>
      </w:r>
      <w:r w:rsidRPr="00512AC6">
        <w:rPr>
          <w:rFonts w:asciiTheme="minorHAnsi" w:hAnsiTheme="minorHAnsi" w:cstheme="minorHAnsi"/>
          <w:sz w:val="10"/>
        </w:rPr>
        <w:t xml:space="preserve"> of liberal</w:t>
      </w:r>
      <w:r w:rsidRPr="00512AC6">
        <w:rPr>
          <w:rStyle w:val="StyleUnderline"/>
          <w:rFonts w:asciiTheme="minorHAnsi" w:hAnsiTheme="minorHAnsi" w:cstheme="minorHAnsi"/>
        </w:rPr>
        <w:t xml:space="preserve"> </w:t>
      </w:r>
      <w:r w:rsidRPr="00512AC6">
        <w:rPr>
          <w:rStyle w:val="StyleUnderline"/>
          <w:rFonts w:asciiTheme="minorHAnsi" w:hAnsiTheme="minorHAnsi" w:cstheme="minorHAnsi"/>
          <w:highlight w:val="yellow"/>
        </w:rPr>
        <w:t>political rationalities</w:t>
      </w:r>
      <w:r w:rsidRPr="00512AC6">
        <w:rPr>
          <w:rStyle w:val="StyleUnderline"/>
          <w:rFonts w:asciiTheme="minorHAnsi" w:hAnsiTheme="minorHAnsi" w:cstheme="minorHAnsi"/>
        </w:rPr>
        <w:t xml:space="preserve"> </w:t>
      </w:r>
      <w:r w:rsidRPr="00512AC6">
        <w:rPr>
          <w:rFonts w:asciiTheme="minorHAnsi" w:hAnsiTheme="minorHAnsi" w:cstheme="minorHAnsi"/>
          <w:sz w:val="10"/>
        </w:rPr>
        <w:t xml:space="preserve">and of their interactions with non-liberal political players </w:t>
      </w:r>
      <w:r w:rsidRPr="00512AC6">
        <w:rPr>
          <w:rStyle w:val="StyleUnderline"/>
          <w:rFonts w:asciiTheme="minorHAnsi" w:hAnsiTheme="minorHAnsi" w:cstheme="minorHAnsi"/>
          <w:highlight w:val="yellow"/>
        </w:rPr>
        <w:t>and nurtures a</w:t>
      </w:r>
      <w:r w:rsidRPr="00512AC6">
        <w:rPr>
          <w:rFonts w:asciiTheme="minorHAnsi" w:hAnsiTheme="minorHAnsi" w:cstheme="minorHAnsi"/>
          <w:sz w:val="10"/>
        </w:rPr>
        <w:t xml:space="preserve"> radical </w:t>
      </w:r>
      <w:r w:rsidRPr="00512AC6">
        <w:rPr>
          <w:rStyle w:val="StyleUnderline"/>
          <w:rFonts w:asciiTheme="minorHAnsi" w:hAnsiTheme="minorHAnsi" w:cstheme="minorHAnsi"/>
          <w:highlight w:val="yellow"/>
        </w:rPr>
        <w:t>skepticism about</w:t>
      </w:r>
      <w:r w:rsidRPr="00512AC6">
        <w:rPr>
          <w:rStyle w:val="StyleUnderline"/>
          <w:rFonts w:asciiTheme="minorHAnsi" w:hAnsiTheme="minorHAnsi" w:cstheme="minorHAnsi"/>
        </w:rPr>
        <w:t xml:space="preserve"> identifying </w:t>
      </w:r>
      <w:r w:rsidRPr="00512AC6">
        <w:rPr>
          <w:rStyle w:val="StyleUnderline"/>
          <w:rFonts w:asciiTheme="minorHAnsi" w:hAnsiTheme="minorHAnsi" w:cstheme="minorHAnsi"/>
          <w:highlight w:val="yellow"/>
        </w:rPr>
        <w:t>universally good or bad actors</w:t>
      </w:r>
      <w:r w:rsidRPr="00512AC6">
        <w:rPr>
          <w:rStyle w:val="StyleUnderline"/>
          <w:rFonts w:asciiTheme="minorHAnsi" w:hAnsiTheme="minorHAnsi" w:cstheme="minorHAnsi"/>
        </w:rPr>
        <w:t xml:space="preserve"> or abstract solutions to</w:t>
      </w:r>
      <w:r w:rsidRPr="00512AC6">
        <w:rPr>
          <w:rFonts w:asciiTheme="minorHAnsi" w:hAnsiTheme="minorHAnsi" w:cstheme="minorHAnsi"/>
          <w:b/>
          <w:u w:val="single"/>
        </w:rPr>
        <w:t xml:space="preserve"> </w:t>
      </w:r>
      <w:r w:rsidRPr="00512AC6">
        <w:rPr>
          <w:rStyle w:val="StyleUnderline"/>
          <w:rFonts w:asciiTheme="minorHAnsi" w:hAnsiTheme="minorHAnsi" w:cstheme="minorHAnsi"/>
        </w:rPr>
        <w:t>political problems.</w:t>
      </w:r>
      <w:r w:rsidRPr="00512AC6">
        <w:rPr>
          <w:rFonts w:asciiTheme="minorHAnsi" w:hAnsiTheme="minorHAnsi" w:cstheme="minorHAnsi"/>
          <w:sz w:val="10"/>
        </w:rPr>
        <w:t xml:space="preserve"> International</w:t>
      </w:r>
      <w:r w:rsidRPr="00512AC6">
        <w:rPr>
          <w:rFonts w:asciiTheme="minorHAnsi" w:hAnsiTheme="minorHAnsi" w:cstheme="minorHAnsi"/>
          <w:b/>
          <w:u w:val="single"/>
        </w:rPr>
        <w:t xml:space="preserve"> </w:t>
      </w:r>
      <w:r w:rsidRPr="00512AC6">
        <w:rPr>
          <w:rStyle w:val="StyleUnderline"/>
          <w:rFonts w:asciiTheme="minorHAnsi" w:hAnsiTheme="minorHAnsi" w:cstheme="minorHAnsi"/>
        </w:rPr>
        <w:t>power interacts in complex ways with diverse political spaces</w:t>
      </w:r>
      <w:r w:rsidRPr="00512AC6">
        <w:rPr>
          <w:rFonts w:asciiTheme="minorHAnsi" w:hAnsiTheme="minorHAnsi" w:cstheme="minorHAnsi"/>
          <w:b/>
          <w:sz w:val="10"/>
        </w:rPr>
        <w:t xml:space="preserve"> </w:t>
      </w:r>
      <w:r w:rsidRPr="00512AC6">
        <w:rPr>
          <w:rFonts w:asciiTheme="minorHAnsi" w:hAnsiTheme="minorHAnsi" w:cstheme="minorHAnsi"/>
          <w:sz w:val="10"/>
        </w:rPr>
        <w:t xml:space="preserve">and within these spaces it is appropriated, hybridized, redescribed, hijacked, and tinkered with. </w:t>
      </w:r>
      <w:r w:rsidRPr="00512AC6">
        <w:rPr>
          <w:rStyle w:val="StyleUnderline"/>
          <w:rFonts w:asciiTheme="minorHAnsi" w:hAnsiTheme="minorHAnsi" w:cstheme="minorHAnsi"/>
          <w:highlight w:val="yellow"/>
        </w:rPr>
        <w:t>Government</w:t>
      </w:r>
      <w:r w:rsidRPr="00512AC6">
        <w:rPr>
          <w:rFonts w:asciiTheme="minorHAnsi" w:hAnsiTheme="minorHAnsi" w:cstheme="minorHAnsi"/>
          <w:sz w:val="10"/>
          <w:highlight w:val="yellow"/>
        </w:rPr>
        <w:t>ality</w:t>
      </w:r>
      <w:r w:rsidRPr="00512AC6">
        <w:rPr>
          <w:rFonts w:asciiTheme="minorHAnsi" w:hAnsiTheme="minorHAnsi" w:cstheme="minorHAnsi"/>
          <w:sz w:val="10"/>
        </w:rPr>
        <w:t xml:space="preserve"> </w:t>
      </w:r>
      <w:r w:rsidRPr="00512AC6">
        <w:rPr>
          <w:rStyle w:val="StyleUnderline"/>
          <w:rFonts w:asciiTheme="minorHAnsi" w:hAnsiTheme="minorHAnsi" w:cstheme="minorHAnsi"/>
          <w:highlight w:val="yellow"/>
        </w:rPr>
        <w:t>as</w:t>
      </w:r>
      <w:r w:rsidRPr="00512AC6">
        <w:rPr>
          <w:rStyle w:val="StyleUnderline"/>
          <w:rFonts w:asciiTheme="minorHAnsi" w:hAnsiTheme="minorHAnsi" w:cstheme="minorHAnsi"/>
        </w:rPr>
        <w:t xml:space="preserve"> a </w:t>
      </w:r>
      <w:r w:rsidRPr="00512AC6">
        <w:rPr>
          <w:rStyle w:val="StyleUnderline"/>
          <w:rFonts w:asciiTheme="minorHAnsi" w:hAnsiTheme="minorHAnsi" w:cstheme="minorHAnsi"/>
          <w:highlight w:val="yellow"/>
        </w:rPr>
        <w:t>heuristic</w:t>
      </w:r>
      <w:r w:rsidRPr="00512AC6">
        <w:rPr>
          <w:rFonts w:asciiTheme="minorHAnsi" w:hAnsiTheme="minorHAnsi" w:cstheme="minorHAnsi"/>
          <w:sz w:val="10"/>
        </w:rPr>
        <w:t xml:space="preserve"> focuses on performing complex diagnostics of events. It</w:t>
      </w:r>
      <w:r w:rsidRPr="00512AC6">
        <w:rPr>
          <w:rFonts w:asciiTheme="minorHAnsi" w:hAnsiTheme="minorHAnsi" w:cstheme="minorHAnsi"/>
          <w:b/>
          <w:u w:val="single"/>
        </w:rPr>
        <w:t xml:space="preserve"> </w:t>
      </w:r>
      <w:r w:rsidRPr="00512AC6">
        <w:rPr>
          <w:rStyle w:val="StyleUnderline"/>
          <w:rFonts w:asciiTheme="minorHAnsi" w:hAnsiTheme="minorHAnsi" w:cstheme="minorHAnsi"/>
          <w:highlight w:val="yellow"/>
        </w:rPr>
        <w:t>invites</w:t>
      </w:r>
      <w:r w:rsidRPr="00512AC6">
        <w:rPr>
          <w:rFonts w:asciiTheme="minorHAnsi" w:hAnsiTheme="minorHAnsi" w:cstheme="minorHAnsi"/>
          <w:sz w:val="10"/>
        </w:rPr>
        <w:t xml:space="preserve"> historically situated explorations and </w:t>
      </w:r>
      <w:r w:rsidRPr="00512AC6">
        <w:rPr>
          <w:rStyle w:val="StyleUnderline"/>
          <w:rFonts w:asciiTheme="minorHAnsi" w:hAnsiTheme="minorHAnsi" w:cstheme="minorHAnsi"/>
          <w:highlight w:val="yellow"/>
        </w:rPr>
        <w:t>careful differentiations rather than overarching demonizations of ‘‘power,’’</w:t>
      </w:r>
      <w:r w:rsidRPr="00512AC6">
        <w:rPr>
          <w:rStyle w:val="StyleUnderline"/>
          <w:rFonts w:asciiTheme="minorHAnsi" w:hAnsiTheme="minorHAnsi" w:cstheme="minorHAnsi"/>
        </w:rPr>
        <w:t xml:space="preserve"> romanticizations of the ‘‘rebel’’</w:t>
      </w:r>
      <w:r w:rsidRPr="00512AC6">
        <w:rPr>
          <w:rFonts w:asciiTheme="minorHAnsi" w:hAnsiTheme="minorHAnsi" w:cstheme="minorHAnsi"/>
          <w:sz w:val="10"/>
        </w:rPr>
        <w:t xml:space="preserve"> or the ‘‘the local.’’ More broadly, theoretical formulations that conceive the subject in non-substantialist terms </w:t>
      </w:r>
      <w:r w:rsidRPr="00512AC6">
        <w:rPr>
          <w:rStyle w:val="StyleUnderline"/>
          <w:rFonts w:asciiTheme="minorHAnsi" w:hAnsiTheme="minorHAnsi" w:cstheme="minorHAnsi"/>
        </w:rPr>
        <w:t>and</w:t>
      </w:r>
      <w:r w:rsidRPr="00512AC6">
        <w:rPr>
          <w:rFonts w:asciiTheme="minorHAnsi" w:hAnsiTheme="minorHAnsi" w:cstheme="minorHAnsi"/>
          <w:sz w:val="10"/>
        </w:rPr>
        <w:t xml:space="preserve"> focus on processes of subjectification, on the ambiguity of power discourses, and on hybridization as the terrain for political transformation, open ways for reconsidering political agency beyond the dichotomy of oppression/rebellion. These alternative formulations </w:t>
      </w:r>
      <w:r w:rsidRPr="00512AC6">
        <w:rPr>
          <w:rStyle w:val="StyleUnderline"/>
          <w:rFonts w:asciiTheme="minorHAnsi" w:hAnsiTheme="minorHAnsi" w:cstheme="minorHAnsi"/>
        </w:rPr>
        <w:t>also foster an ethics of political engagement</w:t>
      </w:r>
      <w:r w:rsidRPr="00512AC6">
        <w:rPr>
          <w:rFonts w:asciiTheme="minorHAnsi" w:hAnsiTheme="minorHAnsi" w:cstheme="minorHAnsi"/>
          <w:sz w:val="10"/>
        </w:rPr>
        <w:t>, to be continuously</w:t>
      </w:r>
      <w:r w:rsidRPr="00512AC6">
        <w:rPr>
          <w:rFonts w:asciiTheme="minorHAnsi" w:hAnsiTheme="minorHAnsi" w:cstheme="minorHAnsi"/>
          <w:b/>
          <w:u w:val="single"/>
        </w:rPr>
        <w:t xml:space="preserve"> </w:t>
      </w:r>
      <w:r w:rsidRPr="00512AC6">
        <w:rPr>
          <w:rStyle w:val="StyleUnderline"/>
          <w:rFonts w:asciiTheme="minorHAnsi" w:hAnsiTheme="minorHAnsi" w:cstheme="minorHAnsi"/>
        </w:rPr>
        <w:t>taken</w:t>
      </w:r>
      <w:r w:rsidRPr="00512AC6">
        <w:rPr>
          <w:rFonts w:asciiTheme="minorHAnsi" w:hAnsiTheme="minorHAnsi" w:cstheme="minorHAnsi"/>
          <w:sz w:val="10"/>
        </w:rPr>
        <w:t xml:space="preserve"> up</w:t>
      </w:r>
      <w:r w:rsidRPr="00512AC6">
        <w:rPr>
          <w:rFonts w:asciiTheme="minorHAnsi" w:hAnsiTheme="minorHAnsi" w:cstheme="minorHAnsi"/>
          <w:b/>
          <w:u w:val="single"/>
        </w:rPr>
        <w:t xml:space="preserve"> </w:t>
      </w:r>
      <w:r w:rsidRPr="00512AC6">
        <w:rPr>
          <w:rStyle w:val="StyleUnderline"/>
          <w:rFonts w:asciiTheme="minorHAnsi" w:hAnsiTheme="minorHAnsi" w:cstheme="minorHAnsi"/>
        </w:rPr>
        <w:t>through plural and uncertain practices, that demand continuous attention to ‘‘what happens’’ instead of</w:t>
      </w:r>
      <w:r w:rsidRPr="00512AC6">
        <w:rPr>
          <w:rFonts w:asciiTheme="minorHAnsi" w:hAnsiTheme="minorHAnsi" w:cstheme="minorHAnsi"/>
          <w:b/>
          <w:u w:val="single"/>
        </w:rPr>
        <w:t xml:space="preserve"> </w:t>
      </w:r>
      <w:r w:rsidRPr="00512AC6">
        <w:rPr>
          <w:rFonts w:asciiTheme="minorHAnsi" w:hAnsiTheme="minorHAnsi" w:cstheme="minorHAnsi"/>
          <w:sz w:val="10"/>
        </w:rPr>
        <w:t>fixations on</w:t>
      </w:r>
      <w:r w:rsidRPr="00512AC6">
        <w:rPr>
          <w:rFonts w:asciiTheme="minorHAnsi" w:hAnsiTheme="minorHAnsi" w:cstheme="minorHAnsi"/>
          <w:b/>
          <w:u w:val="single"/>
        </w:rPr>
        <w:t xml:space="preserve"> </w:t>
      </w:r>
      <w:r w:rsidRPr="00512AC6">
        <w:rPr>
          <w:rStyle w:val="StyleUnderline"/>
          <w:rFonts w:asciiTheme="minorHAnsi" w:hAnsiTheme="minorHAnsi" w:cstheme="minorHAnsi"/>
        </w:rPr>
        <w:t>‘‘what ought to be.</w:t>
      </w:r>
      <w:r w:rsidRPr="00512AC6">
        <w:rPr>
          <w:rFonts w:asciiTheme="minorHAnsi" w:hAnsiTheme="minorHAnsi" w:cstheme="minorHAnsi"/>
          <w:sz w:val="10"/>
        </w:rPr>
        <w:t xml:space="preserve">’’83 </w:t>
      </w:r>
      <w:r w:rsidRPr="00512AC6">
        <w:rPr>
          <w:rStyle w:val="StyleUnderline"/>
          <w:rFonts w:asciiTheme="minorHAnsi" w:hAnsiTheme="minorHAnsi" w:cstheme="minorHAnsi"/>
          <w:highlight w:val="yellow"/>
        </w:rPr>
        <w:t xml:space="preserve">Such ethics of engagement </w:t>
      </w:r>
      <w:r w:rsidRPr="00512AC6">
        <w:rPr>
          <w:rStyle w:val="StyleUnderline"/>
          <w:rFonts w:asciiTheme="minorHAnsi" w:hAnsiTheme="minorHAnsi" w:cstheme="minorHAnsi"/>
        </w:rPr>
        <w:t>would not await the revolution</w:t>
      </w:r>
      <w:r w:rsidRPr="00512AC6">
        <w:rPr>
          <w:rFonts w:asciiTheme="minorHAnsi" w:hAnsiTheme="minorHAnsi" w:cstheme="minorHAnsi"/>
          <w:sz w:val="10"/>
        </w:rPr>
        <w:t xml:space="preserve"> to come or hope for a pristine ‘‘freedom’’ to be regained. </w:t>
      </w:r>
      <w:r w:rsidRPr="00512AC6">
        <w:rPr>
          <w:rStyle w:val="StyleUnderline"/>
          <w:rFonts w:asciiTheme="minorHAnsi" w:hAnsiTheme="minorHAnsi" w:cstheme="minorHAnsi"/>
        </w:rPr>
        <w:t xml:space="preserve">Instead, it would constantly </w:t>
      </w:r>
      <w:r w:rsidRPr="00512AC6">
        <w:rPr>
          <w:rStyle w:val="StyleUnderline"/>
          <w:rFonts w:asciiTheme="minorHAnsi" w:hAnsiTheme="minorHAnsi" w:cstheme="minorHAnsi"/>
          <w:highlight w:val="yellow"/>
        </w:rPr>
        <w:t>attempt to twist</w:t>
      </w:r>
      <w:r w:rsidRPr="00512AC6">
        <w:rPr>
          <w:rFonts w:asciiTheme="minorHAnsi" w:hAnsiTheme="minorHAnsi" w:cstheme="minorHAnsi"/>
          <w:b/>
          <w:u w:val="single"/>
        </w:rPr>
        <w:t xml:space="preserve"> </w:t>
      </w:r>
      <w:r w:rsidRPr="00512AC6">
        <w:rPr>
          <w:rFonts w:asciiTheme="minorHAnsi" w:hAnsiTheme="minorHAnsi" w:cstheme="minorHAnsi"/>
          <w:b/>
          <w:sz w:val="10"/>
        </w:rPr>
        <w:t xml:space="preserve">the working </w:t>
      </w:r>
      <w:r w:rsidRPr="00512AC6">
        <w:rPr>
          <w:rStyle w:val="StyleUnderline"/>
          <w:rFonts w:asciiTheme="minorHAnsi" w:hAnsiTheme="minorHAnsi" w:cstheme="minorHAnsi"/>
        </w:rPr>
        <w:t xml:space="preserve">of </w:t>
      </w:r>
      <w:r w:rsidRPr="00512AC6">
        <w:rPr>
          <w:rStyle w:val="StyleUnderline"/>
          <w:rFonts w:asciiTheme="minorHAnsi" w:hAnsiTheme="minorHAnsi" w:cstheme="minorHAnsi"/>
          <w:highlight w:val="yellow"/>
        </w:rPr>
        <w:t>power by playing with whatever cards are available</w:t>
      </w:r>
      <w:r w:rsidRPr="00512AC6">
        <w:rPr>
          <w:rStyle w:val="StyleUnderline"/>
          <w:rFonts w:asciiTheme="minorHAnsi" w:hAnsiTheme="minorHAnsi" w:cstheme="minorHAnsi"/>
        </w:rPr>
        <w:t xml:space="preserve"> and would require intense processes of reflexivity on the consequences of political choices</w:t>
      </w:r>
      <w:r w:rsidRPr="00512AC6">
        <w:rPr>
          <w:rFonts w:asciiTheme="minorHAnsi" w:hAnsiTheme="minorHAnsi" w:cstheme="minorHAnsi"/>
          <w:sz w:val="10"/>
        </w:rPr>
        <w:t xml:space="preserve">. To conclude with a famous phrase by Michel Foucault ‘‘my point is not that everything is bad, but that everything is dangerous, which is not exactly the same as bad. If everything is dangerous, then we always have something to do. So </w:t>
      </w:r>
      <w:r w:rsidRPr="00512AC6">
        <w:rPr>
          <w:rStyle w:val="StyleUnderline"/>
          <w:rFonts w:asciiTheme="minorHAnsi" w:hAnsiTheme="minorHAnsi" w:cstheme="minorHAnsi"/>
        </w:rPr>
        <w:t xml:space="preserve">my position leads </w:t>
      </w:r>
      <w:r w:rsidRPr="00512AC6">
        <w:rPr>
          <w:rStyle w:val="StyleUnderline"/>
          <w:rFonts w:asciiTheme="minorHAnsi" w:hAnsiTheme="minorHAnsi" w:cstheme="minorHAnsi"/>
          <w:highlight w:val="yellow"/>
        </w:rPr>
        <w:t>not to apathy but to</w:t>
      </w:r>
      <w:r w:rsidRPr="00512AC6">
        <w:rPr>
          <w:rStyle w:val="StyleUnderline"/>
          <w:rFonts w:asciiTheme="minorHAnsi" w:hAnsiTheme="minorHAnsi" w:cstheme="minorHAnsi"/>
        </w:rPr>
        <w:t xml:space="preserve"> hyper- and </w:t>
      </w:r>
      <w:r w:rsidRPr="00512AC6">
        <w:rPr>
          <w:rStyle w:val="StyleUnderline"/>
          <w:rFonts w:asciiTheme="minorHAnsi" w:hAnsiTheme="minorHAnsi" w:cstheme="minorHAnsi"/>
          <w:highlight w:val="yellow"/>
          <w:bdr w:val="single" w:sz="18" w:space="0" w:color="auto"/>
        </w:rPr>
        <w:t>pessimistic activism.</w:t>
      </w:r>
      <w:r w:rsidRPr="00512AC6">
        <w:rPr>
          <w:rFonts w:asciiTheme="minorHAnsi" w:hAnsiTheme="minorHAnsi" w:cstheme="minorHAnsi"/>
          <w:b/>
          <w:sz w:val="10"/>
          <w:highlight w:val="yellow"/>
        </w:rPr>
        <w:t>’’84</w:t>
      </w:r>
      <w:bookmarkEnd w:id="0"/>
    </w:p>
    <w:p w14:paraId="7FD80E88" w14:textId="77777777" w:rsidR="00E30C87" w:rsidRPr="00512AC6" w:rsidRDefault="00E30C87" w:rsidP="00E30C87">
      <w:pPr>
        <w:rPr>
          <w:rFonts w:asciiTheme="minorHAnsi" w:hAnsiTheme="minorHAnsi" w:cstheme="minorHAnsi"/>
          <w:b/>
          <w:sz w:val="10"/>
        </w:rPr>
      </w:pPr>
    </w:p>
    <w:p w14:paraId="1EB268A0" w14:textId="77777777" w:rsidR="00E30C87" w:rsidRPr="00512AC6" w:rsidRDefault="00E30C87" w:rsidP="00E30C87">
      <w:pPr>
        <w:rPr>
          <w:rFonts w:asciiTheme="minorHAnsi" w:hAnsiTheme="minorHAnsi" w:cstheme="minorHAnsi"/>
          <w:b/>
          <w:sz w:val="10"/>
        </w:rPr>
      </w:pPr>
    </w:p>
    <w:p w14:paraId="3D648749" w14:textId="77777777" w:rsidR="00E30C87" w:rsidRPr="00512AC6" w:rsidRDefault="00E30C87" w:rsidP="00E30C87">
      <w:pPr>
        <w:pStyle w:val="Heading4"/>
        <w:rPr>
          <w:rFonts w:asciiTheme="minorHAnsi" w:hAnsiTheme="minorHAnsi" w:cstheme="minorHAnsi"/>
        </w:rPr>
      </w:pPr>
      <w:r w:rsidRPr="00512AC6">
        <w:rPr>
          <w:rFonts w:asciiTheme="minorHAnsi" w:hAnsiTheme="minorHAnsi" w:cstheme="minorHAnsi"/>
        </w:rPr>
        <w:t>A critical pedagogy of hope centering around formulating concrete alternatives to existing conditions is key to change.  Amsler</w:t>
      </w:r>
    </w:p>
    <w:p w14:paraId="54A6C818" w14:textId="77777777" w:rsidR="00E30C87" w:rsidRPr="00512AC6" w:rsidRDefault="00E30C87" w:rsidP="00E30C87">
      <w:pPr>
        <w:rPr>
          <w:rFonts w:asciiTheme="minorHAnsi" w:eastAsia="Times New Roman" w:hAnsiTheme="minorHAnsi" w:cstheme="minorHAnsi"/>
        </w:rPr>
      </w:pPr>
      <w:r w:rsidRPr="00512AC6">
        <w:rPr>
          <w:rFonts w:asciiTheme="minorHAnsi" w:eastAsia="Times New Roman" w:hAnsiTheme="minorHAnsi" w:cstheme="minorHAnsi"/>
        </w:rPr>
        <w:t>Amsler, Sarah S. 200</w:t>
      </w:r>
      <w:r>
        <w:rPr>
          <w:rFonts w:asciiTheme="minorHAnsi" w:eastAsia="Times New Roman" w:hAnsiTheme="minorHAnsi" w:cstheme="minorHAnsi"/>
        </w:rPr>
        <w:t>8</w:t>
      </w:r>
      <w:r w:rsidRPr="00512AC6">
        <w:rPr>
          <w:rFonts w:asciiTheme="minorHAnsi" w:eastAsia="Times New Roman" w:hAnsiTheme="minorHAnsi" w:cstheme="minorHAnsi"/>
        </w:rPr>
        <w:t xml:space="preserve"> “Pedagogy against “dis-utopia”: From conscientization to the education of desire.” </w:t>
      </w:r>
    </w:p>
    <w:p w14:paraId="1D5732FD" w14:textId="7463701F" w:rsidR="00E30C87" w:rsidRPr="00862708" w:rsidRDefault="00E30C87" w:rsidP="00E30C87">
      <w:pPr>
        <w:rPr>
          <w:rFonts w:asciiTheme="minorHAnsi" w:eastAsia="Times New Roman" w:hAnsiTheme="minorHAnsi" w:cstheme="minorHAnsi"/>
          <w:sz w:val="16"/>
        </w:rPr>
      </w:pPr>
      <w:r w:rsidRPr="00862708">
        <w:rPr>
          <w:rFonts w:asciiTheme="minorHAnsi" w:eastAsia="Times New Roman" w:hAnsiTheme="minorHAnsi" w:cstheme="minorHAnsi"/>
          <w:sz w:val="16"/>
        </w:rPr>
        <w:t xml:space="preserve">In other words, </w:t>
      </w:r>
      <w:r w:rsidRPr="00512AC6">
        <w:rPr>
          <w:rFonts w:asciiTheme="minorHAnsi" w:eastAsia="Times New Roman" w:hAnsiTheme="minorHAnsi" w:cstheme="minorHAnsi"/>
          <w:b/>
          <w:u w:val="single"/>
        </w:rPr>
        <w:t xml:space="preserve">critical </w:t>
      </w:r>
      <w:r w:rsidRPr="00512AC6">
        <w:rPr>
          <w:rFonts w:asciiTheme="minorHAnsi" w:eastAsia="Times New Roman" w:hAnsiTheme="minorHAnsi" w:cstheme="minorHAnsi"/>
          <w:b/>
          <w:highlight w:val="yellow"/>
          <w:u w:val="single"/>
        </w:rPr>
        <w:t>pedagogy is</w:t>
      </w:r>
      <w:r w:rsidRPr="00512AC6">
        <w:rPr>
          <w:rFonts w:asciiTheme="minorHAnsi" w:eastAsia="Times New Roman" w:hAnsiTheme="minorHAnsi" w:cstheme="minorHAnsi"/>
          <w:b/>
          <w:u w:val="single"/>
        </w:rPr>
        <w:t xml:space="preserve"> often </w:t>
      </w:r>
      <w:r w:rsidRPr="00512AC6">
        <w:rPr>
          <w:rFonts w:asciiTheme="minorHAnsi" w:eastAsia="Times New Roman" w:hAnsiTheme="minorHAnsi" w:cstheme="minorHAnsi"/>
          <w:b/>
          <w:highlight w:val="yellow"/>
          <w:u w:val="single"/>
        </w:rPr>
        <w:t>assumed to be an inherent source of hope</w:t>
      </w:r>
      <w:r w:rsidRPr="00512AC6">
        <w:rPr>
          <w:rFonts w:asciiTheme="minorHAnsi" w:eastAsia="Times New Roman" w:hAnsiTheme="minorHAnsi" w:cstheme="minorHAnsi"/>
          <w:b/>
          <w:u w:val="single"/>
        </w:rPr>
        <w:t xml:space="preserve"> because it disrupts and denounces the illusion of historical fate</w:t>
      </w:r>
      <w:r w:rsidRPr="00862708">
        <w:rPr>
          <w:rFonts w:asciiTheme="minorHAnsi" w:eastAsia="Times New Roman" w:hAnsiTheme="minorHAnsi" w:cstheme="minorHAnsi"/>
          <w:sz w:val="16"/>
        </w:rPr>
        <w:t xml:space="preserve"> and liberates emergent utopian impulses through which self-determination is announced (da Veiga Coutinho 1974: 11). </w:t>
      </w:r>
      <w:r w:rsidRPr="00512AC6">
        <w:rPr>
          <w:rFonts w:asciiTheme="minorHAnsi" w:eastAsia="Times New Roman" w:hAnsiTheme="minorHAnsi" w:cstheme="minorHAnsi"/>
          <w:b/>
          <w:highlight w:val="yellow"/>
          <w:u w:val="single"/>
        </w:rPr>
        <w:t>But</w:t>
      </w:r>
      <w:r w:rsidRPr="00862708">
        <w:rPr>
          <w:rFonts w:asciiTheme="minorHAnsi" w:eastAsia="Times New Roman" w:hAnsiTheme="minorHAnsi" w:cstheme="minorHAnsi"/>
          <w:sz w:val="16"/>
        </w:rPr>
        <w:t xml:space="preserve"> critical educators are now asking </w:t>
      </w:r>
      <w:r w:rsidRPr="00512AC6">
        <w:rPr>
          <w:rFonts w:asciiTheme="minorHAnsi" w:eastAsia="Times New Roman" w:hAnsiTheme="minorHAnsi" w:cstheme="minorHAnsi"/>
          <w:b/>
          <w:highlight w:val="yellow"/>
          <w:u w:val="single"/>
        </w:rPr>
        <w:t>what relevance this</w:t>
      </w:r>
      <w:r w:rsidRPr="00512AC6">
        <w:rPr>
          <w:rFonts w:asciiTheme="minorHAnsi" w:eastAsia="Times New Roman" w:hAnsiTheme="minorHAnsi" w:cstheme="minorHAnsi"/>
          <w:b/>
          <w:u w:val="single"/>
        </w:rPr>
        <w:t xml:space="preserve"> understanding of </w:t>
      </w:r>
      <w:r w:rsidRPr="00512AC6">
        <w:rPr>
          <w:rFonts w:asciiTheme="minorHAnsi" w:eastAsia="Times New Roman" w:hAnsiTheme="minorHAnsi" w:cstheme="minorHAnsi"/>
          <w:b/>
          <w:highlight w:val="yellow"/>
          <w:u w:val="single"/>
        </w:rPr>
        <w:t>pedagogy might have</w:t>
      </w:r>
      <w:r w:rsidRPr="00512AC6">
        <w:rPr>
          <w:rFonts w:asciiTheme="minorHAnsi" w:eastAsia="Times New Roman" w:hAnsiTheme="minorHAnsi" w:cstheme="minorHAnsi"/>
          <w:b/>
          <w:u w:val="single"/>
        </w:rPr>
        <w:t xml:space="preserve"> in a society </w:t>
      </w:r>
      <w:r w:rsidRPr="00512AC6">
        <w:rPr>
          <w:rFonts w:asciiTheme="minorHAnsi" w:eastAsia="Times New Roman" w:hAnsiTheme="minorHAnsi" w:cstheme="minorHAnsi"/>
          <w:b/>
          <w:highlight w:val="yellow"/>
          <w:u w:val="single"/>
        </w:rPr>
        <w:t>where desires for individual transcendence and social change are</w:t>
      </w:r>
      <w:r w:rsidRPr="00512AC6">
        <w:rPr>
          <w:rFonts w:asciiTheme="minorHAnsi" w:eastAsia="Times New Roman" w:hAnsiTheme="minorHAnsi" w:cstheme="minorHAnsi"/>
          <w:b/>
          <w:u w:val="single"/>
        </w:rPr>
        <w:t xml:space="preserve"> or appear to be </w:t>
      </w:r>
      <w:r w:rsidRPr="00512AC6">
        <w:rPr>
          <w:rFonts w:asciiTheme="minorHAnsi" w:eastAsia="Times New Roman" w:hAnsiTheme="minorHAnsi" w:cstheme="minorHAnsi"/>
          <w:b/>
          <w:highlight w:val="yellow"/>
          <w:u w:val="single"/>
        </w:rPr>
        <w:t>absent, devalued or denied. What are the</w:t>
      </w:r>
      <w:r w:rsidRPr="00512AC6">
        <w:rPr>
          <w:rFonts w:asciiTheme="minorHAnsi" w:eastAsia="Times New Roman" w:hAnsiTheme="minorHAnsi" w:cstheme="minorHAnsi"/>
          <w:b/>
          <w:u w:val="single"/>
        </w:rPr>
        <w:t xml:space="preserve"> possible </w:t>
      </w:r>
      <w:r w:rsidRPr="00512AC6">
        <w:rPr>
          <w:rFonts w:asciiTheme="minorHAnsi" w:eastAsia="Times New Roman" w:hAnsiTheme="minorHAnsi" w:cstheme="minorHAnsi"/>
          <w:b/>
          <w:highlight w:val="yellow"/>
          <w:u w:val="single"/>
        </w:rPr>
        <w:t>consequences of conscientization in conditions where exposing</w:t>
      </w:r>
      <w:r w:rsidRPr="00512AC6">
        <w:rPr>
          <w:rFonts w:asciiTheme="minorHAnsi" w:eastAsia="Times New Roman" w:hAnsiTheme="minorHAnsi" w:cstheme="minorHAnsi"/>
          <w:b/>
          <w:u w:val="single"/>
        </w:rPr>
        <w:t xml:space="preserve"> complex </w:t>
      </w:r>
      <w:r w:rsidRPr="00512AC6">
        <w:rPr>
          <w:rFonts w:asciiTheme="minorHAnsi" w:eastAsia="Times New Roman" w:hAnsiTheme="minorHAnsi" w:cstheme="minorHAnsi"/>
          <w:b/>
          <w:highlight w:val="yellow"/>
          <w:u w:val="single"/>
        </w:rPr>
        <w:t>power relations</w:t>
      </w:r>
      <w:r w:rsidRPr="00512AC6">
        <w:rPr>
          <w:rFonts w:asciiTheme="minorHAnsi" w:eastAsia="Times New Roman" w:hAnsiTheme="minorHAnsi" w:cstheme="minorHAnsi"/>
          <w:b/>
          <w:u w:val="single"/>
        </w:rPr>
        <w:t xml:space="preserve"> and dominant social forces </w:t>
      </w:r>
      <w:r w:rsidRPr="00512AC6">
        <w:rPr>
          <w:rFonts w:asciiTheme="minorHAnsi" w:eastAsia="Times New Roman" w:hAnsiTheme="minorHAnsi" w:cstheme="minorHAnsi"/>
          <w:b/>
          <w:highlight w:val="yellow"/>
          <w:u w:val="single"/>
        </w:rPr>
        <w:t>emboldens fatalistic emotions rather than transforming them into hope</w:t>
      </w:r>
      <w:r w:rsidRPr="00512AC6">
        <w:rPr>
          <w:rFonts w:asciiTheme="minorHAnsi" w:eastAsia="Times New Roman" w:hAnsiTheme="minorHAnsi" w:cstheme="minorHAnsi"/>
          <w:b/>
          <w:u w:val="single"/>
        </w:rPr>
        <w:t>; where, to paraphrase a well-worn theory, we see through ideologies and yet still buy into them?</w:t>
      </w:r>
      <w:r w:rsidRPr="00862708">
        <w:rPr>
          <w:rFonts w:asciiTheme="minorHAnsi" w:eastAsia="Times New Roman" w:hAnsiTheme="minorHAnsi" w:cstheme="minorHAnsi"/>
          <w:sz w:val="16"/>
        </w:rPr>
        <w:t xml:space="preserve"> Or as Henry Giroux more poignantly asks – and here what appears as hyperbole must be understood in the context of contemporary American political culture and the moral indignities of Abu Ghraib – ‘</w:t>
      </w:r>
      <w:r w:rsidRPr="00512AC6">
        <w:rPr>
          <w:rFonts w:asciiTheme="minorHAnsi" w:eastAsia="Times New Roman" w:hAnsiTheme="minorHAnsi" w:cstheme="minorHAnsi"/>
          <w:b/>
          <w:highlight w:val="yellow"/>
          <w:u w:val="single"/>
        </w:rPr>
        <w:t>what resources</w:t>
      </w:r>
      <w:r w:rsidRPr="00512AC6">
        <w:rPr>
          <w:rFonts w:asciiTheme="minorHAnsi" w:eastAsia="Times New Roman" w:hAnsiTheme="minorHAnsi" w:cstheme="minorHAnsi"/>
          <w:b/>
          <w:u w:val="single"/>
        </w:rPr>
        <w:t xml:space="preserve"> and visions </w:t>
      </w:r>
      <w:r w:rsidRPr="00512AC6">
        <w:rPr>
          <w:rFonts w:asciiTheme="minorHAnsi" w:eastAsia="Times New Roman" w:hAnsiTheme="minorHAnsi" w:cstheme="minorHAnsi"/>
          <w:b/>
          <w:highlight w:val="yellow"/>
          <w:u w:val="single"/>
        </w:rPr>
        <w:t>does hope offer…when most attempts to interrupt</w:t>
      </w:r>
      <w:r w:rsidRPr="00512AC6">
        <w:rPr>
          <w:rFonts w:asciiTheme="minorHAnsi" w:eastAsia="Times New Roman" w:hAnsiTheme="minorHAnsi" w:cstheme="minorHAnsi"/>
          <w:b/>
          <w:u w:val="single"/>
        </w:rPr>
        <w:t xml:space="preserve"> the operations of an incipient </w:t>
      </w:r>
      <w:r w:rsidRPr="00512AC6">
        <w:rPr>
          <w:rFonts w:asciiTheme="minorHAnsi" w:eastAsia="Times New Roman" w:hAnsiTheme="minorHAnsi" w:cstheme="minorHAnsi"/>
          <w:b/>
          <w:highlight w:val="yellow"/>
          <w:u w:val="single"/>
        </w:rPr>
        <w:t>fascism appear to fuel</w:t>
      </w:r>
      <w:r w:rsidRPr="00512AC6">
        <w:rPr>
          <w:rFonts w:asciiTheme="minorHAnsi" w:eastAsia="Times New Roman" w:hAnsiTheme="minorHAnsi" w:cstheme="minorHAnsi"/>
          <w:b/>
          <w:u w:val="single"/>
        </w:rPr>
        <w:t xml:space="preserve"> a growing </w:t>
      </w:r>
      <w:r w:rsidRPr="00512AC6">
        <w:rPr>
          <w:rFonts w:asciiTheme="minorHAnsi" w:eastAsia="Times New Roman" w:hAnsiTheme="minorHAnsi" w:cstheme="minorHAnsi"/>
          <w:b/>
          <w:highlight w:val="yellow"/>
          <w:u w:val="single"/>
        </w:rPr>
        <w:t>cynicism rather than</w:t>
      </w:r>
      <w:r w:rsidRPr="00512AC6">
        <w:rPr>
          <w:rFonts w:asciiTheme="minorHAnsi" w:eastAsia="Times New Roman" w:hAnsiTheme="minorHAnsi" w:cstheme="minorHAnsi"/>
          <w:b/>
          <w:u w:val="single"/>
        </w:rPr>
        <w:t xml:space="preserve"> promote widespread individual and </w:t>
      </w:r>
      <w:r w:rsidRPr="00512AC6">
        <w:rPr>
          <w:rFonts w:asciiTheme="minorHAnsi" w:eastAsia="Times New Roman" w:hAnsiTheme="minorHAnsi" w:cstheme="minorHAnsi"/>
          <w:b/>
          <w:highlight w:val="yellow"/>
          <w:u w:val="single"/>
        </w:rPr>
        <w:t>collective acts of resistance</w:t>
      </w:r>
      <w:r w:rsidRPr="00512AC6">
        <w:rPr>
          <w:rFonts w:asciiTheme="minorHAnsi" w:eastAsia="Times New Roman" w:hAnsiTheme="minorHAnsi" w:cstheme="minorHAnsi"/>
          <w:b/>
          <w:u w:val="single"/>
        </w:rPr>
        <w:t>?’</w:t>
      </w:r>
      <w:r w:rsidRPr="00862708">
        <w:rPr>
          <w:rFonts w:asciiTheme="minorHAnsi" w:eastAsia="Times New Roman" w:hAnsiTheme="minorHAnsi" w:cstheme="minorHAnsi"/>
          <w:sz w:val="16"/>
        </w:rPr>
        <w:t xml:space="preserve"> (Giroux 2002: 38</w:t>
      </w:r>
    </w:p>
    <w:p w14:paraId="63D81525" w14:textId="22C0787B" w:rsidR="00E30C87" w:rsidRDefault="00994FD1" w:rsidP="00994FD1">
      <w:pPr>
        <w:pStyle w:val="Heading1"/>
      </w:pPr>
      <w:r>
        <w:t>1ar</w:t>
      </w:r>
    </w:p>
    <w:p w14:paraId="4CDAD309" w14:textId="01DEDDA2" w:rsidR="00994FD1" w:rsidRDefault="00994FD1" w:rsidP="00994FD1"/>
    <w:p w14:paraId="5AA5E9B8" w14:textId="77777777" w:rsidR="00994FD1" w:rsidRPr="00512AC6" w:rsidRDefault="00994FD1" w:rsidP="00994FD1">
      <w:pPr>
        <w:pStyle w:val="Heading4"/>
        <w:rPr>
          <w:rStyle w:val="Style13ptBold"/>
          <w:rFonts w:asciiTheme="minorHAnsi" w:hAnsiTheme="minorHAnsi" w:cstheme="minorHAnsi"/>
          <w:b/>
          <w:bCs w:val="0"/>
        </w:rPr>
      </w:pPr>
      <w:r w:rsidRPr="00512AC6">
        <w:rPr>
          <w:rFonts w:asciiTheme="minorHAnsi" w:hAnsiTheme="minorHAnsi" w:cstheme="minorHAnsi"/>
        </w:rPr>
        <w:t xml:space="preserve">Link turn - </w:t>
      </w:r>
      <w:r w:rsidRPr="00512AC6">
        <w:rPr>
          <w:rStyle w:val="Style13ptBold"/>
          <w:rFonts w:asciiTheme="minorHAnsi" w:hAnsiTheme="minorHAnsi" w:cstheme="minorHAnsi"/>
          <w:b/>
        </w:rPr>
        <w:t>Data Exclusivity reduces innovation through meaningless monopolies without increasing it – Diapendaele, Sterckz</w:t>
      </w:r>
    </w:p>
    <w:p w14:paraId="2A042EAF" w14:textId="77777777" w:rsidR="00994FD1" w:rsidRPr="00512AC6" w:rsidRDefault="00994FD1" w:rsidP="00994FD1">
      <w:pPr>
        <w:rPr>
          <w:rFonts w:asciiTheme="minorHAnsi" w:hAnsiTheme="minorHAnsi" w:cstheme="minorHAnsi"/>
          <w:sz w:val="16"/>
          <w:szCs w:val="16"/>
        </w:rPr>
      </w:pPr>
      <w:r w:rsidRPr="00512AC6">
        <w:rPr>
          <w:rFonts w:asciiTheme="minorHAnsi" w:hAnsiTheme="minorHAnsi" w:cstheme="minorHAnsi"/>
          <w:sz w:val="16"/>
          <w:szCs w:val="16"/>
        </w:rPr>
        <w:t xml:space="preserve">Diependaele, Lisa, Sigrid Sterckx, “Mandating Data Exclusivity for Pharmaceuticals Through International Agreements: A Fair Idea?” </w:t>
      </w:r>
      <w:r w:rsidRPr="00512AC6">
        <w:rPr>
          <w:rFonts w:asciiTheme="minorHAnsi" w:hAnsiTheme="minorHAnsi" w:cstheme="minorHAnsi"/>
          <w:i/>
          <w:iCs/>
          <w:sz w:val="16"/>
          <w:szCs w:val="16"/>
        </w:rPr>
        <w:t xml:space="preserve">Chap A, </w:t>
      </w:r>
      <w:r w:rsidRPr="00512AC6">
        <w:rPr>
          <w:rFonts w:asciiTheme="minorHAnsi" w:hAnsiTheme="minorHAnsi" w:cstheme="minorHAnsi"/>
          <w:sz w:val="16"/>
          <w:szCs w:val="16"/>
        </w:rPr>
        <w:t>9 October 2018, DO  - 10.1007/978-3-319-93907-0_44</w:t>
      </w:r>
    </w:p>
    <w:p w14:paraId="7D7FA632" w14:textId="77777777" w:rsidR="00994FD1" w:rsidRPr="00512AC6" w:rsidRDefault="00994FD1" w:rsidP="00994FD1">
      <w:pPr>
        <w:rPr>
          <w:rFonts w:asciiTheme="minorHAnsi" w:hAnsiTheme="minorHAnsi" w:cstheme="minorHAnsi"/>
          <w:sz w:val="16"/>
        </w:rPr>
      </w:pPr>
      <w:r w:rsidRPr="00512AC6">
        <w:rPr>
          <w:rFonts w:asciiTheme="minorHAnsi" w:hAnsiTheme="minorHAnsi" w:cstheme="minorHAnsi"/>
          <w:sz w:val="16"/>
        </w:rPr>
        <w:t xml:space="preserve">First, </w:t>
      </w:r>
      <w:r w:rsidRPr="00512AC6">
        <w:rPr>
          <w:rFonts w:asciiTheme="minorHAnsi" w:hAnsiTheme="minorHAnsi" w:cstheme="minorHAnsi"/>
          <w:b/>
          <w:bCs/>
          <w:u w:val="single"/>
        </w:rPr>
        <w:t xml:space="preserve">empirical evidence indicates </w:t>
      </w:r>
      <w:r w:rsidRPr="00512AC6">
        <w:rPr>
          <w:rFonts w:asciiTheme="minorHAnsi" w:hAnsiTheme="minorHAnsi" w:cstheme="minorHAnsi"/>
          <w:b/>
          <w:bCs/>
          <w:highlight w:val="yellow"/>
          <w:u w:val="single"/>
        </w:rPr>
        <w:t>there is a point beyond which</w:t>
      </w:r>
      <w:r w:rsidRPr="00512AC6">
        <w:rPr>
          <w:rFonts w:asciiTheme="minorHAnsi" w:hAnsiTheme="minorHAnsi" w:cstheme="minorHAnsi"/>
          <w:b/>
          <w:bCs/>
          <w:u w:val="single"/>
        </w:rPr>
        <w:t xml:space="preserve"> increased </w:t>
      </w:r>
      <w:r w:rsidRPr="00512AC6">
        <w:rPr>
          <w:rFonts w:asciiTheme="minorHAnsi" w:hAnsiTheme="minorHAnsi" w:cstheme="minorHAnsi"/>
          <w:b/>
          <w:bCs/>
          <w:highlight w:val="yellow"/>
          <w:u w:val="single"/>
        </w:rPr>
        <w:t>patent protection no longer results in additional innovation</w:t>
      </w:r>
      <w:r w:rsidRPr="00512AC6">
        <w:rPr>
          <w:rFonts w:asciiTheme="minorHAnsi" w:hAnsiTheme="minorHAnsi" w:cstheme="minorHAnsi"/>
          <w:b/>
          <w:bCs/>
          <w:u w:val="single"/>
        </w:rPr>
        <w:t>, as measured by number of patent applications</w:t>
      </w:r>
      <w:r w:rsidRPr="00512AC6">
        <w:rPr>
          <w:rFonts w:asciiTheme="minorHAnsi" w:hAnsiTheme="minorHAnsi" w:cstheme="minorHAnsi"/>
          <w:sz w:val="16"/>
        </w:rPr>
        <w:t xml:space="preserve">.67 </w:t>
      </w:r>
      <w:r w:rsidRPr="00512AC6">
        <w:rPr>
          <w:rFonts w:asciiTheme="minorHAnsi" w:hAnsiTheme="minorHAnsi" w:cstheme="minorHAnsi"/>
          <w:b/>
          <w:bCs/>
          <w:u w:val="single"/>
        </w:rPr>
        <w:t xml:space="preserve">Hence, </w:t>
      </w:r>
      <w:r w:rsidRPr="00512AC6">
        <w:rPr>
          <w:rFonts w:asciiTheme="minorHAnsi" w:hAnsiTheme="minorHAnsi" w:cstheme="minorHAnsi"/>
          <w:b/>
          <w:bCs/>
          <w:highlight w:val="yellow"/>
          <w:u w:val="single"/>
        </w:rPr>
        <w:t xml:space="preserve">it is doubtful </w:t>
      </w:r>
      <w:r w:rsidRPr="00512AC6">
        <w:rPr>
          <w:rFonts w:asciiTheme="minorHAnsi" w:hAnsiTheme="minorHAnsi" w:cstheme="minorHAnsi"/>
          <w:b/>
          <w:bCs/>
          <w:u w:val="single"/>
        </w:rPr>
        <w:t xml:space="preserve">whether the possibility of a monopoly extension through </w:t>
      </w:r>
      <w:r w:rsidRPr="00512AC6">
        <w:rPr>
          <w:rFonts w:asciiTheme="minorHAnsi" w:hAnsiTheme="minorHAnsi" w:cstheme="minorHAnsi"/>
          <w:b/>
          <w:bCs/>
          <w:highlight w:val="yellow"/>
          <w:u w:val="single"/>
        </w:rPr>
        <w:t>data exclusivity will</w:t>
      </w:r>
      <w:r w:rsidRPr="00512AC6">
        <w:rPr>
          <w:rFonts w:asciiTheme="minorHAnsi" w:hAnsiTheme="minorHAnsi" w:cstheme="minorHAnsi"/>
          <w:b/>
          <w:bCs/>
          <w:u w:val="single"/>
        </w:rPr>
        <w:t xml:space="preserve"> eventually </w:t>
      </w:r>
      <w:r w:rsidRPr="00512AC6">
        <w:rPr>
          <w:rFonts w:asciiTheme="minorHAnsi" w:hAnsiTheme="minorHAnsi" w:cstheme="minorHAnsi"/>
          <w:b/>
          <w:bCs/>
          <w:highlight w:val="yellow"/>
          <w:u w:val="single"/>
        </w:rPr>
        <w:t xml:space="preserve">result in </w:t>
      </w:r>
      <w:r w:rsidRPr="00512AC6">
        <w:rPr>
          <w:rFonts w:asciiTheme="minorHAnsi" w:hAnsiTheme="minorHAnsi" w:cstheme="minorHAnsi"/>
          <w:b/>
          <w:bCs/>
          <w:u w:val="single"/>
        </w:rPr>
        <w:t xml:space="preserve">additional R&amp;D </w:t>
      </w:r>
      <w:r w:rsidRPr="00512AC6">
        <w:rPr>
          <w:rFonts w:asciiTheme="minorHAnsi" w:hAnsiTheme="minorHAnsi" w:cstheme="minorHAnsi"/>
          <w:b/>
          <w:bCs/>
          <w:highlight w:val="yellow"/>
          <w:u w:val="single"/>
        </w:rPr>
        <w:t>investments</w:t>
      </w:r>
      <w:r w:rsidRPr="00512AC6">
        <w:rPr>
          <w:rFonts w:asciiTheme="minorHAnsi" w:hAnsiTheme="minorHAnsi" w:cstheme="minorHAnsi"/>
          <w:b/>
          <w:bCs/>
          <w:u w:val="single"/>
        </w:rPr>
        <w:t xml:space="preserve"> or patent applications</w:t>
      </w:r>
      <w:r w:rsidRPr="00512AC6">
        <w:rPr>
          <w:rFonts w:asciiTheme="minorHAnsi" w:hAnsiTheme="minorHAnsi" w:cstheme="minorHAnsi"/>
          <w:sz w:val="16"/>
        </w:rPr>
        <w:t xml:space="preserve">. What is more, </w:t>
      </w:r>
      <w:r w:rsidRPr="00512AC6">
        <w:rPr>
          <w:rFonts w:asciiTheme="minorHAnsi" w:hAnsiTheme="minorHAnsi" w:cstheme="minorHAnsi"/>
          <w:b/>
          <w:bCs/>
          <w:highlight w:val="yellow"/>
          <w:u w:val="single"/>
        </w:rPr>
        <w:t>data exclusivity</w:t>
      </w:r>
      <w:r w:rsidRPr="00512AC6">
        <w:rPr>
          <w:rFonts w:asciiTheme="minorHAnsi" w:hAnsiTheme="minorHAnsi" w:cstheme="minorHAnsi"/>
          <w:b/>
          <w:bCs/>
          <w:u w:val="single"/>
        </w:rPr>
        <w:t xml:space="preserve"> might </w:t>
      </w:r>
      <w:r w:rsidRPr="00512AC6">
        <w:rPr>
          <w:rFonts w:asciiTheme="minorHAnsi" w:hAnsiTheme="minorHAnsi" w:cstheme="minorHAnsi"/>
          <w:b/>
          <w:bCs/>
          <w:highlight w:val="yellow"/>
          <w:u w:val="single"/>
        </w:rPr>
        <w:t>discourage innovation</w:t>
      </w:r>
      <w:r w:rsidRPr="00512AC6">
        <w:rPr>
          <w:rFonts w:asciiTheme="minorHAnsi" w:hAnsiTheme="minorHAnsi" w:cstheme="minorHAnsi"/>
          <w:b/>
          <w:bCs/>
          <w:u w:val="single"/>
        </w:rPr>
        <w:t xml:space="preserve"> by </w:t>
      </w:r>
      <w:r w:rsidRPr="00512AC6">
        <w:rPr>
          <w:rFonts w:asciiTheme="minorHAnsi" w:hAnsiTheme="minorHAnsi" w:cstheme="minorHAnsi"/>
          <w:b/>
          <w:bCs/>
          <w:highlight w:val="yellow"/>
          <w:u w:val="single"/>
        </w:rPr>
        <w:t>making</w:t>
      </w:r>
      <w:r w:rsidRPr="00512AC6">
        <w:rPr>
          <w:rFonts w:asciiTheme="minorHAnsi" w:hAnsiTheme="minorHAnsi" w:cstheme="minorHAnsi"/>
          <w:b/>
          <w:bCs/>
          <w:u w:val="single"/>
        </w:rPr>
        <w:t xml:space="preserve"> the development and marketing of </w:t>
      </w:r>
      <w:r w:rsidRPr="00512AC6">
        <w:rPr>
          <w:rFonts w:asciiTheme="minorHAnsi" w:hAnsiTheme="minorHAnsi" w:cstheme="minorHAnsi"/>
          <w:b/>
          <w:bCs/>
          <w:highlight w:val="yellow"/>
          <w:u w:val="single"/>
        </w:rPr>
        <w:t>non-innovative drugs</w:t>
      </w:r>
      <w:r w:rsidRPr="00512AC6">
        <w:rPr>
          <w:rFonts w:asciiTheme="minorHAnsi" w:hAnsiTheme="minorHAnsi" w:cstheme="minorHAnsi"/>
          <w:b/>
          <w:bCs/>
          <w:u w:val="single"/>
        </w:rPr>
        <w:t xml:space="preserve">—not eligible for patent protection—more </w:t>
      </w:r>
      <w:r w:rsidRPr="00512AC6">
        <w:rPr>
          <w:rFonts w:asciiTheme="minorHAnsi" w:hAnsiTheme="minorHAnsi" w:cstheme="minorHAnsi"/>
          <w:b/>
          <w:bCs/>
          <w:highlight w:val="yellow"/>
          <w:u w:val="single"/>
        </w:rPr>
        <w:t>lucrative</w:t>
      </w:r>
      <w:r w:rsidRPr="00512AC6">
        <w:rPr>
          <w:rFonts w:asciiTheme="minorHAnsi" w:hAnsiTheme="minorHAnsi" w:cstheme="minorHAnsi"/>
          <w:b/>
          <w:bCs/>
          <w:u w:val="single"/>
        </w:rPr>
        <w:t xml:space="preserve">. The development of such drugs </w:t>
      </w:r>
      <w:r w:rsidRPr="00512AC6">
        <w:rPr>
          <w:rFonts w:asciiTheme="minorHAnsi" w:hAnsiTheme="minorHAnsi" w:cstheme="minorHAnsi"/>
          <w:b/>
          <w:bCs/>
          <w:highlight w:val="yellow"/>
          <w:u w:val="single"/>
        </w:rPr>
        <w:t>costs less</w:t>
      </w:r>
      <w:r w:rsidRPr="00512AC6">
        <w:rPr>
          <w:rFonts w:asciiTheme="minorHAnsi" w:hAnsiTheme="minorHAnsi" w:cstheme="minorHAnsi"/>
          <w:b/>
          <w:bCs/>
          <w:u w:val="single"/>
        </w:rPr>
        <w:t xml:space="preserve">, is significantly </w:t>
      </w:r>
      <w:r w:rsidRPr="00512AC6">
        <w:rPr>
          <w:rFonts w:asciiTheme="minorHAnsi" w:hAnsiTheme="minorHAnsi" w:cstheme="minorHAnsi"/>
          <w:b/>
          <w:bCs/>
          <w:highlight w:val="yellow"/>
          <w:u w:val="single"/>
        </w:rPr>
        <w:t>less risky</w:t>
      </w:r>
      <w:r w:rsidRPr="00512AC6">
        <w:rPr>
          <w:rFonts w:asciiTheme="minorHAnsi" w:hAnsiTheme="minorHAnsi" w:cstheme="minorHAnsi"/>
          <w:b/>
          <w:bCs/>
          <w:u w:val="single"/>
        </w:rPr>
        <w:t xml:space="preserve">, and can also be </w:t>
      </w:r>
      <w:r w:rsidRPr="00512AC6">
        <w:rPr>
          <w:rFonts w:asciiTheme="minorHAnsi" w:hAnsiTheme="minorHAnsi" w:cstheme="minorHAnsi"/>
          <w:b/>
          <w:bCs/>
          <w:highlight w:val="yellow"/>
          <w:u w:val="single"/>
        </w:rPr>
        <w:t>rewarded with</w:t>
      </w:r>
      <w:r w:rsidRPr="00512AC6">
        <w:rPr>
          <w:rFonts w:asciiTheme="minorHAnsi" w:hAnsiTheme="minorHAnsi" w:cstheme="minorHAnsi"/>
          <w:b/>
          <w:bCs/>
          <w:u w:val="single"/>
        </w:rPr>
        <w:t xml:space="preserve"> a </w:t>
      </w:r>
      <w:r w:rsidRPr="00512AC6">
        <w:rPr>
          <w:rFonts w:asciiTheme="minorHAnsi" w:hAnsiTheme="minorHAnsi" w:cstheme="minorHAnsi"/>
          <w:b/>
          <w:bCs/>
          <w:highlight w:val="yellow"/>
          <w:u w:val="single"/>
        </w:rPr>
        <w:t>market monopoly</w:t>
      </w:r>
      <w:r w:rsidRPr="00512AC6">
        <w:rPr>
          <w:rFonts w:asciiTheme="minorHAnsi" w:hAnsiTheme="minorHAnsi" w:cstheme="minorHAnsi"/>
          <w:b/>
          <w:bCs/>
          <w:u w:val="single"/>
        </w:rPr>
        <w:t xml:space="preserve"> for several years.</w:t>
      </w:r>
      <w:r w:rsidRPr="00512AC6">
        <w:rPr>
          <w:rFonts w:asciiTheme="minorHAnsi" w:hAnsiTheme="minorHAnsi" w:cstheme="minorHAnsi"/>
          <w:sz w:val="16"/>
        </w:rPr>
        <w:t xml:space="preserve"> Furthermore, data exclusivity might not be the best mechanisms to compensate for the risks associated with R&amp;D, as the </w:t>
      </w:r>
      <w:r w:rsidRPr="00512AC6">
        <w:rPr>
          <w:rFonts w:asciiTheme="minorHAnsi" w:hAnsiTheme="minorHAnsi" w:cstheme="minorHAnsi"/>
          <w:b/>
          <w:bCs/>
          <w:u w:val="single"/>
        </w:rPr>
        <w:t>highest costs of development come at a time when the risks of failure are at the lowest and the time to the market short</w:t>
      </w:r>
      <w:r w:rsidRPr="00512AC6">
        <w:rPr>
          <w:rFonts w:asciiTheme="minorHAnsi" w:hAnsiTheme="minorHAnsi" w:cstheme="minorHAnsi"/>
          <w:sz w:val="16"/>
        </w:rPr>
        <w:t xml:space="preserve">.68 Second, cross-country studies show that there is only a consistently positive correlation between patent protection and innovation (as measured by R&amp;D investments and patent applications) in developed and emerging economies.69 </w:t>
      </w:r>
      <w:r w:rsidRPr="00512AC6">
        <w:rPr>
          <w:rFonts w:asciiTheme="minorHAnsi" w:hAnsiTheme="minorHAnsi" w:cstheme="minorHAnsi"/>
          <w:b/>
          <w:bCs/>
          <w:u w:val="single"/>
        </w:rPr>
        <w:t>In developing countries, (increasing) patent protection has not systematically resulted in increased innovation</w:t>
      </w:r>
      <w:r w:rsidRPr="00512AC6">
        <w:rPr>
          <w:rFonts w:asciiTheme="minorHAnsi" w:hAnsiTheme="minorHAnsi" w:cstheme="minorHAnsi"/>
          <w:sz w:val="16"/>
        </w:rPr>
        <w:t xml:space="preserve">. When compared to the global increase of patent applications, the </w:t>
      </w:r>
      <w:r w:rsidRPr="00512AC6">
        <w:rPr>
          <w:rFonts w:asciiTheme="minorHAnsi" w:hAnsiTheme="minorHAnsi" w:cstheme="minorHAnsi"/>
          <w:b/>
          <w:bCs/>
          <w:u w:val="single"/>
        </w:rPr>
        <w:t xml:space="preserve">number of patent applications by domestic applicants </w:t>
      </w:r>
      <w:r w:rsidRPr="00512AC6">
        <w:rPr>
          <w:rFonts w:asciiTheme="minorHAnsi" w:hAnsiTheme="minorHAnsi" w:cstheme="minorHAnsi"/>
          <w:sz w:val="16"/>
        </w:rPr>
        <w:t>even</w:t>
      </w:r>
      <w:r w:rsidRPr="00512AC6">
        <w:rPr>
          <w:rFonts w:asciiTheme="minorHAnsi" w:hAnsiTheme="minorHAnsi" w:cstheme="minorHAnsi"/>
          <w:b/>
          <w:bCs/>
          <w:u w:val="single"/>
        </w:rPr>
        <w:t xml:space="preserve"> declined for </w:t>
      </w:r>
      <w:r w:rsidRPr="00512AC6">
        <w:rPr>
          <w:rFonts w:asciiTheme="minorHAnsi" w:hAnsiTheme="minorHAnsi" w:cstheme="minorHAnsi"/>
          <w:sz w:val="16"/>
        </w:rPr>
        <w:t>some</w:t>
      </w:r>
      <w:r w:rsidRPr="00512AC6">
        <w:rPr>
          <w:rFonts w:asciiTheme="minorHAnsi" w:hAnsiTheme="minorHAnsi" w:cstheme="minorHAnsi"/>
          <w:b/>
          <w:bCs/>
          <w:u w:val="single"/>
        </w:rPr>
        <w:t xml:space="preserve"> developing countries</w:t>
      </w:r>
      <w:r w:rsidRPr="00512AC6">
        <w:rPr>
          <w:rFonts w:asciiTheme="minorHAnsi" w:hAnsiTheme="minorHAnsi" w:cstheme="minorHAnsi"/>
          <w:sz w:val="16"/>
        </w:rPr>
        <w:t xml:space="preserve">.70 Hence, the </w:t>
      </w:r>
      <w:r w:rsidRPr="00512AC6">
        <w:rPr>
          <w:rFonts w:asciiTheme="minorHAnsi" w:hAnsiTheme="minorHAnsi" w:cstheme="minorHAnsi"/>
          <w:b/>
          <w:bCs/>
          <w:u w:val="single"/>
        </w:rPr>
        <w:t>biggest advantages of stronger patents will not necessarily go to domestic industries but to foreign companies</w:t>
      </w:r>
      <w:r w:rsidRPr="00512AC6">
        <w:rPr>
          <w:rFonts w:asciiTheme="minorHAnsi" w:hAnsiTheme="minorHAnsi" w:cstheme="minorHAnsi"/>
          <w:sz w:val="16"/>
        </w:rPr>
        <w:t xml:space="preserve">.71 Even for incoming technology transfers and foreign R&amp;D investments, MANDATING DATA EXCLUSIVITY FOR PHARMACEUTICALS… 582 often assumed to rise as a result of increased patent protection, the </w:t>
      </w:r>
      <w:r w:rsidRPr="00512AC6">
        <w:rPr>
          <w:rFonts w:asciiTheme="minorHAnsi" w:hAnsiTheme="minorHAnsi" w:cstheme="minorHAnsi"/>
          <w:b/>
          <w:bCs/>
          <w:u w:val="single"/>
        </w:rPr>
        <w:t>beneficial effects are limited to developed and emerging economies</w:t>
      </w:r>
      <w:r w:rsidRPr="00512AC6">
        <w:rPr>
          <w:rFonts w:asciiTheme="minorHAnsi" w:hAnsiTheme="minorHAnsi" w:cstheme="minorHAnsi"/>
          <w:sz w:val="16"/>
        </w:rPr>
        <w:t xml:space="preserve">.72 For data exclusivity, the </w:t>
      </w:r>
      <w:r w:rsidRPr="00512AC6">
        <w:rPr>
          <w:rFonts w:asciiTheme="minorHAnsi" w:hAnsiTheme="minorHAnsi" w:cstheme="minorHAnsi"/>
          <w:b/>
          <w:bCs/>
          <w:u w:val="single"/>
        </w:rPr>
        <w:t>available empirical evidence suggests there is no relationship at all between whether or not a country offers data exclusivity and the amount of investment in the country by the pharmaceutical industry</w:t>
      </w:r>
      <w:r w:rsidRPr="00512AC6">
        <w:rPr>
          <w:rFonts w:asciiTheme="minorHAnsi" w:hAnsiTheme="minorHAnsi" w:cstheme="minorHAnsi"/>
          <w:sz w:val="16"/>
        </w:rPr>
        <w:t xml:space="preserve">.73 Likewise, there is </w:t>
      </w:r>
      <w:r w:rsidRPr="00512AC6">
        <w:rPr>
          <w:rFonts w:asciiTheme="minorHAnsi" w:hAnsiTheme="minorHAnsi" w:cstheme="minorHAnsi"/>
          <w:b/>
          <w:bCs/>
          <w:u w:val="single"/>
        </w:rPr>
        <w:t>no indication that the adoption of data exclusivity by developing countries could encourage the development of drugs for diseases that mainly affect poorer populations</w:t>
      </w:r>
      <w:r w:rsidRPr="00512AC6">
        <w:rPr>
          <w:rFonts w:asciiTheme="minorHAnsi" w:hAnsiTheme="minorHAnsi" w:cstheme="minorHAnsi"/>
          <w:sz w:val="16"/>
        </w:rPr>
        <w:t xml:space="preserve">, as a </w:t>
      </w:r>
      <w:r w:rsidRPr="00512AC6">
        <w:rPr>
          <w:rFonts w:asciiTheme="minorHAnsi" w:hAnsiTheme="minorHAnsi" w:cstheme="minorHAnsi"/>
          <w:b/>
          <w:bCs/>
          <w:u w:val="single"/>
        </w:rPr>
        <w:t>market incentive can only incentivize market-driven innovation, dependent on solvent consumers</w:t>
      </w:r>
      <w:r w:rsidRPr="00512AC6">
        <w:rPr>
          <w:rFonts w:asciiTheme="minorHAnsi" w:hAnsiTheme="minorHAnsi" w:cstheme="minorHAnsi"/>
          <w:sz w:val="16"/>
        </w:rPr>
        <w:t xml:space="preserve">.74 In sum, for developing countries, there is little evidence that (increased) patent protection or data exclusivity will deliver on its promises. On the contrary, </w:t>
      </w:r>
      <w:r w:rsidRPr="00512AC6">
        <w:rPr>
          <w:rFonts w:asciiTheme="minorHAnsi" w:hAnsiTheme="minorHAnsi" w:cstheme="minorHAnsi"/>
          <w:b/>
          <w:bCs/>
          <w:u w:val="single"/>
        </w:rPr>
        <w:t>various studies report that the adoption of data exclusivity delays the availability of generic drugs</w:t>
      </w:r>
      <w:r w:rsidRPr="00512AC6">
        <w:rPr>
          <w:rFonts w:asciiTheme="minorHAnsi" w:hAnsiTheme="minorHAnsi" w:cstheme="minorHAnsi"/>
          <w:sz w:val="16"/>
        </w:rPr>
        <w:t xml:space="preserve">.75 In light of the fact that for billions of people, </w:t>
      </w:r>
      <w:r w:rsidRPr="00512AC6">
        <w:rPr>
          <w:rFonts w:asciiTheme="minorHAnsi" w:hAnsiTheme="minorHAnsi" w:cstheme="minorHAnsi"/>
          <w:b/>
          <w:bCs/>
          <w:u w:val="single"/>
        </w:rPr>
        <w:t>drugs are simply ‘priced out of reach,’76 the adverse consequences of implementing data exclusivity could be enormous</w:t>
      </w:r>
      <w:r w:rsidRPr="00512AC6">
        <w:rPr>
          <w:rFonts w:asciiTheme="minorHAnsi" w:hAnsiTheme="minorHAnsi" w:cstheme="minorHAnsi"/>
          <w:sz w:val="16"/>
        </w:rPr>
        <w:t xml:space="preserve">.77 Encouraging innovation can be a legitimate pursuit. However, the assumption that increased protection will automatically encourage innovation is questionable. Most empirical data show a more nuanced picture. Furthermore, there is </w:t>
      </w:r>
      <w:r w:rsidRPr="00512AC6">
        <w:rPr>
          <w:rFonts w:asciiTheme="minorHAnsi" w:hAnsiTheme="minorHAnsi" w:cstheme="minorHAnsi"/>
          <w:b/>
          <w:bCs/>
          <w:highlight w:val="yellow"/>
          <w:u w:val="single"/>
        </w:rPr>
        <w:t>no evidence of a causal relationship between market exclusivity and innovation</w:t>
      </w:r>
      <w:r w:rsidRPr="00512AC6">
        <w:rPr>
          <w:rFonts w:asciiTheme="minorHAnsi" w:hAnsiTheme="minorHAnsi" w:cstheme="minorHAnsi"/>
          <w:sz w:val="16"/>
        </w:rPr>
        <w:t xml:space="preserve">.78 The </w:t>
      </w:r>
      <w:r w:rsidRPr="00512AC6">
        <w:rPr>
          <w:rFonts w:asciiTheme="minorHAnsi" w:hAnsiTheme="minorHAnsi" w:cstheme="minorHAnsi"/>
          <w:b/>
          <w:bCs/>
          <w:highlight w:val="yellow"/>
          <w:u w:val="single"/>
        </w:rPr>
        <w:t>positive correlations</w:t>
      </w:r>
      <w:r w:rsidRPr="00512AC6">
        <w:rPr>
          <w:rFonts w:asciiTheme="minorHAnsi" w:hAnsiTheme="minorHAnsi" w:cstheme="minorHAnsi"/>
          <w:b/>
          <w:bCs/>
          <w:u w:val="single"/>
        </w:rPr>
        <w:t xml:space="preserve"> found by many studies can be </w:t>
      </w:r>
      <w:r w:rsidRPr="00512AC6">
        <w:rPr>
          <w:rFonts w:asciiTheme="minorHAnsi" w:hAnsiTheme="minorHAnsi" w:cstheme="minorHAnsi"/>
          <w:b/>
          <w:bCs/>
          <w:highlight w:val="yellow"/>
          <w:u w:val="single"/>
        </w:rPr>
        <w:t>explained by</w:t>
      </w:r>
      <w:r w:rsidRPr="00512AC6">
        <w:rPr>
          <w:rFonts w:asciiTheme="minorHAnsi" w:hAnsiTheme="minorHAnsi" w:cstheme="minorHAnsi"/>
          <w:b/>
          <w:bCs/>
          <w:u w:val="single"/>
        </w:rPr>
        <w:t xml:space="preserve"> confounding factors such as </w:t>
      </w:r>
      <w:r w:rsidRPr="00512AC6">
        <w:rPr>
          <w:rFonts w:asciiTheme="minorHAnsi" w:hAnsiTheme="minorHAnsi" w:cstheme="minorHAnsi"/>
          <w:b/>
          <w:bCs/>
          <w:highlight w:val="yellow"/>
          <w:u w:val="single"/>
        </w:rPr>
        <w:t>educational attainment and economic freedom</w:t>
      </w:r>
      <w:r w:rsidRPr="00512AC6">
        <w:rPr>
          <w:rFonts w:asciiTheme="minorHAnsi" w:hAnsiTheme="minorHAnsi" w:cstheme="minorHAnsi"/>
          <w:sz w:val="16"/>
        </w:rPr>
        <w:t xml:space="preserve">.79 Hence, the argument that data exclusivity is necessary to encourage innovation is insufficiently supported by empirical evidence. </w:t>
      </w:r>
      <w:r w:rsidRPr="00512AC6">
        <w:rPr>
          <w:rFonts w:asciiTheme="minorHAnsi" w:hAnsiTheme="minorHAnsi" w:cstheme="minorHAnsi"/>
          <w:b/>
          <w:bCs/>
          <w:u w:val="single"/>
        </w:rPr>
        <w:t>With regard to developing countries, this conclusion is even more pertinent</w:t>
      </w:r>
      <w:r w:rsidRPr="00512AC6">
        <w:rPr>
          <w:rFonts w:asciiTheme="minorHAnsi" w:hAnsiTheme="minorHAnsi" w:cstheme="minorHAnsi"/>
          <w:sz w:val="16"/>
        </w:rPr>
        <w:t xml:space="preserve">. In light of the inconclusive evidence and the persisting problems regarding the lack of access to affordable drugs (which is not limited to the developing world), there seems to be </w:t>
      </w:r>
      <w:r w:rsidRPr="00512AC6">
        <w:rPr>
          <w:rFonts w:asciiTheme="minorHAnsi" w:hAnsiTheme="minorHAnsi" w:cstheme="minorHAnsi"/>
          <w:b/>
          <w:bCs/>
          <w:u w:val="single"/>
        </w:rPr>
        <w:t>no legitimate ground to demand that countries adopt data exclusivity, let alone strengthen it.</w:t>
      </w:r>
      <w:r w:rsidRPr="00512AC6">
        <w:rPr>
          <w:rFonts w:asciiTheme="minorHAnsi" w:hAnsiTheme="minorHAnsi" w:cstheme="minorHAnsi"/>
          <w:sz w:val="16"/>
        </w:rPr>
        <w:t xml:space="preserve"> Hence, the inclusion of binding standards on the protection of clinical test data through data exclusivity in FTAs cannot be justified with the innovation argument.</w:t>
      </w:r>
    </w:p>
    <w:p w14:paraId="5DE94FC4" w14:textId="77777777" w:rsidR="00994FD1" w:rsidRPr="00994FD1" w:rsidRDefault="00994FD1" w:rsidP="00994FD1"/>
    <w:sectPr w:rsidR="00994FD1" w:rsidRPr="00994F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30C87"/>
    <w:rsid w:val="000139A3"/>
    <w:rsid w:val="00100833"/>
    <w:rsid w:val="00104529"/>
    <w:rsid w:val="00105942"/>
    <w:rsid w:val="00107396"/>
    <w:rsid w:val="00144A4C"/>
    <w:rsid w:val="00161536"/>
    <w:rsid w:val="00176AB0"/>
    <w:rsid w:val="00177B7D"/>
    <w:rsid w:val="0018322D"/>
    <w:rsid w:val="0018570A"/>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E35B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4733F"/>
    <w:rsid w:val="00860984"/>
    <w:rsid w:val="008B3ECB"/>
    <w:rsid w:val="008B4E85"/>
    <w:rsid w:val="008C1B2E"/>
    <w:rsid w:val="0091627E"/>
    <w:rsid w:val="0097032B"/>
    <w:rsid w:val="00994FD1"/>
    <w:rsid w:val="009D2EAD"/>
    <w:rsid w:val="009D54B2"/>
    <w:rsid w:val="009E1922"/>
    <w:rsid w:val="009F7ED2"/>
    <w:rsid w:val="00A93661"/>
    <w:rsid w:val="00A95652"/>
    <w:rsid w:val="00AB0FCA"/>
    <w:rsid w:val="00AB1252"/>
    <w:rsid w:val="00AC0AB8"/>
    <w:rsid w:val="00B33C6D"/>
    <w:rsid w:val="00B4508F"/>
    <w:rsid w:val="00B55AD5"/>
    <w:rsid w:val="00B8057C"/>
    <w:rsid w:val="00BD6238"/>
    <w:rsid w:val="00BF593B"/>
    <w:rsid w:val="00BF6E4A"/>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0C87"/>
    <w:rsid w:val="00E5262C"/>
    <w:rsid w:val="00EC7DC4"/>
    <w:rsid w:val="00ED30CF"/>
    <w:rsid w:val="00F176EF"/>
    <w:rsid w:val="00F45E10"/>
    <w:rsid w:val="00F6364A"/>
    <w:rsid w:val="00F9113A"/>
    <w:rsid w:val="00FB67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9A48C"/>
  <w15:chartTrackingRefBased/>
  <w15:docId w15:val="{B336AB0B-0D42-4F81-B68B-53C8B38A1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30C87"/>
    <w:rPr>
      <w:rFonts w:cs="Calibri"/>
    </w:rPr>
  </w:style>
  <w:style w:type="paragraph" w:styleId="Heading1">
    <w:name w:val="heading 1"/>
    <w:aliases w:val="Pocket"/>
    <w:basedOn w:val="Normal"/>
    <w:next w:val="Normal"/>
    <w:link w:val="Heading1Char"/>
    <w:qFormat/>
    <w:rsid w:val="00E30C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30C8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30C8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ta,No Spacing112,No Spacing1121,T,t,Tag1,Heading 21,Ch1,No Spacing21,tag"/>
    <w:basedOn w:val="Normal"/>
    <w:next w:val="Normal"/>
    <w:link w:val="Heading4Char"/>
    <w:uiPriority w:val="3"/>
    <w:unhideWhenUsed/>
    <w:qFormat/>
    <w:rsid w:val="00E30C8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30C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0C87"/>
  </w:style>
  <w:style w:type="character" w:customStyle="1" w:styleId="Heading1Char">
    <w:name w:val="Heading 1 Char"/>
    <w:aliases w:val="Pocket Char"/>
    <w:basedOn w:val="DefaultParagraphFont"/>
    <w:link w:val="Heading1"/>
    <w:rsid w:val="00E30C87"/>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E30C87"/>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E30C87"/>
    <w:rPr>
      <w:rFonts w:eastAsiaTheme="majorEastAsia"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E30C87"/>
    <w:rPr>
      <w:rFonts w:eastAsiaTheme="majorEastAsia" w:cstheme="majorBidi"/>
      <w:b/>
      <w:iCs/>
      <w:sz w:val="26"/>
    </w:rPr>
  </w:style>
  <w:style w:type="character" w:styleId="Emphasis">
    <w:name w:val="Emphasis"/>
    <w:aliases w:val="Evidence,Minimized,minimized,Highlighted,tag2,Size 10,emphasis in card,CD Card,ED - Tag,emphasis,Underlined,Bold Underline,Emphasis!!,small,Qualifications,bold underline,normal card text,qualifications in card,qualifications,Shrunk,Style1,Box,B"/>
    <w:basedOn w:val="DefaultParagraphFont"/>
    <w:link w:val="textbold"/>
    <w:uiPriority w:val="7"/>
    <w:qFormat/>
    <w:rsid w:val="00E30C87"/>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E30C87"/>
    <w:rPr>
      <w:b/>
      <w:bCs/>
      <w:sz w:val="26"/>
      <w:u w:val="none"/>
    </w:rPr>
  </w:style>
  <w:style w:type="character" w:customStyle="1" w:styleId="StyleUnderline">
    <w:name w:val="Style Underline"/>
    <w:aliases w:val="Underline,Style Bold Underline,apple-style-span + 6 pt,Bold,Kern at 16 pt,Normal + 18 pt,Style,Intense Emphasis1,Intense Emphasis11,Intense Emphasis2,HHeading 3 + 12 pt,Bold Cite Char,Citation Char Char Char,Cards + Font: 12 pt Char,ci,c"/>
    <w:basedOn w:val="DefaultParagraphFont"/>
    <w:uiPriority w:val="6"/>
    <w:qFormat/>
    <w:rsid w:val="00E30C87"/>
    <w:rPr>
      <w:b/>
      <w:sz w:val="24"/>
      <w:u w:val="single"/>
    </w:rPr>
  </w:style>
  <w:style w:type="character" w:styleId="Hyperlink">
    <w:name w:val="Hyperlink"/>
    <w:aliases w:val="heading 1 (block title),Important,Read,Internet Link,Analytic Text,Card Text,Internet link,Char Char1,Heading 3 Char1 Char1,No Underline Char1,Text 7 Char1,3: Cite Char1,Index Headers Char1,Underline Char Char Char Char1,Heading 3 Char1,cite"/>
    <w:basedOn w:val="DefaultParagraphFont"/>
    <w:link w:val="Card"/>
    <w:uiPriority w:val="99"/>
    <w:unhideWhenUsed/>
    <w:rsid w:val="00E30C87"/>
    <w:rPr>
      <w:color w:val="auto"/>
      <w:u w:val="none"/>
    </w:rPr>
  </w:style>
  <w:style w:type="character" w:styleId="FollowedHyperlink">
    <w:name w:val="FollowedHyperlink"/>
    <w:basedOn w:val="DefaultParagraphFont"/>
    <w:uiPriority w:val="99"/>
    <w:semiHidden/>
    <w:unhideWhenUsed/>
    <w:rsid w:val="00E30C87"/>
    <w:rPr>
      <w:color w:val="auto"/>
      <w:u w:val="none"/>
    </w:rPr>
  </w:style>
  <w:style w:type="paragraph" w:customStyle="1" w:styleId="textbold">
    <w:name w:val="text bold"/>
    <w:basedOn w:val="Normal"/>
    <w:link w:val="Emphasis"/>
    <w:uiPriority w:val="7"/>
    <w:qFormat/>
    <w:rsid w:val="00E30C87"/>
    <w:pPr>
      <w:ind w:left="720"/>
      <w:jc w:val="both"/>
    </w:pPr>
    <w:rPr>
      <w:b/>
      <w:iCs/>
      <w:u w:val="single"/>
    </w:rPr>
  </w:style>
  <w:style w:type="paragraph" w:customStyle="1" w:styleId="Card">
    <w:name w:val="Card"/>
    <w:aliases w:val="card,No Spacing31,No Spacing22,No Spacing3,Dont use,No Spacing41,No Spacing111112,Note Level 2,No Spacing23,nonunderlined,Small Text,Tag and Ci,No Spacing11211,Medium Grid 21,Tag and Cite,Very Small Text,Debate Text,No Spacing2,Read stuff"/>
    <w:basedOn w:val="Heading1"/>
    <w:link w:val="Hyperlink"/>
    <w:autoRedefine/>
    <w:uiPriority w:val="99"/>
    <w:qFormat/>
    <w:rsid w:val="00E30C87"/>
    <w:pPr>
      <w:keepNext w:val="0"/>
      <w:keepLines w:val="0"/>
      <w:pageBreakBefore w:val="0"/>
      <w:pBdr>
        <w:top w:val="none" w:sz="0" w:space="0" w:color="auto"/>
        <w:left w:val="none" w:sz="0" w:space="0" w:color="auto"/>
        <w:bottom w:val="none" w:sz="0" w:space="0" w:color="auto"/>
        <w:right w:val="none" w:sz="0" w:space="0" w:color="auto"/>
      </w:pBdr>
      <w:spacing w:after="160" w:line="256" w:lineRule="auto"/>
      <w:jc w:val="left"/>
      <w:outlineLvl w:val="9"/>
    </w:pPr>
    <w:rPr>
      <w:rFonts w:eastAsiaTheme="minorHAnsi" w:cstheme="majorHAnsi"/>
      <w:b w:val="0"/>
      <w:sz w:val="24"/>
      <w:szCs w:val="22"/>
    </w:rPr>
  </w:style>
  <w:style w:type="paragraph" w:styleId="NormalWeb">
    <w:name w:val="Normal (Web)"/>
    <w:basedOn w:val="Normal"/>
    <w:uiPriority w:val="99"/>
    <w:unhideWhenUsed/>
    <w:rsid w:val="00E30C87"/>
    <w:pPr>
      <w:spacing w:before="100" w:beforeAutospacing="1" w:after="100" w:afterAutospacing="1"/>
    </w:pPr>
    <w:rPr>
      <w:rFonts w:eastAsiaTheme="minorEastAsia" w:cstheme="minorBidi"/>
      <w:sz w:val="22"/>
    </w:rPr>
  </w:style>
  <w:style w:type="paragraph" w:customStyle="1" w:styleId="p">
    <w:name w:val="p"/>
    <w:basedOn w:val="Normal"/>
    <w:rsid w:val="00E30C87"/>
    <w:pPr>
      <w:spacing w:before="100" w:beforeAutospacing="1" w:after="100" w:afterAutospacing="1"/>
    </w:pPr>
    <w:rPr>
      <w:rFonts w:eastAsiaTheme="minorEastAsia" w:cstheme="min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edu/gdp/2021/05/25/chart-of-the-week-how-data" TargetMode="External"/><Relationship Id="rId13" Type="http://schemas.openxmlformats.org/officeDocument/2006/relationships/hyperlink" Target="https://www.ncbi.nlm.nih.gov/pmc/articles/PMC5347964/" TargetMode="External"/><Relationship Id="rId18" Type="http://schemas.openxmlformats.org/officeDocument/2006/relationships/hyperlink" Target="http://www.bu.edu/gdp/files/2021/04/GEGI_WP__Bing_FIN.pdf.%20//"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www.bu.edu/gdp/2021/05/25/chart-of-the-week-how-data" TargetMode="External"/><Relationship Id="rId12" Type="http://schemas.openxmlformats.org/officeDocument/2006/relationships/hyperlink" Target="https://www.ncbi.nlm.nih.gov/pmc/articles/PMC5347964/" TargetMode="External"/><Relationship Id="rId17" Type="http://schemas.openxmlformats.org/officeDocument/2006/relationships/hyperlink" Target="https://www.healthywomen.org/health-care-policy/counterfeit-medicines-kill-people/who-suffers-because-of-counterfeit-drugs" TargetMode="External"/><Relationship Id="rId2" Type="http://schemas.openxmlformats.org/officeDocument/2006/relationships/numbering" Target="numbering.xml"/><Relationship Id="rId16" Type="http://schemas.openxmlformats.org/officeDocument/2006/relationships/hyperlink" Target="https://www.ncbi.nlm.nih.gov/pmc/articles/PMC534796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ncbi.nlm.nih.gov/pmc/articles/PMC5347964/" TargetMode="External"/><Relationship Id="rId11" Type="http://schemas.openxmlformats.org/officeDocument/2006/relationships/hyperlink" Target="https://www.ncbi.nlm.nih.gov/pmc/articles/PMC5347964/" TargetMode="External"/><Relationship Id="rId5" Type="http://schemas.openxmlformats.org/officeDocument/2006/relationships/webSettings" Target="webSettings.xml"/><Relationship Id="rId15" Type="http://schemas.openxmlformats.org/officeDocument/2006/relationships/hyperlink" Target="https://www.ncbi.nlm.nih.gov/pmc/articles/PMC5347964/" TargetMode="External"/><Relationship Id="rId10" Type="http://schemas.openxmlformats.org/officeDocument/2006/relationships/hyperlink" Target="http://www.ncbi.nlm.nih.gov/pmc/articles/PMC5347964/" TargetMode="Externa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bu.edu/gdp/files/2021/04/GEGI_WP__Bing_FIN.pdf.%20//" TargetMode="External"/><Relationship Id="rId14" Type="http://schemas.openxmlformats.org/officeDocument/2006/relationships/hyperlink" Target="https://www.ncbi.nlm.nih.gov/pmc/articles/PMC534796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TotalTime>
  <Pages>1</Pages>
  <Words>9961</Words>
  <Characters>56779</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5</cp:revision>
  <dcterms:created xsi:type="dcterms:W3CDTF">2021-10-16T18:18:00Z</dcterms:created>
  <dcterms:modified xsi:type="dcterms:W3CDTF">2021-10-16T19:17:00Z</dcterms:modified>
</cp:coreProperties>
</file>