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1E7A" w14:textId="002FE22C" w:rsidR="00FF1B4A" w:rsidRPr="00FF1B4A" w:rsidRDefault="00FF1B4A" w:rsidP="00FF1B4A">
      <w:pPr>
        <w:pStyle w:val="Heading1"/>
      </w:pPr>
      <w:r w:rsidRPr="00FF1B4A">
        <w:t>1AC</w:t>
      </w:r>
    </w:p>
    <w:p w14:paraId="7A2FA044" w14:textId="30B3DC24" w:rsidR="004B05A8" w:rsidRPr="004B05A8" w:rsidRDefault="004B05A8" w:rsidP="004B05A8">
      <w:pPr>
        <w:keepNext/>
        <w:keepLines/>
        <w:pageBreakBefore/>
        <w:spacing w:before="40" w:after="0"/>
        <w:jc w:val="center"/>
        <w:outlineLvl w:val="1"/>
        <w:rPr>
          <w:rFonts w:eastAsiaTheme="majorEastAsia" w:cstheme="majorBidi"/>
          <w:b/>
          <w:sz w:val="44"/>
          <w:szCs w:val="26"/>
          <w:u w:val="double"/>
        </w:rPr>
      </w:pPr>
      <w:r w:rsidRPr="004B05A8">
        <w:rPr>
          <w:rFonts w:eastAsiaTheme="majorEastAsia" w:cstheme="majorBidi"/>
          <w:b/>
          <w:sz w:val="44"/>
          <w:szCs w:val="26"/>
          <w:u w:val="double"/>
        </w:rPr>
        <w:t>Framework</w:t>
      </w:r>
    </w:p>
    <w:p w14:paraId="5C25377D" w14:textId="77777777" w:rsidR="00FF1B4A" w:rsidRPr="00FF1B4A" w:rsidRDefault="00FF1B4A" w:rsidP="00FF1B4A">
      <w:pPr>
        <w:keepNext/>
        <w:keepLines/>
        <w:spacing w:before="40" w:after="0"/>
        <w:outlineLvl w:val="3"/>
        <w:rPr>
          <w:rFonts w:eastAsiaTheme="majorEastAsia" w:cstheme="majorBidi"/>
          <w:b/>
          <w:iCs/>
          <w:sz w:val="26"/>
        </w:rPr>
      </w:pPr>
      <w:r w:rsidRPr="00FF1B4A">
        <w:rPr>
          <w:rFonts w:eastAsiaTheme="majorEastAsia" w:cstheme="majorBidi"/>
          <w:b/>
          <w:iCs/>
          <w:sz w:val="26"/>
        </w:rPr>
        <w:t>Ethics must be a priori:</w:t>
      </w:r>
    </w:p>
    <w:p w14:paraId="1ACE97D2" w14:textId="77777777" w:rsidR="00FF1B4A" w:rsidRPr="00FF1B4A" w:rsidRDefault="00FF1B4A" w:rsidP="00FF1B4A">
      <w:pPr>
        <w:keepNext/>
        <w:keepLines/>
        <w:spacing w:before="40" w:after="0"/>
        <w:outlineLvl w:val="3"/>
        <w:rPr>
          <w:rFonts w:eastAsiaTheme="majorEastAsia" w:cstheme="majorBidi"/>
          <w:b/>
          <w:iCs/>
          <w:sz w:val="26"/>
        </w:rPr>
      </w:pPr>
      <w:r w:rsidRPr="00FF1B4A">
        <w:rPr>
          <w:rFonts w:eastAsiaTheme="majorEastAsia" w:cstheme="majorBidi"/>
          <w:b/>
          <w:iCs/>
          <w:sz w:val="26"/>
        </w:rPr>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w:t>
      </w:r>
      <w:proofErr w:type="gramStart"/>
      <w:r w:rsidRPr="00FF1B4A">
        <w:rPr>
          <w:rFonts w:eastAsiaTheme="majorEastAsia" w:cstheme="majorBidi"/>
          <w:b/>
          <w:iCs/>
          <w:sz w:val="26"/>
        </w:rPr>
        <w:t>outweigh:</w:t>
      </w:r>
      <w:proofErr w:type="gramEnd"/>
      <w:r w:rsidRPr="00FF1B4A">
        <w:rPr>
          <w:rFonts w:eastAsiaTheme="majorEastAsia" w:cstheme="majorBidi"/>
          <w:b/>
          <w:iCs/>
          <w:sz w:val="26"/>
        </w:rPr>
        <w:t xml:space="preserve"> they determine what counts as a warrant for a standard, so absent grounding in some metaethical framework, their arguments aren’t relevant normative considerations.  </w:t>
      </w:r>
    </w:p>
    <w:p w14:paraId="02A30BDD" w14:textId="77777777" w:rsidR="00FF1B4A" w:rsidRPr="00FF1B4A" w:rsidRDefault="00FF1B4A" w:rsidP="00FF1B4A">
      <w:pPr>
        <w:keepNext/>
        <w:keepLines/>
        <w:spacing w:before="40" w:after="0"/>
        <w:outlineLvl w:val="3"/>
        <w:rPr>
          <w:rFonts w:eastAsiaTheme="majorEastAsia"/>
          <w:b/>
          <w:iCs/>
          <w:sz w:val="26"/>
        </w:rPr>
      </w:pPr>
      <w:r w:rsidRPr="00FF1B4A">
        <w:rPr>
          <w:rFonts w:eastAsiaTheme="majorEastAsia"/>
          <w:b/>
          <w:iCs/>
          <w:sz w:val="26"/>
        </w:rPr>
        <w:t>2] Is-ought gap – experience only tells us what is since we can only perceive what is, not what ought to be.  But it’s impossible to derive an ought from descriptive premises, so there needs to be additional a priori premises to make a moral theory.</w:t>
      </w:r>
    </w:p>
    <w:p w14:paraId="440AD615" w14:textId="77777777" w:rsidR="00FF1B4A" w:rsidRPr="00FF1B4A" w:rsidRDefault="00FF1B4A" w:rsidP="00FF1B4A">
      <w:pPr>
        <w:keepNext/>
        <w:keepLines/>
        <w:spacing w:before="40" w:after="0"/>
        <w:outlineLvl w:val="3"/>
        <w:rPr>
          <w:rFonts w:eastAsiaTheme="majorEastAsia" w:cstheme="majorBidi"/>
          <w:b/>
          <w:iCs/>
          <w:sz w:val="26"/>
        </w:rPr>
      </w:pPr>
      <w:r w:rsidRPr="00FF1B4A">
        <w:rPr>
          <w:rFonts w:eastAsiaTheme="majorEastAsia" w:cstheme="majorBidi"/>
          <w:b/>
          <w:iCs/>
          <w:sz w:val="26"/>
        </w:rPr>
        <w:t xml:space="preserve">3] Action theory: only evaluating action through reason solves since reason is key to evaluate intent, </w:t>
      </w:r>
      <w:r w:rsidRPr="00FF1B4A">
        <w:rPr>
          <w:rFonts w:eastAsiaTheme="majorEastAsia" w:cstheme="majorBidi"/>
          <w:b/>
          <w:iCs/>
          <w:color w:val="000000" w:themeColor="text1"/>
          <w:sz w:val="26"/>
        </w:rPr>
        <w:t>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6EC3B154" w14:textId="77777777" w:rsidR="00FF1B4A" w:rsidRPr="00FF1B4A" w:rsidRDefault="00FF1B4A" w:rsidP="00FF1B4A"/>
    <w:p w14:paraId="6476E238" w14:textId="77777777" w:rsidR="00FF1B4A" w:rsidRPr="00FF1B4A" w:rsidRDefault="00FF1B4A" w:rsidP="00FF1B4A">
      <w:pPr>
        <w:keepNext/>
        <w:keepLines/>
        <w:spacing w:before="40" w:after="0" w:line="276" w:lineRule="auto"/>
        <w:outlineLvl w:val="3"/>
        <w:rPr>
          <w:rFonts w:eastAsiaTheme="majorEastAsia" w:cstheme="majorBidi"/>
          <w:b/>
          <w:iCs/>
          <w:sz w:val="26"/>
        </w:rPr>
      </w:pPr>
      <w:r w:rsidRPr="00FF1B4A">
        <w:rPr>
          <w:rFonts w:eastAsiaTheme="majorEastAsia" w:cstheme="majorBidi"/>
          <w:b/>
          <w:iCs/>
          <w:sz w:val="26"/>
        </w:rPr>
        <w:t>That justifies universalizability. Two warrants:</w:t>
      </w:r>
    </w:p>
    <w:p w14:paraId="3FD15E2D" w14:textId="77777777" w:rsidR="00FF1B4A" w:rsidRPr="00FF1B4A" w:rsidRDefault="00FF1B4A" w:rsidP="00FF1B4A">
      <w:pPr>
        <w:keepNext/>
        <w:keepLines/>
        <w:spacing w:before="40" w:after="0" w:line="276" w:lineRule="auto"/>
        <w:outlineLvl w:val="3"/>
        <w:rPr>
          <w:rFonts w:eastAsiaTheme="majorEastAsia" w:cstheme="majorBidi"/>
          <w:b/>
          <w:iCs/>
          <w:sz w:val="26"/>
        </w:rPr>
      </w:pPr>
      <w:r w:rsidRPr="00FF1B4A">
        <w:rPr>
          <w:rFonts w:eastAsiaTheme="majorEastAsia" w:cstheme="majorBidi"/>
          <w:b/>
          <w:iCs/>
          <w:sz w:val="26"/>
        </w:rPr>
        <w:t xml:space="preserve">1] Absent universal ethics, morality becomes arbitrary and fails to guide action, which means that ethics is rendered useless. </w:t>
      </w:r>
      <w:proofErr w:type="gramStart"/>
      <w:r w:rsidRPr="00FF1B4A">
        <w:rPr>
          <w:rFonts w:eastAsiaTheme="majorEastAsia" w:cstheme="majorBidi"/>
          <w:b/>
          <w:iCs/>
          <w:sz w:val="26"/>
        </w:rPr>
        <w:t>Therefore</w:t>
      </w:r>
      <w:proofErr w:type="gramEnd"/>
      <w:r w:rsidRPr="00FF1B4A">
        <w:rPr>
          <w:rFonts w:eastAsiaTheme="majorEastAsia" w:cstheme="majorBidi"/>
          <w:b/>
          <w:iCs/>
          <w:sz w:val="26"/>
        </w:rPr>
        <w:t xml:space="preserve"> err </w:t>
      </w:r>
      <w:proofErr w:type="spellStart"/>
      <w:r w:rsidRPr="00FF1B4A">
        <w:rPr>
          <w:rFonts w:eastAsiaTheme="majorEastAsia" w:cstheme="majorBidi"/>
          <w:b/>
          <w:iCs/>
          <w:sz w:val="26"/>
        </w:rPr>
        <w:t>aff</w:t>
      </w:r>
      <w:proofErr w:type="spellEnd"/>
      <w:r w:rsidRPr="00FF1B4A">
        <w:rPr>
          <w:rFonts w:eastAsiaTheme="majorEastAsia" w:cstheme="majorBidi"/>
          <w:b/>
          <w:iCs/>
          <w:sz w:val="26"/>
        </w:rPr>
        <w:t xml:space="preserve"> on risk of offense since anything else means ethics cannot serve </w:t>
      </w:r>
      <w:proofErr w:type="spellStart"/>
      <w:r w:rsidRPr="00FF1B4A">
        <w:rPr>
          <w:rFonts w:eastAsiaTheme="majorEastAsia" w:cstheme="majorBidi"/>
          <w:b/>
          <w:iCs/>
          <w:sz w:val="26"/>
        </w:rPr>
        <w:t>it’s</w:t>
      </w:r>
      <w:proofErr w:type="spellEnd"/>
      <w:r w:rsidRPr="00FF1B4A">
        <w:rPr>
          <w:rFonts w:eastAsiaTheme="majorEastAsia" w:cstheme="majorBidi"/>
          <w:b/>
          <w:iCs/>
          <w:sz w:val="26"/>
        </w:rPr>
        <w:t xml:space="preserve"> purpose.</w:t>
      </w:r>
    </w:p>
    <w:p w14:paraId="5E16CA66" w14:textId="77777777" w:rsidR="00FF1B4A" w:rsidRPr="00FF1B4A" w:rsidRDefault="00FF1B4A" w:rsidP="00FF1B4A">
      <w:pPr>
        <w:keepNext/>
        <w:keepLines/>
        <w:spacing w:before="40" w:after="0" w:line="276" w:lineRule="auto"/>
        <w:outlineLvl w:val="3"/>
        <w:rPr>
          <w:rFonts w:eastAsiaTheme="majorEastAsia" w:cs="Times New Roman"/>
          <w:b/>
          <w:iCs/>
          <w:color w:val="000000" w:themeColor="text1"/>
          <w:sz w:val="26"/>
        </w:rPr>
      </w:pPr>
      <w:r w:rsidRPr="00FF1B4A">
        <w:rPr>
          <w:rFonts w:eastAsiaTheme="majorEastAsia" w:cstheme="majorBidi"/>
          <w:b/>
          <w:iCs/>
          <w:sz w:val="26"/>
        </w:rPr>
        <w:t>2] Any non-universalizable norm justifies someone’s ability to impede on your ends</w:t>
      </w:r>
      <w:r w:rsidRPr="00FF1B4A">
        <w:rPr>
          <w:rFonts w:eastAsiaTheme="majorEastAsia" w:cs="Times New Roman"/>
          <w:b/>
          <w:iCs/>
          <w:color w:val="000000" w:themeColor="text1"/>
          <w:sz w:val="26"/>
          <w:szCs w:val="16"/>
        </w:rPr>
        <w:t xml:space="preserve"> which also means universalizability acts as a side constraint on ends-based frameworks. </w:t>
      </w:r>
    </w:p>
    <w:p w14:paraId="2B5F9408" w14:textId="77777777" w:rsidR="00FF1B4A" w:rsidRPr="00FF1B4A" w:rsidRDefault="00FF1B4A" w:rsidP="00FF1B4A">
      <w:pPr>
        <w:spacing w:line="276" w:lineRule="auto"/>
        <w:rPr>
          <w:b/>
          <w:color w:val="000000" w:themeColor="text1"/>
          <w:szCs w:val="16"/>
        </w:rPr>
      </w:pPr>
      <w:proofErr w:type="spellStart"/>
      <w:r w:rsidRPr="00FF1B4A">
        <w:rPr>
          <w:b/>
          <w:color w:val="000000" w:themeColor="text1"/>
          <w:sz w:val="26"/>
          <w:szCs w:val="26"/>
        </w:rPr>
        <w:t>Siyar</w:t>
      </w:r>
      <w:proofErr w:type="spellEnd"/>
      <w:r w:rsidRPr="00FF1B4A">
        <w:rPr>
          <w:b/>
          <w:color w:val="000000" w:themeColor="text1"/>
          <w:sz w:val="26"/>
          <w:szCs w:val="26"/>
        </w:rPr>
        <w:t xml:space="preserve"> 99</w:t>
      </w:r>
      <w:r w:rsidRPr="00FF1B4A">
        <w:rPr>
          <w:color w:val="000000" w:themeColor="text1"/>
          <w:sz w:val="26"/>
          <w:szCs w:val="26"/>
        </w:rPr>
        <w:t xml:space="preserve"> </w:t>
      </w:r>
      <w:proofErr w:type="spellStart"/>
      <w:r w:rsidRPr="00FF1B4A">
        <w:rPr>
          <w:color w:val="000000" w:themeColor="text1"/>
          <w:sz w:val="18"/>
          <w:szCs w:val="18"/>
        </w:rPr>
        <w:t>Jamsheed</w:t>
      </w:r>
      <w:proofErr w:type="spellEnd"/>
      <w:r w:rsidRPr="00FF1B4A">
        <w:rPr>
          <w:color w:val="000000" w:themeColor="text1"/>
          <w:sz w:val="18"/>
          <w:szCs w:val="18"/>
        </w:rPr>
        <w:t xml:space="preserve"> </w:t>
      </w:r>
      <w:proofErr w:type="spellStart"/>
      <w:r w:rsidRPr="00FF1B4A">
        <w:rPr>
          <w:color w:val="000000" w:themeColor="text1"/>
          <w:sz w:val="18"/>
          <w:szCs w:val="18"/>
        </w:rPr>
        <w:t>Aiam</w:t>
      </w:r>
      <w:proofErr w:type="spellEnd"/>
      <w:r w:rsidRPr="00FF1B4A">
        <w:rPr>
          <w:color w:val="000000" w:themeColor="text1"/>
          <w:sz w:val="18"/>
          <w:szCs w:val="18"/>
        </w:rPr>
        <w:t xml:space="preserve"> </w:t>
      </w:r>
      <w:proofErr w:type="spellStart"/>
      <w:r w:rsidRPr="00FF1B4A">
        <w:rPr>
          <w:color w:val="000000" w:themeColor="text1"/>
          <w:sz w:val="18"/>
          <w:szCs w:val="18"/>
        </w:rPr>
        <w:t>Siyar</w:t>
      </w:r>
      <w:proofErr w:type="spellEnd"/>
      <w:r w:rsidRPr="00FF1B4A">
        <w:rPr>
          <w:color w:val="000000" w:themeColor="text1"/>
          <w:sz w:val="18"/>
          <w:szCs w:val="18"/>
        </w:rPr>
        <w:t>: Kant’s Conception of Practical Reason. Tufts University, 1999</w:t>
      </w:r>
      <w:r w:rsidRPr="00FF1B4A">
        <w:rPr>
          <w:b/>
          <w:color w:val="000000" w:themeColor="text1"/>
          <w:szCs w:val="16"/>
        </w:rPr>
        <w:t>:</w:t>
      </w:r>
    </w:p>
    <w:p w14:paraId="0CBEBCBE" w14:textId="77777777" w:rsidR="00FF1B4A" w:rsidRPr="00FF1B4A" w:rsidRDefault="00FF1B4A" w:rsidP="00FF1B4A">
      <w:pPr>
        <w:spacing w:line="276" w:lineRule="auto"/>
        <w:rPr>
          <w:color w:val="000000" w:themeColor="text1"/>
          <w:sz w:val="12"/>
          <w:szCs w:val="16"/>
        </w:rPr>
      </w:pPr>
      <w:r w:rsidRPr="00FF1B4A">
        <w:rPr>
          <w:color w:val="000000" w:themeColor="text1"/>
          <w:sz w:val="12"/>
          <w:szCs w:val="16"/>
        </w:rPr>
        <w:t xml:space="preserve">. Now, </w:t>
      </w:r>
      <w:r w:rsidRPr="00FF1B4A">
        <w:rPr>
          <w:b/>
          <w:color w:val="000000" w:themeColor="text1"/>
          <w:szCs w:val="16"/>
          <w:highlight w:val="cyan"/>
          <w:u w:val="single"/>
        </w:rPr>
        <w:t>when I represent my end</w:t>
      </w:r>
      <w:r w:rsidRPr="00FF1B4A">
        <w:rPr>
          <w:b/>
          <w:color w:val="000000" w:themeColor="text1"/>
          <w:szCs w:val="16"/>
          <w:u w:val="single"/>
        </w:rPr>
        <w:t xml:space="preserve"> as to be done, </w:t>
      </w:r>
      <w:r w:rsidRPr="00FF1B4A">
        <w:rPr>
          <w:b/>
          <w:color w:val="000000" w:themeColor="text1"/>
          <w:szCs w:val="16"/>
          <w:highlight w:val="cyan"/>
          <w:u w:val="single"/>
        </w:rPr>
        <w:t>I represent it as binding me to certain courses of action</w:t>
      </w:r>
      <w:r w:rsidRPr="00FF1B4A">
        <w:rPr>
          <w:color w:val="000000" w:themeColor="text1"/>
          <w:sz w:val="12"/>
          <w:szCs w:val="16"/>
        </w:rPr>
        <w:t>, precluding other actions, etc.</w:t>
      </w:r>
      <w:r w:rsidRPr="00FF1B4A">
        <w:rPr>
          <w:b/>
          <w:color w:val="000000" w:themeColor="text1"/>
          <w:szCs w:val="16"/>
          <w:u w:val="single"/>
        </w:rPr>
        <w:t xml:space="preserve"> </w:t>
      </w:r>
      <w:r w:rsidRPr="00FF1B4A">
        <w:rPr>
          <w:b/>
          <w:color w:val="000000" w:themeColor="text1"/>
          <w:szCs w:val="16"/>
          <w:highlight w:val="cyan"/>
          <w:u w:val="single"/>
        </w:rPr>
        <w:t xml:space="preserve">Thus, my ends </w:t>
      </w:r>
      <w:r w:rsidRPr="00FF1B4A">
        <w:rPr>
          <w:b/>
          <w:color w:val="000000" w:themeColor="text1"/>
          <w:szCs w:val="16"/>
          <w:u w:val="single"/>
        </w:rPr>
        <w:t xml:space="preserve">function as constraints for me in that they </w:t>
      </w:r>
      <w:r w:rsidRPr="00FF1B4A">
        <w:rPr>
          <w:b/>
          <w:color w:val="000000" w:themeColor="text1"/>
          <w:szCs w:val="16"/>
          <w:highlight w:val="cyan"/>
          <w:u w:val="single"/>
        </w:rPr>
        <w:t>determine what I can</w:t>
      </w:r>
      <w:r w:rsidRPr="00FF1B4A">
        <w:rPr>
          <w:color w:val="000000" w:themeColor="text1"/>
          <w:sz w:val="12"/>
          <w:szCs w:val="16"/>
        </w:rPr>
        <w:t xml:space="preserve"> or must </w:t>
      </w:r>
      <w:r w:rsidRPr="00FF1B4A">
        <w:rPr>
          <w:b/>
          <w:color w:val="000000" w:themeColor="text1"/>
          <w:szCs w:val="16"/>
          <w:highlight w:val="cyan"/>
          <w:u w:val="single"/>
        </w:rPr>
        <w:t>do</w:t>
      </w:r>
      <w:r w:rsidRPr="00FF1B4A">
        <w:rPr>
          <w:color w:val="000000" w:themeColor="text1"/>
          <w:sz w:val="12"/>
          <w:szCs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FF1B4A">
        <w:rPr>
          <w:b/>
          <w:color w:val="000000" w:themeColor="text1"/>
          <w:szCs w:val="16"/>
          <w:highlight w:val="cyan"/>
          <w:u w:val="single"/>
        </w:rPr>
        <w:t>in representing an end, I</w:t>
      </w:r>
      <w:r w:rsidRPr="00FF1B4A">
        <w:rPr>
          <w:b/>
          <w:color w:val="000000" w:themeColor="text1"/>
          <w:szCs w:val="16"/>
          <w:u w:val="single"/>
        </w:rPr>
        <w:t xml:space="preserve"> </w:t>
      </w:r>
      <w:r w:rsidRPr="00FF1B4A">
        <w:rPr>
          <w:color w:val="000000" w:themeColor="text1"/>
          <w:sz w:val="12"/>
          <w:szCs w:val="16"/>
        </w:rPr>
        <w:t xml:space="preserve">in effect </w:t>
      </w:r>
      <w:r w:rsidRPr="00FF1B4A">
        <w:rPr>
          <w:b/>
          <w:color w:val="000000" w:themeColor="text1"/>
          <w:szCs w:val="16"/>
          <w:highlight w:val="cyan"/>
          <w:u w:val="single"/>
        </w:rPr>
        <w:t xml:space="preserve">demand recognition for it from other subjects: since the end functions as an objective </w:t>
      </w:r>
      <w:r w:rsidRPr="00FF1B4A">
        <w:rPr>
          <w:b/>
          <w:color w:val="000000" w:themeColor="text1"/>
          <w:szCs w:val="16"/>
          <w:u w:val="single"/>
        </w:rPr>
        <w:t xml:space="preserve">though self-imposed constraint </w:t>
      </w:r>
      <w:r w:rsidRPr="00FF1B4A">
        <w:rPr>
          <w:b/>
          <w:color w:val="000000" w:themeColor="text1"/>
          <w:szCs w:val="16"/>
          <w:highlight w:val="cyan"/>
          <w:u w:val="single"/>
        </w:rPr>
        <w:t>for me</w:t>
      </w:r>
      <w:r w:rsidRPr="00FF1B4A">
        <w:rPr>
          <w:color w:val="000000" w:themeColor="text1"/>
          <w:sz w:val="12"/>
          <w:szCs w:val="16"/>
          <w:highlight w:val="cyan"/>
        </w:rPr>
        <w:t>,</w:t>
      </w:r>
      <w:r w:rsidRPr="00FF1B4A">
        <w:rPr>
          <w:color w:val="000000" w:themeColor="text1"/>
          <w:sz w:val="12"/>
          <w:szCs w:val="16"/>
        </w:rPr>
        <w:t xml:space="preserve"> I must demand that this constraint be recognized as such. The thought here is simply that </w:t>
      </w:r>
      <w:r w:rsidRPr="00FF1B4A">
        <w:rPr>
          <w:b/>
          <w:color w:val="000000" w:themeColor="text1"/>
          <w:szCs w:val="16"/>
          <w:u w:val="single"/>
        </w:rPr>
        <w:t>if I am committed to some end,</w:t>
      </w:r>
      <w:r w:rsidRPr="00FF1B4A">
        <w:rPr>
          <w:color w:val="000000" w:themeColor="text1"/>
          <w:sz w:val="12"/>
          <w:szCs w:val="16"/>
        </w:rPr>
        <w:t xml:space="preserve"> </w:t>
      </w:r>
      <w:proofErr w:type="gramStart"/>
      <w:r w:rsidRPr="00FF1B4A">
        <w:rPr>
          <w:color w:val="000000" w:themeColor="text1"/>
          <w:sz w:val="12"/>
          <w:szCs w:val="16"/>
        </w:rPr>
        <w:t>e.g.</w:t>
      </w:r>
      <w:proofErr w:type="gramEnd"/>
      <w:r w:rsidRPr="00FF1B4A">
        <w:rPr>
          <w:color w:val="000000" w:themeColor="text1"/>
          <w:sz w:val="12"/>
          <w:szCs w:val="16"/>
        </w:rPr>
        <w:t xml:space="preserve"> my ice cream eating policy, I must act in certain ways to realize it. In this context, </w:t>
      </w:r>
      <w:r w:rsidRPr="00FF1B4A">
        <w:rPr>
          <w:b/>
          <w:color w:val="000000" w:themeColor="text1"/>
          <w:szCs w:val="16"/>
          <w:highlight w:val="cyan"/>
          <w:u w:val="single"/>
        </w:rPr>
        <w:t xml:space="preserve">I cannot be indifferent </w:t>
      </w:r>
      <w:r w:rsidRPr="00FF1B4A">
        <w:rPr>
          <w:b/>
          <w:color w:val="000000" w:themeColor="text1"/>
          <w:szCs w:val="16"/>
          <w:u w:val="single"/>
        </w:rPr>
        <w:t>to the</w:t>
      </w:r>
      <w:r w:rsidRPr="00FF1B4A">
        <w:rPr>
          <w:color w:val="000000" w:themeColor="text1"/>
          <w:sz w:val="12"/>
          <w:szCs w:val="16"/>
        </w:rPr>
        <w:t xml:space="preserve"> attitudes and </w:t>
      </w:r>
      <w:r w:rsidRPr="00FF1B4A">
        <w:rPr>
          <w:b/>
          <w:color w:val="000000" w:themeColor="text1"/>
          <w:szCs w:val="16"/>
          <w:u w:val="single"/>
        </w:rPr>
        <w:t xml:space="preserve">actions of others, for these may either help or hinder my pursuit of my end. </w:t>
      </w:r>
      <w:r w:rsidRPr="00FF1B4A">
        <w:rPr>
          <w:b/>
          <w:color w:val="000000" w:themeColor="text1"/>
          <w:szCs w:val="16"/>
          <w:highlight w:val="cyan"/>
          <w:u w:val="single"/>
        </w:rPr>
        <w:t>Hence, if I am</w:t>
      </w:r>
      <w:r w:rsidRPr="00FF1B4A">
        <w:rPr>
          <w:b/>
          <w:color w:val="000000" w:themeColor="text1"/>
          <w:szCs w:val="16"/>
          <w:u w:val="single"/>
        </w:rPr>
        <w:t xml:space="preserve"> </w:t>
      </w:r>
      <w:r w:rsidRPr="00FF1B4A">
        <w:rPr>
          <w:color w:val="000000" w:themeColor="text1"/>
          <w:sz w:val="12"/>
          <w:szCs w:val="16"/>
        </w:rPr>
        <w:t xml:space="preserve">in fact </w:t>
      </w:r>
      <w:r w:rsidRPr="00FF1B4A">
        <w:rPr>
          <w:b/>
          <w:color w:val="000000" w:themeColor="text1"/>
          <w:szCs w:val="16"/>
          <w:highlight w:val="cyan"/>
          <w:u w:val="single"/>
        </w:rPr>
        <w:t>committed to realizing my end,</w:t>
      </w:r>
      <w:r w:rsidRPr="00FF1B4A">
        <w:rPr>
          <w:b/>
          <w:color w:val="000000" w:themeColor="text1"/>
          <w:szCs w:val="16"/>
          <w:u w:val="single"/>
        </w:rPr>
        <w:t xml:space="preserve"> </w:t>
      </w:r>
      <w:proofErr w:type="gramStart"/>
      <w:r w:rsidRPr="00FF1B4A">
        <w:rPr>
          <w:color w:val="000000" w:themeColor="text1"/>
          <w:sz w:val="12"/>
          <w:szCs w:val="16"/>
        </w:rPr>
        <w:t>i.e.</w:t>
      </w:r>
      <w:proofErr w:type="gramEnd"/>
      <w:r w:rsidRPr="00FF1B4A">
        <w:rPr>
          <w:color w:val="000000" w:themeColor="text1"/>
          <w:sz w:val="12"/>
          <w:szCs w:val="16"/>
        </w:rPr>
        <w:t xml:space="preserve"> if I represent an end at all, </w:t>
      </w:r>
      <w:r w:rsidRPr="00FF1B4A">
        <w:rPr>
          <w:b/>
          <w:color w:val="000000" w:themeColor="text1"/>
          <w:szCs w:val="16"/>
          <w:highlight w:val="cyan"/>
          <w:u w:val="single"/>
        </w:rPr>
        <w:t>I must demand that the worth of my end</w:t>
      </w:r>
      <w:r w:rsidRPr="00FF1B4A">
        <w:rPr>
          <w:color w:val="000000" w:themeColor="text1"/>
          <w:sz w:val="12"/>
          <w:szCs w:val="16"/>
          <w:highlight w:val="cyan"/>
        </w:rPr>
        <w:t>,</w:t>
      </w:r>
      <w:r w:rsidRPr="00FF1B4A">
        <w:rPr>
          <w:color w:val="000000" w:themeColor="text1"/>
          <w:sz w:val="12"/>
          <w:szCs w:val="16"/>
        </w:rPr>
        <w:t xml:space="preserve"> its status as to be done, </w:t>
      </w:r>
      <w:r w:rsidRPr="00FF1B4A">
        <w:rPr>
          <w:b/>
          <w:color w:val="000000" w:themeColor="text1"/>
          <w:szCs w:val="16"/>
          <w:highlight w:val="cyan"/>
          <w:u w:val="single"/>
        </w:rPr>
        <w:t>be recognized by others.</w:t>
      </w:r>
      <w:r w:rsidRPr="00FF1B4A">
        <w:rPr>
          <w:color w:val="000000" w:themeColor="text1"/>
          <w:sz w:val="12"/>
          <w:szCs w:val="16"/>
        </w:rPr>
        <w:t xml:space="preserve"> </w:t>
      </w:r>
    </w:p>
    <w:p w14:paraId="0C5B8398" w14:textId="77777777" w:rsidR="00FF1B4A" w:rsidRPr="00FF1B4A" w:rsidRDefault="00FF1B4A" w:rsidP="00FF1B4A">
      <w:pPr>
        <w:spacing w:line="276" w:lineRule="auto"/>
        <w:rPr>
          <w:color w:val="000000" w:themeColor="text1"/>
          <w:sz w:val="12"/>
          <w:szCs w:val="16"/>
        </w:rPr>
      </w:pPr>
    </w:p>
    <w:p w14:paraId="2DD40508" w14:textId="77777777" w:rsidR="00FF1B4A" w:rsidRPr="00FF1B4A" w:rsidRDefault="00FF1B4A" w:rsidP="00FF1B4A">
      <w:pPr>
        <w:keepNext/>
        <w:keepLines/>
        <w:spacing w:before="40" w:after="0"/>
        <w:outlineLvl w:val="3"/>
        <w:rPr>
          <w:rFonts w:eastAsiaTheme="majorEastAsia" w:cstheme="majorBidi"/>
          <w:b/>
          <w:iCs/>
          <w:sz w:val="26"/>
        </w:rPr>
      </w:pPr>
      <w:proofErr w:type="gramStart"/>
      <w:r w:rsidRPr="00FF1B4A">
        <w:rPr>
          <w:rFonts w:eastAsiaTheme="majorEastAsia" w:cstheme="majorBidi"/>
          <w:b/>
          <w:iCs/>
          <w:sz w:val="26"/>
        </w:rPr>
        <w:t>Thus</w:t>
      </w:r>
      <w:proofErr w:type="gramEnd"/>
      <w:r w:rsidRPr="00FF1B4A">
        <w:rPr>
          <w:rFonts w:eastAsiaTheme="majorEastAsia" w:cstheme="majorBidi"/>
          <w:b/>
          <w:iCs/>
          <w:sz w:val="26"/>
        </w:rPr>
        <w:t xml:space="preserve"> the standard is consistency with the categorical imperative. Prefer:</w:t>
      </w:r>
    </w:p>
    <w:p w14:paraId="39D1E131" w14:textId="77777777" w:rsidR="00FF1B4A" w:rsidRPr="00FF1B4A" w:rsidRDefault="00FF1B4A" w:rsidP="00FF1B4A">
      <w:pPr>
        <w:keepNext/>
        <w:keepLines/>
        <w:spacing w:before="40" w:after="0"/>
        <w:outlineLvl w:val="3"/>
        <w:rPr>
          <w:rFonts w:eastAsiaTheme="majorEastAsia" w:cstheme="majorBidi"/>
          <w:b/>
          <w:iCs/>
          <w:sz w:val="26"/>
        </w:rPr>
      </w:pPr>
      <w:r w:rsidRPr="00FF1B4A">
        <w:rPr>
          <w:rFonts w:eastAsiaTheme="majorEastAsia" w:cstheme="majorBidi"/>
          <w:b/>
          <w:iCs/>
          <w:sz w:val="26"/>
        </w:rPr>
        <w:t xml:space="preserve">1] Performativity- All arguments by definition appeal to reason; </w:t>
      </w:r>
      <w:proofErr w:type="gramStart"/>
      <w:r w:rsidRPr="00FF1B4A">
        <w:rPr>
          <w:rFonts w:eastAsiaTheme="majorEastAsia" w:cstheme="majorBidi"/>
          <w:b/>
          <w:iCs/>
          <w:sz w:val="26"/>
        </w:rPr>
        <w:t>otherwise</w:t>
      </w:r>
      <w:proofErr w:type="gramEnd"/>
      <w:r w:rsidRPr="00FF1B4A">
        <w:rPr>
          <w:rFonts w:eastAsiaTheme="majorEastAsia" w:cstheme="majorBidi"/>
          <w:b/>
          <w:iCs/>
          <w:sz w:val="26"/>
        </w:rPr>
        <w:t xml:space="preserve"> you are conceding they have no warrant to structure them and are by definition baseless. </w:t>
      </w:r>
      <w:proofErr w:type="gramStart"/>
      <w:r w:rsidRPr="00FF1B4A">
        <w:rPr>
          <w:rFonts w:eastAsiaTheme="majorEastAsia" w:cstheme="majorBidi"/>
          <w:b/>
          <w:iCs/>
          <w:sz w:val="26"/>
        </w:rPr>
        <w:t>Thus</w:t>
      </w:r>
      <w:proofErr w:type="gramEnd"/>
      <w:r w:rsidRPr="00FF1B4A">
        <w:rPr>
          <w:rFonts w:eastAsiaTheme="majorEastAsia" w:cstheme="majorBidi"/>
          <w:b/>
          <w:iCs/>
          <w:sz w:val="26"/>
        </w:rPr>
        <w:t xml:space="preserve"> reason is an epistemic constraint on evaluating neg arguments.</w:t>
      </w:r>
    </w:p>
    <w:p w14:paraId="43B8F41C" w14:textId="77777777" w:rsidR="00FF1B4A" w:rsidRPr="00FF1B4A" w:rsidRDefault="00FF1B4A" w:rsidP="00FF1B4A"/>
    <w:p w14:paraId="7528E39A" w14:textId="0163FE15" w:rsidR="00FF1B4A" w:rsidRPr="00FF1B4A" w:rsidRDefault="00FF1B4A" w:rsidP="00FF1B4A">
      <w:pPr>
        <w:keepNext/>
        <w:keepLines/>
        <w:spacing w:before="40" w:after="0"/>
        <w:outlineLvl w:val="3"/>
        <w:rPr>
          <w:rFonts w:eastAsiaTheme="majorEastAsia" w:cstheme="majorBidi"/>
          <w:b/>
          <w:iCs/>
          <w:sz w:val="26"/>
        </w:rPr>
      </w:pPr>
      <w:r w:rsidRPr="00FF1B4A">
        <w:rPr>
          <w:rFonts w:eastAsiaTheme="majorEastAsia"/>
          <w:b/>
          <w:iCs/>
          <w:sz w:val="26"/>
        </w:rPr>
        <w:t xml:space="preserve">2] Consequences Fail: [A] Every action has infinite stemming consequences, because every consequence can cause </w:t>
      </w:r>
      <w:r w:rsidRPr="00FF1B4A">
        <w:rPr>
          <w:rFonts w:eastAsiaTheme="majorEastAsia" w:cstheme="majorBidi"/>
          <w:b/>
          <w:iCs/>
          <w:sz w:val="26"/>
        </w:rPr>
        <w:t xml:space="preserve">another consequence. [B] Aggregation Fails – suffering is not additive can’t compare between one migraine and 10 headaches [C] Predictions are impossible because anything could lead to a butterfly effect of unexpected consequences </w:t>
      </w:r>
      <w:proofErr w:type="gramStart"/>
      <w:r w:rsidRPr="00FF1B4A">
        <w:rPr>
          <w:rFonts w:eastAsiaTheme="majorEastAsia" w:cstheme="majorBidi"/>
          <w:b/>
          <w:iCs/>
          <w:sz w:val="26"/>
        </w:rPr>
        <w:t>i.e.</w:t>
      </w:r>
      <w:proofErr w:type="gramEnd"/>
      <w:r w:rsidRPr="00FF1B4A">
        <w:rPr>
          <w:rFonts w:eastAsiaTheme="majorEastAsia" w:cstheme="majorBidi"/>
          <w:b/>
          <w:iCs/>
          <w:sz w:val="26"/>
        </w:rPr>
        <w:t xml:space="preserve"> sneezing becoming a tornado and killing thousands. [D] destroy ethics since you only know for certain an action is correct is after you take it which makes it too late to correct a wrongdoing. Also, we’d1 always be culpable for things outside of the will due to infinite external factors which would infinitely condemn agents.</w:t>
      </w:r>
      <w:bookmarkStart w:id="0" w:name="_Hlk58591176"/>
    </w:p>
    <w:p w14:paraId="3CB08887" w14:textId="77777777" w:rsidR="00FF1B4A" w:rsidRPr="00FF1B4A" w:rsidRDefault="00FF1B4A" w:rsidP="00FF1B4A"/>
    <w:p w14:paraId="5B726700" w14:textId="331762C1" w:rsidR="00FF1B4A" w:rsidRPr="00FF1B4A" w:rsidRDefault="00587271" w:rsidP="00FF1B4A">
      <w:pPr>
        <w:keepNext/>
        <w:keepLines/>
        <w:spacing w:before="40" w:after="0"/>
        <w:outlineLvl w:val="3"/>
        <w:rPr>
          <w:rFonts w:eastAsiaTheme="majorEastAsia" w:cstheme="majorBidi"/>
          <w:b/>
          <w:iCs/>
          <w:sz w:val="26"/>
        </w:rPr>
      </w:pPr>
      <w:r>
        <w:rPr>
          <w:rFonts w:eastAsiaTheme="majorEastAsia" w:cstheme="majorBidi"/>
          <w:b/>
          <w:iCs/>
          <w:sz w:val="26"/>
        </w:rPr>
        <w:t>3</w:t>
      </w:r>
      <w:r w:rsidR="00FF1B4A" w:rsidRPr="00FF1B4A">
        <w:rPr>
          <w:rFonts w:eastAsiaTheme="majorEastAsia" w:cstheme="majorBidi"/>
          <w:b/>
          <w:iCs/>
          <w:sz w:val="26"/>
        </w:rPr>
        <w:t xml:space="preserve">] All frameworks are based on interpretations of the resolution so therefore </w:t>
      </w:r>
      <w:r w:rsidR="00FF1B4A" w:rsidRPr="00FF1B4A">
        <w:rPr>
          <w:rFonts w:eastAsiaTheme="majorEastAsia" w:cstheme="majorBidi"/>
          <w:b/>
          <w:iCs/>
          <w:sz w:val="26"/>
          <w:u w:val="single"/>
        </w:rPr>
        <w:t>must have theoretical interpretations</w:t>
      </w:r>
      <w:r w:rsidR="00FF1B4A" w:rsidRPr="00FF1B4A">
        <w:rPr>
          <w:rFonts w:eastAsiaTheme="majorEastAsia" w:cstheme="majorBidi"/>
          <w:b/>
          <w:iCs/>
          <w:sz w:val="26"/>
        </w:rPr>
        <w:t xml:space="preserve"> too so prefer ours as A) </w:t>
      </w:r>
      <w:r w:rsidR="00FF1B4A" w:rsidRPr="00FF1B4A">
        <w:rPr>
          <w:rFonts w:eastAsiaTheme="majorEastAsia" w:cstheme="majorBidi"/>
          <w:b/>
          <w:iCs/>
          <w:sz w:val="26"/>
          <w:u w:val="single"/>
        </w:rPr>
        <w:t>time skew</w:t>
      </w:r>
      <w:r w:rsidR="00FF1B4A" w:rsidRPr="00FF1B4A">
        <w:rPr>
          <w:rFonts w:eastAsiaTheme="majorEastAsia" w:cstheme="majorBidi"/>
          <w:b/>
          <w:iCs/>
          <w:sz w:val="26"/>
        </w:rPr>
        <w:t xml:space="preserve"> – any other framework moots 6 minutes off of the AC which means it kills fairness and my ability to be an agent B) </w:t>
      </w:r>
      <w:r w:rsidR="00FF1B4A" w:rsidRPr="00FF1B4A">
        <w:rPr>
          <w:rFonts w:eastAsiaTheme="majorEastAsia" w:cstheme="majorBidi"/>
          <w:b/>
          <w:iCs/>
          <w:sz w:val="26"/>
          <w:u w:val="single"/>
        </w:rPr>
        <w:t>resource disparities</w:t>
      </w:r>
      <w:r w:rsidR="00FF1B4A" w:rsidRPr="00FF1B4A">
        <w:rPr>
          <w:rFonts w:eastAsiaTheme="majorEastAsia" w:cstheme="majorBidi"/>
          <w:b/>
          <w:iCs/>
          <w:sz w:val="26"/>
        </w:rPr>
        <w:t xml:space="preserve"> – allows bigger schools with more resources to just have master framework files which preps out every framework and makes it where smaller schools can never engage C) </w:t>
      </w:r>
      <w:r w:rsidR="00FF1B4A" w:rsidRPr="00FF1B4A">
        <w:rPr>
          <w:rFonts w:eastAsiaTheme="majorEastAsia" w:cstheme="majorBidi"/>
          <w:b/>
          <w:iCs/>
          <w:sz w:val="26"/>
          <w:u w:val="single"/>
        </w:rPr>
        <w:t>Strategy skew</w:t>
      </w:r>
      <w:r w:rsidR="00FF1B4A" w:rsidRPr="00FF1B4A">
        <w:rPr>
          <w:rFonts w:eastAsiaTheme="majorEastAsia" w:cstheme="majorBidi"/>
          <w:b/>
          <w:iCs/>
          <w:sz w:val="26"/>
        </w:rPr>
        <w:t xml:space="preserve"> – crunched 1ar can’t extend framework, beat framework and beat counter offense all at once when the neg gets to do the same but with more 75% more time than me to do it and 50% more than mine to respond</w:t>
      </w:r>
    </w:p>
    <w:p w14:paraId="4EE66189" w14:textId="77777777" w:rsidR="00FF1B4A" w:rsidRPr="00FF1B4A" w:rsidRDefault="00FF1B4A" w:rsidP="00FF1B4A"/>
    <w:bookmarkEnd w:id="0"/>
    <w:p w14:paraId="7738AC3E" w14:textId="29ED755A" w:rsidR="00FF1B4A" w:rsidRPr="00FF1B4A" w:rsidRDefault="00587271" w:rsidP="00FF1B4A">
      <w:pPr>
        <w:keepNext/>
        <w:keepLines/>
        <w:spacing w:before="40" w:after="0"/>
        <w:outlineLvl w:val="3"/>
        <w:rPr>
          <w:rFonts w:eastAsiaTheme="majorEastAsia" w:cstheme="majorBidi"/>
          <w:b/>
          <w:iCs/>
          <w:sz w:val="26"/>
        </w:rPr>
      </w:pPr>
      <w:r>
        <w:rPr>
          <w:rFonts w:eastAsiaTheme="majorEastAsia" w:cstheme="majorBidi"/>
          <w:b/>
          <w:iCs/>
          <w:sz w:val="26"/>
        </w:rPr>
        <w:t>4</w:t>
      </w:r>
      <w:r w:rsidR="00FF1B4A" w:rsidRPr="00FF1B4A">
        <w:rPr>
          <w:rFonts w:eastAsiaTheme="majorEastAsia" w:cstheme="majorBidi"/>
          <w:b/>
          <w:iCs/>
          <w:sz w:val="26"/>
        </w:rPr>
        <w:t xml:space="preserve">] Means-based ethics are key to ethical decision-making – other frameworks fail. </w:t>
      </w:r>
    </w:p>
    <w:p w14:paraId="5434C0CE" w14:textId="77777777" w:rsidR="00FF1B4A" w:rsidRPr="00FF1B4A" w:rsidRDefault="00FF1B4A" w:rsidP="00FF1B4A">
      <w:pPr>
        <w:jc w:val="both"/>
        <w:rPr>
          <w:sz w:val="16"/>
          <w:szCs w:val="16"/>
        </w:rPr>
      </w:pPr>
      <w:r w:rsidRPr="00FF1B4A">
        <w:rPr>
          <w:b/>
          <w:bCs/>
          <w:sz w:val="26"/>
          <w:u w:val="single"/>
        </w:rPr>
        <w:t>Anderson</w:t>
      </w:r>
      <w:r w:rsidRPr="00FF1B4A">
        <w:rPr>
          <w:b/>
          <w:szCs w:val="26"/>
          <w:u w:val="single"/>
        </w:rPr>
        <w:t>:</w:t>
      </w:r>
      <w:r w:rsidRPr="00FF1B4A">
        <w:rPr>
          <w:b/>
          <w:bCs/>
          <w:sz w:val="26"/>
          <w:u w:val="single"/>
        </w:rPr>
        <w:t xml:space="preserve"> </w:t>
      </w:r>
      <w:r w:rsidRPr="00FF1B4A">
        <w:rPr>
          <w:sz w:val="16"/>
          <w:szCs w:val="16"/>
          <w:u w:val="single"/>
        </w:rPr>
        <w:t xml:space="preserve">Anderson, Kerby. [National Director of Probe Ministries International] “Utilitarianism: The Greatest Good for the Greatest Number.” </w:t>
      </w:r>
      <w:r w:rsidRPr="00FF1B4A">
        <w:rPr>
          <w:i/>
          <w:sz w:val="16"/>
          <w:szCs w:val="16"/>
          <w:u w:val="single"/>
        </w:rPr>
        <w:t>Probe</w:t>
      </w:r>
      <w:r w:rsidRPr="00FF1B4A">
        <w:rPr>
          <w:sz w:val="16"/>
          <w:szCs w:val="16"/>
          <w:u w:val="single"/>
        </w:rPr>
        <w:t>, 2004</w:t>
      </w:r>
      <w:r w:rsidRPr="00FF1B4A">
        <w:rPr>
          <w:b/>
          <w:bCs/>
          <w:sz w:val="16"/>
          <w:szCs w:val="16"/>
        </w:rPr>
        <w:t>. Strake Jesuit JX</w:t>
      </w:r>
    </w:p>
    <w:p w14:paraId="06D58976" w14:textId="77777777" w:rsidR="00FF1B4A" w:rsidRPr="00FF1B4A" w:rsidRDefault="00FF1B4A" w:rsidP="00FF1B4A">
      <w:pPr>
        <w:spacing w:line="240" w:lineRule="auto"/>
        <w:rPr>
          <w:b/>
          <w:iCs/>
          <w:u w:val="single"/>
        </w:rPr>
      </w:pPr>
      <w:r w:rsidRPr="00FF1B4A">
        <w:rPr>
          <w:b/>
          <w:iCs/>
          <w:u w:val="single"/>
        </w:rPr>
        <w:t xml:space="preserve">One problem with </w:t>
      </w:r>
      <w:r w:rsidRPr="00FF1B4A">
        <w:rPr>
          <w:b/>
          <w:iCs/>
          <w:highlight w:val="cyan"/>
          <w:u w:val="single"/>
        </w:rPr>
        <w:t>util</w:t>
      </w:r>
      <w:r w:rsidRPr="00FF1B4A">
        <w:rPr>
          <w:b/>
          <w:iCs/>
          <w:u w:val="single"/>
        </w:rPr>
        <w:t xml:space="preserve">itarianism </w:t>
      </w:r>
      <w:r w:rsidRPr="00FF1B4A">
        <w:rPr>
          <w:b/>
          <w:iCs/>
          <w:highlight w:val="cyan"/>
          <w:u w:val="single"/>
        </w:rPr>
        <w:t>is</w:t>
      </w:r>
      <w:r w:rsidRPr="00FF1B4A">
        <w:rPr>
          <w:b/>
          <w:bCs/>
          <w:sz w:val="16"/>
          <w:szCs w:val="28"/>
          <w:u w:val="single"/>
        </w:rPr>
        <w:t xml:space="preserve"> that </w:t>
      </w:r>
      <w:r w:rsidRPr="00FF1B4A">
        <w:rPr>
          <w:b/>
          <w:iCs/>
          <w:u w:val="single"/>
        </w:rPr>
        <w:t>its</w:t>
      </w:r>
      <w:r w:rsidRPr="00FF1B4A">
        <w:rPr>
          <w:sz w:val="16"/>
          <w:szCs w:val="28"/>
        </w:rPr>
        <w:t xml:space="preserve"> leads to </w:t>
      </w:r>
      <w:r w:rsidRPr="00FF1B4A">
        <w:rPr>
          <w:b/>
          <w:bCs/>
          <w:sz w:val="16"/>
          <w:szCs w:val="28"/>
          <w:u w:val="single"/>
        </w:rPr>
        <w:t xml:space="preserve">an </w:t>
      </w:r>
      <w:r w:rsidRPr="00FF1B4A">
        <w:rPr>
          <w:b/>
          <w:sz w:val="28"/>
          <w:szCs w:val="28"/>
          <w:u w:val="single"/>
        </w:rPr>
        <w:t>‘</w:t>
      </w:r>
      <w:r w:rsidRPr="00FF1B4A">
        <w:rPr>
          <w:b/>
          <w:iCs/>
          <w:highlight w:val="cyan"/>
          <w:u w:val="single"/>
        </w:rPr>
        <w:t>end justifies the means</w:t>
      </w:r>
      <w:r w:rsidRPr="00FF1B4A">
        <w:rPr>
          <w:b/>
          <w:iCs/>
          <w:u w:val="single"/>
        </w:rPr>
        <w:t>’ mentality. If any</w:t>
      </w:r>
      <w:r w:rsidRPr="00FF1B4A">
        <w:rPr>
          <w:sz w:val="16"/>
          <w:szCs w:val="28"/>
        </w:rPr>
        <w:t xml:space="preserve"> worthwhile </w:t>
      </w:r>
      <w:r w:rsidRPr="00FF1B4A">
        <w:rPr>
          <w:b/>
          <w:iCs/>
          <w:u w:val="single"/>
        </w:rPr>
        <w:t>end can justify the means</w:t>
      </w:r>
      <w:r w:rsidRPr="00FF1B4A">
        <w:rPr>
          <w:sz w:val="16"/>
          <w:szCs w:val="28"/>
        </w:rPr>
        <w:t xml:space="preserve"> to attain it, </w:t>
      </w:r>
      <w:r w:rsidRPr="00FF1B4A">
        <w:rPr>
          <w:b/>
          <w:iCs/>
          <w:highlight w:val="cyan"/>
          <w:u w:val="single"/>
        </w:rPr>
        <w:t>a</w:t>
      </w:r>
      <w:r w:rsidRPr="00FF1B4A">
        <w:rPr>
          <w:sz w:val="16"/>
          <w:szCs w:val="28"/>
        </w:rPr>
        <w:t xml:space="preserve"> true</w:t>
      </w:r>
      <w:r w:rsidRPr="00FF1B4A">
        <w:rPr>
          <w:b/>
          <w:sz w:val="28"/>
          <w:szCs w:val="28"/>
          <w:u w:val="single"/>
        </w:rPr>
        <w:t xml:space="preserve"> </w:t>
      </w:r>
      <w:r w:rsidRPr="00FF1B4A">
        <w:rPr>
          <w:b/>
          <w:iCs/>
          <w:highlight w:val="cyan"/>
          <w:u w:val="single"/>
        </w:rPr>
        <w:t>ethical foundation is lost</w:t>
      </w:r>
      <w:r w:rsidRPr="00FF1B4A">
        <w:rPr>
          <w:b/>
          <w:sz w:val="28"/>
          <w:szCs w:val="28"/>
          <w:u w:val="single"/>
        </w:rPr>
        <w:t>.</w:t>
      </w:r>
      <w:r w:rsidRPr="00FF1B4A">
        <w:rPr>
          <w:sz w:val="16"/>
          <w:szCs w:val="28"/>
        </w:rPr>
        <w:t xml:space="preserve"> But we all know that the end does not justify the means. If that were so,</w:t>
      </w:r>
      <w:r w:rsidRPr="00FF1B4A">
        <w:rPr>
          <w:b/>
          <w:bCs/>
          <w:sz w:val="16"/>
          <w:szCs w:val="28"/>
        </w:rPr>
        <w:t xml:space="preserve"> </w:t>
      </w:r>
      <w:r w:rsidRPr="00FF1B4A">
        <w:rPr>
          <w:b/>
          <w:iCs/>
          <w:highlight w:val="cyan"/>
          <w:u w:val="single"/>
        </w:rPr>
        <w:t xml:space="preserve">then Hitler could justify the Holocaust because the end was to purify </w:t>
      </w:r>
      <w:proofErr w:type="gramStart"/>
      <w:r w:rsidRPr="00FF1B4A">
        <w:rPr>
          <w:b/>
          <w:iCs/>
          <w:highlight w:val="cyan"/>
          <w:u w:val="single"/>
        </w:rPr>
        <w:t>the human race</w:t>
      </w:r>
      <w:proofErr w:type="gramEnd"/>
      <w:r w:rsidRPr="00FF1B4A">
        <w:rPr>
          <w:b/>
          <w:iCs/>
          <w:highlight w:val="cyan"/>
          <w:u w:val="single"/>
        </w:rPr>
        <w:t>.</w:t>
      </w:r>
      <w:r w:rsidRPr="00FF1B4A">
        <w:rPr>
          <w:b/>
          <w:iCs/>
          <w:u w:val="single"/>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FF1B4A">
        <w:rPr>
          <w:b/>
          <w:iCs/>
          <w:highlight w:val="cyan"/>
          <w:u w:val="single"/>
        </w:rPr>
        <w:t>The means must be judged by some</w:t>
      </w:r>
      <w:r w:rsidRPr="00FF1B4A">
        <w:rPr>
          <w:b/>
          <w:iCs/>
          <w:u w:val="single"/>
        </w:rPr>
        <w:t xml:space="preserve"> objective and </w:t>
      </w:r>
      <w:r w:rsidRPr="00FF1B4A">
        <w:rPr>
          <w:b/>
          <w:iCs/>
          <w:highlight w:val="cyan"/>
          <w:u w:val="single"/>
        </w:rPr>
        <w:t>consistent standard</w:t>
      </w:r>
      <w:r w:rsidRPr="00FF1B4A">
        <w:rPr>
          <w:b/>
          <w:iCs/>
          <w:u w:val="single"/>
        </w:rPr>
        <w:t xml:space="preserve"> of morality. Second, </w:t>
      </w:r>
      <w:r w:rsidRPr="00FF1B4A">
        <w:rPr>
          <w:b/>
          <w:iCs/>
          <w:highlight w:val="cyan"/>
          <w:u w:val="single"/>
        </w:rPr>
        <w:t>util</w:t>
      </w:r>
      <w:r w:rsidRPr="00FF1B4A">
        <w:rPr>
          <w:b/>
          <w:iCs/>
          <w:u w:val="single"/>
        </w:rPr>
        <w:t xml:space="preserve">itarianism </w:t>
      </w:r>
      <w:r w:rsidRPr="00FF1B4A">
        <w:rPr>
          <w:b/>
          <w:iCs/>
          <w:highlight w:val="cyan"/>
          <w:u w:val="single"/>
        </w:rPr>
        <w:t>cannot protect</w:t>
      </w:r>
      <w:r w:rsidRPr="00FF1B4A">
        <w:rPr>
          <w:b/>
          <w:iCs/>
          <w:u w:val="single"/>
        </w:rPr>
        <w:t xml:space="preserve"> the rights of </w:t>
      </w:r>
      <w:r w:rsidRPr="00FF1B4A">
        <w:rPr>
          <w:b/>
          <w:iCs/>
          <w:highlight w:val="cyan"/>
          <w:u w:val="single"/>
        </w:rPr>
        <w:t>minorities</w:t>
      </w:r>
      <w:r w:rsidRPr="00FF1B4A">
        <w:rPr>
          <w:b/>
          <w:iCs/>
          <w:u w:val="single"/>
        </w:rPr>
        <w:t xml:space="preserve"> if the goal is the greatest good for the greatest number. </w:t>
      </w:r>
      <w:r w:rsidRPr="00FF1B4A">
        <w:rPr>
          <w:b/>
          <w:iCs/>
          <w:highlight w:val="cyan"/>
          <w:u w:val="single"/>
        </w:rPr>
        <w:t>Americans in the eighteenth century could justify slavery</w:t>
      </w:r>
      <w:r w:rsidRPr="00FF1B4A">
        <w:rPr>
          <w:b/>
          <w:iCs/>
          <w:u w:val="single"/>
        </w:rPr>
        <w:t xml:space="preserve"> on the basis that </w:t>
      </w:r>
      <w:r w:rsidRPr="00FF1B4A">
        <w:rPr>
          <w:b/>
          <w:iCs/>
          <w:highlight w:val="cyan"/>
          <w:u w:val="single"/>
        </w:rPr>
        <w:t xml:space="preserve">it provided a good consequence for </w:t>
      </w:r>
      <w:proofErr w:type="gramStart"/>
      <w:r w:rsidRPr="00FF1B4A">
        <w:rPr>
          <w:b/>
          <w:iCs/>
          <w:highlight w:val="cyan"/>
          <w:u w:val="single"/>
        </w:rPr>
        <w:t>a majority of</w:t>
      </w:r>
      <w:proofErr w:type="gramEnd"/>
      <w:r w:rsidRPr="00FF1B4A">
        <w:rPr>
          <w:b/>
          <w:iCs/>
          <w:highlight w:val="cyan"/>
          <w:u w:val="single"/>
        </w:rPr>
        <w:t xml:space="preserve"> Americans</w:t>
      </w:r>
      <w:r w:rsidRPr="00FF1B4A">
        <w:rPr>
          <w:b/>
          <w:sz w:val="28"/>
          <w:szCs w:val="28"/>
          <w:u w:val="single"/>
        </w:rPr>
        <w:t xml:space="preserve">. </w:t>
      </w:r>
      <w:proofErr w:type="gramStart"/>
      <w:r w:rsidRPr="00FF1B4A">
        <w:rPr>
          <w:sz w:val="16"/>
          <w:szCs w:val="28"/>
        </w:rPr>
        <w:t>Certainly</w:t>
      </w:r>
      <w:proofErr w:type="gramEnd"/>
      <w:r w:rsidRPr="00FF1B4A">
        <w:rPr>
          <w:sz w:val="16"/>
          <w:szCs w:val="28"/>
        </w:rPr>
        <w:t xml:space="preserve"> the majority benefited from cheap slave labor even though the lives of black slaves were much worse. A third problem with utilitarianism is predicting the consequences. </w:t>
      </w:r>
      <w:r w:rsidRPr="00FF1B4A">
        <w:rPr>
          <w:b/>
          <w:iCs/>
          <w:u w:val="single"/>
        </w:rPr>
        <w:t xml:space="preserve">If morality is based on results, then we would have to have omniscience </w:t>
      </w:r>
      <w:proofErr w:type="gramStart"/>
      <w:r w:rsidRPr="00FF1B4A">
        <w:rPr>
          <w:b/>
          <w:iCs/>
          <w:u w:val="single"/>
        </w:rPr>
        <w:t>in order to</w:t>
      </w:r>
      <w:proofErr w:type="gramEnd"/>
      <w:r w:rsidRPr="00FF1B4A">
        <w:rPr>
          <w:b/>
          <w:iCs/>
          <w:u w:val="single"/>
        </w:rPr>
        <w:t xml:space="preserve">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w:t>
      </w:r>
      <w:proofErr w:type="gramStart"/>
      <w:r w:rsidRPr="00FF1B4A">
        <w:rPr>
          <w:b/>
          <w:iCs/>
          <w:u w:val="single"/>
        </w:rPr>
        <w:t>][</w:t>
      </w:r>
      <w:proofErr w:type="gramEnd"/>
      <w:r w:rsidRPr="00FF1B4A">
        <w:rPr>
          <w:b/>
          <w:iCs/>
          <w:u w:val="single"/>
        </w:rPr>
        <w:t>,] [u]</w:t>
      </w:r>
      <w:proofErr w:type="spellStart"/>
      <w:r w:rsidRPr="00FF1B4A">
        <w:rPr>
          <w:b/>
          <w:iCs/>
          <w:u w:val="single"/>
        </w:rPr>
        <w:t>tilitarianism</w:t>
      </w:r>
      <w:proofErr w:type="spellEnd"/>
      <w:r w:rsidRPr="00FF1B4A">
        <w:rPr>
          <w:b/>
          <w:iCs/>
          <w:u w:val="single"/>
        </w:rPr>
        <w:t xml:space="preserve"> provides no objective and consistent foundation to judge results because results are the mechanism used to judge the action itself. Inviolability is intrinsically valuable.</w:t>
      </w:r>
    </w:p>
    <w:p w14:paraId="33FCEC66" w14:textId="77777777" w:rsidR="00FF1B4A" w:rsidRPr="00FF1B4A" w:rsidRDefault="00FF1B4A" w:rsidP="00FF1B4A"/>
    <w:p w14:paraId="0905E198" w14:textId="059F9180" w:rsidR="00FF1B4A" w:rsidRPr="00FF1B4A" w:rsidRDefault="00587271" w:rsidP="00FF1B4A">
      <w:pPr>
        <w:keepNext/>
        <w:keepLines/>
        <w:spacing w:before="40" w:after="0"/>
        <w:outlineLvl w:val="3"/>
        <w:rPr>
          <w:rFonts w:eastAsiaTheme="majorEastAsia" w:cstheme="majorBidi"/>
          <w:b/>
          <w:iCs/>
          <w:sz w:val="26"/>
        </w:rPr>
      </w:pPr>
      <w:r>
        <w:rPr>
          <w:rFonts w:eastAsiaTheme="majorEastAsia" w:cstheme="majorBidi"/>
          <w:b/>
          <w:iCs/>
          <w:sz w:val="26"/>
        </w:rPr>
        <w:t>5</w:t>
      </w:r>
      <w:r w:rsidR="00FF1B4A" w:rsidRPr="00FF1B4A">
        <w:rPr>
          <w:rFonts w:eastAsiaTheme="majorEastAsia" w:cstheme="majorBidi"/>
          <w:b/>
          <w:iCs/>
          <w:sz w:val="26"/>
        </w:rPr>
        <w:t xml:space="preserve">] Only universalizable reason can effectively explain the perspectives of agents – that’s the best method for combatting oppression because it abstracts from empirical nature which is what individuals use </w:t>
      </w:r>
      <w:proofErr w:type="gramStart"/>
      <w:r w:rsidR="00FF1B4A" w:rsidRPr="00FF1B4A">
        <w:rPr>
          <w:rFonts w:eastAsiaTheme="majorEastAsia" w:cstheme="majorBidi"/>
          <w:b/>
          <w:iCs/>
          <w:sz w:val="26"/>
        </w:rPr>
        <w:t>in order to</w:t>
      </w:r>
      <w:proofErr w:type="gramEnd"/>
      <w:r w:rsidR="00FF1B4A" w:rsidRPr="00FF1B4A">
        <w:rPr>
          <w:rFonts w:eastAsiaTheme="majorEastAsia" w:cstheme="majorBidi"/>
          <w:b/>
          <w:iCs/>
          <w:sz w:val="26"/>
        </w:rPr>
        <w:t xml:space="preserve"> justify discrimination.</w:t>
      </w:r>
    </w:p>
    <w:p w14:paraId="41AC4435" w14:textId="77777777" w:rsidR="00FF1B4A" w:rsidRPr="00FF1B4A" w:rsidRDefault="00FF1B4A" w:rsidP="00FF1B4A">
      <w:pPr>
        <w:rPr>
          <w:b/>
          <w:bCs/>
          <w:sz w:val="26"/>
          <w:u w:val="single"/>
        </w:rPr>
      </w:pPr>
      <w:r w:rsidRPr="00FF1B4A">
        <w:rPr>
          <w:b/>
          <w:bCs/>
          <w:sz w:val="26"/>
          <w:u w:val="single"/>
        </w:rPr>
        <w:t>Farr 2 writes…</w:t>
      </w:r>
    </w:p>
    <w:p w14:paraId="08C183BE" w14:textId="77777777" w:rsidR="00FF1B4A" w:rsidRPr="00FF1B4A" w:rsidRDefault="00FF1B4A" w:rsidP="00FF1B4A">
      <w:pPr>
        <w:rPr>
          <w:sz w:val="16"/>
          <w:szCs w:val="16"/>
        </w:rPr>
      </w:pPr>
      <w:r w:rsidRPr="00FF1B4A">
        <w:rPr>
          <w:sz w:val="16"/>
          <w:szCs w:val="16"/>
        </w:rPr>
        <w:t xml:space="preserve">Arnold Farr (prof of </w:t>
      </w:r>
      <w:proofErr w:type="spellStart"/>
      <w:r w:rsidRPr="00FF1B4A">
        <w:rPr>
          <w:sz w:val="16"/>
          <w:szCs w:val="16"/>
        </w:rPr>
        <w:t>phil</w:t>
      </w:r>
      <w:proofErr w:type="spellEnd"/>
      <w:r w:rsidRPr="00FF1B4A">
        <w:rPr>
          <w:sz w:val="16"/>
          <w:szCs w:val="16"/>
        </w:rPr>
        <w:t xml:space="preserve"> @ </w:t>
      </w:r>
      <w:proofErr w:type="spellStart"/>
      <w:r w:rsidRPr="00FF1B4A">
        <w:rPr>
          <w:sz w:val="16"/>
          <w:szCs w:val="16"/>
        </w:rPr>
        <w:t>UKentucky</w:t>
      </w:r>
      <w:proofErr w:type="spellEnd"/>
      <w:r w:rsidRPr="00FF1B4A">
        <w:rPr>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2E7C560" w14:textId="77777777" w:rsidR="00FF1B4A" w:rsidRPr="00FF1B4A" w:rsidRDefault="00FF1B4A" w:rsidP="00FF1B4A">
      <w:pPr>
        <w:rPr>
          <w:b/>
          <w:u w:val="single"/>
        </w:rPr>
      </w:pPr>
      <w:r w:rsidRPr="00FF1B4A">
        <w:rPr>
          <w:b/>
          <w:u w:val="single"/>
        </w:rPr>
        <w:t>One</w:t>
      </w:r>
      <w:r w:rsidRPr="00FF1B4A">
        <w:rPr>
          <w:sz w:val="16"/>
        </w:rPr>
        <w:t xml:space="preserve"> of the most popular </w:t>
      </w:r>
      <w:r w:rsidRPr="00FF1B4A">
        <w:rPr>
          <w:b/>
          <w:u w:val="single"/>
        </w:rPr>
        <w:t>criticism</w:t>
      </w:r>
      <w:r w:rsidRPr="00FF1B4A">
        <w:rPr>
          <w:sz w:val="16"/>
        </w:rPr>
        <w:t xml:space="preserve">s </w:t>
      </w:r>
      <w:r w:rsidRPr="00FF1B4A">
        <w:rPr>
          <w:b/>
          <w:u w:val="single"/>
        </w:rPr>
        <w:t>of Kant’s moral philosophy is that it is too formalistic.</w:t>
      </w:r>
      <w:r w:rsidRPr="00FF1B4A">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FF1B4A">
        <w:rPr>
          <w:b/>
          <w:u w:val="single"/>
        </w:rPr>
        <w:t>although a distinction between the universal and the concrete is</w:t>
      </w:r>
      <w:r w:rsidRPr="00FF1B4A">
        <w:rPr>
          <w:sz w:val="16"/>
        </w:rPr>
        <w:t xml:space="preserve"> a </w:t>
      </w:r>
      <w:r w:rsidRPr="00FF1B4A">
        <w:rPr>
          <w:b/>
          <w:u w:val="single"/>
        </w:rPr>
        <w:t>valid</w:t>
      </w:r>
      <w:r w:rsidRPr="00FF1B4A">
        <w:rPr>
          <w:sz w:val="16"/>
        </w:rPr>
        <w:t xml:space="preserve"> distinction, </w:t>
      </w:r>
      <w:r w:rsidRPr="00FF1B4A">
        <w:rPr>
          <w:b/>
          <w:u w:val="single"/>
        </w:rPr>
        <w:t>the unity of the two is required for</w:t>
      </w:r>
      <w:r w:rsidRPr="00FF1B4A">
        <w:rPr>
          <w:sz w:val="16"/>
        </w:rPr>
        <w:t xml:space="preserve"> an understanding of human </w:t>
      </w:r>
      <w:r w:rsidRPr="00FF1B4A">
        <w:rPr>
          <w:b/>
          <w:u w:val="single"/>
        </w:rPr>
        <w:t>agency.</w:t>
      </w:r>
      <w:r w:rsidRPr="00FF1B4A">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FF1B4A">
        <w:rPr>
          <w:b/>
          <w:u w:val="single"/>
        </w:rPr>
        <w:t>Kant is</w:t>
      </w:r>
      <w:r w:rsidRPr="00FF1B4A">
        <w:rPr>
          <w:sz w:val="16"/>
        </w:rPr>
        <w:t xml:space="preserve"> often </w:t>
      </w:r>
      <w:r w:rsidRPr="00FF1B4A">
        <w:rPr>
          <w:b/>
          <w:u w:val="single"/>
        </w:rPr>
        <w:t>accused of making the moral agent an abstract, empty</w:t>
      </w:r>
      <w:r w:rsidRPr="00FF1B4A">
        <w:rPr>
          <w:sz w:val="16"/>
        </w:rPr>
        <w:t xml:space="preserve">, noumenal </w:t>
      </w:r>
      <w:r w:rsidRPr="00FF1B4A">
        <w:rPr>
          <w:b/>
          <w:u w:val="single"/>
        </w:rPr>
        <w:t>subject. Nothing could be further from the truth. The Kantian subject is</w:t>
      </w:r>
      <w:r w:rsidRPr="00FF1B4A">
        <w:rPr>
          <w:sz w:val="16"/>
        </w:rPr>
        <w:t xml:space="preserve"> an </w:t>
      </w:r>
      <w:r w:rsidRPr="00FF1B4A">
        <w:rPr>
          <w:b/>
          <w:iCs/>
          <w:u w:val="single"/>
        </w:rPr>
        <w:t>embodied</w:t>
      </w:r>
      <w:r w:rsidRPr="00FF1B4A">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FF1B4A">
        <w:t xml:space="preserve"> </w:t>
      </w:r>
      <w:r w:rsidRPr="00FF1B4A">
        <w:rPr>
          <w:b/>
          <w:iCs/>
          <w:highlight w:val="cyan"/>
          <w:u w:val="single"/>
        </w:rPr>
        <w:t>The</w:t>
      </w:r>
      <w:r w:rsidRPr="00FF1B4A">
        <w:rPr>
          <w:sz w:val="16"/>
        </w:rPr>
        <w:t xml:space="preserve"> very </w:t>
      </w:r>
      <w:r w:rsidRPr="00FF1B4A">
        <w:rPr>
          <w:b/>
          <w:iCs/>
          <w:highlight w:val="cyan"/>
          <w:u w:val="single"/>
        </w:rPr>
        <w:t>fact that I cannot</w:t>
      </w:r>
      <w:r w:rsidRPr="00FF1B4A">
        <w:rPr>
          <w:b/>
          <w:u w:val="single"/>
        </w:rPr>
        <w:t xml:space="preserve"> simply </w:t>
      </w:r>
      <w:r w:rsidRPr="00FF1B4A">
        <w:rPr>
          <w:b/>
          <w:iCs/>
          <w:highlight w:val="cyan"/>
          <w:u w:val="single"/>
        </w:rPr>
        <w:t>satisfy my desires without considering the rightness</w:t>
      </w:r>
      <w:r w:rsidRPr="00FF1B4A">
        <w:rPr>
          <w:sz w:val="16"/>
        </w:rPr>
        <w:t xml:space="preserve"> or wrongness </w:t>
      </w:r>
      <w:r w:rsidRPr="00FF1B4A">
        <w:rPr>
          <w:b/>
          <w:iCs/>
          <w:highlight w:val="cyan"/>
          <w:u w:val="single"/>
        </w:rPr>
        <w:t>of my actions suggests that my empirical character must be held in check</w:t>
      </w:r>
      <w:r w:rsidRPr="00FF1B4A">
        <w:rPr>
          <w:sz w:val="16"/>
        </w:rPr>
        <w:t xml:space="preserve"> by something, or else I behave like a Freudian id. My </w:t>
      </w:r>
      <w:proofErr w:type="spellStart"/>
      <w:r w:rsidRPr="00FF1B4A">
        <w:rPr>
          <w:sz w:val="16"/>
        </w:rPr>
        <w:t>empiri</w:t>
      </w:r>
      <w:proofErr w:type="spellEnd"/>
      <w:r w:rsidRPr="00FF1B4A">
        <w:rPr>
          <w:sz w:val="16"/>
        </w:rPr>
        <w:t xml:space="preserve">- </w:t>
      </w:r>
      <w:proofErr w:type="spellStart"/>
      <w:r w:rsidRPr="00FF1B4A">
        <w:rPr>
          <w:sz w:val="16"/>
        </w:rPr>
        <w:t>cal</w:t>
      </w:r>
      <w:proofErr w:type="spellEnd"/>
      <w:r w:rsidRPr="00FF1B4A">
        <w:rPr>
          <w:sz w:val="16"/>
        </w:rPr>
        <w:t xml:space="preserve"> character must be held in check </w:t>
      </w:r>
      <w:r w:rsidRPr="00FF1B4A">
        <w:rPr>
          <w:b/>
          <w:u w:val="single"/>
        </w:rPr>
        <w:t>by my intelligible character</w:t>
      </w:r>
      <w:r w:rsidRPr="00FF1B4A">
        <w:rPr>
          <w:sz w:val="16"/>
        </w:rPr>
        <w:t xml:space="preserve">, which is the legislative activity of practical reason. It is through our intelligible character that </w:t>
      </w:r>
      <w:r w:rsidRPr="00FF1B4A">
        <w:rPr>
          <w:b/>
          <w:u w:val="single"/>
        </w:rPr>
        <w:t>we formulate principles that keep our</w:t>
      </w:r>
      <w:r w:rsidRPr="00FF1B4A">
        <w:rPr>
          <w:sz w:val="16"/>
        </w:rPr>
        <w:t xml:space="preserve"> empirical </w:t>
      </w:r>
      <w:r w:rsidRPr="00FF1B4A">
        <w:rPr>
          <w:b/>
          <w:u w:val="single"/>
        </w:rPr>
        <w:t>impulses in check.</w:t>
      </w:r>
      <w:r w:rsidRPr="00FF1B4A">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FF1B4A">
        <w:rPr>
          <w:sz w:val="16"/>
        </w:rPr>
        <w:t>Onora</w:t>
      </w:r>
      <w:proofErr w:type="spellEnd"/>
      <w:r w:rsidRPr="00FF1B4A">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FF1B4A">
        <w:rPr>
          <w:sz w:val="16"/>
        </w:rPr>
        <w:t>universilizability</w:t>
      </w:r>
      <w:proofErr w:type="spellEnd"/>
      <w:r w:rsidRPr="00FF1B4A">
        <w:rPr>
          <w:sz w:val="16"/>
        </w:rPr>
        <w:t xml:space="preserve"> criterion is morally signiﬁcant is that it makes our own case no special exception (G, IV, 404). In accepting the Categorical </w:t>
      </w:r>
      <w:proofErr w:type="gramStart"/>
      <w:r w:rsidRPr="00FF1B4A">
        <w:rPr>
          <w:sz w:val="16"/>
        </w:rPr>
        <w:t>Imperative</w:t>
      </w:r>
      <w:proofErr w:type="gramEnd"/>
      <w:r w:rsidRPr="00FF1B4A">
        <w:rPr>
          <w:sz w:val="16"/>
        </w:rPr>
        <w:t xml:space="preserve"> we accept the moral reality of other selves, and hence the possibility (not, note, the reality) of a moral community. </w:t>
      </w:r>
      <w:r w:rsidRPr="00FF1B4A">
        <w:rPr>
          <w:b/>
          <w:iCs/>
          <w:highlight w:val="cyan"/>
          <w:u w:val="single"/>
        </w:rPr>
        <w:t>The Formula of Universal Law enjoins no more than that we act only on maxims that are open to others also</w:t>
      </w:r>
      <w:r w:rsidRPr="00FF1B4A">
        <w:rPr>
          <w:b/>
          <w:u w:val="single"/>
        </w:rPr>
        <w:t>.</w:t>
      </w:r>
    </w:p>
    <w:p w14:paraId="7673288E" w14:textId="77777777" w:rsidR="004B05A8" w:rsidRDefault="004B05A8" w:rsidP="004B05A8"/>
    <w:p w14:paraId="1D167802" w14:textId="76BE1D33" w:rsidR="004B05A8" w:rsidRDefault="004B05A8" w:rsidP="004B05A8">
      <w:pPr>
        <w:pStyle w:val="Heading2"/>
        <w:rPr>
          <w:rFonts w:eastAsia="MS Gothic"/>
        </w:rPr>
      </w:pPr>
      <w:r>
        <w:rPr>
          <w:rFonts w:eastAsia="MS Gothic"/>
        </w:rPr>
        <w:t>Offense</w:t>
      </w:r>
    </w:p>
    <w:p w14:paraId="2D37066F" w14:textId="39F8E92F" w:rsidR="004B05A8" w:rsidRPr="00DB1E5E" w:rsidRDefault="004B05A8" w:rsidP="004B05A8">
      <w:pPr>
        <w:keepNext/>
        <w:keepLines/>
        <w:spacing w:before="40" w:after="0"/>
        <w:outlineLvl w:val="3"/>
        <w:rPr>
          <w:rFonts w:eastAsia="MS Gothic"/>
          <w:b/>
          <w:iCs/>
          <w:sz w:val="26"/>
        </w:rPr>
      </w:pPr>
      <w:r>
        <w:rPr>
          <w:rFonts w:eastAsia="MS Gothic"/>
          <w:b/>
          <w:iCs/>
          <w:sz w:val="26"/>
        </w:rPr>
        <w:t>1</w:t>
      </w:r>
      <w:r w:rsidRPr="00DB1E5E">
        <w:rPr>
          <w:rFonts w:eastAsia="MS Gothic"/>
          <w:b/>
          <w:iCs/>
          <w:sz w:val="26"/>
        </w:rPr>
        <w:t>] An exclusive and permanent right to property is not entailed by the categorical imperative. Only conditional use is universalizable</w:t>
      </w:r>
    </w:p>
    <w:p w14:paraId="32FEA897" w14:textId="77777777" w:rsidR="004B05A8" w:rsidRPr="00DB1E5E" w:rsidRDefault="004B05A8" w:rsidP="004B05A8">
      <w:pPr>
        <w:rPr>
          <w:rFonts w:eastAsia="Cambria" w:cs="Times New Roman"/>
        </w:rPr>
      </w:pPr>
      <w:r w:rsidRPr="00DB1E5E">
        <w:rPr>
          <w:rFonts w:eastAsia="Cambria" w:cs="Times New Roman"/>
          <w:b/>
          <w:bCs/>
          <w:sz w:val="26"/>
        </w:rPr>
        <w:t>Westphal 97</w:t>
      </w:r>
      <w:r w:rsidRPr="00DB1E5E">
        <w:rPr>
          <w:rFonts w:eastAsia="Cambria" w:cs="Times New Roman"/>
        </w:rPr>
        <w:t xml:space="preserve"> [(Kenneth R., Professor of Philosophy at </w:t>
      </w:r>
      <w:proofErr w:type="spellStart"/>
      <w:r w:rsidRPr="00DB1E5E">
        <w:rPr>
          <w:rFonts w:eastAsia="Cambria" w:cs="Times New Roman"/>
        </w:rPr>
        <w:t>Boðaziçi</w:t>
      </w:r>
      <w:proofErr w:type="spellEnd"/>
      <w:r w:rsidRPr="00DB1E5E">
        <w:rPr>
          <w:rFonts w:eastAsia="Cambria" w:cs="Times New Roman"/>
        </w:rPr>
        <w:t xml:space="preserve"> </w:t>
      </w:r>
      <w:proofErr w:type="spellStart"/>
      <w:r w:rsidRPr="00DB1E5E">
        <w:rPr>
          <w:rFonts w:eastAsia="Cambria" w:cs="Times New Roman"/>
        </w:rPr>
        <w:t>Üniversitesi</w:t>
      </w:r>
      <w:proofErr w:type="spellEnd"/>
      <w:r w:rsidRPr="00DB1E5E">
        <w:rPr>
          <w:rFonts w:eastAsia="Cambria" w:cs="Times New Roman"/>
        </w:rPr>
        <w:t xml:space="preserve">, PhD in Philosophy from </w:t>
      </w:r>
      <w:proofErr w:type="spellStart"/>
      <w:r w:rsidRPr="00DB1E5E">
        <w:rPr>
          <w:rFonts w:eastAsia="Cambria" w:cs="Times New Roman"/>
        </w:rPr>
        <w:t>Wisco</w:t>
      </w:r>
      <w:proofErr w:type="spellEnd"/>
      <w:r w:rsidRPr="00DB1E5E">
        <w:rPr>
          <w:rFonts w:eastAsia="Cambria" w:cs="Times New Roman"/>
        </w:rPr>
        <w:t xml:space="preserve">) “Do Kant’s Principles Justify Property or Usufruct?” </w:t>
      </w:r>
      <w:proofErr w:type="spellStart"/>
      <w:r w:rsidRPr="00DB1E5E">
        <w:rPr>
          <w:rFonts w:eastAsia="Cambria" w:cs="Times New Roman"/>
        </w:rPr>
        <w:t>Jahrbuch</w:t>
      </w:r>
      <w:proofErr w:type="spellEnd"/>
      <w:r w:rsidRPr="00DB1E5E">
        <w:rPr>
          <w:rFonts w:eastAsia="Cambria" w:cs="Times New Roman"/>
        </w:rPr>
        <w:t xml:space="preserve"> für </w:t>
      </w:r>
      <w:proofErr w:type="spellStart"/>
      <w:r w:rsidRPr="00DB1E5E">
        <w:rPr>
          <w:rFonts w:eastAsia="Cambria" w:cs="Times New Roman"/>
        </w:rPr>
        <w:t>Recht</w:t>
      </w:r>
      <w:proofErr w:type="spellEnd"/>
      <w:r w:rsidRPr="00DB1E5E">
        <w:rPr>
          <w:rFonts w:eastAsia="Cambria" w:cs="Times New Roman"/>
        </w:rPr>
        <w:t xml:space="preserve"> und </w:t>
      </w:r>
      <w:proofErr w:type="spellStart"/>
      <w:r w:rsidRPr="00DB1E5E">
        <w:rPr>
          <w:rFonts w:eastAsia="Cambria" w:cs="Times New Roman"/>
        </w:rPr>
        <w:t>Ethik</w:t>
      </w:r>
      <w:proofErr w:type="spellEnd"/>
      <w:r w:rsidRPr="00DB1E5E">
        <w:rPr>
          <w:rFonts w:eastAsia="Cambria" w:cs="Times New Roman"/>
        </w:rPr>
        <w:t>/Annual Review of Law and Ethics 5 (1997):141–94.] RE</w:t>
      </w:r>
    </w:p>
    <w:p w14:paraId="6E9681A5" w14:textId="77777777" w:rsidR="004B05A8" w:rsidRPr="00DB1E5E" w:rsidRDefault="004B05A8" w:rsidP="004B05A8">
      <w:pPr>
        <w:rPr>
          <w:rFonts w:eastAsia="Cambria" w:cs="Times New Roman"/>
          <w:sz w:val="12"/>
        </w:rPr>
      </w:pPr>
      <w:r w:rsidRPr="00DB1E5E">
        <w:rPr>
          <w:rFonts w:eastAsia="Cambria" w:cs="Times New Roman"/>
          <w:u w:val="single"/>
        </w:rPr>
        <w:t xml:space="preserve">The compatibility of possession with the freedom of everyone according to universal laws is not a trivial assumption even for the case of detention or “empirical” possession. Under conditions of extreme scarcity, </w:t>
      </w:r>
      <w:r w:rsidRPr="00DB1E5E">
        <w:rPr>
          <w:rFonts w:eastAsia="Cambria" w:cs="Times New Roman"/>
          <w:highlight w:val="green"/>
          <w:u w:val="single"/>
        </w:rPr>
        <w:t>anyone’s use of some</w:t>
      </w:r>
      <w:r w:rsidRPr="00DB1E5E">
        <w:rPr>
          <w:rFonts w:eastAsia="Cambria" w:cs="Times New Roman"/>
          <w:u w:val="single"/>
        </w:rPr>
        <w:t xml:space="preserve"> vital </w:t>
      </w:r>
      <w:r w:rsidRPr="00DB1E5E">
        <w:rPr>
          <w:rFonts w:eastAsia="Cambria" w:cs="Times New Roman"/>
          <w:highlight w:val="green"/>
          <w:u w:val="single"/>
        </w:rPr>
        <w:t xml:space="preserve">thing precludes someone else’s </w:t>
      </w:r>
      <w:r w:rsidRPr="00DB1E5E">
        <w:rPr>
          <w:rFonts w:eastAsia="Cambria" w:cs="Times New Roman"/>
          <w:u w:val="single"/>
        </w:rPr>
        <w:t xml:space="preserve">equally vital </w:t>
      </w:r>
      <w:r w:rsidRPr="00DB1E5E">
        <w:rPr>
          <w:rFonts w:eastAsia="Cambria" w:cs="Times New Roman"/>
          <w:highlight w:val="green"/>
          <w:u w:val="single"/>
        </w:rPr>
        <w:t>use of that</w:t>
      </w:r>
      <w:r w:rsidRPr="00DB1E5E">
        <w:rPr>
          <w:rFonts w:eastAsia="Cambria" w:cs="Times New Roman"/>
          <w:u w:val="single"/>
        </w:rPr>
        <w:t xml:space="preserve"> thing or of anything of its kind (</w:t>
      </w:r>
      <w:r w:rsidRPr="00DB1E5E">
        <w:rPr>
          <w:rFonts w:eastAsia="Cambria" w:cs="Times New Roman"/>
          <w:highlight w:val="green"/>
          <w:u w:val="single"/>
        </w:rPr>
        <w:t>given the condition of</w:t>
      </w:r>
      <w:r w:rsidRPr="00DB1E5E">
        <w:rPr>
          <w:rFonts w:eastAsia="Cambria" w:cs="Times New Roman"/>
          <w:u w:val="single"/>
        </w:rPr>
        <w:t xml:space="preserve"> extreme relative </w:t>
      </w:r>
      <w:r w:rsidRPr="00DB1E5E">
        <w:rPr>
          <w:rFonts w:eastAsia="Cambria" w:cs="Times New Roman"/>
          <w:highlight w:val="green"/>
          <w:u w:val="single"/>
        </w:rPr>
        <w:t>scarcity</w:t>
      </w:r>
      <w:r w:rsidRPr="00DB1E5E">
        <w:rPr>
          <w:rFonts w:eastAsia="Cambria" w:cs="Times New Roman"/>
          <w:u w:val="single"/>
        </w:rPr>
        <w:t>).</w:t>
      </w:r>
      <w:r w:rsidRPr="00DB1E5E">
        <w:rPr>
          <w:rFonts w:eastAsia="Cambria" w:cs="Times New Roman"/>
          <w:sz w:val="12"/>
        </w:rPr>
        <w:t xml:space="preserve"> This is not quite to agree with Hume, that conditions of justice exclude both extreme scarcity and superabundance.32 But it is to recognize that he came close to an important insight: </w:t>
      </w:r>
      <w:r w:rsidRPr="00DB1E5E">
        <w:rPr>
          <w:rFonts w:eastAsia="Cambria" w:cs="Times New Roman"/>
          <w:highlight w:val="green"/>
          <w:u w:val="single"/>
        </w:rPr>
        <w:t>legitimate action requires sufficient abundance so that one person’s use</w:t>
      </w:r>
      <w:r w:rsidRPr="00DB1E5E">
        <w:rPr>
          <w:rFonts w:eastAsia="Cambria" w:cs="Times New Roman"/>
          <w:u w:val="single"/>
        </w:rPr>
        <w:t xml:space="preserve"> (benefit) </w:t>
      </w:r>
      <w:r w:rsidRPr="00DB1E5E">
        <w:rPr>
          <w:rFonts w:eastAsia="Cambria" w:cs="Times New Roman"/>
          <w:highlight w:val="green"/>
          <w:u w:val="single"/>
        </w:rPr>
        <w:t>is not</w:t>
      </w:r>
      <w:r w:rsidRPr="00DB1E5E">
        <w:rPr>
          <w:rFonts w:eastAsia="Cambria" w:cs="Times New Roman"/>
          <w:u w:val="single"/>
        </w:rPr>
        <w:t xml:space="preserve"> (at least not directly) </w:t>
      </w:r>
      <w:r w:rsidRPr="00DB1E5E">
        <w:rPr>
          <w:rFonts w:eastAsia="Cambria" w:cs="Times New Roman"/>
          <w:highlight w:val="green"/>
          <w:u w:val="single"/>
        </w:rPr>
        <w:t>someone else’s</w:t>
      </w:r>
      <w:r w:rsidRPr="00DB1E5E">
        <w:rPr>
          <w:rFonts w:eastAsia="Cambria" w:cs="Times New Roman"/>
          <w:u w:val="single"/>
        </w:rPr>
        <w:t xml:space="preserve"> vital injury </w:t>
      </w:r>
      <w:r w:rsidRPr="00DB1E5E">
        <w:rPr>
          <w:rFonts w:eastAsia="Cambria" w:cs="Times New Roman"/>
          <w:highlight w:val="green"/>
          <w:u w:val="single"/>
        </w:rPr>
        <w:t>(deprivation)</w:t>
      </w:r>
      <w:r w:rsidRPr="00DB1E5E">
        <w:rPr>
          <w:rFonts w:eastAsia="Cambria" w:cs="Times New Roman"/>
          <w:u w:val="single"/>
        </w:rPr>
        <w:t xml:space="preserve">. </w:t>
      </w:r>
      <w:r w:rsidRPr="00DB1E5E">
        <w:rPr>
          <w:rFonts w:eastAsia="Cambria" w:cs="Times New Roman"/>
          <w:sz w:val="12"/>
        </w:rPr>
        <w:t xml:space="preserve">This is not merely to say that property is psychologically impossible in extreme scarcity because no one could respect it (per Hume); the point is that </w:t>
      </w:r>
      <w:r w:rsidRPr="00DB1E5E">
        <w:rPr>
          <w:rFonts w:eastAsia="Cambria" w:cs="Times New Roman"/>
          <w:u w:val="single"/>
        </w:rPr>
        <w:t>possession and perhaps even use are not, at least not obviously, legitimate under such conditions.</w:t>
      </w:r>
      <w:r w:rsidRPr="00DB1E5E">
        <w:rPr>
          <w:rFonts w:eastAsia="Cambria" w:cs="Times New Roman"/>
          <w:sz w:val="12"/>
        </w:rPr>
        <w:t xml:space="preserve"> (How Kant would propose to resolve the conflicting grounds of obligation in such circumstances, the duty to self-preservation versus the duty not to harm others’ life or liberty, I do not understand.)</w:t>
      </w:r>
    </w:p>
    <w:p w14:paraId="1EF87A26" w14:textId="77777777" w:rsidR="004B05A8" w:rsidRPr="00DB1E5E" w:rsidRDefault="004B05A8" w:rsidP="004B05A8">
      <w:pPr>
        <w:rPr>
          <w:rFonts w:eastAsia="Cambria" w:cs="Times New Roman"/>
          <w:sz w:val="12"/>
        </w:rPr>
      </w:pPr>
      <w:r w:rsidRPr="00DB1E5E">
        <w:rPr>
          <w:rFonts w:eastAsia="Cambria" w:cs="Times New Roman"/>
          <w:u w:val="singl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DB1E5E">
        <w:rPr>
          <w:rFonts w:eastAsia="Cambria" w:cs="Times New Roman"/>
          <w:sz w:val="12"/>
        </w:rPr>
        <w:t xml:space="preserve"> of overt (</w:t>
      </w:r>
      <w:proofErr w:type="spellStart"/>
      <w:r w:rsidRPr="00DB1E5E">
        <w:rPr>
          <w:rFonts w:eastAsia="Cambria" w:cs="Times New Roman"/>
          <w:sz w:val="12"/>
        </w:rPr>
        <w:t>äußere</w:t>
      </w:r>
      <w:proofErr w:type="spellEnd"/>
      <w:r w:rsidRPr="00DB1E5E">
        <w:rPr>
          <w:rFonts w:eastAsia="Cambria" w:cs="Times New Roman"/>
          <w:sz w:val="12"/>
        </w:rPr>
        <w:t>)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D72CA2A" w14:textId="77777777" w:rsidR="004B05A8" w:rsidRPr="00DB1E5E" w:rsidRDefault="004B05A8" w:rsidP="004B05A8">
      <w:pPr>
        <w:rPr>
          <w:rFonts w:eastAsia="Cambria" w:cs="Times New Roman"/>
          <w:sz w:val="12"/>
          <w:szCs w:val="12"/>
        </w:rPr>
      </w:pPr>
      <w:r w:rsidRPr="00DB1E5E">
        <w:rPr>
          <w:rFonts w:eastAsia="Cambria" w:cs="Times New Roman"/>
          <w:sz w:val="12"/>
          <w:szCs w:val="12"/>
        </w:rPr>
        <w:t>2.2.6 The previous section raises a very serious question about Kant’s justification of intelligible rights to possess and use (</w:t>
      </w:r>
      <w:proofErr w:type="spellStart"/>
      <w:r w:rsidRPr="00DB1E5E">
        <w:rPr>
          <w:rFonts w:eastAsia="Cambria" w:cs="Times New Roman"/>
          <w:sz w:val="12"/>
          <w:szCs w:val="12"/>
        </w:rPr>
        <w:t>possessio</w:t>
      </w:r>
      <w:proofErr w:type="spellEnd"/>
      <w:r w:rsidRPr="00DB1E5E">
        <w:rPr>
          <w:rFonts w:eastAsia="Cambria" w:cs="Times New Roman"/>
          <w:sz w:val="12"/>
          <w:szCs w:val="12"/>
        </w:rPr>
        <w:t>). The questions about Kant’s supposed justification of property rights, the possibility of having things as one’s own (</w:t>
      </w:r>
      <w:proofErr w:type="spellStart"/>
      <w:r w:rsidRPr="00DB1E5E">
        <w:rPr>
          <w:rFonts w:eastAsia="Cambria" w:cs="Times New Roman"/>
          <w:sz w:val="12"/>
          <w:szCs w:val="12"/>
        </w:rPr>
        <w:t>Eigentum</w:t>
      </w:r>
      <w:proofErr w:type="spellEnd"/>
      <w:r w:rsidRPr="00DB1E5E">
        <w:rPr>
          <w:rFonts w:eastAsia="Cambria" w:cs="Times New Roman"/>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DB1E5E">
        <w:rPr>
          <w:rFonts w:eastAsia="Cambria" w:cs="Times New Roman"/>
          <w:sz w:val="12"/>
          <w:szCs w:val="12"/>
        </w:rPr>
        <w:t>Besitz</w:t>
      </w:r>
      <w:proofErr w:type="spellEnd"/>
      <w:r w:rsidRPr="00DB1E5E">
        <w:rPr>
          <w:rFonts w:eastAsia="Cambria" w:cs="Times New Roman"/>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DB1E5E">
        <w:rPr>
          <w:rFonts w:eastAsia="Cambria" w:cs="Times New Roman"/>
          <w:sz w:val="12"/>
          <w:szCs w:val="12"/>
        </w:rPr>
        <w:t>beliebigen</w:t>
      </w:r>
      <w:proofErr w:type="spellEnd"/>
      <w:r w:rsidRPr="00DB1E5E">
        <w:rPr>
          <w:rFonts w:eastAsia="Cambria" w:cs="Times New Roman"/>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DB1E5E">
        <w:rPr>
          <w:rFonts w:eastAsia="Cambria" w:cs="Times New Roman"/>
          <w:sz w:val="12"/>
          <w:szCs w:val="12"/>
        </w:rPr>
        <w:t>possessio</w:t>
      </w:r>
      <w:proofErr w:type="spellEnd"/>
      <w:r w:rsidRPr="00DB1E5E">
        <w:rPr>
          <w:rFonts w:eastAsia="Cambria" w:cs="Times New Roman"/>
          <w:sz w:val="12"/>
          <w:szCs w:val="12"/>
        </w:rPr>
        <w:t xml:space="preserve"> to dominium by stressing Kant’s term “</w:t>
      </w:r>
      <w:proofErr w:type="spellStart"/>
      <w:r w:rsidRPr="00DB1E5E">
        <w:rPr>
          <w:rFonts w:eastAsia="Cambria" w:cs="Times New Roman"/>
          <w:sz w:val="12"/>
          <w:szCs w:val="12"/>
        </w:rPr>
        <w:t>beliebigen</w:t>
      </w:r>
      <w:proofErr w:type="spellEnd"/>
      <w:r w:rsidRPr="00DB1E5E">
        <w:rPr>
          <w:rFonts w:eastAsia="Cambria" w:cs="Times New Roman"/>
          <w:sz w:val="12"/>
          <w:szCs w:val="12"/>
        </w:rPr>
        <w:t>”. So far as Kant’s literal statement is concerned, it is equally plausible to stress Kant’s term “</w:t>
      </w:r>
      <w:proofErr w:type="spellStart"/>
      <w:r w:rsidRPr="00DB1E5E">
        <w:rPr>
          <w:rFonts w:eastAsia="Cambria" w:cs="Times New Roman"/>
          <w:sz w:val="12"/>
          <w:szCs w:val="12"/>
        </w:rPr>
        <w:t>Gebrauch</w:t>
      </w:r>
      <w:proofErr w:type="spellEnd"/>
      <w:r w:rsidRPr="00DB1E5E">
        <w:rPr>
          <w:rFonts w:eastAsia="Cambria" w:cs="Times New Roman"/>
          <w:sz w:val="12"/>
          <w:szCs w:val="12"/>
        </w:rPr>
        <w:t xml:space="preserve">” (use), which would restrict Kant’s argument to justifying </w:t>
      </w:r>
      <w:proofErr w:type="spellStart"/>
      <w:r w:rsidRPr="00DB1E5E">
        <w:rPr>
          <w:rFonts w:eastAsia="Cambria" w:cs="Times New Roman"/>
          <w:sz w:val="12"/>
          <w:szCs w:val="12"/>
        </w:rPr>
        <w:t>possessio</w:t>
      </w:r>
      <w:proofErr w:type="spellEnd"/>
      <w:r w:rsidRPr="00DB1E5E">
        <w:rPr>
          <w:rFonts w:eastAsia="Cambria" w:cs="Times New Roman"/>
          <w:sz w:val="12"/>
          <w:szCs w:val="12"/>
        </w:rPr>
        <w:t xml:space="preserve">. Kant’s reductio ad absurdum argument assumes the contrapositive thesis that [it is not] altogether ... rightly in my power, </w:t>
      </w:r>
      <w:proofErr w:type="gramStart"/>
      <w:r w:rsidRPr="00DB1E5E">
        <w:rPr>
          <w:rFonts w:eastAsia="Cambria" w:cs="Times New Roman"/>
          <w:sz w:val="12"/>
          <w:szCs w:val="12"/>
        </w:rPr>
        <w:t>i.e.</w:t>
      </w:r>
      <w:proofErr w:type="gramEnd"/>
      <w:r w:rsidRPr="00DB1E5E">
        <w:rPr>
          <w:rFonts w:eastAsia="Cambria" w:cs="Times New Roman"/>
          <w:sz w:val="12"/>
          <w:szCs w:val="12"/>
        </w:rPr>
        <w:t xml:space="preserve"> it [is] not ... compatible with the freedom of everyone according to a universal law ([it is] wrong), to make use of [something which is physically within my power to use]. ([2], [1])</w:t>
      </w:r>
    </w:p>
    <w:p w14:paraId="77C2763C" w14:textId="77777777" w:rsidR="004B05A8" w:rsidRPr="00DB1E5E" w:rsidRDefault="004B05A8" w:rsidP="004B05A8">
      <w:pPr>
        <w:rPr>
          <w:rFonts w:eastAsia="Cambria" w:cs="Times New Roman"/>
          <w:u w:val="single"/>
        </w:rPr>
      </w:pPr>
      <w:r w:rsidRPr="00DB1E5E">
        <w:rPr>
          <w:rFonts w:eastAsia="Cambria" w:cs="Times New Roman"/>
          <w:sz w:val="12"/>
        </w:rPr>
        <w:t xml:space="preserve">His argument then purports to derive a contradiction from this assumption. From this contradiction follows the negation of this assumption by disjunctive syllogism. Strictly speaking, </w:t>
      </w:r>
      <w:r w:rsidRPr="00DB1E5E">
        <w:rPr>
          <w:rFonts w:eastAsia="Cambria" w:cs="Times New Roman"/>
          <w:u w:val="single"/>
        </w:rPr>
        <w:t xml:space="preserve">what Kant’s argument (at best) proves is that </w:t>
      </w:r>
      <w:r w:rsidRPr="00DB1E5E">
        <w:rPr>
          <w:rFonts w:eastAsia="Cambria" w:cs="Times New Roman"/>
          <w:highlight w:val="green"/>
          <w:u w:val="single"/>
        </w:rPr>
        <w:t>it is</w:t>
      </w:r>
      <w:r w:rsidRPr="00DB1E5E">
        <w:rPr>
          <w:rFonts w:eastAsia="Cambria" w:cs="Times New Roman"/>
          <w:u w:val="single"/>
        </w:rPr>
        <w:t xml:space="preserve"> indeed </w:t>
      </w:r>
      <w:r w:rsidRPr="00DB1E5E">
        <w:rPr>
          <w:rFonts w:eastAsia="Cambria" w:cs="Times New Roman"/>
          <w:highlight w:val="green"/>
          <w:u w:val="single"/>
        </w:rPr>
        <w:t>rightful to make use of things</w:t>
      </w:r>
      <w:r w:rsidRPr="00DB1E5E">
        <w:rPr>
          <w:rFonts w:eastAsia="Cambria" w:cs="Times New Roman"/>
          <w:u w:val="single"/>
        </w:rPr>
        <w:t xml:space="preserve"> which in principle are </w:t>
      </w:r>
      <w:r w:rsidRPr="00DB1E5E">
        <w:rPr>
          <w:rFonts w:eastAsia="Cambria" w:cs="Times New Roman"/>
          <w:highlight w:val="green"/>
          <w:u w:val="single"/>
        </w:rPr>
        <w:t>within one’s power</w:t>
      </w:r>
      <w:r w:rsidRPr="00DB1E5E">
        <w:rPr>
          <w:rFonts w:eastAsia="Cambria" w:cs="Times New Roman"/>
          <w:u w:val="single"/>
        </w:rPr>
        <w:t>, provided</w:t>
      </w:r>
      <w:r w:rsidRPr="00DB1E5E">
        <w:rPr>
          <w:rFonts w:eastAsia="Cambria" w:cs="Times New Roman"/>
          <w:sz w:val="12"/>
        </w:rPr>
        <w:t xml:space="preserve"> (“</w:t>
      </w:r>
      <w:proofErr w:type="spellStart"/>
      <w:r w:rsidRPr="00DB1E5E">
        <w:rPr>
          <w:rFonts w:eastAsia="Cambria" w:cs="Times New Roman"/>
          <w:sz w:val="12"/>
        </w:rPr>
        <w:t>obgleich</w:t>
      </w:r>
      <w:proofErr w:type="spellEnd"/>
      <w:r w:rsidRPr="00DB1E5E">
        <w:rPr>
          <w:rFonts w:eastAsia="Cambria" w:cs="Times New Roman"/>
          <w:sz w:val="12"/>
        </w:rPr>
        <w:t xml:space="preserve"> ...”) </w:t>
      </w:r>
      <w:r w:rsidRPr="00DB1E5E">
        <w:rPr>
          <w:rFonts w:eastAsia="Cambria" w:cs="Times New Roman"/>
          <w:u w:val="single"/>
        </w:rPr>
        <w:t>that one ’s use is compatible with the freedom of everyone in accord with a universal law</w:t>
      </w:r>
      <w:r w:rsidRPr="00DB1E5E">
        <w:rPr>
          <w:rFonts w:eastAsia="Cambria" w:cs="Times New Roman"/>
          <w:sz w:val="12"/>
        </w:rPr>
        <w:t xml:space="preserve"> [5]. As mentioned, </w:t>
      </w:r>
      <w:r w:rsidRPr="00DB1E5E">
        <w:rPr>
          <w:rFonts w:eastAsia="Cambria" w:cs="Times New Roman"/>
          <w:u w:val="single"/>
        </w:rPr>
        <w:t xml:space="preserve">Kant’s argument assumes rather than proves that this assumption is correct. </w:t>
      </w:r>
      <w:r w:rsidRPr="00DB1E5E">
        <w:rPr>
          <w:rFonts w:eastAsia="Cambria" w:cs="Times New Roman"/>
          <w:sz w:val="12"/>
        </w:rPr>
        <w:t xml:space="preserve">Kant must prove that this assumption is correct </w:t>
      </w:r>
      <w:proofErr w:type="gramStart"/>
      <w:r w:rsidRPr="00DB1E5E">
        <w:rPr>
          <w:rFonts w:eastAsia="Cambria" w:cs="Times New Roman"/>
          <w:sz w:val="12"/>
        </w:rPr>
        <w:t>in order to</w:t>
      </w:r>
      <w:proofErr w:type="gramEnd"/>
      <w:r w:rsidRPr="00DB1E5E">
        <w:rPr>
          <w:rFonts w:eastAsia="Cambria" w:cs="Times New Roman"/>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DB1E5E">
        <w:rPr>
          <w:rFonts w:eastAsia="Cambria" w:cs="Times New Roman"/>
          <w:sz w:val="12"/>
        </w:rPr>
        <w:t>possessio</w:t>
      </w:r>
      <w:proofErr w:type="spellEnd"/>
      <w:r w:rsidRPr="00DB1E5E">
        <w:rPr>
          <w:rFonts w:eastAsia="Cambria" w:cs="Times New Roman"/>
          <w:sz w:val="12"/>
        </w:rPr>
        <w:t xml:space="preserve">. </w:t>
      </w:r>
      <w:r w:rsidRPr="00DB1E5E">
        <w:rPr>
          <w:rFonts w:eastAsia="Cambria" w:cs="Times New Roman"/>
          <w:u w:val="single"/>
        </w:rPr>
        <w:t>To justify the stronger rights to dominium requires showing that holding things in accord with the rights involved in the further incidents of property ownership is also consistent with the freedom of everyone in accord with universal laws.</w:t>
      </w:r>
      <w:r w:rsidRPr="00DB1E5E">
        <w:rPr>
          <w:rFonts w:eastAsia="Cambria" w:cs="Times New Roman"/>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DB1E5E">
        <w:rPr>
          <w:rFonts w:eastAsia="Cambria" w:cs="Times New Roman"/>
          <w:u w:val="singl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DB1E5E">
        <w:rPr>
          <w:rFonts w:eastAsia="Cambria" w:cs="Times New Roman"/>
          <w:sz w:val="12"/>
        </w:rPr>
        <w:t xml:space="preserve"> Consequently, </w:t>
      </w:r>
      <w:r w:rsidRPr="00DB1E5E">
        <w:rPr>
          <w:rFonts w:eastAsia="Cambria" w:cs="Times New Roman"/>
          <w:u w:val="single"/>
        </w:rPr>
        <w:t xml:space="preserve">merely demonstrating the consistency </w:t>
      </w:r>
      <w:r w:rsidRPr="00DB1E5E">
        <w:rPr>
          <w:rFonts w:eastAsia="Cambria" w:cs="Times New Roman"/>
          <w:sz w:val="12"/>
        </w:rPr>
        <w:t xml:space="preserve">of one or another of these sets of rights with the freedom of everyone according to universal laws </w:t>
      </w:r>
      <w:r w:rsidRPr="00DB1E5E">
        <w:rPr>
          <w:rFonts w:eastAsia="Cambria" w:cs="Times New Roman"/>
          <w:u w:val="single"/>
        </w:rPr>
        <w:t>suffices only to justify the permissibility of that set of rights.</w:t>
      </w:r>
    </w:p>
    <w:p w14:paraId="7A3ED8D9" w14:textId="77777777" w:rsidR="004B05A8" w:rsidRPr="00DB1E5E" w:rsidRDefault="004B05A8" w:rsidP="004B05A8">
      <w:pPr>
        <w:rPr>
          <w:rFonts w:eastAsia="Cambria" w:cs="Times New Roman"/>
          <w:sz w:val="12"/>
          <w:szCs w:val="12"/>
        </w:rPr>
      </w:pPr>
      <w:r w:rsidRPr="00DB1E5E">
        <w:rPr>
          <w:rFonts w:eastAsia="Cambria" w:cs="Times New Roman"/>
          <w:sz w:val="12"/>
          <w:szCs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DB1E5E">
        <w:rPr>
          <w:rFonts w:eastAsia="Cambria" w:cs="Times New Roman"/>
          <w:sz w:val="12"/>
          <w:szCs w:val="12"/>
        </w:rPr>
        <w:t>particular set</w:t>
      </w:r>
      <w:proofErr w:type="gramEnd"/>
      <w:r w:rsidRPr="00DB1E5E">
        <w:rPr>
          <w:rFonts w:eastAsia="Cambria" w:cs="Times New Roman"/>
          <w:sz w:val="12"/>
          <w:szCs w:val="12"/>
        </w:rPr>
        <w:t xml:space="preserve"> of rights among the range of possible, permissible alternatives. Consequently, interpreting Kant’s statement [10] by stressing “</w:t>
      </w:r>
      <w:proofErr w:type="spellStart"/>
      <w:r w:rsidRPr="00DB1E5E">
        <w:rPr>
          <w:rFonts w:eastAsia="Cambria" w:cs="Times New Roman"/>
          <w:sz w:val="12"/>
          <w:szCs w:val="12"/>
        </w:rPr>
        <w:t>beliebigen</w:t>
      </w:r>
      <w:proofErr w:type="spellEnd"/>
      <w:r w:rsidRPr="00DB1E5E">
        <w:rPr>
          <w:rFonts w:eastAsia="Cambria" w:cs="Times New Roman"/>
          <w:sz w:val="12"/>
          <w:szCs w:val="12"/>
        </w:rPr>
        <w:t>”, using it to specify the scope of “</w:t>
      </w:r>
      <w:proofErr w:type="spellStart"/>
      <w:r w:rsidRPr="00DB1E5E">
        <w:rPr>
          <w:rFonts w:eastAsia="Cambria" w:cs="Times New Roman"/>
          <w:sz w:val="12"/>
          <w:szCs w:val="12"/>
        </w:rPr>
        <w:t>Gebrauch</w:t>
      </w:r>
      <w:proofErr w:type="spellEnd"/>
      <w:r w:rsidRPr="00DB1E5E">
        <w:rPr>
          <w:rFonts w:eastAsia="Cambria" w:cs="Times New Roman"/>
          <w:sz w:val="12"/>
          <w:szCs w:val="12"/>
        </w:rPr>
        <w:t>”, can only lead to fallacious, question-begging interpretations of Kant’s argument. Consequently, it is strongly preferable to interpret Kant’s statement by stressing “</w:t>
      </w:r>
      <w:proofErr w:type="spellStart"/>
      <w:r w:rsidRPr="00DB1E5E">
        <w:rPr>
          <w:rFonts w:eastAsia="Cambria" w:cs="Times New Roman"/>
          <w:sz w:val="12"/>
          <w:szCs w:val="12"/>
        </w:rPr>
        <w:t>Gebrauch</w:t>
      </w:r>
      <w:proofErr w:type="spellEnd"/>
      <w:r w:rsidRPr="00DB1E5E">
        <w:rPr>
          <w:rFonts w:eastAsia="Cambria" w:cs="Times New Roman"/>
          <w:sz w:val="12"/>
          <w:szCs w:val="12"/>
        </w:rPr>
        <w:t>”, and using it in its strict, narrow sense to specify the scope of “</w:t>
      </w:r>
      <w:proofErr w:type="spellStart"/>
      <w:r w:rsidRPr="00DB1E5E">
        <w:rPr>
          <w:rFonts w:eastAsia="Cambria" w:cs="Times New Roman"/>
          <w:sz w:val="12"/>
          <w:szCs w:val="12"/>
        </w:rPr>
        <w:t>beliebigen</w:t>
      </w:r>
      <w:proofErr w:type="spellEnd"/>
      <w:r w:rsidRPr="00DB1E5E">
        <w:rPr>
          <w:rFonts w:eastAsia="Cambria" w:cs="Times New Roman"/>
          <w:sz w:val="12"/>
          <w:szCs w:val="12"/>
        </w:rPr>
        <w:t>”. (This parallels the case for interpreting “</w:t>
      </w:r>
      <w:proofErr w:type="spellStart"/>
      <w:r w:rsidRPr="00DB1E5E">
        <w:rPr>
          <w:rFonts w:eastAsia="Cambria" w:cs="Times New Roman"/>
          <w:sz w:val="12"/>
          <w:szCs w:val="12"/>
        </w:rPr>
        <w:t>Besitz</w:t>
      </w:r>
      <w:proofErr w:type="spellEnd"/>
      <w:r w:rsidRPr="00DB1E5E">
        <w:rPr>
          <w:rFonts w:eastAsia="Cambria" w:cs="Times New Roman"/>
          <w:sz w:val="12"/>
          <w:szCs w:val="12"/>
        </w:rPr>
        <w:t>” narrowly instead of broadly.)</w:t>
      </w:r>
    </w:p>
    <w:p w14:paraId="5812032D" w14:textId="77777777" w:rsidR="004B05A8" w:rsidRPr="00DB1E5E" w:rsidRDefault="004B05A8" w:rsidP="004B05A8">
      <w:pPr>
        <w:rPr>
          <w:rFonts w:eastAsia="Cambria" w:cs="Times New Roman"/>
          <w:sz w:val="12"/>
        </w:rPr>
      </w:pPr>
      <w:r w:rsidRPr="00DB1E5E">
        <w:rPr>
          <w:rFonts w:eastAsia="Cambria" w:cs="Times New Roman"/>
          <w:u w:val="single"/>
        </w:rPr>
        <w:t>In sum, to use something legitimately it suffices to have a right to use it. That, in brief, is “possession” strictly speaking; in the narrow sense of the term, “</w:t>
      </w:r>
      <w:r w:rsidRPr="00DB1E5E">
        <w:rPr>
          <w:rFonts w:eastAsia="Cambria" w:cs="Times New Roman"/>
          <w:highlight w:val="green"/>
          <w:u w:val="single"/>
        </w:rPr>
        <w:t>possession” involves only the</w:t>
      </w:r>
      <w:r w:rsidRPr="00DB1E5E">
        <w:rPr>
          <w:rFonts w:eastAsia="Cambria" w:cs="Times New Roman"/>
          <w:u w:val="single"/>
        </w:rPr>
        <w:t xml:space="preserve"> </w:t>
      </w:r>
      <w:r w:rsidRPr="00DB1E5E">
        <w:rPr>
          <w:rFonts w:eastAsia="Cambria" w:cs="Times New Roman"/>
          <w:highlight w:val="green"/>
          <w:u w:val="single"/>
        </w:rPr>
        <w:t>right of a qualified chose in possession</w:t>
      </w:r>
      <w:r w:rsidRPr="00DB1E5E">
        <w:rPr>
          <w:rFonts w:eastAsia="Cambria" w:cs="Times New Roman"/>
          <w:u w:val="single"/>
        </w:rPr>
        <w:t>. Since this condition suffices to fulfill the condition specified by Kant’s reductio argument, no stronger condition follows from Kant’s argument.</w:t>
      </w:r>
      <w:r w:rsidRPr="00DB1E5E">
        <w:rPr>
          <w:rFonts w:eastAsia="Cambria" w:cs="Times New Roman"/>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B1E5E">
        <w:rPr>
          <w:rFonts w:eastAsia="Cambria" w:cs="Times New Roman"/>
          <w:u w:val="single"/>
        </w:rPr>
        <w:t>Insofar as possession persists despite subsequent and continuing disuse, Kant’s proof does not demonstrate even a narrow right to possession.</w:t>
      </w:r>
      <w:r w:rsidRPr="00DB1E5E">
        <w:rPr>
          <w:rFonts w:eastAsia="Cambria" w:cs="Times New Roman"/>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DB1E5E">
        <w:rPr>
          <w:rFonts w:eastAsia="Cambria" w:cs="Times New Roman"/>
          <w:u w:val="single"/>
        </w:rPr>
        <w:t>However, because it does not prove the indefinite duration of possession, in the narrow sense, Kant’s proof of the (first version of the) Postulate of Practical Reason regarding Right is unsound.</w:t>
      </w:r>
      <w:r w:rsidRPr="00DB1E5E">
        <w:rPr>
          <w:rFonts w:eastAsia="Cambria" w:cs="Times New Roman"/>
          <w:sz w:val="12"/>
        </w:rPr>
        <w:t xml:space="preserve"> Kant’s further considerations in RL §6 suffer analogous weaknesses (see §§2.4f.).</w:t>
      </w:r>
    </w:p>
    <w:p w14:paraId="4610C969" w14:textId="77777777" w:rsidR="004B05A8" w:rsidRPr="00DB1E5E" w:rsidRDefault="004B05A8" w:rsidP="004B05A8">
      <w:pPr>
        <w:keepNext/>
        <w:keepLines/>
        <w:spacing w:before="40" w:after="0"/>
        <w:outlineLvl w:val="3"/>
        <w:rPr>
          <w:rFonts w:eastAsia="MS Gothic"/>
          <w:b/>
          <w:iCs/>
          <w:sz w:val="26"/>
        </w:rPr>
      </w:pPr>
      <w:r w:rsidRPr="00DB1E5E">
        <w:rPr>
          <w:rFonts w:eastAsia="MS Gothic"/>
          <w:b/>
          <w:iCs/>
          <w:sz w:val="26"/>
        </w:rPr>
        <w:t>That implies that private appropriation is unjust.</w:t>
      </w:r>
    </w:p>
    <w:p w14:paraId="0D0BA8D9" w14:textId="77777777" w:rsidR="004B05A8" w:rsidRPr="00DB1E5E" w:rsidRDefault="004B05A8" w:rsidP="004B05A8">
      <w:pPr>
        <w:rPr>
          <w:rFonts w:eastAsia="Cambria" w:cs="Times New Roman"/>
        </w:rPr>
      </w:pPr>
      <w:r w:rsidRPr="00DB1E5E">
        <w:rPr>
          <w:rFonts w:eastAsia="Cambria" w:cs="Times New Roman"/>
          <w:b/>
          <w:bCs/>
          <w:sz w:val="26"/>
        </w:rPr>
        <w:t>Westphal 97</w:t>
      </w:r>
      <w:r w:rsidRPr="00DB1E5E">
        <w:rPr>
          <w:rFonts w:eastAsia="Cambria" w:cs="Times New Roman"/>
        </w:rPr>
        <w:t xml:space="preserve"> [(Kenneth R., Professor of Philosophy at </w:t>
      </w:r>
      <w:proofErr w:type="spellStart"/>
      <w:r w:rsidRPr="00DB1E5E">
        <w:rPr>
          <w:rFonts w:eastAsia="Cambria" w:cs="Times New Roman"/>
        </w:rPr>
        <w:t>Boðaziçi</w:t>
      </w:r>
      <w:proofErr w:type="spellEnd"/>
      <w:r w:rsidRPr="00DB1E5E">
        <w:rPr>
          <w:rFonts w:eastAsia="Cambria" w:cs="Times New Roman"/>
        </w:rPr>
        <w:t xml:space="preserve"> </w:t>
      </w:r>
      <w:proofErr w:type="spellStart"/>
      <w:r w:rsidRPr="00DB1E5E">
        <w:rPr>
          <w:rFonts w:eastAsia="Cambria" w:cs="Times New Roman"/>
        </w:rPr>
        <w:t>Üniversitesi</w:t>
      </w:r>
      <w:proofErr w:type="spellEnd"/>
      <w:r w:rsidRPr="00DB1E5E">
        <w:rPr>
          <w:rFonts w:eastAsia="Cambria" w:cs="Times New Roman"/>
        </w:rPr>
        <w:t xml:space="preserve">, PhD in Philosophy from </w:t>
      </w:r>
      <w:proofErr w:type="spellStart"/>
      <w:r w:rsidRPr="00DB1E5E">
        <w:rPr>
          <w:rFonts w:eastAsia="Cambria" w:cs="Times New Roman"/>
        </w:rPr>
        <w:t>Wisco</w:t>
      </w:r>
      <w:proofErr w:type="spellEnd"/>
      <w:r w:rsidRPr="00DB1E5E">
        <w:rPr>
          <w:rFonts w:eastAsia="Cambria" w:cs="Times New Roman"/>
        </w:rPr>
        <w:t xml:space="preserve">) “Do Kant’s Principles Justify Property or Usufruct?” </w:t>
      </w:r>
      <w:proofErr w:type="spellStart"/>
      <w:r w:rsidRPr="00DB1E5E">
        <w:rPr>
          <w:rFonts w:eastAsia="Cambria" w:cs="Times New Roman"/>
        </w:rPr>
        <w:t>Jahrbuch</w:t>
      </w:r>
      <w:proofErr w:type="spellEnd"/>
      <w:r w:rsidRPr="00DB1E5E">
        <w:rPr>
          <w:rFonts w:eastAsia="Cambria" w:cs="Times New Roman"/>
        </w:rPr>
        <w:t xml:space="preserve"> für </w:t>
      </w:r>
      <w:proofErr w:type="spellStart"/>
      <w:r w:rsidRPr="00DB1E5E">
        <w:rPr>
          <w:rFonts w:eastAsia="Cambria" w:cs="Times New Roman"/>
        </w:rPr>
        <w:t>Recht</w:t>
      </w:r>
      <w:proofErr w:type="spellEnd"/>
      <w:r w:rsidRPr="00DB1E5E">
        <w:rPr>
          <w:rFonts w:eastAsia="Cambria" w:cs="Times New Roman"/>
        </w:rPr>
        <w:t xml:space="preserve"> und </w:t>
      </w:r>
      <w:proofErr w:type="spellStart"/>
      <w:r w:rsidRPr="00DB1E5E">
        <w:rPr>
          <w:rFonts w:eastAsia="Cambria" w:cs="Times New Roman"/>
        </w:rPr>
        <w:t>Ethik</w:t>
      </w:r>
      <w:proofErr w:type="spellEnd"/>
      <w:r w:rsidRPr="00DB1E5E">
        <w:rPr>
          <w:rFonts w:eastAsia="Cambria" w:cs="Times New Roman"/>
        </w:rPr>
        <w:t>/Annual Review of Law and Ethics 5 (1997):141–94.] RE</w:t>
      </w:r>
    </w:p>
    <w:p w14:paraId="13594F4C" w14:textId="77777777" w:rsidR="004B05A8" w:rsidRPr="00DB1E5E" w:rsidRDefault="004B05A8" w:rsidP="004B05A8">
      <w:pPr>
        <w:rPr>
          <w:rFonts w:eastAsia="Cambria" w:cs="Times New Roman"/>
          <w:sz w:val="12"/>
        </w:rPr>
      </w:pPr>
      <w:r w:rsidRPr="00DB1E5E">
        <w:rPr>
          <w:rFonts w:eastAsia="Cambria" w:cs="Times New Roman"/>
          <w:sz w:val="12"/>
        </w:rPr>
        <w:t xml:space="preserve">6.2 </w:t>
      </w:r>
      <w:r w:rsidRPr="00DB1E5E">
        <w:rPr>
          <w:rFonts w:eastAsia="Cambria" w:cs="Times New Roman"/>
          <w:u w:val="single"/>
        </w:rPr>
        <w:t xml:space="preserve">One right that is not justified by the Kantian defense of rights to use developed above is the </w:t>
      </w:r>
      <w:r w:rsidRPr="00DB1E5E">
        <w:rPr>
          <w:rFonts w:eastAsia="Cambria" w:cs="Times New Roman"/>
          <w:highlight w:val="green"/>
          <w:u w:val="single"/>
        </w:rPr>
        <w:t>exclusion of others from</w:t>
      </w:r>
      <w:r w:rsidRPr="00DB1E5E">
        <w:rPr>
          <w:rFonts w:eastAsia="Cambria" w:cs="Times New Roman"/>
          <w:u w:val="single"/>
        </w:rPr>
        <w:t xml:space="preserve"> the use of something to which one has </w:t>
      </w:r>
      <w:r w:rsidRPr="00DB1E5E">
        <w:rPr>
          <w:rFonts w:eastAsia="Cambria" w:cs="Times New Roman"/>
          <w:highlight w:val="green"/>
          <w:u w:val="single"/>
        </w:rPr>
        <w:t>a right</w:t>
      </w:r>
      <w:r w:rsidRPr="00DB1E5E">
        <w:rPr>
          <w:rFonts w:eastAsia="Cambria" w:cs="Times New Roman"/>
          <w:u w:val="single"/>
        </w:rPr>
        <w:t xml:space="preserve"> on those occasions </w:t>
      </w:r>
      <w:r w:rsidRPr="00DB1E5E">
        <w:rPr>
          <w:rFonts w:eastAsia="Cambria" w:cs="Times New Roman"/>
          <w:highlight w:val="green"/>
          <w:u w:val="single"/>
        </w:rPr>
        <w:t>when</w:t>
      </w:r>
      <w:r w:rsidRPr="00DB1E5E">
        <w:rPr>
          <w:rFonts w:eastAsia="Cambria" w:cs="Times New Roman"/>
          <w:u w:val="single"/>
        </w:rPr>
        <w:t xml:space="preserve"> </w:t>
      </w:r>
      <w:r w:rsidRPr="00DB1E5E">
        <w:rPr>
          <w:rFonts w:eastAsia="Cambria" w:cs="Times New Roman"/>
          <w:highlight w:val="green"/>
          <w:u w:val="single"/>
        </w:rPr>
        <w:t>one does not need</w:t>
      </w:r>
      <w:r w:rsidRPr="00DB1E5E">
        <w:rPr>
          <w:rFonts w:eastAsia="Cambria" w:cs="Times New Roman"/>
          <w:u w:val="single"/>
        </w:rPr>
        <w:t xml:space="preserve"> and is not likely to need to use </w:t>
      </w:r>
      <w:r w:rsidRPr="00DB1E5E">
        <w:rPr>
          <w:rFonts w:eastAsia="Cambria" w:cs="Times New Roman"/>
          <w:highlight w:val="green"/>
          <w:u w:val="single"/>
        </w:rPr>
        <w:t>the item</w:t>
      </w:r>
      <w:r w:rsidRPr="00DB1E5E">
        <w:rPr>
          <w:rFonts w:eastAsia="Cambria" w:cs="Times New Roman"/>
          <w:u w:val="single"/>
        </w:rPr>
        <w:t xml:space="preserve"> in question. </w:t>
      </w:r>
      <w:r w:rsidRPr="00DB1E5E">
        <w:rPr>
          <w:rFonts w:eastAsia="Cambria" w:cs="Times New Roman"/>
          <w:highlight w:val="green"/>
          <w:u w:val="single"/>
        </w:rPr>
        <w:t>Property rights involve</w:t>
      </w:r>
      <w:r w:rsidRPr="00DB1E5E">
        <w:rPr>
          <w:rFonts w:eastAsia="Cambria" w:cs="Times New Roman"/>
          <w:u w:val="single"/>
        </w:rPr>
        <w:t xml:space="preserve"> </w:t>
      </w:r>
      <w:r w:rsidRPr="00DB1E5E">
        <w:rPr>
          <w:rFonts w:eastAsia="Cambria" w:cs="Times New Roman"/>
          <w:highlight w:val="green"/>
          <w:u w:val="single"/>
        </w:rPr>
        <w:t>such an exclusion</w:t>
      </w:r>
      <w:r w:rsidRPr="00DB1E5E">
        <w:rPr>
          <w:rFonts w:eastAsia="Cambria" w:cs="Times New Roman"/>
          <w:u w:val="single"/>
        </w:rPr>
        <w:t xml:space="preserve">. </w:t>
      </w:r>
      <w:r w:rsidRPr="00DB1E5E">
        <w:rPr>
          <w:rFonts w:eastAsia="Cambria" w:cs="Times New Roman"/>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DB1E5E">
        <w:rPr>
          <w:rFonts w:eastAsia="Cambria" w:cs="Times New Roman"/>
          <w:u w:val="single"/>
        </w:rPr>
        <w:t>there are alternative sets of rights to things which meet both Kant’s sine qua non of being consistent with the freedom of all in accord with universal laws</w:t>
      </w:r>
      <w:r w:rsidRPr="00DB1E5E">
        <w:rPr>
          <w:rFonts w:eastAsia="Cambria" w:cs="Times New Roman"/>
          <w:sz w:val="12"/>
        </w:rPr>
        <w:t xml:space="preserve"> [5] and Kant’s metaphysical grounds of proof concerning freedom of overt action. Neither Kant’s own argument nor my reconstruction of it address most of the incidents of property ownership. (Though I have suggested that </w:t>
      </w:r>
      <w:r w:rsidRPr="00DB1E5E">
        <w:rPr>
          <w:rFonts w:eastAsia="Cambria" w:cs="Times New Roman"/>
          <w:u w:val="single"/>
        </w:rPr>
        <w:t>Kant’s principles can justify the prohibition on harmful use</w:t>
      </w:r>
      <w:r w:rsidRPr="00DB1E5E">
        <w:rPr>
          <w:rFonts w:eastAsia="Cambria" w:cs="Times New Roman"/>
          <w:sz w:val="12"/>
        </w:rPr>
        <w:t xml:space="preserve"> and very likely some version of the liability to execution.) Indeed, </w:t>
      </w:r>
      <w:r w:rsidRPr="00DB1E5E">
        <w:rPr>
          <w:rFonts w:eastAsia="Cambria" w:cs="Times New Roman"/>
          <w:u w:val="single"/>
        </w:rPr>
        <w:t>Kant’s sole Innate Right to Freedom, Universal Law of Right, and Permissive Law of Practical Reason appear to entail that it is illegitimate to exclude others’ use of something to which one has a qualified chose in possession</w:t>
      </w:r>
      <w:r w:rsidRPr="00DB1E5E">
        <w:rPr>
          <w:rFonts w:eastAsia="Cambria" w:cs="Times New Roman"/>
          <w:sz w:val="12"/>
        </w:rPr>
        <w:t xml:space="preserve"> provided that their use does not interfere with one’s own regular and reliable use of the item in question. </w:t>
      </w:r>
      <w:r w:rsidRPr="00DB1E5E">
        <w:rPr>
          <w:rFonts w:eastAsia="Cambria" w:cs="Times New Roman"/>
          <w:u w:val="single"/>
        </w:rPr>
        <w:t>Moreover, Kant’s principles give priority to use over first acquisition</w:t>
      </w:r>
      <w:r w:rsidRPr="00DB1E5E">
        <w:rPr>
          <w:rFonts w:eastAsia="Cambria" w:cs="Times New Roman"/>
          <w:sz w:val="12"/>
        </w:rPr>
        <w:t xml:space="preserve">, and indeed they justify first acquisition only in view of legitimate and needful use. </w:t>
      </w:r>
      <w:r w:rsidRPr="00DB1E5E">
        <w:rPr>
          <w:rFonts w:eastAsia="Cambria" w:cs="Times New Roman"/>
          <w:u w:val="single"/>
        </w:rPr>
        <w:t xml:space="preserve">To this extent, Kant’ s </w:t>
      </w:r>
      <w:r w:rsidRPr="00DB1E5E">
        <w:rPr>
          <w:rFonts w:eastAsia="Cambria" w:cs="Times New Roman"/>
          <w:highlight w:val="green"/>
          <w:u w:val="single"/>
        </w:rPr>
        <w:t>principles undermine and repudiate</w:t>
      </w:r>
      <w:r w:rsidRPr="00DB1E5E">
        <w:rPr>
          <w:rFonts w:eastAsia="Cambria" w:cs="Times New Roman"/>
          <w:u w:val="single"/>
        </w:rPr>
        <w:t xml:space="preserve"> one of </w:t>
      </w:r>
      <w:r w:rsidRPr="00DB1E5E">
        <w:rPr>
          <w:rFonts w:eastAsia="Cambria" w:cs="Times New Roman"/>
          <w:highlight w:val="green"/>
          <w:u w:val="single"/>
        </w:rPr>
        <w:t>the cherished</w:t>
      </w:r>
      <w:r w:rsidRPr="00DB1E5E">
        <w:rPr>
          <w:rFonts w:eastAsia="Cambria" w:cs="Times New Roman"/>
          <w:u w:val="single"/>
        </w:rPr>
        <w:t xml:space="preserve"> hallmarks of the </w:t>
      </w:r>
      <w:r w:rsidRPr="00DB1E5E">
        <w:rPr>
          <w:rFonts w:eastAsia="Cambria" w:cs="Times New Roman"/>
          <w:highlight w:val="green"/>
          <w:u w:val="single"/>
        </w:rPr>
        <w:t>liberal conception of</w:t>
      </w:r>
      <w:r w:rsidRPr="00DB1E5E">
        <w:rPr>
          <w:rFonts w:eastAsia="Cambria" w:cs="Times New Roman"/>
          <w:u w:val="single"/>
        </w:rPr>
        <w:t xml:space="preserve"> private </w:t>
      </w:r>
      <w:r w:rsidRPr="00DB1E5E">
        <w:rPr>
          <w:rFonts w:eastAsia="Cambria" w:cs="Times New Roman"/>
          <w:highlight w:val="green"/>
          <w:u w:val="single"/>
        </w:rPr>
        <w:t>property</w:t>
      </w:r>
      <w:r w:rsidRPr="00DB1E5E">
        <w:rPr>
          <w:rFonts w:eastAsia="Cambria" w:cs="Times New Roman"/>
          <w:u w:val="single"/>
        </w:rPr>
        <w:t>, namely, that first acquisition as such secures a right over the disposition of a thing, regardless of subsequent disuse</w:t>
      </w:r>
      <w:r w:rsidRPr="00DB1E5E">
        <w:rPr>
          <w:rFonts w:eastAsia="Cambria" w:cs="Times New Roman"/>
          <w:sz w:val="12"/>
        </w:rPr>
        <w:t xml:space="preserve"> (cf. §3.10).</w:t>
      </w:r>
    </w:p>
    <w:p w14:paraId="6443CE81" w14:textId="63648736" w:rsidR="004B05A8" w:rsidRPr="00DB1E5E" w:rsidRDefault="004B05A8" w:rsidP="004B05A8">
      <w:pPr>
        <w:keepNext/>
        <w:keepLines/>
        <w:spacing w:before="40" w:after="0"/>
        <w:outlineLvl w:val="3"/>
        <w:rPr>
          <w:rFonts w:eastAsia="MS Gothic"/>
          <w:b/>
          <w:iCs/>
          <w:sz w:val="26"/>
        </w:rPr>
      </w:pPr>
      <w:r>
        <w:rPr>
          <w:rFonts w:eastAsia="MS Gothic"/>
          <w:b/>
          <w:iCs/>
          <w:sz w:val="26"/>
        </w:rPr>
        <w:t>2</w:t>
      </w:r>
      <w:r w:rsidRPr="00DB1E5E">
        <w:rPr>
          <w:rFonts w:eastAsia="MS Gothic"/>
          <w:b/>
          <w:iCs/>
          <w:sz w:val="26"/>
        </w:rPr>
        <w:t>] Privatization of outer space runs counter to international law</w:t>
      </w:r>
    </w:p>
    <w:p w14:paraId="18561809" w14:textId="77777777" w:rsidR="004B05A8" w:rsidRPr="00DB1E5E" w:rsidRDefault="004B05A8" w:rsidP="004B05A8">
      <w:pPr>
        <w:rPr>
          <w:rFonts w:eastAsia="Cambria" w:cs="Times New Roman"/>
        </w:rPr>
      </w:pPr>
      <w:r w:rsidRPr="00DB1E5E">
        <w:rPr>
          <w:rFonts w:eastAsia="Cambria" w:cs="Times New Roman"/>
          <w:b/>
          <w:bCs/>
          <w:sz w:val="26"/>
        </w:rPr>
        <w:t xml:space="preserve">van </w:t>
      </w:r>
      <w:proofErr w:type="spellStart"/>
      <w:r w:rsidRPr="00DB1E5E">
        <w:rPr>
          <w:rFonts w:eastAsia="Cambria" w:cs="Times New Roman"/>
          <w:b/>
          <w:bCs/>
          <w:sz w:val="26"/>
        </w:rPr>
        <w:t>Eijk</w:t>
      </w:r>
      <w:proofErr w:type="spellEnd"/>
      <w:r w:rsidRPr="00DB1E5E">
        <w:rPr>
          <w:rFonts w:eastAsia="Cambria" w:cs="Times New Roman"/>
          <w:b/>
          <w:bCs/>
          <w:sz w:val="26"/>
        </w:rPr>
        <w:t xml:space="preserve"> 20</w:t>
      </w:r>
      <w:r w:rsidRPr="00DB1E5E">
        <w:rPr>
          <w:rFonts w:eastAsia="Cambria" w:cs="Times New Roman"/>
        </w:rPr>
        <w:t xml:space="preserve"> [(Cristian, finishing an accelerated BA in Law at the University of Cambridge. He holds a BA cum laude in International Justice and an LLM in Public International Law from Leiden </w:t>
      </w:r>
      <w:proofErr w:type="gramStart"/>
      <w:r w:rsidRPr="00DB1E5E">
        <w:rPr>
          <w:rFonts w:eastAsia="Cambria" w:cs="Times New Roman"/>
        </w:rPr>
        <w:t>University, and</w:t>
      </w:r>
      <w:proofErr w:type="gramEnd"/>
      <w:r w:rsidRPr="00DB1E5E">
        <w:rPr>
          <w:rFonts w:eastAsia="Cambria" w:cs="Times New Roman"/>
        </w:rPr>
        <w:t xml:space="preserve"> has previously worked at the T.M.C. Asser Institute and the International Commission on Missing Persons.) “Sorry, Elon: Mars is not a legal vacuum – and it’s not yours, either,” 5/11/20, </w:t>
      </w:r>
      <w:proofErr w:type="spellStart"/>
      <w:r w:rsidRPr="00DB1E5E">
        <w:rPr>
          <w:rFonts w:eastAsia="Cambria" w:cs="Times New Roman"/>
        </w:rPr>
        <w:t>Völkerrechtsblog</w:t>
      </w:r>
      <w:proofErr w:type="spellEnd"/>
      <w:r w:rsidRPr="00DB1E5E">
        <w:rPr>
          <w:rFonts w:eastAsia="Cambria" w:cs="Times New Roman"/>
        </w:rPr>
        <w:t xml:space="preserve">, </w:t>
      </w:r>
      <w:hyperlink r:id="rId6" w:history="1">
        <w:r w:rsidRPr="00DB1E5E">
          <w:rPr>
            <w:rFonts w:eastAsia="Cambria" w:cs="Times New Roman"/>
          </w:rPr>
          <w:t>https://voelkerrechtsblog.org/sorry-elon-mars-is-not-a-legal-vacuum-and-its-not-yours-either</w:t>
        </w:r>
      </w:hyperlink>
      <w:r w:rsidRPr="00DB1E5E">
        <w:rPr>
          <w:rFonts w:eastAsia="Cambria" w:cs="Times New Roman"/>
        </w:rPr>
        <w:t>] TDI</w:t>
      </w:r>
    </w:p>
    <w:p w14:paraId="39E4DDB2" w14:textId="77777777" w:rsidR="004B05A8" w:rsidRPr="00DB1E5E" w:rsidRDefault="004B05A8" w:rsidP="004B05A8">
      <w:pPr>
        <w:rPr>
          <w:rFonts w:eastAsia="Cambria" w:cs="Times New Roman"/>
          <w:sz w:val="12"/>
          <w:szCs w:val="12"/>
        </w:rPr>
      </w:pPr>
      <w:r w:rsidRPr="00DB1E5E">
        <w:rPr>
          <w:rFonts w:eastAsia="Cambria" w:cs="Times New Roman"/>
          <w:sz w:val="12"/>
          <w:szCs w:val="12"/>
        </w:rPr>
        <w:t xml:space="preserve">On October 28th, Elon Musk’s company SpaceX published its Terms of Service for the beta test of its </w:t>
      </w:r>
      <w:proofErr w:type="spellStart"/>
      <w:r w:rsidRPr="00DB1E5E">
        <w:rPr>
          <w:rFonts w:eastAsia="Cambria" w:cs="Times New Roman"/>
          <w:sz w:val="12"/>
          <w:szCs w:val="12"/>
        </w:rPr>
        <w:t>Starlink</w:t>
      </w:r>
      <w:proofErr w:type="spellEnd"/>
      <w:r w:rsidRPr="00DB1E5E">
        <w:rPr>
          <w:rFonts w:eastAsia="Cambria" w:cs="Times New Roman"/>
          <w:sz w:val="12"/>
          <w:szCs w:val="12"/>
        </w:rPr>
        <w:t xml:space="preserve"> broadband </w:t>
      </w:r>
      <w:proofErr w:type="spellStart"/>
      <w:r w:rsidRPr="00DB1E5E">
        <w:rPr>
          <w:rFonts w:eastAsia="Cambria" w:cs="Times New Roman"/>
          <w:sz w:val="12"/>
          <w:szCs w:val="12"/>
        </w:rPr>
        <w:t>megaconstellation</w:t>
      </w:r>
      <w:proofErr w:type="spellEnd"/>
      <w:r w:rsidRPr="00DB1E5E">
        <w:rPr>
          <w:rFonts w:eastAsia="Cambria" w:cs="Times New Roman"/>
          <w:sz w:val="12"/>
          <w:szCs w:val="12"/>
        </w:rPr>
        <w:t xml:space="preserve">. If successful, the project purports to offer internet connection to the entire globe – an admirable, albeit aspirational, mission. I must confess: </w:t>
      </w:r>
      <w:proofErr w:type="spellStart"/>
      <w:r w:rsidRPr="00DB1E5E">
        <w:rPr>
          <w:rFonts w:eastAsia="Cambria" w:cs="Times New Roman"/>
          <w:sz w:val="12"/>
          <w:szCs w:val="12"/>
        </w:rPr>
        <w:t>Starlink’s</w:t>
      </w:r>
      <w:proofErr w:type="spellEnd"/>
      <w:r w:rsidRPr="00DB1E5E">
        <w:rPr>
          <w:rFonts w:eastAsia="Cambria" w:cs="Times New Roman"/>
          <w:sz w:val="12"/>
          <w:szCs w:val="12"/>
        </w:rPr>
        <w:t xml:space="preserve"> terrestrial impact is a pet issue of mine. But this time, something else caught my attention. Buried in said Terms of Service, under a section called “Governing Law”, I discovered this curious paragraph:</w:t>
      </w:r>
    </w:p>
    <w:p w14:paraId="1C19D9FF" w14:textId="77777777" w:rsidR="004B05A8" w:rsidRPr="00DB1E5E" w:rsidRDefault="004B05A8" w:rsidP="004B05A8">
      <w:pPr>
        <w:rPr>
          <w:rFonts w:eastAsia="Cambria" w:cs="Times New Roman"/>
          <w:sz w:val="12"/>
          <w:szCs w:val="12"/>
        </w:rPr>
      </w:pPr>
      <w:r w:rsidRPr="00DB1E5E">
        <w:rPr>
          <w:rFonts w:eastAsia="Cambria" w:cs="Times New Roman"/>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26CCC76E" w14:textId="77777777" w:rsidR="004B05A8" w:rsidRPr="00DB1E5E" w:rsidRDefault="004B05A8" w:rsidP="004B05A8">
      <w:pPr>
        <w:rPr>
          <w:rFonts w:eastAsia="Cambria" w:cs="Times New Roman"/>
          <w:u w:val="single"/>
        </w:rPr>
      </w:pPr>
      <w:r w:rsidRPr="00DB1E5E">
        <w:rPr>
          <w:rFonts w:eastAsia="Cambria" w:cs="Times New Roman"/>
          <w:u w:val="single"/>
        </w:rPr>
        <w:t xml:space="preserve">CAN HE DO THAT? In short, the answer is a resounding “no”. Outer </w:t>
      </w:r>
      <w:r w:rsidRPr="00DB1E5E">
        <w:rPr>
          <w:rFonts w:eastAsia="Cambria" w:cs="Times New Roman"/>
          <w:highlight w:val="green"/>
          <w:u w:val="single"/>
        </w:rPr>
        <w:t>space is</w:t>
      </w:r>
      <w:r w:rsidRPr="00DB1E5E">
        <w:rPr>
          <w:rFonts w:eastAsia="Cambria" w:cs="Times New Roman"/>
          <w:u w:val="single"/>
        </w:rPr>
        <w:t xml:space="preserve"> already </w:t>
      </w:r>
      <w:r w:rsidRPr="00DB1E5E">
        <w:rPr>
          <w:rFonts w:eastAsia="Cambria" w:cs="Times New Roman"/>
          <w:highlight w:val="green"/>
          <w:u w:val="single"/>
        </w:rPr>
        <w:t>subject to</w:t>
      </w:r>
      <w:r w:rsidRPr="00DB1E5E">
        <w:rPr>
          <w:rFonts w:eastAsia="Cambria" w:cs="Times New Roman"/>
          <w:u w:val="single"/>
        </w:rPr>
        <w:t xml:space="preserve"> a system of </w:t>
      </w:r>
      <w:r w:rsidRPr="00DB1E5E">
        <w:rPr>
          <w:rFonts w:eastAsia="Cambria" w:cs="Times New Roman"/>
          <w:highlight w:val="green"/>
          <w:u w:val="single"/>
        </w:rPr>
        <w:t>i</w:t>
      </w:r>
      <w:r w:rsidRPr="00DB1E5E">
        <w:rPr>
          <w:rFonts w:eastAsia="Cambria" w:cs="Times New Roman"/>
          <w:u w:val="single"/>
        </w:rPr>
        <w:t xml:space="preserve">nternational </w:t>
      </w:r>
      <w:r w:rsidRPr="00DB1E5E">
        <w:rPr>
          <w:rFonts w:eastAsia="Cambria" w:cs="Times New Roman"/>
          <w:highlight w:val="green"/>
          <w:u w:val="single"/>
        </w:rPr>
        <w:t>law</w:t>
      </w:r>
      <w:r w:rsidRPr="00DB1E5E">
        <w:rPr>
          <w:rFonts w:eastAsia="Cambria" w:cs="Times New Roman"/>
          <w:u w:val="single"/>
        </w:rPr>
        <w:t xml:space="preserve">, and even Elon Musk cannot </w:t>
      </w:r>
      <w:proofErr w:type="spellStart"/>
      <w:r w:rsidRPr="00DB1E5E">
        <w:rPr>
          <w:rFonts w:eastAsia="Cambria" w:cs="Times New Roman"/>
          <w:u w:val="single"/>
        </w:rPr>
        <w:t>colombus</w:t>
      </w:r>
      <w:proofErr w:type="spellEnd"/>
      <w:r w:rsidRPr="00DB1E5E">
        <w:rPr>
          <w:rFonts w:eastAsia="Cambria" w:cs="Times New Roman"/>
          <w:u w:val="single"/>
        </w:rPr>
        <w:t xml:space="preserve"> a new one.</w:t>
      </w:r>
    </w:p>
    <w:p w14:paraId="190B9EDB" w14:textId="77777777" w:rsidR="004B05A8" w:rsidRPr="00DB1E5E" w:rsidRDefault="004B05A8" w:rsidP="004B05A8">
      <w:pPr>
        <w:rPr>
          <w:rFonts w:eastAsia="Cambria" w:cs="Times New Roman"/>
          <w:sz w:val="12"/>
          <w:szCs w:val="12"/>
        </w:rPr>
      </w:pPr>
      <w:r w:rsidRPr="00DB1E5E">
        <w:rPr>
          <w:rFonts w:eastAsia="Cambria" w:cs="Times New Roman"/>
          <w:sz w:val="12"/>
          <w:szCs w:val="12"/>
        </w:rPr>
        <w:t>Who’s responsible for Elon Musk?</w:t>
      </w:r>
    </w:p>
    <w:p w14:paraId="6DD9ED81" w14:textId="77777777" w:rsidR="004B05A8" w:rsidRPr="00DB1E5E" w:rsidRDefault="004B05A8" w:rsidP="004B05A8">
      <w:pPr>
        <w:rPr>
          <w:rFonts w:eastAsia="Cambria" w:cs="Times New Roman"/>
          <w:u w:val="single"/>
        </w:rPr>
      </w:pPr>
      <w:r w:rsidRPr="00DB1E5E">
        <w:rPr>
          <w:rFonts w:eastAsia="Cambria" w:cs="Times New Roman"/>
          <w:u w:val="single"/>
        </w:rPr>
        <w:t>Two provisions of the Outer Space Treaty (OST), both also customary, are particularly relevant here.</w:t>
      </w:r>
    </w:p>
    <w:p w14:paraId="5C7965AC" w14:textId="77777777" w:rsidR="004B05A8" w:rsidRPr="00DB1E5E" w:rsidRDefault="004B05A8" w:rsidP="004B05A8">
      <w:pPr>
        <w:rPr>
          <w:rFonts w:eastAsia="Cambria" w:cs="Times New Roman"/>
          <w:u w:val="single"/>
        </w:rPr>
      </w:pPr>
      <w:r w:rsidRPr="00DB1E5E">
        <w:rPr>
          <w:rFonts w:eastAsia="Cambria" w:cs="Times New Roman"/>
          <w:highlight w:val="green"/>
          <w:u w:val="single"/>
        </w:rPr>
        <w:t>OST article II: “Outer space</w:t>
      </w:r>
      <w:r w:rsidRPr="00DB1E5E">
        <w:rPr>
          <w:rFonts w:eastAsia="Cambria" w:cs="Times New Roman"/>
          <w:u w:val="single"/>
        </w:rPr>
        <w:t xml:space="preserve">, including the moon and other celestial bodies, </w:t>
      </w:r>
      <w:r w:rsidRPr="00DB1E5E">
        <w:rPr>
          <w:rFonts w:eastAsia="Cambria" w:cs="Times New Roman"/>
          <w:highlight w:val="green"/>
          <w:u w:val="single"/>
        </w:rPr>
        <w:t>is not subject to</w:t>
      </w:r>
      <w:r w:rsidRPr="00DB1E5E">
        <w:rPr>
          <w:rFonts w:eastAsia="Cambria" w:cs="Times New Roman"/>
          <w:u w:val="single"/>
        </w:rPr>
        <w:t xml:space="preserve"> national </w:t>
      </w:r>
      <w:r w:rsidRPr="00DB1E5E">
        <w:rPr>
          <w:rFonts w:eastAsia="Cambria" w:cs="Times New Roman"/>
          <w:highlight w:val="green"/>
          <w:u w:val="single"/>
        </w:rPr>
        <w:t>appropriation by claim of sovereignty, by means of use or occupation</w:t>
      </w:r>
      <w:r w:rsidRPr="00DB1E5E">
        <w:rPr>
          <w:rFonts w:eastAsia="Cambria" w:cs="Times New Roman"/>
          <w:u w:val="single"/>
        </w:rPr>
        <w:t>, or by any other means.”</w:t>
      </w:r>
    </w:p>
    <w:p w14:paraId="383E6268" w14:textId="77777777" w:rsidR="004B05A8" w:rsidRPr="00DB1E5E" w:rsidRDefault="004B05A8" w:rsidP="004B05A8">
      <w:pPr>
        <w:rPr>
          <w:rFonts w:eastAsia="Cambria" w:cs="Times New Roman"/>
          <w:u w:val="single"/>
        </w:rPr>
      </w:pPr>
      <w:r w:rsidRPr="00DB1E5E">
        <w:rPr>
          <w:rFonts w:eastAsia="Cambria" w:cs="Times New Roman"/>
          <w:u w:val="single"/>
        </w:rPr>
        <w:t>OST article III: “States… shall carry on activities in the exploration and use of outer space, including (…) celestial bodies, in accordance with international law”.</w:t>
      </w:r>
    </w:p>
    <w:p w14:paraId="4C521156" w14:textId="77777777" w:rsidR="004B05A8" w:rsidRPr="00DB1E5E" w:rsidRDefault="004B05A8" w:rsidP="004B05A8">
      <w:pPr>
        <w:rPr>
          <w:rFonts w:eastAsia="Cambria" w:cs="Times New Roman"/>
          <w:sz w:val="12"/>
        </w:rPr>
      </w:pPr>
      <w:r w:rsidRPr="00DB1E5E">
        <w:rPr>
          <w:rFonts w:eastAsia="Cambria" w:cs="Times New Roman"/>
          <w:u w:val="single"/>
        </w:rPr>
        <w:t xml:space="preserve">SpaceX is a private </w:t>
      </w:r>
      <w:proofErr w:type="gramStart"/>
      <w:r w:rsidRPr="00DB1E5E">
        <w:rPr>
          <w:rFonts w:eastAsia="Cambria" w:cs="Times New Roman"/>
          <w:u w:val="single"/>
        </w:rPr>
        <w:t>entity, and</w:t>
      </w:r>
      <w:proofErr w:type="gramEnd"/>
      <w:r w:rsidRPr="00DB1E5E">
        <w:rPr>
          <w:rFonts w:eastAsia="Cambria" w:cs="Times New Roman"/>
          <w:u w:val="single"/>
        </w:rPr>
        <w:t xml:space="preserve"> is not bound by the Outer Space Treaty – but that does not mean it can opt out. Its actions in space could have consequences for the United States</w:t>
      </w:r>
      <w:r w:rsidRPr="00DB1E5E">
        <w:rPr>
          <w:rFonts w:eastAsia="Cambria" w:cs="Times New Roman"/>
          <w:sz w:val="12"/>
        </w:rPr>
        <w:t xml:space="preserve"> in three ways. </w:t>
      </w:r>
      <w:r w:rsidRPr="00DB1E5E">
        <w:rPr>
          <w:rFonts w:eastAsia="Cambria" w:cs="Times New Roman"/>
          <w:u w:val="single"/>
        </w:rPr>
        <w:t>First, the US, as SpaceX’s launch state, bears fault-based liability for injury or damage</w:t>
      </w:r>
      <w:r w:rsidRPr="00DB1E5E">
        <w:rPr>
          <w:rFonts w:eastAsia="Cambria" w:cs="Times New Roman"/>
          <w:sz w:val="12"/>
        </w:rPr>
        <w:t xml:space="preserve"> SpaceX’s space objects cause to other states’ persons or property (OST article VII, Liability Convention articles I, III). </w:t>
      </w:r>
      <w:r w:rsidRPr="00DB1E5E">
        <w:rPr>
          <w:rFonts w:eastAsia="Cambria" w:cs="Times New Roman"/>
          <w:u w:val="single"/>
        </w:rPr>
        <w:t>Second, the US, as SpaceX’s state of registry, is the sole state that retains jurisdiction and control</w:t>
      </w:r>
      <w:r w:rsidRPr="00DB1E5E">
        <w:rPr>
          <w:rFonts w:eastAsia="Cambria" w:cs="Times New Roman"/>
          <w:sz w:val="12"/>
        </w:rPr>
        <w:t xml:space="preserve"> over SpaceX objects (OST article VIII, Registration Convention article II). Both refer to objects in space and are irrelevant.</w:t>
      </w:r>
    </w:p>
    <w:p w14:paraId="036FFD1E" w14:textId="77777777" w:rsidR="004B05A8" w:rsidRPr="00DB1E5E" w:rsidRDefault="004B05A8" w:rsidP="004B05A8">
      <w:pPr>
        <w:rPr>
          <w:rFonts w:eastAsia="Cambria" w:cs="Times New Roman"/>
          <w:sz w:val="12"/>
        </w:rPr>
      </w:pPr>
      <w:r w:rsidRPr="00DB1E5E">
        <w:rPr>
          <w:rFonts w:eastAsia="Cambria" w:cs="Times New Roman"/>
          <w:u w:val="singl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DB1E5E">
        <w:rPr>
          <w:rFonts w:eastAsia="Cambria" w:cs="Times New Roman"/>
          <w:u w:val="single"/>
        </w:rPr>
        <w:t>authorise</w:t>
      </w:r>
      <w:proofErr w:type="spellEnd"/>
      <w:r w:rsidRPr="00DB1E5E">
        <w:rPr>
          <w:rFonts w:eastAsia="Cambria" w:cs="Times New Roman"/>
          <w:u w:val="single"/>
        </w:rPr>
        <w:t xml:space="preserve"> and continuously supervise SpaceX’s actions in space to ensure compliance with the OST </w:t>
      </w:r>
      <w:r w:rsidRPr="00DB1E5E">
        <w:rPr>
          <w:rFonts w:eastAsia="Cambria" w:cs="Times New Roman"/>
          <w:sz w:val="12"/>
        </w:rPr>
        <w:t>(OST article VI) and international law (OST article III). In practice, this task is done by the US Federal Communications Commission, which licenses and regulates SpaceX.</w:t>
      </w:r>
    </w:p>
    <w:p w14:paraId="7A4E1873" w14:textId="77777777" w:rsidR="004B05A8" w:rsidRPr="00DB1E5E" w:rsidRDefault="004B05A8" w:rsidP="004B05A8">
      <w:pPr>
        <w:rPr>
          <w:rFonts w:eastAsia="Cambria" w:cs="Times New Roman"/>
          <w:u w:val="single"/>
        </w:rPr>
      </w:pPr>
      <w:r w:rsidRPr="00DB1E5E">
        <w:rPr>
          <w:rFonts w:eastAsia="Cambria" w:cs="Times New Roman"/>
          <w:sz w:val="12"/>
        </w:rPr>
        <w:t>Article VI OST sets a specific rule of attribution, supplementing the customary rules of state responsibility (</w:t>
      </w:r>
      <w:proofErr w:type="spellStart"/>
      <w:r w:rsidRPr="00DB1E5E">
        <w:rPr>
          <w:rFonts w:eastAsia="Cambria" w:cs="Times New Roman"/>
          <w:sz w:val="12"/>
        </w:rPr>
        <w:t>Stubbe</w:t>
      </w:r>
      <w:proofErr w:type="spellEnd"/>
      <w:r w:rsidRPr="00DB1E5E">
        <w:rPr>
          <w:rFonts w:eastAsia="Cambria" w:cs="Times New Roman"/>
          <w:sz w:val="12"/>
        </w:rPr>
        <w:t xml:space="preserve"> 2017, pp. 85-104). SpaceX acts with US </w:t>
      </w:r>
      <w:proofErr w:type="spellStart"/>
      <w:r w:rsidRPr="00DB1E5E">
        <w:rPr>
          <w:rFonts w:eastAsia="Cambria" w:cs="Times New Roman"/>
          <w:sz w:val="12"/>
        </w:rPr>
        <w:t>authorisation</w:t>
      </w:r>
      <w:proofErr w:type="spellEnd"/>
      <w:r w:rsidRPr="00DB1E5E">
        <w:rPr>
          <w:rFonts w:eastAsia="Cambria" w:cs="Times New Roman"/>
          <w:sz w:val="12"/>
        </w:rPr>
        <w:t xml:space="preserve">, and its conduct in space within and beyond that </w:t>
      </w:r>
      <w:proofErr w:type="spellStart"/>
      <w:r w:rsidRPr="00DB1E5E">
        <w:rPr>
          <w:rFonts w:eastAsia="Cambria" w:cs="Times New Roman"/>
          <w:sz w:val="12"/>
        </w:rPr>
        <w:t>authorisation</w:t>
      </w:r>
      <w:proofErr w:type="spellEnd"/>
      <w:r w:rsidRPr="00DB1E5E">
        <w:rPr>
          <w:rFonts w:eastAsia="Cambria" w:cs="Times New Roman"/>
          <w:sz w:val="12"/>
        </w:rPr>
        <w:t xml:space="preserve"> is attributable to the US (ARSIWA articles 5, 7). In the absence of circumstances precluding wrongfulness, the result is straightforward. </w:t>
      </w:r>
      <w:r w:rsidRPr="00DB1E5E">
        <w:rPr>
          <w:rFonts w:eastAsia="Cambria" w:cs="Times New Roman"/>
          <w:u w:val="single"/>
        </w:rPr>
        <w:t>If SpaceX breaches a US obligation under international law, the US bears responsibility for an internationally wrongful act.</w:t>
      </w:r>
    </w:p>
    <w:p w14:paraId="210CE898" w14:textId="77777777" w:rsidR="004B05A8" w:rsidRPr="00DB1E5E" w:rsidRDefault="004B05A8" w:rsidP="004B05A8">
      <w:pPr>
        <w:rPr>
          <w:rFonts w:eastAsia="Cambria" w:cs="Times New Roman"/>
        </w:rPr>
      </w:pPr>
      <w:r w:rsidRPr="00DB1E5E">
        <w:rPr>
          <w:rFonts w:eastAsia="Cambria" w:cs="Times New Roman"/>
        </w:rPr>
        <w:t>The principle of non-appropriation</w:t>
      </w:r>
    </w:p>
    <w:p w14:paraId="0743C997" w14:textId="77777777" w:rsidR="004B05A8" w:rsidRPr="00DB1E5E" w:rsidRDefault="004B05A8" w:rsidP="004B05A8">
      <w:pPr>
        <w:rPr>
          <w:rFonts w:eastAsia="Cambria" w:cs="Times New Roman"/>
          <w:sz w:val="12"/>
        </w:rPr>
      </w:pPr>
      <w:r w:rsidRPr="00DB1E5E">
        <w:rPr>
          <w:rFonts w:eastAsia="Cambria" w:cs="Times New Roman"/>
          <w:u w:val="single"/>
        </w:rPr>
        <w:t>SpaceX risks breaching OST article II, the “cardinal rule” of space law (</w:t>
      </w:r>
      <w:proofErr w:type="spellStart"/>
      <w:r w:rsidRPr="00DB1E5E">
        <w:rPr>
          <w:rFonts w:eastAsia="Cambria" w:cs="Times New Roman"/>
          <w:u w:val="single"/>
        </w:rPr>
        <w:t>Tronchetti</w:t>
      </w:r>
      <w:proofErr w:type="spellEnd"/>
      <w:r w:rsidRPr="00DB1E5E">
        <w:rPr>
          <w:rFonts w:eastAsia="Cambria" w:cs="Times New Roman"/>
          <w:u w:val="single"/>
        </w:rPr>
        <w:t>, 2007). This principle is a jus cogens norm (Hobe et al. 2009, pp. 255-6) establishing Mars as res communis, rather than terra nullius.</w:t>
      </w:r>
      <w:r w:rsidRPr="00DB1E5E">
        <w:rPr>
          <w:rFonts w:eastAsia="Cambria" w:cs="Times New Roman"/>
          <w:sz w:val="12"/>
        </w:rPr>
        <w:t xml:space="preserve"> I must acknowledge, with tongue firmly in cheek, that SpaceX is partly correct – states have no sovereignty on Mars. But that does not leave Mars a “free planet” up for grabs – SpaceX has no sovereignty either.</w:t>
      </w:r>
    </w:p>
    <w:p w14:paraId="4E996C70" w14:textId="77777777" w:rsidR="004B05A8" w:rsidRPr="00DB1E5E" w:rsidRDefault="004B05A8" w:rsidP="004B05A8">
      <w:pPr>
        <w:rPr>
          <w:rFonts w:eastAsia="Cambria" w:cs="Times New Roman"/>
          <w:sz w:val="12"/>
        </w:rPr>
      </w:pPr>
      <w:r w:rsidRPr="00DB1E5E">
        <w:rPr>
          <w:rFonts w:eastAsia="Cambria" w:cs="Times New Roman"/>
          <w:sz w:val="12"/>
        </w:rPr>
        <w:t xml:space="preserve">On plain reading, article II OST lacks clarity on two key points: </w:t>
      </w:r>
      <w:proofErr w:type="spellStart"/>
      <w:r w:rsidRPr="00DB1E5E">
        <w:rPr>
          <w:rFonts w:eastAsia="Cambria" w:cs="Times New Roman"/>
          <w:sz w:val="12"/>
        </w:rPr>
        <w:t>i</w:t>
      </w:r>
      <w:proofErr w:type="spellEnd"/>
      <w:r w:rsidRPr="00DB1E5E">
        <w:rPr>
          <w:rFonts w:eastAsia="Cambria" w:cs="Times New Roman"/>
          <w:sz w:val="12"/>
        </w:rPr>
        <w:t xml:space="preserve">) whose claims are prohibited, and ii) what exactly constitutes a ‘claim of sovereignty’. The first has been answered; per the then-customary interpretative rules and travaux </w:t>
      </w:r>
      <w:proofErr w:type="spellStart"/>
      <w:r w:rsidRPr="00DB1E5E">
        <w:rPr>
          <w:rFonts w:eastAsia="Cambria" w:cs="Times New Roman"/>
          <w:sz w:val="12"/>
        </w:rPr>
        <w:t>préparatoires</w:t>
      </w:r>
      <w:proofErr w:type="spellEnd"/>
      <w:r w:rsidRPr="00DB1E5E">
        <w:rPr>
          <w:rFonts w:eastAsia="Cambria" w:cs="Times New Roman"/>
          <w:sz w:val="12"/>
        </w:rPr>
        <w:t xml:space="preserve">, </w:t>
      </w:r>
      <w:r w:rsidRPr="00DB1E5E">
        <w:rPr>
          <w:rFonts w:eastAsia="Cambria" w:cs="Times New Roman"/>
          <w:highlight w:val="green"/>
          <w:u w:val="single"/>
        </w:rPr>
        <w:t>there is</w:t>
      </w:r>
      <w:r w:rsidRPr="00DB1E5E">
        <w:rPr>
          <w:rFonts w:eastAsia="Cambria" w:cs="Times New Roman"/>
          <w:u w:val="single"/>
        </w:rPr>
        <w:t xml:space="preserve"> quite broad </w:t>
      </w:r>
      <w:r w:rsidRPr="00DB1E5E">
        <w:rPr>
          <w:rFonts w:eastAsia="Cambria" w:cs="Times New Roman"/>
          <w:highlight w:val="green"/>
          <w:u w:val="single"/>
        </w:rPr>
        <w:t>academic consensus</w:t>
      </w:r>
      <w:r w:rsidRPr="00DB1E5E">
        <w:rPr>
          <w:rFonts w:eastAsia="Cambria" w:cs="Times New Roman"/>
          <w:sz w:val="12"/>
        </w:rPr>
        <w:t xml:space="preserve"> (Hobe, et al. 2017; </w:t>
      </w:r>
      <w:proofErr w:type="spellStart"/>
      <w:r w:rsidRPr="00DB1E5E">
        <w:rPr>
          <w:rFonts w:eastAsia="Cambria" w:cs="Times New Roman"/>
          <w:sz w:val="12"/>
        </w:rPr>
        <w:t>Tronchetti</w:t>
      </w:r>
      <w:proofErr w:type="spellEnd"/>
      <w:r w:rsidRPr="00DB1E5E">
        <w:rPr>
          <w:rFonts w:eastAsia="Cambria" w:cs="Times New Roman"/>
          <w:sz w:val="12"/>
        </w:rPr>
        <w:t xml:space="preserve">, 2007; Pershing, 2019; Cheney, 2009) </w:t>
      </w:r>
      <w:r w:rsidRPr="00DB1E5E">
        <w:rPr>
          <w:rFonts w:eastAsia="Cambria" w:cs="Times New Roman"/>
          <w:highlight w:val="green"/>
          <w:u w:val="single"/>
        </w:rPr>
        <w:t>that sovereign</w:t>
      </w:r>
      <w:r w:rsidRPr="00DB1E5E">
        <w:rPr>
          <w:rFonts w:eastAsia="Cambria" w:cs="Times New Roman"/>
          <w:u w:val="single"/>
        </w:rPr>
        <w:t xml:space="preserve"> </w:t>
      </w:r>
      <w:r w:rsidRPr="00DB1E5E">
        <w:rPr>
          <w:rFonts w:eastAsia="Cambria" w:cs="Times New Roman"/>
          <w:highlight w:val="green"/>
          <w:u w:val="single"/>
        </w:rPr>
        <w:t>claims include those by private entities</w:t>
      </w:r>
      <w:r w:rsidRPr="00DB1E5E">
        <w:rPr>
          <w:rFonts w:eastAsia="Cambria" w:cs="Times New Roman"/>
          <w:u w:val="single"/>
        </w:rPr>
        <w:t xml:space="preserve">. </w:t>
      </w:r>
      <w:r w:rsidRPr="00DB1E5E">
        <w:rPr>
          <w:rFonts w:eastAsia="Cambria" w:cs="Times New Roman"/>
          <w:sz w:val="12"/>
        </w:rPr>
        <w:t xml:space="preserve">This is consistent with OST article VI; private entities act in space with state </w:t>
      </w:r>
      <w:proofErr w:type="spellStart"/>
      <w:r w:rsidRPr="00DB1E5E">
        <w:rPr>
          <w:rFonts w:eastAsia="Cambria" w:cs="Times New Roman"/>
          <w:sz w:val="12"/>
        </w:rPr>
        <w:t>authorisation</w:t>
      </w:r>
      <w:proofErr w:type="spellEnd"/>
      <w:r w:rsidRPr="00DB1E5E">
        <w:rPr>
          <w:rFonts w:eastAsia="Cambria" w:cs="Times New Roman"/>
          <w:sz w:val="12"/>
        </w:rPr>
        <w:t>, and thus state authority. It also accords with the law of state responsibility, wherein conduct of entities exercising state authority is attributable to the state, even if ultra vires (ARSIWA articles 5, 7).</w:t>
      </w:r>
    </w:p>
    <w:p w14:paraId="6EE1E292" w14:textId="77777777" w:rsidR="004B05A8" w:rsidRPr="00DB1E5E" w:rsidRDefault="004B05A8" w:rsidP="004B05A8">
      <w:pPr>
        <w:rPr>
          <w:rFonts w:eastAsia="Cambria" w:cs="Times New Roman"/>
          <w:u w:val="single"/>
        </w:rPr>
      </w:pPr>
      <w:r w:rsidRPr="00DB1E5E">
        <w:rPr>
          <w:rFonts w:eastAsia="Cambria" w:cs="Times New Roman"/>
          <w:sz w:val="12"/>
        </w:rPr>
        <w:t>The second issue is more complex. Much has been written on whether claims to space resources or space property (</w:t>
      </w:r>
      <w:proofErr w:type="spellStart"/>
      <w:r w:rsidRPr="00DB1E5E">
        <w:rPr>
          <w:rFonts w:eastAsia="Cambria" w:cs="Times New Roman"/>
          <w:sz w:val="12"/>
        </w:rPr>
        <w:t>Nemitz</w:t>
      </w:r>
      <w:proofErr w:type="spellEnd"/>
      <w:r w:rsidRPr="00DB1E5E">
        <w:rPr>
          <w:rFonts w:eastAsia="Cambria" w:cs="Times New Roman"/>
          <w:sz w:val="12"/>
        </w:rPr>
        <w:t xml:space="preserve"> v United States) are sovereign. In this case, the territorial claim is less clear; is establishing a jurisdiction a sovereign claim “by other means”? </w:t>
      </w:r>
      <w:r w:rsidRPr="00DB1E5E">
        <w:rPr>
          <w:rFonts w:eastAsia="Cambria" w:cs="Times New Roman"/>
          <w:u w:val="singl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DB1E5E">
        <w:rPr>
          <w:rFonts w:eastAsia="Cambria" w:cs="Times New Roman"/>
          <w:sz w:val="12"/>
        </w:rPr>
        <w:t xml:space="preserve"> (Case concerning sovereignty over </w:t>
      </w:r>
      <w:proofErr w:type="spellStart"/>
      <w:r w:rsidRPr="00DB1E5E">
        <w:rPr>
          <w:rFonts w:eastAsia="Cambria" w:cs="Times New Roman"/>
          <w:sz w:val="12"/>
        </w:rPr>
        <w:t>Pulau</w:t>
      </w:r>
      <w:proofErr w:type="spellEnd"/>
      <w:r w:rsidRPr="00DB1E5E">
        <w:rPr>
          <w:rFonts w:eastAsia="Cambria" w:cs="Times New Roman"/>
          <w:sz w:val="12"/>
        </w:rPr>
        <w:t xml:space="preserve"> </w:t>
      </w:r>
      <w:proofErr w:type="spellStart"/>
      <w:r w:rsidRPr="00DB1E5E">
        <w:rPr>
          <w:rFonts w:eastAsia="Cambria" w:cs="Times New Roman"/>
          <w:sz w:val="12"/>
        </w:rPr>
        <w:t>Ligitan</w:t>
      </w:r>
      <w:proofErr w:type="spellEnd"/>
      <w:r w:rsidRPr="00DB1E5E">
        <w:rPr>
          <w:rFonts w:eastAsia="Cambria" w:cs="Times New Roman"/>
          <w:sz w:val="12"/>
        </w:rPr>
        <w:t xml:space="preserve"> and </w:t>
      </w:r>
      <w:proofErr w:type="spellStart"/>
      <w:r w:rsidRPr="00DB1E5E">
        <w:rPr>
          <w:rFonts w:eastAsia="Cambria" w:cs="Times New Roman"/>
          <w:sz w:val="12"/>
        </w:rPr>
        <w:t>Pulau</w:t>
      </w:r>
      <w:proofErr w:type="spellEnd"/>
      <w:r w:rsidRPr="00DB1E5E">
        <w:rPr>
          <w:rFonts w:eastAsia="Cambria" w:cs="Times New Roman"/>
          <w:sz w:val="12"/>
        </w:rPr>
        <w:t xml:space="preserve"> </w:t>
      </w:r>
      <w:proofErr w:type="spellStart"/>
      <w:r w:rsidRPr="00DB1E5E">
        <w:rPr>
          <w:rFonts w:eastAsia="Cambria" w:cs="Times New Roman"/>
          <w:sz w:val="12"/>
        </w:rPr>
        <w:t>Sipadan</w:t>
      </w:r>
      <w:proofErr w:type="spellEnd"/>
      <w:r w:rsidRPr="00DB1E5E">
        <w:rPr>
          <w:rFonts w:eastAsia="Cambria" w:cs="Times New Roman"/>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DB1E5E">
        <w:rPr>
          <w:rFonts w:eastAsia="Cambria" w:cs="Times New Roman"/>
          <w:sz w:val="12"/>
        </w:rPr>
        <w:t>Minquiers</w:t>
      </w:r>
      <w:proofErr w:type="spellEnd"/>
      <w:r w:rsidRPr="00DB1E5E">
        <w:rPr>
          <w:rFonts w:eastAsia="Cambria" w:cs="Times New Roman"/>
          <w:sz w:val="12"/>
        </w:rPr>
        <w:t xml:space="preserve"> and </w:t>
      </w:r>
      <w:proofErr w:type="spellStart"/>
      <w:r w:rsidRPr="00DB1E5E">
        <w:rPr>
          <w:rFonts w:eastAsia="Cambria" w:cs="Times New Roman"/>
          <w:sz w:val="12"/>
        </w:rPr>
        <w:t>Ecrehos</w:t>
      </w:r>
      <w:proofErr w:type="spellEnd"/>
      <w:r w:rsidRPr="00DB1E5E">
        <w:rPr>
          <w:rFonts w:eastAsia="Cambria" w:cs="Times New Roman"/>
          <w:sz w:val="12"/>
        </w:rPr>
        <w:t xml:space="preserve"> (France v. UK), p. 22). Also relevant are attempts to exclude other states’ jurisdiction (Island of Palmas (USA v. Netherlands), pp. 838-9). </w:t>
      </w:r>
      <w:r w:rsidRPr="00DB1E5E">
        <w:rPr>
          <w:rFonts w:eastAsia="Cambria" w:cs="Times New Roman"/>
          <w:highlight w:val="green"/>
          <w:u w:val="single"/>
        </w:rPr>
        <w:t>An attempt by SpaceX to prescribe</w:t>
      </w:r>
      <w:r w:rsidRPr="00DB1E5E">
        <w:rPr>
          <w:rFonts w:eastAsia="Cambria" w:cs="Times New Roman"/>
          <w:u w:val="single"/>
        </w:rPr>
        <w:t xml:space="preserve"> its own </w:t>
      </w:r>
      <w:r w:rsidRPr="00DB1E5E">
        <w:rPr>
          <w:rFonts w:eastAsia="Cambria" w:cs="Times New Roman"/>
          <w:highlight w:val="green"/>
          <w:u w:val="single"/>
        </w:rPr>
        <w:t>jurisdiction on Mars would</w:t>
      </w:r>
      <w:r w:rsidRPr="00DB1E5E">
        <w:rPr>
          <w:rFonts w:eastAsia="Cambria" w:cs="Times New Roman"/>
          <w:u w:val="single"/>
        </w:rPr>
        <w:t xml:space="preserve"> constitute a sovereign claim in </w:t>
      </w:r>
      <w:r w:rsidRPr="00DB1E5E">
        <w:rPr>
          <w:rFonts w:eastAsia="Cambria" w:cs="Times New Roman"/>
          <w:highlight w:val="green"/>
          <w:u w:val="single"/>
        </w:rPr>
        <w:t xml:space="preserve">breach </w:t>
      </w:r>
      <w:r w:rsidRPr="00DB1E5E">
        <w:rPr>
          <w:rFonts w:eastAsia="Cambria" w:cs="Times New Roman"/>
          <w:u w:val="single"/>
        </w:rPr>
        <w:t xml:space="preserve">of OST </w:t>
      </w:r>
      <w:r w:rsidRPr="00DB1E5E">
        <w:rPr>
          <w:rFonts w:eastAsia="Cambria" w:cs="Times New Roman"/>
          <w:highlight w:val="green"/>
          <w:u w:val="single"/>
        </w:rPr>
        <w:t>article II</w:t>
      </w:r>
      <w:r w:rsidRPr="00DB1E5E">
        <w:rPr>
          <w:rFonts w:eastAsia="Cambria" w:cs="Times New Roman"/>
          <w:u w:val="single"/>
        </w:rPr>
        <w:t>, and entail US responsibility for an internationally wrongful act.</w:t>
      </w:r>
    </w:p>
    <w:p w14:paraId="6ABDEBBB" w14:textId="77777777" w:rsidR="004B05A8" w:rsidRPr="00DB1E5E" w:rsidRDefault="004B05A8" w:rsidP="004B05A8">
      <w:pPr>
        <w:rPr>
          <w:rFonts w:eastAsia="Cambria" w:cs="Times New Roman"/>
          <w:sz w:val="12"/>
          <w:szCs w:val="12"/>
        </w:rPr>
      </w:pPr>
      <w:r w:rsidRPr="00DB1E5E">
        <w:rPr>
          <w:rFonts w:eastAsia="Cambria" w:cs="Times New Roman"/>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DB1E5E">
        <w:rPr>
          <w:rFonts w:eastAsia="Cambria" w:cs="Times New Roman"/>
          <w:sz w:val="12"/>
          <w:szCs w:val="12"/>
        </w:rPr>
        <w:t>O’Rielly</w:t>
      </w:r>
      <w:proofErr w:type="spellEnd"/>
      <w:r w:rsidRPr="00DB1E5E">
        <w:rPr>
          <w:rFonts w:eastAsia="Cambria" w:cs="Times New Roman"/>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DB1E5E">
        <w:rPr>
          <w:rFonts w:eastAsia="Cambria" w:cs="Times New Roman"/>
          <w:sz w:val="12"/>
          <w:szCs w:val="12"/>
        </w:rPr>
        <w:t>prioritise</w:t>
      </w:r>
      <w:proofErr w:type="spellEnd"/>
      <w:r w:rsidRPr="00DB1E5E">
        <w:rPr>
          <w:rFonts w:eastAsia="Cambria" w:cs="Times New Roman"/>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DB1E5E">
        <w:rPr>
          <w:rFonts w:eastAsia="Cambria" w:cs="Times New Roman"/>
          <w:sz w:val="12"/>
          <w:szCs w:val="12"/>
        </w:rPr>
        <w:t>article II, and</w:t>
      </w:r>
      <w:proofErr w:type="gramEnd"/>
      <w:r w:rsidRPr="00DB1E5E">
        <w:rPr>
          <w:rFonts w:eastAsia="Cambria" w:cs="Times New Roman"/>
          <w:sz w:val="12"/>
          <w:szCs w:val="12"/>
        </w:rPr>
        <w:t xml:space="preserve"> could leave the US facing reparations claims from injured state(s).</w:t>
      </w:r>
    </w:p>
    <w:p w14:paraId="130945F8" w14:textId="77777777" w:rsidR="004B05A8" w:rsidRPr="00DB1E5E" w:rsidRDefault="004B05A8" w:rsidP="004B05A8">
      <w:pPr>
        <w:rPr>
          <w:rFonts w:eastAsia="Cambria" w:cs="Times New Roman"/>
          <w:sz w:val="12"/>
          <w:szCs w:val="12"/>
        </w:rPr>
      </w:pPr>
      <w:r w:rsidRPr="00DB1E5E">
        <w:rPr>
          <w:rFonts w:eastAsia="Cambria" w:cs="Times New Roman"/>
          <w:sz w:val="12"/>
          <w:szCs w:val="12"/>
        </w:rPr>
        <w:t>Mars nullius: A thought experiment</w:t>
      </w:r>
    </w:p>
    <w:p w14:paraId="65CDF72F" w14:textId="77777777" w:rsidR="004B05A8" w:rsidRPr="00DB1E5E" w:rsidRDefault="004B05A8" w:rsidP="004B05A8">
      <w:pPr>
        <w:rPr>
          <w:rFonts w:eastAsia="Cambria" w:cs="Times New Roman"/>
          <w:sz w:val="12"/>
          <w:szCs w:val="12"/>
        </w:rPr>
      </w:pPr>
      <w:r w:rsidRPr="00DB1E5E">
        <w:rPr>
          <w:rFonts w:eastAsia="Cambria" w:cs="Times New Roman"/>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2990B9D7" w14:textId="77777777" w:rsidR="004B05A8" w:rsidRPr="00DB1E5E" w:rsidRDefault="004B05A8" w:rsidP="004B05A8">
      <w:pPr>
        <w:rPr>
          <w:rFonts w:eastAsia="Cambria" w:cs="Times New Roman"/>
          <w:sz w:val="12"/>
          <w:szCs w:val="12"/>
        </w:rPr>
      </w:pPr>
      <w:r w:rsidRPr="00DB1E5E">
        <w:rPr>
          <w:rFonts w:eastAsia="Cambria" w:cs="Times New Roman"/>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DB1E5E">
        <w:rPr>
          <w:rFonts w:eastAsia="Cambria" w:cs="Times New Roman"/>
          <w:sz w:val="12"/>
          <w:szCs w:val="12"/>
        </w:rPr>
        <w:t>originally-proposed</w:t>
      </w:r>
      <w:proofErr w:type="gramEnd"/>
      <w:r w:rsidRPr="00DB1E5E">
        <w:rPr>
          <w:rFonts w:eastAsia="Cambria" w:cs="Times New Roman"/>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303638EF" w14:textId="77777777" w:rsidR="004B05A8" w:rsidRPr="00DB1E5E" w:rsidRDefault="004B05A8" w:rsidP="004B05A8">
      <w:pPr>
        <w:rPr>
          <w:rFonts w:eastAsia="Cambria" w:cs="Times New Roman"/>
          <w:sz w:val="12"/>
          <w:szCs w:val="12"/>
        </w:rPr>
      </w:pPr>
      <w:r w:rsidRPr="00DB1E5E">
        <w:rPr>
          <w:rFonts w:eastAsia="Cambria" w:cs="Times New Roman"/>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DB1E5E">
        <w:rPr>
          <w:rFonts w:eastAsia="Cambria" w:cs="Times New Roman"/>
          <w:sz w:val="12"/>
          <w:szCs w:val="12"/>
        </w:rPr>
        <w:t>effectivité</w:t>
      </w:r>
      <w:proofErr w:type="spellEnd"/>
      <w:r w:rsidRPr="00DB1E5E">
        <w:rPr>
          <w:rFonts w:eastAsia="Cambria" w:cs="Times New Roman"/>
          <w:sz w:val="12"/>
          <w:szCs w:val="12"/>
        </w:rPr>
        <w:t>‘</w:t>
      </w:r>
      <w:proofErr w:type="gramEnd"/>
      <w:r w:rsidRPr="00DB1E5E">
        <w:rPr>
          <w:rFonts w:eastAsia="Cambria" w:cs="Times New Roman"/>
          <w:sz w:val="12"/>
          <w:szCs w:val="12"/>
        </w:rPr>
        <w:t xml:space="preserve">), and the legal right to do so (sovereign title). The former is a question of fact; the latter is a question of law. Absent other sovereign claims, an </w:t>
      </w:r>
      <w:proofErr w:type="spellStart"/>
      <w:r w:rsidRPr="00DB1E5E">
        <w:rPr>
          <w:rFonts w:eastAsia="Cambria" w:cs="Times New Roman"/>
          <w:sz w:val="12"/>
          <w:szCs w:val="12"/>
        </w:rPr>
        <w:t>effectivité</w:t>
      </w:r>
      <w:proofErr w:type="spellEnd"/>
      <w:r w:rsidRPr="00DB1E5E">
        <w:rPr>
          <w:rFonts w:eastAsia="Cambria" w:cs="Times New Roman"/>
          <w:sz w:val="12"/>
          <w:szCs w:val="12"/>
        </w:rPr>
        <w:t xml:space="preserve"> compliant with international law is “as good as title” (Island of Palmas (USA v. Netherlands), p. 839; Frontier Dispute (Burkina Faso v. Mali), para 63). Such an </w:t>
      </w:r>
      <w:proofErr w:type="spellStart"/>
      <w:r w:rsidRPr="00DB1E5E">
        <w:rPr>
          <w:rFonts w:eastAsia="Cambria" w:cs="Times New Roman"/>
          <w:sz w:val="12"/>
          <w:szCs w:val="12"/>
        </w:rPr>
        <w:t>effectivité</w:t>
      </w:r>
      <w:proofErr w:type="spellEnd"/>
      <w:r w:rsidRPr="00DB1E5E">
        <w:rPr>
          <w:rFonts w:eastAsia="Cambria" w:cs="Times New Roman"/>
          <w:sz w:val="12"/>
          <w:szCs w:val="12"/>
        </w:rPr>
        <w:t xml:space="preserve"> would contravene international law now, but that law is in flux. What if the current rule proves less-than-robust? As shown above, the elements of successful </w:t>
      </w:r>
      <w:proofErr w:type="spellStart"/>
      <w:r w:rsidRPr="00DB1E5E">
        <w:rPr>
          <w:rFonts w:eastAsia="Cambria" w:cs="Times New Roman"/>
          <w:sz w:val="12"/>
          <w:szCs w:val="12"/>
        </w:rPr>
        <w:t>effectivité</w:t>
      </w:r>
      <w:proofErr w:type="spellEnd"/>
      <w:r w:rsidRPr="00DB1E5E">
        <w:rPr>
          <w:rFonts w:eastAsia="Cambria" w:cs="Times New Roman"/>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2B32FBC5" w14:textId="77777777" w:rsidR="004B05A8" w:rsidRPr="00DB1E5E" w:rsidRDefault="004B05A8" w:rsidP="004B05A8">
      <w:pPr>
        <w:rPr>
          <w:rFonts w:eastAsia="Cambria" w:cs="Times New Roman"/>
          <w:sz w:val="12"/>
          <w:szCs w:val="12"/>
        </w:rPr>
      </w:pPr>
      <w:r w:rsidRPr="00DB1E5E">
        <w:rPr>
          <w:rFonts w:eastAsia="Cambria" w:cs="Times New Roman"/>
          <w:sz w:val="12"/>
          <w:szCs w:val="12"/>
        </w:rPr>
        <w:t xml:space="preserve">Crucially, SpaceX is not an international actor. It is an American company subject to US law and continuing US supervision. In both Island of Palmas and the </w:t>
      </w:r>
      <w:proofErr w:type="spellStart"/>
      <w:r w:rsidRPr="00DB1E5E">
        <w:rPr>
          <w:rFonts w:eastAsia="Cambria" w:cs="Times New Roman"/>
          <w:sz w:val="12"/>
          <w:szCs w:val="12"/>
        </w:rPr>
        <w:t>Pedra</w:t>
      </w:r>
      <w:proofErr w:type="spellEnd"/>
      <w:r w:rsidRPr="00DB1E5E">
        <w:rPr>
          <w:rFonts w:eastAsia="Cambria" w:cs="Times New Roman"/>
          <w:sz w:val="12"/>
          <w:szCs w:val="12"/>
        </w:rPr>
        <w:t xml:space="preserve"> </w:t>
      </w:r>
      <w:proofErr w:type="spellStart"/>
      <w:r w:rsidRPr="00DB1E5E">
        <w:rPr>
          <w:rFonts w:eastAsia="Cambria" w:cs="Times New Roman"/>
          <w:sz w:val="12"/>
          <w:szCs w:val="12"/>
        </w:rPr>
        <w:t>Branca</w:t>
      </w:r>
      <w:proofErr w:type="spellEnd"/>
      <w:r w:rsidRPr="00DB1E5E">
        <w:rPr>
          <w:rFonts w:eastAsia="Cambria" w:cs="Times New Roman"/>
          <w:sz w:val="12"/>
          <w:szCs w:val="12"/>
        </w:rPr>
        <w:t xml:space="preserve"> Dispute, corporations acting under national </w:t>
      </w:r>
      <w:proofErr w:type="spellStart"/>
      <w:r w:rsidRPr="00DB1E5E">
        <w:rPr>
          <w:rFonts w:eastAsia="Cambria" w:cs="Times New Roman"/>
          <w:sz w:val="12"/>
          <w:szCs w:val="12"/>
        </w:rPr>
        <w:t>authorisation</w:t>
      </w:r>
      <w:proofErr w:type="spellEnd"/>
      <w:r w:rsidRPr="00DB1E5E">
        <w:rPr>
          <w:rFonts w:eastAsia="Cambria" w:cs="Times New Roman"/>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DB1E5E">
        <w:rPr>
          <w:rFonts w:eastAsia="Cambria" w:cs="Times New Roman"/>
          <w:sz w:val="12"/>
          <w:szCs w:val="12"/>
        </w:rPr>
        <w:t>colonisation</w:t>
      </w:r>
      <w:proofErr w:type="spellEnd"/>
      <w:r w:rsidRPr="00DB1E5E">
        <w:rPr>
          <w:rFonts w:eastAsia="Cambria" w:cs="Times New Roman"/>
          <w:sz w:val="12"/>
          <w:szCs w:val="12"/>
        </w:rPr>
        <w:t xml:space="preserve"> of Mars.</w:t>
      </w:r>
    </w:p>
    <w:p w14:paraId="5DF19153" w14:textId="77777777" w:rsidR="004B05A8" w:rsidRPr="00DB1E5E" w:rsidRDefault="004B05A8" w:rsidP="004B05A8">
      <w:pPr>
        <w:rPr>
          <w:rFonts w:eastAsia="Cambria" w:cs="Times New Roman"/>
          <w:sz w:val="12"/>
          <w:szCs w:val="12"/>
        </w:rPr>
      </w:pPr>
      <w:r w:rsidRPr="00DB1E5E">
        <w:rPr>
          <w:rFonts w:eastAsia="Cambria" w:cs="Times New Roman"/>
          <w:sz w:val="12"/>
          <w:szCs w:val="12"/>
        </w:rPr>
        <w:t>Concerns and conclusions</w:t>
      </w:r>
    </w:p>
    <w:p w14:paraId="1761186A" w14:textId="77777777" w:rsidR="004B05A8" w:rsidRPr="00DB1E5E" w:rsidRDefault="004B05A8" w:rsidP="004B05A8">
      <w:pPr>
        <w:rPr>
          <w:rFonts w:eastAsia="Cambria" w:cs="Times New Roman"/>
          <w:sz w:val="12"/>
        </w:rPr>
      </w:pPr>
      <w:r w:rsidRPr="00DB1E5E">
        <w:rPr>
          <w:rFonts w:eastAsia="Cambria" w:cs="Times New Roman"/>
          <w:sz w:val="12"/>
        </w:rPr>
        <w:t xml:space="preserve">Three primary concerns emerge from this picture. First, non-appropriation is cardinal for a reason – if breached, international peace and security in space hangs in the balance. </w:t>
      </w:r>
      <w:r w:rsidRPr="00DB1E5E">
        <w:rPr>
          <w:rFonts w:eastAsia="Cambria" w:cs="Times New Roman"/>
          <w:u w:val="single"/>
        </w:rPr>
        <w:t xml:space="preserve">Second, even </w:t>
      </w:r>
      <w:proofErr w:type="spellStart"/>
      <w:r w:rsidRPr="00DB1E5E">
        <w:rPr>
          <w:rFonts w:eastAsia="Cambria" w:cs="Times New Roman"/>
          <w:u w:val="single"/>
        </w:rPr>
        <w:t>signalling</w:t>
      </w:r>
      <w:proofErr w:type="spellEnd"/>
      <w:r w:rsidRPr="00DB1E5E">
        <w:rPr>
          <w:rFonts w:eastAsia="Cambria" w:cs="Times New Roman"/>
          <w:u w:val="single"/>
        </w:rPr>
        <w:t xml:space="preserve"> the implementation of a provision so contrary to US obligations without censure risks the international rule of law. </w:t>
      </w:r>
      <w:r w:rsidRPr="00DB1E5E">
        <w:rPr>
          <w:rFonts w:eastAsia="Cambria" w:cs="Times New Roman"/>
          <w:sz w:val="12"/>
        </w:rPr>
        <w:t>Finally, and most pragmatically, American vulnerability to future claims by other states should concern American citizens; it is their money, their national reputation on the line.</w:t>
      </w:r>
    </w:p>
    <w:p w14:paraId="02F24645" w14:textId="77777777" w:rsidR="004B05A8" w:rsidRPr="00DB1E5E" w:rsidRDefault="004B05A8" w:rsidP="004B05A8">
      <w:pPr>
        <w:rPr>
          <w:rFonts w:eastAsia="Cambria" w:cs="Times New Roman"/>
          <w:sz w:val="12"/>
          <w:szCs w:val="12"/>
        </w:rPr>
      </w:pPr>
      <w:r w:rsidRPr="00DB1E5E">
        <w:rPr>
          <w:rFonts w:eastAsia="Cambria" w:cs="Times New Roman"/>
          <w:sz w:val="12"/>
          <w:szCs w:val="12"/>
        </w:rPr>
        <w:t>Commercial actors in space present great innovative and developmental potential for all mankind (</w:t>
      </w:r>
      <w:proofErr w:type="spellStart"/>
      <w:r w:rsidRPr="00DB1E5E">
        <w:rPr>
          <w:rFonts w:eastAsia="Cambria" w:cs="Times New Roman"/>
          <w:sz w:val="12"/>
          <w:szCs w:val="12"/>
        </w:rPr>
        <w:t>Aganaba-Jeanty</w:t>
      </w:r>
      <w:proofErr w:type="spellEnd"/>
      <w:r w:rsidRPr="00DB1E5E">
        <w:rPr>
          <w:rFonts w:eastAsia="Cambria" w:cs="Times New Roman"/>
          <w:sz w:val="12"/>
          <w:szCs w:val="12"/>
        </w:rPr>
        <w:t xml:space="preserve">, 2015), but their so-called ‘self-regulatory’ or administrative role should be taken with a healthy </w:t>
      </w:r>
      <w:proofErr w:type="spellStart"/>
      <w:r w:rsidRPr="00DB1E5E">
        <w:rPr>
          <w:rFonts w:eastAsia="Cambria" w:cs="Times New Roman"/>
          <w:sz w:val="12"/>
          <w:szCs w:val="12"/>
        </w:rPr>
        <w:t>scepticism</w:t>
      </w:r>
      <w:proofErr w:type="spellEnd"/>
      <w:r w:rsidRPr="00DB1E5E">
        <w:rPr>
          <w:rFonts w:eastAsia="Cambria" w:cs="Times New Roman"/>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237E7B8B" w14:textId="77777777" w:rsidR="004B05A8" w:rsidRPr="00DB1E5E" w:rsidRDefault="004B05A8" w:rsidP="004B05A8">
      <w:pPr>
        <w:rPr>
          <w:rFonts w:eastAsia="Cambria" w:cs="Times New Roman"/>
          <w:sz w:val="12"/>
          <w:szCs w:val="12"/>
        </w:rPr>
      </w:pPr>
      <w:r w:rsidRPr="00DB1E5E">
        <w:rPr>
          <w:rFonts w:eastAsia="Cambria" w:cs="Times New Roman"/>
          <w:sz w:val="12"/>
          <w:szCs w:val="12"/>
        </w:rPr>
        <w:t>As humanity expands into space, we will need new legal rules and understandings of sovereignty to govern the process (</w:t>
      </w:r>
      <w:proofErr w:type="spellStart"/>
      <w:r w:rsidRPr="00DB1E5E">
        <w:rPr>
          <w:rFonts w:eastAsia="Cambria" w:cs="Times New Roman"/>
          <w:sz w:val="12"/>
          <w:szCs w:val="12"/>
        </w:rPr>
        <w:t>Leib</w:t>
      </w:r>
      <w:proofErr w:type="spellEnd"/>
      <w:r w:rsidRPr="00DB1E5E">
        <w:rPr>
          <w:rFonts w:eastAsia="Cambria" w:cs="Times New Roman"/>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DB1E5E">
        <w:rPr>
          <w:rFonts w:eastAsia="Cambria" w:cs="Times New Roman"/>
          <w:sz w:val="12"/>
          <w:szCs w:val="12"/>
        </w:rPr>
        <w:t>recognise</w:t>
      </w:r>
      <w:proofErr w:type="spellEnd"/>
      <w:r w:rsidRPr="00DB1E5E">
        <w:rPr>
          <w:rFonts w:eastAsia="Cambria" w:cs="Times New Roman"/>
          <w:sz w:val="12"/>
          <w:szCs w:val="12"/>
        </w:rPr>
        <w:t xml:space="preserve"> and correct the inequities the current rules have created (Craven, 2019) before proposing new ones.</w:t>
      </w:r>
    </w:p>
    <w:p w14:paraId="465638FF" w14:textId="77777777" w:rsidR="004B05A8" w:rsidRPr="00DB1E5E" w:rsidRDefault="004B05A8" w:rsidP="004B05A8">
      <w:pPr>
        <w:rPr>
          <w:rFonts w:eastAsia="Cambria" w:cs="Times New Roman"/>
          <w:sz w:val="12"/>
          <w:szCs w:val="12"/>
        </w:rPr>
      </w:pPr>
      <w:r w:rsidRPr="00DB1E5E">
        <w:rPr>
          <w:rFonts w:eastAsia="Cambria" w:cs="Times New Roman"/>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3207F23C" w14:textId="48046F6D" w:rsidR="00A95652" w:rsidRDefault="004B05A8" w:rsidP="004B05A8">
      <w:pPr>
        <w:keepNext/>
        <w:keepLines/>
        <w:spacing w:before="40" w:after="0"/>
        <w:outlineLvl w:val="3"/>
        <w:rPr>
          <w:rFonts w:eastAsia="MS Gothic" w:cs="Times New Roman"/>
          <w:b/>
          <w:iCs/>
          <w:sz w:val="26"/>
        </w:rPr>
      </w:pPr>
      <w:r w:rsidRPr="00DB1E5E">
        <w:rPr>
          <w:rFonts w:eastAsia="MS Gothic" w:cs="Times New Roman"/>
          <w:b/>
          <w:iCs/>
          <w:sz w:val="26"/>
        </w:rPr>
        <w:t xml:space="preserve">Violating </w:t>
      </w:r>
      <w:proofErr w:type="spellStart"/>
      <w:r w:rsidRPr="00DB1E5E">
        <w:rPr>
          <w:rFonts w:eastAsia="MS Gothic" w:cs="Times New Roman"/>
          <w:b/>
          <w:iCs/>
          <w:sz w:val="26"/>
        </w:rPr>
        <w:t>i</w:t>
      </w:r>
      <w:proofErr w:type="spellEnd"/>
      <w:r w:rsidRPr="00DB1E5E">
        <w:rPr>
          <w:rFonts w:eastAsia="MS Gothic" w:cs="Times New Roman"/>
          <w:b/>
          <w:iCs/>
          <w:sz w:val="26"/>
        </w:rPr>
        <w:t>-Law is a form of promise breaking that is non universalizable since it leads to an inconceivable world where everyone lies and there is no conception of truth.</w:t>
      </w:r>
    </w:p>
    <w:p w14:paraId="6D338056" w14:textId="25193267" w:rsidR="00FF1B4A" w:rsidRDefault="00FF1B4A" w:rsidP="00FF1B4A">
      <w:pPr>
        <w:pStyle w:val="Heading2"/>
        <w:rPr>
          <w:rFonts w:eastAsia="MS Gothic"/>
        </w:rPr>
      </w:pPr>
      <w:r>
        <w:rPr>
          <w:rFonts w:eastAsia="MS Gothic"/>
        </w:rPr>
        <w:t>Underview</w:t>
      </w:r>
    </w:p>
    <w:p w14:paraId="52AF5895" w14:textId="3EA72FC8" w:rsidR="00FF1B4A" w:rsidRPr="00FF1B4A" w:rsidRDefault="00CC2752" w:rsidP="00CC2752">
      <w:pPr>
        <w:pStyle w:val="Heading4"/>
      </w:pPr>
      <w:r>
        <w:t xml:space="preserve">1AR theory is legitimate – Otherwise the neg can be infinitely abusive, and I can’t check back against it. </w:t>
      </w:r>
      <w:proofErr w:type="spellStart"/>
      <w:r>
        <w:t>Aff</w:t>
      </w:r>
      <w:proofErr w:type="spellEnd"/>
      <w:r>
        <w:t xml:space="preserve"> theory comes before neg K and </w:t>
      </w:r>
      <w:proofErr w:type="gramStart"/>
      <w:r>
        <w:t>substance, because</w:t>
      </w:r>
      <w:proofErr w:type="gramEnd"/>
      <w:r>
        <w:t xml:space="preserve"> it indicts their method, and you reward their abuse because I don’t have time to win both theory and other areas of debate. A] 1AR theory is DTD because my </w:t>
      </w:r>
      <w:proofErr w:type="gramStart"/>
      <w:r>
        <w:t>4 minute</w:t>
      </w:r>
      <w:proofErr w:type="gramEnd"/>
      <w:r>
        <w:t xml:space="preserve"> 1AR is too short to win both theory and other layers. They must also be punished to deter future abuse. B] No RVI on 1AR theory, they get a </w:t>
      </w:r>
      <w:proofErr w:type="gramStart"/>
      <w:r>
        <w:t>6-3 time</w:t>
      </w:r>
      <w:proofErr w:type="gramEnd"/>
      <w:r>
        <w:t xml:space="preserve"> skew.</w:t>
      </w:r>
      <w:r w:rsidR="00C403AE">
        <w:t xml:space="preserve"> C] </w:t>
      </w:r>
      <w:r w:rsidR="00C403AE">
        <w:rPr>
          <w:rFonts w:cs="Times New Roman"/>
          <w:color w:val="000000" w:themeColor="text1"/>
        </w:rPr>
        <w:t>Com</w:t>
      </w:r>
      <w:r w:rsidR="00C403AE">
        <w:rPr>
          <w:color w:val="000000" w:themeColor="text1"/>
        </w:rPr>
        <w:t>pe</w:t>
      </w:r>
      <w:r w:rsidR="00C403AE">
        <w:rPr>
          <w:rFonts w:cs="Times New Roman"/>
          <w:color w:val="000000" w:themeColor="text1"/>
        </w:rPr>
        <w:t>t</w:t>
      </w:r>
      <w:r w:rsidR="00C403AE">
        <w:rPr>
          <w:color w:val="000000" w:themeColor="text1"/>
        </w:rPr>
        <w:t>ing-</w:t>
      </w:r>
      <w:proofErr w:type="spellStart"/>
      <w:r w:rsidR="00C403AE">
        <w:rPr>
          <w:rFonts w:cs="Times New Roman"/>
          <w:color w:val="000000" w:themeColor="text1"/>
        </w:rPr>
        <w:t>interps</w:t>
      </w:r>
      <w:proofErr w:type="spellEnd"/>
      <w:r w:rsidR="00C403AE">
        <w:rPr>
          <w:rFonts w:cs="Times New Roman"/>
          <w:color w:val="000000" w:themeColor="text1"/>
        </w:rPr>
        <w:t xml:space="preserve"> on </w:t>
      </w:r>
      <w:proofErr w:type="spellStart"/>
      <w:r w:rsidR="00C403AE">
        <w:rPr>
          <w:rFonts w:cs="Times New Roman"/>
          <w:color w:val="000000" w:themeColor="text1"/>
        </w:rPr>
        <w:t>aff</w:t>
      </w:r>
      <w:proofErr w:type="spellEnd"/>
      <w:r w:rsidR="00C403AE">
        <w:rPr>
          <w:rFonts w:cs="Times New Roman"/>
          <w:color w:val="000000" w:themeColor="text1"/>
        </w:rPr>
        <w:t xml:space="preserve"> theory because it is key to set good norms and reasonability is arbitrary because they get to set their own </w:t>
      </w:r>
      <w:proofErr w:type="spellStart"/>
      <w:r w:rsidR="00C403AE">
        <w:rPr>
          <w:rFonts w:cs="Times New Roman"/>
          <w:color w:val="000000" w:themeColor="text1"/>
        </w:rPr>
        <w:t>brightline</w:t>
      </w:r>
      <w:proofErr w:type="spellEnd"/>
      <w:r w:rsidR="00C403AE">
        <w:rPr>
          <w:rFonts w:cs="Times New Roman"/>
          <w:color w:val="000000" w:themeColor="text1"/>
        </w:rPr>
        <w:t>.</w:t>
      </w:r>
    </w:p>
    <w:p w14:paraId="4DE534F3" w14:textId="63EBB68D" w:rsidR="004B05A8" w:rsidRPr="004B05A8" w:rsidRDefault="004B05A8" w:rsidP="004B05A8">
      <w:pPr>
        <w:pStyle w:val="Heading2"/>
      </w:pPr>
      <w:r w:rsidRPr="004B05A8">
        <w:t>Adv: Space Debris</w:t>
      </w:r>
    </w:p>
    <w:p w14:paraId="6D2D3B72" w14:textId="77777777" w:rsidR="004B05A8" w:rsidRPr="004B05A8" w:rsidRDefault="004B05A8" w:rsidP="004B05A8">
      <w:pPr>
        <w:keepNext/>
        <w:keepLines/>
        <w:spacing w:before="40" w:after="0"/>
        <w:outlineLvl w:val="3"/>
        <w:rPr>
          <w:rFonts w:eastAsiaTheme="majorEastAsia" w:cstheme="majorBidi"/>
          <w:b/>
          <w:iCs/>
          <w:sz w:val="26"/>
        </w:rPr>
      </w:pPr>
      <w:r w:rsidRPr="004B05A8">
        <w:rPr>
          <w:rFonts w:eastAsiaTheme="majorEastAsia" w:cstheme="majorBidi"/>
          <w:b/>
          <w:iCs/>
          <w:sz w:val="26"/>
        </w:rPr>
        <w:t xml:space="preserve">Private entities are increasing mining now </w:t>
      </w:r>
    </w:p>
    <w:p w14:paraId="7B4E82AA" w14:textId="77777777" w:rsidR="004B05A8" w:rsidRPr="004B05A8" w:rsidRDefault="004B05A8" w:rsidP="004B05A8">
      <w:pPr>
        <w:rPr>
          <w:rFonts w:cstheme="minorBidi"/>
        </w:rPr>
      </w:pPr>
      <w:r w:rsidRPr="004B05A8">
        <w:rPr>
          <w:rFonts w:cstheme="minorBidi"/>
        </w:rPr>
        <w:t xml:space="preserve">Robert </w:t>
      </w:r>
      <w:r w:rsidRPr="004B05A8">
        <w:rPr>
          <w:rFonts w:cstheme="minorBidi"/>
          <w:b/>
          <w:bCs/>
          <w:sz w:val="26"/>
        </w:rPr>
        <w:t>Garcia 18</w:t>
      </w:r>
      <w:r w:rsidRPr="004B05A8">
        <w:rPr>
          <w:rFonts w:cstheme="minorBidi"/>
        </w:rPr>
        <w:t xml:space="preserve">, currently an LLM Candidate in Cornell Law School's Law, Entrepreneurship &amp; Technology program at Cornell Tech in NYC., “Regulating International Space Mining, an Enormous Industry,” Pacific Council on International Policy, 10-23-2018, </w:t>
      </w:r>
      <w:hyperlink r:id="rId7" w:history="1">
        <w:r w:rsidRPr="004B05A8">
          <w:rPr>
            <w:rFonts w:cstheme="minorBidi"/>
          </w:rPr>
          <w:t>https://www.pacificcouncil.org/newsroom/regulating-international-space-mining-enormous-industry</w:t>
        </w:r>
      </w:hyperlink>
      <w:r w:rsidRPr="004B05A8">
        <w:rPr>
          <w:rFonts w:cstheme="minorBidi"/>
        </w:rPr>
        <w:t xml:space="preserve"> [King CP recut]</w:t>
      </w:r>
    </w:p>
    <w:p w14:paraId="0DF7B683" w14:textId="77777777" w:rsidR="004B05A8" w:rsidRPr="004B05A8" w:rsidRDefault="004B05A8" w:rsidP="004B05A8">
      <w:pPr>
        <w:rPr>
          <w:rFonts w:cstheme="minorBidi"/>
          <w:u w:val="single"/>
        </w:rPr>
      </w:pPr>
      <w:r w:rsidRPr="004B05A8">
        <w:rPr>
          <w:rFonts w:cstheme="minorBidi"/>
          <w:highlight w:val="green"/>
        </w:rPr>
        <w:t>In 2015, the U</w:t>
      </w:r>
      <w:r w:rsidRPr="004B05A8">
        <w:rPr>
          <w:rFonts w:cstheme="minorBidi"/>
        </w:rPr>
        <w:t xml:space="preserve">nited </w:t>
      </w:r>
      <w:r w:rsidRPr="004B05A8">
        <w:rPr>
          <w:rFonts w:cstheme="minorBidi"/>
          <w:highlight w:val="green"/>
        </w:rPr>
        <w:t>S</w:t>
      </w:r>
      <w:r w:rsidRPr="004B05A8">
        <w:rPr>
          <w:rFonts w:cstheme="minorBidi"/>
        </w:rPr>
        <w:t>tates</w:t>
      </w:r>
      <w:r w:rsidRPr="004B05A8">
        <w:rPr>
          <w:rFonts w:cstheme="minorBidi"/>
          <w:highlight w:val="green"/>
        </w:rPr>
        <w:t xml:space="preserve"> passed the</w:t>
      </w:r>
      <w:r w:rsidRPr="004B05A8">
        <w:rPr>
          <w:rFonts w:cstheme="minorBidi"/>
          <w:highlight w:val="green"/>
          <w:u w:val="single"/>
        </w:rPr>
        <w:t xml:space="preserve"> U.S. Commercial Space Launch Competitiveness Act</w:t>
      </w:r>
      <w:r w:rsidRPr="004B05A8">
        <w:rPr>
          <w:rFonts w:cstheme="minorBidi"/>
          <w:sz w:val="14"/>
          <w:highlight w:val="green"/>
        </w:rPr>
        <w:t>.</w:t>
      </w:r>
      <w:r w:rsidRPr="004B05A8">
        <w:rPr>
          <w:rFonts w:cstheme="minorBidi"/>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4B05A8">
        <w:rPr>
          <w:rFonts w:cstheme="minorBidi"/>
          <w:u w:val="single"/>
        </w:rPr>
        <w:t>Luxembourg was quick to follow suit</w:t>
      </w:r>
      <w:r w:rsidRPr="004B05A8">
        <w:rPr>
          <w:rFonts w:cstheme="minorBidi"/>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4B05A8">
        <w:rPr>
          <w:rFonts w:cstheme="minorBidi"/>
          <w:u w:val="single"/>
        </w:rPr>
        <w:t>Critics state that the controlling international law is to be found in the United Nations treaties on space exploration</w:t>
      </w:r>
      <w:r w:rsidRPr="004B05A8">
        <w:rPr>
          <w:rFonts w:cstheme="minorBidi"/>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4B05A8">
        <w:rPr>
          <w:rFonts w:cstheme="minorBidi"/>
          <w:sz w:val="14"/>
        </w:rPr>
        <w:t>moon</w:t>
      </w:r>
      <w:proofErr w:type="gramEnd"/>
      <w:r w:rsidRPr="004B05A8">
        <w:rPr>
          <w:rFonts w:cstheme="minorBidi"/>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4B05A8">
        <w:rPr>
          <w:rFonts w:cstheme="minorBidi"/>
          <w:u w:val="single"/>
        </w:rPr>
        <w:t xml:space="preserve">Nonetheless, some legal </w:t>
      </w:r>
      <w:r w:rsidRPr="004B05A8">
        <w:rPr>
          <w:rFonts w:cstheme="minorBidi"/>
          <w:highlight w:val="green"/>
          <w:u w:val="single"/>
        </w:rPr>
        <w:t>scholars contend that the</w:t>
      </w:r>
      <w:r w:rsidRPr="004B05A8">
        <w:rPr>
          <w:rFonts w:cstheme="minorBidi"/>
          <w:u w:val="single"/>
        </w:rPr>
        <w:t xml:space="preserve"> </w:t>
      </w:r>
      <w:r w:rsidRPr="004B05A8">
        <w:rPr>
          <w:rFonts w:cstheme="minorBidi"/>
          <w:highlight w:val="green"/>
          <w:u w:val="single"/>
        </w:rPr>
        <w:t>U</w:t>
      </w:r>
      <w:r w:rsidRPr="004B05A8">
        <w:rPr>
          <w:rFonts w:cstheme="minorBidi"/>
          <w:u w:val="single"/>
        </w:rPr>
        <w:t>nited</w:t>
      </w:r>
      <w:r w:rsidRPr="004B05A8">
        <w:rPr>
          <w:rFonts w:cstheme="minorBidi"/>
          <w:highlight w:val="green"/>
          <w:u w:val="single"/>
        </w:rPr>
        <w:t xml:space="preserve"> S</w:t>
      </w:r>
      <w:r w:rsidRPr="004B05A8">
        <w:rPr>
          <w:rFonts w:cstheme="minorBidi"/>
          <w:u w:val="single"/>
        </w:rPr>
        <w:t>tates</w:t>
      </w:r>
      <w:r w:rsidRPr="004B05A8">
        <w:rPr>
          <w:rFonts w:cstheme="minorBidi"/>
          <w:highlight w:val="green"/>
          <w:u w:val="single"/>
        </w:rPr>
        <w:t xml:space="preserve"> would be in breach of</w:t>
      </w:r>
      <w:r w:rsidRPr="004B05A8">
        <w:rPr>
          <w:rFonts w:cstheme="minorBidi"/>
          <w:u w:val="single"/>
        </w:rPr>
        <w:t xml:space="preserve"> its </w:t>
      </w:r>
      <w:r w:rsidRPr="004B05A8">
        <w:rPr>
          <w:rFonts w:cstheme="minorBidi"/>
          <w:highlight w:val="green"/>
          <w:u w:val="single"/>
        </w:rPr>
        <w:t xml:space="preserve">international obligations if it were to </w:t>
      </w:r>
      <w:r w:rsidRPr="004B05A8">
        <w:rPr>
          <w:rFonts w:cstheme="minorBidi"/>
          <w:u w:val="single"/>
        </w:rPr>
        <w:t>"unilaterally</w:t>
      </w:r>
      <w:r w:rsidRPr="004B05A8">
        <w:rPr>
          <w:rFonts w:cstheme="minorBidi"/>
          <w:highlight w:val="green"/>
          <w:u w:val="single"/>
        </w:rPr>
        <w:t xml:space="preserve"> pretend</w:t>
      </w:r>
      <w:r w:rsidRPr="004B05A8">
        <w:rPr>
          <w:rFonts w:cstheme="minorBidi"/>
          <w:u w:val="single"/>
        </w:rPr>
        <w:t>"</w:t>
      </w:r>
      <w:r w:rsidRPr="004B05A8">
        <w:rPr>
          <w:rFonts w:cstheme="minorBidi"/>
          <w:highlight w:val="green"/>
          <w:u w:val="single"/>
        </w:rPr>
        <w:t xml:space="preserve"> that its citizens may exercise ownership over extracted space resources</w:t>
      </w:r>
      <w:r w:rsidRPr="004B05A8">
        <w:rPr>
          <w:rFonts w:cstheme="minorBidi"/>
          <w:u w:val="single"/>
        </w:rPr>
        <w:t xml:space="preserve">, given the absence of recognition of such rights under international law. Clearly it is the stated aim of both the United States and Luxembourg to promote the commercial exploitation of space resources. The two nations’ respective pieces of legislation attempt to provide a legal basis for private citizens to engage in such activities, </w:t>
      </w:r>
      <w:r w:rsidRPr="004B05A8">
        <w:rPr>
          <w:rFonts w:cstheme="minorBidi"/>
          <w:b/>
          <w:iCs/>
          <w:u w:val="single"/>
        </w:rPr>
        <w:t>which some critics would characterize as prohibited "appropriation" under international law. The international community would be well-served by resolving the issue conclusively with an appropriate body of rules</w:t>
      </w:r>
      <w:r w:rsidRPr="004B05A8">
        <w:rPr>
          <w:rFonts w:cstheme="minorBidi"/>
          <w:sz w:val="14"/>
        </w:rPr>
        <w:t xml:space="preserve">. </w:t>
      </w:r>
      <w:r w:rsidRPr="004B05A8">
        <w:rPr>
          <w:rFonts w:cstheme="minorBidi"/>
          <w:u w:val="singl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32171B7" w14:textId="77777777" w:rsidR="004B05A8" w:rsidRPr="004B05A8" w:rsidRDefault="004B05A8" w:rsidP="004B05A8">
      <w:pPr>
        <w:keepNext/>
        <w:keepLines/>
        <w:spacing w:before="40" w:after="0"/>
        <w:outlineLvl w:val="3"/>
        <w:rPr>
          <w:rFonts w:eastAsiaTheme="majorEastAsia" w:cstheme="majorBidi"/>
          <w:b/>
          <w:iCs/>
          <w:sz w:val="26"/>
        </w:rPr>
      </w:pPr>
      <w:r w:rsidRPr="004B05A8">
        <w:rPr>
          <w:rFonts w:eastAsiaTheme="majorEastAsia" w:cstheme="majorBidi"/>
          <w:b/>
          <w:iCs/>
          <w:sz w:val="26"/>
        </w:rPr>
        <w:t xml:space="preserve">That causes dangerous space mining and </w:t>
      </w:r>
      <w:r w:rsidRPr="004B05A8">
        <w:rPr>
          <w:rFonts w:eastAsiaTheme="majorEastAsia" w:cstheme="majorBidi"/>
          <w:b/>
          <w:iCs/>
          <w:sz w:val="26"/>
          <w:u w:val="single"/>
        </w:rPr>
        <w:t>deregulation</w:t>
      </w:r>
      <w:r w:rsidRPr="004B05A8">
        <w:rPr>
          <w:rFonts w:eastAsiaTheme="majorEastAsia" w:cstheme="majorBidi"/>
          <w:b/>
          <w:iCs/>
          <w:sz w:val="26"/>
        </w:rPr>
        <w:t xml:space="preserve"> globally </w:t>
      </w:r>
    </w:p>
    <w:p w14:paraId="6514672C" w14:textId="77777777" w:rsidR="004B05A8" w:rsidRPr="004B05A8" w:rsidRDefault="004B05A8" w:rsidP="004B05A8">
      <w:pPr>
        <w:rPr>
          <w:rFonts w:cstheme="minorBidi"/>
        </w:rPr>
      </w:pPr>
      <w:proofErr w:type="spellStart"/>
      <w:r w:rsidRPr="004B05A8">
        <w:rPr>
          <w:rFonts w:cstheme="minorBidi"/>
        </w:rPr>
        <w:t>Edd</w:t>
      </w:r>
      <w:proofErr w:type="spellEnd"/>
      <w:r w:rsidRPr="004B05A8">
        <w:rPr>
          <w:rFonts w:cstheme="minorBidi"/>
        </w:rPr>
        <w:t xml:space="preserve"> </w:t>
      </w:r>
      <w:r w:rsidRPr="004B05A8">
        <w:rPr>
          <w:rFonts w:cstheme="minorBidi"/>
          <w:b/>
          <w:bCs/>
          <w:sz w:val="26"/>
        </w:rPr>
        <w:t>Gent 20,</w:t>
      </w:r>
      <w:r w:rsidRPr="004B05A8">
        <w:rPr>
          <w:rFonts w:cstheme="minorBidi"/>
        </w:rPr>
        <w:t xml:space="preserve"> freelance science and technology writer, “Space Mining Should Be a Global Project—But It's Not Starting Off That Way,” Singularity Hub, 10-12-2020, </w:t>
      </w:r>
      <w:hyperlink r:id="rId8" w:history="1">
        <w:r w:rsidRPr="004B05A8">
          <w:rPr>
            <w:rFonts w:cstheme="minorBidi"/>
          </w:rPr>
          <w:t>https://singularityhub.com/2020/10/12/the-us-is-trying-to-hijack-space-mining-and-there-could-be-disastrous-consequences/</w:t>
        </w:r>
      </w:hyperlink>
      <w:r w:rsidRPr="004B05A8">
        <w:rPr>
          <w:rFonts w:cstheme="minorBidi"/>
        </w:rPr>
        <w:t xml:space="preserve"> [King CP recut]</w:t>
      </w:r>
    </w:p>
    <w:p w14:paraId="5AC70030" w14:textId="77777777" w:rsidR="004B05A8" w:rsidRPr="004B05A8" w:rsidRDefault="004B05A8" w:rsidP="004B05A8">
      <w:pPr>
        <w:rPr>
          <w:rFonts w:cstheme="minorBidi"/>
          <w:u w:val="single"/>
        </w:rPr>
      </w:pPr>
      <w:r w:rsidRPr="004B05A8">
        <w:rPr>
          <w:rFonts w:cstheme="minorBidi"/>
          <w:sz w:val="14"/>
        </w:rPr>
        <w:t xml:space="preserve">Exploiting the resources of outer space might be key to the future expansion of the human species. But </w:t>
      </w:r>
      <w:r w:rsidRPr="004B05A8">
        <w:rPr>
          <w:rFonts w:cstheme="minorBidi"/>
        </w:rPr>
        <w:t>researchers argue that the US is trying to skew the game in its favor, with potentially disastrous consequences. The enormous</w:t>
      </w:r>
      <w:r w:rsidRPr="004B05A8">
        <w:rPr>
          <w:rFonts w:cstheme="minorBidi"/>
          <w:sz w:val="14"/>
        </w:rPr>
        <w:t xml:space="preserve">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4B05A8">
        <w:rPr>
          <w:rFonts w:cstheme="minorBidi"/>
          <w:u w:val="single"/>
        </w:rPr>
        <w:t xml:space="preserve">so far, there’s little in the way of regulation designed to govern how these activities should be managed. Now two Canadian researchers argue in a paper in Science that </w:t>
      </w:r>
      <w:r w:rsidRPr="004B05A8">
        <w:rPr>
          <w:rFonts w:cstheme="minorBidi"/>
          <w:highlight w:val="green"/>
          <w:u w:val="single"/>
        </w:rPr>
        <w:t>recent policy moves by the US are part of a concerted effort to refocus international space cooperation</w:t>
      </w:r>
      <w:r w:rsidRPr="004B05A8">
        <w:rPr>
          <w:rFonts w:cstheme="minorBidi"/>
          <w:sz w:val="14"/>
          <w:highlight w:val="green"/>
        </w:rPr>
        <w:t xml:space="preserve"> </w:t>
      </w:r>
      <w:r w:rsidRPr="004B05A8">
        <w:rPr>
          <w:rFonts w:cstheme="minorBidi"/>
          <w:b/>
          <w:iCs/>
          <w:highlight w:val="green"/>
          <w:u w:val="single"/>
        </w:rPr>
        <w:t>towards short-term commercial interests, which could precipitate a “race to the bottom” that sabotages efforts to safely manage the development of space</w:t>
      </w:r>
      <w:r w:rsidRPr="004B05A8">
        <w:rPr>
          <w:rFonts w:cstheme="minorBidi"/>
          <w:b/>
          <w:iCs/>
          <w:u w:val="single"/>
        </w:rPr>
        <w:t>.</w:t>
      </w:r>
      <w:r w:rsidRPr="004B05A8">
        <w:rPr>
          <w:rFonts w:cstheme="minorBidi"/>
          <w:sz w:val="14"/>
        </w:rPr>
        <w:t xml:space="preserve"> Aaron </w:t>
      </w:r>
      <w:proofErr w:type="spellStart"/>
      <w:r w:rsidRPr="004B05A8">
        <w:rPr>
          <w:rFonts w:cstheme="minorBidi"/>
          <w:sz w:val="14"/>
        </w:rPr>
        <w:t>Boley</w:t>
      </w:r>
      <w:proofErr w:type="spellEnd"/>
      <w:r w:rsidRPr="004B05A8">
        <w:rPr>
          <w:rFonts w:cstheme="minorBidi"/>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4B05A8">
        <w:rPr>
          <w:rFonts w:cstheme="minorBidi"/>
          <w:sz w:val="14"/>
        </w:rPr>
        <w:t>internationally-recognized</w:t>
      </w:r>
      <w:proofErr w:type="gramEnd"/>
      <w:r w:rsidRPr="004B05A8">
        <w:rPr>
          <w:rFonts w:cstheme="minorBidi"/>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4B05A8">
        <w:rPr>
          <w:rFonts w:cstheme="minorBidi"/>
          <w:u w:val="single"/>
        </w:rPr>
        <w:t>Space policy designed around the exploitation of resources holds many dangers,</w:t>
      </w:r>
      <w:r w:rsidRPr="004B05A8">
        <w:rPr>
          <w:rFonts w:cstheme="minorBidi"/>
          <w:sz w:val="14"/>
        </w:rPr>
        <w:t xml:space="preserve"> say the paper authors. </w:t>
      </w:r>
      <w:r w:rsidRPr="004B05A8">
        <w:rPr>
          <w:rFonts w:cstheme="minorBidi"/>
          <w:u w:val="single"/>
        </w:rPr>
        <w:t xml:space="preserve">For a start, </w:t>
      </w:r>
      <w:proofErr w:type="gramStart"/>
      <w:r w:rsidRPr="004B05A8">
        <w:rPr>
          <w:rFonts w:cstheme="minorBidi"/>
          <w:u w:val="single"/>
        </w:rPr>
        <w:t>loosely-regulated</w:t>
      </w:r>
      <w:proofErr w:type="gramEnd"/>
      <w:r w:rsidRPr="004B05A8">
        <w:rPr>
          <w:rFonts w:cstheme="minorBidi"/>
          <w:u w:val="single"/>
        </w:rPr>
        <w:t xml:space="preserve"> </w:t>
      </w:r>
      <w:r w:rsidRPr="004B05A8">
        <w:rPr>
          <w:rFonts w:cstheme="minorBidi"/>
          <w:highlight w:val="green"/>
          <w:u w:val="single"/>
        </w:rPr>
        <w:t>space mining could result in the destruction of deposits that could hold invaluable scientific information</w:t>
      </w:r>
      <w:r w:rsidRPr="004B05A8">
        <w:rPr>
          <w:rFonts w:cstheme="minorBidi"/>
          <w:sz w:val="14"/>
          <w:highlight w:val="green"/>
        </w:rPr>
        <w:t xml:space="preserve">. </w:t>
      </w:r>
      <w:r w:rsidRPr="004B05A8">
        <w:rPr>
          <w:rFonts w:cstheme="minorBidi"/>
          <w:b/>
          <w:iCs/>
          <w:highlight w:val="green"/>
          <w:u w:val="single"/>
        </w:rPr>
        <w:t xml:space="preserve">It could also kick up dangerous amounts of lunar dust that can cause serious damage to space vehicles, increase the amount of space debris, or in a worst-case scenario, create meteorites that could threaten satellites or even impact Earth. </w:t>
      </w:r>
      <w:r w:rsidRPr="004B05A8">
        <w:rPr>
          <w:rFonts w:cstheme="minorBidi"/>
        </w:rPr>
        <w:t>By eschewing a multilateral approach to setting space policy, the US also opens the door to a free-for-all where every country makes up its own rules. Russia is highly critical of the Artemis Accords process and China appears to be frozen out of it, suggesting that two</w:t>
      </w:r>
      <w:r w:rsidRPr="004B05A8">
        <w:rPr>
          <w:rFonts w:cstheme="minorBidi"/>
          <w:sz w:val="14"/>
        </w:rPr>
        <w:t xml:space="preserve"> major space powers will not be bound by the new rules. </w:t>
      </w:r>
      <w:r w:rsidRPr="004B05A8">
        <w:rPr>
          <w:rFonts w:cstheme="minorBidi"/>
          <w:b/>
          <w:iCs/>
          <w:highlight w:val="green"/>
          <w:u w:val="single"/>
        </w:rPr>
        <w:t>That potentially sets the scene for a race to the bottom</w:t>
      </w:r>
      <w:r w:rsidRPr="004B05A8">
        <w:rPr>
          <w:rFonts w:cstheme="minorBidi"/>
          <w:highlight w:val="green"/>
          <w:u w:val="single"/>
        </w:rPr>
        <w:t>, where countries compete to set the laxest rules</w:t>
      </w:r>
      <w:r w:rsidRPr="004B05A8">
        <w:rPr>
          <w:rFonts w:cstheme="minorBidi"/>
          <w:u w:val="single"/>
        </w:rPr>
        <w:t xml:space="preserve"> </w:t>
      </w:r>
      <w:r w:rsidRPr="004B05A8">
        <w:rPr>
          <w:rFonts w:cstheme="minorBidi"/>
          <w:highlight w:val="green"/>
          <w:u w:val="single"/>
        </w:rPr>
        <w:t>for space mining to attract investment</w:t>
      </w:r>
      <w:r w:rsidRPr="004B05A8">
        <w:rPr>
          <w:rFonts w:cstheme="minorBidi"/>
          <w:sz w:val="14"/>
        </w:rPr>
        <w:t xml:space="preserve">. </w:t>
      </w:r>
      <w:r w:rsidRPr="004B05A8">
        <w:rPr>
          <w:rFonts w:cstheme="minorBidi"/>
          <w:u w:val="single"/>
        </w:rPr>
        <w:t>The authors call on other nations to speak up and attempt to set rules through the UN Committee on the Peaceful Uses of Outer Space</w:t>
      </w:r>
      <w:r w:rsidRPr="004B05A8">
        <w:rPr>
          <w:rFonts w:cstheme="minorBidi"/>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4B05A8">
        <w:rPr>
          <w:rFonts w:cstheme="minorBidi"/>
          <w:u w:val="single"/>
        </w:rPr>
        <w:t>Boley</w:t>
      </w:r>
      <w:proofErr w:type="spellEnd"/>
      <w:r w:rsidRPr="004B05A8">
        <w:rPr>
          <w:rFonts w:cstheme="minorBidi"/>
          <w:u w:val="single"/>
        </w:rPr>
        <w:t xml:space="preserve"> and Byers admit that if this went ahead and was not protested by other nations, </w:t>
      </w:r>
      <w:r w:rsidRPr="004B05A8">
        <w:rPr>
          <w:rFonts w:cstheme="minorBidi"/>
          <w:b/>
          <w:iCs/>
          <w:u w:val="single"/>
        </w:rPr>
        <w:t xml:space="preserve">it could set a precedent in international law that would be hard to overcome. </w:t>
      </w:r>
      <w:r w:rsidRPr="004B05A8">
        <w:rPr>
          <w:rFonts w:cstheme="minorBidi"/>
          <w:u w:val="single"/>
        </w:rPr>
        <w:t>For better or worse, it seems that US dominance in space exploration means it’s in the driver’s seat when it comes to setting the rules. As they say, to the victor go the spoils.</w:t>
      </w:r>
    </w:p>
    <w:p w14:paraId="1F5F1F49" w14:textId="77777777" w:rsidR="004B05A8" w:rsidRPr="004B05A8" w:rsidRDefault="004B05A8" w:rsidP="004B05A8">
      <w:pPr>
        <w:keepNext/>
        <w:keepLines/>
        <w:spacing w:before="40" w:after="0"/>
        <w:outlineLvl w:val="3"/>
        <w:rPr>
          <w:rFonts w:eastAsiaTheme="majorEastAsia" w:cs="Arial"/>
          <w:b/>
          <w:iCs/>
          <w:sz w:val="26"/>
        </w:rPr>
      </w:pPr>
      <w:r w:rsidRPr="004B05A8">
        <w:rPr>
          <w:rFonts w:eastAsiaTheme="majorEastAsia" w:cs="Arial"/>
          <w:b/>
          <w:iCs/>
          <w:sz w:val="26"/>
        </w:rPr>
        <w:t xml:space="preserve">Increasing the number of satellites from private companies like SpaceX would massively increase the risk of dangerous space debris. </w:t>
      </w:r>
    </w:p>
    <w:p w14:paraId="1F3FF1F0" w14:textId="77777777" w:rsidR="004B05A8" w:rsidRPr="004B05A8" w:rsidRDefault="004B05A8" w:rsidP="004B05A8">
      <w:pPr>
        <w:rPr>
          <w:rFonts w:cstheme="minorBidi"/>
        </w:rPr>
      </w:pPr>
      <w:r w:rsidRPr="004B05A8">
        <w:rPr>
          <w:rFonts w:eastAsiaTheme="majorEastAsia" w:cstheme="minorBidi"/>
          <w:b/>
          <w:iCs/>
          <w:sz w:val="26"/>
        </w:rPr>
        <w:t xml:space="preserve">Scheer and Moss 20 </w:t>
      </w:r>
      <w:r w:rsidRPr="004B05A8">
        <w:rPr>
          <w:rFonts w:cstheme="minorBidi"/>
        </w:rPr>
        <w:t>[(Roddy Scheer and Doug Moss</w:t>
      </w:r>
      <w:proofErr w:type="gramStart"/>
      <w:r w:rsidRPr="004B05A8">
        <w:rPr>
          <w:rFonts w:cstheme="minorBidi"/>
        </w:rPr>
        <w:t>, )</w:t>
      </w:r>
      <w:proofErr w:type="gramEnd"/>
      <w:r w:rsidRPr="004B05A8">
        <w:rPr>
          <w:rFonts w:cstheme="minorBidi"/>
        </w:rPr>
        <w:t xml:space="preserve"> “The Good, The Bad &amp;amp; The Ugly: Satellites &amp;amp; The Environment,” </w:t>
      </w:r>
      <w:proofErr w:type="spellStart"/>
      <w:r w:rsidRPr="004B05A8">
        <w:rPr>
          <w:rFonts w:cstheme="minorBidi"/>
        </w:rPr>
        <w:t>Emagazine</w:t>
      </w:r>
      <w:proofErr w:type="spellEnd"/>
      <w:r w:rsidRPr="004B05A8">
        <w:rPr>
          <w:rFonts w:cstheme="minorBidi"/>
        </w:rPr>
        <w:t xml:space="preserve"> https://www.newsbreak.com/news/2178042533743/the-good-the-bad-the-ugly-satellites-the-environment, 8-13-2020//Ak// [King CP recut]</w:t>
      </w:r>
    </w:p>
    <w:p w14:paraId="7331436D" w14:textId="77777777" w:rsidR="004B05A8" w:rsidRPr="004B05A8" w:rsidRDefault="004B05A8" w:rsidP="004B05A8">
      <w:pPr>
        <w:rPr>
          <w:rFonts w:cstheme="minorBidi"/>
          <w:sz w:val="16"/>
        </w:rPr>
      </w:pPr>
      <w:r w:rsidRPr="004B05A8">
        <w:rPr>
          <w:rFonts w:cstheme="minorBidi"/>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4B05A8">
        <w:rPr>
          <w:rFonts w:cstheme="minorBidi"/>
          <w:u w:val="single"/>
        </w:rPr>
        <w:t xml:space="preserve">The Soviets beat us to the punch when they launched the first satellite, Sputnik, in 1957, but these days </w:t>
      </w:r>
      <w:r w:rsidRPr="004B05A8">
        <w:rPr>
          <w:rFonts w:cstheme="minorBidi"/>
          <w:highlight w:val="green"/>
          <w:u w:val="single"/>
        </w:rPr>
        <w:t>there are over 9,000 satellites overhead</w:t>
      </w:r>
      <w:r w:rsidRPr="004B05A8">
        <w:rPr>
          <w:rFonts w:cstheme="minorBidi"/>
          <w:u w:val="single"/>
        </w:rPr>
        <w:t xml:space="preserve">, the majority from U.S. companies and government agencies. But with Elon Musk’s </w:t>
      </w:r>
      <w:r w:rsidRPr="004B05A8">
        <w:rPr>
          <w:rFonts w:cstheme="minorBidi"/>
          <w:highlight w:val="green"/>
          <w:u w:val="single"/>
        </w:rPr>
        <w:t xml:space="preserve">SpaceX poised to launch tens of thousands </w:t>
      </w:r>
      <w:r w:rsidRPr="004B05A8">
        <w:rPr>
          <w:rFonts w:cstheme="minorBidi"/>
          <w:u w:val="single"/>
        </w:rPr>
        <w:t>of new ones</w:t>
      </w:r>
      <w:r w:rsidRPr="004B05A8">
        <w:rPr>
          <w:rFonts w:cstheme="minorBidi"/>
          <w:highlight w:val="green"/>
          <w:u w:val="single"/>
        </w:rPr>
        <w:t xml:space="preserve"> in the next few years, </w:t>
      </w:r>
      <w:r w:rsidRPr="004B05A8">
        <w:rPr>
          <w:rFonts w:cstheme="minorBidi"/>
          <w:u w:val="single"/>
        </w:rPr>
        <w:t>many people wonder whether putting all this technology overhead is such a good idea.</w:t>
      </w:r>
      <w:r w:rsidRPr="004B05A8">
        <w:rPr>
          <w:rFonts w:cstheme="minorBidi"/>
          <w:sz w:val="16"/>
        </w:rPr>
        <w:t xml:space="preserve"> </w:t>
      </w:r>
      <w:r w:rsidRPr="004B05A8">
        <w:rPr>
          <w:rFonts w:cstheme="minorBidi"/>
          <w:u w:val="single"/>
        </w:rPr>
        <w:t xml:space="preserve">One concern is that </w:t>
      </w:r>
      <w:r w:rsidRPr="004B05A8">
        <w:rPr>
          <w:rFonts w:cstheme="minorBidi"/>
          <w:highlight w:val="green"/>
          <w:u w:val="single"/>
        </w:rPr>
        <w:t>all this hardware eventually breaks down and shed parts</w:t>
      </w:r>
      <w:r w:rsidRPr="004B05A8">
        <w:rPr>
          <w:rFonts w:cstheme="minorBidi"/>
          <w:u w:val="single"/>
        </w:rPr>
        <w:t xml:space="preserve">. Peter Greenstreet of the Institute of Physics reports that </w:t>
      </w:r>
      <w:r w:rsidRPr="004B05A8">
        <w:rPr>
          <w:rFonts w:cstheme="minorBidi"/>
          <w:highlight w:val="green"/>
          <w:u w:val="single"/>
        </w:rPr>
        <w:t xml:space="preserve">this </w:t>
      </w:r>
      <w:r w:rsidRPr="004B05A8">
        <w:rPr>
          <w:rFonts w:cstheme="minorBidi"/>
          <w:u w:val="single"/>
        </w:rPr>
        <w:t xml:space="preserve">so-called </w:t>
      </w:r>
      <w:r w:rsidRPr="004B05A8">
        <w:rPr>
          <w:rFonts w:cstheme="minorBidi"/>
          <w:highlight w:val="green"/>
          <w:u w:val="single"/>
        </w:rPr>
        <w:t>“space junk” orbits at</w:t>
      </w:r>
      <w:r w:rsidRPr="004B05A8">
        <w:rPr>
          <w:rFonts w:cstheme="minorBidi"/>
          <w:u w:val="single"/>
        </w:rPr>
        <w:t xml:space="preserve"> some </w:t>
      </w:r>
      <w:r w:rsidRPr="004B05A8">
        <w:rPr>
          <w:rFonts w:cstheme="minorBidi"/>
          <w:highlight w:val="green"/>
          <w:u w:val="single"/>
        </w:rPr>
        <w:t>7.5 kilometers per second</w:t>
      </w:r>
      <w:r w:rsidRPr="004B05A8">
        <w:rPr>
          <w:rFonts w:cstheme="minorBidi"/>
          <w:u w:val="single"/>
        </w:rPr>
        <w:t>—</w:t>
      </w:r>
      <w:r w:rsidRPr="004B05A8">
        <w:rPr>
          <w:rFonts w:cstheme="minorBidi"/>
          <w:highlight w:val="green"/>
          <w:u w:val="single"/>
        </w:rPr>
        <w:t>so fast that even the tiniest pieces create a</w:t>
      </w:r>
      <w:r w:rsidRPr="004B05A8">
        <w:rPr>
          <w:rFonts w:cstheme="minorBidi"/>
          <w:u w:val="single"/>
        </w:rPr>
        <w:t xml:space="preserve"> potential </w:t>
      </w:r>
      <w:r w:rsidRPr="004B05A8">
        <w:rPr>
          <w:rFonts w:cstheme="minorBidi"/>
          <w:highlight w:val="green"/>
          <w:u w:val="single"/>
        </w:rPr>
        <w:t>hazard for space stations and</w:t>
      </w:r>
      <w:r w:rsidRPr="004B05A8">
        <w:rPr>
          <w:rFonts w:cstheme="minorBidi"/>
          <w:u w:val="single"/>
        </w:rPr>
        <w:t xml:space="preserve"> other man-made or </w:t>
      </w:r>
      <w:r w:rsidRPr="004B05A8">
        <w:rPr>
          <w:rFonts w:cstheme="minorBidi"/>
          <w:highlight w:val="green"/>
          <w:u w:val="single"/>
        </w:rPr>
        <w:t>natural objects</w:t>
      </w:r>
      <w:r w:rsidRPr="004B05A8">
        <w:rPr>
          <w:rFonts w:cstheme="minorBidi"/>
          <w:u w:val="single"/>
        </w:rPr>
        <w:t xml:space="preserve"> making the same rounds.</w:t>
      </w:r>
      <w:r w:rsidRPr="004B05A8">
        <w:rPr>
          <w:rFonts w:cstheme="minorBidi"/>
          <w:sz w:val="16"/>
        </w:rPr>
        <w:t xml:space="preserve"> </w:t>
      </w:r>
    </w:p>
    <w:p w14:paraId="43F49220" w14:textId="77777777" w:rsidR="004B05A8" w:rsidRPr="004B05A8" w:rsidRDefault="004B05A8" w:rsidP="004B05A8">
      <w:pPr>
        <w:keepNext/>
        <w:keepLines/>
        <w:spacing w:before="40" w:after="0"/>
        <w:outlineLvl w:val="3"/>
        <w:rPr>
          <w:rFonts w:eastAsiaTheme="majorEastAsia" w:cstheme="majorBidi"/>
          <w:b/>
          <w:iCs/>
          <w:sz w:val="26"/>
        </w:rPr>
      </w:pPr>
      <w:r w:rsidRPr="004B05A8">
        <w:rPr>
          <w:rFonts w:eastAsiaTheme="majorEastAsia" w:cstheme="majorBidi"/>
          <w:b/>
          <w:iCs/>
          <w:sz w:val="26"/>
        </w:rPr>
        <w:t xml:space="preserve">The impact is twofold-- </w:t>
      </w:r>
    </w:p>
    <w:p w14:paraId="1896B443" w14:textId="77777777" w:rsidR="004B05A8" w:rsidRPr="004B05A8" w:rsidRDefault="004B05A8" w:rsidP="004B05A8">
      <w:pPr>
        <w:keepNext/>
        <w:keepLines/>
        <w:spacing w:before="40" w:after="0"/>
        <w:outlineLvl w:val="3"/>
        <w:rPr>
          <w:rFonts w:eastAsiaTheme="majorEastAsia" w:cstheme="majorBidi"/>
          <w:b/>
          <w:iCs/>
          <w:sz w:val="26"/>
        </w:rPr>
      </w:pPr>
      <w:r w:rsidRPr="004B05A8">
        <w:rPr>
          <w:rFonts w:eastAsiaTheme="majorEastAsia" w:cstheme="majorBidi"/>
          <w:b/>
          <w:iCs/>
          <w:sz w:val="26"/>
        </w:rPr>
        <w:t>1] Pollution– it can’t be fixed and is hugely impactful on the ozone layer – which when ignored causes extinction.</w:t>
      </w:r>
    </w:p>
    <w:p w14:paraId="688E31A0" w14:textId="77777777" w:rsidR="004B05A8" w:rsidRPr="004B05A8" w:rsidRDefault="004B05A8" w:rsidP="004B05A8">
      <w:pPr>
        <w:rPr>
          <w:rFonts w:cstheme="minorBidi"/>
          <w:b/>
          <w:bCs/>
          <w:sz w:val="26"/>
          <w:szCs w:val="26"/>
        </w:rPr>
      </w:pPr>
      <w:proofErr w:type="spellStart"/>
      <w:r w:rsidRPr="004B05A8">
        <w:rPr>
          <w:rFonts w:cstheme="minorBidi"/>
          <w:b/>
          <w:bCs/>
          <w:sz w:val="26"/>
          <w:szCs w:val="26"/>
        </w:rPr>
        <w:t>Prinn</w:t>
      </w:r>
      <w:proofErr w:type="spellEnd"/>
      <w:r w:rsidRPr="004B05A8">
        <w:rPr>
          <w:rFonts w:cstheme="minorBidi"/>
          <w:b/>
          <w:bCs/>
          <w:sz w:val="26"/>
          <w:szCs w:val="26"/>
        </w:rPr>
        <w:t xml:space="preserve"> et al. 05</w:t>
      </w:r>
    </w:p>
    <w:p w14:paraId="3212A550" w14:textId="77777777" w:rsidR="004B05A8" w:rsidRPr="004B05A8" w:rsidRDefault="004B05A8" w:rsidP="004B05A8">
      <w:pPr>
        <w:rPr>
          <w:rFonts w:cstheme="minorBidi"/>
          <w:b/>
          <w:bCs/>
          <w:sz w:val="16"/>
          <w:szCs w:val="16"/>
        </w:rPr>
      </w:pPr>
      <w:r w:rsidRPr="004B05A8">
        <w:rPr>
          <w:rFonts w:cstheme="minorBidi"/>
          <w:color w:val="000000"/>
          <w:sz w:val="16"/>
          <w:szCs w:val="16"/>
          <w:shd w:val="clear" w:color="auto" w:fill="FFFFFF"/>
        </w:rPr>
        <w:t xml:space="preserve">(He served as one of the Lead Authors in the Fourth Assessment of the Intergovernmental Panel on Climate Change (IPCC) published in 2007. He has served as Chairman for Atmospheric and </w:t>
      </w:r>
      <w:proofErr w:type="spellStart"/>
      <w:r w:rsidRPr="004B05A8">
        <w:rPr>
          <w:rFonts w:cstheme="minorBidi"/>
          <w:color w:val="000000"/>
          <w:sz w:val="16"/>
          <w:szCs w:val="16"/>
          <w:shd w:val="clear" w:color="auto" w:fill="FFFFFF"/>
        </w:rPr>
        <w:t>Hydrospheric</w:t>
      </w:r>
      <w:proofErr w:type="spellEnd"/>
      <w:r w:rsidRPr="004B05A8">
        <w:rPr>
          <w:rFonts w:cstheme="minorBidi"/>
          <w:color w:val="000000"/>
          <w:sz w:val="16"/>
          <w:szCs w:val="16"/>
          <w:shd w:val="clear" w:color="auto" w:fill="FFFFFF"/>
        </w:rPr>
        <w:t xml:space="preserve"> Sciences of the American Association for the Advancement of Science (AAAS</w:t>
      </w:r>
      <w:proofErr w:type="gramStart"/>
      <w:r w:rsidRPr="004B05A8">
        <w:rPr>
          <w:rFonts w:cstheme="minorBidi"/>
          <w:color w:val="000000"/>
          <w:sz w:val="16"/>
          <w:szCs w:val="16"/>
          <w:shd w:val="clear" w:color="auto" w:fill="FFFFFF"/>
        </w:rPr>
        <w:t>), and</w:t>
      </w:r>
      <w:proofErr w:type="gramEnd"/>
      <w:r w:rsidRPr="004B05A8">
        <w:rPr>
          <w:rFonts w:cstheme="minorBidi"/>
          <w:color w:val="000000"/>
          <w:sz w:val="16"/>
          <w:szCs w:val="16"/>
          <w:shd w:val="clear" w:color="auto" w:fill="FFFFFF"/>
        </w:rPr>
        <w:t xml:space="preserve">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w:t>
      </w:r>
      <w:proofErr w:type="spellStart"/>
      <w:r w:rsidRPr="004B05A8">
        <w:rPr>
          <w:rFonts w:cstheme="minorBidi"/>
          <w:color w:val="000000"/>
          <w:sz w:val="16"/>
          <w:szCs w:val="16"/>
          <w:shd w:val="clear" w:color="auto" w:fill="FFFFFF"/>
        </w:rPr>
        <w:t>Macelwane</w:t>
      </w:r>
      <w:proofErr w:type="spellEnd"/>
      <w:r w:rsidRPr="004B05A8">
        <w:rPr>
          <w:rFonts w:cstheme="minorBidi"/>
          <w:color w:val="000000"/>
          <w:sz w:val="16"/>
          <w:szCs w:val="16"/>
          <w:shd w:val="clear" w:color="auto" w:fill="FFFFFF"/>
        </w:rPr>
        <w:t xml:space="preserve"> Medal, and a Fellow of the AAAS. He has published more than 250 peer-reviewed scientific papers, co-authored </w:t>
      </w:r>
      <w:proofErr w:type="gramStart"/>
      <w:r w:rsidRPr="004B05A8">
        <w:rPr>
          <w:rFonts w:cstheme="minorBidi"/>
          <w:i/>
          <w:iCs/>
          <w:color w:val="000000"/>
          <w:sz w:val="16"/>
          <w:szCs w:val="16"/>
          <w:shd w:val="clear" w:color="auto" w:fill="FFFFFF"/>
        </w:rPr>
        <w:t>Planets</w:t>
      </w:r>
      <w:proofErr w:type="gramEnd"/>
      <w:r w:rsidRPr="004B05A8">
        <w:rPr>
          <w:rFonts w:cstheme="minorBidi"/>
          <w:i/>
          <w:iCs/>
          <w:color w:val="000000"/>
          <w:sz w:val="16"/>
          <w:szCs w:val="16"/>
          <w:shd w:val="clear" w:color="auto" w:fill="FFFFFF"/>
        </w:rPr>
        <w:t xml:space="preserve"> and their Atmospheres: Origin and Evolution</w:t>
      </w:r>
      <w:r w:rsidRPr="004B05A8">
        <w:rPr>
          <w:rFonts w:cstheme="minorBidi"/>
          <w:color w:val="000000"/>
          <w:sz w:val="16"/>
          <w:szCs w:val="16"/>
          <w:shd w:val="clear" w:color="auto" w:fill="FFFFFF"/>
        </w:rPr>
        <w:t> (Academic Press), and edited or co-edited </w:t>
      </w:r>
      <w:r w:rsidRPr="004B05A8">
        <w:rPr>
          <w:rFonts w:cstheme="minorBidi"/>
          <w:i/>
          <w:iCs/>
          <w:color w:val="000000"/>
          <w:sz w:val="16"/>
          <w:szCs w:val="16"/>
          <w:shd w:val="clear" w:color="auto" w:fill="FFFFFF"/>
        </w:rPr>
        <w:t>Global Atmospheric-</w:t>
      </w:r>
      <w:proofErr w:type="spellStart"/>
      <w:r w:rsidRPr="004B05A8">
        <w:rPr>
          <w:rFonts w:cstheme="minorBidi"/>
          <w:i/>
          <w:iCs/>
          <w:color w:val="000000"/>
          <w:sz w:val="16"/>
          <w:szCs w:val="16"/>
          <w:shd w:val="clear" w:color="auto" w:fill="FFFFFF"/>
        </w:rPr>
        <w:t>Biospheric</w:t>
      </w:r>
      <w:proofErr w:type="spellEnd"/>
      <w:r w:rsidRPr="004B05A8">
        <w:rPr>
          <w:rFonts w:cstheme="minorBidi"/>
          <w:i/>
          <w:iCs/>
          <w:color w:val="000000"/>
          <w:sz w:val="16"/>
          <w:szCs w:val="16"/>
          <w:shd w:val="clear" w:color="auto" w:fill="FFFFFF"/>
        </w:rPr>
        <w:t xml:space="preserve"> Chemistry</w:t>
      </w:r>
      <w:r w:rsidRPr="004B05A8">
        <w:rPr>
          <w:rFonts w:cstheme="minorBidi"/>
          <w:color w:val="000000"/>
          <w:sz w:val="16"/>
          <w:szCs w:val="16"/>
          <w:shd w:val="clear" w:color="auto" w:fill="FFFFFF"/>
        </w:rPr>
        <w:t> (Plenum), </w:t>
      </w:r>
      <w:r w:rsidRPr="004B05A8">
        <w:rPr>
          <w:rFonts w:cstheme="minorBidi"/>
          <w:i/>
          <w:iCs/>
          <w:color w:val="000000"/>
          <w:sz w:val="16"/>
          <w:szCs w:val="16"/>
          <w:shd w:val="clear" w:color="auto" w:fill="FFFFFF"/>
        </w:rPr>
        <w:t>Atmospheric Chemistry in a Changing World</w:t>
      </w:r>
      <w:r w:rsidRPr="004B05A8">
        <w:rPr>
          <w:rFonts w:cstheme="minorBidi"/>
          <w:color w:val="000000"/>
          <w:sz w:val="16"/>
          <w:szCs w:val="16"/>
          <w:shd w:val="clear" w:color="auto" w:fill="FFFFFF"/>
        </w:rPr>
        <w:t> (Springer), and </w:t>
      </w:r>
      <w:r w:rsidRPr="004B05A8">
        <w:rPr>
          <w:rFonts w:cstheme="minorBidi"/>
          <w:i/>
          <w:iCs/>
          <w:color w:val="000000"/>
          <w:sz w:val="16"/>
          <w:szCs w:val="16"/>
          <w:shd w:val="clear" w:color="auto" w:fill="FFFFFF"/>
        </w:rPr>
        <w:t>Inverse Methods in Global Biogeochemical Cycles</w:t>
      </w:r>
      <w:r w:rsidRPr="004B05A8">
        <w:rPr>
          <w:rFonts w:cstheme="minorBidi"/>
          <w:color w:val="000000"/>
          <w:sz w:val="16"/>
          <w:szCs w:val="16"/>
          <w:shd w:val="clear" w:color="auto" w:fill="FFFFFF"/>
        </w:rPr>
        <w:t> (AGU).</w:t>
      </w:r>
      <w:r w:rsidRPr="004B05A8">
        <w:rPr>
          <w:rFonts w:cstheme="minorBidi"/>
          <w:color w:val="000000"/>
          <w:sz w:val="16"/>
          <w:szCs w:val="16"/>
        </w:rPr>
        <w:t xml:space="preserve"> </w:t>
      </w:r>
      <w:r w:rsidRPr="004B05A8">
        <w:rPr>
          <w:rFonts w:cstheme="minorBidi"/>
          <w:color w:val="000000"/>
          <w:sz w:val="16"/>
          <w:szCs w:val="16"/>
          <w:shd w:val="clear" w:color="auto" w:fill="FFFFFF"/>
        </w:rPr>
        <w:t xml:space="preserve">Education: Sc.D., 1971, MIT; M.S., 1968, B.S., 1967, University of Auckland, New Zealand.) </w:t>
      </w:r>
      <w:hyperlink r:id="rId9" w:history="1">
        <w:r w:rsidRPr="004B05A8">
          <w:rPr>
            <w:rFonts w:cstheme="minorBidi"/>
            <w:sz w:val="16"/>
            <w:szCs w:val="16"/>
          </w:rPr>
          <w:t>https://globalchange.mit.edu/sites/default/files/MITJPSPGC_Rpt118.pdf. Accessed 1 June 2022</w:t>
        </w:r>
      </w:hyperlink>
      <w:r w:rsidRPr="004B05A8">
        <w:rPr>
          <w:rFonts w:cstheme="minorBidi"/>
          <w:sz w:val="16"/>
          <w:szCs w:val="16"/>
        </w:rPr>
        <w:t>. //GHS CR</w:t>
      </w:r>
    </w:p>
    <w:p w14:paraId="4E884777" w14:textId="489A2E55" w:rsidR="004B05A8" w:rsidRPr="004B05A8" w:rsidRDefault="004B05A8" w:rsidP="00BE135B">
      <w:pPr>
        <w:rPr>
          <w:rFonts w:cstheme="minorBidi"/>
          <w:sz w:val="16"/>
        </w:rPr>
      </w:pPr>
      <w:r w:rsidRPr="004B05A8">
        <w:rPr>
          <w:rFonts w:cstheme="minorBidi"/>
          <w:highlight w:val="green"/>
          <w:u w:val="single"/>
        </w:rPr>
        <w:t>The ability of the lower atmosphere</w:t>
      </w:r>
      <w:r w:rsidRPr="004B05A8">
        <w:rPr>
          <w:rFonts w:cstheme="minorBidi"/>
          <w:sz w:val="16"/>
        </w:rPr>
        <w:t xml:space="preserve"> (troposphere) </w:t>
      </w:r>
      <w:r w:rsidRPr="004B05A8">
        <w:rPr>
          <w:rFonts w:cstheme="minorBidi"/>
          <w:highlight w:val="green"/>
          <w:u w:val="single"/>
        </w:rPr>
        <w:t>to remove most air pollutants depends on</w:t>
      </w:r>
      <w:r w:rsidRPr="004B05A8">
        <w:rPr>
          <w:rFonts w:cstheme="minorBidi"/>
          <w:u w:val="single"/>
        </w:rPr>
        <w:t xml:space="preserve"> complex chemistry driven by </w:t>
      </w:r>
      <w:r w:rsidRPr="004B05A8">
        <w:rPr>
          <w:rFonts w:cstheme="minorBidi"/>
          <w:highlight w:val="green"/>
          <w:u w:val="single"/>
        </w:rPr>
        <w:t>the</w:t>
      </w:r>
      <w:r w:rsidRPr="004B05A8">
        <w:rPr>
          <w:rFonts w:cstheme="minorBidi"/>
          <w:u w:val="single"/>
        </w:rPr>
        <w:t xml:space="preserve"> relatively small amount of the sun’s ultraviolet light that penetrates through the </w:t>
      </w:r>
      <w:r w:rsidRPr="004B05A8">
        <w:rPr>
          <w:rFonts w:cstheme="minorBidi"/>
          <w:highlight w:val="green"/>
          <w:u w:val="single"/>
        </w:rPr>
        <w:t>upper atmospheric</w:t>
      </w:r>
      <w:r w:rsidRPr="004B05A8">
        <w:rPr>
          <w:rFonts w:cstheme="minorBidi"/>
          <w:u w:val="single"/>
        </w:rPr>
        <w:t xml:space="preserve"> (stratospheric) </w:t>
      </w:r>
      <w:r w:rsidRPr="004B05A8">
        <w:rPr>
          <w:rFonts w:cstheme="minorBidi"/>
          <w:highlight w:val="green"/>
          <w:u w:val="single"/>
        </w:rPr>
        <w:t>ozone layer</w:t>
      </w:r>
      <w:r w:rsidRPr="004B05A8">
        <w:rPr>
          <w:rFonts w:cstheme="minorBidi"/>
          <w:u w:val="single"/>
        </w:rPr>
        <w:t xml:space="preserve"> </w:t>
      </w:r>
      <w:r w:rsidRPr="004B05A8">
        <w:rPr>
          <w:rFonts w:cstheme="minorBidi"/>
          <w:sz w:val="16"/>
        </w:rPr>
        <w:t xml:space="preserve">(see: </w:t>
      </w:r>
      <w:proofErr w:type="spellStart"/>
      <w:r w:rsidRPr="004B05A8">
        <w:rPr>
          <w:rFonts w:cstheme="minorBidi"/>
          <w:sz w:val="16"/>
        </w:rPr>
        <w:t>Ehhalt</w:t>
      </w:r>
      <w:proofErr w:type="spellEnd"/>
      <w:r w:rsidRPr="004B05A8">
        <w:rPr>
          <w:rFonts w:cstheme="minorBidi"/>
          <w:sz w:val="16"/>
        </w:rPr>
        <w:t xml:space="preserve">, 1999; </w:t>
      </w:r>
      <w:proofErr w:type="spellStart"/>
      <w:r w:rsidRPr="004B05A8">
        <w:rPr>
          <w:rFonts w:cstheme="minorBidi"/>
          <w:sz w:val="16"/>
        </w:rPr>
        <w:t>Prinn</w:t>
      </w:r>
      <w:proofErr w:type="spellEnd"/>
      <w:r w:rsidRPr="004B05A8">
        <w:rPr>
          <w:rFonts w:cstheme="minorBidi"/>
          <w:sz w:val="16"/>
        </w:rPr>
        <w:t>, 2003). This chemistry is also driven by emissions of NOx, CO, CH4 and VOCs and leads to the production of O3 and OH. Figure 1 reviews, with much simplification, the chemical reactions involved (</w:t>
      </w:r>
      <w:proofErr w:type="spellStart"/>
      <w:r w:rsidRPr="004B05A8">
        <w:rPr>
          <w:rFonts w:cstheme="minorBidi"/>
          <w:sz w:val="16"/>
        </w:rPr>
        <w:t>Prinn</w:t>
      </w:r>
      <w:proofErr w:type="spellEnd"/>
      <w:r w:rsidRPr="004B05A8">
        <w:rPr>
          <w:rFonts w:cstheme="minorBidi"/>
          <w:sz w:val="16"/>
        </w:rPr>
        <w:t>, 1994). T</w:t>
      </w:r>
      <w:r w:rsidRPr="004B05A8">
        <w:rPr>
          <w:rFonts w:cstheme="minorBidi"/>
          <w:u w:val="single"/>
        </w:rPr>
        <w:t xml:space="preserve">he importance of </w:t>
      </w:r>
      <w:r w:rsidRPr="004B05A8">
        <w:rPr>
          <w:rFonts w:cstheme="minorBidi"/>
          <w:highlight w:val="green"/>
          <w:u w:val="single"/>
        </w:rPr>
        <w:t>this chemistry</w:t>
      </w:r>
      <w:r w:rsidRPr="004B05A8">
        <w:rPr>
          <w:rFonts w:cstheme="minorBidi"/>
          <w:u w:val="single"/>
        </w:rPr>
        <w:t xml:space="preserve"> to </w:t>
      </w:r>
      <w:r w:rsidRPr="004B05A8">
        <w:rPr>
          <w:rFonts w:cstheme="minorBidi"/>
          <w:highlight w:val="green"/>
          <w:u w:val="single"/>
        </w:rPr>
        <w:t>climate change</w:t>
      </w:r>
      <w:r w:rsidRPr="004B05A8">
        <w:rPr>
          <w:rFonts w:cstheme="minorBidi"/>
          <w:u w:val="single"/>
        </w:rPr>
        <w:t xml:space="preserve"> occurs because it </w:t>
      </w:r>
      <w:r w:rsidRPr="004B05A8">
        <w:rPr>
          <w:rFonts w:cstheme="minorBidi"/>
          <w:highlight w:val="green"/>
          <w:u w:val="single"/>
        </w:rPr>
        <w:t>involves both</w:t>
      </w:r>
      <w:r w:rsidRPr="004B05A8">
        <w:rPr>
          <w:rFonts w:cstheme="minorBidi"/>
          <w:u w:val="single"/>
        </w:rPr>
        <w:t xml:space="preserve"> climate-forcing </w:t>
      </w:r>
      <w:r w:rsidRPr="004B05A8">
        <w:rPr>
          <w:rFonts w:cstheme="minorBidi"/>
          <w:highlight w:val="green"/>
          <w:u w:val="single"/>
        </w:rPr>
        <w:t>greenhouse gases</w:t>
      </w:r>
      <w:r w:rsidRPr="004B05A8">
        <w:rPr>
          <w:rFonts w:cstheme="minorBidi"/>
          <w:sz w:val="16"/>
        </w:rPr>
        <w:t xml:space="preserve"> (H2O, CH4, O3)</w:t>
      </w:r>
      <w:r w:rsidRPr="004B05A8">
        <w:rPr>
          <w:rFonts w:cstheme="minorBidi"/>
          <w:u w:val="single"/>
        </w:rPr>
        <w:t xml:space="preserve"> </w:t>
      </w:r>
      <w:r w:rsidRPr="004B05A8">
        <w:rPr>
          <w:rFonts w:cstheme="minorBidi"/>
          <w:highlight w:val="green"/>
          <w:u w:val="single"/>
        </w:rPr>
        <w:t>and air pollutants</w:t>
      </w:r>
      <w:r w:rsidRPr="004B05A8">
        <w:rPr>
          <w:rFonts w:cstheme="minorBidi"/>
          <w:sz w:val="16"/>
        </w:rPr>
        <w:t xml:space="preserve"> (CO, NO, NO2). It also involves aerosols (H2SO4, HNO3, BC)</w:t>
      </w:r>
      <w:r w:rsidRPr="004B05A8">
        <w:rPr>
          <w:rFonts w:cstheme="minorBidi"/>
          <w:u w:val="single"/>
        </w:rPr>
        <w:t xml:space="preserve"> that </w:t>
      </w:r>
      <w:r w:rsidRPr="004B05A8">
        <w:rPr>
          <w:rFonts w:cstheme="minorBidi"/>
          <w:highlight w:val="green"/>
          <w:u w:val="single"/>
        </w:rPr>
        <w:t>influence climate</w:t>
      </w:r>
      <w:r w:rsidRPr="004B05A8">
        <w:rPr>
          <w:rFonts w:cstheme="minorBidi"/>
          <w:u w:val="single"/>
        </w:rPr>
        <w:t xml:space="preserve"> (through reflecting or absorbing sunlight), </w:t>
      </w:r>
      <w:r w:rsidRPr="004B05A8">
        <w:rPr>
          <w:rFonts w:cstheme="minorBidi"/>
          <w:highlight w:val="green"/>
          <w:u w:val="single"/>
        </w:rPr>
        <w:t>productivity of ecosystems</w:t>
      </w:r>
      <w:r w:rsidRPr="004B05A8">
        <w:rPr>
          <w:rFonts w:cstheme="minorBidi"/>
          <w:u w:val="single"/>
        </w:rPr>
        <w:t xml:space="preserve"> (through their exposure to O3, and to H2SO4 and HNO3 in acid rain), </w:t>
      </w:r>
      <w:r w:rsidRPr="004B05A8">
        <w:rPr>
          <w:rFonts w:cstheme="minorBidi"/>
          <w:highlight w:val="green"/>
          <w:u w:val="single"/>
        </w:rPr>
        <w:t>and human health</w:t>
      </w:r>
      <w:r w:rsidRPr="004B05A8">
        <w:rPr>
          <w:rFonts w:cstheme="minorBidi"/>
          <w:u w:val="single"/>
        </w:rPr>
        <w:t xml:space="preserve"> (through inhalation).</w:t>
      </w:r>
      <w:r w:rsidRPr="004B05A8">
        <w:rPr>
          <w:rFonts w:cstheme="minorBidi"/>
          <w:sz w:val="16"/>
        </w:rPr>
        <w:t xml:space="preserve"> Also important are free radicals and atoms in two forms: very reactive species like </w:t>
      </w:r>
      <w:proofErr w:type="gramStart"/>
      <w:r w:rsidRPr="004B05A8">
        <w:rPr>
          <w:rFonts w:cstheme="minorBidi"/>
          <w:sz w:val="16"/>
        </w:rPr>
        <w:t>O(</w:t>
      </w:r>
      <w:proofErr w:type="gramEnd"/>
      <w:r w:rsidRPr="004B05A8">
        <w:rPr>
          <w:rFonts w:cstheme="minorBidi"/>
          <w:sz w:val="16"/>
        </w:rPr>
        <w:t xml:space="preserve">1 D) and OH, and less reactive ones like HO2, O(3 P), NO and NO2. 3 UV N2O Lightning CFCs </w:t>
      </w:r>
      <w:proofErr w:type="gramStart"/>
      <w:r w:rsidRPr="004B05A8">
        <w:rPr>
          <w:rFonts w:cstheme="minorBidi"/>
          <w:sz w:val="16"/>
        </w:rPr>
        <w:t>O( 1</w:t>
      </w:r>
      <w:proofErr w:type="gramEnd"/>
      <w:r w:rsidRPr="004B05A8">
        <w:rPr>
          <w:rFonts w:cstheme="minorBidi"/>
          <w:sz w:val="16"/>
        </w:rPr>
        <w:t xml:space="preserve">D) Hydrosphere Biosphere &amp; Human Activity HNO3 Greenhouse Gases Primary Pollutants Absorbing Aerosols (BC) Reactive Free Radical/Atom Less Reactive Radicals Reflective Aerosols O3 H2SO4 BC Stratosphere Figure 1. Summary of </w:t>
      </w:r>
      <w:r w:rsidRPr="004B05A8">
        <w:rPr>
          <w:rFonts w:cstheme="minorBidi"/>
          <w:u w:val="single"/>
        </w:rPr>
        <w:t>the chemistry in the troposphere important in the linkage between urban air pollution and climate</w:t>
      </w:r>
      <w:r w:rsidRPr="004B05A8">
        <w:rPr>
          <w:rFonts w:cstheme="minorBidi"/>
          <w:sz w:val="16"/>
        </w:rPr>
        <w:t xml:space="preserve"> (after </w:t>
      </w:r>
      <w:proofErr w:type="spellStart"/>
      <w:r w:rsidRPr="004B05A8">
        <w:rPr>
          <w:rFonts w:cstheme="minorBidi"/>
          <w:sz w:val="16"/>
        </w:rPr>
        <w:t>Prinn</w:t>
      </w:r>
      <w:proofErr w:type="spellEnd"/>
      <w:r w:rsidRPr="004B05A8">
        <w:rPr>
          <w:rFonts w:cstheme="minorBidi"/>
          <w:sz w:val="16"/>
        </w:rPr>
        <w:t xml:space="preserve">, 1994, 2003). VOCs (not shown) are </w:t>
      </w:r>
      <w:proofErr w:type="gramStart"/>
      <w:r w:rsidRPr="004B05A8">
        <w:rPr>
          <w:rFonts w:cstheme="minorBidi"/>
          <w:sz w:val="16"/>
        </w:rPr>
        <w:t>similar to</w:t>
      </w:r>
      <w:proofErr w:type="gramEnd"/>
      <w:r w:rsidRPr="004B05A8">
        <w:rPr>
          <w:rFonts w:cstheme="minorBidi"/>
          <w:sz w:val="16"/>
        </w:rPr>
        <w:t xml:space="preserve">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w:t>
      </w:r>
      <w:proofErr w:type="gramStart"/>
      <w:r w:rsidRPr="004B05A8">
        <w:rPr>
          <w:rFonts w:cstheme="minorBidi"/>
          <w:sz w:val="16"/>
        </w:rPr>
        <w:t>O(</w:t>
      </w:r>
      <w:proofErr w:type="gramEnd"/>
      <w:r w:rsidRPr="004B05A8">
        <w:rPr>
          <w:rFonts w:cstheme="minorBidi"/>
          <w:sz w:val="16"/>
        </w:rPr>
        <w:t xml:space="preserve">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w:t>
      </w:r>
      <w:proofErr w:type="spellStart"/>
      <w:r w:rsidRPr="004B05A8">
        <w:rPr>
          <w:rFonts w:cstheme="minorBidi"/>
          <w:sz w:val="16"/>
        </w:rPr>
        <w:t>hydroperoxy</w:t>
      </w:r>
      <w:proofErr w:type="spellEnd"/>
      <w:r w:rsidRPr="004B05A8">
        <w:rPr>
          <w:rFonts w:cstheme="minorBidi"/>
          <w:sz w:val="16"/>
        </w:rPr>
        <w:t xml:space="preserve"> (HO2) or </w:t>
      </w:r>
      <w:proofErr w:type="spellStart"/>
      <w:r w:rsidRPr="004B05A8">
        <w:rPr>
          <w:rFonts w:cstheme="minorBidi"/>
          <w:sz w:val="16"/>
        </w:rPr>
        <w:t>methylperoxy</w:t>
      </w:r>
      <w:proofErr w:type="spellEnd"/>
      <w:r w:rsidRPr="004B05A8">
        <w:rPr>
          <w:rFonts w:cstheme="minorBidi"/>
          <w:sz w:val="16"/>
        </w:rPr>
        <w:t xml:space="preserve">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4B05A8">
        <w:rPr>
          <w:rFonts w:cstheme="minorBidi"/>
          <w:highlight w:val="green"/>
          <w:u w:val="single"/>
        </w:rPr>
        <w:t>The production rate of OH by</w:t>
      </w:r>
      <w:r w:rsidRPr="004B05A8">
        <w:rPr>
          <w:rFonts w:cstheme="minorBidi"/>
          <w:u w:val="single"/>
        </w:rPr>
        <w:t xml:space="preserve"> this secondary path in </w:t>
      </w:r>
      <w:r w:rsidRPr="004B05A8">
        <w:rPr>
          <w:rFonts w:cstheme="minorBidi"/>
          <w:highlight w:val="green"/>
          <w:u w:val="single"/>
        </w:rPr>
        <w:t>polluted air is</w:t>
      </w:r>
      <w:r w:rsidRPr="004B05A8">
        <w:rPr>
          <w:rFonts w:cstheme="minorBidi"/>
          <w:u w:val="single"/>
        </w:rPr>
        <w:t xml:space="preserve"> about </w:t>
      </w:r>
      <w:r w:rsidRPr="004B05A8">
        <w:rPr>
          <w:rFonts w:cstheme="minorBidi"/>
          <w:highlight w:val="green"/>
          <w:u w:val="single"/>
        </w:rPr>
        <w:t>five times faster</w:t>
      </w:r>
      <w:r w:rsidRPr="004B05A8">
        <w:rPr>
          <w:rFonts w:cstheme="minorBidi"/>
          <w:u w:val="single"/>
        </w:rPr>
        <w:t xml:space="preserve"> than the above primary pathway involving </w:t>
      </w:r>
      <w:proofErr w:type="gramStart"/>
      <w:r w:rsidRPr="004B05A8">
        <w:rPr>
          <w:rFonts w:cstheme="minorBidi"/>
          <w:u w:val="single"/>
        </w:rPr>
        <w:t>O(</w:t>
      </w:r>
      <w:proofErr w:type="gramEnd"/>
      <w:r w:rsidRPr="004B05A8">
        <w:rPr>
          <w:rFonts w:cstheme="minorBidi"/>
          <w:u w:val="single"/>
        </w:rPr>
        <w:t>1 D) and H2O (</w:t>
      </w:r>
      <w:proofErr w:type="spellStart"/>
      <w:r w:rsidRPr="004B05A8">
        <w:rPr>
          <w:rFonts w:cstheme="minorBidi"/>
          <w:u w:val="single"/>
        </w:rPr>
        <w:t>Ehhalt</w:t>
      </w:r>
      <w:proofErr w:type="spellEnd"/>
      <w:r w:rsidRPr="004B05A8">
        <w:rPr>
          <w:rFonts w:cstheme="minorBidi"/>
          <w:u w:val="single"/>
        </w:rPr>
        <w:t xml:space="preserve">, 1999). </w:t>
      </w:r>
      <w:r w:rsidRPr="004B05A8">
        <w:rPr>
          <w:rFonts w:cstheme="minorBidi"/>
          <w:sz w:val="16"/>
        </w:rPr>
        <w:t xml:space="preserve">The reaction of NO with HO2 does not act as a sink for </w:t>
      </w:r>
      <w:proofErr w:type="spellStart"/>
      <w:r w:rsidRPr="004B05A8">
        <w:rPr>
          <w:rFonts w:cstheme="minorBidi"/>
          <w:sz w:val="16"/>
        </w:rPr>
        <w:t>HOx</w:t>
      </w:r>
      <w:proofErr w:type="spellEnd"/>
      <w:r w:rsidRPr="004B05A8">
        <w:rPr>
          <w:rFonts w:cstheme="minorBidi"/>
          <w:sz w:val="16"/>
        </w:rPr>
        <w:t xml:space="preserve"> (the sum of OH and HO2) but instead determines the ratio of OH to HO2. Calculations for 4 polluted air suggest that HO2 concentrations are about 40 times greater than OH (</w:t>
      </w:r>
      <w:proofErr w:type="spellStart"/>
      <w:r w:rsidRPr="004B05A8">
        <w:rPr>
          <w:rFonts w:cstheme="minorBidi"/>
          <w:sz w:val="16"/>
        </w:rPr>
        <w:t>Ehhalt</w:t>
      </w:r>
      <w:proofErr w:type="spellEnd"/>
      <w:r w:rsidRPr="004B05A8">
        <w:rPr>
          <w:rFonts w:cstheme="minorBidi"/>
          <w:sz w:val="16"/>
        </w:rPr>
        <w:t xml:space="preserve">, 1999). This is due mainly to the much greater reactivity of OH compared to HO2. If </w:t>
      </w:r>
      <w:r w:rsidRPr="004B05A8">
        <w:rPr>
          <w:rFonts w:cstheme="minorBidi"/>
          <w:highlight w:val="green"/>
          <w:u w:val="single"/>
        </w:rPr>
        <w:t>emissions of air pollutants that react with OH</w:t>
      </w:r>
      <w:r w:rsidRPr="004B05A8">
        <w:rPr>
          <w:rFonts w:cstheme="minorBidi"/>
          <w:u w:val="single"/>
        </w:rPr>
        <w:t xml:space="preserve">, such as CO, VOCs, CH4, and SO2, </w:t>
      </w:r>
      <w:r w:rsidRPr="004B05A8">
        <w:rPr>
          <w:rFonts w:cstheme="minorBidi"/>
          <w:highlight w:val="green"/>
          <w:u w:val="single"/>
        </w:rPr>
        <w:t>are increasing</w:t>
      </w:r>
      <w:r w:rsidRPr="004B05A8">
        <w:rPr>
          <w:rFonts w:cstheme="minorBidi"/>
          <w:sz w:val="16"/>
        </w:rPr>
        <w:t xml:space="preserve">,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w:t>
      </w:r>
      <w:proofErr w:type="gramStart"/>
      <w:r w:rsidRPr="004B05A8">
        <w:rPr>
          <w:rFonts w:cstheme="minorBidi"/>
          <w:sz w:val="16"/>
        </w:rPr>
        <w:t>Thus</w:t>
      </w:r>
      <w:proofErr w:type="gramEnd"/>
      <w:r w:rsidRPr="004B05A8">
        <w:rPr>
          <w:rFonts w:cstheme="minorBidi"/>
          <w:u w:val="single"/>
        </w:rPr>
        <w:t xml:space="preserve"> changing </w:t>
      </w:r>
      <w:r w:rsidRPr="004B05A8">
        <w:rPr>
          <w:rFonts w:cstheme="minorBidi"/>
          <w:highlight w:val="green"/>
          <w:u w:val="single"/>
        </w:rPr>
        <w:t>the level of OH causes greenhouse gas, and</w:t>
      </w:r>
      <w:r w:rsidRPr="004B05A8">
        <w:rPr>
          <w:rFonts w:cstheme="minorBidi"/>
          <w:u w:val="single"/>
        </w:rPr>
        <w:t xml:space="preserve"> thus </w:t>
      </w:r>
      <w:r w:rsidRPr="004B05A8">
        <w:rPr>
          <w:rFonts w:cstheme="minorBidi"/>
          <w:highlight w:val="green"/>
          <w:u w:val="single"/>
        </w:rPr>
        <w:t>climate, change</w:t>
      </w:r>
      <w:r w:rsidRPr="004B05A8">
        <w:rPr>
          <w:rFonts w:cstheme="minorBidi"/>
          <w:u w:val="single"/>
        </w:rPr>
        <w:t xml:space="preserve">s. </w:t>
      </w:r>
    </w:p>
    <w:p w14:paraId="5D2A842F" w14:textId="77777777" w:rsidR="004B05A8" w:rsidRPr="004B05A8" w:rsidRDefault="004B05A8" w:rsidP="004B05A8">
      <w:pPr>
        <w:keepNext/>
        <w:keepLines/>
        <w:spacing w:before="40" w:after="0"/>
        <w:outlineLvl w:val="3"/>
        <w:rPr>
          <w:rFonts w:eastAsiaTheme="majorEastAsia" w:cstheme="majorBidi"/>
          <w:b/>
          <w:iCs/>
          <w:sz w:val="26"/>
        </w:rPr>
      </w:pPr>
      <w:r w:rsidRPr="004B05A8">
        <w:rPr>
          <w:rFonts w:eastAsiaTheme="majorEastAsia" w:cstheme="majorBidi"/>
          <w:b/>
          <w:iCs/>
          <w:sz w:val="26"/>
        </w:rPr>
        <w:t>2] Space War - Independently, unregulated mining causes all out space war and eventually extinction.</w:t>
      </w:r>
    </w:p>
    <w:p w14:paraId="431DE4C1" w14:textId="77777777" w:rsidR="004B05A8" w:rsidRPr="004B05A8" w:rsidRDefault="004B05A8" w:rsidP="004B05A8">
      <w:pPr>
        <w:rPr>
          <w:rFonts w:cstheme="minorBidi"/>
        </w:rPr>
      </w:pPr>
      <w:proofErr w:type="spellStart"/>
      <w:r w:rsidRPr="004B05A8">
        <w:rPr>
          <w:rFonts w:cstheme="minorBidi"/>
        </w:rPr>
        <w:t>Fengna</w:t>
      </w:r>
      <w:proofErr w:type="spellEnd"/>
      <w:r w:rsidRPr="004B05A8">
        <w:rPr>
          <w:rFonts w:cstheme="minorBidi"/>
        </w:rPr>
        <w:t xml:space="preserve"> </w:t>
      </w:r>
      <w:r w:rsidRPr="004B05A8">
        <w:rPr>
          <w:rFonts w:cstheme="minorBidi"/>
          <w:b/>
          <w:bCs/>
          <w:sz w:val="26"/>
        </w:rPr>
        <w:t>Xu 20</w:t>
      </w:r>
      <w:r w:rsidRPr="004B05A8">
        <w:rPr>
          <w:rFonts w:cstheme="minorBidi"/>
        </w:rPr>
        <w:t xml:space="preserve">, Law School, Xi’an </w:t>
      </w:r>
      <w:proofErr w:type="spellStart"/>
      <w:r w:rsidRPr="004B05A8">
        <w:rPr>
          <w:rFonts w:cstheme="minorBidi"/>
        </w:rPr>
        <w:t>Jiaotong</w:t>
      </w:r>
      <w:proofErr w:type="spellEnd"/>
      <w:r w:rsidRPr="004B05A8">
        <w:rPr>
          <w:rFonts w:cstheme="minorBidi"/>
        </w:rPr>
        <w:t xml:space="preserve"> University, “The approach to sustainable space mining: issues, challenges, and solutions,” FNGN Xu 2020 IOP Conf. Ser.: Mater. Sci. Eng. 738 012014</w:t>
      </w:r>
    </w:p>
    <w:p w14:paraId="466BAA8A" w14:textId="0973F954" w:rsidR="004B05A8" w:rsidRPr="004B05A8" w:rsidRDefault="004B05A8" w:rsidP="004B05A8">
      <w:pPr>
        <w:rPr>
          <w:rFonts w:cstheme="minorBidi"/>
          <w:b/>
          <w:iCs/>
          <w:u w:val="single"/>
        </w:rPr>
      </w:pPr>
      <w:r w:rsidRPr="004B05A8">
        <w:rPr>
          <w:rFonts w:cstheme="minorBidi"/>
          <w:sz w:val="14"/>
        </w:rPr>
        <w:t xml:space="preserve">3.1. Conflicts between multiple States </w:t>
      </w:r>
      <w:r w:rsidRPr="004B05A8">
        <w:rPr>
          <w:rFonts w:cstheme="minorBidi"/>
          <w:u w:val="single"/>
        </w:rPr>
        <w:t xml:space="preserve">Space resources, as res communis [3], can be appropriated to some extent </w:t>
      </w:r>
      <w:proofErr w:type="gramStart"/>
      <w:r w:rsidRPr="004B05A8">
        <w:rPr>
          <w:rFonts w:cstheme="minorBidi"/>
          <w:u w:val="single"/>
        </w:rPr>
        <w:t>on the basis of</w:t>
      </w:r>
      <w:proofErr w:type="gramEnd"/>
      <w:r w:rsidRPr="004B05A8">
        <w:rPr>
          <w:rFonts w:cstheme="minorBidi"/>
          <w:u w:val="single"/>
        </w:rPr>
        <w:t xml:space="preserve"> freedom of exploration and use of the outer space.</w:t>
      </w:r>
      <w:r w:rsidRPr="004B05A8">
        <w:rPr>
          <w:rFonts w:cstheme="minorBidi"/>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4B05A8">
        <w:rPr>
          <w:rFonts w:cstheme="minorBidi"/>
          <w:u w:val="single"/>
        </w:rPr>
        <w:t>Given that so far there are no agreement or property rights on space resources, they are essentially in a ‘state of nature</w:t>
      </w:r>
      <w:r w:rsidRPr="004B05A8">
        <w:rPr>
          <w:rFonts w:cstheme="minorBidi"/>
          <w:sz w:val="14"/>
        </w:rPr>
        <w:t xml:space="preserve">’. Allocation by the ‘first come, first served’ approach is simple and requires very little government involvement to deter another one (called a ‘junior’) from displacing the rightful first comer (called a ‘senior’). </w:t>
      </w:r>
      <w:r w:rsidRPr="004B05A8">
        <w:rPr>
          <w:rFonts w:cstheme="minorBidi"/>
          <w:u w:val="single"/>
        </w:rPr>
        <w:t>However,</w:t>
      </w:r>
      <w:r w:rsidRPr="004B05A8">
        <w:rPr>
          <w:rFonts w:cstheme="minorBidi"/>
          <w:highlight w:val="green"/>
          <w:u w:val="single"/>
        </w:rPr>
        <w:t xml:space="preserve"> overprotecting </w:t>
      </w:r>
      <w:r w:rsidRPr="004B05A8">
        <w:rPr>
          <w:rFonts w:cstheme="minorBidi"/>
          <w:u w:val="single"/>
        </w:rPr>
        <w:t xml:space="preserve">the senior by </w:t>
      </w:r>
      <w:r w:rsidRPr="004B05A8">
        <w:rPr>
          <w:rFonts w:cstheme="minorBidi"/>
          <w:highlight w:val="green"/>
          <w:u w:val="single"/>
        </w:rPr>
        <w:t>priority rights could run the risk of disorder, waste, inequality, and even monopoly</w:t>
      </w:r>
      <w:r w:rsidRPr="004B05A8">
        <w:rPr>
          <w:rFonts w:cstheme="minorBidi"/>
          <w:sz w:val="14"/>
        </w:rPr>
        <w:t xml:space="preserve">. </w:t>
      </w:r>
      <w:proofErr w:type="gramStart"/>
      <w:r w:rsidRPr="004B05A8">
        <w:rPr>
          <w:rFonts w:cstheme="minorBidi"/>
          <w:sz w:val="14"/>
        </w:rPr>
        <w:t>The Outer Space Treaty,</w:t>
      </w:r>
      <w:proofErr w:type="gramEnd"/>
      <w:r w:rsidRPr="004B05A8">
        <w:rPr>
          <w:rFonts w:cstheme="minorBidi"/>
          <w:sz w:val="14"/>
        </w:rPr>
        <w:t xml:space="preserve"> requires State parties to conduct all their activities in outer space ‘with due regard to the corresponding interests of all other States Parties’. </w:t>
      </w:r>
      <w:r w:rsidRPr="004B05A8">
        <w:rPr>
          <w:rFonts w:cstheme="minorBidi"/>
          <w:highlight w:val="green"/>
          <w:u w:val="single"/>
        </w:rPr>
        <w:t xml:space="preserve">Without specific coordinating rules, conflicts between multiple States are </w:t>
      </w:r>
      <w:r w:rsidRPr="004B05A8">
        <w:rPr>
          <w:rFonts w:cstheme="minorBidi"/>
          <w:u w:val="single"/>
        </w:rPr>
        <w:t xml:space="preserve">likely </w:t>
      </w:r>
      <w:r w:rsidRPr="004B05A8">
        <w:rPr>
          <w:rFonts w:cstheme="minorBidi"/>
          <w:highlight w:val="green"/>
          <w:u w:val="single"/>
        </w:rPr>
        <w:t xml:space="preserve">to happen. Private entities </w:t>
      </w:r>
      <w:r w:rsidRPr="004B05A8">
        <w:rPr>
          <w:rFonts w:cstheme="minorBidi"/>
          <w:u w:val="single"/>
        </w:rPr>
        <w:t>may</w:t>
      </w:r>
      <w:r w:rsidRPr="004B05A8">
        <w:rPr>
          <w:rFonts w:cstheme="minorBidi"/>
          <w:highlight w:val="green"/>
          <w:u w:val="single"/>
        </w:rPr>
        <w:t xml:space="preserve"> choose to arm themselves to safeguard their own interests. In extreme cases, </w:t>
      </w:r>
      <w:r w:rsidRPr="004B05A8">
        <w:rPr>
          <w:rFonts w:cstheme="minorBidi"/>
          <w:b/>
          <w:iCs/>
          <w:highlight w:val="green"/>
          <w:u w:val="single"/>
        </w:rPr>
        <w:t xml:space="preserve">States </w:t>
      </w:r>
      <w:r w:rsidRPr="004B05A8">
        <w:rPr>
          <w:rFonts w:cstheme="minorBidi"/>
          <w:b/>
          <w:iCs/>
          <w:u w:val="single"/>
        </w:rPr>
        <w:t>may</w:t>
      </w:r>
      <w:r w:rsidRPr="004B05A8">
        <w:rPr>
          <w:rFonts w:cstheme="minorBidi"/>
          <w:b/>
          <w:iCs/>
          <w:highlight w:val="green"/>
          <w:u w:val="single"/>
        </w:rPr>
        <w:t xml:space="preserve"> also protect them by placing weapons of mass destruction in outer space </w:t>
      </w:r>
      <w:r w:rsidRPr="004B05A8">
        <w:rPr>
          <w:rFonts w:cstheme="minorBidi"/>
          <w:b/>
          <w:iCs/>
          <w:u w:val="single"/>
        </w:rPr>
        <w:t xml:space="preserve">if necessary </w:t>
      </w:r>
      <w:r w:rsidRPr="004B05A8">
        <w:rPr>
          <w:rFonts w:cstheme="minorBidi"/>
          <w:b/>
          <w:iCs/>
          <w:highlight w:val="green"/>
          <w:u w:val="single"/>
        </w:rPr>
        <w:t>[4]. As a result, priority rights should not be absolute but subjected to some arrangements. 7</w:t>
      </w:r>
    </w:p>
    <w:sectPr w:rsidR="004B05A8" w:rsidRPr="004B05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05A8"/>
    <w:rsid w:val="000139A3"/>
    <w:rsid w:val="000B13E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05A8"/>
    <w:rsid w:val="004C60E8"/>
    <w:rsid w:val="004E3579"/>
    <w:rsid w:val="004E728B"/>
    <w:rsid w:val="004F39E0"/>
    <w:rsid w:val="00537BD5"/>
    <w:rsid w:val="0057268A"/>
    <w:rsid w:val="00587271"/>
    <w:rsid w:val="005D2912"/>
    <w:rsid w:val="006065BD"/>
    <w:rsid w:val="00645FA9"/>
    <w:rsid w:val="00647866"/>
    <w:rsid w:val="00665003"/>
    <w:rsid w:val="00687E4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135B"/>
    <w:rsid w:val="00BF593B"/>
    <w:rsid w:val="00BF773A"/>
    <w:rsid w:val="00BF7E81"/>
    <w:rsid w:val="00C13773"/>
    <w:rsid w:val="00C17CC8"/>
    <w:rsid w:val="00C403AE"/>
    <w:rsid w:val="00C83417"/>
    <w:rsid w:val="00C9604F"/>
    <w:rsid w:val="00CA19AA"/>
    <w:rsid w:val="00CC2752"/>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1B4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EF441"/>
  <w15:chartTrackingRefBased/>
  <w15:docId w15:val="{013660CB-F89F-4A6D-AD25-3F6C76D4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135B"/>
    <w:rPr>
      <w:rFonts w:ascii="Calibri" w:hAnsi="Calibri" w:cs="Calibri"/>
    </w:rPr>
  </w:style>
  <w:style w:type="paragraph" w:styleId="Heading1">
    <w:name w:val="heading 1"/>
    <w:aliases w:val="Pocket"/>
    <w:basedOn w:val="Normal"/>
    <w:next w:val="Normal"/>
    <w:link w:val="Heading1Char"/>
    <w:qFormat/>
    <w:rsid w:val="00BE13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13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13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E13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13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135B"/>
  </w:style>
  <w:style w:type="character" w:customStyle="1" w:styleId="Heading1Char">
    <w:name w:val="Heading 1 Char"/>
    <w:aliases w:val="Pocket Char"/>
    <w:basedOn w:val="DefaultParagraphFont"/>
    <w:link w:val="Heading1"/>
    <w:rsid w:val="00BE13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13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135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E135B"/>
    <w:rPr>
      <w:rFonts w:ascii="Calibri" w:eastAsiaTheme="majorEastAsia" w:hAnsi="Calibri" w:cstheme="majorBidi"/>
      <w:b/>
      <w:iCs/>
      <w:sz w:val="26"/>
    </w:rPr>
  </w:style>
  <w:style w:type="character" w:styleId="Emphasis">
    <w:name w:val="Emphasis"/>
    <w:basedOn w:val="DefaultParagraphFont"/>
    <w:uiPriority w:val="7"/>
    <w:qFormat/>
    <w:rsid w:val="00BE135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E135B"/>
    <w:rPr>
      <w:b/>
      <w:bCs/>
      <w:sz w:val="26"/>
      <w:u w:val="single"/>
    </w:rPr>
  </w:style>
  <w:style w:type="character" w:customStyle="1" w:styleId="StyleUnderline">
    <w:name w:val="Style Underline"/>
    <w:aliases w:val="Underline"/>
    <w:basedOn w:val="DefaultParagraphFont"/>
    <w:uiPriority w:val="6"/>
    <w:qFormat/>
    <w:rsid w:val="00BE135B"/>
    <w:rPr>
      <w:b/>
      <w:sz w:val="22"/>
      <w:u w:val="single"/>
    </w:rPr>
  </w:style>
  <w:style w:type="character" w:styleId="Hyperlink">
    <w:name w:val="Hyperlink"/>
    <w:basedOn w:val="DefaultParagraphFont"/>
    <w:uiPriority w:val="99"/>
    <w:semiHidden/>
    <w:unhideWhenUsed/>
    <w:rsid w:val="00BE135B"/>
    <w:rPr>
      <w:color w:val="auto"/>
      <w:u w:val="none"/>
    </w:rPr>
  </w:style>
  <w:style w:type="character" w:styleId="FollowedHyperlink">
    <w:name w:val="FollowedHyperlink"/>
    <w:basedOn w:val="DefaultParagraphFont"/>
    <w:uiPriority w:val="99"/>
    <w:semiHidden/>
    <w:unhideWhenUsed/>
    <w:rsid w:val="00BE135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ngularityhub.com/2020/10/12/the-us-is-trying-to-hijack-space-mining-and-there-could-be-disastrous-consequences/" TargetMode="External"/><Relationship Id="rId3" Type="http://schemas.openxmlformats.org/officeDocument/2006/relationships/styles" Target="styles.xml"/><Relationship Id="rId7" Type="http://schemas.openxmlformats.org/officeDocument/2006/relationships/hyperlink" Target="https://www.pacificcouncil.org/newsroom/regulating-international-space-mining-enormous-indust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oelkerrechtsblog.org/sorry-elon-mars-is-not-a-legal-vacuum-and-its-not-yours-either%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lobalchange.mit.edu/sites/default/files/MITJPSPGC_Rpt118.pdf.%20Accessed%201%20June%2020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p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7981</Words>
  <Characters>45493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Aarush Tripathi</dc:creator>
  <cp:keywords>5.1.1</cp:keywords>
  <dc:description/>
  <cp:lastModifiedBy>Aarush Tripathi</cp:lastModifiedBy>
  <cp:revision>2</cp:revision>
  <dcterms:created xsi:type="dcterms:W3CDTF">2022-02-05T19:30:00Z</dcterms:created>
  <dcterms:modified xsi:type="dcterms:W3CDTF">2022-02-05T20:07:00Z</dcterms:modified>
</cp:coreProperties>
</file>