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B6D14" w14:textId="77777777" w:rsidR="001926B6" w:rsidRDefault="001926B6" w:rsidP="001926B6">
      <w:pPr>
        <w:pStyle w:val="Heading1"/>
      </w:pPr>
      <w:r>
        <w:t xml:space="preserve">1NC vs </w:t>
      </w:r>
      <w:r w:rsidRPr="006C2E69">
        <w:t>Lake Highland Prep SV</w:t>
      </w:r>
      <w:r w:rsidRPr="006C2E69">
        <w:tab/>
      </w:r>
    </w:p>
    <w:p w14:paraId="78E48309" w14:textId="77777777" w:rsidR="001926B6" w:rsidRDefault="001926B6" w:rsidP="001926B6">
      <w:pPr>
        <w:pStyle w:val="Heading2"/>
      </w:pPr>
      <w:r>
        <w:t>1</w:t>
      </w:r>
    </w:p>
    <w:p w14:paraId="7183EA40" w14:textId="77777777" w:rsidR="001926B6" w:rsidRDefault="001926B6" w:rsidP="001926B6">
      <w:pPr>
        <w:pStyle w:val="Heading3"/>
      </w:pPr>
      <w:r>
        <w:t>K</w:t>
      </w:r>
    </w:p>
    <w:p w14:paraId="6CBE8E5C" w14:textId="77777777" w:rsidR="001926B6" w:rsidRPr="009802CC" w:rsidRDefault="001926B6" w:rsidP="001926B6">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5685C07" w14:textId="77777777" w:rsidR="001926B6" w:rsidRDefault="001926B6" w:rsidP="001926B6">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6F9F5514" w14:textId="77777777" w:rsidR="001926B6" w:rsidRPr="006525C8" w:rsidRDefault="001926B6" w:rsidP="001926B6">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 xml:space="preserve">—or, to make matters worse, that this pleasure derives in part from the specter of disability’s transferability, the possibility that this suffering could be—and, </w:t>
      </w:r>
      <w:proofErr w:type="spellStart"/>
      <w:r w:rsidRPr="002A71B1">
        <w:rPr>
          <w:sz w:val="16"/>
        </w:rPr>
        <w:t>fantasmatically</w:t>
      </w:r>
      <w:proofErr w:type="spellEnd"/>
      <w:r w:rsidRPr="002A71B1">
        <w:rPr>
          <w:sz w:val="16"/>
        </w:rPr>
        <w:t>, perhaps already is—an image of one’s own self undone?</w:t>
      </w:r>
    </w:p>
    <w:p w14:paraId="4E8FC69E" w14:textId="77777777" w:rsidR="001926B6" w:rsidRDefault="001926B6" w:rsidP="001926B6">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7CC37A08" w14:textId="77777777" w:rsidR="001926B6" w:rsidRPr="009802CC" w:rsidRDefault="001926B6" w:rsidP="001926B6">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22D6E8D" w14:textId="77777777" w:rsidR="001926B6" w:rsidRPr="002E3A75" w:rsidRDefault="001926B6" w:rsidP="001926B6">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3F71BEB" w14:textId="77777777" w:rsidR="001926B6" w:rsidRPr="00AF28CA" w:rsidRDefault="001926B6" w:rsidP="001926B6">
      <w:pPr>
        <w:pStyle w:val="Heading4"/>
        <w:spacing w:before="0" w:after="80" w:line="276" w:lineRule="auto"/>
        <w:rPr>
          <w:rFonts w:cs="Calibri"/>
          <w:color w:val="000000" w:themeColor="text1"/>
        </w:rPr>
      </w:pPr>
      <w:r>
        <w:rPr>
          <w:rFonts w:cs="Calibri"/>
          <w:color w:val="000000" w:themeColor="text1"/>
        </w:rPr>
        <w:t xml:space="preserve">Communicative </w:t>
      </w:r>
      <w:r w:rsidRPr="006948C8">
        <w:rPr>
          <w:rFonts w:cs="Calibri"/>
          <w:color w:val="000000" w:themeColor="text1"/>
        </w:rPr>
        <w:t>spaces such as debate privilege those who can conform to marketable forms of affect and marginalizes those deemed incompetent. The drive to perform means disabled bodies are always regulated to the bottom of the communicative register.</w:t>
      </w:r>
    </w:p>
    <w:p w14:paraId="49F6FA96" w14:textId="77777777" w:rsidR="001926B6" w:rsidRPr="009802CC" w:rsidRDefault="001926B6" w:rsidP="001926B6">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22F81BC5" w14:textId="77777777" w:rsidR="001926B6" w:rsidRDefault="001926B6" w:rsidP="001926B6">
      <w:pPr>
        <w:spacing w:line="276" w:lineRule="auto"/>
        <w:rPr>
          <w:color w:val="000000" w:themeColor="text1"/>
          <w:sz w:val="16"/>
          <w:szCs w:val="1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the facial tics and erratic gestures of dysfluent speakers are likewise never communicative inflections, but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234E0ECA" w14:textId="77777777" w:rsidR="001926B6" w:rsidRPr="00841881" w:rsidRDefault="001926B6" w:rsidP="001926B6">
      <w:pPr>
        <w:pStyle w:val="Heading4"/>
      </w:pPr>
      <w:r w:rsidRPr="00841881">
        <w:t>Academia is riddled with ableism – knowledge production requires assumptions to be made, and absent talking about disability, those assumptions are always violent. If you aren’t part of the solution, you’re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049A1408" w14:textId="77777777" w:rsidR="001926B6" w:rsidRPr="00D7136D" w:rsidRDefault="001926B6" w:rsidP="001926B6">
      <w:pPr>
        <w:spacing w:after="0"/>
        <w:rPr>
          <w:sz w:val="16"/>
          <w:szCs w:val="16"/>
        </w:rPr>
      </w:pPr>
      <w:r w:rsidRPr="009802CC">
        <w:rPr>
          <w:rStyle w:val="Style13ptBold"/>
        </w:rPr>
        <w:t>Campbell 13</w:t>
      </w:r>
      <w:r w:rsidRPr="009802CC">
        <w:t xml:space="preserve"> </w:t>
      </w:r>
      <w:r w:rsidRPr="007E66D3">
        <w:rPr>
          <w:sz w:val="16"/>
          <w:szCs w:val="16"/>
        </w:rPr>
        <w:t>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r>
        <w:rPr>
          <w:sz w:val="16"/>
          <w:szCs w:val="16"/>
        </w:rPr>
        <w:t xml:space="preserve"> //ACCS JM</w:t>
      </w:r>
    </w:p>
    <w:p w14:paraId="25FF36AC" w14:textId="77777777" w:rsidR="001926B6" w:rsidRPr="00BC373A" w:rsidRDefault="001926B6" w:rsidP="001926B6">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personhood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wholeness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Ableism is a set of processes and practices that arise and decline through sequences of causal convergences influenced by the elements of time, space, bodily inflections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and law</w:t>
      </w:r>
      <w:r w:rsidRPr="00905718">
        <w:rPr>
          <w:rStyle w:val="StyleUnderline"/>
        </w:rPr>
        <w:t>;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Of course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location and sexual orientation. Reframing our focus from disability to ableism prompts different preoccupations: • What does the study of the politics of ‘vulnerability’ tells us about what it means to be ‘non-vulnerable’? • Indeed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experiences?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legal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example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disability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conversation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mapped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4AE12E10" w14:textId="77777777" w:rsidR="001926B6" w:rsidRDefault="001926B6" w:rsidP="001926B6">
      <w:pPr>
        <w:pStyle w:val="Heading4"/>
        <w:spacing w:line="276" w:lineRule="auto"/>
        <w:rPr>
          <w:rFonts w:cs="Times New Roman"/>
        </w:rPr>
      </w:pPr>
      <w:r>
        <w:t xml:space="preserve">Vote negative to endorse disrupting biopolitical systems of productivity and futurity – </w:t>
      </w:r>
      <w:r w:rsidRPr="009802CC">
        <w:t>only a refusal</w:t>
      </w:r>
      <w:r>
        <w:t xml:space="preserve"> to engage in</w:t>
      </w:r>
      <w:r w:rsidRPr="009802CC">
        <w:t xml:space="preserve"> current</w:t>
      </w:r>
      <w:r>
        <w:t xml:space="preserve"> institutions</w:t>
      </w:r>
      <w:r w:rsidRPr="009802CC">
        <w:t xml:space="preserve"> </w:t>
      </w:r>
      <w:r>
        <w:t xml:space="preserve">marks disability as beautiful.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3BB103E3" w14:textId="77777777" w:rsidR="001926B6" w:rsidRPr="009802CC" w:rsidRDefault="001926B6" w:rsidP="001926B6">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10EF00C5" w14:textId="77777777" w:rsidR="001926B6" w:rsidRPr="00C37896" w:rsidRDefault="001926B6" w:rsidP="001926B6">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rights based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3BFD4F39" w14:textId="77777777" w:rsidR="001926B6" w:rsidRPr="00D24FE5" w:rsidRDefault="001926B6" w:rsidP="001926B6">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7FD50662" w14:textId="77777777" w:rsidR="001926B6" w:rsidRPr="00D24FE5" w:rsidRDefault="001926B6" w:rsidP="001926B6">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2A62E526" w14:textId="77777777" w:rsidR="001926B6" w:rsidRPr="005536B2" w:rsidRDefault="001926B6" w:rsidP="001926B6">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subjects, and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2EFDACE9" w14:textId="77777777" w:rsidR="001926B6" w:rsidRPr="006948C8" w:rsidRDefault="001926B6" w:rsidP="001926B6">
      <w:pPr>
        <w:pStyle w:val="Heading4"/>
        <w:rPr>
          <w:rFonts w:cs="Calibri"/>
        </w:rPr>
      </w:pPr>
      <w:r w:rsidRPr="006948C8">
        <w:rPr>
          <w:rFonts w:cs="Calibri"/>
        </w:rPr>
        <w:t>Psychoanalysis is both falsifiable and accurate – studies prove.</w:t>
      </w:r>
    </w:p>
    <w:p w14:paraId="54DF32C5" w14:textId="77777777" w:rsidR="001926B6" w:rsidRPr="006948C8" w:rsidRDefault="001926B6" w:rsidP="001926B6">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11AB9E63" w14:textId="77777777" w:rsidR="001926B6" w:rsidRPr="005536B2" w:rsidRDefault="001926B6" w:rsidP="001926B6">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7FE8083D" w14:textId="77777777" w:rsidR="001926B6" w:rsidRPr="006948C8" w:rsidRDefault="001926B6" w:rsidP="001926B6">
      <w:pPr>
        <w:pStyle w:val="Heading4"/>
        <w:rPr>
          <w:rFonts w:cs="Calibri"/>
          <w:color w:val="000000" w:themeColor="text1"/>
        </w:rPr>
      </w:pPr>
      <w:r w:rsidRPr="006948C8">
        <w:rPr>
          <w:rFonts w:cs="Calibri"/>
          <w:color w:val="000000" w:themeColor="text1"/>
        </w:rPr>
        <w:t>Disability controls proximate cause to and explains all other violence – treating those as inferior is only justifiable through the guise of disability.</w:t>
      </w:r>
    </w:p>
    <w:p w14:paraId="039108EB" w14:textId="77777777" w:rsidR="001926B6" w:rsidRPr="006948C8" w:rsidRDefault="001926B6" w:rsidP="001926B6">
      <w:pPr>
        <w:rPr>
          <w:color w:val="000000" w:themeColor="text1"/>
          <w:sz w:val="16"/>
          <w:szCs w:val="16"/>
        </w:rPr>
      </w:pPr>
      <w:proofErr w:type="spellStart"/>
      <w:r w:rsidRPr="00FE5538">
        <w:rPr>
          <w:b/>
          <w:bCs/>
          <w:color w:val="000000" w:themeColor="text1"/>
          <w:sz w:val="26"/>
          <w:szCs w:val="26"/>
          <w:lang w:val="es-US"/>
        </w:rPr>
        <w:t>Siebers</w:t>
      </w:r>
      <w:proofErr w:type="spellEnd"/>
      <w:r w:rsidRPr="00FE5538">
        <w:rPr>
          <w:b/>
          <w:bCs/>
          <w:color w:val="000000" w:themeColor="text1"/>
          <w:sz w:val="26"/>
          <w:szCs w:val="26"/>
          <w:lang w:val="es-US"/>
        </w:rPr>
        <w:t xml:space="preserve"> et al. 17</w:t>
      </w:r>
      <w:r w:rsidRPr="00FE5538">
        <w:rPr>
          <w:color w:val="000000" w:themeColor="text1"/>
          <w:sz w:val="16"/>
          <w:szCs w:val="16"/>
          <w:lang w:val="es-US"/>
        </w:rPr>
        <w:t xml:space="preserve">, Tobin, et al. </w:t>
      </w:r>
      <w:r w:rsidRPr="006948C8">
        <w:rPr>
          <w:color w:val="000000" w:themeColor="text1"/>
          <w:sz w:val="16"/>
          <w:szCs w:val="16"/>
        </w:rPr>
        <w:t xml:space="preserve">(2017): Culture – Theory – Disability: Encounters between Disability Studies and Cultural Studies, </w:t>
      </w:r>
      <w:proofErr w:type="spellStart"/>
      <w:r w:rsidRPr="006948C8">
        <w:rPr>
          <w:color w:val="000000" w:themeColor="text1"/>
          <w:sz w:val="16"/>
          <w:szCs w:val="16"/>
        </w:rPr>
        <w:t>Siebers</w:t>
      </w:r>
      <w:proofErr w:type="spellEnd"/>
      <w:r w:rsidRPr="006948C8">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6948C8">
        <w:rPr>
          <w:color w:val="000000" w:themeColor="text1"/>
          <w:sz w:val="16"/>
          <w:szCs w:val="16"/>
        </w:rPr>
        <w:t>Siebers</w:t>
      </w:r>
      <w:proofErr w:type="spellEnd"/>
      <w:r w:rsidRPr="006948C8">
        <w:rPr>
          <w:color w:val="000000" w:themeColor="text1"/>
          <w:sz w:val="16"/>
          <w:szCs w:val="16"/>
        </w:rPr>
        <w:t xml:space="preserve"> was named the V. L. Parrington Collegiate Professor. </w:t>
      </w:r>
      <w:proofErr w:type="spellStart"/>
      <w:r w:rsidRPr="006948C8">
        <w:rPr>
          <w:color w:val="000000" w:themeColor="text1"/>
          <w:sz w:val="16"/>
          <w:szCs w:val="16"/>
        </w:rPr>
        <w:t>Siebers</w:t>
      </w:r>
      <w:proofErr w:type="spellEnd"/>
      <w:r w:rsidRPr="006948C8">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6948C8">
        <w:rPr>
          <w:color w:val="000000" w:themeColor="text1"/>
          <w:sz w:val="16"/>
          <w:szCs w:val="16"/>
        </w:rPr>
        <w:t>Siebers</w:t>
      </w:r>
      <w:proofErr w:type="spellEnd"/>
      <w:r w:rsidRPr="006948C8">
        <w:rPr>
          <w:color w:val="000000" w:themeColor="text1"/>
          <w:sz w:val="16"/>
          <w:szCs w:val="16"/>
        </w:rPr>
        <w:t xml:space="preserve"> with the James T. </w:t>
      </w:r>
      <w:proofErr w:type="spellStart"/>
      <w:r w:rsidRPr="006948C8">
        <w:rPr>
          <w:color w:val="000000" w:themeColor="text1"/>
          <w:sz w:val="16"/>
          <w:szCs w:val="16"/>
        </w:rPr>
        <w:t>Neubacher</w:t>
      </w:r>
      <w:proofErr w:type="spellEnd"/>
      <w:r w:rsidRPr="006948C8">
        <w:rPr>
          <w:color w:val="000000" w:themeColor="text1"/>
          <w:sz w:val="16"/>
          <w:szCs w:val="16"/>
        </w:rPr>
        <w:t xml:space="preserve"> Award in recognition of extraordinary leadership and service in support of the disability community. </w:t>
      </w:r>
      <w:proofErr w:type="spellStart"/>
      <w:r w:rsidRPr="006948C8">
        <w:rPr>
          <w:color w:val="000000" w:themeColor="text1"/>
          <w:sz w:val="16"/>
          <w:szCs w:val="16"/>
        </w:rPr>
        <w:t>Siebers</w:t>
      </w:r>
      <w:proofErr w:type="spellEnd"/>
      <w:r w:rsidRPr="006948C8">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6948C8">
        <w:rPr>
          <w:color w:val="000000" w:themeColor="text1"/>
          <w:sz w:val="16"/>
          <w:szCs w:val="16"/>
        </w:rPr>
        <w:t>Siebers</w:t>
      </w:r>
      <w:proofErr w:type="spellEnd"/>
      <w:r w:rsidRPr="006948C8">
        <w:rPr>
          <w:color w:val="000000" w:themeColor="text1"/>
          <w:sz w:val="16"/>
          <w:szCs w:val="16"/>
        </w:rPr>
        <w:t xml:space="preserve"> passed away in January 2015. In March 2015, the University of Michigan announced the establishment of the Tobin </w:t>
      </w:r>
      <w:proofErr w:type="spellStart"/>
      <w:r w:rsidRPr="006948C8">
        <w:rPr>
          <w:color w:val="000000" w:themeColor="text1"/>
          <w:sz w:val="16"/>
          <w:szCs w:val="16"/>
        </w:rPr>
        <w:t>Siebers</w:t>
      </w:r>
      <w:proofErr w:type="spellEnd"/>
      <w:r w:rsidRPr="006948C8">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6E0FE37A" w14:textId="77777777" w:rsidR="001926B6" w:rsidRPr="00A33A30" w:rsidRDefault="001926B6" w:rsidP="001926B6">
      <w:pPr>
        <w:rPr>
          <w:color w:val="000000" w:themeColor="text1"/>
          <w:sz w:val="14"/>
        </w:rPr>
      </w:pPr>
      <w:r w:rsidRPr="006948C8">
        <w:rPr>
          <w:rStyle w:val="Emphasis"/>
          <w:color w:val="000000" w:themeColor="text1"/>
        </w:rPr>
        <w:t xml:space="preserve">The use of </w:t>
      </w:r>
      <w:r w:rsidRPr="00B60288">
        <w:rPr>
          <w:rStyle w:val="Emphasis"/>
          <w:color w:val="000000" w:themeColor="text1"/>
          <w:highlight w:val="green"/>
        </w:rPr>
        <w:t>disability</w:t>
      </w:r>
      <w:r w:rsidRPr="006948C8">
        <w:rPr>
          <w:rStyle w:val="Emphasis"/>
          <w:color w:val="000000" w:themeColor="text1"/>
        </w:rPr>
        <w:t xml:space="preserve"> identity as a prop to </w:t>
      </w:r>
      <w:r w:rsidRPr="00B60288">
        <w:rPr>
          <w:rStyle w:val="Emphasis"/>
          <w:color w:val="000000" w:themeColor="text1"/>
          <w:highlight w:val="green"/>
        </w:rPr>
        <w:t>denigrate minority politics</w:t>
      </w:r>
      <w:r w:rsidRPr="006948C8">
        <w:rPr>
          <w:rStyle w:val="Emphasis"/>
          <w:color w:val="000000" w:themeColor="text1"/>
        </w:rPr>
        <w:t xml:space="preserve"> has a long and pernicious history on the right</w:t>
      </w:r>
      <w:r w:rsidRPr="006948C8">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6948C8">
        <w:rPr>
          <w:rStyle w:val="Emphasis"/>
          <w:color w:val="000000" w:themeColor="text1"/>
        </w:rPr>
        <w:t xml:space="preserve">Indeed, the idea that the political claims made by </w:t>
      </w:r>
      <w:r w:rsidRPr="00B60288">
        <w:rPr>
          <w:rStyle w:val="Emphasis"/>
          <w:color w:val="000000" w:themeColor="text1"/>
          <w:highlight w:val="green"/>
        </w:rPr>
        <w:t>people of color and women are illegitimate</w:t>
      </w:r>
      <w:r w:rsidRPr="006948C8">
        <w:rPr>
          <w:rStyle w:val="Emphasis"/>
          <w:color w:val="000000" w:themeColor="text1"/>
        </w:rPr>
        <w:t xml:space="preserve"> because </w:t>
      </w:r>
      <w:r w:rsidRPr="00B60288">
        <w:rPr>
          <w:rStyle w:val="Emphasis"/>
          <w:color w:val="000000" w:themeColor="text1"/>
          <w:highlight w:val="green"/>
        </w:rPr>
        <w:t>their identities are disabled</w:t>
      </w:r>
      <w:r w:rsidRPr="006948C8">
        <w:rPr>
          <w:rStyle w:val="Emphasis"/>
          <w:color w:val="000000" w:themeColor="text1"/>
        </w:rPr>
        <w:t xml:space="preserve"> would be outrageous if it were not such a familiar and </w:t>
      </w:r>
      <w:r w:rsidRPr="00B60288">
        <w:rPr>
          <w:rStyle w:val="Emphasis"/>
          <w:color w:val="000000" w:themeColor="text1"/>
          <w:highlight w:val="green"/>
        </w:rPr>
        <w:t>successful ploy</w:t>
      </w:r>
      <w:r w:rsidRPr="006948C8">
        <w:rPr>
          <w:color w:val="000000" w:themeColor="text1"/>
          <w:sz w:val="14"/>
        </w:rPr>
        <w:t xml:space="preserve">. </w:t>
      </w:r>
      <w:r w:rsidRPr="006948C8">
        <w:rPr>
          <w:rStyle w:val="Emphasis"/>
          <w:color w:val="000000" w:themeColor="text1"/>
        </w:rPr>
        <w:t xml:space="preserve">Historical opponents of political and social equality for women, Douglas Baynton shows, cite their </w:t>
      </w:r>
      <w:r w:rsidRPr="00B60288">
        <w:rPr>
          <w:rStyle w:val="Emphasis"/>
          <w:color w:val="000000" w:themeColor="text1"/>
          <w:highlight w:val="green"/>
        </w:rPr>
        <w:t>supposed</w:t>
      </w:r>
      <w:r w:rsidRPr="006948C8">
        <w:rPr>
          <w:rStyle w:val="Emphasis"/>
          <w:color w:val="000000" w:themeColor="text1"/>
        </w:rPr>
        <w:t xml:space="preserve"> </w:t>
      </w:r>
      <w:r w:rsidRPr="00B60288">
        <w:rPr>
          <w:rStyle w:val="Emphasis"/>
          <w:color w:val="000000" w:themeColor="text1"/>
          <w:highlight w:val="green"/>
        </w:rPr>
        <w:t>physical</w:t>
      </w:r>
      <w:r w:rsidRPr="006948C8">
        <w:rPr>
          <w:rStyle w:val="Emphasis"/>
          <w:color w:val="000000" w:themeColor="text1"/>
        </w:rPr>
        <w:t xml:space="preserve">, intellectual, and </w:t>
      </w:r>
      <w:r w:rsidRPr="00B60288">
        <w:rPr>
          <w:rStyle w:val="Emphasis"/>
          <w:color w:val="000000" w:themeColor="text1"/>
          <w:highlight w:val="green"/>
        </w:rPr>
        <w:t>psychological flaws</w:t>
      </w:r>
      <w:r w:rsidRPr="006948C8">
        <w:rPr>
          <w:rStyle w:val="Emphasis"/>
          <w:color w:val="000000" w:themeColor="text1"/>
        </w:rPr>
        <w:t xml:space="preserve">, stressing </w:t>
      </w:r>
      <w:r w:rsidRPr="00B60288">
        <w:rPr>
          <w:rStyle w:val="Emphasis"/>
          <w:color w:val="000000" w:themeColor="text1"/>
          <w:highlight w:val="green"/>
        </w:rPr>
        <w:t>irrationality</w:t>
      </w:r>
      <w:r w:rsidRPr="006948C8">
        <w:rPr>
          <w:rStyle w:val="Emphasis"/>
          <w:color w:val="000000" w:themeColor="text1"/>
        </w:rPr>
        <w:t xml:space="preserve">, excessive </w:t>
      </w:r>
      <w:r w:rsidRPr="00B60288">
        <w:rPr>
          <w:rStyle w:val="Emphasis"/>
          <w:color w:val="000000" w:themeColor="text1"/>
          <w:highlight w:val="green"/>
        </w:rPr>
        <w:t>emotions</w:t>
      </w:r>
      <w:r w:rsidRPr="006948C8">
        <w:rPr>
          <w:rStyle w:val="Emphasis"/>
          <w:color w:val="000000" w:themeColor="text1"/>
        </w:rPr>
        <w:t xml:space="preserve">, </w:t>
      </w:r>
      <w:r w:rsidRPr="00B60288">
        <w:rPr>
          <w:rStyle w:val="Emphasis"/>
          <w:color w:val="000000" w:themeColor="text1"/>
          <w:highlight w:val="green"/>
        </w:rPr>
        <w:t>and</w:t>
      </w:r>
      <w:r w:rsidRPr="006948C8">
        <w:rPr>
          <w:rStyle w:val="Emphasis"/>
          <w:color w:val="000000" w:themeColor="text1"/>
        </w:rPr>
        <w:t xml:space="preserve"> physical </w:t>
      </w:r>
      <w:r w:rsidRPr="00B60288">
        <w:rPr>
          <w:rStyle w:val="Emphasis"/>
          <w:color w:val="000000" w:themeColor="text1"/>
          <w:highlight w:val="green"/>
        </w:rPr>
        <w:t>weakness</w:t>
      </w:r>
      <w:r w:rsidRPr="006948C8">
        <w:rPr>
          <w:rStyle w:val="Emphasis"/>
          <w:color w:val="000000" w:themeColor="text1"/>
        </w:rPr>
        <w:t xml:space="preserve">, while similar arguments for </w:t>
      </w:r>
      <w:r w:rsidRPr="00B60288">
        <w:rPr>
          <w:rStyle w:val="Emphasis"/>
          <w:color w:val="000000" w:themeColor="text1"/>
          <w:highlight w:val="green"/>
        </w:rPr>
        <w:t>racial inequality</w:t>
      </w:r>
      <w:r w:rsidRPr="006948C8">
        <w:rPr>
          <w:rStyle w:val="Emphasis"/>
          <w:color w:val="000000" w:themeColor="text1"/>
        </w:rPr>
        <w:t xml:space="preserve"> and immigration restrictions involving particular races and ethnic groups invoke their apparent </w:t>
      </w:r>
      <w:r w:rsidRPr="00B60288">
        <w:rPr>
          <w:rStyle w:val="Emphasis"/>
          <w:color w:val="000000" w:themeColor="text1"/>
          <w:highlight w:val="green"/>
        </w:rPr>
        <w:t>susceptibility to feeble-mindedness</w:t>
      </w:r>
      <w:r w:rsidRPr="006948C8">
        <w:rPr>
          <w:rStyle w:val="Emphasis"/>
          <w:color w:val="000000" w:themeColor="text1"/>
        </w:rPr>
        <w:t>, mental illness, deafness, blindness, and other disabilities</w:t>
      </w:r>
      <w:r w:rsidRPr="006948C8">
        <w:rPr>
          <w:color w:val="000000" w:themeColor="text1"/>
          <w:sz w:val="14"/>
        </w:rPr>
        <w:t xml:space="preserve"> (see Baynton 33). </w:t>
      </w:r>
      <w:r w:rsidRPr="006948C8">
        <w:rPr>
          <w:rStyle w:val="Emphasis"/>
          <w:color w:val="000000" w:themeColor="text1"/>
        </w:rPr>
        <w:t xml:space="preserve">Moreover, </w:t>
      </w:r>
      <w:r w:rsidRPr="00B60288">
        <w:rPr>
          <w:rStyle w:val="Emphasis"/>
          <w:color w:val="000000" w:themeColor="text1"/>
          <w:highlight w:val="green"/>
        </w:rPr>
        <w:t>disability remains today</w:t>
      </w:r>
      <w:r w:rsidRPr="006948C8">
        <w:rPr>
          <w:rStyle w:val="Emphasis"/>
          <w:color w:val="000000" w:themeColor="text1"/>
        </w:rPr>
        <w:t xml:space="preserve">, Baynton explains, </w:t>
      </w:r>
      <w:r w:rsidRPr="00B60288">
        <w:rPr>
          <w:rStyle w:val="Emphasis"/>
          <w:color w:val="000000" w:themeColor="text1"/>
          <w:highlight w:val="green"/>
        </w:rPr>
        <w:t>an acceptable reason for unequal treatment</w:t>
      </w:r>
      <w:r w:rsidRPr="006948C8">
        <w:rPr>
          <w:rStyle w:val="Emphasis"/>
          <w:color w:val="000000" w:themeColor="text1"/>
        </w:rPr>
        <w:t xml:space="preserve">, even as </w:t>
      </w:r>
      <w:r w:rsidRPr="00B60288">
        <w:rPr>
          <w:rStyle w:val="Emphasis"/>
          <w:color w:val="000000" w:themeColor="text1"/>
          <w:highlight w:val="green"/>
        </w:rPr>
        <w:t>other justifications</w:t>
      </w:r>
      <w:r w:rsidRPr="006948C8">
        <w:rPr>
          <w:rStyle w:val="Emphasis"/>
          <w:color w:val="000000" w:themeColor="text1"/>
        </w:rPr>
        <w:t xml:space="preserve"> for discrimination, based on race, ethnicity, sex, and gender, </w:t>
      </w:r>
      <w:r w:rsidRPr="00B60288">
        <w:rPr>
          <w:rStyle w:val="Emphasis"/>
          <w:color w:val="000000" w:themeColor="text1"/>
          <w:highlight w:val="green"/>
        </w:rPr>
        <w:t>have begun to fall away</w:t>
      </w:r>
      <w:r w:rsidRPr="006948C8">
        <w:rPr>
          <w:rStyle w:val="Emphasis"/>
          <w:color w:val="000000" w:themeColor="text1"/>
        </w:rPr>
        <w:t xml:space="preserve">. It is </w:t>
      </w:r>
      <w:r w:rsidRPr="00B60288">
        <w:rPr>
          <w:rStyle w:val="Emphasis"/>
          <w:color w:val="000000" w:themeColor="text1"/>
          <w:highlight w:val="green"/>
        </w:rPr>
        <w:t>no longer</w:t>
      </w:r>
      <w:r w:rsidRPr="006948C8">
        <w:rPr>
          <w:rStyle w:val="Emphasis"/>
          <w:color w:val="000000" w:themeColor="text1"/>
        </w:rPr>
        <w:t xml:space="preserve"> considered permissible </w:t>
      </w:r>
      <w:r w:rsidRPr="00B60288">
        <w:rPr>
          <w:rStyle w:val="Emphasis"/>
          <w:color w:val="000000" w:themeColor="text1"/>
          <w:highlight w:val="green"/>
        </w:rPr>
        <w:t>to treat</w:t>
      </w:r>
      <w:r w:rsidRPr="006948C8">
        <w:rPr>
          <w:rStyle w:val="Emphasis"/>
          <w:color w:val="000000" w:themeColor="text1"/>
        </w:rPr>
        <w:t xml:space="preserve"> minority people </w:t>
      </w:r>
      <w:r w:rsidRPr="00B60288">
        <w:rPr>
          <w:rStyle w:val="Emphasis"/>
          <w:color w:val="000000" w:themeColor="text1"/>
          <w:highlight w:val="green"/>
        </w:rPr>
        <w:t>as inferior</w:t>
      </w:r>
      <w:r w:rsidRPr="006948C8">
        <w:rPr>
          <w:rStyle w:val="Emphasis"/>
          <w:color w:val="000000" w:themeColor="text1"/>
        </w:rPr>
        <w:t xml:space="preserve"> citizens, although it happens all the time, </w:t>
      </w:r>
      <w:r w:rsidRPr="00B60288">
        <w:rPr>
          <w:rStyle w:val="Emphasis"/>
          <w:color w:val="000000" w:themeColor="text1"/>
          <w:highlight w:val="green"/>
        </w:rPr>
        <w:t>unless</w:t>
      </w:r>
      <w:r w:rsidRPr="006948C8">
        <w:rPr>
          <w:rStyle w:val="Emphasis"/>
          <w:color w:val="000000" w:themeColor="text1"/>
        </w:rPr>
        <w:t xml:space="preserve"> that inferiority is </w:t>
      </w:r>
      <w:r w:rsidRPr="00B60288">
        <w:rPr>
          <w:rStyle w:val="Emphasis"/>
          <w:color w:val="000000" w:themeColor="text1"/>
          <w:highlight w:val="green"/>
        </w:rPr>
        <w:t>tied to disability</w:t>
      </w:r>
      <w:r w:rsidRPr="006948C8">
        <w:rPr>
          <w:rStyle w:val="Emphasis"/>
          <w:color w:val="000000" w:themeColor="text1"/>
        </w:rPr>
        <w:t>.</w:t>
      </w:r>
      <w:r w:rsidRPr="006948C8">
        <w:rPr>
          <w:color w:val="000000" w:themeColor="text1"/>
          <w:sz w:val="14"/>
        </w:rPr>
        <w:t xml:space="preserve"> As long as minority identities are thought disabled, </w:t>
      </w:r>
      <w:r w:rsidRPr="006948C8">
        <w:rPr>
          <w:rStyle w:val="Emphasis"/>
          <w:color w:val="000000" w:themeColor="text1"/>
        </w:rPr>
        <w:t xml:space="preserve">there is little hope for the political and social equality of either persons with these identities or disabled people, for </w:t>
      </w:r>
      <w:r w:rsidRPr="00B60288">
        <w:rPr>
          <w:rStyle w:val="Emphasis"/>
          <w:color w:val="000000" w:themeColor="text1"/>
          <w:highlight w:val="green"/>
        </w:rPr>
        <w:t>there will always</w:t>
      </w:r>
      <w:r w:rsidRPr="006948C8">
        <w:rPr>
          <w:rStyle w:val="Emphasis"/>
          <w:color w:val="000000" w:themeColor="text1"/>
        </w:rPr>
        <w:t xml:space="preserve"> </w:t>
      </w:r>
      <w:r w:rsidRPr="00B60288">
        <w:rPr>
          <w:rStyle w:val="Emphasis"/>
          <w:color w:val="000000" w:themeColor="text1"/>
          <w:highlight w:val="green"/>
        </w:rPr>
        <w:t>be one last justification for inferior treatment</w:t>
      </w:r>
      <w:r w:rsidRPr="006948C8">
        <w:rPr>
          <w:rStyle w:val="Emphasis"/>
          <w:color w:val="000000" w:themeColor="text1"/>
        </w:rPr>
        <w:t>.</w:t>
      </w:r>
      <w:r w:rsidRPr="006948C8">
        <w:rPr>
          <w:color w:val="000000" w:themeColor="text1"/>
          <w:sz w:val="14"/>
        </w:rPr>
        <w:t xml:space="preserve"> There will always be the possibility of proving the inferiority of any given human being at any given moment as long as </w:t>
      </w:r>
      <w:r w:rsidRPr="006948C8">
        <w:rPr>
          <w:rStyle w:val="Emphasis"/>
          <w:color w:val="000000" w:themeColor="text1"/>
        </w:rPr>
        <w:t xml:space="preserve">inferiority is </w:t>
      </w:r>
      <w:r w:rsidRPr="00B60288">
        <w:rPr>
          <w:rStyle w:val="Emphasis"/>
          <w:color w:val="000000" w:themeColor="text1"/>
          <w:highlight w:val="green"/>
        </w:rPr>
        <w:t>tied to physical and mental difference</w:t>
      </w:r>
      <w:r w:rsidRPr="006948C8">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6948C8">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6948C8">
        <w:rPr>
          <w:rStyle w:val="Emphasis"/>
          <w:color w:val="000000" w:themeColor="text1"/>
        </w:rPr>
        <w:t xml:space="preserve">Any attempt to sketch a political theory, especially of minority identity, based on this misleading psychology will produce the same predictable and deplorable results. </w:t>
      </w:r>
    </w:p>
    <w:p w14:paraId="7296C3CA" w14:textId="77777777" w:rsidR="001926B6" w:rsidRDefault="001926B6" w:rsidP="001926B6">
      <w:pPr>
        <w:pStyle w:val="Heading4"/>
      </w:pPr>
      <w:r>
        <w:t>Disability controls proximate cause to justification of class-based inequality – monstrosity through disgust and dehumanization explains justification for exploitation and enforcing superiority over the working class.</w:t>
      </w:r>
    </w:p>
    <w:p w14:paraId="1CE221FC" w14:textId="77777777" w:rsidR="001926B6" w:rsidRPr="00B15E97" w:rsidRDefault="001926B6" w:rsidP="001926B6">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6" w:history="1">
        <w:r w:rsidRPr="00B15E97">
          <w:rPr>
            <w:rStyle w:val="Hyperlink"/>
            <w:sz w:val="16"/>
            <w:szCs w:val="16"/>
          </w:rPr>
          <w:t>h.meekosha@unsw.edu.au</w:t>
        </w:r>
      </w:hyperlink>
      <w:r w:rsidRPr="00B15E97">
        <w:rPr>
          <w:sz w:val="16"/>
          <w:szCs w:val="16"/>
        </w:rPr>
        <w:t xml:space="preserve"> </w:t>
      </w:r>
      <w:hyperlink r:id="rId7" w:history="1">
        <w:r w:rsidRPr="00B15E97">
          <w:rPr>
            <w:rStyle w:val="Hyperlink"/>
            <w:sz w:val="16"/>
            <w:szCs w:val="16"/>
          </w:rPr>
          <w:t>www.mdpi.com/journal/societies</w:t>
        </w:r>
      </w:hyperlink>
      <w:r w:rsidRPr="00B15E97">
        <w:rPr>
          <w:sz w:val="16"/>
          <w:szCs w:val="16"/>
        </w:rPr>
        <w:t xml:space="preserve"> doi:10.3390/soc2030139 SJCP//JG</w:t>
      </w:r>
    </w:p>
    <w:p w14:paraId="2A3E6EEE" w14:textId="77777777" w:rsidR="001926B6" w:rsidRDefault="001926B6" w:rsidP="001926B6">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B60288">
        <w:rPr>
          <w:rStyle w:val="Emphasis"/>
          <w:highlight w:val="green"/>
        </w:rPr>
        <w:t>disgust</w:t>
      </w:r>
      <w:r w:rsidRPr="00B15E97">
        <w:rPr>
          <w:rStyle w:val="Emphasis"/>
        </w:rPr>
        <w:t xml:space="preserve"> has </w:t>
      </w:r>
      <w:r w:rsidRPr="00B60288">
        <w:rPr>
          <w:rStyle w:val="Emphasis"/>
          <w:highlight w:val="green"/>
        </w:rPr>
        <w:t>promulgated public discussions on people reliant on welfare</w:t>
      </w:r>
      <w:r w:rsidRPr="00B15E97">
        <w:rPr>
          <w:rStyle w:val="Emphasis"/>
        </w:rPr>
        <w:t xml:space="preserve"> and the </w:t>
      </w:r>
      <w:r w:rsidRPr="00B60288">
        <w:rPr>
          <w:rStyle w:val="Emphasis"/>
          <w:highlight w:val="green"/>
        </w:rPr>
        <w:t>ways in which they have been positioned</w:t>
      </w:r>
      <w:r w:rsidRPr="00B15E97">
        <w:rPr>
          <w:rStyle w:val="Emphasis"/>
        </w:rPr>
        <w:t xml:space="preserve"> in public discourse </w:t>
      </w:r>
      <w:r w:rsidRPr="00B60288">
        <w:rPr>
          <w:rStyle w:val="Emphasis"/>
          <w:highlight w:val="green"/>
        </w:rPr>
        <w:t>as</w:t>
      </w:r>
      <w:r w:rsidRPr="00B15E97">
        <w:rPr>
          <w:rStyle w:val="Emphasis"/>
        </w:rPr>
        <w:t xml:space="preserve"> the </w:t>
      </w:r>
      <w:r w:rsidRPr="00B60288">
        <w:rPr>
          <w:rStyle w:val="Emphasis"/>
          <w:highlight w:val="green"/>
        </w:rPr>
        <w:t>abject</w:t>
      </w:r>
      <w:r w:rsidRPr="00B15E97">
        <w:rPr>
          <w:rStyle w:val="Emphasis"/>
        </w:rPr>
        <w:t xml:space="preserve">, the </w:t>
      </w:r>
      <w:r w:rsidRPr="00B60288">
        <w:rPr>
          <w:rStyle w:val="Emphasis"/>
          <w:highlight w:val="green"/>
        </w:rPr>
        <w:t>monstrous</w:t>
      </w:r>
      <w:r w:rsidRPr="00B15E97">
        <w:rPr>
          <w:rStyle w:val="Emphasis"/>
        </w:rPr>
        <w:t xml:space="preserve"> and the </w:t>
      </w:r>
      <w:r w:rsidRPr="00B60288">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B60288">
        <w:rPr>
          <w:rStyle w:val="Emphasis"/>
          <w:highlight w:val="green"/>
        </w:rPr>
        <w:t>disgusting play</w:t>
      </w:r>
      <w:r w:rsidRPr="00B15E97">
        <w:rPr>
          <w:rStyle w:val="Emphasis"/>
        </w:rPr>
        <w:t xml:space="preserve"> a </w:t>
      </w:r>
      <w:r w:rsidRPr="00B60288">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B60288">
        <w:rPr>
          <w:rStyle w:val="Emphasis"/>
          <w:highlight w:val="green"/>
        </w:rPr>
        <w:t>inscription</w:t>
      </w:r>
      <w:r w:rsidRPr="00B15E97">
        <w:rPr>
          <w:rStyle w:val="Emphasis"/>
        </w:rPr>
        <w:t xml:space="preserve"> is always </w:t>
      </w:r>
      <w:r w:rsidRPr="00B60288">
        <w:rPr>
          <w:rStyle w:val="Emphasis"/>
          <w:highlight w:val="green"/>
        </w:rPr>
        <w:t>situated against</w:t>
      </w:r>
      <w:r w:rsidRPr="00B15E97">
        <w:rPr>
          <w:rStyle w:val="Emphasis"/>
        </w:rPr>
        <w:t xml:space="preserve"> the </w:t>
      </w:r>
      <w:r w:rsidRPr="00B60288">
        <w:rPr>
          <w:rStyle w:val="Emphasis"/>
          <w:highlight w:val="green"/>
        </w:rPr>
        <w:t>respectable middle class</w:t>
      </w:r>
      <w:r w:rsidRPr="00B15E97">
        <w:rPr>
          <w:rStyle w:val="Emphasis"/>
        </w:rPr>
        <w:t xml:space="preserve">, as a means of </w:t>
      </w:r>
      <w:r w:rsidRPr="00B60288">
        <w:rPr>
          <w:rStyle w:val="Emphasis"/>
          <w:highlight w:val="green"/>
        </w:rPr>
        <w:t>justifying the growing inequality experienced by the working class</w:t>
      </w:r>
      <w:r w:rsidRPr="00B15E97">
        <w:rPr>
          <w:rStyle w:val="Emphasis"/>
        </w:rPr>
        <w:t xml:space="preserve">, the poor and the </w:t>
      </w:r>
      <w:r w:rsidRPr="00B60288">
        <w:rPr>
          <w:rStyle w:val="Emphasis"/>
          <w:highlight w:val="green"/>
        </w:rPr>
        <w:t>disadvantaged</w:t>
      </w:r>
      <w:r w:rsidRPr="00B15E97">
        <w:rPr>
          <w:rStyle w:val="Emphasis"/>
        </w:rPr>
        <w:t xml:space="preserve">, </w:t>
      </w:r>
      <w:r w:rsidRPr="00B60288">
        <w:rPr>
          <w:rStyle w:val="Emphasis"/>
          <w:highlight w:val="green"/>
        </w:rPr>
        <w:t>such as disabled people under</w:t>
      </w:r>
      <w:r w:rsidRPr="00B15E97">
        <w:rPr>
          <w:rStyle w:val="Emphasis"/>
        </w:rPr>
        <w:t xml:space="preserve"> </w:t>
      </w:r>
      <w:r w:rsidRPr="00B60288">
        <w:rPr>
          <w:rStyle w:val="Emphasis"/>
          <w:highlight w:val="green"/>
        </w:rPr>
        <w:t>neoliberal</w:t>
      </w:r>
      <w:r w:rsidRPr="00B15E97">
        <w:rPr>
          <w:rStyle w:val="Emphasis"/>
        </w:rPr>
        <w:t xml:space="preserve"> regulatory </w:t>
      </w:r>
      <w:r w:rsidRPr="00B60288">
        <w:rPr>
          <w:rStyle w:val="Emphasis"/>
          <w:highlight w:val="green"/>
        </w:rPr>
        <w:t>regimes</w:t>
      </w:r>
      <w:r w:rsidRPr="00B15E97">
        <w:rPr>
          <w:sz w:val="14"/>
        </w:rPr>
        <w:t xml:space="preserve">. Haylett suggests that ―this </w:t>
      </w:r>
      <w:r w:rsidRPr="00B15E97">
        <w:rPr>
          <w:rStyle w:val="Emphasis"/>
        </w:rPr>
        <w:t xml:space="preserve">discourse </w:t>
      </w:r>
      <w:r w:rsidRPr="00B60288">
        <w:rPr>
          <w:rStyle w:val="Emphasis"/>
          <w:highlight w:val="green"/>
        </w:rPr>
        <w:t>solidifies</w:t>
      </w:r>
      <w:r w:rsidRPr="00B15E97">
        <w:rPr>
          <w:rStyle w:val="Emphasis"/>
        </w:rPr>
        <w:t xml:space="preserve"> liberal middle-class </w:t>
      </w:r>
      <w:r w:rsidRPr="00B60288">
        <w:rPr>
          <w:rStyle w:val="Emphasis"/>
          <w:highlight w:val="green"/>
        </w:rPr>
        <w:t>claims to</w:t>
      </w:r>
      <w:r w:rsidRPr="00B15E97">
        <w:rPr>
          <w:rStyle w:val="Emphasis"/>
        </w:rPr>
        <w:t xml:space="preserve"> moral and cultural </w:t>
      </w:r>
      <w:r w:rsidRPr="00B60288">
        <w:rPr>
          <w:rStyle w:val="Emphasis"/>
          <w:highlight w:val="green"/>
        </w:rPr>
        <w:t>superiority over others</w:t>
      </w:r>
      <w:r w:rsidRPr="00B15E97">
        <w:rPr>
          <w:rStyle w:val="Emphasis"/>
        </w:rPr>
        <w:t>, it is culturally imperialist</w:t>
      </w:r>
      <w:r w:rsidRPr="00B15E97">
        <w:rPr>
          <w:sz w:val="14"/>
        </w:rPr>
        <w:t>‖ ([48], p. 366)</w:t>
      </w:r>
    </w:p>
    <w:p w14:paraId="383264A6" w14:textId="77777777" w:rsidR="001926B6" w:rsidRDefault="001926B6" w:rsidP="001926B6">
      <w:pPr>
        <w:pStyle w:val="Heading3"/>
      </w:pPr>
      <w:r>
        <w:t>Links</w:t>
      </w:r>
    </w:p>
    <w:p w14:paraId="004BF306" w14:textId="77777777" w:rsidR="001926B6" w:rsidRDefault="001926B6" w:rsidP="001926B6">
      <w:pPr>
        <w:pStyle w:val="Heading4"/>
        <w:spacing w:line="276" w:lineRule="auto"/>
        <w:rPr>
          <w:rFonts w:cs="Times New Roman"/>
        </w:rPr>
      </w:pPr>
      <w:r>
        <w:rPr>
          <w:rFonts w:cs="Times New Roman"/>
          <w:color w:val="000000" w:themeColor="text1"/>
        </w:rPr>
        <w:t xml:space="preserve">[1] </w:t>
      </w:r>
      <w:r w:rsidRPr="009802CC">
        <w:rPr>
          <w:rFonts w:cs="Times New Roman"/>
          <w:color w:val="000000" w:themeColor="text1"/>
        </w:rPr>
        <w:t xml:space="preserve">Futurism – </w:t>
      </w:r>
      <w:r w:rsidRPr="009802CC">
        <w:rPr>
          <w:rFonts w:cs="Times New Roman"/>
        </w:rPr>
        <w:t>the</w:t>
      </w:r>
      <w:r>
        <w:rPr>
          <w:rFonts w:cs="Times New Roman"/>
        </w:rPr>
        <w:t>ir</w:t>
      </w:r>
      <w:r w:rsidRPr="009802CC">
        <w:rPr>
          <w:rFonts w:cs="Times New Roman"/>
        </w:rPr>
        <w:t xml:space="preserve"> invocation of fiat engages in an optimistic imagination of a better future through the rhetoric of saving future lives, producing advocacy skills, and legal implementation. Their optimism cannot solve the K and is contingent on veiling the inevitable violence against disabled bodies.</w:t>
      </w:r>
    </w:p>
    <w:p w14:paraId="5358126C" w14:textId="3A89601D" w:rsidR="00A95652" w:rsidRPr="00B55AD5" w:rsidRDefault="001926B6" w:rsidP="001926B6">
      <w:pPr>
        <w:pStyle w:val="Heading2"/>
      </w:pPr>
      <w:r>
        <w:t>On 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3213856"/>
    <w:docVar w:name="VerbatimVersion" w:val="5.1"/>
  </w:docVars>
  <w:rsids>
    <w:rsidRoot w:val="001926B6"/>
    <w:rsid w:val="000139A3"/>
    <w:rsid w:val="000E0007"/>
    <w:rsid w:val="00100833"/>
    <w:rsid w:val="00104529"/>
    <w:rsid w:val="00105942"/>
    <w:rsid w:val="00107396"/>
    <w:rsid w:val="00144A4C"/>
    <w:rsid w:val="00176AB0"/>
    <w:rsid w:val="00177B7D"/>
    <w:rsid w:val="0018322D"/>
    <w:rsid w:val="001926B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6D91"/>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6A6E6"/>
  <w15:chartTrackingRefBased/>
  <w15:docId w15:val="{155479BE-7CBD-4CF5-A172-E7D8631E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6D91"/>
    <w:rPr>
      <w:rFonts w:ascii="Calibri" w:hAnsi="Calibri"/>
    </w:rPr>
  </w:style>
  <w:style w:type="paragraph" w:styleId="Heading1">
    <w:name w:val="heading 1"/>
    <w:aliases w:val="Pocket"/>
    <w:basedOn w:val="Normal"/>
    <w:next w:val="Normal"/>
    <w:link w:val="Heading1Char"/>
    <w:qFormat/>
    <w:rsid w:val="004E6D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6D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4E6D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4E6D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6D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D91"/>
  </w:style>
  <w:style w:type="character" w:customStyle="1" w:styleId="Heading1Char">
    <w:name w:val="Heading 1 Char"/>
    <w:aliases w:val="Pocket Char"/>
    <w:basedOn w:val="DefaultParagraphFont"/>
    <w:link w:val="Heading1"/>
    <w:rsid w:val="004E6D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6D91"/>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E6D9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4E6D91"/>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4E6D9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E6D91"/>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4E6D91"/>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4E6D91"/>
    <w:rPr>
      <w:color w:val="auto"/>
      <w:u w:val="none"/>
    </w:rPr>
  </w:style>
  <w:style w:type="character" w:styleId="FollowedHyperlink">
    <w:name w:val="FollowedHyperlink"/>
    <w:basedOn w:val="DefaultParagraphFont"/>
    <w:uiPriority w:val="99"/>
    <w:semiHidden/>
    <w:unhideWhenUsed/>
    <w:rsid w:val="004E6D91"/>
    <w:rPr>
      <w:color w:val="auto"/>
      <w:u w:val="none"/>
    </w:rPr>
  </w:style>
  <w:style w:type="paragraph" w:customStyle="1" w:styleId="textbold">
    <w:name w:val="text bold"/>
    <w:basedOn w:val="Normal"/>
    <w:link w:val="Emphasis"/>
    <w:uiPriority w:val="7"/>
    <w:qFormat/>
    <w:rsid w:val="001926B6"/>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1926B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dpi.com/journal/societ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meekosha@unsw.edu.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8332</Words>
  <Characters>47499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2022-01-08T19:33:00Z</dcterms:created>
  <dcterms:modified xsi:type="dcterms:W3CDTF">2022-01-28T05:58:00Z</dcterms:modified>
</cp:coreProperties>
</file>