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8BD83" w14:textId="77777777" w:rsidR="008D4BBF" w:rsidRDefault="008D4BBF" w:rsidP="008D4BBF">
      <w:pPr>
        <w:pStyle w:val="Heading1"/>
      </w:pPr>
      <w:r>
        <w:t>1NC vs Everglades AW</w:t>
      </w:r>
    </w:p>
    <w:p w14:paraId="3CAB2B8C" w14:textId="77777777" w:rsidR="008D4BBF" w:rsidRDefault="008D4BBF" w:rsidP="008D4BBF">
      <w:pPr>
        <w:pStyle w:val="Heading2"/>
      </w:pPr>
      <w:r>
        <w:t>1</w:t>
      </w:r>
    </w:p>
    <w:p w14:paraId="0DB2755A" w14:textId="77777777" w:rsidR="008D4BBF" w:rsidRDefault="008D4BBF" w:rsidP="008D4BBF">
      <w:pPr>
        <w:pStyle w:val="Heading3"/>
      </w:pPr>
      <w:r>
        <w:t>K</w:t>
      </w:r>
    </w:p>
    <w:p w14:paraId="124CA8DB" w14:textId="77777777" w:rsidR="008D4BBF" w:rsidRPr="006948C8" w:rsidRDefault="008D4BBF" w:rsidP="008D4BBF">
      <w:pPr>
        <w:pStyle w:val="Heading4"/>
        <w:rPr>
          <w:rFonts w:cs="Calibri"/>
          <w:color w:val="000000" w:themeColor="text1"/>
        </w:rPr>
      </w:pPr>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21F6A503" w14:textId="77777777" w:rsidR="008D4BBF" w:rsidRPr="006948C8" w:rsidRDefault="008D4BBF" w:rsidP="008D4BBF">
      <w:pPr>
        <w:spacing w:after="0" w:line="240" w:lineRule="auto"/>
        <w:rPr>
          <w:color w:val="000000" w:themeColor="text1"/>
          <w:sz w:val="16"/>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 w:val="16"/>
          <w:szCs w:val="16"/>
        </w:rPr>
        <w:t>Langan</w:t>
      </w:r>
      <w:proofErr w:type="spellEnd"/>
      <w:r w:rsidRPr="006948C8">
        <w:rPr>
          <w:color w:val="000000" w:themeColor="text1"/>
          <w:sz w:val="16"/>
          <w:szCs w:val="16"/>
        </w:rPr>
        <w:t xml:space="preserve"> Professor Melinda Y. Chen Spring 2015 </w:t>
      </w:r>
      <w:hyperlink r:id="rId8"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14:paraId="0E253A8F" w14:textId="77777777" w:rsidR="008D4BBF" w:rsidRPr="006948C8" w:rsidRDefault="008D4BBF" w:rsidP="008D4BBF">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w:t>
      </w:r>
      <w:proofErr w:type="gramStart"/>
      <w:r w:rsidRPr="006948C8">
        <w:rPr>
          <w:rStyle w:val="Emphasis"/>
          <w:color w:val="000000" w:themeColor="text1"/>
        </w:rPr>
        <w:t>incoherence structures</w:t>
      </w:r>
      <w:proofErr w:type="gramEnd"/>
      <w:r w:rsidRPr="006948C8">
        <w:rPr>
          <w:rStyle w:val="Emphasis"/>
          <w:color w:val="000000" w:themeColor="text1"/>
        </w:rPr>
        <w:t xml:space="preserve">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w:t>
      </w:r>
      <w:proofErr w:type="gramStart"/>
      <w:r w:rsidRPr="006948C8">
        <w:rPr>
          <w:color w:val="000000" w:themeColor="text1"/>
          <w:sz w:val="14"/>
        </w:rPr>
        <w:t>tells</w:t>
      </w:r>
      <w:proofErr w:type="gramEnd"/>
      <w:r w:rsidRPr="006948C8">
        <w:rPr>
          <w:color w:val="000000" w:themeColor="text1"/>
          <w:sz w:val="14"/>
        </w:rPr>
        <w:t xml:space="preserve">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6948C8">
        <w:rPr>
          <w:rStyle w:val="Emphasis"/>
          <w:color w:val="000000" w:themeColor="text1"/>
        </w:rPr>
        <w:t>puffed up</w:t>
      </w:r>
      <w:proofErr w:type="gramEnd"/>
      <w:r w:rsidRPr="006948C8">
        <w:rPr>
          <w:rStyle w:val="Emphasis"/>
          <w:color w:val="000000" w:themeColor="text1"/>
        </w:rPr>
        <w:t xml:space="preserve">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 xml:space="preserve">To be drawn back to primary narcissism would be to imagine the abolition of </w:t>
      </w:r>
      <w:proofErr w:type="gramStart"/>
      <w:r w:rsidRPr="006948C8">
        <w:rPr>
          <w:rStyle w:val="Emphasis"/>
          <w:color w:val="000000" w:themeColor="text1"/>
        </w:rPr>
        <w:t>one’s self</w:t>
      </w:r>
      <w:proofErr w:type="gramEnd"/>
      <w:r w:rsidRPr="006948C8">
        <w:rPr>
          <w:rStyle w:val="Emphasis"/>
          <w:color w:val="000000" w:themeColor="text1"/>
        </w:rPr>
        <w:t>.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w:t>
      </w:r>
      <w:proofErr w:type="gramStart"/>
      <w:r w:rsidRPr="006948C8">
        <w:rPr>
          <w:color w:val="000000" w:themeColor="text1"/>
          <w:sz w:val="14"/>
        </w:rPr>
        <w:t>one’s self</w:t>
      </w:r>
      <w:proofErr w:type="gramEnd"/>
      <w:r w:rsidRPr="006948C8">
        <w:rPr>
          <w:color w:val="000000" w:themeColor="text1"/>
          <w:sz w:val="14"/>
        </w:rPr>
        <w:t xml:space="preserve">. </w:t>
      </w:r>
      <w:r w:rsidRPr="006948C8">
        <w:rPr>
          <w:rStyle w:val="Emphasis"/>
          <w:color w:val="000000" w:themeColor="text1"/>
        </w:rPr>
        <w:t xml:space="preserve">This affective response can feel unbearable, as seen in </w:t>
      </w:r>
      <w:proofErr w:type="spellStart"/>
      <w:r w:rsidRPr="006948C8">
        <w:rPr>
          <w:rStyle w:val="Emphasis"/>
          <w:color w:val="000000" w:themeColor="text1"/>
        </w:rPr>
        <w:t>Siebers’s</w:t>
      </w:r>
      <w:proofErr w:type="spellEnd"/>
      <w:r w:rsidRPr="006948C8">
        <w:rPr>
          <w:rStyle w:val="Emphasis"/>
          <w:color w:val="000000" w:themeColor="text1"/>
        </w:rPr>
        <w:t xml:space="preserve">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w:t>
      </w:r>
      <w:proofErr w:type="spellStart"/>
      <w:r w:rsidRPr="006948C8">
        <w:rPr>
          <w:color w:val="000000" w:themeColor="text1"/>
          <w:sz w:val="14"/>
        </w:rPr>
        <w:t>unbearability</w:t>
      </w:r>
      <w:proofErr w:type="spellEnd"/>
      <w:r w:rsidRPr="006948C8">
        <w:rPr>
          <w:color w:val="000000" w:themeColor="text1"/>
          <w:sz w:val="14"/>
        </w:rPr>
        <w:t xml:space="preserve"> of primary pity reflects its </w:t>
      </w:r>
      <w:proofErr w:type="spellStart"/>
      <w:r w:rsidRPr="006948C8">
        <w:rPr>
          <w:color w:val="000000" w:themeColor="text1"/>
          <w:sz w:val="14"/>
        </w:rPr>
        <w:t>coextensiveness</w:t>
      </w:r>
      <w:proofErr w:type="spellEnd"/>
      <w:r w:rsidRPr="006948C8">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6948C8">
        <w:rPr>
          <w:color w:val="000000" w:themeColor="text1"/>
          <w:sz w:val="14"/>
        </w:rPr>
        <w:t>Bersani</w:t>
      </w:r>
      <w:proofErr w:type="spellEnd"/>
      <w:r w:rsidRPr="006948C8">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6948C8">
        <w:rPr>
          <w:color w:val="000000" w:themeColor="text1"/>
          <w:sz w:val="14"/>
        </w:rPr>
        <w:t>self, because</w:t>
      </w:r>
      <w:proofErr w:type="gramEnd"/>
      <w:r w:rsidRPr="006948C8">
        <w:rPr>
          <w:color w:val="000000" w:themeColor="text1"/>
          <w:sz w:val="14"/>
        </w:rPr>
        <w:t xml:space="preserv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6948C8">
        <w:rPr>
          <w:color w:val="000000" w:themeColor="text1"/>
          <w:sz w:val="14"/>
        </w:rPr>
        <w:t>primarysecondary</w:t>
      </w:r>
      <w:proofErr w:type="spellEnd"/>
      <w:r w:rsidRPr="006948C8">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w:t>
      </w:r>
      <w:proofErr w:type="gramStart"/>
      <w:r w:rsidRPr="006948C8">
        <w:rPr>
          <w:rStyle w:val="Emphasis"/>
          <w:color w:val="000000" w:themeColor="text1"/>
        </w:rPr>
        <w:t>and,</w:t>
      </w:r>
      <w:proofErr w:type="gramEnd"/>
      <w:r w:rsidRPr="006948C8">
        <w:rPr>
          <w:rStyle w:val="Emphasis"/>
          <w:color w:val="000000" w:themeColor="text1"/>
        </w:rPr>
        <w:t xml:space="preserve"> </w:t>
      </w:r>
      <w:proofErr w:type="spellStart"/>
      <w:r w:rsidRPr="006948C8">
        <w:rPr>
          <w:rStyle w:val="Emphasis"/>
          <w:color w:val="000000" w:themeColor="text1"/>
        </w:rPr>
        <w:t>fantasmatically</w:t>
      </w:r>
      <w:proofErr w:type="spellEnd"/>
      <w:r w:rsidRPr="006948C8">
        <w:rPr>
          <w:rStyle w:val="Emphasis"/>
          <w:color w:val="000000" w:themeColor="text1"/>
        </w:rPr>
        <w:t xml:space="preserve">, perhaps already is—an image of </w:t>
      </w:r>
      <w:proofErr w:type="spellStart"/>
      <w:r w:rsidRPr="006948C8">
        <w:rPr>
          <w:rStyle w:val="Emphasis"/>
          <w:color w:val="000000" w:themeColor="text1"/>
        </w:rPr>
        <w:t>one‟s</w:t>
      </w:r>
      <w:proofErr w:type="spellEnd"/>
      <w:r w:rsidRPr="006948C8">
        <w:rPr>
          <w:rStyle w:val="Emphasis"/>
          <w:color w:val="000000" w:themeColor="text1"/>
        </w:rPr>
        <w:t xml:space="preserve">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6948C8">
        <w:rPr>
          <w:color w:val="000000" w:themeColor="text1"/>
          <w:sz w:val="14"/>
        </w:rPr>
        <w:t>originary</w:t>
      </w:r>
      <w:proofErr w:type="spellEnd"/>
      <w:r w:rsidRPr="006948C8">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w:t>
      </w:r>
      <w:proofErr w:type="gramStart"/>
      <w:r w:rsidRPr="006948C8">
        <w:rPr>
          <w:color w:val="000000" w:themeColor="text1"/>
          <w:sz w:val="14"/>
        </w:rPr>
        <w:t>lead</w:t>
      </w:r>
      <w:proofErr w:type="gramEnd"/>
      <w:r w:rsidRPr="006948C8">
        <w:rPr>
          <w:color w:val="000000" w:themeColor="text1"/>
          <w:sz w:val="14"/>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6948C8">
        <w:rPr>
          <w:color w:val="000000" w:themeColor="text1"/>
          <w:sz w:val="14"/>
        </w:rPr>
        <w:t>roiled</w:t>
      </w:r>
      <w:proofErr w:type="gramEnd"/>
      <w:r w:rsidRPr="006948C8">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w:t>
      </w:r>
      <w:proofErr w:type="gramStart"/>
      <w:r w:rsidRPr="006948C8">
        <w:rPr>
          <w:color w:val="000000" w:themeColor="text1"/>
          <w:sz w:val="14"/>
        </w:rPr>
        <w:t>numb</w:t>
      </w:r>
      <w:proofErr w:type="gramEnd"/>
      <w:r w:rsidRPr="006948C8">
        <w:rPr>
          <w:color w:val="000000" w:themeColor="text1"/>
          <w:sz w:val="14"/>
        </w:rPr>
        <w:t xml:space="preserve">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w:t>
      </w:r>
      <w:proofErr w:type="gramStart"/>
      <w:r w:rsidRPr="006948C8">
        <w:rPr>
          <w:color w:val="000000" w:themeColor="text1"/>
          <w:sz w:val="14"/>
        </w:rPr>
        <w:t>produce</w:t>
      </w:r>
      <w:proofErr w:type="gramEnd"/>
      <w:r w:rsidRPr="006948C8">
        <w:rPr>
          <w:color w:val="000000" w:themeColor="text1"/>
          <w:sz w:val="14"/>
        </w:rPr>
        <w:t xml:space="preserv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14:paraId="45444AF4" w14:textId="77777777" w:rsidR="008D4BBF" w:rsidRPr="006948C8" w:rsidRDefault="008D4BBF" w:rsidP="008D4BBF">
      <w:pPr>
        <w:pStyle w:val="Heading4"/>
        <w:rPr>
          <w:rFonts w:cs="Calibri"/>
          <w:color w:val="000000" w:themeColor="text1"/>
        </w:rPr>
      </w:pPr>
      <w:r w:rsidRPr="006948C8">
        <w:rPr>
          <w:rFonts w:cs="Calibri"/>
          <w:color w:val="000000" w:themeColor="text1"/>
        </w:rPr>
        <w:t xml:space="preserve">The affirmative’s politics are tied to a rehabilitative futurism where the signifier of the </w:t>
      </w:r>
      <w:proofErr w:type="spellStart"/>
      <w:r w:rsidRPr="006948C8">
        <w:rPr>
          <w:rFonts w:cs="Calibri"/>
          <w:color w:val="000000" w:themeColor="text1"/>
        </w:rPr>
        <w:t>fantasmatic</w:t>
      </w:r>
      <w:proofErr w:type="spellEnd"/>
      <w:r w:rsidRPr="006948C8">
        <w:rPr>
          <w:rFonts w:cs="Calibri"/>
          <w:color w:val="000000" w:themeColor="text1"/>
        </w:rPr>
        <w:t xml:space="preserve"> child is placed forward to eradicate and cure disability – this deems the disabled child a threat and excludes disability from the political.</w:t>
      </w:r>
      <w:r w:rsidRPr="00A116A8">
        <w:rPr>
          <w:rFonts w:cs="Calibri"/>
        </w:rPr>
        <w:t xml:space="preserve"> </w:t>
      </w:r>
      <w:r>
        <w:rPr>
          <w:rFonts w:cs="Calibri"/>
        </w:rPr>
        <w:t>They don’t get to weigh case – if we win their starting point is violent, they don’t get to weigh their end point since we indict the process of how they got there.</w:t>
      </w:r>
    </w:p>
    <w:p w14:paraId="67FC45A9" w14:textId="77777777" w:rsidR="008D4BBF" w:rsidRPr="006948C8" w:rsidRDefault="008D4BBF" w:rsidP="008D4BBF">
      <w:pPr>
        <w:spacing w:after="0" w:line="240" w:lineRule="auto"/>
        <w:rPr>
          <w:color w:val="000000" w:themeColor="text1"/>
          <w:sz w:val="16"/>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2</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 w:val="16"/>
          <w:szCs w:val="16"/>
        </w:rPr>
        <w:t>Langan</w:t>
      </w:r>
      <w:proofErr w:type="spellEnd"/>
      <w:r w:rsidRPr="006948C8">
        <w:rPr>
          <w:color w:val="000000" w:themeColor="text1"/>
          <w:sz w:val="16"/>
          <w:szCs w:val="16"/>
        </w:rPr>
        <w:t xml:space="preserve"> Professor Melinda Y. Chen Spring 2015 </w:t>
      </w:r>
      <w:hyperlink r:id="rId9"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14:paraId="54094820" w14:textId="77777777" w:rsidR="008D4BBF" w:rsidRPr="006525C8" w:rsidRDefault="008D4BBF" w:rsidP="008D4BBF">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 xml:space="preserve">a </w:t>
      </w:r>
      <w:proofErr w:type="spellStart"/>
      <w:r w:rsidRPr="00B60288">
        <w:rPr>
          <w:rStyle w:val="Emphasis"/>
          <w:color w:val="000000" w:themeColor="text1"/>
          <w:highlight w:val="green"/>
        </w:rPr>
        <w:t>fantasmatic</w:t>
      </w:r>
      <w:proofErr w:type="spellEnd"/>
      <w:r w:rsidRPr="00B60288">
        <w:rPr>
          <w:rStyle w:val="Emphasis"/>
          <w:color w:val="000000" w:themeColor="text1"/>
          <w:highlight w:val="green"/>
        </w:rPr>
        <w:t xml:space="preserve">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14:paraId="0320C467" w14:textId="77777777" w:rsidR="008D4BBF" w:rsidRPr="00841881" w:rsidRDefault="008D4BBF" w:rsidP="008D4BBF">
      <w:pPr>
        <w:pStyle w:val="Heading4"/>
      </w:pPr>
      <w:bookmarkStart w:id="0" w:name="_Hlk92408331"/>
      <w:r w:rsidRPr="00841881">
        <w:t xml:space="preserve">Academia is riddled with ableism – knowledge production requires assumptions to be made, and absent talking about disability, those assumptions are always violent. If you aren’t part of the solution, </w:t>
      </w:r>
      <w:proofErr w:type="gramStart"/>
      <w:r w:rsidRPr="00841881">
        <w:t>you’re</w:t>
      </w:r>
      <w:proofErr w:type="gramEnd"/>
      <w:r w:rsidRPr="00841881">
        <w:t xml:space="preserve"> part of the problem – their failure to proactively discuss questions of disability is both a link and an epistemic indict – fiat is illusory since the ballot can’t pass plans, so anything that doesn’t begin with the question of disability allows for ableism to infiltrate modes of thought which means we’re an epistemic prerequisite. Thus, the role of the ballot is to vote for the debater who bests methodologically deconstructs ableism.</w:t>
      </w:r>
    </w:p>
    <w:p w14:paraId="1B1B4F8E" w14:textId="77777777" w:rsidR="008D4BBF" w:rsidRPr="00D7136D" w:rsidRDefault="008D4BBF" w:rsidP="008D4BBF">
      <w:pPr>
        <w:spacing w:after="0"/>
        <w:rPr>
          <w:sz w:val="16"/>
          <w:szCs w:val="16"/>
        </w:rPr>
      </w:pPr>
      <w:r w:rsidRPr="009802CC">
        <w:rPr>
          <w:rStyle w:val="Style13ptBold"/>
        </w:rPr>
        <w:t>Campbell 13</w:t>
      </w:r>
      <w:r w:rsidRPr="009802CC">
        <w:t xml:space="preserve"> </w:t>
      </w:r>
      <w:r w:rsidRPr="007E66D3">
        <w:rPr>
          <w:sz w:val="16"/>
          <w:szCs w:val="16"/>
        </w:rPr>
        <w:t xml:space="preserve">Fiona Kumari Campbell, Adjunct Professor in the Department of Disability Studies at Griffith University. Wednesday 27 November 2013. Problematizing Vulnerability: Engaging Studies in Ableism and Disability Jurisprudence. Keynote speech at Disability at the Margins: Vulnerability, </w:t>
      </w:r>
      <w:proofErr w:type="gramStart"/>
      <w:r w:rsidRPr="007E66D3">
        <w:rPr>
          <w:sz w:val="16"/>
          <w:szCs w:val="16"/>
        </w:rPr>
        <w:t>Empowerment</w:t>
      </w:r>
      <w:proofErr w:type="gramEnd"/>
      <w:r w:rsidRPr="007E66D3">
        <w:rPr>
          <w:sz w:val="16"/>
          <w:szCs w:val="16"/>
        </w:rPr>
        <w:t xml:space="preserve"> and the Criminal Law</w:t>
      </w:r>
      <w:r>
        <w:rPr>
          <w:sz w:val="16"/>
          <w:szCs w:val="16"/>
        </w:rPr>
        <w:t xml:space="preserve"> //ACCS JM</w:t>
      </w:r>
    </w:p>
    <w:p w14:paraId="01C7AD8B" w14:textId="77777777" w:rsidR="008D4BBF" w:rsidRPr="00BC373A" w:rsidRDefault="008D4BBF" w:rsidP="008D4BBF">
      <w:pPr>
        <w:rPr>
          <w:sz w:val="8"/>
        </w:rPr>
      </w:pPr>
      <w:r w:rsidRPr="008F45F2">
        <w:rPr>
          <w:sz w:val="8"/>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985837">
        <w:rPr>
          <w:rStyle w:val="Emphasis"/>
          <w:highlight w:val="green"/>
        </w:rPr>
        <w:t>Ableism is</w:t>
      </w:r>
      <w:r w:rsidRPr="00985837">
        <w:rPr>
          <w:rStyle w:val="StyleUnderline"/>
        </w:rPr>
        <w:t xml:space="preserve"> deeply</w:t>
      </w:r>
      <w:r w:rsidRPr="00985837">
        <w:rPr>
          <w:rStyle w:val="Emphasis"/>
        </w:rPr>
        <w:t xml:space="preserve"> </w:t>
      </w:r>
      <w:r w:rsidRPr="00985837">
        <w:rPr>
          <w:rStyle w:val="Emphasis"/>
          <w:highlight w:val="green"/>
        </w:rPr>
        <w:t>seeded at the level of knowledge systems</w:t>
      </w:r>
      <w:r w:rsidRPr="00985837">
        <w:rPr>
          <w:rStyle w:val="StyleUnderline"/>
        </w:rPr>
        <w:t xml:space="preserve"> of life, </w:t>
      </w:r>
      <w:proofErr w:type="gramStart"/>
      <w:r w:rsidRPr="00985837">
        <w:rPr>
          <w:rStyle w:val="StyleUnderline"/>
        </w:rPr>
        <w:t>personhood</w:t>
      </w:r>
      <w:proofErr w:type="gramEnd"/>
      <w:r w:rsidRPr="00985837">
        <w:rPr>
          <w:rStyle w:val="StyleUnderline"/>
        </w:rPr>
        <w:t xml:space="preserve"> and </w:t>
      </w:r>
      <w:proofErr w:type="spellStart"/>
      <w:r w:rsidRPr="00985837">
        <w:rPr>
          <w:rStyle w:val="StyleUnderline"/>
        </w:rPr>
        <w:t>liveability</w:t>
      </w:r>
      <w:proofErr w:type="spellEnd"/>
      <w:r w:rsidRPr="00985837">
        <w:rPr>
          <w:rStyle w:val="StyleUnderline"/>
        </w:rPr>
        <w:t xml:space="preserve">. </w:t>
      </w:r>
      <w:r w:rsidRPr="007828D3">
        <w:rPr>
          <w:rStyle w:val="Emphasis"/>
        </w:rPr>
        <w:t>Ableism is</w:t>
      </w:r>
      <w:r w:rsidRPr="00985837">
        <w:rPr>
          <w:rStyle w:val="StyleUnderline"/>
        </w:rPr>
        <w:t xml:space="preserve"> </w:t>
      </w:r>
      <w:r w:rsidRPr="00985837">
        <w:rPr>
          <w:rStyle w:val="Emphasis"/>
        </w:rPr>
        <w:t>not just a</w:t>
      </w:r>
      <w:r w:rsidRPr="00985837">
        <w:rPr>
          <w:rStyle w:val="StyleUnderline"/>
        </w:rPr>
        <w:t xml:space="preserve"> matter of ignorance or </w:t>
      </w:r>
      <w:r w:rsidRPr="00985837">
        <w:rPr>
          <w:rStyle w:val="Emphasis"/>
        </w:rPr>
        <w:t>negative attitude</w:t>
      </w:r>
      <w:r w:rsidRPr="00985837">
        <w:rPr>
          <w:rStyle w:val="StyleUnderline"/>
        </w:rPr>
        <w:t xml:space="preserve">s </w:t>
      </w:r>
      <w:r w:rsidRPr="00985837">
        <w:rPr>
          <w:rStyle w:val="Emphasis"/>
        </w:rPr>
        <w:t>towards disabled people</w:t>
      </w:r>
      <w:r w:rsidRPr="00985837">
        <w:rPr>
          <w:rStyle w:val="StyleUnderline"/>
        </w:rPr>
        <w:t xml:space="preserve">; </w:t>
      </w:r>
      <w:r w:rsidRPr="007828D3">
        <w:rPr>
          <w:rStyle w:val="Emphasis"/>
          <w:highlight w:val="green"/>
        </w:rPr>
        <w:t xml:space="preserve">it is a </w:t>
      </w:r>
      <w:r w:rsidRPr="00985837">
        <w:rPr>
          <w:rStyle w:val="Emphasis"/>
          <w:highlight w:val="green"/>
        </w:rPr>
        <w:t>schema of perfection</w:t>
      </w:r>
      <w:r w:rsidRPr="00985837">
        <w:rPr>
          <w:rStyle w:val="StyleUnderline"/>
        </w:rPr>
        <w:t xml:space="preserve">, </w:t>
      </w:r>
      <w:r w:rsidRPr="00985837">
        <w:rPr>
          <w:rStyle w:val="Emphasis"/>
        </w:rPr>
        <w:t>a deep way of thinking about bodies</w:t>
      </w:r>
      <w:r w:rsidRPr="00985837">
        <w:rPr>
          <w:rStyle w:val="StyleUnderline"/>
        </w:rPr>
        <w:t xml:space="preserve">, </w:t>
      </w:r>
      <w:proofErr w:type="gramStart"/>
      <w:r w:rsidRPr="00985837">
        <w:rPr>
          <w:rStyle w:val="StyleUnderline"/>
        </w:rPr>
        <w:t>wholeness</w:t>
      </w:r>
      <w:proofErr w:type="gramEnd"/>
      <w:r w:rsidRPr="00985837">
        <w:rPr>
          <w:rStyle w:val="StyleUnderline"/>
        </w:rPr>
        <w:t xml:space="preserve"> and permeability.</w:t>
      </w:r>
      <w:r w:rsidRPr="008F45F2">
        <w:rPr>
          <w:sz w:val="8"/>
        </w:rPr>
        <w:t xml:space="preserve">6 As such </w:t>
      </w:r>
      <w:r w:rsidRPr="007828D3">
        <w:rPr>
          <w:rStyle w:val="Emphasis"/>
        </w:rPr>
        <w:t>integrating ableism into</w:t>
      </w:r>
      <w:r w:rsidRPr="00B20F21">
        <w:rPr>
          <w:rStyle w:val="StyleUnderline"/>
        </w:rPr>
        <w:t xml:space="preserve"> social research and </w:t>
      </w:r>
      <w:r w:rsidRPr="007828D3">
        <w:rPr>
          <w:rStyle w:val="Emphasis"/>
        </w:rPr>
        <w:t>advocacy</w:t>
      </w:r>
      <w:r w:rsidRPr="00B20F21">
        <w:rPr>
          <w:rStyle w:val="StyleUnderline"/>
        </w:rPr>
        <w:t xml:space="preserve"> strategies </w:t>
      </w:r>
      <w:r w:rsidRPr="007828D3">
        <w:rPr>
          <w:rStyle w:val="Emphasis"/>
        </w:rPr>
        <w:t>represents a</w:t>
      </w:r>
      <w:r w:rsidRPr="00B20F21">
        <w:rPr>
          <w:rStyle w:val="StyleUnderline"/>
        </w:rPr>
        <w:t xml:space="preserve"> significant </w:t>
      </w:r>
      <w:r w:rsidRPr="00AE4AD0">
        <w:rPr>
          <w:rStyle w:val="Emphasis"/>
        </w:rPr>
        <w:t>challenge to practice as ableism moves beyond the more familiar territory</w:t>
      </w:r>
      <w:r w:rsidRPr="00B20F21">
        <w:rPr>
          <w:rStyle w:val="StyleUnderline"/>
        </w:rPr>
        <w:t xml:space="preserve"> of social inclusion and usual indices of exclusion to the very divisions of life.</w:t>
      </w:r>
      <w:r w:rsidRPr="008F45F2">
        <w:rPr>
          <w:sz w:val="8"/>
        </w:rPr>
        <w:t xml:space="preserve"> Bringing together the study of existence and knowledge systems, </w:t>
      </w:r>
      <w:r w:rsidRPr="00B20F21">
        <w:rPr>
          <w:rStyle w:val="Emphasis"/>
        </w:rPr>
        <w:t>ableism is difficult to pin down.</w:t>
      </w:r>
      <w:r w:rsidRPr="008F45F2">
        <w:rPr>
          <w:sz w:val="8"/>
        </w:rPr>
        <w:t xml:space="preserve"> </w:t>
      </w:r>
      <w:r w:rsidRPr="00B20F21">
        <w:rPr>
          <w:rStyle w:val="StyleUnderline"/>
        </w:rPr>
        <w:t xml:space="preserve">Ableism is a set of processes and practices that arise and decline through sequences of causal convergences influenced by the elements of time, space, bodily </w:t>
      </w:r>
      <w:proofErr w:type="gramStart"/>
      <w:r w:rsidRPr="00B20F21">
        <w:rPr>
          <w:rStyle w:val="StyleUnderline"/>
        </w:rPr>
        <w:t>inflections</w:t>
      </w:r>
      <w:proofErr w:type="gramEnd"/>
      <w:r w:rsidRPr="00B20F21">
        <w:rPr>
          <w:rStyle w:val="StyleUnderline"/>
        </w:rPr>
        <w:t xml:space="preserve"> and circumstance.</w:t>
      </w:r>
      <w:r w:rsidRPr="008F45F2">
        <w:rPr>
          <w:sz w:val="8"/>
        </w:rPr>
        <w:t xml:space="preserve"> </w:t>
      </w:r>
      <w:r w:rsidRPr="00B20F21">
        <w:rPr>
          <w:rStyle w:val="Emphasis"/>
        </w:rPr>
        <w:t>Ability and</w:t>
      </w:r>
      <w:r w:rsidRPr="00B20F21">
        <w:rPr>
          <w:rStyle w:val="StyleUnderline"/>
        </w:rPr>
        <w:t xml:space="preserve"> the corresponding notion of </w:t>
      </w:r>
      <w:r w:rsidRPr="00B20F21">
        <w:rPr>
          <w:rStyle w:val="Emphasis"/>
        </w:rPr>
        <w:t>ableism are intertwined.</w:t>
      </w:r>
      <w:r w:rsidRPr="008F45F2">
        <w:rPr>
          <w:sz w:val="8"/>
        </w:rPr>
        <w:t xml:space="preserve"> </w:t>
      </w:r>
      <w:r w:rsidRPr="00B20F21">
        <w:rPr>
          <w:rStyle w:val="StyleUnderline"/>
        </w:rPr>
        <w:t xml:space="preserve">Compulsory </w:t>
      </w:r>
      <w:proofErr w:type="spellStart"/>
      <w:r w:rsidRPr="00834DA5">
        <w:rPr>
          <w:rStyle w:val="Emphasis"/>
        </w:rPr>
        <w:t>ablebodiedness</w:t>
      </w:r>
      <w:proofErr w:type="spellEnd"/>
      <w:r w:rsidRPr="00834DA5">
        <w:rPr>
          <w:rStyle w:val="Emphasis"/>
        </w:rPr>
        <w:t xml:space="preserve"> is</w:t>
      </w:r>
      <w:r w:rsidRPr="00905718">
        <w:rPr>
          <w:rStyle w:val="StyleUnderline"/>
        </w:rPr>
        <w:t xml:space="preserve"> implicated </w:t>
      </w:r>
      <w:r w:rsidRPr="00905718">
        <w:rPr>
          <w:rStyle w:val="Emphasis"/>
          <w:highlight w:val="green"/>
        </w:rPr>
        <w:t>in the</w:t>
      </w:r>
      <w:r w:rsidRPr="00B20F21">
        <w:rPr>
          <w:rStyle w:val="StyleUnderline"/>
        </w:rPr>
        <w:t xml:space="preserve"> very </w:t>
      </w:r>
      <w:r w:rsidRPr="00905718">
        <w:rPr>
          <w:rStyle w:val="Emphasis"/>
          <w:highlight w:val="green"/>
        </w:rPr>
        <w:t>foundations of</w:t>
      </w:r>
      <w:r w:rsidRPr="00B20F21">
        <w:rPr>
          <w:rStyle w:val="StyleUnderline"/>
        </w:rPr>
        <w:t xml:space="preserve"> social theory</w:t>
      </w:r>
      <w:r w:rsidRPr="00905718">
        <w:rPr>
          <w:rStyle w:val="StyleUnderline"/>
        </w:rPr>
        <w:t>, therapeutic jurisprudence,</w:t>
      </w:r>
      <w:r w:rsidRPr="00107E29">
        <w:rPr>
          <w:rStyle w:val="StyleUnderline"/>
        </w:rPr>
        <w:t xml:space="preserve"> </w:t>
      </w:r>
      <w:r w:rsidRPr="00905718">
        <w:rPr>
          <w:rStyle w:val="Emphasis"/>
          <w:highlight w:val="green"/>
        </w:rPr>
        <w:t>advocacy</w:t>
      </w:r>
      <w:r w:rsidRPr="00905718">
        <w:rPr>
          <w:rStyle w:val="Emphasis"/>
        </w:rPr>
        <w:t>,</w:t>
      </w:r>
      <w:r w:rsidRPr="00107E29">
        <w:rPr>
          <w:rStyle w:val="StyleUnderline"/>
        </w:rPr>
        <w:t xml:space="preserve"> </w:t>
      </w:r>
      <w:r w:rsidRPr="00905718">
        <w:rPr>
          <w:rStyle w:val="StyleUnderline"/>
        </w:rPr>
        <w:t xml:space="preserve">medicine </w:t>
      </w:r>
      <w:r w:rsidRPr="00834DA5">
        <w:rPr>
          <w:rStyle w:val="Emphasis"/>
        </w:rPr>
        <w:t xml:space="preserve">and </w:t>
      </w:r>
      <w:proofErr w:type="gramStart"/>
      <w:r w:rsidRPr="00834DA5">
        <w:rPr>
          <w:rStyle w:val="Emphasis"/>
        </w:rPr>
        <w:t>law</w:t>
      </w:r>
      <w:r w:rsidRPr="00905718">
        <w:rPr>
          <w:rStyle w:val="StyleUnderline"/>
        </w:rPr>
        <w:t>;</w:t>
      </w:r>
      <w:proofErr w:type="gramEnd"/>
      <w:r w:rsidRPr="00905718">
        <w:rPr>
          <w:rStyle w:val="StyleUnderline"/>
        </w:rPr>
        <w:t xml:space="preserve"> or in the mappings of human anatomy.</w:t>
      </w:r>
      <w:r w:rsidRPr="008F45F2">
        <w:rPr>
          <w:sz w:val="8"/>
        </w:rPr>
        <w:t xml:space="preserve"> </w:t>
      </w:r>
      <w:proofErr w:type="spellStart"/>
      <w:r w:rsidRPr="008F45F2">
        <w:rPr>
          <w:sz w:val="8"/>
        </w:rPr>
        <w:t>Summarised</w:t>
      </w:r>
      <w:proofErr w:type="spellEnd"/>
      <w:r w:rsidRPr="008F45F2">
        <w:rPr>
          <w:sz w:val="8"/>
        </w:rPr>
        <w:t xml:space="preserve"> by Campbell (2001, 44) </w:t>
      </w:r>
      <w:r w:rsidRPr="00905718">
        <w:rPr>
          <w:rStyle w:val="Emphasis"/>
        </w:rPr>
        <w:t>Ableism refers to</w:t>
      </w:r>
      <w:r w:rsidRPr="008F45F2">
        <w:rPr>
          <w:sz w:val="8"/>
        </w:rPr>
        <w:t>; …</w:t>
      </w:r>
      <w:r w:rsidRPr="00D7136D">
        <w:rPr>
          <w:rStyle w:val="Emphasis"/>
        </w:rPr>
        <w:t>A network of beliefs</w:t>
      </w:r>
      <w:r w:rsidRPr="00D7136D">
        <w:rPr>
          <w:rStyle w:val="StyleUnderline"/>
        </w:rPr>
        <w:t xml:space="preserve"> processes and practices that </w:t>
      </w:r>
      <w:r w:rsidRPr="00D7136D">
        <w:rPr>
          <w:rStyle w:val="Emphasis"/>
        </w:rPr>
        <w:t>produce</w:t>
      </w:r>
      <w:r w:rsidRPr="00D7136D">
        <w:rPr>
          <w:rStyle w:val="StyleUnderline"/>
        </w:rPr>
        <w:t xml:space="preserve">s </w:t>
      </w:r>
      <w:r w:rsidRPr="00D7136D">
        <w:rPr>
          <w:rStyle w:val="Emphasis"/>
        </w:rPr>
        <w:t>a</w:t>
      </w:r>
      <w:r w:rsidRPr="00D7136D">
        <w:rPr>
          <w:rStyle w:val="StyleUnderline"/>
        </w:rPr>
        <w:t xml:space="preserve"> particular</w:t>
      </w:r>
      <w:r w:rsidRPr="00D7136D">
        <w:rPr>
          <w:rStyle w:val="Emphasis"/>
        </w:rPr>
        <w:t xml:space="preserve"> kind of</w:t>
      </w:r>
      <w:r w:rsidRPr="00D7136D">
        <w:rPr>
          <w:rStyle w:val="StyleUnderline"/>
        </w:rPr>
        <w:t xml:space="preserve"> self and </w:t>
      </w:r>
      <w:r w:rsidRPr="00D7136D">
        <w:rPr>
          <w:rStyle w:val="Emphasis"/>
        </w:rPr>
        <w:t>body</w:t>
      </w:r>
      <w:r w:rsidRPr="00D7136D">
        <w:rPr>
          <w:rStyle w:val="StyleUnderline"/>
        </w:rPr>
        <w:t xml:space="preserve"> (the bodily standard) </w:t>
      </w:r>
      <w:r w:rsidRPr="00D7136D">
        <w:rPr>
          <w:rStyle w:val="Emphasis"/>
        </w:rPr>
        <w:t>that is projected as</w:t>
      </w:r>
      <w:r w:rsidRPr="00D7136D">
        <w:rPr>
          <w:rStyle w:val="StyleUnderline"/>
        </w:rPr>
        <w:t xml:space="preserve"> the</w:t>
      </w:r>
      <w:r w:rsidRPr="00D7136D">
        <w:rPr>
          <w:rStyle w:val="Emphasis"/>
        </w:rPr>
        <w:t xml:space="preserve"> perfect, </w:t>
      </w:r>
      <w:proofErr w:type="spellStart"/>
      <w:r w:rsidRPr="00D7136D">
        <w:rPr>
          <w:rStyle w:val="StyleUnderline"/>
        </w:rPr>
        <w:t>speciestypical</w:t>
      </w:r>
      <w:proofErr w:type="spellEnd"/>
      <w:r w:rsidRPr="00D7136D">
        <w:rPr>
          <w:rStyle w:val="StyleUnderline"/>
        </w:rPr>
        <w:t xml:space="preserve"> </w:t>
      </w:r>
      <w:r w:rsidRPr="00D7136D">
        <w:rPr>
          <w:rStyle w:val="Emphasis"/>
        </w:rPr>
        <w:t>and</w:t>
      </w:r>
      <w:r w:rsidRPr="00D7136D">
        <w:rPr>
          <w:rStyle w:val="StyleUnderline"/>
        </w:rPr>
        <w:t xml:space="preserve"> therefore</w:t>
      </w:r>
      <w:r w:rsidRPr="00D7136D">
        <w:rPr>
          <w:rStyle w:val="Emphasis"/>
        </w:rPr>
        <w:t xml:space="preserve"> essential and fully human. Disability then is cast as a diminished state of being human.</w:t>
      </w:r>
      <w:r w:rsidRPr="008F45F2">
        <w:rPr>
          <w:sz w:val="8"/>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w:t>
      </w:r>
      <w:r w:rsidRPr="00905718">
        <w:rPr>
          <w:rStyle w:val="StyleUnderline"/>
        </w:rPr>
        <w:t xml:space="preserve">As a category to differentiate the normal from the pathological, the concept of </w:t>
      </w:r>
      <w:proofErr w:type="spellStart"/>
      <w:r w:rsidRPr="00324361">
        <w:rPr>
          <w:rStyle w:val="Emphasis"/>
          <w:highlight w:val="green"/>
        </w:rPr>
        <w:t>abledness</w:t>
      </w:r>
      <w:proofErr w:type="spellEnd"/>
      <w:r w:rsidRPr="00324361">
        <w:rPr>
          <w:rStyle w:val="Emphasis"/>
          <w:highlight w:val="green"/>
        </w:rPr>
        <w:t xml:space="preserve"> is predicated on some</w:t>
      </w:r>
      <w:r w:rsidRPr="00905718">
        <w:rPr>
          <w:rStyle w:val="StyleUnderline"/>
        </w:rPr>
        <w:t xml:space="preserve"> </w:t>
      </w:r>
      <w:r w:rsidRPr="00324361">
        <w:rPr>
          <w:rStyle w:val="StyleUnderline"/>
        </w:rPr>
        <w:t xml:space="preserve">preexisting </w:t>
      </w:r>
      <w:r w:rsidRPr="00324361">
        <w:rPr>
          <w:rStyle w:val="Emphasis"/>
          <w:highlight w:val="green"/>
        </w:rPr>
        <w:t>notion about</w:t>
      </w:r>
      <w:r w:rsidRPr="00107E29">
        <w:rPr>
          <w:rStyle w:val="Emphasis"/>
        </w:rPr>
        <w:t xml:space="preserve"> the nature of </w:t>
      </w:r>
      <w:r w:rsidRPr="00324361">
        <w:rPr>
          <w:rStyle w:val="Emphasis"/>
          <w:highlight w:val="green"/>
        </w:rPr>
        <w:t>typical</w:t>
      </w:r>
      <w:r w:rsidRPr="00905718">
        <w:rPr>
          <w:rStyle w:val="StyleUnderline"/>
        </w:rPr>
        <w:t xml:space="preserve"> species </w:t>
      </w:r>
      <w:r w:rsidRPr="00324361">
        <w:rPr>
          <w:rStyle w:val="Emphasis"/>
          <w:highlight w:val="green"/>
        </w:rPr>
        <w:t>functioning</w:t>
      </w:r>
      <w:r w:rsidRPr="00905718">
        <w:rPr>
          <w:rStyle w:val="StyleUnderline"/>
        </w:rPr>
        <w:t xml:space="preserve"> that is beyond culture and historical context.</w:t>
      </w:r>
      <w:r w:rsidRPr="008F45F2">
        <w:rPr>
          <w:sz w:val="8"/>
        </w:rPr>
        <w:t xml:space="preserve"> Ableism does not just stop at propagating what is typical for each species. </w:t>
      </w:r>
      <w:r w:rsidRPr="00107E29">
        <w:rPr>
          <w:rStyle w:val="Emphasis"/>
          <w:highlight w:val="green"/>
        </w:rPr>
        <w:t>An ableist imaginary tells us what a healthy body means</w:t>
      </w:r>
      <w:r w:rsidRPr="00905718">
        <w:rPr>
          <w:rStyle w:val="StyleUnderline"/>
        </w:rPr>
        <w:t xml:space="preserve"> – a normal mind, the pace, the tenor of thinking and the kinds of emotions and affect that are suitable to </w:t>
      </w:r>
      <w:r w:rsidRPr="00107E29">
        <w:rPr>
          <w:rStyle w:val="StyleUnderline"/>
        </w:rPr>
        <w:t>express.</w:t>
      </w:r>
      <w:r w:rsidRPr="008F45F2">
        <w:rPr>
          <w:sz w:val="8"/>
        </w:rPr>
        <w:t xml:space="preserve"> </w:t>
      </w:r>
      <w:proofErr w:type="gramStart"/>
      <w:r w:rsidRPr="008F45F2">
        <w:rPr>
          <w:sz w:val="8"/>
        </w:rPr>
        <w:t>Of course</w:t>
      </w:r>
      <w:proofErr w:type="gramEnd"/>
      <w:r w:rsidRPr="008F45F2">
        <w:rPr>
          <w:sz w:val="8"/>
        </w:rPr>
        <w:t xml:space="preserve"> </w:t>
      </w:r>
      <w:r w:rsidRPr="00107E29">
        <w:rPr>
          <w:rStyle w:val="StyleUnderline"/>
        </w:rPr>
        <w:t>these</w:t>
      </w:r>
      <w:r w:rsidRPr="008F45F2">
        <w:rPr>
          <w:sz w:val="8"/>
        </w:rPr>
        <w:t xml:space="preserve"> ‘fictional’ </w:t>
      </w:r>
      <w:r w:rsidRPr="00905718">
        <w:rPr>
          <w:rStyle w:val="StyleUnderline"/>
        </w:rPr>
        <w:t>characteristics then are promoted as a natural ideal</w:t>
      </w:r>
      <w:r w:rsidRPr="00182F71">
        <w:rPr>
          <w:rStyle w:val="StyleUnderline"/>
        </w:rPr>
        <w:t xml:space="preserve">. </w:t>
      </w:r>
      <w:r w:rsidRPr="00B714B6">
        <w:rPr>
          <w:rStyle w:val="Emphasis"/>
          <w:highlight w:val="green"/>
        </w:rPr>
        <w:t>This</w:t>
      </w:r>
      <w:r w:rsidRPr="00107E29">
        <w:rPr>
          <w:rStyle w:val="Emphasis"/>
        </w:rPr>
        <w:t xml:space="preserve"> abled imaginary </w:t>
      </w:r>
      <w:r w:rsidRPr="00B714B6">
        <w:rPr>
          <w:rStyle w:val="Emphasis"/>
          <w:highlight w:val="green"/>
        </w:rPr>
        <w:t>relies upon</w:t>
      </w:r>
      <w:r w:rsidRPr="00182F71">
        <w:rPr>
          <w:rStyle w:val="StyleUnderline"/>
        </w:rPr>
        <w:t xml:space="preserve"> the existence of </w:t>
      </w:r>
      <w:r w:rsidRPr="00B714B6">
        <w:rPr>
          <w:rStyle w:val="Emphasis"/>
          <w:highlight w:val="green"/>
        </w:rPr>
        <w:t>an unacknowledged</w:t>
      </w:r>
      <w:r w:rsidRPr="00182F71">
        <w:rPr>
          <w:rStyle w:val="StyleUnderline"/>
        </w:rPr>
        <w:t xml:space="preserve"> imagined </w:t>
      </w:r>
      <w:r w:rsidRPr="00107E29">
        <w:rPr>
          <w:rStyle w:val="Emphasis"/>
        </w:rPr>
        <w:t xml:space="preserve">shared </w:t>
      </w:r>
      <w:r w:rsidRPr="00B714B6">
        <w:rPr>
          <w:rStyle w:val="Emphasis"/>
          <w:highlight w:val="green"/>
        </w:rPr>
        <w:t>community of able-bodied</w:t>
      </w:r>
      <w:r w:rsidRPr="00182F71">
        <w:rPr>
          <w:rStyle w:val="StyleUnderline"/>
        </w:rPr>
        <w:t xml:space="preserve">/minded </w:t>
      </w:r>
      <w:r w:rsidRPr="00B714B6">
        <w:rPr>
          <w:rStyle w:val="Emphasis"/>
          <w:highlight w:val="green"/>
        </w:rPr>
        <w:t>people held together by</w:t>
      </w:r>
      <w:r w:rsidRPr="00B714B6">
        <w:rPr>
          <w:rStyle w:val="Emphasis"/>
        </w:rPr>
        <w:t xml:space="preserve"> a common</w:t>
      </w:r>
      <w:r w:rsidRPr="00107E29">
        <w:rPr>
          <w:rStyle w:val="StyleUnderline"/>
        </w:rPr>
        <w:t xml:space="preserve"> ableist </w:t>
      </w:r>
      <w:r w:rsidRPr="00107E29">
        <w:rPr>
          <w:rStyle w:val="Emphasis"/>
        </w:rPr>
        <w:t>world view that asserts the preferability</w:t>
      </w:r>
      <w:r w:rsidRPr="00182F71">
        <w:rPr>
          <w:rStyle w:val="StyleUnderline"/>
        </w:rPr>
        <w:t xml:space="preserve"> and compulsoriness </w:t>
      </w:r>
      <w:r w:rsidRPr="00107E29">
        <w:rPr>
          <w:rStyle w:val="Emphasis"/>
        </w:rPr>
        <w:t xml:space="preserve">of the norms of </w:t>
      </w:r>
      <w:r w:rsidRPr="00B714B6">
        <w:rPr>
          <w:rStyle w:val="Emphasis"/>
          <w:highlight w:val="green"/>
        </w:rPr>
        <w:t>ableism.</w:t>
      </w:r>
      <w:r w:rsidRPr="008F45F2">
        <w:rPr>
          <w:sz w:val="8"/>
        </w:rPr>
        <w:t xml:space="preserve"> </w:t>
      </w:r>
      <w:r w:rsidRPr="00107E29">
        <w:rPr>
          <w:rStyle w:val="StyleUnderline"/>
        </w:rPr>
        <w:t xml:space="preserve">Such </w:t>
      </w:r>
      <w:r w:rsidRPr="00107E29">
        <w:rPr>
          <w:rStyle w:val="Emphasis"/>
        </w:rPr>
        <w:t>ableist schemas erase</w:t>
      </w:r>
      <w:r w:rsidRPr="00107E29">
        <w:rPr>
          <w:rStyle w:val="StyleUnderline"/>
        </w:rPr>
        <w:t xml:space="preserve"> differences in </w:t>
      </w:r>
      <w:r w:rsidRPr="00107E29">
        <w:rPr>
          <w:rStyle w:val="Emphasis"/>
        </w:rPr>
        <w:t>the ways humans express</w:t>
      </w:r>
      <w:r w:rsidRPr="00107E29">
        <w:rPr>
          <w:rStyle w:val="StyleUnderline"/>
        </w:rPr>
        <w:t xml:space="preserve"> our </w:t>
      </w:r>
      <w:r w:rsidRPr="00107E29">
        <w:rPr>
          <w:rStyle w:val="Emphasis"/>
        </w:rPr>
        <w:t>emotions, use our thinking and bodies</w:t>
      </w:r>
      <w:r w:rsidRPr="00107E29">
        <w:rPr>
          <w:rStyle w:val="StyleUnderline"/>
        </w:rPr>
        <w:t xml:space="preserve"> in different cultures and in different situations.</w:t>
      </w:r>
      <w:r w:rsidRPr="008F45F2">
        <w:rPr>
          <w:sz w:val="8"/>
        </w:rPr>
        <w:t xml:space="preserve"> </w:t>
      </w:r>
      <w:r w:rsidRPr="00107E29">
        <w:rPr>
          <w:rStyle w:val="StyleUnderline"/>
        </w:rPr>
        <w:t xml:space="preserve">This in turn enacts bodily Otherness rendered sometimes as the ‘disabled’, ‘perverted’ or ‘abnormal body’, clearly demarcating the boundaries of normal and </w:t>
      </w:r>
      <w:r w:rsidRPr="00B714B6">
        <w:rPr>
          <w:rStyle w:val="StyleUnderline"/>
        </w:rPr>
        <w:t xml:space="preserve">pathological. </w:t>
      </w:r>
      <w:r w:rsidRPr="00A9023D">
        <w:rPr>
          <w:rStyle w:val="Emphasis"/>
        </w:rPr>
        <w:t>A critical feature of an ableist orientation is a belief that</w:t>
      </w:r>
      <w:r w:rsidRPr="00B714B6">
        <w:rPr>
          <w:rStyle w:val="StyleUnderline"/>
        </w:rPr>
        <w:t xml:space="preserve"> impairment or </w:t>
      </w:r>
      <w:r w:rsidRPr="00A9023D">
        <w:rPr>
          <w:rStyle w:val="Emphasis"/>
        </w:rPr>
        <w:t>disability is inherently negative and</w:t>
      </w:r>
      <w:r w:rsidRPr="00B714B6">
        <w:rPr>
          <w:rStyle w:val="StyleUnderline"/>
        </w:rPr>
        <w:t xml:space="preserve"> at its essence is a form of harm in need of improvement, cure or </w:t>
      </w:r>
      <w:r w:rsidRPr="00A9023D">
        <w:rPr>
          <w:rStyle w:val="Emphasis"/>
        </w:rPr>
        <w:t>indeed eradication.</w:t>
      </w:r>
      <w:r w:rsidRPr="008F45F2">
        <w:rPr>
          <w:sz w:val="8"/>
        </w:rPr>
        <w:t xml:space="preserve"> Studies in Ableism (</w:t>
      </w:r>
      <w:proofErr w:type="spellStart"/>
      <w:r w:rsidRPr="008F45F2">
        <w:rPr>
          <w:sz w:val="8"/>
        </w:rPr>
        <w:t>SiA</w:t>
      </w:r>
      <w:proofErr w:type="spellEnd"/>
      <w:r w:rsidRPr="008F45F2">
        <w:rPr>
          <w:sz w:val="8"/>
        </w:rPr>
        <w:t xml:space="preserve">) inverts traditional approaches, by shifting our concentration to what the study of disability tells us about the production, </w:t>
      </w:r>
      <w:proofErr w:type="gramStart"/>
      <w:r w:rsidRPr="008F45F2">
        <w:rPr>
          <w:sz w:val="8"/>
        </w:rPr>
        <w:t>operation</w:t>
      </w:r>
      <w:proofErr w:type="gramEnd"/>
      <w:r w:rsidRPr="008F45F2">
        <w:rPr>
          <w:sz w:val="8"/>
        </w:rPr>
        <w:t xml:space="preserve"> and maintenance of ableism. In not looking solely at disability, we can focus on how the abled able-bodied, non-disabled identity is maintained and privileged. Disability does not even need to be in the picture. </w:t>
      </w:r>
      <w:proofErr w:type="spellStart"/>
      <w:r w:rsidRPr="008F45F2">
        <w:rPr>
          <w:sz w:val="8"/>
        </w:rPr>
        <w:t>SiA’s</w:t>
      </w:r>
      <w:proofErr w:type="spellEnd"/>
      <w:r w:rsidRPr="008F45F2">
        <w:rPr>
          <w:sz w:val="8"/>
        </w:rPr>
        <w:t xml:space="preserve"> interest in </w:t>
      </w:r>
      <w:proofErr w:type="spellStart"/>
      <w:r w:rsidRPr="008F45F2">
        <w:rPr>
          <w:sz w:val="8"/>
        </w:rPr>
        <w:t>abledness</w:t>
      </w:r>
      <w:proofErr w:type="spellEnd"/>
      <w:r w:rsidRPr="008F45F2">
        <w:rPr>
          <w:sz w:val="8"/>
        </w:rPr>
        <w:t xml:space="preserve"> means that the theoretical foundations are readily applicable to the study of difference and the dividing practices of race, gender, </w:t>
      </w:r>
      <w:proofErr w:type="gramStart"/>
      <w:r w:rsidRPr="008F45F2">
        <w:rPr>
          <w:sz w:val="8"/>
        </w:rPr>
        <w:t>location</w:t>
      </w:r>
      <w:proofErr w:type="gramEnd"/>
      <w:r w:rsidRPr="008F45F2">
        <w:rPr>
          <w:sz w:val="8"/>
        </w:rPr>
        <w:t xml:space="preserve"> and sexual orientation. Reframing our focus from disability to ableism prompts different preoccupations: • What does the study of the politics of ‘vulnerability’ tells us about what it means to be ‘non-vulnerable’? • </w:t>
      </w:r>
      <w:proofErr w:type="gramStart"/>
      <w:r w:rsidRPr="008F45F2">
        <w:rPr>
          <w:sz w:val="8"/>
        </w:rPr>
        <w:t>Indeed</w:t>
      </w:r>
      <w:proofErr w:type="gramEnd"/>
      <w:r w:rsidRPr="008F45F2">
        <w:rPr>
          <w:sz w:val="8"/>
        </w:rPr>
        <w:t xml:space="preserve"> how is the very </w:t>
      </w:r>
      <w:proofErr w:type="spellStart"/>
      <w:r w:rsidRPr="008F45F2">
        <w:rPr>
          <w:sz w:val="8"/>
        </w:rPr>
        <w:t>conceptualisation</w:t>
      </w:r>
      <w:proofErr w:type="spellEnd"/>
      <w:r w:rsidRPr="008F45F2">
        <w:rPr>
          <w:sz w:val="8"/>
        </w:rPr>
        <w:t xml:space="preserve"> of ‘autonomy’ framed in the light of discourses of ‘vulnerability’? • In representing vulnerability as universal does this detract from the specificity of disability </w:t>
      </w:r>
      <w:proofErr w:type="gramStart"/>
      <w:r w:rsidRPr="008F45F2">
        <w:rPr>
          <w:sz w:val="8"/>
        </w:rPr>
        <w:t>experiences?</w:t>
      </w:r>
      <w:proofErr w:type="gramEnd"/>
      <w:r w:rsidRPr="008F45F2">
        <w:rPr>
          <w:sz w:val="8"/>
        </w:rPr>
        <w:t xml:space="preserve"> </w:t>
      </w:r>
      <w:proofErr w:type="spellStart"/>
      <w:r w:rsidRPr="008F45F2">
        <w:rPr>
          <w:sz w:val="8"/>
        </w:rPr>
        <w:t>SiA</w:t>
      </w:r>
      <w:proofErr w:type="spellEnd"/>
      <w:r w:rsidRPr="008F45F2">
        <w:rPr>
          <w:sz w:val="8"/>
        </w:rPr>
        <w:t xml:space="preserve"> examines the ways that concepts of wellbeing, vulnerability and deficiency circulate throughout society and impact upon economic, social, </w:t>
      </w:r>
      <w:proofErr w:type="gramStart"/>
      <w:r w:rsidRPr="008F45F2">
        <w:rPr>
          <w:sz w:val="8"/>
        </w:rPr>
        <w:t>legal</w:t>
      </w:r>
      <w:proofErr w:type="gramEnd"/>
      <w:r w:rsidRPr="008F45F2">
        <w:rPr>
          <w:sz w:val="8"/>
        </w:rPr>
        <w:t xml:space="preserve"> and ethical choices. Principally </w:t>
      </w:r>
      <w:proofErr w:type="spellStart"/>
      <w:r w:rsidRPr="008F45F2">
        <w:rPr>
          <w:sz w:val="8"/>
        </w:rPr>
        <w:t>SiA</w:t>
      </w:r>
      <w:proofErr w:type="spellEnd"/>
      <w:r w:rsidRPr="008F45F2">
        <w:rPr>
          <w:sz w:val="8"/>
        </w:rPr>
        <w:t xml:space="preserve"> focuses on the limits of tolerance and possessive individualism. Extending the theorization of disability, studies in ableism can enrich our understanding of the production of vulnerability and the terms of engagement in civic life and the possibilities of social inclusion. I now turn to unpacking the nuances and structure of a theory of ableism. </w:t>
      </w:r>
      <w:r w:rsidRPr="00A9023D">
        <w:rPr>
          <w:rStyle w:val="StyleUnderline"/>
        </w:rPr>
        <w:t xml:space="preserve">The development of </w:t>
      </w:r>
      <w:r w:rsidRPr="0027294E">
        <w:rPr>
          <w:rStyle w:val="StyleUnderline"/>
        </w:rPr>
        <w:t>ableist knowledge occurs on the basis of relationships shaped by binaries</w:t>
      </w:r>
      <w:r w:rsidRPr="00A9023D">
        <w:rPr>
          <w:rStyle w:val="StyleUnderline"/>
        </w:rPr>
        <w:t xml:space="preserve"> that are mutually forming.</w:t>
      </w:r>
      <w:r w:rsidRPr="008F45F2">
        <w:rPr>
          <w:sz w:val="8"/>
        </w:rPr>
        <w:t xml:space="preserve"> For </w:t>
      </w:r>
      <w:proofErr w:type="gramStart"/>
      <w:r w:rsidRPr="008F45F2">
        <w:rPr>
          <w:sz w:val="8"/>
        </w:rPr>
        <w:t>example</w:t>
      </w:r>
      <w:proofErr w:type="gramEnd"/>
      <w:r w:rsidRPr="008F45F2">
        <w:rPr>
          <w:sz w:val="8"/>
        </w:rPr>
        <w:t xml:space="preserve"> </w:t>
      </w:r>
      <w:r w:rsidRPr="00A9023D">
        <w:rPr>
          <w:rStyle w:val="StyleUnderline"/>
        </w:rPr>
        <w:t>it is not possible to have a fully inclusive notion of ‘health’ without a carefully contained understanding of not-health</w:t>
      </w:r>
      <w:r w:rsidRPr="008F45F2">
        <w:rPr>
          <w:sz w:val="8"/>
        </w:rPr>
        <w:t xml:space="preserve"> (</w:t>
      </w:r>
      <w:r w:rsidRPr="00A9023D">
        <w:rPr>
          <w:rStyle w:val="StyleUnderline"/>
        </w:rPr>
        <w:t>we call this disability</w:t>
      </w:r>
      <w:r w:rsidRPr="008F45F2">
        <w:rPr>
          <w:sz w:val="8"/>
        </w:rPr>
        <w:t xml:space="preserve"> or sometimes chronic illness). </w:t>
      </w:r>
      <w:r w:rsidRPr="00D7136D">
        <w:rPr>
          <w:rStyle w:val="Emphasis"/>
        </w:rPr>
        <w:t>The ableist divide</w:t>
      </w:r>
      <w:r w:rsidRPr="00D7136D">
        <w:rPr>
          <w:rStyle w:val="StyleUnderline"/>
        </w:rPr>
        <w:t xml:space="preserve"> can </w:t>
      </w:r>
      <w:r w:rsidRPr="00D7136D">
        <w:rPr>
          <w:rStyle w:val="Emphasis"/>
        </w:rPr>
        <w:t>also capture</w:t>
      </w:r>
      <w:r w:rsidRPr="00D7136D">
        <w:rPr>
          <w:rStyle w:val="StyleUnderline"/>
        </w:rPr>
        <w:t xml:space="preserve"> lopsided </w:t>
      </w:r>
      <w:r w:rsidRPr="00D7136D">
        <w:rPr>
          <w:rStyle w:val="Emphasis"/>
        </w:rPr>
        <w:t>relations</w:t>
      </w:r>
      <w:r w:rsidRPr="00D7136D">
        <w:rPr>
          <w:rStyle w:val="StyleUnderline"/>
        </w:rPr>
        <w:t xml:space="preserve"> based on differences </w:t>
      </w:r>
      <w:r w:rsidRPr="00D7136D">
        <w:rPr>
          <w:rStyle w:val="Emphasis"/>
        </w:rPr>
        <w:t>of sex,</w:t>
      </w:r>
      <w:r w:rsidRPr="00D7136D">
        <w:rPr>
          <w:rStyle w:val="StyleUnderline"/>
        </w:rPr>
        <w:t xml:space="preserve"> (not white) </w:t>
      </w:r>
      <w:r w:rsidRPr="00D7136D">
        <w:rPr>
          <w:rStyle w:val="Emphasis"/>
        </w:rPr>
        <w:t>race, and animality</w:t>
      </w:r>
      <w:r w:rsidRPr="0027294E">
        <w:rPr>
          <w:rStyle w:val="Emphasis"/>
        </w:rPr>
        <w:t xml:space="preserve"> which</w:t>
      </w:r>
      <w:r w:rsidRPr="0027294E">
        <w:rPr>
          <w:rStyle w:val="StyleUnderline"/>
        </w:rPr>
        <w:t xml:space="preserve"> in knowledge and social practices </w:t>
      </w:r>
      <w:r w:rsidRPr="0027294E">
        <w:rPr>
          <w:rStyle w:val="Emphasis"/>
        </w:rPr>
        <w:t>have been constituted as sites of</w:t>
      </w:r>
      <w:r w:rsidRPr="0027294E">
        <w:rPr>
          <w:rStyle w:val="StyleUnderline"/>
        </w:rPr>
        <w:t xml:space="preserve"> aberrancy or </w:t>
      </w:r>
      <w:r w:rsidRPr="0027294E">
        <w:rPr>
          <w:rStyle w:val="Emphasis"/>
        </w:rPr>
        <w:t>disability. There are two features that produce ableism relations: the idea of normal</w:t>
      </w:r>
      <w:r w:rsidRPr="008F45F2">
        <w:rPr>
          <w:sz w:val="8"/>
        </w:rPr>
        <w:t xml:space="preserve"> (</w:t>
      </w:r>
      <w:r w:rsidRPr="0027294E">
        <w:rPr>
          <w:rStyle w:val="StyleUnderline"/>
        </w:rPr>
        <w:t>normative individual</w:t>
      </w:r>
      <w:r w:rsidRPr="0027294E">
        <w:rPr>
          <w:rStyle w:val="Emphasis"/>
        </w:rPr>
        <w:t>); and a Constitutional Divide</w:t>
      </w:r>
      <w:r w:rsidRPr="0027294E">
        <w:rPr>
          <w:rStyle w:val="StyleUnderline"/>
        </w:rPr>
        <w:t>, the division enforced between the ‘normal’ and the ‘aberrant’ enacted through the processes of purification and translation.</w:t>
      </w:r>
      <w:r w:rsidRPr="008F45F2">
        <w:rPr>
          <w:sz w:val="8"/>
        </w:rPr>
        <w:t xml:space="preserve"> What </w:t>
      </w:r>
      <w:r w:rsidRPr="00E23704">
        <w:rPr>
          <w:rStyle w:val="Emphasis"/>
        </w:rPr>
        <w:t>Normal</w:t>
      </w:r>
      <w:r w:rsidRPr="008F45F2">
        <w:rPr>
          <w:sz w:val="8"/>
        </w:rPr>
        <w:t xml:space="preserve">? </w:t>
      </w:r>
      <w:r w:rsidRPr="0027294E">
        <w:rPr>
          <w:rStyle w:val="StyleUnderline"/>
        </w:rPr>
        <w:t>People who fall short of this norm</w:t>
      </w:r>
      <w:r w:rsidRPr="008F45F2">
        <w:rPr>
          <w:sz w:val="8"/>
        </w:rPr>
        <w:t xml:space="preserve"> (to a greater or lesser degree) </w:t>
      </w:r>
      <w:r w:rsidRPr="0027294E">
        <w:rPr>
          <w:rStyle w:val="StyleUnderline"/>
        </w:rPr>
        <w:t>are thought of as aberrant, unthinkable, underdeveloped and not fully human</w:t>
      </w:r>
      <w:r w:rsidRPr="008F45F2">
        <w:rPr>
          <w:sz w:val="8"/>
        </w:rPr>
        <w:t xml:space="preserve"> resulting in a comprised social and legal status. Whilst it might be easy to speculate about the kinds of people that maybe regarded as disabled and their interior life, when thinking about the essential aspects pertaining to able-</w:t>
      </w:r>
      <w:proofErr w:type="spellStart"/>
      <w:r w:rsidRPr="008F45F2">
        <w:rPr>
          <w:sz w:val="8"/>
        </w:rPr>
        <w:t>bodiedness</w:t>
      </w:r>
      <w:proofErr w:type="spellEnd"/>
      <w:r w:rsidRPr="008F45F2">
        <w:rPr>
          <w:sz w:val="8"/>
        </w:rPr>
        <w:t xml:space="preserve"> this task becomes difficult and elusive. </w:t>
      </w:r>
      <w:r w:rsidRPr="0027294E">
        <w:rPr>
          <w:rStyle w:val="StyleUnderline"/>
        </w:rPr>
        <w:t>Being able-bodied is always relational to that which is considered its opposite</w:t>
      </w:r>
      <w:r w:rsidRPr="008F45F2">
        <w:rPr>
          <w:sz w:val="8"/>
        </w:rPr>
        <w:t xml:space="preserve">, whereas </w:t>
      </w:r>
      <w:r w:rsidRPr="0027294E">
        <w:rPr>
          <w:rStyle w:val="StyleUnderline"/>
        </w:rPr>
        <w:t>disability involves assigning labels to bodies and mentalities outside of the norm.</w:t>
      </w:r>
      <w:r w:rsidRPr="008F45F2">
        <w:rPr>
          <w:sz w:val="8"/>
        </w:rPr>
        <w:t xml:space="preserve"> Hence </w:t>
      </w:r>
      <w:r w:rsidRPr="0027294E">
        <w:rPr>
          <w:rStyle w:val="Emphasis"/>
        </w:rPr>
        <w:t>relations of ableism are based on an ontology of negation.</w:t>
      </w:r>
      <w:r w:rsidRPr="008F45F2">
        <w:rPr>
          <w:sz w:val="8"/>
        </w:rPr>
        <w:t xml:space="preserve"> As a practice, </w:t>
      </w:r>
      <w:r w:rsidRPr="00E23704">
        <w:rPr>
          <w:rStyle w:val="Emphasis"/>
        </w:rPr>
        <w:t>ableism demands</w:t>
      </w:r>
      <w:r w:rsidRPr="00E23704">
        <w:rPr>
          <w:rStyle w:val="StyleUnderline"/>
        </w:rPr>
        <w:t xml:space="preserve"> a form of </w:t>
      </w:r>
      <w:r w:rsidRPr="00E23704">
        <w:rPr>
          <w:rStyle w:val="Emphasis"/>
        </w:rPr>
        <w:t>individualism</w:t>
      </w:r>
      <w:r w:rsidRPr="00E23704">
        <w:rPr>
          <w:rStyle w:val="StyleUnderline"/>
        </w:rPr>
        <w:t xml:space="preserve"> that is </w:t>
      </w:r>
      <w:r w:rsidRPr="00E23704">
        <w:rPr>
          <w:rStyle w:val="Emphasis"/>
        </w:rPr>
        <w:t>pre-occupied with self-improvement</w:t>
      </w:r>
      <w:r w:rsidRPr="008F45F2">
        <w:rPr>
          <w:sz w:val="8"/>
        </w:rPr>
        <w:t xml:space="preserve"> and bodily enhancement that struggles with the reality of illness, </w:t>
      </w:r>
      <w:proofErr w:type="gramStart"/>
      <w:r w:rsidRPr="008F45F2">
        <w:rPr>
          <w:sz w:val="8"/>
        </w:rPr>
        <w:t>disability</w:t>
      </w:r>
      <w:proofErr w:type="gramEnd"/>
      <w:r w:rsidRPr="008F45F2">
        <w:rPr>
          <w:sz w:val="8"/>
        </w:rPr>
        <w:t xml:space="preserve"> and misfortune. Ableism is married to a sense of permanency of the idealized human form and competencies. With the development of enhancement technologies (cosmetic neurology and surgery for instance) the notion of the norm is constantly sliding, maybe creating a larger pool of ‘abnormal’ persons who because of ‘choice’ or limited resources cannot improve themselves and hence lapse into deficiency and are </w:t>
      </w:r>
      <w:proofErr w:type="spellStart"/>
      <w:r w:rsidRPr="008F45F2">
        <w:rPr>
          <w:sz w:val="8"/>
        </w:rPr>
        <w:t>characterised</w:t>
      </w:r>
      <w:proofErr w:type="spellEnd"/>
      <w:r w:rsidRPr="008F45F2">
        <w:rPr>
          <w:sz w:val="8"/>
        </w:rPr>
        <w:t xml:space="preserve"> as ‘risk populations</w:t>
      </w:r>
      <w:proofErr w:type="gramStart"/>
      <w:r w:rsidRPr="008F45F2">
        <w:rPr>
          <w:sz w:val="8"/>
        </w:rPr>
        <w:t>’..</w:t>
      </w:r>
      <w:proofErr w:type="gramEnd"/>
      <w:r w:rsidRPr="008F45F2">
        <w:rPr>
          <w:sz w:val="8"/>
        </w:rPr>
        <w:t xml:space="preserve"> A counter-ableist version of impairment might explore what the experience of impairment produces and ask how does disability productively </w:t>
      </w:r>
      <w:proofErr w:type="spellStart"/>
      <w:r w:rsidRPr="008F45F2">
        <w:rPr>
          <w:sz w:val="8"/>
        </w:rPr>
        <w:t>colour</w:t>
      </w:r>
      <w:proofErr w:type="spellEnd"/>
      <w:r w:rsidRPr="008F45F2">
        <w:rPr>
          <w:sz w:val="8"/>
        </w:rPr>
        <w:t xml:space="preserve"> our lives? The second feature is a </w:t>
      </w:r>
      <w:r w:rsidRPr="00E23704">
        <w:rPr>
          <w:rStyle w:val="Emphasis"/>
        </w:rPr>
        <w:t>constitutional divide</w:t>
      </w:r>
      <w:r w:rsidRPr="008F45F2">
        <w:rPr>
          <w:sz w:val="8"/>
        </w:rPr>
        <w:t xml:space="preserve"> between the normal and pathological. Constitutions are related to the structure or attributes of an entity which shapes a </w:t>
      </w:r>
      <w:proofErr w:type="spellStart"/>
      <w:r w:rsidRPr="008F45F2">
        <w:rPr>
          <w:sz w:val="8"/>
        </w:rPr>
        <w:t>characterisation</w:t>
      </w:r>
      <w:proofErr w:type="spellEnd"/>
      <w:r w:rsidRPr="008F45F2">
        <w:rPr>
          <w:sz w:val="8"/>
        </w:rPr>
        <w:t>. Constitutions are concerned with jurisdiction and boundaries between persons, things and actions and the ways that each of these elements assemble and interpenetrate (</w:t>
      </w:r>
      <w:proofErr w:type="spellStart"/>
      <w:r w:rsidRPr="008F45F2">
        <w:rPr>
          <w:sz w:val="8"/>
        </w:rPr>
        <w:t>Mussawir</w:t>
      </w:r>
      <w:proofErr w:type="spellEnd"/>
      <w:r w:rsidRPr="008F45F2">
        <w:rPr>
          <w:sz w:val="8"/>
        </w:rPr>
        <w:t xml:space="preserve">, 2011). As such constitutionality is linked to cosmography and order the terms of relations. Constitutions (rule matrices) establish the terrain, the ground rules for governance, processes for clearance and right relation and how things are or how they are meant to be. </w:t>
      </w:r>
      <w:r w:rsidRPr="00E23704">
        <w:rPr>
          <w:rStyle w:val="StyleUnderline"/>
        </w:rPr>
        <w:t>Divisions of constitutionality requires people to identify with a category</w:t>
      </w:r>
      <w:r w:rsidRPr="008F45F2">
        <w:rPr>
          <w:sz w:val="8"/>
        </w:rPr>
        <w:t xml:space="preserve"> – ‘are you disabled or not?’ ‘Oh, no I am not disabled, I am ill or depressed!’, or ‘I am able-bodied’, or “Are you fit or unfit to plead’? For the ease of </w:t>
      </w:r>
      <w:proofErr w:type="gramStart"/>
      <w:r w:rsidRPr="008F45F2">
        <w:rPr>
          <w:sz w:val="8"/>
        </w:rPr>
        <w:t>conversation</w:t>
      </w:r>
      <w:proofErr w:type="gramEnd"/>
      <w:r w:rsidRPr="008F45F2">
        <w:rPr>
          <w:sz w:val="8"/>
        </w:rPr>
        <w:t xml:space="preserve"> we often feel the need to </w:t>
      </w:r>
      <w:proofErr w:type="spellStart"/>
      <w:r w:rsidRPr="008F45F2">
        <w:rPr>
          <w:sz w:val="8"/>
        </w:rPr>
        <w:t>minimise</w:t>
      </w:r>
      <w:proofErr w:type="spellEnd"/>
      <w:r w:rsidRPr="008F45F2">
        <w:rPr>
          <w:sz w:val="8"/>
        </w:rPr>
        <w:t xml:space="preserve"> any confusion. Many of this audience will know of that such a clear divide is blatant propaganda even if they have not up until now had a name for it or find the language of constitutions a bit bristly. Bruno Latour (1993, 10 - 11) states “...these two independent practices of </w:t>
      </w:r>
      <w:proofErr w:type="spellStart"/>
      <w:r w:rsidRPr="008F45F2">
        <w:rPr>
          <w:sz w:val="8"/>
        </w:rPr>
        <w:t>normalising</w:t>
      </w:r>
      <w:proofErr w:type="spellEnd"/>
      <w:r w:rsidRPr="008F45F2">
        <w:rPr>
          <w:sz w:val="8"/>
        </w:rPr>
        <w:t xml:space="preserve"> and pathologizing] ... must remain distinct in order for them to work/function.” </w:t>
      </w:r>
      <w:r w:rsidRPr="00E23704">
        <w:rPr>
          <w:rStyle w:val="Emphasis"/>
        </w:rPr>
        <w:t>If the definition</w:t>
      </w:r>
      <w:r w:rsidRPr="00E23704">
        <w:rPr>
          <w:rStyle w:val="StyleUnderline"/>
        </w:rPr>
        <w:t xml:space="preserve">s </w:t>
      </w:r>
      <w:r w:rsidRPr="00E23704">
        <w:rPr>
          <w:rStyle w:val="Emphasis"/>
        </w:rPr>
        <w:t>of abled</w:t>
      </w:r>
      <w:r w:rsidRPr="00E23704">
        <w:rPr>
          <w:rStyle w:val="StyleUnderline"/>
        </w:rPr>
        <w:t xml:space="preserve">-bodied </w:t>
      </w:r>
      <w:r w:rsidRPr="00E23704">
        <w:rPr>
          <w:rStyle w:val="Emphasis"/>
        </w:rPr>
        <w:t>and disabled become unclear</w:t>
      </w:r>
      <w:r w:rsidRPr="00E23704">
        <w:rPr>
          <w:rStyle w:val="StyleUnderline"/>
        </w:rPr>
        <w:t xml:space="preserve"> or slippery </w:t>
      </w:r>
      <w:r w:rsidRPr="00E23704">
        <w:rPr>
          <w:rStyle w:val="Emphasis"/>
        </w:rPr>
        <w:t>the</w:t>
      </w:r>
      <w:r w:rsidRPr="008F45F2">
        <w:rPr>
          <w:sz w:val="8"/>
        </w:rPr>
        <w:t xml:space="preserve"> business of legal and </w:t>
      </w:r>
      <w:r w:rsidRPr="00E23704">
        <w:rPr>
          <w:rStyle w:val="Emphasis"/>
        </w:rPr>
        <w:t>government</w:t>
      </w:r>
      <w:r w:rsidRPr="008F45F2">
        <w:rPr>
          <w:sz w:val="8"/>
        </w:rPr>
        <w:t xml:space="preserve">al administration </w:t>
      </w:r>
      <w:r w:rsidRPr="00E23704">
        <w:rPr>
          <w:rStyle w:val="Emphasis"/>
        </w:rPr>
        <w:t>would have problems functioning.</w:t>
      </w:r>
      <w:r w:rsidRPr="008F45F2">
        <w:rPr>
          <w:sz w:val="8"/>
        </w:rPr>
        <w:t xml:space="preserve">8 </w:t>
      </w:r>
      <w:r w:rsidRPr="00E23704">
        <w:rPr>
          <w:rStyle w:val="Emphasis"/>
        </w:rPr>
        <w:t>Alarm would arise due to uncertainty as</w:t>
      </w:r>
      <w:r w:rsidRPr="00E23704">
        <w:rPr>
          <w:rStyle w:val="StyleUnderline"/>
        </w:rPr>
        <w:t xml:space="preserve"> to </w:t>
      </w:r>
      <w:r w:rsidRPr="00E23704">
        <w:rPr>
          <w:rStyle w:val="Emphasis"/>
        </w:rPr>
        <w:t>how to classify</w:t>
      </w:r>
      <w:r w:rsidRPr="00E23704">
        <w:rPr>
          <w:rStyle w:val="StyleUnderline"/>
        </w:rPr>
        <w:t xml:space="preserve"> certain </w:t>
      </w:r>
      <w:r w:rsidRPr="0004232F">
        <w:rPr>
          <w:rStyle w:val="Emphasis"/>
        </w:rPr>
        <w:t>people</w:t>
      </w:r>
      <w:r w:rsidRPr="00E23704">
        <w:rPr>
          <w:rStyle w:val="StyleUnderline"/>
        </w:rPr>
        <w:t xml:space="preserve"> and in which category; the </w:t>
      </w:r>
      <w:r w:rsidRPr="0004232F">
        <w:rPr>
          <w:rStyle w:val="Emphasis"/>
        </w:rPr>
        <w:t>distribution of resources would unravel.</w:t>
      </w:r>
      <w:r w:rsidRPr="008F45F2">
        <w:rPr>
          <w:sz w:val="8"/>
        </w:rPr>
        <w:t xml:space="preserve"> Social differentiation produces difference: the abled and disabled which in turn are products of our ways of looking and sensing. People are made different by a process of being seen and treated as disabled, as outlawed disability or abled9 (Lawson, 2008, 517). </w:t>
      </w:r>
      <w:r w:rsidRPr="0004232F">
        <w:rPr>
          <w:rStyle w:val="Emphasis"/>
        </w:rPr>
        <w:t>Clarification of this</w:t>
      </w:r>
      <w:r w:rsidRPr="00E23704">
        <w:rPr>
          <w:rStyle w:val="StyleUnderline"/>
        </w:rPr>
        <w:t xml:space="preserve"> perceived ‘</w:t>
      </w:r>
      <w:r w:rsidRPr="0004232F">
        <w:rPr>
          <w:rStyle w:val="Emphasis"/>
        </w:rPr>
        <w:t>uncertainty</w:t>
      </w:r>
      <w:r w:rsidRPr="00E23704">
        <w:rPr>
          <w:rStyle w:val="StyleUnderline"/>
        </w:rPr>
        <w:t xml:space="preserve">’ </w:t>
      </w:r>
      <w:r w:rsidRPr="0004232F">
        <w:rPr>
          <w:rStyle w:val="Emphasis"/>
        </w:rPr>
        <w:t>is achieved through</w:t>
      </w:r>
      <w:r w:rsidRPr="00E23704">
        <w:rPr>
          <w:rStyle w:val="StyleUnderline"/>
        </w:rPr>
        <w:t xml:space="preserve"> a division called </w:t>
      </w:r>
      <w:r w:rsidRPr="0004232F">
        <w:rPr>
          <w:rStyle w:val="Emphasis"/>
        </w:rPr>
        <w:t>Purification,</w:t>
      </w:r>
      <w:r w:rsidRPr="00E23704">
        <w:rPr>
          <w:rStyle w:val="StyleUnderline"/>
        </w:rPr>
        <w:t xml:space="preserve"> </w:t>
      </w:r>
      <w:r w:rsidRPr="0004232F">
        <w:rPr>
          <w:rStyle w:val="StyleUnderline"/>
        </w:rPr>
        <w:t>the marking of distinct archetypes.</w:t>
      </w:r>
      <w:r w:rsidRPr="008F45F2">
        <w:rPr>
          <w:sz w:val="8"/>
        </w:rPr>
        <w:t xml:space="preserve"> </w:t>
      </w:r>
      <w:r w:rsidRPr="0004232F">
        <w:rPr>
          <w:rStyle w:val="Emphasis"/>
        </w:rPr>
        <w:t>Ableism assists</w:t>
      </w:r>
      <w:r w:rsidRPr="008F45F2">
        <w:rPr>
          <w:sz w:val="8"/>
        </w:rPr>
        <w:t xml:space="preserve"> in </w:t>
      </w:r>
      <w:r w:rsidRPr="0004232F">
        <w:rPr>
          <w:rStyle w:val="Emphasis"/>
        </w:rPr>
        <w:t>the government</w:t>
      </w:r>
      <w:r w:rsidRPr="0004232F">
        <w:rPr>
          <w:rStyle w:val="StyleUnderline"/>
        </w:rPr>
        <w:t xml:space="preserve"> of disability </w:t>
      </w:r>
      <w:r w:rsidRPr="0004232F">
        <w:rPr>
          <w:rStyle w:val="Emphasis"/>
        </w:rPr>
        <w:t>ensuring that populations</w:t>
      </w:r>
      <w:r w:rsidRPr="0004232F">
        <w:rPr>
          <w:rStyle w:val="StyleUnderline"/>
        </w:rPr>
        <w:t xml:space="preserve"> that appear dis-ordered</w:t>
      </w:r>
      <w:r w:rsidRPr="008F45F2">
        <w:rPr>
          <w:sz w:val="8"/>
        </w:rPr>
        <w:t xml:space="preserve"> (maybe even causing social disorder) </w:t>
      </w:r>
      <w:r w:rsidRPr="0004232F">
        <w:rPr>
          <w:rStyle w:val="Emphasis"/>
        </w:rPr>
        <w:t>become ordered</w:t>
      </w:r>
      <w:r w:rsidRPr="008F45F2">
        <w:rPr>
          <w:sz w:val="8"/>
        </w:rPr>
        <w:t xml:space="preserve">, </w:t>
      </w:r>
      <w:proofErr w:type="gramStart"/>
      <w:r w:rsidRPr="008F45F2">
        <w:rPr>
          <w:sz w:val="8"/>
        </w:rPr>
        <w:t>mapped</w:t>
      </w:r>
      <w:proofErr w:type="gramEnd"/>
      <w:r w:rsidRPr="008F45F2">
        <w:rPr>
          <w:sz w:val="8"/>
        </w:rPr>
        <w:t xml:space="preserve"> and distinct. </w:t>
      </w:r>
      <w:r w:rsidRPr="0004232F">
        <w:rPr>
          <w:rStyle w:val="StyleUnderline"/>
        </w:rPr>
        <w:t xml:space="preserve">The notion of inclusion is not all that it seems, for </w:t>
      </w:r>
      <w:r w:rsidRPr="00E77AE3">
        <w:rPr>
          <w:rStyle w:val="Emphasis"/>
        </w:rPr>
        <w:t>normative inclusion</w:t>
      </w:r>
      <w:r w:rsidRPr="00E77AE3">
        <w:rPr>
          <w:rStyle w:val="StyleUnderline"/>
        </w:rPr>
        <w:t xml:space="preserve"> to be enacted one </w:t>
      </w:r>
      <w:r w:rsidRPr="00E77AE3">
        <w:rPr>
          <w:rStyle w:val="Emphasis"/>
        </w:rPr>
        <w:t>must</w:t>
      </w:r>
      <w:r w:rsidRPr="00E77AE3">
        <w:rPr>
          <w:rStyle w:val="StyleUnderline"/>
        </w:rPr>
        <w:t xml:space="preserve"> have a permanent under-cohort of the </w:t>
      </w:r>
      <w:r w:rsidRPr="00E77AE3">
        <w:rPr>
          <w:rStyle w:val="Emphasis"/>
        </w:rPr>
        <w:t>exclude</w:t>
      </w:r>
      <w:r w:rsidRPr="008F45F2">
        <w:rPr>
          <w:sz w:val="8"/>
        </w:rPr>
        <w:t xml:space="preserve">d. Purification is essential to be able to count populations even if this counting and classifying does not reflect and in fact distorts reality, in any event </w:t>
      </w:r>
      <w:proofErr w:type="spellStart"/>
      <w:r w:rsidRPr="008F45F2">
        <w:rPr>
          <w:sz w:val="8"/>
        </w:rPr>
        <w:t>demeanours</w:t>
      </w:r>
      <w:proofErr w:type="spellEnd"/>
      <w:r w:rsidRPr="008F45F2">
        <w:rPr>
          <w:sz w:val="8"/>
        </w:rPr>
        <w:t xml:space="preserve"> and lives are judged according to constitutional arrangements (Altman, 2001; </w:t>
      </w:r>
      <w:proofErr w:type="spellStart"/>
      <w:r w:rsidRPr="008F45F2">
        <w:rPr>
          <w:sz w:val="8"/>
        </w:rPr>
        <w:t>Mussawir</w:t>
      </w:r>
      <w:proofErr w:type="spellEnd"/>
      <w:r w:rsidRPr="008F45F2">
        <w:rPr>
          <w:sz w:val="8"/>
        </w:rPr>
        <w:t>, 2011). Purification has difficulty negotiating intersectional marginality and interdependent forms of impairment.</w:t>
      </w:r>
    </w:p>
    <w:bookmarkEnd w:id="0"/>
    <w:p w14:paraId="64596564" w14:textId="77777777" w:rsidR="008D4BBF" w:rsidRPr="009802CC" w:rsidRDefault="008D4BBF" w:rsidP="008D4BBF">
      <w:pPr>
        <w:pStyle w:val="Heading4"/>
        <w:spacing w:line="276" w:lineRule="auto"/>
        <w:rPr>
          <w:rFonts w:cs="Times New Roman"/>
          <w:color w:val="000000" w:themeColor="text1"/>
        </w:rPr>
      </w:pPr>
      <w:r w:rsidRPr="009802CC">
        <w:rPr>
          <w:rFonts w:cs="Times New Roman"/>
          <w:color w:val="000000" w:themeColor="text1"/>
        </w:rPr>
        <w:t xml:space="preserve">The only ethical alternative is to affirm </w:t>
      </w:r>
      <w:proofErr w:type="spellStart"/>
      <w:r w:rsidRPr="009802CC">
        <w:rPr>
          <w:rFonts w:cs="Times New Roman"/>
          <w:color w:val="000000" w:themeColor="text1"/>
        </w:rPr>
        <w:t>crippessimism</w:t>
      </w:r>
      <w:proofErr w:type="spellEnd"/>
      <w:r w:rsidRPr="009802CC">
        <w:rPr>
          <w:rFonts w:cs="Times New Roman"/>
          <w:color w:val="000000" w:themeColor="text1"/>
        </w:rPr>
        <w:t xml:space="preserve"> – only a refusal of the world can disrupt the current notion of optimism to validate the fragmented subject.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p>
    <w:p w14:paraId="54939A80" w14:textId="77777777" w:rsidR="008D4BBF" w:rsidRPr="009802CC" w:rsidRDefault="008D4BBF" w:rsidP="008D4BBF">
      <w:pPr>
        <w:spacing w:line="276" w:lineRule="auto"/>
        <w:rPr>
          <w:color w:val="000000" w:themeColor="text1"/>
        </w:rPr>
      </w:pPr>
      <w:proofErr w:type="spellStart"/>
      <w:r w:rsidRPr="009802CC">
        <w:rPr>
          <w:rStyle w:val="Style13ptBold"/>
          <w:color w:val="000000" w:themeColor="text1"/>
        </w:rPr>
        <w:t>Selck</w:t>
      </w:r>
      <w:proofErr w:type="spellEnd"/>
      <w:r w:rsidRPr="009802CC">
        <w:rPr>
          <w:rStyle w:val="Style13ptBold"/>
          <w:color w:val="000000" w:themeColor="text1"/>
        </w:rPr>
        <w:t xml:space="preserve"> 16</w:t>
      </w:r>
      <w:r w:rsidRPr="009802CC">
        <w:rPr>
          <w:color w:val="000000" w:themeColor="text1"/>
        </w:rPr>
        <w:t xml:space="preserve"> </w:t>
      </w:r>
      <w:r w:rsidRPr="009802CC">
        <w:rPr>
          <w:color w:val="000000" w:themeColor="text1"/>
          <w:sz w:val="16"/>
          <w:szCs w:val="16"/>
        </w:rPr>
        <w:t>[</w:t>
      </w:r>
      <w:proofErr w:type="spellStart"/>
      <w:r w:rsidRPr="009802CC">
        <w:rPr>
          <w:color w:val="000000" w:themeColor="text1"/>
          <w:sz w:val="16"/>
          <w:szCs w:val="16"/>
        </w:rPr>
        <w:t>Selck</w:t>
      </w:r>
      <w:proofErr w:type="spellEnd"/>
      <w:r w:rsidRPr="009802CC">
        <w:rPr>
          <w:color w:val="000000" w:themeColor="text1"/>
          <w:sz w:val="16"/>
          <w:szCs w:val="16"/>
        </w:rPr>
        <w:t>, Michael L. "Crip Pessimism: The Language of Dis/ability and the Culture that Isn't." (Jan 2016) // WHSRS and Lex VM]</w:t>
      </w:r>
      <w:r w:rsidRPr="009802CC">
        <w:rPr>
          <w:color w:val="000000" w:themeColor="text1"/>
        </w:rPr>
        <w:t xml:space="preserve"> </w:t>
      </w:r>
    </w:p>
    <w:p w14:paraId="3D9B03EE" w14:textId="77777777" w:rsidR="008D4BBF" w:rsidRPr="00C41430" w:rsidRDefault="008D4BBF" w:rsidP="008D4BBF">
      <w:pPr>
        <w:rPr>
          <w:b/>
          <w:iCs/>
          <w:color w:val="000000" w:themeColor="text1"/>
          <w:szCs w:val="26"/>
          <w:u w:val="single"/>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9802CC">
        <w:rPr>
          <w:color w:val="000000" w:themeColor="text1"/>
          <w:sz w:val="12"/>
          <w:szCs w:val="26"/>
        </w:rPr>
        <w:t>Siebers</w:t>
      </w:r>
      <w:proofErr w:type="spellEnd"/>
      <w:r w:rsidRPr="009802CC">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9802CC">
        <w:rPr>
          <w:color w:val="000000" w:themeColor="text1"/>
          <w:sz w:val="12"/>
          <w:szCs w:val="26"/>
        </w:rPr>
        <w:t>handicapable</w:t>
      </w:r>
      <w:proofErr w:type="spellEnd"/>
      <w:r w:rsidRPr="009802CC">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I was beginning to notice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The Mantle.” (1-2) This research report will first detail the components of the theoretical work that was drawn on to create UTM. </w:t>
      </w:r>
      <w:proofErr w:type="gramStart"/>
      <w:r w:rsidRPr="009802CC">
        <w:rPr>
          <w:color w:val="000000" w:themeColor="text1"/>
          <w:sz w:val="12"/>
          <w:szCs w:val="26"/>
        </w:rPr>
        <w:t>Next</w:t>
      </w:r>
      <w:proofErr w:type="gramEnd"/>
      <w:r w:rsidRPr="009802CC">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sidRPr="009802CC">
        <w:rPr>
          <w:color w:val="000000" w:themeColor="text1"/>
          <w:sz w:val="12"/>
          <w:szCs w:val="26"/>
        </w:rPr>
        <w:t>section</w:t>
      </w:r>
      <w:proofErr w:type="gramEnd"/>
      <w:r w:rsidRPr="009802CC">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9802CC">
        <w:rPr>
          <w:color w:val="000000" w:themeColor="text1"/>
          <w:sz w:val="12"/>
          <w:szCs w:val="26"/>
        </w:rPr>
        <w:t>report</w:t>
      </w:r>
      <w:proofErr w:type="gramEnd"/>
      <w:r w:rsidRPr="009802CC">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9802CC">
        <w:rPr>
          <w:color w:val="000000" w:themeColor="text1"/>
          <w:sz w:val="12"/>
          <w:szCs w:val="26"/>
        </w:rPr>
        <w:t>studies</w:t>
      </w:r>
      <w:proofErr w:type="spellEnd"/>
      <w:r w:rsidRPr="009802CC">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9802CC">
        <w:rPr>
          <w:color w:val="000000" w:themeColor="text1"/>
          <w:sz w:val="12"/>
          <w:szCs w:val="26"/>
        </w:rPr>
        <w:t>Pothier</w:t>
      </w:r>
      <w:proofErr w:type="spellEnd"/>
      <w:r w:rsidRPr="009802CC">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9802CC">
        <w:rPr>
          <w:rStyle w:val="Emphasis"/>
          <w:color w:val="000000" w:themeColor="text1"/>
          <w:szCs w:val="26"/>
        </w:rPr>
        <w:t xml:space="preserve">Often times, “social organization according to able-bodied norms is just taken as natural, normal, inevitable, necessary, even progress” (Delvin &amp; </w:t>
      </w:r>
      <w:proofErr w:type="spellStart"/>
      <w:r w:rsidRPr="009802CC">
        <w:rPr>
          <w:rStyle w:val="Emphasis"/>
          <w:color w:val="000000" w:themeColor="text1"/>
          <w:szCs w:val="26"/>
        </w:rPr>
        <w:t>Pothier</w:t>
      </w:r>
      <w:proofErr w:type="spellEnd"/>
      <w:r w:rsidRPr="009802CC">
        <w:rPr>
          <w:rStyle w:val="Emphasis"/>
          <w:color w:val="000000" w:themeColor="text1"/>
          <w:szCs w:val="26"/>
        </w:rPr>
        <w:t xml:space="preserve">,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 xml:space="preserve">necessary to distinguish the instruments of </w:t>
      </w:r>
      <w:proofErr w:type="spellStart"/>
      <w:r w:rsidRPr="009802CC">
        <w:rPr>
          <w:rStyle w:val="Emphasis"/>
          <w:color w:val="000000" w:themeColor="text1"/>
        </w:rPr>
        <w:t>self destruction</w:t>
      </w:r>
      <w:proofErr w:type="spellEnd"/>
      <w:r w:rsidRPr="009802CC">
        <w:rPr>
          <w:rStyle w:val="Emphasis"/>
          <w:color w:val="000000" w:themeColor="text1"/>
        </w:rPr>
        <w:t xml:space="preserve"> that have been mistaken for those of </w:t>
      </w:r>
      <w:proofErr w:type="spellStart"/>
      <w:r w:rsidRPr="009802CC">
        <w:rPr>
          <w:rStyle w:val="Emphasis"/>
          <w:color w:val="000000" w:themeColor="text1"/>
        </w:rPr>
        <w:t>self betterment</w:t>
      </w:r>
      <w:proofErr w:type="spellEnd"/>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w:t>
      </w:r>
      <w:proofErr w:type="spellStart"/>
      <w:r w:rsidRPr="009802CC">
        <w:rPr>
          <w:color w:val="000000" w:themeColor="text1"/>
          <w:sz w:val="12"/>
          <w:szCs w:val="26"/>
        </w:rPr>
        <w:t>Pothier</w:t>
      </w:r>
      <w:proofErr w:type="spellEnd"/>
      <w:r w:rsidRPr="009802CC">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9802CC">
        <w:rPr>
          <w:color w:val="000000" w:themeColor="text1"/>
          <w:sz w:val="12"/>
          <w:szCs w:val="26"/>
        </w:rPr>
        <w:t>Shildrick</w:t>
      </w:r>
      <w:proofErr w:type="spellEnd"/>
      <w:r w:rsidRPr="009802CC">
        <w:rPr>
          <w:color w:val="000000" w:themeColor="text1"/>
          <w:sz w:val="12"/>
          <w:szCs w:val="26"/>
        </w:rPr>
        <w:t xml:space="preserve"> and Price (1999), “disabled bodies call into question the ‘</w:t>
      </w:r>
      <w:proofErr w:type="spellStart"/>
      <w:r w:rsidRPr="009802CC">
        <w:rPr>
          <w:color w:val="000000" w:themeColor="text1"/>
          <w:sz w:val="12"/>
          <w:szCs w:val="26"/>
        </w:rPr>
        <w:t>giveness</w:t>
      </w:r>
      <w:proofErr w:type="spellEnd"/>
      <w:r w:rsidRPr="009802CC">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9802CC">
        <w:rPr>
          <w:color w:val="000000" w:themeColor="text1"/>
          <w:sz w:val="12"/>
          <w:szCs w:val="26"/>
        </w:rPr>
        <w:t>progress</w:t>
      </w:r>
      <w:proofErr w:type="gramEnd"/>
      <w:r w:rsidRPr="009802CC">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9802CC">
        <w:rPr>
          <w:color w:val="000000" w:themeColor="text1"/>
          <w:sz w:val="12"/>
          <w:szCs w:val="26"/>
        </w:rPr>
        <w:t>denaturalising</w:t>
      </w:r>
      <w:proofErr w:type="spellEnd"/>
      <w:r w:rsidRPr="009802CC">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9802CC">
        <w:rPr>
          <w:color w:val="000000" w:themeColor="text1"/>
          <w:sz w:val="12"/>
          <w:szCs w:val="26"/>
        </w:rPr>
        <w:t>Siebers</w:t>
      </w:r>
      <w:proofErr w:type="spellEnd"/>
      <w:r w:rsidRPr="009802CC">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w:t>
      </w:r>
      <w:proofErr w:type="gramStart"/>
      <w:r w:rsidRPr="009802CC">
        <w:rPr>
          <w:rStyle w:val="Emphasis"/>
          <w:color w:val="000000" w:themeColor="text1"/>
        </w:rPr>
        <w:t>rights based</w:t>
      </w:r>
      <w:proofErr w:type="gramEnd"/>
      <w:r w:rsidRPr="009802CC">
        <w:rPr>
          <w:rStyle w:val="Emphasis"/>
          <w:color w:val="000000" w:themeColor="text1"/>
        </w:rPr>
        <w:t xml:space="preserve">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r w:rsidRPr="009802CC">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9802CC">
        <w:rPr>
          <w:color w:val="000000" w:themeColor="text1"/>
          <w:sz w:val="12"/>
          <w:szCs w:val="26"/>
        </w:rPr>
        <w:t>justice</w:t>
      </w:r>
      <w:proofErr w:type="gramEnd"/>
      <w:r w:rsidRPr="009802CC">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9802CC">
        <w:rPr>
          <w:color w:val="000000" w:themeColor="text1"/>
          <w:sz w:val="12"/>
          <w:szCs w:val="26"/>
        </w:rPr>
        <w:t>including:</w:t>
      </w:r>
      <w:proofErr w:type="gramEnd"/>
      <w:r w:rsidRPr="009802CC">
        <w:rPr>
          <w:color w:val="000000" w:themeColor="text1"/>
          <w:sz w:val="12"/>
          <w:szCs w:val="26"/>
        </w:rPr>
        <w:t xml:space="preserve"> differently-abled, special needs, person with disability, disabled person, temporarily able-bodied, and others. Often, able- bodied audiences </w:t>
      </w:r>
      <w:proofErr w:type="gramStart"/>
      <w:r w:rsidRPr="009802CC">
        <w:rPr>
          <w:color w:val="000000" w:themeColor="text1"/>
          <w:sz w:val="12"/>
          <w:szCs w:val="26"/>
        </w:rPr>
        <w:t>have a tendency to</w:t>
      </w:r>
      <w:proofErr w:type="gramEnd"/>
      <w:r w:rsidRPr="009802CC">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9802CC">
        <w:rPr>
          <w:color w:val="000000" w:themeColor="text1"/>
          <w:sz w:val="12"/>
          <w:szCs w:val="26"/>
        </w:rPr>
        <w:t>inspirationalize</w:t>
      </w:r>
      <w:proofErr w:type="spellEnd"/>
      <w:r w:rsidRPr="009802CC">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Philosophical pessimism is articulated next as a way to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9802CC">
        <w:rPr>
          <w:color w:val="000000" w:themeColor="text1"/>
          <w:sz w:val="12"/>
          <w:szCs w:val="26"/>
        </w:rPr>
        <w:t>Dienstag</w:t>
      </w:r>
      <w:proofErr w:type="spellEnd"/>
      <w:r w:rsidRPr="009802CC">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7EF29CB8" w14:textId="77777777" w:rsidR="008D4BBF" w:rsidRPr="006948C8" w:rsidRDefault="008D4BBF" w:rsidP="008D4BBF">
      <w:pPr>
        <w:pStyle w:val="Heading4"/>
        <w:rPr>
          <w:rFonts w:cs="Calibri"/>
          <w:color w:val="000000" w:themeColor="text1"/>
        </w:rPr>
      </w:pPr>
      <w:bookmarkStart w:id="1" w:name="_Hlk92408406"/>
      <w:r w:rsidRPr="006948C8">
        <w:rPr>
          <w:rFonts w:cs="Calibri"/>
          <w:color w:val="000000" w:themeColor="text1"/>
        </w:rPr>
        <w:t>Disability controls proximate cause to and explains all other violence – treating those as inferior is only justifiable through the guise of disability.</w:t>
      </w:r>
    </w:p>
    <w:p w14:paraId="3C734830" w14:textId="77777777" w:rsidR="008D4BBF" w:rsidRPr="006948C8" w:rsidRDefault="008D4BBF" w:rsidP="008D4BBF">
      <w:pPr>
        <w:rPr>
          <w:color w:val="000000" w:themeColor="text1"/>
          <w:sz w:val="16"/>
          <w:szCs w:val="16"/>
        </w:rPr>
      </w:pPr>
      <w:proofErr w:type="spellStart"/>
      <w:r w:rsidRPr="00FE5538">
        <w:rPr>
          <w:b/>
          <w:bCs/>
          <w:color w:val="000000" w:themeColor="text1"/>
          <w:sz w:val="26"/>
          <w:szCs w:val="26"/>
          <w:lang w:val="es-US"/>
        </w:rPr>
        <w:t>Siebers</w:t>
      </w:r>
      <w:proofErr w:type="spellEnd"/>
      <w:r w:rsidRPr="00FE5538">
        <w:rPr>
          <w:b/>
          <w:bCs/>
          <w:color w:val="000000" w:themeColor="text1"/>
          <w:sz w:val="26"/>
          <w:szCs w:val="26"/>
          <w:lang w:val="es-US"/>
        </w:rPr>
        <w:t xml:space="preserve"> et al. 17</w:t>
      </w:r>
      <w:r w:rsidRPr="00FE5538">
        <w:rPr>
          <w:color w:val="000000" w:themeColor="text1"/>
          <w:sz w:val="16"/>
          <w:szCs w:val="16"/>
          <w:lang w:val="es-US"/>
        </w:rPr>
        <w:t xml:space="preserve">, Tobin, et al. </w:t>
      </w:r>
      <w:r w:rsidRPr="006948C8">
        <w:rPr>
          <w:color w:val="000000" w:themeColor="text1"/>
          <w:sz w:val="16"/>
          <w:szCs w:val="16"/>
        </w:rPr>
        <w:t xml:space="preserve">(2017): Culture – Theory – Disability: Encounters between Disability Studies and Cultural Studies, </w:t>
      </w:r>
      <w:proofErr w:type="spellStart"/>
      <w:r w:rsidRPr="006948C8">
        <w:rPr>
          <w:color w:val="000000" w:themeColor="text1"/>
          <w:sz w:val="16"/>
          <w:szCs w:val="16"/>
        </w:rPr>
        <w:t>Siebers</w:t>
      </w:r>
      <w:proofErr w:type="spellEnd"/>
      <w:r w:rsidRPr="006948C8">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6948C8">
        <w:rPr>
          <w:color w:val="000000" w:themeColor="text1"/>
          <w:sz w:val="16"/>
          <w:szCs w:val="16"/>
        </w:rPr>
        <w:t>Siebers</w:t>
      </w:r>
      <w:proofErr w:type="spellEnd"/>
      <w:r w:rsidRPr="006948C8">
        <w:rPr>
          <w:color w:val="000000" w:themeColor="text1"/>
          <w:sz w:val="16"/>
          <w:szCs w:val="16"/>
        </w:rPr>
        <w:t xml:space="preserve"> was named the V. L. Parrington Collegiate Professor. </w:t>
      </w:r>
      <w:proofErr w:type="spellStart"/>
      <w:r w:rsidRPr="006948C8">
        <w:rPr>
          <w:color w:val="000000" w:themeColor="text1"/>
          <w:sz w:val="16"/>
          <w:szCs w:val="16"/>
        </w:rPr>
        <w:t>Siebers</w:t>
      </w:r>
      <w:proofErr w:type="spellEnd"/>
      <w:r w:rsidRPr="006948C8">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6948C8">
        <w:rPr>
          <w:color w:val="000000" w:themeColor="text1"/>
          <w:sz w:val="16"/>
          <w:szCs w:val="16"/>
        </w:rPr>
        <w:t>Siebers</w:t>
      </w:r>
      <w:proofErr w:type="spellEnd"/>
      <w:r w:rsidRPr="006948C8">
        <w:rPr>
          <w:color w:val="000000" w:themeColor="text1"/>
          <w:sz w:val="16"/>
          <w:szCs w:val="16"/>
        </w:rPr>
        <w:t xml:space="preserve"> with the James T. </w:t>
      </w:r>
      <w:proofErr w:type="spellStart"/>
      <w:r w:rsidRPr="006948C8">
        <w:rPr>
          <w:color w:val="000000" w:themeColor="text1"/>
          <w:sz w:val="16"/>
          <w:szCs w:val="16"/>
        </w:rPr>
        <w:t>Neubacher</w:t>
      </w:r>
      <w:proofErr w:type="spellEnd"/>
      <w:r w:rsidRPr="006948C8">
        <w:rPr>
          <w:color w:val="000000" w:themeColor="text1"/>
          <w:sz w:val="16"/>
          <w:szCs w:val="16"/>
        </w:rPr>
        <w:t xml:space="preserve"> Award in recognition of extraordinary leadership and service in support of the disability community. </w:t>
      </w:r>
      <w:proofErr w:type="spellStart"/>
      <w:r w:rsidRPr="006948C8">
        <w:rPr>
          <w:color w:val="000000" w:themeColor="text1"/>
          <w:sz w:val="16"/>
          <w:szCs w:val="16"/>
        </w:rPr>
        <w:t>Siebers</w:t>
      </w:r>
      <w:proofErr w:type="spellEnd"/>
      <w:r w:rsidRPr="006948C8">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6948C8">
        <w:rPr>
          <w:color w:val="000000" w:themeColor="text1"/>
          <w:sz w:val="16"/>
          <w:szCs w:val="16"/>
        </w:rPr>
        <w:t>Siebers</w:t>
      </w:r>
      <w:proofErr w:type="spellEnd"/>
      <w:r w:rsidRPr="006948C8">
        <w:rPr>
          <w:color w:val="000000" w:themeColor="text1"/>
          <w:sz w:val="16"/>
          <w:szCs w:val="16"/>
        </w:rPr>
        <w:t xml:space="preserve"> passed away in January 2015. In March 2015, the University of Michigan announced the establishment of the Tobin </w:t>
      </w:r>
      <w:proofErr w:type="spellStart"/>
      <w:r w:rsidRPr="006948C8">
        <w:rPr>
          <w:color w:val="000000" w:themeColor="text1"/>
          <w:sz w:val="16"/>
          <w:szCs w:val="16"/>
        </w:rPr>
        <w:t>Siebers</w:t>
      </w:r>
      <w:proofErr w:type="spellEnd"/>
      <w:r w:rsidRPr="006948C8">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2DA53154" w14:textId="77777777" w:rsidR="008D4BBF" w:rsidRPr="006948C8" w:rsidRDefault="008D4BBF" w:rsidP="008D4BBF">
      <w:pPr>
        <w:rPr>
          <w:color w:val="000000" w:themeColor="text1"/>
          <w:sz w:val="14"/>
        </w:rPr>
      </w:pPr>
      <w:r w:rsidRPr="006948C8">
        <w:rPr>
          <w:rStyle w:val="Emphasis"/>
          <w:color w:val="000000" w:themeColor="text1"/>
        </w:rPr>
        <w:t xml:space="preserve">The use of </w:t>
      </w:r>
      <w:r w:rsidRPr="00B60288">
        <w:rPr>
          <w:rStyle w:val="Emphasis"/>
          <w:color w:val="000000" w:themeColor="text1"/>
          <w:highlight w:val="green"/>
        </w:rPr>
        <w:t>disability</w:t>
      </w:r>
      <w:r w:rsidRPr="006948C8">
        <w:rPr>
          <w:rStyle w:val="Emphasis"/>
          <w:color w:val="000000" w:themeColor="text1"/>
        </w:rPr>
        <w:t xml:space="preserve"> identity as a prop to </w:t>
      </w:r>
      <w:r w:rsidRPr="00B60288">
        <w:rPr>
          <w:rStyle w:val="Emphasis"/>
          <w:color w:val="000000" w:themeColor="text1"/>
          <w:highlight w:val="green"/>
        </w:rPr>
        <w:t>denigrate minority politics</w:t>
      </w:r>
      <w:r w:rsidRPr="006948C8">
        <w:rPr>
          <w:rStyle w:val="Emphasis"/>
          <w:color w:val="000000" w:themeColor="text1"/>
        </w:rPr>
        <w:t xml:space="preserve"> has a long and pernicious history on the right</w:t>
      </w:r>
      <w:r w:rsidRPr="006948C8">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6948C8">
        <w:rPr>
          <w:rStyle w:val="Emphasis"/>
          <w:color w:val="000000" w:themeColor="text1"/>
        </w:rPr>
        <w:t xml:space="preserve">Indeed, the idea that the political claims made by </w:t>
      </w:r>
      <w:r w:rsidRPr="00B60288">
        <w:rPr>
          <w:rStyle w:val="Emphasis"/>
          <w:color w:val="000000" w:themeColor="text1"/>
          <w:highlight w:val="green"/>
        </w:rPr>
        <w:t>people of color and women are illegitimate</w:t>
      </w:r>
      <w:r w:rsidRPr="006948C8">
        <w:rPr>
          <w:rStyle w:val="Emphasis"/>
          <w:color w:val="000000" w:themeColor="text1"/>
        </w:rPr>
        <w:t xml:space="preserve"> because </w:t>
      </w:r>
      <w:r w:rsidRPr="00B60288">
        <w:rPr>
          <w:rStyle w:val="Emphasis"/>
          <w:color w:val="000000" w:themeColor="text1"/>
          <w:highlight w:val="green"/>
        </w:rPr>
        <w:t>their identities are disabled</w:t>
      </w:r>
      <w:r w:rsidRPr="006948C8">
        <w:rPr>
          <w:rStyle w:val="Emphasis"/>
          <w:color w:val="000000" w:themeColor="text1"/>
        </w:rPr>
        <w:t xml:space="preserve"> would be outrageous if it were not such a familiar and </w:t>
      </w:r>
      <w:r w:rsidRPr="00B60288">
        <w:rPr>
          <w:rStyle w:val="Emphasis"/>
          <w:color w:val="000000" w:themeColor="text1"/>
          <w:highlight w:val="green"/>
        </w:rPr>
        <w:t>successful ploy</w:t>
      </w:r>
      <w:r w:rsidRPr="006948C8">
        <w:rPr>
          <w:color w:val="000000" w:themeColor="text1"/>
          <w:sz w:val="14"/>
        </w:rPr>
        <w:t xml:space="preserve">. </w:t>
      </w:r>
      <w:r w:rsidRPr="006948C8">
        <w:rPr>
          <w:rStyle w:val="Emphasis"/>
          <w:color w:val="000000" w:themeColor="text1"/>
        </w:rPr>
        <w:t xml:space="preserve">Historical opponents of political and social equality for women, Douglas Baynton shows, cite their </w:t>
      </w:r>
      <w:r w:rsidRPr="00B60288">
        <w:rPr>
          <w:rStyle w:val="Emphasis"/>
          <w:color w:val="000000" w:themeColor="text1"/>
          <w:highlight w:val="green"/>
        </w:rPr>
        <w:t>supposed</w:t>
      </w:r>
      <w:r w:rsidRPr="006948C8">
        <w:rPr>
          <w:rStyle w:val="Emphasis"/>
          <w:color w:val="000000" w:themeColor="text1"/>
        </w:rPr>
        <w:t xml:space="preserve"> </w:t>
      </w:r>
      <w:r w:rsidRPr="00B60288">
        <w:rPr>
          <w:rStyle w:val="Emphasis"/>
          <w:color w:val="000000" w:themeColor="text1"/>
          <w:highlight w:val="green"/>
        </w:rPr>
        <w:t>physical</w:t>
      </w:r>
      <w:r w:rsidRPr="006948C8">
        <w:rPr>
          <w:rStyle w:val="Emphasis"/>
          <w:color w:val="000000" w:themeColor="text1"/>
        </w:rPr>
        <w:t xml:space="preserve">, intellectual, and </w:t>
      </w:r>
      <w:r w:rsidRPr="00B60288">
        <w:rPr>
          <w:rStyle w:val="Emphasis"/>
          <w:color w:val="000000" w:themeColor="text1"/>
          <w:highlight w:val="green"/>
        </w:rPr>
        <w:t>psychological flaws</w:t>
      </w:r>
      <w:r w:rsidRPr="006948C8">
        <w:rPr>
          <w:rStyle w:val="Emphasis"/>
          <w:color w:val="000000" w:themeColor="text1"/>
        </w:rPr>
        <w:t xml:space="preserve">, stressing </w:t>
      </w:r>
      <w:r w:rsidRPr="00B60288">
        <w:rPr>
          <w:rStyle w:val="Emphasis"/>
          <w:color w:val="000000" w:themeColor="text1"/>
          <w:highlight w:val="green"/>
        </w:rPr>
        <w:t>irrationality</w:t>
      </w:r>
      <w:r w:rsidRPr="006948C8">
        <w:rPr>
          <w:rStyle w:val="Emphasis"/>
          <w:color w:val="000000" w:themeColor="text1"/>
        </w:rPr>
        <w:t xml:space="preserve">, excessive </w:t>
      </w:r>
      <w:r w:rsidRPr="00B60288">
        <w:rPr>
          <w:rStyle w:val="Emphasis"/>
          <w:color w:val="000000" w:themeColor="text1"/>
          <w:highlight w:val="green"/>
        </w:rPr>
        <w:t>emotions</w:t>
      </w:r>
      <w:r w:rsidRPr="006948C8">
        <w:rPr>
          <w:rStyle w:val="Emphasis"/>
          <w:color w:val="000000" w:themeColor="text1"/>
        </w:rPr>
        <w:t xml:space="preserve">, </w:t>
      </w:r>
      <w:r w:rsidRPr="00B60288">
        <w:rPr>
          <w:rStyle w:val="Emphasis"/>
          <w:color w:val="000000" w:themeColor="text1"/>
          <w:highlight w:val="green"/>
        </w:rPr>
        <w:t>and</w:t>
      </w:r>
      <w:r w:rsidRPr="006948C8">
        <w:rPr>
          <w:rStyle w:val="Emphasis"/>
          <w:color w:val="000000" w:themeColor="text1"/>
        </w:rPr>
        <w:t xml:space="preserve"> physical </w:t>
      </w:r>
      <w:r w:rsidRPr="00B60288">
        <w:rPr>
          <w:rStyle w:val="Emphasis"/>
          <w:color w:val="000000" w:themeColor="text1"/>
          <w:highlight w:val="green"/>
        </w:rPr>
        <w:t>weakness</w:t>
      </w:r>
      <w:r w:rsidRPr="006948C8">
        <w:rPr>
          <w:rStyle w:val="Emphasis"/>
          <w:color w:val="000000" w:themeColor="text1"/>
        </w:rPr>
        <w:t xml:space="preserve">, while similar arguments for </w:t>
      </w:r>
      <w:r w:rsidRPr="00B60288">
        <w:rPr>
          <w:rStyle w:val="Emphasis"/>
          <w:color w:val="000000" w:themeColor="text1"/>
          <w:highlight w:val="green"/>
        </w:rPr>
        <w:t>racial inequality</w:t>
      </w:r>
      <w:r w:rsidRPr="006948C8">
        <w:rPr>
          <w:rStyle w:val="Emphasis"/>
          <w:color w:val="000000" w:themeColor="text1"/>
        </w:rPr>
        <w:t xml:space="preserve"> and immigration restrictions involving particular races and ethnic groups invoke their apparent </w:t>
      </w:r>
      <w:r w:rsidRPr="00B60288">
        <w:rPr>
          <w:rStyle w:val="Emphasis"/>
          <w:color w:val="000000" w:themeColor="text1"/>
          <w:highlight w:val="green"/>
        </w:rPr>
        <w:t>susceptibility to feeble-mindedness</w:t>
      </w:r>
      <w:r w:rsidRPr="006948C8">
        <w:rPr>
          <w:rStyle w:val="Emphasis"/>
          <w:color w:val="000000" w:themeColor="text1"/>
        </w:rPr>
        <w:t>, mental illness, deafness, blindness, and other disabilities</w:t>
      </w:r>
      <w:r w:rsidRPr="006948C8">
        <w:rPr>
          <w:color w:val="000000" w:themeColor="text1"/>
          <w:sz w:val="14"/>
        </w:rPr>
        <w:t xml:space="preserve"> (see Baynton 33). </w:t>
      </w:r>
      <w:r w:rsidRPr="006948C8">
        <w:rPr>
          <w:rStyle w:val="Emphasis"/>
          <w:color w:val="000000" w:themeColor="text1"/>
        </w:rPr>
        <w:t xml:space="preserve">Moreover, </w:t>
      </w:r>
      <w:r w:rsidRPr="00B60288">
        <w:rPr>
          <w:rStyle w:val="Emphasis"/>
          <w:color w:val="000000" w:themeColor="text1"/>
          <w:highlight w:val="green"/>
        </w:rPr>
        <w:t>disability remains today</w:t>
      </w:r>
      <w:r w:rsidRPr="006948C8">
        <w:rPr>
          <w:rStyle w:val="Emphasis"/>
          <w:color w:val="000000" w:themeColor="text1"/>
        </w:rPr>
        <w:t xml:space="preserve">, Baynton explains, </w:t>
      </w:r>
      <w:r w:rsidRPr="00B60288">
        <w:rPr>
          <w:rStyle w:val="Emphasis"/>
          <w:color w:val="000000" w:themeColor="text1"/>
          <w:highlight w:val="green"/>
        </w:rPr>
        <w:t>an acceptable reason for unequal treatment</w:t>
      </w:r>
      <w:r w:rsidRPr="006948C8">
        <w:rPr>
          <w:rStyle w:val="Emphasis"/>
          <w:color w:val="000000" w:themeColor="text1"/>
        </w:rPr>
        <w:t xml:space="preserve">, even as </w:t>
      </w:r>
      <w:r w:rsidRPr="00B60288">
        <w:rPr>
          <w:rStyle w:val="Emphasis"/>
          <w:color w:val="000000" w:themeColor="text1"/>
          <w:highlight w:val="green"/>
        </w:rPr>
        <w:t>other justifications</w:t>
      </w:r>
      <w:r w:rsidRPr="006948C8">
        <w:rPr>
          <w:rStyle w:val="Emphasis"/>
          <w:color w:val="000000" w:themeColor="text1"/>
        </w:rPr>
        <w:t xml:space="preserve"> for discrimination, based on race, ethnicity, sex, and gender, </w:t>
      </w:r>
      <w:r w:rsidRPr="00B60288">
        <w:rPr>
          <w:rStyle w:val="Emphasis"/>
          <w:color w:val="000000" w:themeColor="text1"/>
          <w:highlight w:val="green"/>
        </w:rPr>
        <w:t>have begun to fall away</w:t>
      </w:r>
      <w:r w:rsidRPr="006948C8">
        <w:rPr>
          <w:rStyle w:val="Emphasis"/>
          <w:color w:val="000000" w:themeColor="text1"/>
        </w:rPr>
        <w:t xml:space="preserve">. It is </w:t>
      </w:r>
      <w:r w:rsidRPr="00B60288">
        <w:rPr>
          <w:rStyle w:val="Emphasis"/>
          <w:color w:val="000000" w:themeColor="text1"/>
          <w:highlight w:val="green"/>
        </w:rPr>
        <w:t>no longer</w:t>
      </w:r>
      <w:r w:rsidRPr="006948C8">
        <w:rPr>
          <w:rStyle w:val="Emphasis"/>
          <w:color w:val="000000" w:themeColor="text1"/>
        </w:rPr>
        <w:t xml:space="preserve"> considered permissible </w:t>
      </w:r>
      <w:r w:rsidRPr="00B60288">
        <w:rPr>
          <w:rStyle w:val="Emphasis"/>
          <w:color w:val="000000" w:themeColor="text1"/>
          <w:highlight w:val="green"/>
        </w:rPr>
        <w:t>to treat</w:t>
      </w:r>
      <w:r w:rsidRPr="006948C8">
        <w:rPr>
          <w:rStyle w:val="Emphasis"/>
          <w:color w:val="000000" w:themeColor="text1"/>
        </w:rPr>
        <w:t xml:space="preserve"> minority people </w:t>
      </w:r>
      <w:r w:rsidRPr="00B60288">
        <w:rPr>
          <w:rStyle w:val="Emphasis"/>
          <w:color w:val="000000" w:themeColor="text1"/>
          <w:highlight w:val="green"/>
        </w:rPr>
        <w:t>as inferior</w:t>
      </w:r>
      <w:r w:rsidRPr="006948C8">
        <w:rPr>
          <w:rStyle w:val="Emphasis"/>
          <w:color w:val="000000" w:themeColor="text1"/>
        </w:rPr>
        <w:t xml:space="preserve"> citizens, although it happens all the time, </w:t>
      </w:r>
      <w:r w:rsidRPr="00B60288">
        <w:rPr>
          <w:rStyle w:val="Emphasis"/>
          <w:color w:val="000000" w:themeColor="text1"/>
          <w:highlight w:val="green"/>
        </w:rPr>
        <w:t>unless</w:t>
      </w:r>
      <w:r w:rsidRPr="006948C8">
        <w:rPr>
          <w:rStyle w:val="Emphasis"/>
          <w:color w:val="000000" w:themeColor="text1"/>
        </w:rPr>
        <w:t xml:space="preserve"> that inferiority is </w:t>
      </w:r>
      <w:r w:rsidRPr="00B60288">
        <w:rPr>
          <w:rStyle w:val="Emphasis"/>
          <w:color w:val="000000" w:themeColor="text1"/>
          <w:highlight w:val="green"/>
        </w:rPr>
        <w:t>tied to disability</w:t>
      </w:r>
      <w:r w:rsidRPr="006948C8">
        <w:rPr>
          <w:rStyle w:val="Emphasis"/>
          <w:color w:val="000000" w:themeColor="text1"/>
        </w:rPr>
        <w:t>.</w:t>
      </w:r>
      <w:r w:rsidRPr="006948C8">
        <w:rPr>
          <w:color w:val="000000" w:themeColor="text1"/>
          <w:sz w:val="14"/>
        </w:rPr>
        <w:t xml:space="preserve"> As long as minority identities are thought disabled, </w:t>
      </w:r>
      <w:r w:rsidRPr="006948C8">
        <w:rPr>
          <w:rStyle w:val="Emphasis"/>
          <w:color w:val="000000" w:themeColor="text1"/>
        </w:rPr>
        <w:t xml:space="preserve">there is little hope for the political and social equality of either persons with these identities or disabled people, for </w:t>
      </w:r>
      <w:r w:rsidRPr="00B60288">
        <w:rPr>
          <w:rStyle w:val="Emphasis"/>
          <w:color w:val="000000" w:themeColor="text1"/>
          <w:highlight w:val="green"/>
        </w:rPr>
        <w:t>there will always</w:t>
      </w:r>
      <w:r w:rsidRPr="006948C8">
        <w:rPr>
          <w:rStyle w:val="Emphasis"/>
          <w:color w:val="000000" w:themeColor="text1"/>
        </w:rPr>
        <w:t xml:space="preserve"> </w:t>
      </w:r>
      <w:r w:rsidRPr="00B60288">
        <w:rPr>
          <w:rStyle w:val="Emphasis"/>
          <w:color w:val="000000" w:themeColor="text1"/>
          <w:highlight w:val="green"/>
        </w:rPr>
        <w:t>be one last justification for inferior treatment</w:t>
      </w:r>
      <w:r w:rsidRPr="006948C8">
        <w:rPr>
          <w:rStyle w:val="Emphasis"/>
          <w:color w:val="000000" w:themeColor="text1"/>
        </w:rPr>
        <w:t>.</w:t>
      </w:r>
      <w:r w:rsidRPr="006948C8">
        <w:rPr>
          <w:color w:val="000000" w:themeColor="text1"/>
          <w:sz w:val="14"/>
        </w:rPr>
        <w:t xml:space="preserve"> There will always be the possibility of proving the inferiority of any given human being at any given moment as long as </w:t>
      </w:r>
      <w:r w:rsidRPr="006948C8">
        <w:rPr>
          <w:rStyle w:val="Emphasis"/>
          <w:color w:val="000000" w:themeColor="text1"/>
        </w:rPr>
        <w:t xml:space="preserve">inferiority is </w:t>
      </w:r>
      <w:r w:rsidRPr="00B60288">
        <w:rPr>
          <w:rStyle w:val="Emphasis"/>
          <w:color w:val="000000" w:themeColor="text1"/>
          <w:highlight w:val="green"/>
        </w:rPr>
        <w:t>tied to physical and mental difference</w:t>
      </w:r>
      <w:r w:rsidRPr="006948C8">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6948C8">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sidRPr="006948C8">
        <w:rPr>
          <w:color w:val="000000" w:themeColor="text1"/>
          <w:sz w:val="14"/>
        </w:rPr>
        <w:t>and,</w:t>
      </w:r>
      <w:proofErr w:type="gramEnd"/>
      <w:r w:rsidRPr="006948C8">
        <w:rPr>
          <w:color w:val="000000" w:themeColor="text1"/>
          <w:sz w:val="14"/>
        </w:rPr>
        <w:t xml:space="preserve"> second, it names pain, opposed to all other causes, as transformative of individuals, compelling them to withdraw into selfish, narcissistic, and anti-social behavior. </w:t>
      </w:r>
      <w:r w:rsidRPr="006948C8">
        <w:rPr>
          <w:rStyle w:val="Emphasis"/>
          <w:color w:val="000000" w:themeColor="text1"/>
        </w:rPr>
        <w:t xml:space="preserve">Any attempt to sketch a political theory, especially of minority identity, based on this misleading psychology will produce the same predictable and deplorable results. </w:t>
      </w:r>
    </w:p>
    <w:bookmarkEnd w:id="1"/>
    <w:p w14:paraId="35623FD4" w14:textId="77777777" w:rsidR="008D4BBF" w:rsidRDefault="008D4BBF" w:rsidP="008D4BBF">
      <w:pPr>
        <w:pStyle w:val="Heading3"/>
      </w:pPr>
      <w:r>
        <w:t>Link</w:t>
      </w:r>
    </w:p>
    <w:p w14:paraId="15377977" w14:textId="77777777" w:rsidR="008D4BBF" w:rsidRDefault="008D4BBF" w:rsidP="008D4BBF">
      <w:pPr>
        <w:pStyle w:val="Heading4"/>
        <w:spacing w:line="276" w:lineRule="auto"/>
        <w:rPr>
          <w:rFonts w:cs="Times New Roman"/>
        </w:rPr>
      </w:pPr>
      <w:r>
        <w:rPr>
          <w:rFonts w:cs="Times New Roman"/>
          <w:color w:val="000000" w:themeColor="text1"/>
        </w:rPr>
        <w:t xml:space="preserve">[1] </w:t>
      </w:r>
      <w:r w:rsidRPr="009802CC">
        <w:rPr>
          <w:rFonts w:cs="Times New Roman"/>
          <w:color w:val="000000" w:themeColor="text1"/>
        </w:rPr>
        <w:t xml:space="preserve">Futurism – </w:t>
      </w:r>
      <w:r w:rsidRPr="009802CC">
        <w:rPr>
          <w:rFonts w:cs="Times New Roman"/>
        </w:rPr>
        <w:t>the</w:t>
      </w:r>
      <w:r>
        <w:rPr>
          <w:rFonts w:cs="Times New Roman"/>
        </w:rPr>
        <w:t>ir</w:t>
      </w:r>
      <w:r w:rsidRPr="009802CC">
        <w:rPr>
          <w:rFonts w:cs="Times New Roman"/>
        </w:rPr>
        <w:t xml:space="preserve"> invocation of fiat engages in an optimistic imagination of a better future through the rhetoric of saving future lives, producing advocacy skills, and legal implementation. Their optimism cannot solve the K and is contingent on veiling the inevitable violence against disabled bodies.</w:t>
      </w:r>
    </w:p>
    <w:p w14:paraId="0C3B8EB8" w14:textId="77777777" w:rsidR="008D4BBF" w:rsidRPr="006948C8" w:rsidRDefault="008D4BBF" w:rsidP="008D4BBF">
      <w:pPr>
        <w:pStyle w:val="Heading4"/>
        <w:spacing w:before="0" w:after="80" w:line="276" w:lineRule="auto"/>
        <w:rPr>
          <w:rStyle w:val="Style13ptBold"/>
          <w:rFonts w:cs="Calibri"/>
          <w:b/>
          <w:color w:val="000000" w:themeColor="text1"/>
        </w:rPr>
      </w:pPr>
      <w:r>
        <w:rPr>
          <w:rStyle w:val="Style13ptBold"/>
          <w:rFonts w:cs="Calibri"/>
          <w:b/>
          <w:color w:val="000000" w:themeColor="text1"/>
        </w:rPr>
        <w:t xml:space="preserve">[2] </w:t>
      </w:r>
      <w:r w:rsidRPr="006948C8">
        <w:rPr>
          <w:rStyle w:val="Style13ptBold"/>
          <w:rFonts w:cs="Calibri"/>
          <w:b/>
          <w:color w:val="000000" w:themeColor="text1"/>
        </w:rPr>
        <w:t>The 1ACs politics</w:t>
      </w:r>
      <w:r>
        <w:rPr>
          <w:rStyle w:val="Style13ptBold"/>
          <w:rFonts w:cs="Calibri"/>
          <w:b/>
          <w:color w:val="000000" w:themeColor="text1"/>
        </w:rPr>
        <w:t xml:space="preserve"> by using an international actor</w:t>
      </w:r>
      <w:r w:rsidRPr="006948C8">
        <w:rPr>
          <w:rStyle w:val="Style13ptBold"/>
          <w:rFonts w:cs="Calibri"/>
          <w:b/>
          <w:color w:val="000000" w:themeColor="text1"/>
        </w:rPr>
        <w:t xml:space="preserve"> are a strategical tool to make disabled folk more visible and subsequently governable also to systematically exclude certain forms of deviance. </w:t>
      </w:r>
    </w:p>
    <w:p w14:paraId="63DEDD11" w14:textId="77777777" w:rsidR="008D4BBF" w:rsidRPr="006948C8" w:rsidRDefault="008D4BBF" w:rsidP="008D4BBF">
      <w:pPr>
        <w:spacing w:after="80" w:line="276" w:lineRule="auto"/>
        <w:rPr>
          <w:rStyle w:val="Style13ptBold"/>
          <w:b w:val="0"/>
          <w:bCs w:val="0"/>
          <w:color w:val="000000" w:themeColor="text1"/>
          <w:sz w:val="16"/>
          <w:szCs w:val="16"/>
        </w:rPr>
      </w:pPr>
      <w:r w:rsidRPr="006948C8">
        <w:rPr>
          <w:rStyle w:val="Style13ptBold"/>
          <w:color w:val="000000" w:themeColor="text1"/>
        </w:rPr>
        <w:t xml:space="preserve">Campbell 1 </w:t>
      </w:r>
      <w:r w:rsidRPr="006948C8">
        <w:rPr>
          <w:rStyle w:val="Style13ptBold"/>
          <w:b w:val="0"/>
          <w:color w:val="000000" w:themeColor="text1"/>
          <w:sz w:val="16"/>
          <w:szCs w:val="16"/>
        </w:rPr>
        <w:t xml:space="preserve">(Date is unclear on website, see last portion of the cite for earlier versions of the paper - PhD Candidate, Faculty of Creative Industries, Queensland University of Technology and Sessional Lecturer, School of Human Services, Griffith University. Earlier versions of this paper were presented at the Australian Law and Society Conference, Brisbane, December 2000 and 'Disability with Attitude: Critical Issues 20 years after IYDP' international conference, Sydney, February 2001. </w:t>
      </w:r>
      <w:r w:rsidRPr="006948C8">
        <w:rPr>
          <w:color w:val="000000" w:themeColor="text1"/>
          <w:sz w:val="16"/>
          <w:szCs w:val="16"/>
        </w:rPr>
        <w:t>https://pdfs.semanticscholar.org/b065/3abd4718ac4dce9a21d0645d72a1886d3364.pdf</w:t>
      </w:r>
      <w:r w:rsidRPr="006948C8">
        <w:rPr>
          <w:rStyle w:val="Style13ptBold"/>
          <w:b w:val="0"/>
          <w:color w:val="000000" w:themeColor="text1"/>
          <w:sz w:val="16"/>
          <w:szCs w:val="16"/>
        </w:rPr>
        <w:t>)</w:t>
      </w:r>
    </w:p>
    <w:p w14:paraId="77D3C62A" w14:textId="77777777" w:rsidR="008D4BBF" w:rsidRPr="001D7F1E" w:rsidRDefault="008D4BBF" w:rsidP="008D4BBF">
      <w:pPr>
        <w:spacing w:after="80" w:line="276" w:lineRule="auto"/>
        <w:rPr>
          <w:color w:val="000000" w:themeColor="text1"/>
        </w:rPr>
      </w:pPr>
      <w:r w:rsidRPr="006948C8">
        <w:rPr>
          <w:color w:val="000000" w:themeColor="text1"/>
        </w:rPr>
        <w:t xml:space="preserve">Let us consider what this means for understandings of disability and the way those </w:t>
      </w:r>
      <w:proofErr w:type="spellStart"/>
      <w:r w:rsidRPr="006948C8">
        <w:rPr>
          <w:color w:val="000000" w:themeColor="text1"/>
        </w:rPr>
        <w:t>figurings</w:t>
      </w:r>
      <w:proofErr w:type="spellEnd"/>
      <w:r w:rsidRPr="006948C8">
        <w:rPr>
          <w:color w:val="000000" w:themeColor="text1"/>
        </w:rPr>
        <w:t xml:space="preserve"> are mediated in law. </w:t>
      </w:r>
      <w:r w:rsidRPr="00B60288">
        <w:rPr>
          <w:rStyle w:val="Emphasis"/>
          <w:color w:val="000000" w:themeColor="text1"/>
          <w:highlight w:val="green"/>
        </w:rPr>
        <w:t>The working model of inclusion is</w:t>
      </w:r>
      <w:r w:rsidRPr="006948C8">
        <w:rPr>
          <w:color w:val="000000" w:themeColor="text1"/>
        </w:rPr>
        <w:t xml:space="preserve"> really </w:t>
      </w:r>
      <w:r w:rsidRPr="00B60288">
        <w:rPr>
          <w:rStyle w:val="Emphasis"/>
          <w:color w:val="000000" w:themeColor="text1"/>
          <w:highlight w:val="green"/>
        </w:rPr>
        <w:t>only successful to the extent that people with disabilities are able to 'opt in' or be assimilated</w:t>
      </w:r>
      <w:r w:rsidRPr="006948C8">
        <w:rPr>
          <w:color w:val="000000" w:themeColor="text1"/>
        </w:rPr>
        <w:t xml:space="preserve">. For those who don't, it is assumed they will developmentally progress towards autonomy over time. The governing of liberal unfreedom responds to the problem of what is to be done with 'governing the remainder, with those it identifies as being less than fully autonomous'. 24 </w:t>
      </w:r>
      <w:proofErr w:type="spellStart"/>
      <w:r w:rsidRPr="006948C8">
        <w:rPr>
          <w:color w:val="000000" w:themeColor="text1"/>
        </w:rPr>
        <w:t>Hindess</w:t>
      </w:r>
      <w:proofErr w:type="spellEnd"/>
      <w:r w:rsidRPr="006948C8">
        <w:rPr>
          <w:color w:val="000000" w:themeColor="text1"/>
        </w:rPr>
        <w:t xml:space="preserve"> suggests three approaches: (1) a clearing away; (2) the compulsion towards disciplinary techniques (</w:t>
      </w:r>
      <w:proofErr w:type="spellStart"/>
      <w:proofErr w:type="gramStart"/>
      <w:r w:rsidRPr="006948C8">
        <w:rPr>
          <w:color w:val="000000" w:themeColor="text1"/>
        </w:rPr>
        <w:t>eg</w:t>
      </w:r>
      <w:proofErr w:type="spellEnd"/>
      <w:proofErr w:type="gramEnd"/>
      <w:r w:rsidRPr="006948C8">
        <w:rPr>
          <w:color w:val="000000" w:themeColor="text1"/>
        </w:rPr>
        <w:t xml:space="preserve"> Social Role </w:t>
      </w:r>
      <w:proofErr w:type="spellStart"/>
      <w:r w:rsidRPr="006948C8">
        <w:rPr>
          <w:color w:val="000000" w:themeColor="text1"/>
        </w:rPr>
        <w:t>Valorisation</w:t>
      </w:r>
      <w:proofErr w:type="spellEnd"/>
      <w:r w:rsidRPr="006948C8">
        <w:rPr>
          <w:color w:val="000000" w:themeColor="text1"/>
        </w:rPr>
        <w:t xml:space="preserve"> Theory); and (3) targeting external causes by creating welfare safety nets. </w:t>
      </w:r>
      <w:r w:rsidRPr="00B60288">
        <w:rPr>
          <w:rStyle w:val="StyleUnderline"/>
          <w:color w:val="000000" w:themeColor="text1"/>
          <w:highlight w:val="green"/>
        </w:rPr>
        <w:t>Legal</w:t>
      </w:r>
      <w:r w:rsidRPr="006948C8">
        <w:rPr>
          <w:rStyle w:val="StyleUnderline"/>
          <w:color w:val="000000" w:themeColor="text1"/>
        </w:rPr>
        <w:t xml:space="preserve"> </w:t>
      </w:r>
      <w:r w:rsidRPr="006948C8">
        <w:rPr>
          <w:color w:val="000000" w:themeColor="text1"/>
        </w:rPr>
        <w:t>intersections/</w:t>
      </w:r>
      <w:r w:rsidRPr="00B60288">
        <w:rPr>
          <w:rStyle w:val="StyleUnderline"/>
          <w:color w:val="000000" w:themeColor="text1"/>
          <w:highlight w:val="green"/>
        </w:rPr>
        <w:t>interventions assist in the activity of government by allocating and regulating populations into distinct ontological categories</w:t>
      </w:r>
      <w:r w:rsidRPr="006948C8">
        <w:rPr>
          <w:color w:val="000000" w:themeColor="text1"/>
        </w:rPr>
        <w:t xml:space="preserve"> such as 'disability' </w:t>
      </w:r>
      <w:r w:rsidRPr="00B60288">
        <w:rPr>
          <w:rStyle w:val="Emphasis"/>
          <w:color w:val="000000" w:themeColor="text1"/>
          <w:highlight w:val="green"/>
        </w:rPr>
        <w:t>so that they are visible</w:t>
      </w:r>
      <w:r w:rsidRPr="006948C8">
        <w:rPr>
          <w:color w:val="000000" w:themeColor="text1"/>
        </w:rPr>
        <w:t xml:space="preserve">, </w:t>
      </w:r>
      <w:proofErr w:type="gramStart"/>
      <w:r w:rsidRPr="006948C8">
        <w:rPr>
          <w:color w:val="000000" w:themeColor="text1"/>
        </w:rPr>
        <w:t>calculable</w:t>
      </w:r>
      <w:proofErr w:type="gramEnd"/>
      <w:r w:rsidRPr="006948C8">
        <w:rPr>
          <w:color w:val="000000" w:themeColor="text1"/>
        </w:rPr>
        <w:t xml:space="preserve"> </w:t>
      </w:r>
      <w:r w:rsidRPr="00B60288">
        <w:rPr>
          <w:rStyle w:val="StyleUnderline"/>
          <w:color w:val="000000" w:themeColor="text1"/>
          <w:highlight w:val="green"/>
        </w:rPr>
        <w:t>and</w:t>
      </w:r>
      <w:r w:rsidRPr="006948C8">
        <w:rPr>
          <w:rStyle w:val="StyleUnderline"/>
          <w:color w:val="000000" w:themeColor="text1"/>
        </w:rPr>
        <w:t xml:space="preserve"> therefore </w:t>
      </w:r>
      <w:r w:rsidRPr="00B60288">
        <w:rPr>
          <w:rStyle w:val="StyleUnderline"/>
          <w:color w:val="000000" w:themeColor="text1"/>
          <w:highlight w:val="green"/>
        </w:rPr>
        <w:t>governable</w:t>
      </w:r>
      <w:r w:rsidRPr="006948C8">
        <w:rPr>
          <w:rStyle w:val="StyleUnderline"/>
          <w:color w:val="000000" w:themeColor="text1"/>
        </w:rPr>
        <w:t>.</w:t>
      </w:r>
      <w:r w:rsidRPr="006948C8">
        <w:rPr>
          <w:color w:val="000000" w:themeColor="text1"/>
        </w:rPr>
        <w:t xml:space="preserve"> The management of disability is possible through the partitioning and ranking of disability (high, medium, low support needs), and by instituting guardianship and programmatic arrangements based on sets of competency standards. </w:t>
      </w:r>
      <w:r w:rsidRPr="00B60288">
        <w:rPr>
          <w:rStyle w:val="StyleUnderline"/>
          <w:color w:val="000000" w:themeColor="text1"/>
          <w:highlight w:val="green"/>
        </w:rPr>
        <w:t>The fixity of disability within</w:t>
      </w:r>
      <w:r w:rsidRPr="006948C8">
        <w:rPr>
          <w:color w:val="000000" w:themeColor="text1"/>
        </w:rPr>
        <w:t xml:space="preserve"> both </w:t>
      </w:r>
      <w:r w:rsidRPr="00B60288">
        <w:rPr>
          <w:rStyle w:val="StyleUnderline"/>
          <w:color w:val="000000" w:themeColor="text1"/>
          <w:highlight w:val="green"/>
        </w:rPr>
        <w:t>legislative</w:t>
      </w:r>
      <w:r w:rsidRPr="006948C8">
        <w:rPr>
          <w:color w:val="000000" w:themeColor="text1"/>
        </w:rPr>
        <w:t xml:space="preserve"> and case </w:t>
      </w:r>
      <w:r w:rsidRPr="00B60288">
        <w:rPr>
          <w:rStyle w:val="StyleUnderline"/>
          <w:color w:val="000000" w:themeColor="text1"/>
          <w:highlight w:val="green"/>
        </w:rPr>
        <w:t>law</w:t>
      </w:r>
      <w:r w:rsidRPr="006948C8">
        <w:rPr>
          <w:color w:val="000000" w:themeColor="text1"/>
        </w:rPr>
        <w:t xml:space="preserve"> not only establishes the boundaries of permissible inquiry, but also </w:t>
      </w:r>
      <w:r w:rsidRPr="00B60288">
        <w:rPr>
          <w:rStyle w:val="Emphasis"/>
          <w:color w:val="000000" w:themeColor="text1"/>
          <w:highlight w:val="green"/>
        </w:rPr>
        <w:t>establishes the legal fiction of 'disability'</w:t>
      </w:r>
      <w:r w:rsidRPr="006948C8">
        <w:rPr>
          <w:color w:val="000000" w:themeColor="text1"/>
        </w:rPr>
        <w:t xml:space="preserve">. </w:t>
      </w:r>
      <w:r w:rsidRPr="00B60288">
        <w:rPr>
          <w:rStyle w:val="Emphasis"/>
          <w:color w:val="000000" w:themeColor="text1"/>
          <w:highlight w:val="green"/>
        </w:rPr>
        <w:t>It is this</w:t>
      </w:r>
      <w:r w:rsidRPr="006948C8">
        <w:rPr>
          <w:rStyle w:val="Emphasis"/>
          <w:color w:val="000000" w:themeColor="text1"/>
        </w:rPr>
        <w:t xml:space="preserve"> hardening of disability</w:t>
      </w:r>
      <w:r w:rsidRPr="006948C8">
        <w:rPr>
          <w:color w:val="000000" w:themeColor="text1"/>
        </w:rPr>
        <w:t xml:space="preserve"> - </w:t>
      </w:r>
      <w:r w:rsidRPr="006948C8">
        <w:rPr>
          <w:rStyle w:val="Emphasis"/>
          <w:color w:val="000000" w:themeColor="text1"/>
        </w:rPr>
        <w:t xml:space="preserve">based more often than not on bio-medical technologies and ascriptions </w:t>
      </w:r>
      <w:r w:rsidRPr="006948C8">
        <w:rPr>
          <w:color w:val="000000" w:themeColor="text1"/>
        </w:rPr>
        <w:t xml:space="preserve">- </w:t>
      </w:r>
      <w:r w:rsidRPr="00B60288">
        <w:rPr>
          <w:rStyle w:val="Emphasis"/>
          <w:color w:val="000000" w:themeColor="text1"/>
          <w:highlight w:val="green"/>
        </w:rPr>
        <w:t>that enforces the centrality of the ableist body and the terms of its negotiation</w:t>
      </w:r>
      <w:r w:rsidRPr="006948C8">
        <w:rPr>
          <w:color w:val="000000" w:themeColor="text1"/>
        </w:rPr>
        <w:t xml:space="preserve">. </w:t>
      </w:r>
      <w:r w:rsidRPr="00B60288">
        <w:rPr>
          <w:rStyle w:val="StyleUnderline"/>
          <w:color w:val="000000" w:themeColor="text1"/>
          <w:highlight w:val="green"/>
        </w:rPr>
        <w:t>The formulations</w:t>
      </w:r>
      <w:r w:rsidRPr="006948C8">
        <w:rPr>
          <w:color w:val="000000" w:themeColor="text1"/>
        </w:rPr>
        <w:t xml:space="preserve"> often engaged by disability activists and </w:t>
      </w:r>
      <w:r w:rsidRPr="00B60288">
        <w:rPr>
          <w:rStyle w:val="Emphasis"/>
          <w:color w:val="000000" w:themeColor="text1"/>
          <w:highlight w:val="green"/>
        </w:rPr>
        <w:t>enshrined in disability-related law end up</w:t>
      </w:r>
      <w:r w:rsidRPr="006948C8">
        <w:rPr>
          <w:rStyle w:val="Emphasis"/>
          <w:color w:val="000000" w:themeColor="text1"/>
        </w:rPr>
        <w:t xml:space="preserve"> discursively entrenching</w:t>
      </w:r>
      <w:r w:rsidRPr="006948C8">
        <w:rPr>
          <w:color w:val="000000" w:themeColor="text1"/>
        </w:rPr>
        <w:t xml:space="preserve"> and thus </w:t>
      </w:r>
      <w:r w:rsidRPr="00B60288">
        <w:rPr>
          <w:rStyle w:val="Emphasis"/>
          <w:color w:val="000000" w:themeColor="text1"/>
          <w:highlight w:val="green"/>
        </w:rPr>
        <w:t xml:space="preserve">reinscribing, the very oppressive ontological </w:t>
      </w:r>
      <w:proofErr w:type="spellStart"/>
      <w:r w:rsidRPr="00B60288">
        <w:rPr>
          <w:rStyle w:val="Emphasis"/>
          <w:color w:val="000000" w:themeColor="text1"/>
          <w:highlight w:val="green"/>
        </w:rPr>
        <w:t>figurings</w:t>
      </w:r>
      <w:proofErr w:type="spellEnd"/>
      <w:r w:rsidRPr="00B60288">
        <w:rPr>
          <w:rStyle w:val="Emphasis"/>
          <w:color w:val="000000" w:themeColor="text1"/>
          <w:highlight w:val="green"/>
        </w:rPr>
        <w:t xml:space="preserve"> of disability</w:t>
      </w:r>
      <w:r w:rsidRPr="006948C8">
        <w:rPr>
          <w:rStyle w:val="Emphasis"/>
          <w:color w:val="000000" w:themeColor="text1"/>
        </w:rPr>
        <w:t xml:space="preserve"> many of us would like to escape</w:t>
      </w:r>
      <w:r w:rsidRPr="006948C8">
        <w:rPr>
          <w:color w:val="000000" w:themeColor="text1"/>
        </w:rPr>
        <w:t xml:space="preserve">.26 Alternative renderings of disability, </w:t>
      </w:r>
      <w:r w:rsidRPr="00B60288">
        <w:rPr>
          <w:rStyle w:val="Emphasis"/>
          <w:color w:val="000000" w:themeColor="text1"/>
          <w:highlight w:val="green"/>
        </w:rPr>
        <w:t>if they are not able to 'fit' such prescribed 'fictions', are barred from entry</w:t>
      </w:r>
      <w:r w:rsidRPr="006948C8">
        <w:rPr>
          <w:color w:val="000000" w:themeColor="text1"/>
        </w:rPr>
        <w:t xml:space="preserve">. Consider the instructions in a recent staff survey produced by the Equity section of Queensland University of Technology and its banishment of certain 'kinds' of disability: </w:t>
      </w:r>
      <w:r w:rsidRPr="006948C8">
        <w:rPr>
          <w:rStyle w:val="Emphasis"/>
          <w:color w:val="000000" w:themeColor="text1"/>
        </w:rPr>
        <w:t xml:space="preserve">You should answer 'yes' to question 2 only if you are a person with a disability which is likely to </w:t>
      </w:r>
      <w:proofErr w:type="gramStart"/>
      <w:r w:rsidRPr="006948C8">
        <w:rPr>
          <w:rStyle w:val="Emphasis"/>
          <w:color w:val="000000" w:themeColor="text1"/>
        </w:rPr>
        <w:t>last, or</w:t>
      </w:r>
      <w:proofErr w:type="gramEnd"/>
      <w:r w:rsidRPr="006948C8">
        <w:rPr>
          <w:rStyle w:val="Emphasis"/>
          <w:color w:val="000000" w:themeColor="text1"/>
        </w:rPr>
        <w:t xml:space="preserve"> has lasted two or more years. Please note that if you use spectacles, contact lenses or other aids to fully correct your vision or hearing, you do not need to indicate that you are a person with a disability, and would answer no,</w:t>
      </w:r>
      <w:r w:rsidRPr="006948C8">
        <w:rPr>
          <w:color w:val="000000" w:themeColor="text1"/>
        </w:rPr>
        <w:t>.27</w:t>
      </w:r>
    </w:p>
    <w:p w14:paraId="11AE76E9" w14:textId="03BA1B88" w:rsidR="00A95652" w:rsidRPr="00B55AD5" w:rsidRDefault="008D4BBF" w:rsidP="008D4BBF">
      <w:pPr>
        <w:pStyle w:val="Heading2"/>
      </w:pPr>
      <w:r>
        <w:t>On Cas</w:t>
      </w:r>
      <w:r>
        <w:t>e</w:t>
      </w:r>
    </w:p>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51303" w14:textId="77777777" w:rsidR="00861C4F" w:rsidRDefault="00861C4F" w:rsidP="008D4BBF">
      <w:pPr>
        <w:spacing w:after="0" w:line="240" w:lineRule="auto"/>
      </w:pPr>
      <w:r>
        <w:separator/>
      </w:r>
    </w:p>
  </w:endnote>
  <w:endnote w:type="continuationSeparator" w:id="0">
    <w:p w14:paraId="14777E7B" w14:textId="77777777" w:rsidR="00861C4F" w:rsidRDefault="00861C4F" w:rsidP="008D4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1CE8A" w14:textId="77777777" w:rsidR="00861C4F" w:rsidRDefault="00861C4F" w:rsidP="008D4BBF">
      <w:pPr>
        <w:spacing w:after="0" w:line="240" w:lineRule="auto"/>
      </w:pPr>
      <w:r>
        <w:separator/>
      </w:r>
    </w:p>
  </w:footnote>
  <w:footnote w:type="continuationSeparator" w:id="0">
    <w:p w14:paraId="32651AD6" w14:textId="77777777" w:rsidR="00861C4F" w:rsidRDefault="00861C4F" w:rsidP="008D4B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D4BBF"/>
    <w:rsid w:val="000139A3"/>
    <w:rsid w:val="000E000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1C4F"/>
    <w:rsid w:val="008B3ECB"/>
    <w:rsid w:val="008B4E85"/>
    <w:rsid w:val="008C1B2E"/>
    <w:rsid w:val="008D4BBF"/>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04D14"/>
  <w15:chartTrackingRefBased/>
  <w15:docId w15:val="{165F76B8-6DBB-44F2-9EB0-5E16C657F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D4BBF"/>
    <w:rPr>
      <w:rFonts w:ascii="Calibri" w:hAnsi="Calibri"/>
    </w:rPr>
  </w:style>
  <w:style w:type="paragraph" w:styleId="Heading1">
    <w:name w:val="heading 1"/>
    <w:aliases w:val="Pocket"/>
    <w:basedOn w:val="Normal"/>
    <w:next w:val="Normal"/>
    <w:link w:val="Heading1Char"/>
    <w:qFormat/>
    <w:rsid w:val="008D4B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D4BB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8D4BB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8D4BB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D4B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4BBF"/>
  </w:style>
  <w:style w:type="character" w:customStyle="1" w:styleId="Heading1Char">
    <w:name w:val="Heading 1 Char"/>
    <w:aliases w:val="Pocket Char"/>
    <w:basedOn w:val="DefaultParagraphFont"/>
    <w:link w:val="Heading1"/>
    <w:rsid w:val="008D4BB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D4BBF"/>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8D4BB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8D4BBF"/>
    <w:rPr>
      <w:rFonts w:ascii="Calibri" w:eastAsiaTheme="majorEastAsia" w:hAnsi="Calibri" w:cstheme="majorBidi"/>
      <w:b/>
      <w:iCs/>
      <w:sz w:val="26"/>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7"/>
    <w:qFormat/>
    <w:rsid w:val="008D4BB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D4BBF"/>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6"/>
    <w:qFormat/>
    <w:rsid w:val="008D4BBF"/>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8D4BBF"/>
    <w:rPr>
      <w:color w:val="auto"/>
      <w:u w:val="none"/>
    </w:rPr>
  </w:style>
  <w:style w:type="character" w:styleId="FollowedHyperlink">
    <w:name w:val="FollowedHyperlink"/>
    <w:basedOn w:val="DefaultParagraphFont"/>
    <w:uiPriority w:val="99"/>
    <w:semiHidden/>
    <w:unhideWhenUsed/>
    <w:rsid w:val="008D4BBF"/>
    <w:rPr>
      <w:color w:val="auto"/>
      <w:u w:val="none"/>
    </w:rPr>
  </w:style>
  <w:style w:type="paragraph" w:customStyle="1" w:styleId="textbold">
    <w:name w:val="text bold"/>
    <w:basedOn w:val="Normal"/>
    <w:link w:val="Emphasis"/>
    <w:uiPriority w:val="7"/>
    <w:qFormat/>
    <w:rsid w:val="008D4BBF"/>
    <w:pPr>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
    <w:basedOn w:val="Heading1"/>
    <w:link w:val="Hyperlink"/>
    <w:autoRedefine/>
    <w:uiPriority w:val="99"/>
    <w:qFormat/>
    <w:rsid w:val="008D4BB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FootnoteReference">
    <w:name w:val="footnote reference"/>
    <w:basedOn w:val="DefaultParagraphFont"/>
    <w:uiPriority w:val="99"/>
    <w:semiHidden/>
    <w:unhideWhenUsed/>
    <w:rsid w:val="008D4B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assets.lib.berkeley.edu/etd/ucb/text/Mollow_berkeley_0028E_15181.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8106</Words>
  <Characters>46206</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1</cp:revision>
  <dcterms:created xsi:type="dcterms:W3CDTF">2022-01-08T15:12:00Z</dcterms:created>
  <dcterms:modified xsi:type="dcterms:W3CDTF">2022-01-08T15:12:00Z</dcterms:modified>
</cp:coreProperties>
</file>