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95A8F0" w14:textId="77777777" w:rsidR="00A41F92" w:rsidRDefault="00A41F92" w:rsidP="00A41F92">
      <w:pPr>
        <w:pStyle w:val="Heading1"/>
        <w:tabs>
          <w:tab w:val="center" w:pos="11197"/>
          <w:tab w:val="left" w:pos="12660"/>
        </w:tabs>
        <w:jc w:val="left"/>
      </w:pPr>
      <w:r>
        <w:tab/>
        <w:t>1NC vs Sharon RG</w:t>
      </w:r>
    </w:p>
    <w:p w14:paraId="2C7EEADC" w14:textId="77777777" w:rsidR="00A41F92" w:rsidRDefault="00A41F92" w:rsidP="00A41F92">
      <w:pPr>
        <w:pStyle w:val="Heading2"/>
      </w:pPr>
      <w:r>
        <w:t>1</w:t>
      </w:r>
    </w:p>
    <w:p w14:paraId="1C04D483" w14:textId="77777777" w:rsidR="00A41F92" w:rsidRDefault="00A41F92" w:rsidP="00A41F92">
      <w:pPr>
        <w:pStyle w:val="Heading3"/>
      </w:pPr>
      <w:r>
        <w:t>K</w:t>
      </w:r>
    </w:p>
    <w:p w14:paraId="00597039" w14:textId="77777777" w:rsidR="00A41F92" w:rsidRPr="009802CC" w:rsidRDefault="00A41F92" w:rsidP="00A41F92">
      <w:pPr>
        <w:pStyle w:val="Heading4"/>
        <w:rPr>
          <w:rFonts w:cs="Times New Roman"/>
          <w:color w:val="000000" w:themeColor="text1"/>
        </w:rPr>
      </w:pPr>
      <w:r w:rsidRPr="009802CC">
        <w:rPr>
          <w:rFonts w:cs="Times New Roman"/>
          <w:color w:val="000000" w:themeColor="text1"/>
        </w:rPr>
        <w:t>Abled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0232EAE4" w14:textId="77777777" w:rsidR="00A41F92" w:rsidRDefault="00A41F92" w:rsidP="00A41F92">
      <w:proofErr w:type="spellStart"/>
      <w:r w:rsidRPr="009802CC">
        <w:rPr>
          <w:rStyle w:val="Style13ptBold"/>
        </w:rPr>
        <w:t>Mollow</w:t>
      </w:r>
      <w:proofErr w:type="spellEnd"/>
      <w:r w:rsidRPr="009802CC">
        <w:rPr>
          <w:rStyle w:val="Style13ptBold"/>
        </w:rPr>
        <w:t xml:space="preserve"> 15</w:t>
      </w:r>
      <w:r w:rsidRPr="0027629E">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7669D86F" w14:textId="77777777" w:rsidR="00A41F92" w:rsidRPr="006525C8" w:rsidRDefault="00A41F92" w:rsidP="00A41F92">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96766">
        <w:rPr>
          <w:rStyle w:val="Emphasis"/>
          <w:highlight w:val="green"/>
        </w:rPr>
        <w:t>pity involves a</w:t>
      </w:r>
      <w:r w:rsidRPr="00896766">
        <w:rPr>
          <w:rStyle w:val="StyleUnderline"/>
        </w:rPr>
        <w:t xml:space="preserve"> complex affective </w:t>
      </w:r>
      <w:r w:rsidRPr="0089676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D43EE">
        <w:rPr>
          <w:rStyle w:val="Emphasis"/>
          <w:highlight w:val="green"/>
        </w:rPr>
        <w:t>“tragedy of di</w:t>
      </w:r>
      <w:r w:rsidRPr="0093432D">
        <w:rPr>
          <w:rStyle w:val="Emphasis"/>
          <w:highlight w:val="green"/>
        </w:rPr>
        <w:t>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sidRPr="00896766">
        <w:rPr>
          <w:rStyle w:val="Emphasis"/>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properly </w:t>
      </w:r>
      <w:r w:rsidRPr="00896766">
        <w:rPr>
          <w:rStyle w:val="Emphasis"/>
        </w:rPr>
        <w:t>belong to “someone else,”</w:t>
      </w:r>
      <w:r w:rsidRPr="002A71B1">
        <w:rPr>
          <w:sz w:val="16"/>
        </w:rPr>
        <w:t xml:space="preserve"> is profoundly threatened in its integrity. </w:t>
      </w:r>
      <w:r w:rsidRPr="000C6B71">
        <w:rPr>
          <w:rStyle w:val="Emphasis"/>
          <w:highlight w:val="green"/>
        </w:rPr>
        <w:t xml:space="preserve">Primary </w:t>
      </w:r>
      <w:r w:rsidRPr="00E834C0">
        <w:rPr>
          <w:rStyle w:val="Emphasis"/>
          <w:highlight w:val="green"/>
        </w:rPr>
        <w:t>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2A71B1">
        <w:rPr>
          <w:sz w:val="16"/>
        </w:rPr>
        <w:t xml:space="preserve">, it seems momentarily, both is and is not </w:t>
      </w:r>
      <w:proofErr w:type="gramStart"/>
      <w:r w:rsidRPr="002A71B1">
        <w:rPr>
          <w:sz w:val="16"/>
        </w:rPr>
        <w:t>one’s self</w:t>
      </w:r>
      <w:proofErr w:type="gramEnd"/>
      <w:r w:rsidRPr="002A71B1">
        <w:rPr>
          <w:sz w:val="16"/>
        </w:rPr>
        <w:t xml:space="preserve">. </w:t>
      </w:r>
      <w:r w:rsidRPr="0093432D">
        <w:rPr>
          <w:rStyle w:val="Emphasis"/>
        </w:rPr>
        <w:t xml:space="preserve">This affective response </w:t>
      </w:r>
      <w:r w:rsidRPr="00E834C0">
        <w:rPr>
          <w:rStyle w:val="Emphasis"/>
        </w:rPr>
        <w:t xml:space="preserve">can feel </w:t>
      </w:r>
      <w:r w:rsidRPr="0093432D">
        <w:rPr>
          <w:rStyle w:val="Emphasis"/>
          <w:highlight w:val="green"/>
        </w:rPr>
        <w:t>unbearable</w:t>
      </w:r>
      <w:r w:rsidRPr="002A71B1">
        <w:rPr>
          <w:sz w:val="16"/>
        </w:rPr>
        <w:t xml:space="preserve">, as seen in </w:t>
      </w:r>
      <w:proofErr w:type="spellStart"/>
      <w:r w:rsidRPr="002A71B1">
        <w:rPr>
          <w:sz w:val="16"/>
        </w:rPr>
        <w:t>Siebers’s</w:t>
      </w:r>
      <w:proofErr w:type="spellEnd"/>
      <w:r w:rsidRPr="002A71B1">
        <w:rPr>
          <w:sz w:val="16"/>
        </w:rPr>
        <w:t xml:space="preserve">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93432D">
        <w:rPr>
          <w:rStyle w:val="Emphasis"/>
          <w:highlight w:val="green"/>
        </w:rPr>
        <w:t>to contemplate another person’s suffering is to</w:t>
      </w:r>
      <w:r w:rsidRPr="002A71B1">
        <w:rPr>
          <w:sz w:val="16"/>
        </w:rPr>
        <w:t xml:space="preserve"> confront the </w:t>
      </w:r>
      <w:r w:rsidRPr="0093432D">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w:t>
      </w:r>
      <w:proofErr w:type="spellStart"/>
      <w:r w:rsidRPr="002A71B1">
        <w:rPr>
          <w:sz w:val="16"/>
        </w:rPr>
        <w:t>unbearability</w:t>
      </w:r>
      <w:proofErr w:type="spellEnd"/>
      <w:r w:rsidRPr="002A71B1">
        <w:rPr>
          <w:sz w:val="16"/>
        </w:rPr>
        <w:t xml:space="preserve"> of primary pity reflects its </w:t>
      </w:r>
      <w:proofErr w:type="spellStart"/>
      <w:r w:rsidRPr="002A71B1">
        <w:rPr>
          <w:sz w:val="16"/>
        </w:rPr>
        <w:t>coextensiveness</w:t>
      </w:r>
      <w:proofErr w:type="spellEnd"/>
      <w:r w:rsidRPr="002A71B1">
        <w:rPr>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2A71B1">
        <w:rPr>
          <w:sz w:val="16"/>
        </w:rPr>
        <w:t>Bersani</w:t>
      </w:r>
      <w:proofErr w:type="spellEnd"/>
      <w:r w:rsidRPr="002A71B1">
        <w:rPr>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2A71B1">
        <w:rPr>
          <w:sz w:val="16"/>
        </w:rPr>
        <w:t>self, because</w:t>
      </w:r>
      <w:proofErr w:type="gramEnd"/>
      <w:r w:rsidRPr="002A71B1">
        <w:rPr>
          <w:sz w:val="16"/>
        </w:rPr>
        <w:t xml:space="preserve"> it entails a fascination with the fantasy of a self in a state of disintegration or disablement. Secondary pity is something else, although it cannot wholly be differentiated from primary pity. </w:t>
      </w:r>
      <w:r w:rsidRPr="0093432D">
        <w:rPr>
          <w:rStyle w:val="Emphasis"/>
          <w:highlight w:val="green"/>
        </w:rPr>
        <w:t xml:space="preserve">Secondary pity </w:t>
      </w:r>
      <w:r w:rsidRPr="00E834C0">
        <w:rPr>
          <w:rStyle w:val="Emphasis"/>
          <w:highlight w:val="green"/>
        </w:rPr>
        <w:t>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7D43EE">
        <w:rPr>
          <w:rStyle w:val="Emphasis"/>
        </w:rPr>
        <w:t>an attempt</w:t>
      </w:r>
      <w:r w:rsidRPr="0093432D">
        <w:rPr>
          <w:rStyle w:val="StyleUnderline"/>
        </w:rPr>
        <w:t xml:space="preserve"> to get back to that ego-shattering state of painfully pleasurable primary pity, and at the same time </w:t>
      </w:r>
      <w:r w:rsidRPr="00E834C0">
        <w:rPr>
          <w:rStyle w:val="Emphasis"/>
        </w:rPr>
        <w:t>to defend</w:t>
      </w:r>
      <w:r w:rsidRPr="002A71B1">
        <w:rPr>
          <w:rStyle w:val="StyleUnderline"/>
        </w:rPr>
        <w:t xml:space="preserve"> against that threat </w:t>
      </w:r>
      <w:r w:rsidRPr="0093432D">
        <w:rPr>
          <w:rStyle w:val="StyleUnderline"/>
        </w:rPr>
        <w:t xml:space="preserve">to </w:t>
      </w:r>
      <w:r w:rsidRPr="002A71B1">
        <w:rPr>
          <w:rStyle w:val="Emphasis"/>
          <w:highlight w:val="green"/>
        </w:rPr>
        <w:t>the ego</w:t>
      </w:r>
      <w:r w:rsidRPr="000C6B71">
        <w:rPr>
          <w:rStyle w:val="Emphasis"/>
        </w:rPr>
        <w:t xml:space="preserve"> by aggrandizing</w:t>
      </w:r>
      <w:r w:rsidRPr="0093432D">
        <w:rPr>
          <w:rStyle w:val="StyleUnderline"/>
        </w:rPr>
        <w:t xml:space="preserve"> oneself </w:t>
      </w:r>
      <w:r w:rsidRPr="002A71B1">
        <w:rPr>
          <w:rStyle w:val="Emphasis"/>
          <w:highlight w:val="green"/>
        </w:rPr>
        <w:t xml:space="preserve">at </w:t>
      </w:r>
      <w:r w:rsidRPr="000C6B71">
        <w:rPr>
          <w:rStyle w:val="Emphasis"/>
          <w:highlight w:val="green"/>
        </w:rPr>
        <w:t xml:space="preserve">someone else’s </w:t>
      </w:r>
      <w:r w:rsidRPr="0093432D">
        <w:rPr>
          <w:rStyle w:val="Emphasis"/>
          <w:highlight w:val="green"/>
        </w:rPr>
        <w:t>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E834C0">
        <w:rPr>
          <w:rStyle w:val="Emphasis"/>
          <w:highlight w:val="green"/>
        </w:rPr>
        <w:t>and calls f</w:t>
      </w:r>
      <w:r w:rsidRPr="0093432D">
        <w:rPr>
          <w:rStyle w:val="Emphasis"/>
          <w:highlight w:val="green"/>
        </w:rPr>
        <w:t>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93432D">
        <w:rPr>
          <w:rStyle w:val="Emphasis"/>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2A71B1">
        <w:rPr>
          <w:rStyle w:val="Emphasis"/>
          <w:highlight w:val="green"/>
        </w:rPr>
        <w:t>we feel primary pity and then</w:t>
      </w:r>
      <w:r w:rsidRPr="002A71B1">
        <w:rPr>
          <w:rStyle w:val="StyleUnderline"/>
        </w:rPr>
        <w:t>, almost before we can blink,</w:t>
      </w:r>
      <w:r w:rsidRPr="002A71B1">
        <w:rPr>
          <w:sz w:val="16"/>
        </w:rPr>
        <w:t xml:space="preserve"> </w:t>
      </w:r>
      <w:r w:rsidRPr="002A71B1">
        <w:rPr>
          <w:rStyle w:val="Emphasis"/>
          <w:highlight w:val="green"/>
        </w:rPr>
        <w:t>deny that we</w:t>
      </w:r>
      <w:r w:rsidRPr="00E834C0">
        <w:rPr>
          <w:rStyle w:val="Emphasis"/>
        </w:rPr>
        <w:t xml:space="preserve"> feel or </w:t>
      </w:r>
      <w:r w:rsidRPr="002A71B1">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w:t>
      </w:r>
      <w:proofErr w:type="gramStart"/>
      <w:r w:rsidRPr="002A71B1">
        <w:rPr>
          <w:sz w:val="16"/>
        </w:rPr>
        <w:t>and,</w:t>
      </w:r>
      <w:proofErr w:type="gramEnd"/>
      <w:r w:rsidRPr="002A71B1">
        <w:rPr>
          <w:sz w:val="16"/>
        </w:rPr>
        <w:t xml:space="preserve"> </w:t>
      </w:r>
      <w:proofErr w:type="spellStart"/>
      <w:r w:rsidRPr="002A71B1">
        <w:rPr>
          <w:sz w:val="16"/>
        </w:rPr>
        <w:t>fantasmatically</w:t>
      </w:r>
      <w:proofErr w:type="spellEnd"/>
      <w:r w:rsidRPr="002A71B1">
        <w:rPr>
          <w:sz w:val="16"/>
        </w:rPr>
        <w:t>, perhaps already is—an image of one’s own self undone?</w:t>
      </w:r>
    </w:p>
    <w:p w14:paraId="55A11DF6" w14:textId="77777777" w:rsidR="00A41F92" w:rsidRDefault="00A41F92" w:rsidP="00A41F92">
      <w:pPr>
        <w:pStyle w:val="Heading4"/>
      </w:pPr>
      <w:r>
        <w:t>The 1AC’s belief of a better future becomes complicit in the logic of rehabilitative futurism, which is threatened by the Disabled Child – that comes prior to materialism because the underlying structures that create the problems within society can only be understood and explained by an ontological thesis stemming from ableism.</w:t>
      </w:r>
    </w:p>
    <w:p w14:paraId="210745E7" w14:textId="77777777" w:rsidR="00A41F92" w:rsidRPr="009802CC" w:rsidRDefault="00A41F92" w:rsidP="00A41F92">
      <w:pPr>
        <w:spacing w:line="276" w:lineRule="auto"/>
        <w:rPr>
          <w:b/>
          <w:sz w:val="16"/>
          <w:szCs w:val="16"/>
        </w:rPr>
      </w:pPr>
      <w:proofErr w:type="spellStart"/>
      <w:r w:rsidRPr="009802CC">
        <w:rPr>
          <w:rStyle w:val="Heading4Char"/>
          <w:rFonts w:cs="Times New Roman"/>
        </w:rPr>
        <w:t>Mollow</w:t>
      </w:r>
      <w:proofErr w:type="spellEnd"/>
      <w:r w:rsidRPr="009802CC">
        <w:rPr>
          <w:rStyle w:val="Heading4Char"/>
          <w:rFonts w:cs="Times New Roman"/>
        </w:rPr>
        <w:t xml:space="preserve"> 2</w:t>
      </w:r>
      <w:r w:rsidRPr="00275AFF">
        <w:rPr>
          <w:rStyle w:val="Style13ptBold"/>
          <w:b w:val="0"/>
          <w:bCs w:val="0"/>
          <w:szCs w:val="26"/>
        </w:rPr>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2F117919" w14:textId="77777777" w:rsidR="00A41F92" w:rsidRPr="002E3A75" w:rsidRDefault="00A41F92" w:rsidP="00A41F92">
      <w:pPr>
        <w:rPr>
          <w:sz w:val="16"/>
        </w:rPr>
      </w:pPr>
      <w:r w:rsidRPr="008F45F2">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sidRPr="008F45F2">
        <w:rPr>
          <w:sz w:val="16"/>
        </w:rPr>
        <w:t>hear</w:t>
      </w:r>
      <w:proofErr w:type="spellEnd"/>
      <w:r w:rsidRPr="008F45F2">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w:t>
      </w:r>
      <w:proofErr w:type="spellStart"/>
      <w:r w:rsidRPr="008F45F2">
        <w:rPr>
          <w:sz w:val="16"/>
        </w:rPr>
        <w:t>fantasmatic</w:t>
      </w:r>
      <w:proofErr w:type="spellEnd"/>
      <w:r w:rsidRPr="008F45F2">
        <w:rPr>
          <w:sz w:val="16"/>
        </w:rPr>
        <w:t xml:space="preserve">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4C5F872D" w14:textId="77777777" w:rsidR="00A41F92" w:rsidRPr="00AF28CA" w:rsidRDefault="00A41F92" w:rsidP="00A41F92">
      <w:pPr>
        <w:pStyle w:val="Heading4"/>
        <w:spacing w:before="0" w:after="80" w:line="276" w:lineRule="auto"/>
        <w:rPr>
          <w:rFonts w:cs="Calibri"/>
          <w:color w:val="000000" w:themeColor="text1"/>
        </w:rPr>
      </w:pPr>
      <w:r>
        <w:rPr>
          <w:rFonts w:cs="Calibri"/>
          <w:color w:val="000000" w:themeColor="text1"/>
        </w:rPr>
        <w:t xml:space="preserve">Communicative </w:t>
      </w:r>
      <w:r w:rsidRPr="006948C8">
        <w:rPr>
          <w:rFonts w:cs="Calibri"/>
          <w:color w:val="000000" w:themeColor="text1"/>
        </w:rPr>
        <w:t>spaces such as debate privilege those who can conform to marketable forms of affect and marginalizes those deemed incompetent. The drive to perform means disabled bodies are always regulated to the bottom of the communicative register.</w:t>
      </w:r>
    </w:p>
    <w:p w14:paraId="07D1B40D" w14:textId="77777777" w:rsidR="00A41F92" w:rsidRPr="009802CC" w:rsidRDefault="00A41F92" w:rsidP="00A41F92">
      <w:pPr>
        <w:spacing w:after="0"/>
      </w:pPr>
      <w:r w:rsidRPr="009802CC">
        <w:rPr>
          <w:rStyle w:val="Style13ptBold"/>
        </w:rPr>
        <w:t>St. Pierre 17</w:t>
      </w:r>
      <w:r w:rsidRPr="009802CC">
        <w:t xml:space="preserve"> </w:t>
      </w:r>
      <w:r w:rsidRPr="009802CC">
        <w:rPr>
          <w:sz w:val="16"/>
          <w:szCs w:val="16"/>
        </w:rPr>
        <w:t>(Becoming Dysfluent: Fluency as Biopolitics and Hegemony Joshua St. Pierre Journal of Literary &amp; Cultural Disability Studies, Volume 11, Issue 3, 2017, pp. 339-356 (Article) Published by Liverpool University Press) [</w:t>
      </w:r>
      <w:r w:rsidRPr="009802CC">
        <w:rPr>
          <w:sz w:val="16"/>
          <w:szCs w:val="16"/>
          <w:u w:val="single"/>
        </w:rPr>
        <w:t>BRACKETED FOR ABLEIST RHETORIC</w:t>
      </w:r>
      <w:r w:rsidRPr="009802CC">
        <w:rPr>
          <w:sz w:val="16"/>
          <w:szCs w:val="16"/>
        </w:rPr>
        <w:t>] //Lex VM Recut by ACCS JM</w:t>
      </w:r>
    </w:p>
    <w:p w14:paraId="12F4FD04" w14:textId="77777777" w:rsidR="00A41F92" w:rsidRDefault="00A41F92" w:rsidP="00A41F92">
      <w:pPr>
        <w:spacing w:line="276" w:lineRule="auto"/>
        <w:rPr>
          <w:color w:val="000000" w:themeColor="text1"/>
          <w:sz w:val="16"/>
          <w:szCs w:val="16"/>
        </w:rPr>
      </w:pPr>
      <w:r w:rsidRPr="009C7019">
        <w:rPr>
          <w:color w:val="000000" w:themeColor="text1"/>
          <w:sz w:val="16"/>
          <w:szCs w:val="16"/>
        </w:rPr>
        <w:t xml:space="preserve">“Given that </w:t>
      </w:r>
      <w:r w:rsidRPr="009802CC">
        <w:rPr>
          <w:rStyle w:val="Emphasis"/>
          <w:color w:val="000000" w:themeColor="text1"/>
        </w:rPr>
        <w:t>compulsory able-</w:t>
      </w:r>
      <w:proofErr w:type="spellStart"/>
      <w:r w:rsidRPr="009802CC">
        <w:rPr>
          <w:rStyle w:val="Emphasis"/>
          <w:color w:val="000000" w:themeColor="text1"/>
        </w:rPr>
        <w:t>bodiedness</w:t>
      </w:r>
      <w:proofErr w:type="spellEnd"/>
      <w:r w:rsidRPr="009C7019">
        <w:rPr>
          <w:color w:val="000000" w:themeColor="text1"/>
          <w:sz w:val="16"/>
          <w:szCs w:val="16"/>
        </w:rPr>
        <w:t xml:space="preserve"> emanates from everywhere and nowhere, it is perhaps more fruitful to parse this consensus through the mode by which compulsory able-</w:t>
      </w:r>
      <w:proofErr w:type="spellStart"/>
      <w:r w:rsidRPr="009C7019">
        <w:rPr>
          <w:color w:val="000000" w:themeColor="text1"/>
          <w:sz w:val="16"/>
          <w:szCs w:val="16"/>
        </w:rPr>
        <w:t>bodiedness</w:t>
      </w:r>
      <w:proofErr w:type="spellEnd"/>
      <w:r w:rsidRPr="009C7019">
        <w:rPr>
          <w:color w:val="000000" w:themeColor="text1"/>
          <w:sz w:val="16"/>
          <w:szCs w:val="16"/>
        </w:rPr>
        <w:t xml:space="preserve"> </w:t>
      </w:r>
      <w:r w:rsidRPr="009802CC">
        <w:rPr>
          <w:rStyle w:val="Emphasis"/>
        </w:rPr>
        <w:t>circulates and is translated across different ideas, practices, and institutions</w:t>
      </w:r>
      <w:r w:rsidRPr="009802CC">
        <w:rPr>
          <w:color w:val="000000" w:themeColor="text1"/>
          <w:sz w:val="8"/>
          <w:szCs w:val="26"/>
        </w:rPr>
        <w:t xml:space="preserve"> </w:t>
      </w:r>
      <w:r w:rsidRPr="009C7019">
        <w:rPr>
          <w:color w:val="000000" w:themeColor="text1"/>
          <w:sz w:val="16"/>
          <w:szCs w:val="16"/>
        </w:rPr>
        <w:t xml:space="preserve">rather than isolating the specific sites where this consensus, this hegemony, is produced. For </w:t>
      </w:r>
      <w:proofErr w:type="spellStart"/>
      <w:r w:rsidRPr="009C7019">
        <w:rPr>
          <w:color w:val="000000" w:themeColor="text1"/>
          <w:sz w:val="16"/>
          <w:szCs w:val="16"/>
        </w:rPr>
        <w:t>McRuer</w:t>
      </w:r>
      <w:proofErr w:type="spellEnd"/>
      <w:r w:rsidRPr="009C7019">
        <w:rPr>
          <w:sz w:val="16"/>
          <w:szCs w:val="16"/>
        </w:rPr>
        <w:t>,</w:t>
      </w:r>
      <w:r w:rsidRPr="009C7019">
        <w:rPr>
          <w:sz w:val="8"/>
          <w:szCs w:val="8"/>
        </w:rPr>
        <w:t xml:space="preserve"> </w:t>
      </w:r>
      <w:r w:rsidRPr="009802CC">
        <w:rPr>
          <w:rStyle w:val="Emphasis"/>
        </w:rPr>
        <w:t>“the experience of the able-bodied need for an agreed-on common ground” is a common experience that “links all people with disabilities under a system of compulsory able-</w:t>
      </w:r>
      <w:proofErr w:type="spellStart"/>
      <w:r w:rsidRPr="009802CC">
        <w:rPr>
          <w:rStyle w:val="Emphasis"/>
        </w:rPr>
        <w:t>bodiedness</w:t>
      </w:r>
      <w:proofErr w:type="spellEnd"/>
      <w:r w:rsidRPr="009802CC">
        <w:rPr>
          <w:rStyle w:val="Emphasis"/>
        </w:rPr>
        <w:t>”</w:t>
      </w:r>
      <w:r w:rsidRPr="009C7019">
        <w:rPr>
          <w:sz w:val="16"/>
          <w:szCs w:val="16"/>
        </w:rPr>
        <w:t xml:space="preserve"> (8), and I suggest that this “common ground” of disability oppression is a how as much as a where or a what. That is, a common ground is never just found, but must be cleared away and maintained with effort through time. </w:t>
      </w:r>
      <w:r w:rsidRPr="009802CC">
        <w:rPr>
          <w:rStyle w:val="Emphasis"/>
          <w:highlight w:val="green"/>
        </w:rPr>
        <w:t>“Fluency”</w:t>
      </w:r>
      <w:r w:rsidRPr="009802CC">
        <w:rPr>
          <w:rStyle w:val="Emphasis"/>
        </w:rPr>
        <w:t xml:space="preserve"> can accordingly be understood as a technology operating at the intersection of biopower and hegemony that smooths over and </w:t>
      </w:r>
      <w:r w:rsidRPr="009802CC">
        <w:rPr>
          <w:rStyle w:val="Emphasis"/>
          <w:highlight w:val="green"/>
        </w:rPr>
        <w:t xml:space="preserve">straightens </w:t>
      </w:r>
      <w:r w:rsidRPr="009802CC">
        <w:rPr>
          <w:rStyle w:val="Emphasis"/>
        </w:rPr>
        <w:t xml:space="preserve">discontinuous </w:t>
      </w:r>
      <w:r w:rsidRPr="009802CC">
        <w:rPr>
          <w:rStyle w:val="Emphasis"/>
          <w:highlight w:val="green"/>
        </w:rPr>
        <w:t>semiotics</w:t>
      </w:r>
      <w:r w:rsidRPr="009802CC">
        <w:rPr>
          <w:rStyle w:val="Emphasis"/>
        </w:rPr>
        <w:t xml:space="preserve">, temporalities, and </w:t>
      </w:r>
      <w:proofErr w:type="spellStart"/>
      <w:r w:rsidRPr="009802CC">
        <w:rPr>
          <w:rStyle w:val="Emphasis"/>
        </w:rPr>
        <w:t>materialities</w:t>
      </w:r>
      <w:proofErr w:type="spellEnd"/>
      <w:r w:rsidRPr="009802CC">
        <w:rPr>
          <w:rStyle w:val="Emphasis"/>
        </w:rPr>
        <w:t xml:space="preserve"> </w:t>
      </w:r>
      <w:r w:rsidRPr="009802CC">
        <w:rPr>
          <w:rStyle w:val="Emphasis"/>
          <w:highlight w:val="green"/>
        </w:rPr>
        <w:t>to eliminate</w:t>
      </w:r>
      <w:r w:rsidRPr="009802CC">
        <w:rPr>
          <w:rStyle w:val="Emphasis"/>
        </w:rPr>
        <w:t xml:space="preserve"> frictions within </w:t>
      </w:r>
      <w:r w:rsidRPr="009802CC">
        <w:rPr>
          <w:rStyle w:val="Emphasis"/>
          <w:highlight w:val="green"/>
        </w:rPr>
        <w:t>productive,</w:t>
      </w:r>
      <w:r w:rsidRPr="009802CC">
        <w:rPr>
          <w:rStyle w:val="Emphasis"/>
        </w:rPr>
        <w:t xml:space="preserve"> biopolitical </w:t>
      </w:r>
      <w:r w:rsidRPr="009802CC">
        <w:rPr>
          <w:rStyle w:val="Emphasis"/>
          <w:highlight w:val="green"/>
        </w:rPr>
        <w:t>systems</w:t>
      </w:r>
      <w:r w:rsidRPr="009802CC">
        <w:rPr>
          <w:rStyle w:val="Emphasis"/>
        </w:rPr>
        <w:t xml:space="preserve"> and thus secure social order within the material realm. An attention to fluency moves beyond the orthodox focus on ideology as the essential vehicle of hegemony to locate</w:t>
      </w:r>
      <w:r w:rsidRPr="009C7019">
        <w:rPr>
          <w:color w:val="000000" w:themeColor="text1"/>
          <w:sz w:val="16"/>
          <w:szCs w:val="16"/>
        </w:rPr>
        <w:t>, alongside Jon Beasley-Murray’s notion of “</w:t>
      </w:r>
      <w:proofErr w:type="spellStart"/>
      <w:r w:rsidRPr="009C7019">
        <w:rPr>
          <w:color w:val="000000" w:themeColor="text1"/>
          <w:sz w:val="16"/>
          <w:szCs w:val="16"/>
        </w:rPr>
        <w:t>posthegemony</w:t>
      </w:r>
      <w:proofErr w:type="spellEnd"/>
      <w:r w:rsidRPr="009C7019">
        <w:rPr>
          <w:color w:val="000000" w:themeColor="text1"/>
          <w:sz w:val="16"/>
          <w:szCs w:val="16"/>
        </w:rPr>
        <w:t xml:space="preserve">,” </w:t>
      </w:r>
      <w:r w:rsidRPr="009802CC">
        <w:rPr>
          <w:rStyle w:val="Emphasis"/>
        </w:rPr>
        <w:t xml:space="preserve">the production of consensus and the security of social order not within the realm of representation but the governance of bodies and life itself. </w:t>
      </w:r>
      <w:r w:rsidRPr="009802CC">
        <w:rPr>
          <w:rStyle w:val="Emphasis"/>
          <w:highlight w:val="green"/>
        </w:rPr>
        <w:t>Fluency attempts to</w:t>
      </w:r>
      <w:r w:rsidRPr="009802CC">
        <w:rPr>
          <w:rStyle w:val="Emphasis"/>
        </w:rPr>
        <w:t xml:space="preserve"> regulate and collapse not merely the time between encounters, but the embodied time of encounter and access and judgment. Fluency attempts to </w:t>
      </w:r>
      <w:r w:rsidRPr="009802CC">
        <w:rPr>
          <w:rStyle w:val="Emphasis"/>
          <w:highlight w:val="green"/>
        </w:rPr>
        <w:t>cover over</w:t>
      </w:r>
      <w:r w:rsidRPr="009802CC">
        <w:rPr>
          <w:rStyle w:val="Emphasis"/>
        </w:rPr>
        <w:t xml:space="preserve"> political spaces</w:t>
      </w:r>
      <w:r w:rsidRPr="009C7019">
        <w:rPr>
          <w:color w:val="000000" w:themeColor="text1"/>
          <w:sz w:val="16"/>
          <w:szCs w:val="16"/>
        </w:rPr>
        <w:t>—to mitigate (when it cannot eliminate) interruption and disruption—</w:t>
      </w:r>
      <w:r w:rsidRPr="009802CC">
        <w:rPr>
          <w:rStyle w:val="Emphasis"/>
        </w:rPr>
        <w:t>thus facilitating</w:t>
      </w:r>
      <w:r w:rsidRPr="009C7019">
        <w:rPr>
          <w:color w:val="000000" w:themeColor="text1"/>
          <w:sz w:val="16"/>
          <w:szCs w:val="16"/>
        </w:rPr>
        <w:t xml:space="preserve"> in one move </w:t>
      </w:r>
      <w:r w:rsidRPr="009802CC">
        <w:rPr>
          <w:rStyle w:val="Emphasis"/>
        </w:rPr>
        <w:t>the rationalization</w:t>
      </w:r>
      <w:r w:rsidRPr="009C7019">
        <w:rPr>
          <w:color w:val="000000" w:themeColor="text1"/>
          <w:sz w:val="16"/>
          <w:szCs w:val="16"/>
        </w:rPr>
        <w:t xml:space="preserve"> and naturalization</w:t>
      </w:r>
      <w:r w:rsidRPr="009802CC">
        <w:rPr>
          <w:color w:val="000000" w:themeColor="text1"/>
          <w:sz w:val="8"/>
          <w:szCs w:val="26"/>
        </w:rPr>
        <w:t xml:space="preserve"> </w:t>
      </w:r>
      <w:r w:rsidRPr="009802CC">
        <w:rPr>
          <w:rStyle w:val="Emphasis"/>
        </w:rPr>
        <w:t xml:space="preserve">of </w:t>
      </w:r>
      <w:r w:rsidRPr="009802CC">
        <w:rPr>
          <w:rStyle w:val="Emphasis"/>
          <w:highlight w:val="green"/>
        </w:rPr>
        <w:t>embodied difference</w:t>
      </w:r>
      <w:r w:rsidRPr="009C7019">
        <w:rPr>
          <w:color w:val="000000" w:themeColor="text1"/>
          <w:sz w:val="16"/>
          <w:szCs w:val="16"/>
        </w:rPr>
        <w:t xml:space="preserve"> that seems to emanate from everywhere </w:t>
      </w:r>
      <w:r w:rsidRPr="009802CC">
        <w:rPr>
          <w:rStyle w:val="Emphasis"/>
          <w:color w:val="000000" w:themeColor="text1"/>
          <w:highlight w:val="green"/>
        </w:rPr>
        <w:t>and</w:t>
      </w:r>
      <w:r w:rsidRPr="009C7019">
        <w:rPr>
          <w:color w:val="000000" w:themeColor="text1"/>
          <w:sz w:val="16"/>
          <w:szCs w:val="16"/>
        </w:rPr>
        <w:t xml:space="preserve"> nowhere, </w:t>
      </w:r>
      <w:r w:rsidRPr="009802CC">
        <w:rPr>
          <w:rStyle w:val="Emphasis"/>
        </w:rPr>
        <w:t>as if everyone agrees.</w:t>
      </w:r>
      <w:r w:rsidRPr="009C7019">
        <w:rPr>
          <w:color w:val="000000" w:themeColor="text1"/>
          <w:sz w:val="16"/>
          <w:szCs w:val="16"/>
        </w:rPr>
        <w:t xml:space="preserve"> But whatever else it may be,</w:t>
      </w:r>
      <w:r w:rsidRPr="009802CC">
        <w:rPr>
          <w:color w:val="000000" w:themeColor="text1"/>
          <w:sz w:val="8"/>
          <w:szCs w:val="26"/>
        </w:rPr>
        <w:t xml:space="preserve"> </w:t>
      </w:r>
      <w:r w:rsidRPr="009802CC">
        <w:rPr>
          <w:rStyle w:val="Emphasis"/>
        </w:rPr>
        <w:t xml:space="preserve">fluency </w:t>
      </w:r>
      <w:r w:rsidRPr="009802CC">
        <w:rPr>
          <w:rStyle w:val="Emphasis"/>
          <w:highlight w:val="green"/>
        </w:rPr>
        <w:t>is</w:t>
      </w:r>
      <w:r w:rsidRPr="009802CC">
        <w:rPr>
          <w:rStyle w:val="Emphasis"/>
        </w:rPr>
        <w:t xml:space="preserve"> first a process </w:t>
      </w:r>
      <w:r w:rsidRPr="009802CC">
        <w:rPr>
          <w:rStyle w:val="Emphasis"/>
          <w:highlight w:val="green"/>
        </w:rPr>
        <w:t>enacted</w:t>
      </w:r>
      <w:r w:rsidRPr="009802CC">
        <w:rPr>
          <w:rStyle w:val="Emphasis"/>
        </w:rPr>
        <w:t xml:space="preserve"> and lived </w:t>
      </w:r>
      <w:r w:rsidRPr="009802CC">
        <w:rPr>
          <w:rStyle w:val="Emphasis"/>
          <w:highlight w:val="green"/>
        </w:rPr>
        <w:t>within the material</w:t>
      </w:r>
      <w:r w:rsidRPr="009802CC">
        <w:rPr>
          <w:rStyle w:val="Emphasis"/>
        </w:rPr>
        <w:t xml:space="preserve"> and corporeal</w:t>
      </w:r>
      <w:r w:rsidRPr="009802CC">
        <w:rPr>
          <w:b/>
          <w:color w:val="000000" w:themeColor="text1"/>
          <w:szCs w:val="26"/>
          <w:u w:val="single"/>
        </w:rPr>
        <w:t>.</w:t>
      </w:r>
      <w:r w:rsidRPr="009C7019">
        <w:rPr>
          <w:color w:val="000000" w:themeColor="text1"/>
          <w:sz w:val="16"/>
          <w:szCs w:val="16"/>
        </w:rPr>
        <w:t xml:space="preserve"> Here I start from the semiotic and expand outwards. </w:t>
      </w:r>
      <w:r w:rsidRPr="009802CC">
        <w:rPr>
          <w:rStyle w:val="Emphasis"/>
          <w:highlight w:val="green"/>
        </w:rPr>
        <w:t>The</w:t>
      </w:r>
      <w:r w:rsidRPr="009802CC">
        <w:rPr>
          <w:rStyle w:val="Emphasis"/>
        </w:rPr>
        <w:t xml:space="preserve"> vast array of rhythms, </w:t>
      </w:r>
      <w:r w:rsidRPr="009802CC">
        <w:rPr>
          <w:rStyle w:val="Emphasis"/>
          <w:highlight w:val="green"/>
        </w:rPr>
        <w:t>semiotic</w:t>
      </w:r>
      <w:r w:rsidRPr="009802CC">
        <w:rPr>
          <w:rStyle w:val="Emphasis"/>
        </w:rPr>
        <w:t xml:space="preserve"> modes, tempos, dictions, and (racialized or disabled) accents that constitute practices of aural “communication” </w:t>
      </w:r>
      <w:r w:rsidRPr="009802CC">
        <w:rPr>
          <w:rStyle w:val="Emphasis"/>
          <w:highlight w:val="green"/>
        </w:rPr>
        <w:t>have become the</w:t>
      </w:r>
      <w:r w:rsidRPr="009802CC">
        <w:rPr>
          <w:rStyle w:val="Emphasis"/>
        </w:rPr>
        <w:t xml:space="preserve"> objective </w:t>
      </w:r>
      <w:r w:rsidRPr="009802CC">
        <w:rPr>
          <w:rStyle w:val="Emphasis"/>
          <w:highlight w:val="green"/>
        </w:rPr>
        <w:t>domain of</w:t>
      </w:r>
      <w:r w:rsidRPr="009802CC">
        <w:rPr>
          <w:rStyle w:val="Emphasis"/>
        </w:rPr>
        <w:t xml:space="preserve"> the </w:t>
      </w:r>
      <w:proofErr w:type="spellStart"/>
      <w:r w:rsidRPr="009802CC">
        <w:rPr>
          <w:rStyle w:val="Emphasis"/>
        </w:rPr>
        <w:t>biomedicalizing</w:t>
      </w:r>
      <w:proofErr w:type="spellEnd"/>
      <w:r w:rsidRPr="009802CC">
        <w:rPr>
          <w:rStyle w:val="Emphasis"/>
        </w:rPr>
        <w:t xml:space="preserve"> industry of Speech-</w:t>
      </w:r>
      <w:r w:rsidRPr="009802CC">
        <w:rPr>
          <w:rStyle w:val="Emphasis"/>
          <w:highlight w:val="green"/>
        </w:rPr>
        <w:t>Language Pathology.</w:t>
      </w:r>
      <w:r w:rsidRPr="009C7019">
        <w:rPr>
          <w:color w:val="000000" w:themeColor="text1"/>
          <w:sz w:val="16"/>
          <w:szCs w:val="1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9802CC">
        <w:rPr>
          <w:rStyle w:val="Emphasis"/>
          <w:highlight w:val="green"/>
        </w:rPr>
        <w:t>fluency</w:t>
      </w:r>
      <w:r w:rsidRPr="009802CC">
        <w:rPr>
          <w:rStyle w:val="Emphasis"/>
        </w:rPr>
        <w:t xml:space="preserve"> is difficult to pin down and that researchers within Speech-Language Pathology often focus on what it is not—namely, dysfluency.</w:t>
      </w:r>
      <w:r w:rsidRPr="009C7019">
        <w:rPr>
          <w:sz w:val="16"/>
          <w:szCs w:val="16"/>
        </w:rPr>
        <w:t xml:space="preserve"> There are a few characteristics: </w:t>
      </w:r>
      <w:r w:rsidRPr="009802CC">
        <w:rPr>
          <w:rStyle w:val="Emphasis"/>
        </w:rPr>
        <w:t xml:space="preserve">Fluent speech </w:t>
      </w:r>
      <w:r w:rsidRPr="009802CC">
        <w:rPr>
          <w:rStyle w:val="Emphasis"/>
          <w:highlight w:val="green"/>
        </w:rPr>
        <w:t>is marked by</w:t>
      </w:r>
      <w:r w:rsidRPr="009802CC">
        <w:rPr>
          <w:rStyle w:val="Emphasis"/>
        </w:rPr>
        <w:t xml:space="preserve"> a lack of hesitation, and</w:t>
      </w:r>
      <w:r w:rsidRPr="009C7019">
        <w:rPr>
          <w:color w:val="000000" w:themeColor="text1"/>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9802CC">
        <w:rPr>
          <w:rStyle w:val="Emphasis"/>
        </w:rPr>
        <w:t>the lack of “extra sounds” interjected into culturally dominant phonetic patterns.</w:t>
      </w:r>
      <w:r w:rsidRPr="009C7019">
        <w:rPr>
          <w:color w:val="000000" w:themeColor="text1"/>
          <w:sz w:val="16"/>
          <w:szCs w:val="16"/>
        </w:rPr>
        <w:t xml:space="preserve"> Fluency is defined by the overall rate of speech, which includes not just the rate of vocal flow but of information flow (Starkweather). And lastly, fluency is often defined by a lack of “effort” on the part of the speaker; </w:t>
      </w:r>
      <w:r w:rsidRPr="009802CC">
        <w:rPr>
          <w:rStyle w:val="Emphasis"/>
        </w:rPr>
        <w:t>a conceit of mastery over language</w:t>
      </w:r>
      <w:r w:rsidRPr="009C7019">
        <w:rPr>
          <w:color w:val="000000" w:themeColor="text1"/>
          <w:sz w:val="16"/>
          <w:szCs w:val="16"/>
        </w:rPr>
        <w:t xml:space="preserve"> that highlights the twinned meaning of “fluency.” Transposing this definition into a critical register, </w:t>
      </w:r>
      <w:r w:rsidRPr="009802CC">
        <w:rPr>
          <w:rStyle w:val="Emphasis"/>
          <w:highlight w:val="green"/>
        </w:rPr>
        <w:t>the</w:t>
      </w:r>
      <w:r w:rsidRPr="009802CC">
        <w:rPr>
          <w:rStyle w:val="Emphasis"/>
        </w:rPr>
        <w:t xml:space="preserve"> “effortless </w:t>
      </w:r>
      <w:r w:rsidRPr="009802CC">
        <w:rPr>
          <w:rStyle w:val="Emphasis"/>
          <w:highlight w:val="green"/>
        </w:rPr>
        <w:t>flow of speech”</w:t>
      </w:r>
      <w:r w:rsidRPr="00E779F0">
        <w:rPr>
          <w:rStyle w:val="Emphasis"/>
        </w:rPr>
        <w:t xml:space="preserve"> can be</w:t>
      </w:r>
      <w:r w:rsidRPr="009802CC">
        <w:rPr>
          <w:rStyle w:val="Emphasis"/>
        </w:rPr>
        <w:t xml:space="preserve"> read as </w:t>
      </w:r>
      <w:r w:rsidRPr="009802CC">
        <w:rPr>
          <w:rStyle w:val="Emphasis"/>
          <w:highlight w:val="green"/>
        </w:rPr>
        <w:t>a</w:t>
      </w:r>
      <w:r w:rsidRPr="009802CC">
        <w:rPr>
          <w:rStyle w:val="Emphasis"/>
        </w:rPr>
        <w:t xml:space="preserve"> coordinated—yet often strained—</w:t>
      </w:r>
      <w:r w:rsidRPr="009802CC">
        <w:rPr>
          <w:rStyle w:val="Emphasis"/>
          <w:highlight w:val="green"/>
        </w:rPr>
        <w:t>performance of bending</w:t>
      </w:r>
      <w:r w:rsidRPr="009802CC">
        <w:rPr>
          <w:rStyle w:val="Emphasis"/>
        </w:rPr>
        <w:t xml:space="preserve"> the energies and capacities of </w:t>
      </w:r>
      <w:r w:rsidRPr="009802CC">
        <w:rPr>
          <w:rStyle w:val="Emphasis"/>
          <w:highlight w:val="green"/>
        </w:rPr>
        <w:t>bodies toward</w:t>
      </w:r>
      <w:r w:rsidRPr="009802CC">
        <w:rPr>
          <w:rStyle w:val="Emphasis"/>
        </w:rPr>
        <w:t xml:space="preserve"> stable and univocal </w:t>
      </w:r>
      <w:r w:rsidRPr="009802CC">
        <w:rPr>
          <w:rStyle w:val="Emphasis"/>
          <w:highlight w:val="green"/>
        </w:rPr>
        <w:t>futures. [Those with Autism]</w:t>
      </w:r>
      <w:r w:rsidRPr="009802CC">
        <w:rPr>
          <w:rStyle w:val="Emphasis"/>
        </w:rPr>
        <w:t xml:space="preserve"> </w:t>
      </w:r>
      <w:r w:rsidRPr="00D7136D">
        <w:rPr>
          <w:rStyle w:val="Emphasis"/>
          <w:strike/>
        </w:rPr>
        <w:t>Autistics</w:t>
      </w:r>
      <w:r w:rsidRPr="009802CC">
        <w:rPr>
          <w:rStyle w:val="Emphasis"/>
        </w:rPr>
        <w:t xml:space="preserve"> are compelled </w:t>
      </w:r>
      <w:r w:rsidRPr="00D7136D">
        <w:rPr>
          <w:rStyle w:val="Emphasis"/>
        </w:rPr>
        <w:t xml:space="preserve">to </w:t>
      </w:r>
      <w:r w:rsidRPr="009802CC">
        <w:rPr>
          <w:rStyle w:val="Emphasis"/>
          <w:highlight w:val="green"/>
        </w:rPr>
        <w:t>restrict stimming</w:t>
      </w:r>
      <w:r w:rsidRPr="009802CC">
        <w:rPr>
          <w:rStyle w:val="Emphasis"/>
        </w:rPr>
        <w:t>, to sit on their hands</w:t>
      </w:r>
      <w:r w:rsidRPr="009C7019">
        <w:rPr>
          <w:color w:val="000000" w:themeColor="text1"/>
          <w:sz w:val="16"/>
          <w:szCs w:val="16"/>
        </w:rPr>
        <w:t xml:space="preserve"> (to have “quiet hands,” Bascom), </w:t>
      </w:r>
      <w:r w:rsidRPr="009802CC">
        <w:rPr>
          <w:rStyle w:val="Emphasis"/>
        </w:rPr>
        <w:t xml:space="preserve">and thereby reroute bodily capacities to the smooth performance of so-called intelligible communication. </w:t>
      </w:r>
      <w:r w:rsidRPr="009802CC">
        <w:rPr>
          <w:rStyle w:val="Emphasis"/>
          <w:highlight w:val="green"/>
        </w:rPr>
        <w:t>Dyslexic bodies</w:t>
      </w:r>
      <w:r w:rsidRPr="009802CC">
        <w:rPr>
          <w:rStyle w:val="Emphasis"/>
        </w:rPr>
        <w:t xml:space="preserve"> that process information piecemeal and slowly </w:t>
      </w:r>
      <w:r w:rsidRPr="00D7136D">
        <w:rPr>
          <w:rStyle w:val="Emphasis"/>
        </w:rPr>
        <w:t>are</w:t>
      </w:r>
      <w:r w:rsidRPr="009802CC">
        <w:rPr>
          <w:rStyle w:val="Emphasis"/>
        </w:rPr>
        <w:t xml:space="preserve"> forced out of social time</w:t>
      </w:r>
      <w:r w:rsidRPr="009802CC">
        <w:rPr>
          <w:color w:val="000000" w:themeColor="text1"/>
          <w:sz w:val="8"/>
          <w:szCs w:val="26"/>
        </w:rPr>
        <w:t xml:space="preserve"> </w:t>
      </w:r>
      <w:r w:rsidRPr="009C7019">
        <w:rPr>
          <w:color w:val="000000" w:themeColor="text1"/>
          <w:sz w:val="16"/>
          <w:szCs w:val="16"/>
        </w:rPr>
        <w:t>(Cosenza 7). As Zach Richter has argued,</w:t>
      </w:r>
      <w:r w:rsidRPr="009802CC">
        <w:rPr>
          <w:color w:val="000000" w:themeColor="text1"/>
          <w:sz w:val="8"/>
          <w:szCs w:val="26"/>
        </w:rPr>
        <w:t xml:space="preserve"> </w:t>
      </w:r>
      <w:r w:rsidRPr="009802CC">
        <w:rPr>
          <w:rStyle w:val="Emphasis"/>
        </w:rPr>
        <w:t xml:space="preserve">the facial tics and erratic gestures of dysfluent speakers are likewise never communicative </w:t>
      </w:r>
      <w:proofErr w:type="gramStart"/>
      <w:r w:rsidRPr="009802CC">
        <w:rPr>
          <w:rStyle w:val="Emphasis"/>
        </w:rPr>
        <w:t>inflections, but</w:t>
      </w:r>
      <w:proofErr w:type="gramEnd"/>
      <w:r w:rsidRPr="009802CC">
        <w:rPr>
          <w:rStyle w:val="Emphasis"/>
        </w:rPr>
        <w:t xml:space="preserve"> are made abject and cast out of the communicative realm altogether by</w:t>
      </w:r>
      <w:r w:rsidRPr="009C7019">
        <w:rPr>
          <w:color w:val="000000" w:themeColor="text1"/>
          <w:sz w:val="16"/>
          <w:szCs w:val="16"/>
        </w:rPr>
        <w:t xml:space="preserve"> what I am here calling </w:t>
      </w:r>
      <w:r w:rsidRPr="009802CC">
        <w:rPr>
          <w:rStyle w:val="Emphasis"/>
        </w:rPr>
        <w:t>technologies of fluency. Tics</w:t>
      </w:r>
      <w:r w:rsidRPr="009C7019">
        <w:rPr>
          <w:color w:val="000000" w:themeColor="text1"/>
          <w:sz w:val="16"/>
          <w:szCs w:val="16"/>
        </w:rPr>
        <w:t xml:space="preserve"> of loud cursing and grunting </w:t>
      </w:r>
      <w:r w:rsidRPr="009802CC">
        <w:rPr>
          <w:rStyle w:val="Emphasis"/>
        </w:rPr>
        <w:t>from</w:t>
      </w:r>
      <w:r w:rsidRPr="009C7019">
        <w:rPr>
          <w:color w:val="000000" w:themeColor="text1"/>
          <w:sz w:val="16"/>
          <w:szCs w:val="16"/>
        </w:rPr>
        <w:t xml:space="preserve"> a public speaker with Tourette’s are imagined as </w:t>
      </w:r>
      <w:r w:rsidRPr="009802CC">
        <w:rPr>
          <w:rStyle w:val="Emphasis"/>
        </w:rPr>
        <w:t xml:space="preserve">an interruption to communication. Dysfluencies </w:t>
      </w:r>
      <w:r w:rsidRPr="009802CC">
        <w:rPr>
          <w:rStyle w:val="Emphasis"/>
          <w:highlight w:val="green"/>
        </w:rPr>
        <w:t>are erased from</w:t>
      </w:r>
      <w:r w:rsidRPr="009802CC">
        <w:rPr>
          <w:rStyle w:val="Emphasis"/>
        </w:rPr>
        <w:t xml:space="preserve"> closed captions and courtroom </w:t>
      </w:r>
      <w:r w:rsidRPr="009802CC">
        <w:rPr>
          <w:rStyle w:val="Emphasis"/>
          <w:highlight w:val="green"/>
        </w:rPr>
        <w:t>transcripts</w:t>
      </w:r>
      <w:r w:rsidRPr="00E779F0">
        <w:rPr>
          <w:rStyle w:val="Emphasis"/>
          <w:highlight w:val="green"/>
        </w:rPr>
        <w:t>.</w:t>
      </w:r>
      <w:r w:rsidRPr="009802CC">
        <w:rPr>
          <w:rStyle w:val="Emphasis"/>
        </w:rPr>
        <w:t xml:space="preserve"> What is thus left is a univocal and fluid semiotic operation that instrumentalizes our relations with others.</w:t>
      </w:r>
      <w:r w:rsidRPr="009C7019">
        <w:rPr>
          <w:sz w:val="16"/>
          <w:szCs w:val="16"/>
        </w:rPr>
        <w:t xml:space="preserve"> </w:t>
      </w:r>
      <w:r w:rsidRPr="009C7019">
        <w:rPr>
          <w:color w:val="000000" w:themeColor="text1"/>
          <w:sz w:val="16"/>
          <w:szCs w:val="16"/>
        </w:rPr>
        <w:t>Or more precisely, if fluency is a type of Foucauldian technology, then the function of this biopolitical strategy is to regulate and focus the communicative event toward specific, technical ends through the logic of optimization and closure.” (342-344)</w:t>
      </w:r>
    </w:p>
    <w:p w14:paraId="5B9B2EF6" w14:textId="77777777" w:rsidR="00A41F92" w:rsidRPr="00841881" w:rsidRDefault="00A41F92" w:rsidP="00A41F92">
      <w:pPr>
        <w:pStyle w:val="Heading4"/>
      </w:pPr>
      <w:r w:rsidRPr="00841881">
        <w:t xml:space="preserve">Academia is riddled with ableism – knowledge production requires assumptions to be made, and absent talking about disability, those assumptions are always violent. If you aren’t part of the solution, </w:t>
      </w:r>
      <w:proofErr w:type="gramStart"/>
      <w:r w:rsidRPr="00841881">
        <w:t>you’re</w:t>
      </w:r>
      <w:proofErr w:type="gramEnd"/>
      <w:r w:rsidRPr="00841881">
        <w:t xml:space="preserve"> part of the problem – their failure to proactively discuss questions of disability is both a link and an epistemic indict – fiat is illusory since the ballot can’t pass plans, so anything that doesn’t begin with the question of disability allows for ableism to infiltrate modes of thought which means we’re an epistemic prerequisite. Thus, the role of the ballot is to vote for the debater who bests methodologically deconstructs ableism.</w:t>
      </w:r>
    </w:p>
    <w:p w14:paraId="6B656928" w14:textId="77777777" w:rsidR="00A41F92" w:rsidRPr="00D7136D" w:rsidRDefault="00A41F92" w:rsidP="00A41F92">
      <w:pPr>
        <w:spacing w:after="0"/>
        <w:rPr>
          <w:sz w:val="16"/>
          <w:szCs w:val="16"/>
        </w:rPr>
      </w:pPr>
      <w:r w:rsidRPr="009802CC">
        <w:rPr>
          <w:rStyle w:val="Style13ptBold"/>
        </w:rPr>
        <w:t>Campbell 13</w:t>
      </w:r>
      <w:r w:rsidRPr="009802CC">
        <w:t xml:space="preserve"> </w:t>
      </w:r>
      <w:r w:rsidRPr="007E66D3">
        <w:rPr>
          <w:sz w:val="16"/>
          <w:szCs w:val="16"/>
        </w:rPr>
        <w:t xml:space="preserve">Fiona Kumari Campbell, Adjunct Professor in the Department of Disability Studies at Griffith University. Wednesday 27 November 2013. Problematizing Vulnerability: Engaging Studies in Ableism and Disability Jurisprudence. Keynote speech at Disability at the Margins: Vulnerability, </w:t>
      </w:r>
      <w:proofErr w:type="gramStart"/>
      <w:r w:rsidRPr="007E66D3">
        <w:rPr>
          <w:sz w:val="16"/>
          <w:szCs w:val="16"/>
        </w:rPr>
        <w:t>Empowerment</w:t>
      </w:r>
      <w:proofErr w:type="gramEnd"/>
      <w:r w:rsidRPr="007E66D3">
        <w:rPr>
          <w:sz w:val="16"/>
          <w:szCs w:val="16"/>
        </w:rPr>
        <w:t xml:space="preserve"> and the Criminal Law</w:t>
      </w:r>
      <w:r>
        <w:rPr>
          <w:sz w:val="16"/>
          <w:szCs w:val="16"/>
        </w:rPr>
        <w:t xml:space="preserve"> //ACCS JM</w:t>
      </w:r>
    </w:p>
    <w:p w14:paraId="2C8022E9" w14:textId="77777777" w:rsidR="00A41F92" w:rsidRPr="00BC373A" w:rsidRDefault="00A41F92" w:rsidP="00A41F92">
      <w:pPr>
        <w:rPr>
          <w:sz w:val="8"/>
        </w:rPr>
      </w:pPr>
      <w:r w:rsidRPr="008F45F2">
        <w:rPr>
          <w:sz w:val="8"/>
        </w:rPr>
        <w:t xml:space="preserve">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985837">
        <w:rPr>
          <w:rStyle w:val="Emphasis"/>
          <w:highlight w:val="green"/>
        </w:rPr>
        <w:t>Ableism is</w:t>
      </w:r>
      <w:r w:rsidRPr="00985837">
        <w:rPr>
          <w:rStyle w:val="StyleUnderline"/>
        </w:rPr>
        <w:t xml:space="preserve"> deeply</w:t>
      </w:r>
      <w:r w:rsidRPr="00985837">
        <w:rPr>
          <w:rStyle w:val="Emphasis"/>
        </w:rPr>
        <w:t xml:space="preserve"> </w:t>
      </w:r>
      <w:r w:rsidRPr="00985837">
        <w:rPr>
          <w:rStyle w:val="Emphasis"/>
          <w:highlight w:val="green"/>
        </w:rPr>
        <w:t>seeded at the level of knowledge systems</w:t>
      </w:r>
      <w:r w:rsidRPr="00985837">
        <w:rPr>
          <w:rStyle w:val="StyleUnderline"/>
        </w:rPr>
        <w:t xml:space="preserve"> of life, </w:t>
      </w:r>
      <w:proofErr w:type="gramStart"/>
      <w:r w:rsidRPr="00985837">
        <w:rPr>
          <w:rStyle w:val="StyleUnderline"/>
        </w:rPr>
        <w:t>personhood</w:t>
      </w:r>
      <w:proofErr w:type="gramEnd"/>
      <w:r w:rsidRPr="00985837">
        <w:rPr>
          <w:rStyle w:val="StyleUnderline"/>
        </w:rPr>
        <w:t xml:space="preserve"> and </w:t>
      </w:r>
      <w:proofErr w:type="spellStart"/>
      <w:r w:rsidRPr="00985837">
        <w:rPr>
          <w:rStyle w:val="StyleUnderline"/>
        </w:rPr>
        <w:t>liveability</w:t>
      </w:r>
      <w:proofErr w:type="spellEnd"/>
      <w:r w:rsidRPr="00985837">
        <w:rPr>
          <w:rStyle w:val="StyleUnderline"/>
        </w:rPr>
        <w:t xml:space="preserve">. </w:t>
      </w:r>
      <w:r w:rsidRPr="007828D3">
        <w:rPr>
          <w:rStyle w:val="Emphasis"/>
        </w:rPr>
        <w:t>Ableism is</w:t>
      </w:r>
      <w:r w:rsidRPr="00985837">
        <w:rPr>
          <w:rStyle w:val="StyleUnderline"/>
        </w:rPr>
        <w:t xml:space="preserve"> </w:t>
      </w:r>
      <w:r w:rsidRPr="00985837">
        <w:rPr>
          <w:rStyle w:val="Emphasis"/>
        </w:rPr>
        <w:t>not just a</w:t>
      </w:r>
      <w:r w:rsidRPr="00985837">
        <w:rPr>
          <w:rStyle w:val="StyleUnderline"/>
        </w:rPr>
        <w:t xml:space="preserve"> matter of ignorance or </w:t>
      </w:r>
      <w:r w:rsidRPr="00985837">
        <w:rPr>
          <w:rStyle w:val="Emphasis"/>
        </w:rPr>
        <w:t>negative attitude</w:t>
      </w:r>
      <w:r w:rsidRPr="00985837">
        <w:rPr>
          <w:rStyle w:val="StyleUnderline"/>
        </w:rPr>
        <w:t xml:space="preserve">s </w:t>
      </w:r>
      <w:r w:rsidRPr="00985837">
        <w:rPr>
          <w:rStyle w:val="Emphasis"/>
        </w:rPr>
        <w:t>towards disabled people</w:t>
      </w:r>
      <w:r w:rsidRPr="00985837">
        <w:rPr>
          <w:rStyle w:val="StyleUnderline"/>
        </w:rPr>
        <w:t xml:space="preserve">; </w:t>
      </w:r>
      <w:r w:rsidRPr="007828D3">
        <w:rPr>
          <w:rStyle w:val="Emphasis"/>
          <w:highlight w:val="green"/>
        </w:rPr>
        <w:t xml:space="preserve">it is a </w:t>
      </w:r>
      <w:r w:rsidRPr="00985837">
        <w:rPr>
          <w:rStyle w:val="Emphasis"/>
          <w:highlight w:val="green"/>
        </w:rPr>
        <w:t>schema of perfection</w:t>
      </w:r>
      <w:r w:rsidRPr="00985837">
        <w:rPr>
          <w:rStyle w:val="StyleUnderline"/>
        </w:rPr>
        <w:t xml:space="preserve">, </w:t>
      </w:r>
      <w:r w:rsidRPr="00985837">
        <w:rPr>
          <w:rStyle w:val="Emphasis"/>
        </w:rPr>
        <w:t>a deep way of thinking about bodies</w:t>
      </w:r>
      <w:r w:rsidRPr="00985837">
        <w:rPr>
          <w:rStyle w:val="StyleUnderline"/>
        </w:rPr>
        <w:t xml:space="preserve">, </w:t>
      </w:r>
      <w:proofErr w:type="gramStart"/>
      <w:r w:rsidRPr="00985837">
        <w:rPr>
          <w:rStyle w:val="StyleUnderline"/>
        </w:rPr>
        <w:t>wholeness</w:t>
      </w:r>
      <w:proofErr w:type="gramEnd"/>
      <w:r w:rsidRPr="00985837">
        <w:rPr>
          <w:rStyle w:val="StyleUnderline"/>
        </w:rPr>
        <w:t xml:space="preserve"> and permeability.</w:t>
      </w:r>
      <w:r w:rsidRPr="008F45F2">
        <w:rPr>
          <w:sz w:val="8"/>
        </w:rPr>
        <w:t xml:space="preserve">6 As such </w:t>
      </w:r>
      <w:r w:rsidRPr="007828D3">
        <w:rPr>
          <w:rStyle w:val="Emphasis"/>
        </w:rPr>
        <w:t>integrating ableism into</w:t>
      </w:r>
      <w:r w:rsidRPr="00B20F21">
        <w:rPr>
          <w:rStyle w:val="StyleUnderline"/>
        </w:rPr>
        <w:t xml:space="preserve"> social research and </w:t>
      </w:r>
      <w:r w:rsidRPr="007828D3">
        <w:rPr>
          <w:rStyle w:val="Emphasis"/>
        </w:rPr>
        <w:t>advocacy</w:t>
      </w:r>
      <w:r w:rsidRPr="00B20F21">
        <w:rPr>
          <w:rStyle w:val="StyleUnderline"/>
        </w:rPr>
        <w:t xml:space="preserve"> strategies </w:t>
      </w:r>
      <w:r w:rsidRPr="007828D3">
        <w:rPr>
          <w:rStyle w:val="Emphasis"/>
        </w:rPr>
        <w:t>represents a</w:t>
      </w:r>
      <w:r w:rsidRPr="00B20F21">
        <w:rPr>
          <w:rStyle w:val="StyleUnderline"/>
        </w:rPr>
        <w:t xml:space="preserve"> significant </w:t>
      </w:r>
      <w:r w:rsidRPr="00AE4AD0">
        <w:rPr>
          <w:rStyle w:val="Emphasis"/>
        </w:rPr>
        <w:t>challenge to practice as ableism moves beyond the more familiar territory</w:t>
      </w:r>
      <w:r w:rsidRPr="00B20F21">
        <w:rPr>
          <w:rStyle w:val="StyleUnderline"/>
        </w:rPr>
        <w:t xml:space="preserve"> of social inclusion and usual indices of exclusion to the very divisions of life.</w:t>
      </w:r>
      <w:r w:rsidRPr="008F45F2">
        <w:rPr>
          <w:sz w:val="8"/>
        </w:rPr>
        <w:t xml:space="preserve"> Bringing together the study of existence and knowledge systems, </w:t>
      </w:r>
      <w:r w:rsidRPr="00B20F21">
        <w:rPr>
          <w:rStyle w:val="Emphasis"/>
        </w:rPr>
        <w:t>ableism is difficult to pin down.</w:t>
      </w:r>
      <w:r w:rsidRPr="008F45F2">
        <w:rPr>
          <w:sz w:val="8"/>
        </w:rPr>
        <w:t xml:space="preserve"> </w:t>
      </w:r>
      <w:r w:rsidRPr="00B20F21">
        <w:rPr>
          <w:rStyle w:val="StyleUnderline"/>
        </w:rPr>
        <w:t xml:space="preserve">Ableism is a set of processes and practices that arise and decline through sequences of causal convergences influenced by the elements of time, space, bodily </w:t>
      </w:r>
      <w:proofErr w:type="gramStart"/>
      <w:r w:rsidRPr="00B20F21">
        <w:rPr>
          <w:rStyle w:val="StyleUnderline"/>
        </w:rPr>
        <w:t>inflections</w:t>
      </w:r>
      <w:proofErr w:type="gramEnd"/>
      <w:r w:rsidRPr="00B20F21">
        <w:rPr>
          <w:rStyle w:val="StyleUnderline"/>
        </w:rPr>
        <w:t xml:space="preserve"> and circumstance.</w:t>
      </w:r>
      <w:r w:rsidRPr="008F45F2">
        <w:rPr>
          <w:sz w:val="8"/>
        </w:rPr>
        <w:t xml:space="preserve"> </w:t>
      </w:r>
      <w:r w:rsidRPr="00B20F21">
        <w:rPr>
          <w:rStyle w:val="Emphasis"/>
        </w:rPr>
        <w:t>Ability and</w:t>
      </w:r>
      <w:r w:rsidRPr="00B20F21">
        <w:rPr>
          <w:rStyle w:val="StyleUnderline"/>
        </w:rPr>
        <w:t xml:space="preserve"> the corresponding notion of </w:t>
      </w:r>
      <w:r w:rsidRPr="00B20F21">
        <w:rPr>
          <w:rStyle w:val="Emphasis"/>
        </w:rPr>
        <w:t>ableism are intertwined.</w:t>
      </w:r>
      <w:r w:rsidRPr="008F45F2">
        <w:rPr>
          <w:sz w:val="8"/>
        </w:rPr>
        <w:t xml:space="preserve"> </w:t>
      </w:r>
      <w:r w:rsidRPr="00B20F21">
        <w:rPr>
          <w:rStyle w:val="StyleUnderline"/>
        </w:rPr>
        <w:t xml:space="preserve">Compulsory </w:t>
      </w:r>
      <w:proofErr w:type="spellStart"/>
      <w:r w:rsidRPr="00834DA5">
        <w:rPr>
          <w:rStyle w:val="Emphasis"/>
        </w:rPr>
        <w:t>ablebodiedness</w:t>
      </w:r>
      <w:proofErr w:type="spellEnd"/>
      <w:r w:rsidRPr="00834DA5">
        <w:rPr>
          <w:rStyle w:val="Emphasis"/>
        </w:rPr>
        <w:t xml:space="preserve"> is</w:t>
      </w:r>
      <w:r w:rsidRPr="00905718">
        <w:rPr>
          <w:rStyle w:val="StyleUnderline"/>
        </w:rPr>
        <w:t xml:space="preserve"> implicated </w:t>
      </w:r>
      <w:r w:rsidRPr="00905718">
        <w:rPr>
          <w:rStyle w:val="Emphasis"/>
          <w:highlight w:val="green"/>
        </w:rPr>
        <w:t>in the</w:t>
      </w:r>
      <w:r w:rsidRPr="00B20F21">
        <w:rPr>
          <w:rStyle w:val="StyleUnderline"/>
        </w:rPr>
        <w:t xml:space="preserve"> very </w:t>
      </w:r>
      <w:r w:rsidRPr="00905718">
        <w:rPr>
          <w:rStyle w:val="Emphasis"/>
          <w:highlight w:val="green"/>
        </w:rPr>
        <w:t>foundations of</w:t>
      </w:r>
      <w:r w:rsidRPr="00B20F21">
        <w:rPr>
          <w:rStyle w:val="StyleUnderline"/>
        </w:rPr>
        <w:t xml:space="preserve"> social theory</w:t>
      </w:r>
      <w:r w:rsidRPr="00905718">
        <w:rPr>
          <w:rStyle w:val="StyleUnderline"/>
        </w:rPr>
        <w:t>, therapeutic jurisprudence,</w:t>
      </w:r>
      <w:r w:rsidRPr="00107E29">
        <w:rPr>
          <w:rStyle w:val="StyleUnderline"/>
        </w:rPr>
        <w:t xml:space="preserve"> </w:t>
      </w:r>
      <w:r w:rsidRPr="00905718">
        <w:rPr>
          <w:rStyle w:val="Emphasis"/>
          <w:highlight w:val="green"/>
        </w:rPr>
        <w:t>advocacy</w:t>
      </w:r>
      <w:r w:rsidRPr="00905718">
        <w:rPr>
          <w:rStyle w:val="Emphasis"/>
        </w:rPr>
        <w:t>,</w:t>
      </w:r>
      <w:r w:rsidRPr="00107E29">
        <w:rPr>
          <w:rStyle w:val="StyleUnderline"/>
        </w:rPr>
        <w:t xml:space="preserve"> </w:t>
      </w:r>
      <w:r w:rsidRPr="00905718">
        <w:rPr>
          <w:rStyle w:val="StyleUnderline"/>
        </w:rPr>
        <w:t xml:space="preserve">medicine </w:t>
      </w:r>
      <w:r w:rsidRPr="00834DA5">
        <w:rPr>
          <w:rStyle w:val="Emphasis"/>
        </w:rPr>
        <w:t xml:space="preserve">and </w:t>
      </w:r>
      <w:proofErr w:type="gramStart"/>
      <w:r w:rsidRPr="00834DA5">
        <w:rPr>
          <w:rStyle w:val="Emphasis"/>
        </w:rPr>
        <w:t>law</w:t>
      </w:r>
      <w:r w:rsidRPr="00905718">
        <w:rPr>
          <w:rStyle w:val="StyleUnderline"/>
        </w:rPr>
        <w:t>;</w:t>
      </w:r>
      <w:proofErr w:type="gramEnd"/>
      <w:r w:rsidRPr="00905718">
        <w:rPr>
          <w:rStyle w:val="StyleUnderline"/>
        </w:rPr>
        <w:t xml:space="preserve"> or in the mappings of human anatomy.</w:t>
      </w:r>
      <w:r w:rsidRPr="008F45F2">
        <w:rPr>
          <w:sz w:val="8"/>
        </w:rPr>
        <w:t xml:space="preserve"> </w:t>
      </w:r>
      <w:proofErr w:type="spellStart"/>
      <w:r w:rsidRPr="008F45F2">
        <w:rPr>
          <w:sz w:val="8"/>
        </w:rPr>
        <w:t>Summarised</w:t>
      </w:r>
      <w:proofErr w:type="spellEnd"/>
      <w:r w:rsidRPr="008F45F2">
        <w:rPr>
          <w:sz w:val="8"/>
        </w:rPr>
        <w:t xml:space="preserve"> by Campbell (2001, 44) </w:t>
      </w:r>
      <w:r w:rsidRPr="00905718">
        <w:rPr>
          <w:rStyle w:val="Emphasis"/>
        </w:rPr>
        <w:t>Ableism refers to</w:t>
      </w:r>
      <w:r w:rsidRPr="008F45F2">
        <w:rPr>
          <w:sz w:val="8"/>
        </w:rPr>
        <w:t>; …</w:t>
      </w:r>
      <w:r w:rsidRPr="00D7136D">
        <w:rPr>
          <w:rStyle w:val="Emphasis"/>
        </w:rPr>
        <w:t>A network of beliefs</w:t>
      </w:r>
      <w:r w:rsidRPr="00D7136D">
        <w:rPr>
          <w:rStyle w:val="StyleUnderline"/>
        </w:rPr>
        <w:t xml:space="preserve"> processes and practices that </w:t>
      </w:r>
      <w:r w:rsidRPr="00D7136D">
        <w:rPr>
          <w:rStyle w:val="Emphasis"/>
        </w:rPr>
        <w:t>produce</w:t>
      </w:r>
      <w:r w:rsidRPr="00D7136D">
        <w:rPr>
          <w:rStyle w:val="StyleUnderline"/>
        </w:rPr>
        <w:t xml:space="preserve">s </w:t>
      </w:r>
      <w:r w:rsidRPr="00D7136D">
        <w:rPr>
          <w:rStyle w:val="Emphasis"/>
        </w:rPr>
        <w:t>a</w:t>
      </w:r>
      <w:r w:rsidRPr="00D7136D">
        <w:rPr>
          <w:rStyle w:val="StyleUnderline"/>
        </w:rPr>
        <w:t xml:space="preserve"> particular</w:t>
      </w:r>
      <w:r w:rsidRPr="00D7136D">
        <w:rPr>
          <w:rStyle w:val="Emphasis"/>
        </w:rPr>
        <w:t xml:space="preserve"> kind of</w:t>
      </w:r>
      <w:r w:rsidRPr="00D7136D">
        <w:rPr>
          <w:rStyle w:val="StyleUnderline"/>
        </w:rPr>
        <w:t xml:space="preserve"> self and </w:t>
      </w:r>
      <w:r w:rsidRPr="00D7136D">
        <w:rPr>
          <w:rStyle w:val="Emphasis"/>
        </w:rPr>
        <w:t>body</w:t>
      </w:r>
      <w:r w:rsidRPr="00D7136D">
        <w:rPr>
          <w:rStyle w:val="StyleUnderline"/>
        </w:rPr>
        <w:t xml:space="preserve"> (the bodily standard) </w:t>
      </w:r>
      <w:r w:rsidRPr="00D7136D">
        <w:rPr>
          <w:rStyle w:val="Emphasis"/>
        </w:rPr>
        <w:t>that is projected as</w:t>
      </w:r>
      <w:r w:rsidRPr="00D7136D">
        <w:rPr>
          <w:rStyle w:val="StyleUnderline"/>
        </w:rPr>
        <w:t xml:space="preserve"> the</w:t>
      </w:r>
      <w:r w:rsidRPr="00D7136D">
        <w:rPr>
          <w:rStyle w:val="Emphasis"/>
        </w:rPr>
        <w:t xml:space="preserve"> perfect, </w:t>
      </w:r>
      <w:proofErr w:type="spellStart"/>
      <w:r w:rsidRPr="00D7136D">
        <w:rPr>
          <w:rStyle w:val="StyleUnderline"/>
        </w:rPr>
        <w:t>speciestypical</w:t>
      </w:r>
      <w:proofErr w:type="spellEnd"/>
      <w:r w:rsidRPr="00D7136D">
        <w:rPr>
          <w:rStyle w:val="StyleUnderline"/>
        </w:rPr>
        <w:t xml:space="preserve"> </w:t>
      </w:r>
      <w:r w:rsidRPr="00D7136D">
        <w:rPr>
          <w:rStyle w:val="Emphasis"/>
        </w:rPr>
        <w:t>and</w:t>
      </w:r>
      <w:r w:rsidRPr="00D7136D">
        <w:rPr>
          <w:rStyle w:val="StyleUnderline"/>
        </w:rPr>
        <w:t xml:space="preserve"> therefore</w:t>
      </w:r>
      <w:r w:rsidRPr="00D7136D">
        <w:rPr>
          <w:rStyle w:val="Emphasis"/>
        </w:rPr>
        <w:t xml:space="preserve"> essential and fully human. Disability then is cast as a diminished state of being human.</w:t>
      </w:r>
      <w:r w:rsidRPr="008F45F2">
        <w:rPr>
          <w:sz w:val="8"/>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w:t>
      </w:r>
      <w:r w:rsidRPr="00905718">
        <w:rPr>
          <w:rStyle w:val="StyleUnderline"/>
        </w:rPr>
        <w:t xml:space="preserve">As a category to differentiate the normal from the pathological, the concept of </w:t>
      </w:r>
      <w:proofErr w:type="spellStart"/>
      <w:r w:rsidRPr="00324361">
        <w:rPr>
          <w:rStyle w:val="Emphasis"/>
          <w:highlight w:val="green"/>
        </w:rPr>
        <w:t>abledness</w:t>
      </w:r>
      <w:proofErr w:type="spellEnd"/>
      <w:r w:rsidRPr="00324361">
        <w:rPr>
          <w:rStyle w:val="Emphasis"/>
          <w:highlight w:val="green"/>
        </w:rPr>
        <w:t xml:space="preserve"> is predicated on some</w:t>
      </w:r>
      <w:r w:rsidRPr="00905718">
        <w:rPr>
          <w:rStyle w:val="StyleUnderline"/>
        </w:rPr>
        <w:t xml:space="preserve"> </w:t>
      </w:r>
      <w:r w:rsidRPr="00324361">
        <w:rPr>
          <w:rStyle w:val="StyleUnderline"/>
        </w:rPr>
        <w:t xml:space="preserve">preexisting </w:t>
      </w:r>
      <w:r w:rsidRPr="00324361">
        <w:rPr>
          <w:rStyle w:val="Emphasis"/>
          <w:highlight w:val="green"/>
        </w:rPr>
        <w:t>notion about</w:t>
      </w:r>
      <w:r w:rsidRPr="00107E29">
        <w:rPr>
          <w:rStyle w:val="Emphasis"/>
        </w:rPr>
        <w:t xml:space="preserve"> the nature of </w:t>
      </w:r>
      <w:r w:rsidRPr="00324361">
        <w:rPr>
          <w:rStyle w:val="Emphasis"/>
          <w:highlight w:val="green"/>
        </w:rPr>
        <w:t>typical</w:t>
      </w:r>
      <w:r w:rsidRPr="00905718">
        <w:rPr>
          <w:rStyle w:val="StyleUnderline"/>
        </w:rPr>
        <w:t xml:space="preserve"> species </w:t>
      </w:r>
      <w:r w:rsidRPr="00324361">
        <w:rPr>
          <w:rStyle w:val="Emphasis"/>
          <w:highlight w:val="green"/>
        </w:rPr>
        <w:t>functioning</w:t>
      </w:r>
      <w:r w:rsidRPr="00905718">
        <w:rPr>
          <w:rStyle w:val="StyleUnderline"/>
        </w:rPr>
        <w:t xml:space="preserve"> that is beyond culture and historical context.</w:t>
      </w:r>
      <w:r w:rsidRPr="008F45F2">
        <w:rPr>
          <w:sz w:val="8"/>
        </w:rPr>
        <w:t xml:space="preserve"> Ableism does not just stop at propagating what is typical for each species. </w:t>
      </w:r>
      <w:r w:rsidRPr="00107E29">
        <w:rPr>
          <w:rStyle w:val="Emphasis"/>
          <w:highlight w:val="green"/>
        </w:rPr>
        <w:t>An ableist imaginary tells us what a healthy body means</w:t>
      </w:r>
      <w:r w:rsidRPr="00905718">
        <w:rPr>
          <w:rStyle w:val="StyleUnderline"/>
        </w:rPr>
        <w:t xml:space="preserve"> – a normal mind, the pace, the tenor of thinking and the kinds of emotions and affect that are suitable to </w:t>
      </w:r>
      <w:r w:rsidRPr="00107E29">
        <w:rPr>
          <w:rStyle w:val="StyleUnderline"/>
        </w:rPr>
        <w:t>express.</w:t>
      </w:r>
      <w:r w:rsidRPr="008F45F2">
        <w:rPr>
          <w:sz w:val="8"/>
        </w:rPr>
        <w:t xml:space="preserve"> </w:t>
      </w:r>
      <w:proofErr w:type="gramStart"/>
      <w:r w:rsidRPr="008F45F2">
        <w:rPr>
          <w:sz w:val="8"/>
        </w:rPr>
        <w:t>Of course</w:t>
      </w:r>
      <w:proofErr w:type="gramEnd"/>
      <w:r w:rsidRPr="008F45F2">
        <w:rPr>
          <w:sz w:val="8"/>
        </w:rPr>
        <w:t xml:space="preserve"> </w:t>
      </w:r>
      <w:r w:rsidRPr="00107E29">
        <w:rPr>
          <w:rStyle w:val="StyleUnderline"/>
        </w:rPr>
        <w:t>these</w:t>
      </w:r>
      <w:r w:rsidRPr="008F45F2">
        <w:rPr>
          <w:sz w:val="8"/>
        </w:rPr>
        <w:t xml:space="preserve"> ‘fictional’ </w:t>
      </w:r>
      <w:r w:rsidRPr="00905718">
        <w:rPr>
          <w:rStyle w:val="StyleUnderline"/>
        </w:rPr>
        <w:t>characteristics then are promoted as a natural ideal</w:t>
      </w:r>
      <w:r w:rsidRPr="00182F71">
        <w:rPr>
          <w:rStyle w:val="StyleUnderline"/>
        </w:rPr>
        <w:t xml:space="preserve">. </w:t>
      </w:r>
      <w:r w:rsidRPr="00B714B6">
        <w:rPr>
          <w:rStyle w:val="Emphasis"/>
          <w:highlight w:val="green"/>
        </w:rPr>
        <w:t>This</w:t>
      </w:r>
      <w:r w:rsidRPr="00107E29">
        <w:rPr>
          <w:rStyle w:val="Emphasis"/>
        </w:rPr>
        <w:t xml:space="preserve"> abled imaginary </w:t>
      </w:r>
      <w:r w:rsidRPr="00B714B6">
        <w:rPr>
          <w:rStyle w:val="Emphasis"/>
          <w:highlight w:val="green"/>
        </w:rPr>
        <w:t>relies upon</w:t>
      </w:r>
      <w:r w:rsidRPr="00182F71">
        <w:rPr>
          <w:rStyle w:val="StyleUnderline"/>
        </w:rPr>
        <w:t xml:space="preserve"> the existence of </w:t>
      </w:r>
      <w:r w:rsidRPr="00B714B6">
        <w:rPr>
          <w:rStyle w:val="Emphasis"/>
          <w:highlight w:val="green"/>
        </w:rPr>
        <w:t>an unacknowledged</w:t>
      </w:r>
      <w:r w:rsidRPr="00182F71">
        <w:rPr>
          <w:rStyle w:val="StyleUnderline"/>
        </w:rPr>
        <w:t xml:space="preserve"> imagined </w:t>
      </w:r>
      <w:r w:rsidRPr="00107E29">
        <w:rPr>
          <w:rStyle w:val="Emphasis"/>
        </w:rPr>
        <w:t xml:space="preserve">shared </w:t>
      </w:r>
      <w:r w:rsidRPr="00B714B6">
        <w:rPr>
          <w:rStyle w:val="Emphasis"/>
          <w:highlight w:val="green"/>
        </w:rPr>
        <w:t>community of able-bodied</w:t>
      </w:r>
      <w:r w:rsidRPr="00182F71">
        <w:rPr>
          <w:rStyle w:val="StyleUnderline"/>
        </w:rPr>
        <w:t xml:space="preserve">/minded </w:t>
      </w:r>
      <w:r w:rsidRPr="00B714B6">
        <w:rPr>
          <w:rStyle w:val="Emphasis"/>
          <w:highlight w:val="green"/>
        </w:rPr>
        <w:t>people held together by</w:t>
      </w:r>
      <w:r w:rsidRPr="00B714B6">
        <w:rPr>
          <w:rStyle w:val="Emphasis"/>
        </w:rPr>
        <w:t xml:space="preserve"> a common</w:t>
      </w:r>
      <w:r w:rsidRPr="00107E29">
        <w:rPr>
          <w:rStyle w:val="StyleUnderline"/>
        </w:rPr>
        <w:t xml:space="preserve"> ableist </w:t>
      </w:r>
      <w:r w:rsidRPr="00107E29">
        <w:rPr>
          <w:rStyle w:val="Emphasis"/>
        </w:rPr>
        <w:t>world view that asserts the preferability</w:t>
      </w:r>
      <w:r w:rsidRPr="00182F71">
        <w:rPr>
          <w:rStyle w:val="StyleUnderline"/>
        </w:rPr>
        <w:t xml:space="preserve"> and compulsoriness </w:t>
      </w:r>
      <w:r w:rsidRPr="00107E29">
        <w:rPr>
          <w:rStyle w:val="Emphasis"/>
        </w:rPr>
        <w:t xml:space="preserve">of the norms of </w:t>
      </w:r>
      <w:r w:rsidRPr="00B714B6">
        <w:rPr>
          <w:rStyle w:val="Emphasis"/>
          <w:highlight w:val="green"/>
        </w:rPr>
        <w:t>ableism.</w:t>
      </w:r>
      <w:r w:rsidRPr="008F45F2">
        <w:rPr>
          <w:sz w:val="8"/>
        </w:rPr>
        <w:t xml:space="preserve"> </w:t>
      </w:r>
      <w:r w:rsidRPr="00107E29">
        <w:rPr>
          <w:rStyle w:val="StyleUnderline"/>
        </w:rPr>
        <w:t xml:space="preserve">Such </w:t>
      </w:r>
      <w:r w:rsidRPr="00107E29">
        <w:rPr>
          <w:rStyle w:val="Emphasis"/>
        </w:rPr>
        <w:t>ableist schemas erase</w:t>
      </w:r>
      <w:r w:rsidRPr="00107E29">
        <w:rPr>
          <w:rStyle w:val="StyleUnderline"/>
        </w:rPr>
        <w:t xml:space="preserve"> differences in </w:t>
      </w:r>
      <w:r w:rsidRPr="00107E29">
        <w:rPr>
          <w:rStyle w:val="Emphasis"/>
        </w:rPr>
        <w:t>the ways humans express</w:t>
      </w:r>
      <w:r w:rsidRPr="00107E29">
        <w:rPr>
          <w:rStyle w:val="StyleUnderline"/>
        </w:rPr>
        <w:t xml:space="preserve"> our </w:t>
      </w:r>
      <w:r w:rsidRPr="00107E29">
        <w:rPr>
          <w:rStyle w:val="Emphasis"/>
        </w:rPr>
        <w:t>emotions, use our thinking and bodies</w:t>
      </w:r>
      <w:r w:rsidRPr="00107E29">
        <w:rPr>
          <w:rStyle w:val="StyleUnderline"/>
        </w:rPr>
        <w:t xml:space="preserve"> in different cultures and in different situations.</w:t>
      </w:r>
      <w:r w:rsidRPr="008F45F2">
        <w:rPr>
          <w:sz w:val="8"/>
        </w:rPr>
        <w:t xml:space="preserve"> </w:t>
      </w:r>
      <w:r w:rsidRPr="00107E29">
        <w:rPr>
          <w:rStyle w:val="StyleUnderline"/>
        </w:rPr>
        <w:t xml:space="preserve">This in turn enacts bodily Otherness rendered sometimes as the ‘disabled’, ‘perverted’ or ‘abnormal body’, clearly demarcating the boundaries of normal and </w:t>
      </w:r>
      <w:r w:rsidRPr="00B714B6">
        <w:rPr>
          <w:rStyle w:val="StyleUnderline"/>
        </w:rPr>
        <w:t xml:space="preserve">pathological. </w:t>
      </w:r>
      <w:r w:rsidRPr="00A9023D">
        <w:rPr>
          <w:rStyle w:val="Emphasis"/>
        </w:rPr>
        <w:t>A critical feature of an ableist orientation is a belief that</w:t>
      </w:r>
      <w:r w:rsidRPr="00B714B6">
        <w:rPr>
          <w:rStyle w:val="StyleUnderline"/>
        </w:rPr>
        <w:t xml:space="preserve"> impairment or </w:t>
      </w:r>
      <w:r w:rsidRPr="00A9023D">
        <w:rPr>
          <w:rStyle w:val="Emphasis"/>
        </w:rPr>
        <w:t>disability is inherently negative and</w:t>
      </w:r>
      <w:r w:rsidRPr="00B714B6">
        <w:rPr>
          <w:rStyle w:val="StyleUnderline"/>
        </w:rPr>
        <w:t xml:space="preserve"> at its essence is a form of harm in need of improvement, cure or </w:t>
      </w:r>
      <w:r w:rsidRPr="00A9023D">
        <w:rPr>
          <w:rStyle w:val="Emphasis"/>
        </w:rPr>
        <w:t>indeed eradication.</w:t>
      </w:r>
      <w:r w:rsidRPr="008F45F2">
        <w:rPr>
          <w:sz w:val="8"/>
        </w:rPr>
        <w:t xml:space="preserve"> Studies in Ableism (</w:t>
      </w:r>
      <w:proofErr w:type="spellStart"/>
      <w:r w:rsidRPr="008F45F2">
        <w:rPr>
          <w:sz w:val="8"/>
        </w:rPr>
        <w:t>SiA</w:t>
      </w:r>
      <w:proofErr w:type="spellEnd"/>
      <w:r w:rsidRPr="008F45F2">
        <w:rPr>
          <w:sz w:val="8"/>
        </w:rPr>
        <w:t xml:space="preserve">) inverts traditional approaches, by shifting our concentration to what the study of disability tells us about the production, </w:t>
      </w:r>
      <w:proofErr w:type="gramStart"/>
      <w:r w:rsidRPr="008F45F2">
        <w:rPr>
          <w:sz w:val="8"/>
        </w:rPr>
        <w:t>operation</w:t>
      </w:r>
      <w:proofErr w:type="gramEnd"/>
      <w:r w:rsidRPr="008F45F2">
        <w:rPr>
          <w:sz w:val="8"/>
        </w:rPr>
        <w:t xml:space="preserve"> and maintenance of ableism. In not looking solely at disability, we can focus on how the abled able-bodied, non-disabled identity is maintained and privileged. Disability does not even need to be in the picture. </w:t>
      </w:r>
      <w:proofErr w:type="spellStart"/>
      <w:r w:rsidRPr="008F45F2">
        <w:rPr>
          <w:sz w:val="8"/>
        </w:rPr>
        <w:t>SiA’s</w:t>
      </w:r>
      <w:proofErr w:type="spellEnd"/>
      <w:r w:rsidRPr="008F45F2">
        <w:rPr>
          <w:sz w:val="8"/>
        </w:rPr>
        <w:t xml:space="preserve"> interest in </w:t>
      </w:r>
      <w:proofErr w:type="spellStart"/>
      <w:r w:rsidRPr="008F45F2">
        <w:rPr>
          <w:sz w:val="8"/>
        </w:rPr>
        <w:t>abledness</w:t>
      </w:r>
      <w:proofErr w:type="spellEnd"/>
      <w:r w:rsidRPr="008F45F2">
        <w:rPr>
          <w:sz w:val="8"/>
        </w:rPr>
        <w:t xml:space="preserve"> means that the theoretical foundations are readily applicable to the study of difference and the dividing practices of race, gender, </w:t>
      </w:r>
      <w:proofErr w:type="gramStart"/>
      <w:r w:rsidRPr="008F45F2">
        <w:rPr>
          <w:sz w:val="8"/>
        </w:rPr>
        <w:t>location</w:t>
      </w:r>
      <w:proofErr w:type="gramEnd"/>
      <w:r w:rsidRPr="008F45F2">
        <w:rPr>
          <w:sz w:val="8"/>
        </w:rPr>
        <w:t xml:space="preserve"> and sexual orientation. Reframing our focus from disability to ableism prompts different preoccupations: • What does the study of the politics of ‘vulnerability’ tells us about what it means to be ‘non-vulnerable’? • </w:t>
      </w:r>
      <w:proofErr w:type="gramStart"/>
      <w:r w:rsidRPr="008F45F2">
        <w:rPr>
          <w:sz w:val="8"/>
        </w:rPr>
        <w:t>Indeed</w:t>
      </w:r>
      <w:proofErr w:type="gramEnd"/>
      <w:r w:rsidRPr="008F45F2">
        <w:rPr>
          <w:sz w:val="8"/>
        </w:rPr>
        <w:t xml:space="preserve"> how is the very </w:t>
      </w:r>
      <w:proofErr w:type="spellStart"/>
      <w:r w:rsidRPr="008F45F2">
        <w:rPr>
          <w:sz w:val="8"/>
        </w:rPr>
        <w:t>conceptualisation</w:t>
      </w:r>
      <w:proofErr w:type="spellEnd"/>
      <w:r w:rsidRPr="008F45F2">
        <w:rPr>
          <w:sz w:val="8"/>
        </w:rPr>
        <w:t xml:space="preserve"> of ‘autonomy’ framed in the light of discourses of ‘vulnerability’? • In representing vulnerability as universal does this detract from the specificity of disability </w:t>
      </w:r>
      <w:proofErr w:type="gramStart"/>
      <w:r w:rsidRPr="008F45F2">
        <w:rPr>
          <w:sz w:val="8"/>
        </w:rPr>
        <w:t>experiences?</w:t>
      </w:r>
      <w:proofErr w:type="gramEnd"/>
      <w:r w:rsidRPr="008F45F2">
        <w:rPr>
          <w:sz w:val="8"/>
        </w:rPr>
        <w:t xml:space="preserve"> </w:t>
      </w:r>
      <w:proofErr w:type="spellStart"/>
      <w:r w:rsidRPr="008F45F2">
        <w:rPr>
          <w:sz w:val="8"/>
        </w:rPr>
        <w:t>SiA</w:t>
      </w:r>
      <w:proofErr w:type="spellEnd"/>
      <w:r w:rsidRPr="008F45F2">
        <w:rPr>
          <w:sz w:val="8"/>
        </w:rPr>
        <w:t xml:space="preserve"> examines the ways that concepts of wellbeing, vulnerability and deficiency circulate throughout society and impact upon economic, social, </w:t>
      </w:r>
      <w:proofErr w:type="gramStart"/>
      <w:r w:rsidRPr="008F45F2">
        <w:rPr>
          <w:sz w:val="8"/>
        </w:rPr>
        <w:t>legal</w:t>
      </w:r>
      <w:proofErr w:type="gramEnd"/>
      <w:r w:rsidRPr="008F45F2">
        <w:rPr>
          <w:sz w:val="8"/>
        </w:rPr>
        <w:t xml:space="preserve"> and ethical choices. Principally </w:t>
      </w:r>
      <w:proofErr w:type="spellStart"/>
      <w:r w:rsidRPr="008F45F2">
        <w:rPr>
          <w:sz w:val="8"/>
        </w:rPr>
        <w:t>SiA</w:t>
      </w:r>
      <w:proofErr w:type="spellEnd"/>
      <w:r w:rsidRPr="008F45F2">
        <w:rPr>
          <w:sz w:val="8"/>
        </w:rPr>
        <w:t xml:space="preserve"> focuses on the limits of tolerance and possessive individualism. Extending the theorization of disability, studies in ableism can enrich our understanding of the production of vulnerability and the terms of engagement in civic life and the possibilities of social inclusion. I now turn to unpacking the nuances and structure of a theory of ableism. </w:t>
      </w:r>
      <w:r w:rsidRPr="00A9023D">
        <w:rPr>
          <w:rStyle w:val="StyleUnderline"/>
        </w:rPr>
        <w:t xml:space="preserve">The development of </w:t>
      </w:r>
      <w:r w:rsidRPr="0027294E">
        <w:rPr>
          <w:rStyle w:val="StyleUnderline"/>
        </w:rPr>
        <w:t>ableist knowledge occurs on the basis of relationships shaped by binaries</w:t>
      </w:r>
      <w:r w:rsidRPr="00A9023D">
        <w:rPr>
          <w:rStyle w:val="StyleUnderline"/>
        </w:rPr>
        <w:t xml:space="preserve"> that are mutually forming.</w:t>
      </w:r>
      <w:r w:rsidRPr="008F45F2">
        <w:rPr>
          <w:sz w:val="8"/>
        </w:rPr>
        <w:t xml:space="preserve"> For </w:t>
      </w:r>
      <w:proofErr w:type="gramStart"/>
      <w:r w:rsidRPr="008F45F2">
        <w:rPr>
          <w:sz w:val="8"/>
        </w:rPr>
        <w:t>example</w:t>
      </w:r>
      <w:proofErr w:type="gramEnd"/>
      <w:r w:rsidRPr="008F45F2">
        <w:rPr>
          <w:sz w:val="8"/>
        </w:rPr>
        <w:t xml:space="preserve"> </w:t>
      </w:r>
      <w:r w:rsidRPr="00A9023D">
        <w:rPr>
          <w:rStyle w:val="StyleUnderline"/>
        </w:rPr>
        <w:t>it is not possible to have a fully inclusive notion of ‘health’ without a carefully contained understanding of not-health</w:t>
      </w:r>
      <w:r w:rsidRPr="008F45F2">
        <w:rPr>
          <w:sz w:val="8"/>
        </w:rPr>
        <w:t xml:space="preserve"> (</w:t>
      </w:r>
      <w:r w:rsidRPr="00A9023D">
        <w:rPr>
          <w:rStyle w:val="StyleUnderline"/>
        </w:rPr>
        <w:t>we call this disability</w:t>
      </w:r>
      <w:r w:rsidRPr="008F45F2">
        <w:rPr>
          <w:sz w:val="8"/>
        </w:rPr>
        <w:t xml:space="preserve"> or sometimes chronic illness). </w:t>
      </w:r>
      <w:r w:rsidRPr="00D7136D">
        <w:rPr>
          <w:rStyle w:val="Emphasis"/>
        </w:rPr>
        <w:t>The ableist divide</w:t>
      </w:r>
      <w:r w:rsidRPr="00D7136D">
        <w:rPr>
          <w:rStyle w:val="StyleUnderline"/>
        </w:rPr>
        <w:t xml:space="preserve"> can </w:t>
      </w:r>
      <w:r w:rsidRPr="00D7136D">
        <w:rPr>
          <w:rStyle w:val="Emphasis"/>
        </w:rPr>
        <w:t>also capture</w:t>
      </w:r>
      <w:r w:rsidRPr="00D7136D">
        <w:rPr>
          <w:rStyle w:val="StyleUnderline"/>
        </w:rPr>
        <w:t xml:space="preserve"> lopsided </w:t>
      </w:r>
      <w:r w:rsidRPr="00D7136D">
        <w:rPr>
          <w:rStyle w:val="Emphasis"/>
        </w:rPr>
        <w:t>relations</w:t>
      </w:r>
      <w:r w:rsidRPr="00D7136D">
        <w:rPr>
          <w:rStyle w:val="StyleUnderline"/>
        </w:rPr>
        <w:t xml:space="preserve"> based on differences </w:t>
      </w:r>
      <w:r w:rsidRPr="00D7136D">
        <w:rPr>
          <w:rStyle w:val="Emphasis"/>
        </w:rPr>
        <w:t>of sex,</w:t>
      </w:r>
      <w:r w:rsidRPr="00D7136D">
        <w:rPr>
          <w:rStyle w:val="StyleUnderline"/>
        </w:rPr>
        <w:t xml:space="preserve"> (not white) </w:t>
      </w:r>
      <w:r w:rsidRPr="00D7136D">
        <w:rPr>
          <w:rStyle w:val="Emphasis"/>
        </w:rPr>
        <w:t>race, and animality</w:t>
      </w:r>
      <w:r w:rsidRPr="0027294E">
        <w:rPr>
          <w:rStyle w:val="Emphasis"/>
        </w:rPr>
        <w:t xml:space="preserve"> which</w:t>
      </w:r>
      <w:r w:rsidRPr="0027294E">
        <w:rPr>
          <w:rStyle w:val="StyleUnderline"/>
        </w:rPr>
        <w:t xml:space="preserve"> in knowledge and social practices </w:t>
      </w:r>
      <w:r w:rsidRPr="0027294E">
        <w:rPr>
          <w:rStyle w:val="Emphasis"/>
        </w:rPr>
        <w:t>have been constituted as sites of</w:t>
      </w:r>
      <w:r w:rsidRPr="0027294E">
        <w:rPr>
          <w:rStyle w:val="StyleUnderline"/>
        </w:rPr>
        <w:t xml:space="preserve"> aberrancy or </w:t>
      </w:r>
      <w:r w:rsidRPr="0027294E">
        <w:rPr>
          <w:rStyle w:val="Emphasis"/>
        </w:rPr>
        <w:t>disability. There are two features that produce ableism relations: the idea of normal</w:t>
      </w:r>
      <w:r w:rsidRPr="008F45F2">
        <w:rPr>
          <w:sz w:val="8"/>
        </w:rPr>
        <w:t xml:space="preserve"> (</w:t>
      </w:r>
      <w:r w:rsidRPr="0027294E">
        <w:rPr>
          <w:rStyle w:val="StyleUnderline"/>
        </w:rPr>
        <w:t>normative individual</w:t>
      </w:r>
      <w:r w:rsidRPr="0027294E">
        <w:rPr>
          <w:rStyle w:val="Emphasis"/>
        </w:rPr>
        <w:t>); and a Constitutional Divide</w:t>
      </w:r>
      <w:r w:rsidRPr="0027294E">
        <w:rPr>
          <w:rStyle w:val="StyleUnderline"/>
        </w:rPr>
        <w:t>, the division enforced between the ‘normal’ and the ‘aberrant’ enacted through the processes of purification and translation.</w:t>
      </w:r>
      <w:r w:rsidRPr="008F45F2">
        <w:rPr>
          <w:sz w:val="8"/>
        </w:rPr>
        <w:t xml:space="preserve"> What </w:t>
      </w:r>
      <w:r w:rsidRPr="00E23704">
        <w:rPr>
          <w:rStyle w:val="Emphasis"/>
        </w:rPr>
        <w:t>Normal</w:t>
      </w:r>
      <w:r w:rsidRPr="008F45F2">
        <w:rPr>
          <w:sz w:val="8"/>
        </w:rPr>
        <w:t xml:space="preserve">? </w:t>
      </w:r>
      <w:r w:rsidRPr="0027294E">
        <w:rPr>
          <w:rStyle w:val="StyleUnderline"/>
        </w:rPr>
        <w:t>People who fall short of this norm</w:t>
      </w:r>
      <w:r w:rsidRPr="008F45F2">
        <w:rPr>
          <w:sz w:val="8"/>
        </w:rPr>
        <w:t xml:space="preserve"> (to a greater or lesser degree) </w:t>
      </w:r>
      <w:r w:rsidRPr="0027294E">
        <w:rPr>
          <w:rStyle w:val="StyleUnderline"/>
        </w:rPr>
        <w:t>are thought of as aberrant, unthinkable, underdeveloped and not fully human</w:t>
      </w:r>
      <w:r w:rsidRPr="008F45F2">
        <w:rPr>
          <w:sz w:val="8"/>
        </w:rPr>
        <w:t xml:space="preserve"> resulting in a comprised social and legal status. Whilst it might be easy to speculate about the kinds of people that maybe regarded as disabled and their interior life, when thinking about the essential aspects pertaining to able-</w:t>
      </w:r>
      <w:proofErr w:type="spellStart"/>
      <w:r w:rsidRPr="008F45F2">
        <w:rPr>
          <w:sz w:val="8"/>
        </w:rPr>
        <w:t>bodiedness</w:t>
      </w:r>
      <w:proofErr w:type="spellEnd"/>
      <w:r w:rsidRPr="008F45F2">
        <w:rPr>
          <w:sz w:val="8"/>
        </w:rPr>
        <w:t xml:space="preserve"> this task becomes difficult and elusive. </w:t>
      </w:r>
      <w:r w:rsidRPr="0027294E">
        <w:rPr>
          <w:rStyle w:val="StyleUnderline"/>
        </w:rPr>
        <w:t>Being able-bodied is always relational to that which is considered its opposite</w:t>
      </w:r>
      <w:r w:rsidRPr="008F45F2">
        <w:rPr>
          <w:sz w:val="8"/>
        </w:rPr>
        <w:t xml:space="preserve">, whereas </w:t>
      </w:r>
      <w:r w:rsidRPr="0027294E">
        <w:rPr>
          <w:rStyle w:val="StyleUnderline"/>
        </w:rPr>
        <w:t>disability involves assigning labels to bodies and mentalities outside of the norm.</w:t>
      </w:r>
      <w:r w:rsidRPr="008F45F2">
        <w:rPr>
          <w:sz w:val="8"/>
        </w:rPr>
        <w:t xml:space="preserve"> Hence </w:t>
      </w:r>
      <w:r w:rsidRPr="0027294E">
        <w:rPr>
          <w:rStyle w:val="Emphasis"/>
        </w:rPr>
        <w:t>relations of ableism are based on an ontology of negation.</w:t>
      </w:r>
      <w:r w:rsidRPr="008F45F2">
        <w:rPr>
          <w:sz w:val="8"/>
        </w:rPr>
        <w:t xml:space="preserve"> As a practice, </w:t>
      </w:r>
      <w:r w:rsidRPr="00E23704">
        <w:rPr>
          <w:rStyle w:val="Emphasis"/>
        </w:rPr>
        <w:t>ableism demands</w:t>
      </w:r>
      <w:r w:rsidRPr="00E23704">
        <w:rPr>
          <w:rStyle w:val="StyleUnderline"/>
        </w:rPr>
        <w:t xml:space="preserve"> a form of </w:t>
      </w:r>
      <w:r w:rsidRPr="00E23704">
        <w:rPr>
          <w:rStyle w:val="Emphasis"/>
        </w:rPr>
        <w:t>individualism</w:t>
      </w:r>
      <w:r w:rsidRPr="00E23704">
        <w:rPr>
          <w:rStyle w:val="StyleUnderline"/>
        </w:rPr>
        <w:t xml:space="preserve"> that is </w:t>
      </w:r>
      <w:r w:rsidRPr="00E23704">
        <w:rPr>
          <w:rStyle w:val="Emphasis"/>
        </w:rPr>
        <w:t>pre-occupied with self-improvement</w:t>
      </w:r>
      <w:r w:rsidRPr="008F45F2">
        <w:rPr>
          <w:sz w:val="8"/>
        </w:rPr>
        <w:t xml:space="preserve"> and bodily enhancement that struggles with the reality of illness, </w:t>
      </w:r>
      <w:proofErr w:type="gramStart"/>
      <w:r w:rsidRPr="008F45F2">
        <w:rPr>
          <w:sz w:val="8"/>
        </w:rPr>
        <w:t>disability</w:t>
      </w:r>
      <w:proofErr w:type="gramEnd"/>
      <w:r w:rsidRPr="008F45F2">
        <w:rPr>
          <w:sz w:val="8"/>
        </w:rPr>
        <w:t xml:space="preserve"> and misfortune. Ableism is married to a sense of permanency of the idealized human form and competencies. With the development of enhancement technologies (cosmetic neurology and surgery for instance) the notion of the norm is constantly sliding, maybe creating a larger pool of ‘abnormal’ persons who because of ‘choice’ or limited resources cannot improve themselves and hence lapse into deficiency and are </w:t>
      </w:r>
      <w:proofErr w:type="spellStart"/>
      <w:r w:rsidRPr="008F45F2">
        <w:rPr>
          <w:sz w:val="8"/>
        </w:rPr>
        <w:t>characterised</w:t>
      </w:r>
      <w:proofErr w:type="spellEnd"/>
      <w:r w:rsidRPr="008F45F2">
        <w:rPr>
          <w:sz w:val="8"/>
        </w:rPr>
        <w:t xml:space="preserve"> as ‘risk populations</w:t>
      </w:r>
      <w:proofErr w:type="gramStart"/>
      <w:r w:rsidRPr="008F45F2">
        <w:rPr>
          <w:sz w:val="8"/>
        </w:rPr>
        <w:t>’..</w:t>
      </w:r>
      <w:proofErr w:type="gramEnd"/>
      <w:r w:rsidRPr="008F45F2">
        <w:rPr>
          <w:sz w:val="8"/>
        </w:rPr>
        <w:t xml:space="preserve"> A counter-ableist version of impairment might explore what the experience of impairment produces and ask how does disability productively </w:t>
      </w:r>
      <w:proofErr w:type="spellStart"/>
      <w:r w:rsidRPr="008F45F2">
        <w:rPr>
          <w:sz w:val="8"/>
        </w:rPr>
        <w:t>colour</w:t>
      </w:r>
      <w:proofErr w:type="spellEnd"/>
      <w:r w:rsidRPr="008F45F2">
        <w:rPr>
          <w:sz w:val="8"/>
        </w:rPr>
        <w:t xml:space="preserve"> our lives? The second feature is a </w:t>
      </w:r>
      <w:r w:rsidRPr="00E23704">
        <w:rPr>
          <w:rStyle w:val="Emphasis"/>
        </w:rPr>
        <w:t>constitutional divide</w:t>
      </w:r>
      <w:r w:rsidRPr="008F45F2">
        <w:rPr>
          <w:sz w:val="8"/>
        </w:rPr>
        <w:t xml:space="preserve"> between the normal and pathological. Constitutions are related to the structure or attributes of an entity which shapes a </w:t>
      </w:r>
      <w:proofErr w:type="spellStart"/>
      <w:r w:rsidRPr="008F45F2">
        <w:rPr>
          <w:sz w:val="8"/>
        </w:rPr>
        <w:t>characterisation</w:t>
      </w:r>
      <w:proofErr w:type="spellEnd"/>
      <w:r w:rsidRPr="008F45F2">
        <w:rPr>
          <w:sz w:val="8"/>
        </w:rPr>
        <w:t>. Constitutions are concerned with jurisdiction and boundaries between persons, things and actions and the ways that each of these elements assemble and interpenetrate (</w:t>
      </w:r>
      <w:proofErr w:type="spellStart"/>
      <w:r w:rsidRPr="008F45F2">
        <w:rPr>
          <w:sz w:val="8"/>
        </w:rPr>
        <w:t>Mussawir</w:t>
      </w:r>
      <w:proofErr w:type="spellEnd"/>
      <w:r w:rsidRPr="008F45F2">
        <w:rPr>
          <w:sz w:val="8"/>
        </w:rPr>
        <w:t xml:space="preserve">, 2011). As such constitutionality is linked to cosmography and order the terms of relations. Constitutions (rule matrices) establish the terrain, the ground rules for governance, processes for clearance and right relation and how things are or how they are meant to be. </w:t>
      </w:r>
      <w:r w:rsidRPr="00E23704">
        <w:rPr>
          <w:rStyle w:val="StyleUnderline"/>
        </w:rPr>
        <w:t>Divisions of constitutionality requires people to identify with a category</w:t>
      </w:r>
      <w:r w:rsidRPr="008F45F2">
        <w:rPr>
          <w:sz w:val="8"/>
        </w:rPr>
        <w:t xml:space="preserve"> – ‘are you disabled or not?’ ‘Oh, no I am not disabled, I am ill or depressed!’, or ‘I am able-bodied’, or “Are you fit or unfit to plead’? For the ease of </w:t>
      </w:r>
      <w:proofErr w:type="gramStart"/>
      <w:r w:rsidRPr="008F45F2">
        <w:rPr>
          <w:sz w:val="8"/>
        </w:rPr>
        <w:t>conversation</w:t>
      </w:r>
      <w:proofErr w:type="gramEnd"/>
      <w:r w:rsidRPr="008F45F2">
        <w:rPr>
          <w:sz w:val="8"/>
        </w:rPr>
        <w:t xml:space="preserve"> we often feel the need to </w:t>
      </w:r>
      <w:proofErr w:type="spellStart"/>
      <w:r w:rsidRPr="008F45F2">
        <w:rPr>
          <w:sz w:val="8"/>
        </w:rPr>
        <w:t>minimise</w:t>
      </w:r>
      <w:proofErr w:type="spellEnd"/>
      <w:r w:rsidRPr="008F45F2">
        <w:rPr>
          <w:sz w:val="8"/>
        </w:rPr>
        <w:t xml:space="preserve"> any confusion. Many of this audience will know of that such a clear divide is blatant propaganda even if they have not up until now had a name for it or find the language of constitutions a bit bristly. Bruno Latour (1993, 10 - 11) states “...these two independent practices of </w:t>
      </w:r>
      <w:proofErr w:type="spellStart"/>
      <w:r w:rsidRPr="008F45F2">
        <w:rPr>
          <w:sz w:val="8"/>
        </w:rPr>
        <w:t>normalising</w:t>
      </w:r>
      <w:proofErr w:type="spellEnd"/>
      <w:r w:rsidRPr="008F45F2">
        <w:rPr>
          <w:sz w:val="8"/>
        </w:rPr>
        <w:t xml:space="preserve"> and pathologizing] ... must remain distinct in order for them to work/function.” </w:t>
      </w:r>
      <w:r w:rsidRPr="00E23704">
        <w:rPr>
          <w:rStyle w:val="Emphasis"/>
        </w:rPr>
        <w:t>If the definition</w:t>
      </w:r>
      <w:r w:rsidRPr="00E23704">
        <w:rPr>
          <w:rStyle w:val="StyleUnderline"/>
        </w:rPr>
        <w:t xml:space="preserve">s </w:t>
      </w:r>
      <w:r w:rsidRPr="00E23704">
        <w:rPr>
          <w:rStyle w:val="Emphasis"/>
        </w:rPr>
        <w:t>of abled</w:t>
      </w:r>
      <w:r w:rsidRPr="00E23704">
        <w:rPr>
          <w:rStyle w:val="StyleUnderline"/>
        </w:rPr>
        <w:t xml:space="preserve">-bodied </w:t>
      </w:r>
      <w:r w:rsidRPr="00E23704">
        <w:rPr>
          <w:rStyle w:val="Emphasis"/>
        </w:rPr>
        <w:t>and disabled become unclear</w:t>
      </w:r>
      <w:r w:rsidRPr="00E23704">
        <w:rPr>
          <w:rStyle w:val="StyleUnderline"/>
        </w:rPr>
        <w:t xml:space="preserve"> or slippery </w:t>
      </w:r>
      <w:r w:rsidRPr="00E23704">
        <w:rPr>
          <w:rStyle w:val="Emphasis"/>
        </w:rPr>
        <w:t>the</w:t>
      </w:r>
      <w:r w:rsidRPr="008F45F2">
        <w:rPr>
          <w:sz w:val="8"/>
        </w:rPr>
        <w:t xml:space="preserve"> business of legal and </w:t>
      </w:r>
      <w:r w:rsidRPr="00E23704">
        <w:rPr>
          <w:rStyle w:val="Emphasis"/>
        </w:rPr>
        <w:t>government</w:t>
      </w:r>
      <w:r w:rsidRPr="008F45F2">
        <w:rPr>
          <w:sz w:val="8"/>
        </w:rPr>
        <w:t xml:space="preserve">al administration </w:t>
      </w:r>
      <w:r w:rsidRPr="00E23704">
        <w:rPr>
          <w:rStyle w:val="Emphasis"/>
        </w:rPr>
        <w:t>would have problems functioning.</w:t>
      </w:r>
      <w:r w:rsidRPr="008F45F2">
        <w:rPr>
          <w:sz w:val="8"/>
        </w:rPr>
        <w:t xml:space="preserve">8 </w:t>
      </w:r>
      <w:r w:rsidRPr="00E23704">
        <w:rPr>
          <w:rStyle w:val="Emphasis"/>
        </w:rPr>
        <w:t>Alarm would arise due to uncertainty as</w:t>
      </w:r>
      <w:r w:rsidRPr="00E23704">
        <w:rPr>
          <w:rStyle w:val="StyleUnderline"/>
        </w:rPr>
        <w:t xml:space="preserve"> to </w:t>
      </w:r>
      <w:r w:rsidRPr="00E23704">
        <w:rPr>
          <w:rStyle w:val="Emphasis"/>
        </w:rPr>
        <w:t>how to classify</w:t>
      </w:r>
      <w:r w:rsidRPr="00E23704">
        <w:rPr>
          <w:rStyle w:val="StyleUnderline"/>
        </w:rPr>
        <w:t xml:space="preserve"> certain </w:t>
      </w:r>
      <w:r w:rsidRPr="0004232F">
        <w:rPr>
          <w:rStyle w:val="Emphasis"/>
        </w:rPr>
        <w:t>people</w:t>
      </w:r>
      <w:r w:rsidRPr="00E23704">
        <w:rPr>
          <w:rStyle w:val="StyleUnderline"/>
        </w:rPr>
        <w:t xml:space="preserve"> and in which category; the </w:t>
      </w:r>
      <w:r w:rsidRPr="0004232F">
        <w:rPr>
          <w:rStyle w:val="Emphasis"/>
        </w:rPr>
        <w:t>distribution of resources would unravel.</w:t>
      </w:r>
      <w:r w:rsidRPr="008F45F2">
        <w:rPr>
          <w:sz w:val="8"/>
        </w:rPr>
        <w:t xml:space="preserve"> Social differentiation produces difference: the abled and disabled which in turn are products of our ways of looking and sensing. People are made different by a process of being seen and treated as disabled, as outlawed disability or abled9 (Lawson, 2008, 517). </w:t>
      </w:r>
      <w:r w:rsidRPr="0004232F">
        <w:rPr>
          <w:rStyle w:val="Emphasis"/>
        </w:rPr>
        <w:t>Clarification of this</w:t>
      </w:r>
      <w:r w:rsidRPr="00E23704">
        <w:rPr>
          <w:rStyle w:val="StyleUnderline"/>
        </w:rPr>
        <w:t xml:space="preserve"> perceived ‘</w:t>
      </w:r>
      <w:r w:rsidRPr="0004232F">
        <w:rPr>
          <w:rStyle w:val="Emphasis"/>
        </w:rPr>
        <w:t>uncertainty</w:t>
      </w:r>
      <w:r w:rsidRPr="00E23704">
        <w:rPr>
          <w:rStyle w:val="StyleUnderline"/>
        </w:rPr>
        <w:t xml:space="preserve">’ </w:t>
      </w:r>
      <w:r w:rsidRPr="0004232F">
        <w:rPr>
          <w:rStyle w:val="Emphasis"/>
        </w:rPr>
        <w:t>is achieved through</w:t>
      </w:r>
      <w:r w:rsidRPr="00E23704">
        <w:rPr>
          <w:rStyle w:val="StyleUnderline"/>
        </w:rPr>
        <w:t xml:space="preserve"> a division called </w:t>
      </w:r>
      <w:r w:rsidRPr="0004232F">
        <w:rPr>
          <w:rStyle w:val="Emphasis"/>
        </w:rPr>
        <w:t>Purification,</w:t>
      </w:r>
      <w:r w:rsidRPr="00E23704">
        <w:rPr>
          <w:rStyle w:val="StyleUnderline"/>
        </w:rPr>
        <w:t xml:space="preserve"> </w:t>
      </w:r>
      <w:r w:rsidRPr="0004232F">
        <w:rPr>
          <w:rStyle w:val="StyleUnderline"/>
        </w:rPr>
        <w:t>the marking of distinct archetypes.</w:t>
      </w:r>
      <w:r w:rsidRPr="008F45F2">
        <w:rPr>
          <w:sz w:val="8"/>
        </w:rPr>
        <w:t xml:space="preserve"> </w:t>
      </w:r>
      <w:r w:rsidRPr="0004232F">
        <w:rPr>
          <w:rStyle w:val="Emphasis"/>
        </w:rPr>
        <w:t>Ableism assists</w:t>
      </w:r>
      <w:r w:rsidRPr="008F45F2">
        <w:rPr>
          <w:sz w:val="8"/>
        </w:rPr>
        <w:t xml:space="preserve"> in </w:t>
      </w:r>
      <w:r w:rsidRPr="0004232F">
        <w:rPr>
          <w:rStyle w:val="Emphasis"/>
        </w:rPr>
        <w:t>the government</w:t>
      </w:r>
      <w:r w:rsidRPr="0004232F">
        <w:rPr>
          <w:rStyle w:val="StyleUnderline"/>
        </w:rPr>
        <w:t xml:space="preserve"> of disability </w:t>
      </w:r>
      <w:r w:rsidRPr="0004232F">
        <w:rPr>
          <w:rStyle w:val="Emphasis"/>
        </w:rPr>
        <w:t>ensuring that populations</w:t>
      </w:r>
      <w:r w:rsidRPr="0004232F">
        <w:rPr>
          <w:rStyle w:val="StyleUnderline"/>
        </w:rPr>
        <w:t xml:space="preserve"> that appear dis-ordered</w:t>
      </w:r>
      <w:r w:rsidRPr="008F45F2">
        <w:rPr>
          <w:sz w:val="8"/>
        </w:rPr>
        <w:t xml:space="preserve"> (maybe even causing social disorder) </w:t>
      </w:r>
      <w:r w:rsidRPr="0004232F">
        <w:rPr>
          <w:rStyle w:val="Emphasis"/>
        </w:rPr>
        <w:t>become ordered</w:t>
      </w:r>
      <w:r w:rsidRPr="008F45F2">
        <w:rPr>
          <w:sz w:val="8"/>
        </w:rPr>
        <w:t xml:space="preserve">, </w:t>
      </w:r>
      <w:proofErr w:type="gramStart"/>
      <w:r w:rsidRPr="008F45F2">
        <w:rPr>
          <w:sz w:val="8"/>
        </w:rPr>
        <w:t>mapped</w:t>
      </w:r>
      <w:proofErr w:type="gramEnd"/>
      <w:r w:rsidRPr="008F45F2">
        <w:rPr>
          <w:sz w:val="8"/>
        </w:rPr>
        <w:t xml:space="preserve"> and distinct. </w:t>
      </w:r>
      <w:r w:rsidRPr="0004232F">
        <w:rPr>
          <w:rStyle w:val="StyleUnderline"/>
        </w:rPr>
        <w:t xml:space="preserve">The notion of inclusion is not all that it seems, for </w:t>
      </w:r>
      <w:r w:rsidRPr="00E77AE3">
        <w:rPr>
          <w:rStyle w:val="Emphasis"/>
        </w:rPr>
        <w:t>normative inclusion</w:t>
      </w:r>
      <w:r w:rsidRPr="00E77AE3">
        <w:rPr>
          <w:rStyle w:val="StyleUnderline"/>
        </w:rPr>
        <w:t xml:space="preserve"> to be enacted one </w:t>
      </w:r>
      <w:r w:rsidRPr="00E77AE3">
        <w:rPr>
          <w:rStyle w:val="Emphasis"/>
        </w:rPr>
        <w:t>must</w:t>
      </w:r>
      <w:r w:rsidRPr="00E77AE3">
        <w:rPr>
          <w:rStyle w:val="StyleUnderline"/>
        </w:rPr>
        <w:t xml:space="preserve"> have a permanent under-cohort of the </w:t>
      </w:r>
      <w:r w:rsidRPr="00E77AE3">
        <w:rPr>
          <w:rStyle w:val="Emphasis"/>
        </w:rPr>
        <w:t>exclude</w:t>
      </w:r>
      <w:r w:rsidRPr="008F45F2">
        <w:rPr>
          <w:sz w:val="8"/>
        </w:rPr>
        <w:t xml:space="preserve">d. Purification is essential to be able to count populations even if this counting and classifying does not reflect and in fact distorts reality, in any event </w:t>
      </w:r>
      <w:proofErr w:type="spellStart"/>
      <w:r w:rsidRPr="008F45F2">
        <w:rPr>
          <w:sz w:val="8"/>
        </w:rPr>
        <w:t>demeanours</w:t>
      </w:r>
      <w:proofErr w:type="spellEnd"/>
      <w:r w:rsidRPr="008F45F2">
        <w:rPr>
          <w:sz w:val="8"/>
        </w:rPr>
        <w:t xml:space="preserve"> and lives are judged according to constitutional arrangements (Altman, 2001; </w:t>
      </w:r>
      <w:proofErr w:type="spellStart"/>
      <w:r w:rsidRPr="008F45F2">
        <w:rPr>
          <w:sz w:val="8"/>
        </w:rPr>
        <w:t>Mussawir</w:t>
      </w:r>
      <w:proofErr w:type="spellEnd"/>
      <w:r w:rsidRPr="008F45F2">
        <w:rPr>
          <w:sz w:val="8"/>
        </w:rPr>
        <w:t>, 2011). Purification has difficulty negotiating intersectional marginality and interdependent forms of impairment.</w:t>
      </w:r>
    </w:p>
    <w:p w14:paraId="4AC81664" w14:textId="77777777" w:rsidR="00A41F92" w:rsidRDefault="00A41F92" w:rsidP="00A41F92">
      <w:pPr>
        <w:pStyle w:val="Heading4"/>
        <w:spacing w:line="276" w:lineRule="auto"/>
        <w:rPr>
          <w:rFonts w:cs="Times New Roman"/>
        </w:rPr>
      </w:pPr>
      <w:r>
        <w:t xml:space="preserve">Vote negative to endorse disrupting biopolitical systems of productivity and futurity – </w:t>
      </w:r>
      <w:r w:rsidRPr="009802CC">
        <w:t>only a refusal</w:t>
      </w:r>
      <w:r>
        <w:t xml:space="preserve"> to engage in</w:t>
      </w:r>
      <w:r w:rsidRPr="009802CC">
        <w:t xml:space="preserve"> current</w:t>
      </w:r>
      <w:r>
        <w:t xml:space="preserve"> institutions</w:t>
      </w:r>
      <w:r w:rsidRPr="009802CC">
        <w:t xml:space="preserve"> </w:t>
      </w:r>
      <w:r>
        <w:t xml:space="preserve">marks disability as beautiful. </w:t>
      </w:r>
      <w:r w:rsidRPr="009802CC">
        <w:rPr>
          <w:rFonts w:cs="Times New Roman"/>
        </w:rPr>
        <w:t>If we win the</w:t>
      </w:r>
      <w:r>
        <w:rPr>
          <w:rFonts w:cs="Times New Roman"/>
        </w:rPr>
        <w:t>ir</w:t>
      </w:r>
      <w:r w:rsidRPr="009802CC">
        <w:rPr>
          <w:rFonts w:cs="Times New Roman"/>
        </w:rPr>
        <w:t xml:space="preserve"> starting point is ableist they cannot weigh the consequence</w:t>
      </w:r>
      <w:r>
        <w:rPr>
          <w:rFonts w:cs="Times New Roman"/>
        </w:rPr>
        <w:t>s</w:t>
      </w:r>
      <w:r w:rsidRPr="009802CC">
        <w:rPr>
          <w:rFonts w:cs="Times New Roman"/>
        </w:rPr>
        <w:t xml:space="preserve"> of it.</w:t>
      </w:r>
    </w:p>
    <w:p w14:paraId="790FDAAF" w14:textId="77777777" w:rsidR="00A41F92" w:rsidRPr="009802CC" w:rsidRDefault="00A41F92" w:rsidP="00A41F92">
      <w:pPr>
        <w:spacing w:line="276" w:lineRule="auto"/>
        <w:rPr>
          <w:color w:val="000000" w:themeColor="text1"/>
        </w:rPr>
      </w:pPr>
      <w:proofErr w:type="spellStart"/>
      <w:r w:rsidRPr="009802CC">
        <w:rPr>
          <w:rStyle w:val="Style13ptBold"/>
          <w:color w:val="000000" w:themeColor="text1"/>
        </w:rPr>
        <w:t>Selck</w:t>
      </w:r>
      <w:proofErr w:type="spellEnd"/>
      <w:r w:rsidRPr="009802CC">
        <w:rPr>
          <w:rStyle w:val="Style13ptBold"/>
          <w:color w:val="000000" w:themeColor="text1"/>
        </w:rPr>
        <w:t xml:space="preserve"> 16</w:t>
      </w:r>
      <w:r w:rsidRPr="009802CC">
        <w:rPr>
          <w:color w:val="000000" w:themeColor="text1"/>
        </w:rPr>
        <w:t xml:space="preserve"> </w:t>
      </w:r>
      <w:r w:rsidRPr="009802CC">
        <w:rPr>
          <w:color w:val="000000" w:themeColor="text1"/>
          <w:sz w:val="16"/>
          <w:szCs w:val="16"/>
        </w:rPr>
        <w:t>[</w:t>
      </w:r>
      <w:proofErr w:type="spellStart"/>
      <w:r w:rsidRPr="009802CC">
        <w:rPr>
          <w:color w:val="000000" w:themeColor="text1"/>
          <w:sz w:val="16"/>
          <w:szCs w:val="16"/>
        </w:rPr>
        <w:t>Selck</w:t>
      </w:r>
      <w:proofErr w:type="spellEnd"/>
      <w:r w:rsidRPr="009802CC">
        <w:rPr>
          <w:color w:val="000000" w:themeColor="text1"/>
          <w:sz w:val="16"/>
          <w:szCs w:val="16"/>
        </w:rPr>
        <w:t>, Michael L. "Crip Pessimism: The Language of Dis/ability and the Culture that Isn't." (Jan 2016) // WHSRS and Lex VM]</w:t>
      </w:r>
      <w:r w:rsidRPr="009802CC">
        <w:rPr>
          <w:color w:val="000000" w:themeColor="text1"/>
        </w:rPr>
        <w:t xml:space="preserve"> </w:t>
      </w:r>
    </w:p>
    <w:p w14:paraId="70455C0A" w14:textId="77777777" w:rsidR="00A41F92" w:rsidRPr="00C37896" w:rsidRDefault="00A41F92" w:rsidP="00A41F92">
      <w:pPr>
        <w:rPr>
          <w:b/>
          <w:iCs/>
          <w:color w:val="000000" w:themeColor="text1"/>
          <w:szCs w:val="26"/>
          <w:u w:val="single"/>
        </w:rPr>
      </w:pPr>
      <w:r w:rsidRPr="009802CC">
        <w:rPr>
          <w:color w:val="000000" w:themeColor="text1"/>
          <w:sz w:val="12"/>
          <w:szCs w:val="26"/>
        </w:rPr>
        <w:t>“</w:t>
      </w:r>
      <w:r w:rsidRPr="009802CC">
        <w:rPr>
          <w:rStyle w:val="Emphasis"/>
          <w:color w:val="000000" w:themeColor="text1"/>
        </w:rPr>
        <w:t>The</w:t>
      </w:r>
      <w:r w:rsidRPr="009802CC">
        <w:rPr>
          <w:color w:val="000000" w:themeColor="text1"/>
          <w:sz w:val="12"/>
          <w:szCs w:val="26"/>
        </w:rPr>
        <w:t xml:space="preserve"> disabled are dying and with them </w:t>
      </w:r>
      <w:r w:rsidRPr="009802CC">
        <w:rPr>
          <w:rStyle w:val="Emphasis"/>
          <w:color w:val="000000" w:themeColor="text1"/>
        </w:rPr>
        <w:t>dis/abled culture is being eradicated</w:t>
      </w:r>
      <w:r w:rsidRPr="009802CC">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9802CC">
        <w:rPr>
          <w:color w:val="000000" w:themeColor="text1"/>
          <w:sz w:val="12"/>
          <w:szCs w:val="26"/>
        </w:rPr>
        <w:t>Siebers</w:t>
      </w:r>
      <w:proofErr w:type="spellEnd"/>
      <w:r w:rsidRPr="009802CC">
        <w:rPr>
          <w:color w:val="000000" w:themeColor="text1"/>
          <w:sz w:val="12"/>
          <w:szCs w:val="26"/>
        </w:rPr>
        <w:t xml:space="preserve">.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9802CC">
        <w:rPr>
          <w:rStyle w:val="Emphasis"/>
          <w:color w:val="000000" w:themeColor="text1"/>
          <w:highlight w:val="green"/>
        </w:rPr>
        <w:t>disability</w:t>
      </w:r>
      <w:r w:rsidRPr="009802CC">
        <w:rPr>
          <w:color w:val="000000" w:themeColor="text1"/>
          <w:sz w:val="12"/>
          <w:szCs w:val="26"/>
        </w:rPr>
        <w:t xml:space="preserve"> studies dialogue </w:t>
      </w:r>
      <w:r w:rsidRPr="009802CC">
        <w:rPr>
          <w:rStyle w:val="Emphasis"/>
          <w:color w:val="000000" w:themeColor="text1"/>
          <w:highlight w:val="green"/>
        </w:rPr>
        <w:t>is riddled with</w:t>
      </w:r>
      <w:r w:rsidRPr="009802CC">
        <w:rPr>
          <w:rStyle w:val="Emphasis"/>
          <w:color w:val="000000" w:themeColor="text1"/>
        </w:rPr>
        <w:t xml:space="preserve"> grief, anger, and </w:t>
      </w:r>
      <w:r w:rsidRPr="00A1084D">
        <w:rPr>
          <w:rStyle w:val="Emphasis"/>
          <w:color w:val="000000" w:themeColor="text1"/>
          <w:highlight w:val="green"/>
        </w:rPr>
        <w:t>pain and</w:t>
      </w:r>
      <w:r w:rsidRPr="009802CC">
        <w:rPr>
          <w:rStyle w:val="Emphasis"/>
          <w:color w:val="000000" w:themeColor="text1"/>
        </w:rPr>
        <w:t xml:space="preserve"> it is as such that this project plots a course of disability research that </w:t>
      </w:r>
      <w:r w:rsidRPr="00A1084D">
        <w:rPr>
          <w:rStyle w:val="Emphasis"/>
          <w:color w:val="000000" w:themeColor="text1"/>
          <w:highlight w:val="green"/>
        </w:rPr>
        <w:t xml:space="preserve">attempts to make </w:t>
      </w:r>
      <w:r w:rsidRPr="009802CC">
        <w:rPr>
          <w:rStyle w:val="Emphasis"/>
          <w:color w:val="000000" w:themeColor="text1"/>
          <w:highlight w:val="green"/>
        </w:rPr>
        <w:t>a space free from</w:t>
      </w:r>
      <w:r w:rsidRPr="009802CC">
        <w:rPr>
          <w:rStyle w:val="Emphasis"/>
          <w:color w:val="000000" w:themeColor="text1"/>
        </w:rPr>
        <w:t xml:space="preserve"> the ideological constraints of </w:t>
      </w:r>
      <w:r w:rsidRPr="009802CC">
        <w:rPr>
          <w:rStyle w:val="Emphasis"/>
          <w:color w:val="000000" w:themeColor="text1"/>
          <w:highlight w:val="green"/>
        </w:rPr>
        <w:t>optimism</w:t>
      </w:r>
      <w:r w:rsidRPr="009802CC">
        <w:rPr>
          <w:rStyle w:val="Emphasis"/>
          <w:color w:val="000000" w:themeColor="text1"/>
        </w:rPr>
        <w:t>.</w:t>
      </w:r>
      <w:r w:rsidRPr="009802CC">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9802CC">
        <w:rPr>
          <w:color w:val="000000" w:themeColor="text1"/>
          <w:sz w:val="12"/>
          <w:szCs w:val="26"/>
        </w:rPr>
        <w:t>handicapable</w:t>
      </w:r>
      <w:proofErr w:type="spellEnd"/>
      <w:r w:rsidRPr="009802CC">
        <w:rPr>
          <w:color w:val="000000" w:themeColor="text1"/>
          <w:sz w:val="12"/>
          <w:szCs w:val="26"/>
        </w:rPr>
        <w:t xml:space="preserve">”, and one of the most glaringly overused insults in the American education system “retard”. The scholarship I was coming up with was plentiful but was for the most part located entirely </w:t>
      </w:r>
      <w:r w:rsidRPr="009802CC">
        <w:rPr>
          <w:rStyle w:val="Emphasis"/>
          <w:color w:val="000000" w:themeColor="text1"/>
        </w:rPr>
        <w:t>outside of intercultural communication programs</w:t>
      </w:r>
      <w:r w:rsidRPr="009802CC">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9802CC">
        <w:rPr>
          <w:rStyle w:val="Emphasis"/>
          <w:color w:val="000000" w:themeColor="text1"/>
        </w:rPr>
        <w:t>I was beginning to notice a layer of optimism that has been communicatively imprinted upon the negotiation of dis/abled identity</w:t>
      </w:r>
      <w:r w:rsidRPr="009802CC">
        <w:rPr>
          <w:color w:val="000000" w:themeColor="text1"/>
          <w:sz w:val="12"/>
          <w:szCs w:val="26"/>
        </w:rPr>
        <w:t xml:space="preserve">. The angst started to manifest as I questioned if I was in the correct field or if dis/ability even was ‘cultural’. I felt a very real </w:t>
      </w:r>
      <w:r w:rsidRPr="009802CC">
        <w:rPr>
          <w:rStyle w:val="Emphasis"/>
          <w:color w:val="000000" w:themeColor="text1"/>
        </w:rPr>
        <w:t>cultural erasure of dis/ability in academia</w:t>
      </w:r>
      <w:r w:rsidRPr="009802CC">
        <w:rPr>
          <w:color w:val="000000" w:themeColor="text1"/>
          <w:sz w:val="12"/>
          <w:szCs w:val="26"/>
        </w:rPr>
        <w:t xml:space="preserve"> and ultimately that glaring lack of consideration is what </w:t>
      </w:r>
      <w:r w:rsidRPr="009802CC">
        <w:rPr>
          <w:rStyle w:val="Emphasis"/>
          <w:color w:val="000000" w:themeColor="text1"/>
        </w:rPr>
        <w:t>pushed</w:t>
      </w:r>
      <w:r w:rsidRPr="009802CC">
        <w:rPr>
          <w:color w:val="000000" w:themeColor="text1"/>
          <w:sz w:val="12"/>
          <w:szCs w:val="26"/>
        </w:rPr>
        <w:t xml:space="preserve"> me to performance studies. I first worked to close the apparent research gap by crafting </w:t>
      </w:r>
      <w:r w:rsidRPr="009802CC">
        <w:rPr>
          <w:rStyle w:val="Emphasis"/>
          <w:color w:val="000000" w:themeColor="text1"/>
        </w:rPr>
        <w:t>a collaborative performance</w:t>
      </w:r>
      <w:r w:rsidRPr="009802CC">
        <w:rPr>
          <w:color w:val="000000" w:themeColor="text1"/>
          <w:sz w:val="12"/>
          <w:szCs w:val="26"/>
        </w:rPr>
        <w:t xml:space="preserve"> titled Under the Mantle (UTM), which put dis/ability, communication scholarship, and pessimist philosophy on stage. </w:t>
      </w:r>
      <w:r w:rsidRPr="009802CC">
        <w:rPr>
          <w:rStyle w:val="Emphasis"/>
          <w:color w:val="000000" w:themeColor="text1"/>
        </w:rPr>
        <w:t>The</w:t>
      </w:r>
      <w:r w:rsidRPr="009802CC">
        <w:rPr>
          <w:color w:val="000000" w:themeColor="text1"/>
          <w:sz w:val="12"/>
          <w:szCs w:val="26"/>
        </w:rPr>
        <w:t xml:space="preserve"> larger </w:t>
      </w:r>
      <w:r w:rsidRPr="009802CC">
        <w:rPr>
          <w:rStyle w:val="Emphasis"/>
          <w:color w:val="000000" w:themeColor="text1"/>
        </w:rPr>
        <w:t>purpose</w:t>
      </w:r>
      <w:r w:rsidRPr="009802CC">
        <w:rPr>
          <w:color w:val="000000" w:themeColor="text1"/>
          <w:sz w:val="12"/>
          <w:szCs w:val="26"/>
        </w:rPr>
        <w:t xml:space="preserve"> of this research report </w:t>
      </w:r>
      <w:r w:rsidRPr="009802CC">
        <w:rPr>
          <w:rStyle w:val="Emphasis"/>
          <w:color w:val="000000" w:themeColor="text1"/>
        </w:rPr>
        <w:t xml:space="preserve">is </w:t>
      </w:r>
      <w:r w:rsidRPr="009802CC">
        <w:rPr>
          <w:rStyle w:val="Emphasis"/>
          <w:color w:val="000000" w:themeColor="text1"/>
          <w:highlight w:val="green"/>
        </w:rPr>
        <w:t>to antagonize the erasure of dis/ability</w:t>
      </w:r>
      <w:r w:rsidRPr="009802CC">
        <w:rPr>
          <w:rStyle w:val="Emphasis"/>
          <w:color w:val="000000" w:themeColor="text1"/>
        </w:rPr>
        <w:t xml:space="preserve"> from communication studies </w:t>
      </w:r>
      <w:r w:rsidRPr="009802CC">
        <w:rPr>
          <w:rStyle w:val="Emphasis"/>
          <w:color w:val="000000" w:themeColor="text1"/>
          <w:highlight w:val="green"/>
        </w:rPr>
        <w:t>by</w:t>
      </w:r>
      <w:r w:rsidRPr="009802CC">
        <w:rPr>
          <w:color w:val="000000" w:themeColor="text1"/>
          <w:sz w:val="12"/>
          <w:szCs w:val="26"/>
        </w:rPr>
        <w:t xml:space="preserve"> autoethnographically </w:t>
      </w:r>
      <w:r w:rsidRPr="009802CC">
        <w:rPr>
          <w:rStyle w:val="Emphasis"/>
          <w:color w:val="000000" w:themeColor="text1"/>
          <w:highlight w:val="green"/>
        </w:rPr>
        <w:t>analyzing the crip-pessimist</w:t>
      </w:r>
      <w:r w:rsidRPr="009802CC">
        <w:rPr>
          <w:rStyle w:val="Emphasis"/>
          <w:color w:val="000000" w:themeColor="text1"/>
        </w:rPr>
        <w:t xml:space="preserve"> performance</w:t>
      </w:r>
      <w:r w:rsidRPr="009802CC">
        <w:rPr>
          <w:color w:val="000000" w:themeColor="text1"/>
          <w:sz w:val="12"/>
          <w:szCs w:val="26"/>
        </w:rPr>
        <w:t xml:space="preserve"> art project Under The Mantle.” (1-2) This research report will first detail the components of the theoretical work that was drawn on to create UTM. </w:t>
      </w:r>
      <w:proofErr w:type="gramStart"/>
      <w:r w:rsidRPr="009802CC">
        <w:rPr>
          <w:color w:val="000000" w:themeColor="text1"/>
          <w:sz w:val="12"/>
          <w:szCs w:val="26"/>
        </w:rPr>
        <w:t>Next</w:t>
      </w:r>
      <w:proofErr w:type="gramEnd"/>
      <w:r w:rsidRPr="009802CC">
        <w:rPr>
          <w:color w:val="000000" w:themeColor="text1"/>
          <w:sz w:val="12"/>
          <w:szCs w:val="26"/>
        </w:rPr>
        <w:t xml:space="preserve"> I offer a literature review to demonstrate the combination of optimism and neglect dis/ability has undergone in intercultural communication models. Following that </w:t>
      </w:r>
      <w:proofErr w:type="gramStart"/>
      <w:r w:rsidRPr="009802CC">
        <w:rPr>
          <w:color w:val="000000" w:themeColor="text1"/>
          <w:sz w:val="12"/>
          <w:szCs w:val="26"/>
        </w:rPr>
        <w:t>section</w:t>
      </w:r>
      <w:proofErr w:type="gramEnd"/>
      <w:r w:rsidRPr="009802CC">
        <w:rPr>
          <w:color w:val="000000" w:themeColor="text1"/>
          <w:sz w:val="12"/>
          <w:szCs w:val="26"/>
        </w:rPr>
        <w:t xml:space="preserve"> I mark my shift to performance methods as I explain how narrative autoethnography can illuminate cultural misconceptions regarding the dis/abled. In the last sections of this </w:t>
      </w:r>
      <w:proofErr w:type="gramStart"/>
      <w:r w:rsidRPr="009802CC">
        <w:rPr>
          <w:color w:val="000000" w:themeColor="text1"/>
          <w:sz w:val="12"/>
          <w:szCs w:val="26"/>
        </w:rPr>
        <w:t>report</w:t>
      </w:r>
      <w:proofErr w:type="gramEnd"/>
      <w:r w:rsidRPr="009802CC">
        <w:rPr>
          <w:color w:val="000000" w:themeColor="text1"/>
          <w:sz w:val="12"/>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9802CC">
        <w:rPr>
          <w:color w:val="000000" w:themeColor="text1"/>
          <w:sz w:val="12"/>
          <w:szCs w:val="26"/>
        </w:rPr>
        <w:t>studies</w:t>
      </w:r>
      <w:proofErr w:type="spellEnd"/>
      <w:r w:rsidRPr="009802CC">
        <w:rPr>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sidRPr="009802CC">
        <w:rPr>
          <w:color w:val="000000" w:themeColor="text1"/>
          <w:sz w:val="12"/>
          <w:szCs w:val="26"/>
        </w:rPr>
        <w:t>Pothier</w:t>
      </w:r>
      <w:proofErr w:type="spellEnd"/>
      <w:r w:rsidRPr="009802CC">
        <w:rPr>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9802CC">
        <w:rPr>
          <w:rStyle w:val="Emphasis"/>
          <w:color w:val="000000" w:themeColor="text1"/>
          <w:szCs w:val="26"/>
        </w:rPr>
        <w:t xml:space="preserve">Often times, “social organization according to able-bodied norms is just taken as natural, normal, inevitable, necessary, even progress” (Delvin &amp; </w:t>
      </w:r>
      <w:proofErr w:type="spellStart"/>
      <w:r w:rsidRPr="009802CC">
        <w:rPr>
          <w:rStyle w:val="Emphasis"/>
          <w:color w:val="000000" w:themeColor="text1"/>
          <w:szCs w:val="26"/>
        </w:rPr>
        <w:t>Pothier</w:t>
      </w:r>
      <w:proofErr w:type="spellEnd"/>
      <w:r w:rsidRPr="009802CC">
        <w:rPr>
          <w:rStyle w:val="Emphasis"/>
          <w:color w:val="000000" w:themeColor="text1"/>
          <w:szCs w:val="26"/>
        </w:rPr>
        <w:t xml:space="preserve">, 2006, p. 7). It might be true that the lack of collaborative work between critical communication studies and dis/ability studies is because </w:t>
      </w:r>
      <w:r w:rsidRPr="009802CC">
        <w:rPr>
          <w:rStyle w:val="Emphasis"/>
          <w:color w:val="000000" w:themeColor="text1"/>
          <w:szCs w:val="26"/>
          <w:highlight w:val="green"/>
        </w:rPr>
        <w:t>neoliberalism is</w:t>
      </w:r>
      <w:r w:rsidRPr="009802CC">
        <w:rPr>
          <w:rStyle w:val="Emphasis"/>
          <w:color w:val="000000" w:themeColor="text1"/>
          <w:szCs w:val="26"/>
        </w:rPr>
        <w:t xml:space="preserve"> supremely </w:t>
      </w:r>
      <w:r w:rsidRPr="009802CC">
        <w:rPr>
          <w:rStyle w:val="Emphasis"/>
          <w:color w:val="000000" w:themeColor="text1"/>
          <w:szCs w:val="26"/>
          <w:highlight w:val="green"/>
        </w:rPr>
        <w:t>effective at rebranding</w:t>
      </w:r>
      <w:r w:rsidRPr="009802CC">
        <w:rPr>
          <w:rStyle w:val="Emphasis"/>
          <w:color w:val="000000" w:themeColor="text1"/>
          <w:szCs w:val="26"/>
        </w:rPr>
        <w:t xml:space="preserve"> marginalized </w:t>
      </w:r>
      <w:r w:rsidRPr="009802CC">
        <w:rPr>
          <w:rStyle w:val="Emphasis"/>
          <w:color w:val="000000" w:themeColor="text1"/>
          <w:szCs w:val="26"/>
          <w:highlight w:val="green"/>
        </w:rPr>
        <w:t>oppression as</w:t>
      </w:r>
      <w:r w:rsidRPr="009802CC">
        <w:rPr>
          <w:rStyle w:val="Emphasis"/>
          <w:color w:val="000000" w:themeColor="text1"/>
          <w:szCs w:val="26"/>
        </w:rPr>
        <w:t xml:space="preserve"> a marker of its </w:t>
      </w:r>
      <w:r w:rsidRPr="009802CC">
        <w:rPr>
          <w:rStyle w:val="Emphasis"/>
          <w:color w:val="000000" w:themeColor="text1"/>
          <w:szCs w:val="26"/>
          <w:highlight w:val="green"/>
        </w:rPr>
        <w:t>progress</w:t>
      </w:r>
      <w:r w:rsidRPr="009802CC">
        <w:rPr>
          <w:color w:val="000000" w:themeColor="text1"/>
          <w:sz w:val="12"/>
          <w:szCs w:val="26"/>
        </w:rPr>
        <w:t xml:space="preserve">. The implications of this assertion are dire but essential to the basis of crip-pessimism. </w:t>
      </w:r>
      <w:r w:rsidRPr="009802CC">
        <w:rPr>
          <w:rStyle w:val="Emphasis"/>
          <w:color w:val="000000" w:themeColor="text1"/>
        </w:rPr>
        <w:t>Theoretical approaches based in pessimism</w:t>
      </w:r>
      <w:r w:rsidRPr="009802CC">
        <w:rPr>
          <w:color w:val="000000" w:themeColor="text1"/>
          <w:sz w:val="12"/>
          <w:szCs w:val="26"/>
        </w:rPr>
        <w:t xml:space="preserve"> and skepticism </w:t>
      </w:r>
      <w:r w:rsidRPr="009802CC">
        <w:rPr>
          <w:rStyle w:val="Emphasis"/>
          <w:color w:val="000000" w:themeColor="text1"/>
        </w:rPr>
        <w:t>are</w:t>
      </w:r>
      <w:r w:rsidRPr="009802CC">
        <w:rPr>
          <w:color w:val="000000" w:themeColor="text1"/>
          <w:sz w:val="12"/>
          <w:szCs w:val="26"/>
        </w:rPr>
        <w:t xml:space="preserve"> often </w:t>
      </w:r>
      <w:r w:rsidRPr="009802CC">
        <w:rPr>
          <w:rStyle w:val="Emphasis"/>
          <w:color w:val="000000" w:themeColor="text1"/>
        </w:rPr>
        <w:t xml:space="preserve">necessary to distinguish the instruments of </w:t>
      </w:r>
      <w:proofErr w:type="spellStart"/>
      <w:r w:rsidRPr="009802CC">
        <w:rPr>
          <w:rStyle w:val="Emphasis"/>
          <w:color w:val="000000" w:themeColor="text1"/>
        </w:rPr>
        <w:t>self destruction</w:t>
      </w:r>
      <w:proofErr w:type="spellEnd"/>
      <w:r w:rsidRPr="009802CC">
        <w:rPr>
          <w:rStyle w:val="Emphasis"/>
          <w:color w:val="000000" w:themeColor="text1"/>
        </w:rPr>
        <w:t xml:space="preserve"> that have been mistaken for those of </w:t>
      </w:r>
      <w:proofErr w:type="spellStart"/>
      <w:r w:rsidRPr="009802CC">
        <w:rPr>
          <w:rStyle w:val="Emphasis"/>
          <w:color w:val="000000" w:themeColor="text1"/>
        </w:rPr>
        <w:t>self betterment</w:t>
      </w:r>
      <w:proofErr w:type="spellEnd"/>
      <w:r w:rsidRPr="009802CC">
        <w:rPr>
          <w:color w:val="000000" w:themeColor="text1"/>
          <w:sz w:val="12"/>
          <w:szCs w:val="26"/>
        </w:rPr>
        <w:t xml:space="preserve">. Thus, a key question remains, </w:t>
      </w:r>
      <w:r w:rsidRPr="009802CC">
        <w:rPr>
          <w:rStyle w:val="Emphasis"/>
          <w:color w:val="000000" w:themeColor="text1"/>
        </w:rPr>
        <w:t xml:space="preserve">what is regarded as progress and to whom does it count? The </w:t>
      </w:r>
      <w:r w:rsidRPr="009802CC">
        <w:rPr>
          <w:rStyle w:val="Emphasis"/>
          <w:color w:val="000000" w:themeColor="text1"/>
          <w:highlight w:val="green"/>
        </w:rPr>
        <w:t>politics of progress</w:t>
      </w:r>
      <w:r w:rsidRPr="009802CC">
        <w:rPr>
          <w:rStyle w:val="Emphasis"/>
          <w:color w:val="000000" w:themeColor="text1"/>
        </w:rPr>
        <w:t xml:space="preserve"> call for the second tenet of CDT, which is a destabilization of neoliberal practices that </w:t>
      </w:r>
      <w:r w:rsidRPr="009802CC">
        <w:rPr>
          <w:rStyle w:val="Emphasis"/>
          <w:color w:val="000000" w:themeColor="text1"/>
          <w:highlight w:val="green"/>
        </w:rPr>
        <w:t>strip</w:t>
      </w:r>
      <w:r w:rsidRPr="009802CC">
        <w:rPr>
          <w:rStyle w:val="Emphasis"/>
          <w:color w:val="000000" w:themeColor="text1"/>
        </w:rPr>
        <w:t xml:space="preserve"> power and </w:t>
      </w:r>
      <w:r w:rsidRPr="009802CC">
        <w:rPr>
          <w:rStyle w:val="Emphasis"/>
          <w:color w:val="000000" w:themeColor="text1"/>
          <w:highlight w:val="green"/>
        </w:rPr>
        <w:t>agency from bodies with disabilities</w:t>
      </w:r>
      <w:r w:rsidRPr="009802CC">
        <w:rPr>
          <w:rStyle w:val="Emphasis"/>
          <w:color w:val="000000" w:themeColor="text1"/>
        </w:rPr>
        <w:t>.</w:t>
      </w:r>
      <w:r w:rsidRPr="009802CC">
        <w:rPr>
          <w:color w:val="000000" w:themeColor="text1"/>
          <w:sz w:val="12"/>
          <w:szCs w:val="26"/>
        </w:rPr>
        <w:t xml:space="preserve"> Devlin and </w:t>
      </w:r>
      <w:proofErr w:type="spellStart"/>
      <w:r w:rsidRPr="009802CC">
        <w:rPr>
          <w:color w:val="000000" w:themeColor="text1"/>
          <w:sz w:val="12"/>
          <w:szCs w:val="26"/>
        </w:rPr>
        <w:t>Pothier</w:t>
      </w:r>
      <w:proofErr w:type="spellEnd"/>
      <w:r w:rsidRPr="009802CC">
        <w:rPr>
          <w:color w:val="000000" w:themeColor="text1"/>
          <w:sz w:val="12"/>
          <w:szCs w:val="26"/>
        </w:rPr>
        <w:t xml:space="preserve"> (2006) use the language of “anti-necessitarian” (p. 2), which refers to the efficacy of social organizations and an unflinching skepticism of liberalism. For </w:t>
      </w:r>
      <w:proofErr w:type="spellStart"/>
      <w:r w:rsidRPr="009802CC">
        <w:rPr>
          <w:color w:val="000000" w:themeColor="text1"/>
          <w:sz w:val="12"/>
          <w:szCs w:val="26"/>
        </w:rPr>
        <w:t>Shildrick</w:t>
      </w:r>
      <w:proofErr w:type="spellEnd"/>
      <w:r w:rsidRPr="009802CC">
        <w:rPr>
          <w:color w:val="000000" w:themeColor="text1"/>
          <w:sz w:val="12"/>
          <w:szCs w:val="26"/>
        </w:rPr>
        <w:t xml:space="preserve"> and Price (1999), “disabled bodies call into question the ‘</w:t>
      </w:r>
      <w:proofErr w:type="spellStart"/>
      <w:r w:rsidRPr="009802CC">
        <w:rPr>
          <w:color w:val="000000" w:themeColor="text1"/>
          <w:sz w:val="12"/>
          <w:szCs w:val="26"/>
        </w:rPr>
        <w:t>giveness</w:t>
      </w:r>
      <w:proofErr w:type="spellEnd"/>
      <w:r w:rsidRPr="009802CC">
        <w:rPr>
          <w:color w:val="000000" w:themeColor="text1"/>
          <w:sz w:val="12"/>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9802CC">
        <w:rPr>
          <w:color w:val="000000" w:themeColor="text1"/>
          <w:sz w:val="12"/>
          <w:szCs w:val="26"/>
        </w:rPr>
        <w:t>progress</w:t>
      </w:r>
      <w:proofErr w:type="gramEnd"/>
      <w:r w:rsidRPr="009802CC">
        <w:rPr>
          <w:color w:val="000000" w:themeColor="text1"/>
          <w:sz w:val="12"/>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9802CC">
        <w:rPr>
          <w:color w:val="000000" w:themeColor="text1"/>
          <w:sz w:val="12"/>
          <w:szCs w:val="26"/>
        </w:rPr>
        <w:t>denaturalising</w:t>
      </w:r>
      <w:proofErr w:type="spellEnd"/>
      <w:r w:rsidRPr="009802CC">
        <w:rPr>
          <w:color w:val="000000" w:themeColor="text1"/>
          <w:sz w:val="12"/>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9802CC">
        <w:rPr>
          <w:color w:val="000000" w:themeColor="text1"/>
          <w:sz w:val="12"/>
          <w:szCs w:val="26"/>
        </w:rPr>
        <w:t>Siebers</w:t>
      </w:r>
      <w:proofErr w:type="spellEnd"/>
      <w:r w:rsidRPr="009802CC">
        <w:rPr>
          <w:color w:val="000000" w:themeColor="text1"/>
          <w:sz w:val="12"/>
          <w:szCs w:val="26"/>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9802CC">
        <w:rPr>
          <w:rStyle w:val="Emphasis"/>
          <w:color w:val="000000" w:themeColor="text1"/>
          <w:highlight w:val="green"/>
        </w:rPr>
        <w:t>There is no</w:t>
      </w:r>
      <w:r w:rsidRPr="009802CC">
        <w:rPr>
          <w:rStyle w:val="Emphasis"/>
          <w:color w:val="000000" w:themeColor="text1"/>
        </w:rPr>
        <w:t xml:space="preserve"> one-size-fits-all human </w:t>
      </w:r>
      <w:proofErr w:type="gramStart"/>
      <w:r w:rsidRPr="009802CC">
        <w:rPr>
          <w:rStyle w:val="Emphasis"/>
          <w:color w:val="000000" w:themeColor="text1"/>
        </w:rPr>
        <w:t>rights based</w:t>
      </w:r>
      <w:proofErr w:type="gramEnd"/>
      <w:r w:rsidRPr="009802CC">
        <w:rPr>
          <w:rStyle w:val="Emphasis"/>
          <w:color w:val="000000" w:themeColor="text1"/>
        </w:rPr>
        <w:t xml:space="preserve"> </w:t>
      </w:r>
      <w:r w:rsidRPr="009802CC">
        <w:rPr>
          <w:rStyle w:val="Emphasis"/>
          <w:color w:val="000000" w:themeColor="text1"/>
          <w:highlight w:val="green"/>
        </w:rPr>
        <w:t>approach that will</w:t>
      </w:r>
      <w:r w:rsidRPr="009802CC">
        <w:rPr>
          <w:rStyle w:val="Emphasis"/>
          <w:color w:val="000000" w:themeColor="text1"/>
        </w:rPr>
        <w:t xml:space="preserve"> be suitable to </w:t>
      </w:r>
      <w:r w:rsidRPr="009802CC">
        <w:rPr>
          <w:rStyle w:val="Emphasis"/>
          <w:color w:val="000000" w:themeColor="text1"/>
          <w:highlight w:val="green"/>
        </w:rPr>
        <w:t>address</w:t>
      </w:r>
      <w:r w:rsidRPr="009802CC">
        <w:rPr>
          <w:rStyle w:val="Emphasis"/>
          <w:color w:val="000000" w:themeColor="text1"/>
        </w:rPr>
        <w:t xml:space="preserve"> all </w:t>
      </w:r>
      <w:r w:rsidRPr="009802CC">
        <w:rPr>
          <w:rStyle w:val="Emphasis"/>
          <w:color w:val="000000" w:themeColor="text1"/>
          <w:highlight w:val="green"/>
        </w:rPr>
        <w:t>disabled experiences, as</w:t>
      </w:r>
      <w:r w:rsidRPr="009802CC">
        <w:rPr>
          <w:rStyle w:val="Emphasis"/>
          <w:color w:val="000000" w:themeColor="text1"/>
        </w:rPr>
        <w:t xml:space="preserve"> the theoretical call for </w:t>
      </w:r>
      <w:r w:rsidRPr="009802CC">
        <w:rPr>
          <w:rStyle w:val="Emphasis"/>
          <w:color w:val="000000" w:themeColor="text1"/>
          <w:highlight w:val="green"/>
        </w:rPr>
        <w:t>crip-pessimism will remind us.</w:t>
      </w:r>
      <w:r w:rsidRPr="009802CC">
        <w:rPr>
          <w:color w:val="000000" w:themeColor="text1"/>
          <w:sz w:val="12"/>
          <w:szCs w:val="26"/>
        </w:rPr>
        <w:t xml:space="preserve"> Instead of a universal abstract Rawlsian concept of social justice, CDS “attend(s) to the relational components of dis/ablism” (Goodley, 2011, p. 159). By a Rawlsian concept of social </w:t>
      </w:r>
      <w:proofErr w:type="gramStart"/>
      <w:r w:rsidRPr="009802CC">
        <w:rPr>
          <w:color w:val="000000" w:themeColor="text1"/>
          <w:sz w:val="12"/>
          <w:szCs w:val="26"/>
        </w:rPr>
        <w:t>justice</w:t>
      </w:r>
      <w:proofErr w:type="gramEnd"/>
      <w:r w:rsidRPr="009802CC">
        <w:rPr>
          <w:color w:val="000000" w:themeColor="text1"/>
          <w:sz w:val="12"/>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9802CC">
        <w:rPr>
          <w:color w:val="000000" w:themeColor="text1"/>
          <w:sz w:val="12"/>
          <w:szCs w:val="26"/>
        </w:rPr>
        <w:t>including:</w:t>
      </w:r>
      <w:proofErr w:type="gramEnd"/>
      <w:r w:rsidRPr="009802CC">
        <w:rPr>
          <w:color w:val="000000" w:themeColor="text1"/>
          <w:sz w:val="12"/>
          <w:szCs w:val="26"/>
        </w:rPr>
        <w:t xml:space="preserve"> differently-abled, special needs, person with disability, disabled person, temporarily able-bodied, and others. Often, able- bodied audiences </w:t>
      </w:r>
      <w:proofErr w:type="gramStart"/>
      <w:r w:rsidRPr="009802CC">
        <w:rPr>
          <w:color w:val="000000" w:themeColor="text1"/>
          <w:sz w:val="12"/>
          <w:szCs w:val="26"/>
        </w:rPr>
        <w:t>have a tendency to</w:t>
      </w:r>
      <w:proofErr w:type="gramEnd"/>
      <w:r w:rsidRPr="009802CC">
        <w:rPr>
          <w:color w:val="000000" w:themeColor="text1"/>
          <w:sz w:val="12"/>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9802CC">
        <w:rPr>
          <w:color w:val="000000" w:themeColor="text1"/>
          <w:sz w:val="12"/>
          <w:szCs w:val="26"/>
        </w:rPr>
        <w:t>inspirationalize</w:t>
      </w:r>
      <w:proofErr w:type="spellEnd"/>
      <w:r w:rsidRPr="009802CC">
        <w:rPr>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9802CC">
        <w:rPr>
          <w:rStyle w:val="Emphasis"/>
          <w:color w:val="000000" w:themeColor="text1"/>
          <w:szCs w:val="26"/>
        </w:rPr>
        <w:t>Philosophical pessimism is articulated next as a way to temper the risk of sensationalizing dis/ability</w:t>
      </w:r>
      <w:r w:rsidRPr="009802CC">
        <w:rPr>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9802CC">
        <w:rPr>
          <w:color w:val="000000" w:themeColor="text1"/>
          <w:sz w:val="12"/>
          <w:szCs w:val="26"/>
        </w:rPr>
        <w:t>Dienstag</w:t>
      </w:r>
      <w:proofErr w:type="spellEnd"/>
      <w:r w:rsidRPr="009802CC">
        <w:rPr>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9802CC">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802CC">
        <w:rPr>
          <w:rStyle w:val="Emphasis"/>
          <w:color w:val="000000" w:themeColor="text1"/>
          <w:szCs w:val="26"/>
          <w:highlight w:val="green"/>
        </w:rPr>
        <w:t>after</w:t>
      </w:r>
      <w:r w:rsidRPr="009802CC">
        <w:rPr>
          <w:rStyle w:val="Emphasis"/>
          <w:color w:val="000000" w:themeColor="text1"/>
          <w:szCs w:val="26"/>
        </w:rPr>
        <w:t xml:space="preserve"> years of </w:t>
      </w:r>
      <w:r w:rsidRPr="009802CC">
        <w:rPr>
          <w:rStyle w:val="Emphasis"/>
          <w:color w:val="000000" w:themeColor="text1"/>
          <w:szCs w:val="26"/>
          <w:highlight w:val="green"/>
        </w:rPr>
        <w:t>failing to rehabilitate</w:t>
      </w:r>
      <w:r w:rsidRPr="009802CC">
        <w:rPr>
          <w:rStyle w:val="Emphasis"/>
          <w:color w:val="000000" w:themeColor="text1"/>
          <w:szCs w:val="26"/>
        </w:rPr>
        <w:t xml:space="preserve"> my sameness to </w:t>
      </w:r>
      <w:r w:rsidRPr="009802CC">
        <w:rPr>
          <w:rStyle w:val="Emphasis"/>
          <w:color w:val="000000" w:themeColor="text1"/>
          <w:szCs w:val="26"/>
          <w:highlight w:val="green"/>
        </w:rPr>
        <w:t>able-bodied standards</w:t>
      </w:r>
      <w:r w:rsidRPr="009802CC">
        <w:rPr>
          <w:rStyle w:val="Emphasis"/>
          <w:color w:val="000000" w:themeColor="text1"/>
          <w:szCs w:val="26"/>
        </w:rPr>
        <w:t xml:space="preserve">, I have </w:t>
      </w:r>
      <w:r w:rsidRPr="009802CC">
        <w:rPr>
          <w:rStyle w:val="Emphasis"/>
          <w:color w:val="000000" w:themeColor="text1"/>
          <w:szCs w:val="26"/>
          <w:highlight w:val="green"/>
        </w:rPr>
        <w:t>come to a comfort with pessimism</w:t>
      </w:r>
      <w:r w:rsidRPr="00E3227C">
        <w:rPr>
          <w:rStyle w:val="Emphasis"/>
          <w:color w:val="000000" w:themeColor="text1"/>
          <w:szCs w:val="26"/>
          <w:highlight w:val="green"/>
        </w:rPr>
        <w:t>.</w:t>
      </w:r>
    </w:p>
    <w:p w14:paraId="2FE8DE33" w14:textId="77777777" w:rsidR="00A41F92" w:rsidRPr="00D24FE5" w:rsidRDefault="00A41F92" w:rsidP="00A41F92">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14:paraId="13A11A07" w14:textId="77777777" w:rsidR="00A41F92" w:rsidRPr="00D24FE5" w:rsidRDefault="00A41F92" w:rsidP="00A41F92">
      <w:pPr>
        <w:rPr>
          <w:b/>
          <w:szCs w:val="26"/>
        </w:rPr>
      </w:pPr>
      <w:proofErr w:type="spellStart"/>
      <w:r w:rsidRPr="00D24FE5">
        <w:rPr>
          <w:rStyle w:val="Style13ptBold"/>
          <w:szCs w:val="26"/>
        </w:rPr>
        <w:t>Mollow</w:t>
      </w:r>
      <w:proofErr w:type="spellEnd"/>
      <w:r w:rsidRPr="00D24FE5">
        <w:rPr>
          <w:rStyle w:val="Style13ptBold"/>
          <w:szCs w:val="26"/>
        </w:rPr>
        <w:t xml:space="preserve"> </w:t>
      </w:r>
      <w:r>
        <w:rPr>
          <w:rStyle w:val="Style13ptBold"/>
          <w:szCs w:val="26"/>
        </w:rPr>
        <w:t>3</w:t>
      </w:r>
      <w:r w:rsidRPr="00D24FE5">
        <w:rPr>
          <w:rStyle w:val="Style13ptBold"/>
          <w:szCs w:val="26"/>
        </w:rPr>
        <w:t xml:space="preserve"> </w:t>
      </w:r>
      <w:r w:rsidRPr="00CF49AE">
        <w:rPr>
          <w:sz w:val="16"/>
          <w:szCs w:val="16"/>
        </w:rPr>
        <w:t xml:space="preserve">(The Disability Drive by Anna </w:t>
      </w:r>
      <w:proofErr w:type="spellStart"/>
      <w:r w:rsidRPr="00CF49AE">
        <w:rPr>
          <w:sz w:val="16"/>
          <w:szCs w:val="16"/>
        </w:rPr>
        <w:t>Mollow</w:t>
      </w:r>
      <w:proofErr w:type="spellEnd"/>
      <w:r w:rsidRPr="00CF49AE">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CF49AE">
        <w:rPr>
          <w:sz w:val="16"/>
          <w:szCs w:val="16"/>
        </w:rPr>
        <w:t>Langan</w:t>
      </w:r>
      <w:proofErr w:type="spellEnd"/>
      <w:r w:rsidRPr="00CF49AE">
        <w:rPr>
          <w:sz w:val="16"/>
          <w:szCs w:val="16"/>
        </w:rPr>
        <w:t xml:space="preserve"> Professor Melinda Y. Chen Spring 2015) BL</w:t>
      </w:r>
    </w:p>
    <w:p w14:paraId="26704DAB" w14:textId="77777777" w:rsidR="00A41F92" w:rsidRPr="005536B2" w:rsidRDefault="00A41F92" w:rsidP="00A41F92">
      <w:pPr>
        <w:rPr>
          <w:sz w:val="14"/>
          <w:szCs w:val="26"/>
        </w:rPr>
      </w:pPr>
      <w:r w:rsidRPr="00CF49AE">
        <w:rPr>
          <w:sz w:val="14"/>
          <w:szCs w:val="26"/>
        </w:rPr>
        <w:t xml:space="preserve">The theoretical trajectory that I will trace, which begins with </w:t>
      </w:r>
      <w:proofErr w:type="spellStart"/>
      <w:r w:rsidRPr="00CF49AE">
        <w:rPr>
          <w:sz w:val="14"/>
          <w:szCs w:val="26"/>
        </w:rPr>
        <w:t>Dora‟s</w:t>
      </w:r>
      <w:proofErr w:type="spellEnd"/>
      <w:r w:rsidRPr="00CF49AE">
        <w:rPr>
          <w:sz w:val="14"/>
          <w:szCs w:val="26"/>
        </w:rPr>
        <w:t xml:space="preserve"> account of hysteria as a disorder afflicting a minority of disabled </w:t>
      </w:r>
      <w:proofErr w:type="gramStart"/>
      <w:r w:rsidRPr="00CF49AE">
        <w:rPr>
          <w:sz w:val="14"/>
          <w:szCs w:val="26"/>
        </w:rPr>
        <w:t>subjects, and</w:t>
      </w:r>
      <w:proofErr w:type="gramEnd"/>
      <w:r w:rsidRPr="00CF49AE">
        <w:rPr>
          <w:sz w:val="14"/>
          <w:szCs w:val="26"/>
        </w:rPr>
        <w:t xml:space="preserve"> ends with Beyond the Pleasure </w:t>
      </w:r>
      <w:proofErr w:type="spellStart"/>
      <w:r w:rsidRPr="00CF49AE">
        <w:rPr>
          <w:sz w:val="14"/>
          <w:szCs w:val="26"/>
        </w:rPr>
        <w:t>Principle‟s</w:t>
      </w:r>
      <w:proofErr w:type="spellEnd"/>
      <w:r w:rsidRPr="00CF49AE">
        <w:rPr>
          <w:sz w:val="14"/>
          <w:szCs w:val="26"/>
        </w:rPr>
        <w:t xml:space="preserve">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w:t>
      </w:r>
      <w:proofErr w:type="spellStart"/>
      <w:r w:rsidRPr="00CF49AE">
        <w:rPr>
          <w:sz w:val="14"/>
          <w:szCs w:val="26"/>
        </w:rPr>
        <w:t>Freud‟s</w:t>
      </w:r>
      <w:proofErr w:type="spellEnd"/>
      <w:r w:rsidRPr="00CF49AE">
        <w:rPr>
          <w:sz w:val="14"/>
          <w:szCs w:val="26"/>
        </w:rPr>
        <w:t xml:space="preserve"> concept of hysteria can be a starting point for a more universalizing approach, grounded in the concept of the disability drive. Departing from </w:t>
      </w:r>
      <w:proofErr w:type="spellStart"/>
      <w:r w:rsidRPr="00CF49AE">
        <w:rPr>
          <w:sz w:val="14"/>
          <w:szCs w:val="26"/>
        </w:rPr>
        <w:t>Freud‟s</w:t>
      </w:r>
      <w:proofErr w:type="spellEnd"/>
      <w:r w:rsidRPr="00CF49AE">
        <w:rPr>
          <w:sz w:val="14"/>
          <w:szCs w:val="26"/>
        </w:rPr>
        <w:t xml:space="preserve"> tendency to pathologize individual disabled people, such a model may yield more nearly universal insights about psychic life. </w:t>
      </w:r>
      <w:r w:rsidRPr="00CF49AE">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 xml:space="preserve">fluidity of </w:t>
      </w:r>
      <w:proofErr w:type="spellStart"/>
      <w:r w:rsidRPr="009C2DDA">
        <w:rPr>
          <w:rStyle w:val="Emphasis"/>
          <w:highlight w:val="green"/>
        </w:rPr>
        <w:t>Freud‟s</w:t>
      </w:r>
      <w:proofErr w:type="spellEnd"/>
      <w:r w:rsidRPr="009C2DDA">
        <w:rPr>
          <w:rStyle w:val="Emphasis"/>
          <w:highlight w:val="green"/>
        </w:rPr>
        <w:t xml:space="preserve"> paradigm has been the basis of important interventions by social theorists who</w:t>
      </w:r>
      <w:r w:rsidRPr="00CF49AE">
        <w:rPr>
          <w:rStyle w:val="Emphasis"/>
        </w:rPr>
        <w:t xml:space="preserve">, working within and beyond the discipline of psychoanalysis, have rethought </w:t>
      </w:r>
      <w:proofErr w:type="spellStart"/>
      <w:r w:rsidRPr="00CF49AE">
        <w:rPr>
          <w:rStyle w:val="Emphasis"/>
        </w:rPr>
        <w:t>Freud‟s</w:t>
      </w:r>
      <w:proofErr w:type="spellEnd"/>
      <w:r w:rsidRPr="00CF49AE">
        <w:rPr>
          <w:rStyle w:val="Emphasis"/>
        </w:rPr>
        <w:t xml:space="preserve"> arguments from the vantage points of feminist, antiracist, postcolonial, and queer criticism.</w:t>
      </w:r>
      <w:r w:rsidRPr="00CF49AE">
        <w:rPr>
          <w:sz w:val="14"/>
          <w:szCs w:val="26"/>
        </w:rPr>
        <w:t xml:space="preserve">22 My project builds upon this work by bringing a critical disability studies perspective to bear upon </w:t>
      </w:r>
      <w:proofErr w:type="spellStart"/>
      <w:r w:rsidRPr="00CF49AE">
        <w:rPr>
          <w:sz w:val="14"/>
          <w:szCs w:val="26"/>
        </w:rPr>
        <w:t>Freud‟s</w:t>
      </w:r>
      <w:proofErr w:type="spellEnd"/>
      <w:r w:rsidRPr="00CF49AE">
        <w:rPr>
          <w:sz w:val="14"/>
          <w:szCs w:val="26"/>
        </w:rPr>
        <w:t xml:space="preserve">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 xml:space="preserve">I am not suggesting that a psychoanalytic epistemology should be seen as trumping other ways of knowing human minds, bodies, and </w:t>
      </w:r>
      <w:proofErr w:type="spellStart"/>
      <w:r w:rsidRPr="00CF49AE">
        <w:rPr>
          <w:rStyle w:val="Emphasis"/>
        </w:rPr>
        <w:t>bodyminds</w:t>
      </w:r>
      <w:proofErr w:type="spellEnd"/>
      <w:r w:rsidRPr="00CF49AE">
        <w:rPr>
          <w:rStyle w:val="Emphasis"/>
        </w:rPr>
        <w:t>.</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Cs w:val="26"/>
          <w:highlight w:val="green"/>
          <w:u w:val="single"/>
        </w:rPr>
        <w:t>. The words</w:t>
      </w:r>
      <w:r w:rsidRPr="00D24FE5">
        <w:rPr>
          <w:b/>
          <w:szCs w:val="26"/>
          <w:u w:val="single"/>
        </w:rPr>
        <w:t xml:space="preserve"> “</w:t>
      </w:r>
      <w:r w:rsidRPr="009C2DDA">
        <w:rPr>
          <w:b/>
          <w:szCs w:val="26"/>
          <w:highlight w:val="green"/>
          <w:u w:val="single"/>
        </w:rPr>
        <w:t>our culture” cannot</w:t>
      </w:r>
      <w:r w:rsidRPr="00D24FE5">
        <w:rPr>
          <w:b/>
          <w:szCs w:val="26"/>
          <w:u w:val="single"/>
        </w:rPr>
        <w:t>, of course</w:t>
      </w:r>
      <w:r w:rsidRPr="009C2DDA">
        <w:rPr>
          <w:b/>
          <w:szCs w:val="26"/>
          <w:highlight w:val="green"/>
          <w:u w:val="single"/>
        </w:rPr>
        <w:t>, reference every person</w:t>
      </w:r>
      <w:r w:rsidRPr="00D24FE5">
        <w:rPr>
          <w:b/>
          <w:szCs w:val="26"/>
          <w:u w:val="single"/>
        </w:rPr>
        <w:t xml:space="preserve"> in the world; </w:t>
      </w:r>
      <w:r w:rsidRPr="009C2DDA">
        <w:rPr>
          <w:b/>
          <w:szCs w:val="26"/>
          <w:highlight w:val="green"/>
          <w:u w:val="single"/>
        </w:rPr>
        <w:t>but</w:t>
      </w:r>
      <w:r w:rsidRPr="00D24FE5">
        <w:rPr>
          <w:b/>
          <w:szCs w:val="26"/>
          <w:u w:val="single"/>
        </w:rPr>
        <w:t xml:space="preserve"> because </w:t>
      </w:r>
      <w:r w:rsidRPr="009C2DDA">
        <w:rPr>
          <w:b/>
          <w:szCs w:val="26"/>
          <w:highlight w:val="green"/>
          <w:u w:val="single"/>
        </w:rPr>
        <w:t>the ableist social and psychic structures</w:t>
      </w:r>
      <w:r w:rsidRPr="00D24FE5">
        <w:rPr>
          <w:b/>
          <w:szCs w:val="26"/>
          <w:u w:val="single"/>
        </w:rPr>
        <w:t xml:space="preserve"> that I delineate in this project seem to me to potentially </w:t>
      </w:r>
      <w:r w:rsidRPr="009C2DDA">
        <w:rPr>
          <w:b/>
          <w:szCs w:val="26"/>
          <w:highlight w:val="green"/>
          <w:u w:val="single"/>
        </w:rPr>
        <w:t>exceed the bounds of</w:t>
      </w:r>
      <w:r w:rsidRPr="00D24FE5">
        <w:rPr>
          <w:b/>
          <w:szCs w:val="26"/>
          <w:u w:val="single"/>
        </w:rPr>
        <w:t xml:space="preserve"> </w:t>
      </w:r>
      <w:r w:rsidRPr="009C2DDA">
        <w:rPr>
          <w:b/>
          <w:szCs w:val="26"/>
          <w:highlight w:val="green"/>
          <w:u w:val="single"/>
        </w:rPr>
        <w:t>demarcations such as “US American culture,” “the West,” or “modern industrial societies</w:t>
      </w:r>
      <w:r w:rsidRPr="00D24FE5">
        <w:rPr>
          <w:b/>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w:t>
      </w:r>
      <w:proofErr w:type="spellStart"/>
      <w:r w:rsidRPr="00CF49AE">
        <w:rPr>
          <w:sz w:val="14"/>
          <w:szCs w:val="26"/>
        </w:rPr>
        <w:t>people‟s</w:t>
      </w:r>
      <w:proofErr w:type="spellEnd"/>
      <w:r w:rsidRPr="00CF49AE">
        <w:rPr>
          <w:sz w:val="14"/>
          <w:szCs w:val="26"/>
        </w:rPr>
        <w:t xml:space="preserve"> experiences and identities. If this </w:t>
      </w:r>
      <w:proofErr w:type="spellStart"/>
      <w:r w:rsidRPr="00CF49AE">
        <w:rPr>
          <w:sz w:val="14"/>
          <w:szCs w:val="26"/>
        </w:rPr>
        <w:t>dissertation‟s</w:t>
      </w:r>
      <w:proofErr w:type="spellEnd"/>
      <w:r w:rsidRPr="00CF49AE">
        <w:rPr>
          <w:sz w:val="14"/>
          <w:szCs w:val="26"/>
        </w:rPr>
        <w:t xml:space="preserve"> opening assertion of </w:t>
      </w:r>
      <w:proofErr w:type="spellStart"/>
      <w:r w:rsidRPr="00CF49AE">
        <w:rPr>
          <w:sz w:val="14"/>
          <w:szCs w:val="26"/>
        </w:rPr>
        <w:t>disability‟s</w:t>
      </w:r>
      <w:proofErr w:type="spellEnd"/>
      <w:r w:rsidRPr="00CF49AE">
        <w:rPr>
          <w:sz w:val="14"/>
          <w:szCs w:val="26"/>
        </w:rPr>
        <w:t xml:space="preserve"> sexiness </w:t>
      </w:r>
      <w:proofErr w:type="gramStart"/>
      <w:r w:rsidRPr="00CF49AE">
        <w:rPr>
          <w:sz w:val="14"/>
          <w:szCs w:val="26"/>
        </w:rPr>
        <w:t>were</w:t>
      </w:r>
      <w:proofErr w:type="gramEnd"/>
      <w:r w:rsidRPr="00CF49AE">
        <w:rPr>
          <w:sz w:val="14"/>
          <w:szCs w:val="26"/>
        </w:rPr>
        <w:t xml:space="preserve"> taken to mean that sexiness is a quality that disabled people should aspire to embody—and conversely, that an absence of sexual desire is grounds for social discrediting—then this assertion would contribute to our </w:t>
      </w:r>
      <w:proofErr w:type="spellStart"/>
      <w:r w:rsidRPr="00CF49AE">
        <w:rPr>
          <w:sz w:val="14"/>
          <w:szCs w:val="26"/>
        </w:rPr>
        <w:t>culture‟s</w:t>
      </w:r>
      <w:proofErr w:type="spellEnd"/>
      <w:r w:rsidRPr="00CF49AE">
        <w:rPr>
          <w:sz w:val="14"/>
          <w:szCs w:val="26"/>
        </w:rPr>
        <w:t xml:space="preserve"> stigmatization of asexual people. Such a reading, however, would run directly counter to my </w:t>
      </w:r>
      <w:proofErr w:type="spellStart"/>
      <w:r w:rsidRPr="00CF49AE">
        <w:rPr>
          <w:sz w:val="14"/>
          <w:szCs w:val="26"/>
        </w:rPr>
        <w:t>project‟s</w:t>
      </w:r>
      <w:proofErr w:type="spellEnd"/>
      <w:r w:rsidRPr="00CF49AE">
        <w:rPr>
          <w:sz w:val="14"/>
          <w:szCs w:val="26"/>
        </w:rPr>
        <w:t xml:space="preserve"> central aim: the sexual model of disability is intended to complicate efforts to highlight sexualities as causes for pride or empowerment. In conceiving of sexuality as inextricable from failure, loss, and suffering, I hope to make visible </w:t>
      </w:r>
      <w:proofErr w:type="spellStart"/>
      <w:r w:rsidRPr="00CF49AE">
        <w:rPr>
          <w:sz w:val="14"/>
          <w:szCs w:val="26"/>
        </w:rPr>
        <w:t>sexuality‟s</w:t>
      </w:r>
      <w:proofErr w:type="spellEnd"/>
      <w:r w:rsidRPr="00CF49AE">
        <w:rPr>
          <w:sz w:val="14"/>
          <w:szCs w:val="26"/>
        </w:rPr>
        <w:t xml:space="preserve"> incompatibility with proud identity claims. Yet even this approach presents risks. As I will discuss in the next section of this chapter, some queer theorists‟ citations of </w:t>
      </w:r>
      <w:proofErr w:type="spellStart"/>
      <w:r w:rsidRPr="00CF49AE">
        <w:rPr>
          <w:sz w:val="14"/>
          <w:szCs w:val="26"/>
        </w:rPr>
        <w:t>sexuality‟s</w:t>
      </w:r>
      <w:proofErr w:type="spellEnd"/>
      <w:r w:rsidRPr="00CF49AE">
        <w:rPr>
          <w:sz w:val="14"/>
          <w:szCs w:val="26"/>
        </w:rPr>
        <w:t xml:space="preserve"> identity-disturbing effects have been articulated in ways that seem to imply that the more sex one has, or the more </w:t>
      </w:r>
      <w:proofErr w:type="spellStart"/>
      <w:r w:rsidRPr="00CF49AE">
        <w:rPr>
          <w:sz w:val="14"/>
          <w:szCs w:val="26"/>
        </w:rPr>
        <w:t>that</w:t>
      </w:r>
      <w:proofErr w:type="spellEnd"/>
      <w:r w:rsidRPr="00CF49AE">
        <w:rPr>
          <w:sz w:val="14"/>
          <w:szCs w:val="26"/>
        </w:rPr>
        <w:t xml:space="preserve"> one engages in particular sexual practices, the more effectively one can challenge heteronormative cultural imperatives. “The Disability Drive” will not forward such an argument. I emphasize the sexiness of disability to counter our </w:t>
      </w:r>
      <w:proofErr w:type="spellStart"/>
      <w:r w:rsidRPr="00CF49AE">
        <w:rPr>
          <w:sz w:val="14"/>
          <w:szCs w:val="26"/>
        </w:rPr>
        <w:t>culture‟s</w:t>
      </w:r>
      <w:proofErr w:type="spellEnd"/>
      <w:r w:rsidRPr="00CF49AE">
        <w:rPr>
          <w:sz w:val="14"/>
          <w:szCs w:val="26"/>
        </w:rPr>
        <w:t xml:space="preserve"> widespread </w:t>
      </w:r>
      <w:proofErr w:type="spellStart"/>
      <w:r w:rsidRPr="00CF49AE">
        <w:rPr>
          <w:sz w:val="14"/>
          <w:szCs w:val="26"/>
        </w:rPr>
        <w:t>desexualization</w:t>
      </w:r>
      <w:proofErr w:type="spellEnd"/>
      <w:r w:rsidRPr="00CF49AE">
        <w:rPr>
          <w:sz w:val="14"/>
          <w:szCs w:val="26"/>
        </w:rPr>
        <w:t xml:space="preserve">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w:t>
      </w:r>
      <w:proofErr w:type="spellStart"/>
      <w:r w:rsidRPr="00CF49AE">
        <w:rPr>
          <w:sz w:val="14"/>
          <w:szCs w:val="26"/>
        </w:rPr>
        <w:t>people‟s</w:t>
      </w:r>
      <w:proofErr w:type="spellEnd"/>
      <w:r w:rsidRPr="00CF49AE">
        <w:rPr>
          <w:sz w:val="14"/>
          <w:szCs w:val="26"/>
        </w:rPr>
        <w:t xml:space="preserve">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w:t>
      </w:r>
      <w:proofErr w:type="spellStart"/>
      <w:r w:rsidRPr="00CF49AE">
        <w:rPr>
          <w:sz w:val="14"/>
          <w:szCs w:val="26"/>
        </w:rPr>
        <w:t>nonlibidoists</w:t>
      </w:r>
      <w:proofErr w:type="spellEnd"/>
      <w:r w:rsidRPr="00CF49AE">
        <w:rPr>
          <w:sz w:val="14"/>
          <w:szCs w:val="26"/>
        </w:rPr>
        <w:t xml:space="preserve">, those </w:t>
      </w:r>
      <w:proofErr w:type="spellStart"/>
      <w:r w:rsidRPr="00CF49AE">
        <w:rPr>
          <w:sz w:val="14"/>
          <w:szCs w:val="26"/>
        </w:rPr>
        <w:t>asexuals</w:t>
      </w:r>
      <w:proofErr w:type="spellEnd"/>
      <w:r w:rsidRPr="00CF49AE">
        <w:rPr>
          <w:sz w:val="14"/>
          <w:szCs w:val="26"/>
        </w:rPr>
        <w:t xml:space="preserve">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3D606BC4" w14:textId="77777777" w:rsidR="00A41F92" w:rsidRPr="006948C8" w:rsidRDefault="00A41F92" w:rsidP="00A41F92">
      <w:pPr>
        <w:pStyle w:val="Heading4"/>
        <w:rPr>
          <w:rFonts w:cs="Calibri"/>
        </w:rPr>
      </w:pPr>
      <w:r w:rsidRPr="006948C8">
        <w:rPr>
          <w:rFonts w:cs="Calibri"/>
        </w:rPr>
        <w:t>Psychoanalysis is both falsifiable and accurate – studies prove.</w:t>
      </w:r>
    </w:p>
    <w:p w14:paraId="37132575" w14:textId="77777777" w:rsidR="00A41F92" w:rsidRPr="006948C8" w:rsidRDefault="00A41F92" w:rsidP="00A41F92">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14:paraId="7490B884" w14:textId="77777777" w:rsidR="00A41F92" w:rsidRPr="005536B2" w:rsidRDefault="00A41F92" w:rsidP="00A41F92">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w:t>
      </w:r>
      <w:proofErr w:type="gramStart"/>
      <w:r w:rsidRPr="006948C8">
        <w:rPr>
          <w:rStyle w:val="Emphasis"/>
        </w:rPr>
        <w:t>key</w:t>
      </w:r>
      <w:proofErr w:type="gramEnd"/>
      <w:r w:rsidRPr="006948C8">
        <w:rPr>
          <w:rStyle w:val="Emphasis"/>
        </w:rPr>
        <w:t xml:space="preserve">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p>
    <w:p w14:paraId="6F0396F0" w14:textId="77777777" w:rsidR="00A41F92" w:rsidRPr="006948C8" w:rsidRDefault="00A41F92" w:rsidP="00A41F92">
      <w:pPr>
        <w:pStyle w:val="Heading4"/>
        <w:rPr>
          <w:rFonts w:cs="Calibri"/>
          <w:color w:val="000000" w:themeColor="text1"/>
        </w:rPr>
      </w:pPr>
      <w:r w:rsidRPr="006948C8">
        <w:rPr>
          <w:rFonts w:cs="Calibri"/>
          <w:color w:val="000000" w:themeColor="text1"/>
        </w:rPr>
        <w:t>Disability controls proximate cause to and explains all other violence – treating those as inferior is only justifiable through the guise of disability.</w:t>
      </w:r>
    </w:p>
    <w:p w14:paraId="77C2601B" w14:textId="77777777" w:rsidR="00A41F92" w:rsidRPr="006948C8" w:rsidRDefault="00A41F92" w:rsidP="00A41F92">
      <w:pPr>
        <w:rPr>
          <w:color w:val="000000" w:themeColor="text1"/>
          <w:sz w:val="16"/>
          <w:szCs w:val="16"/>
        </w:rPr>
      </w:pPr>
      <w:proofErr w:type="spellStart"/>
      <w:r w:rsidRPr="00FE5538">
        <w:rPr>
          <w:b/>
          <w:bCs/>
          <w:color w:val="000000" w:themeColor="text1"/>
          <w:sz w:val="26"/>
          <w:szCs w:val="26"/>
          <w:lang w:val="es-US"/>
        </w:rPr>
        <w:t>Siebers</w:t>
      </w:r>
      <w:proofErr w:type="spellEnd"/>
      <w:r w:rsidRPr="00FE5538">
        <w:rPr>
          <w:b/>
          <w:bCs/>
          <w:color w:val="000000" w:themeColor="text1"/>
          <w:sz w:val="26"/>
          <w:szCs w:val="26"/>
          <w:lang w:val="es-US"/>
        </w:rPr>
        <w:t xml:space="preserve"> et al. 17</w:t>
      </w:r>
      <w:r w:rsidRPr="00FE5538">
        <w:rPr>
          <w:color w:val="000000" w:themeColor="text1"/>
          <w:sz w:val="16"/>
          <w:szCs w:val="16"/>
          <w:lang w:val="es-US"/>
        </w:rPr>
        <w:t xml:space="preserve">, Tobin, et al. </w:t>
      </w:r>
      <w:r w:rsidRPr="006948C8">
        <w:rPr>
          <w:color w:val="000000" w:themeColor="text1"/>
          <w:sz w:val="16"/>
          <w:szCs w:val="16"/>
        </w:rPr>
        <w:t xml:space="preserve">(2017): Culture – Theory – Disability: Encounters between Disability Studies and Cultural Studies, </w:t>
      </w:r>
      <w:proofErr w:type="spellStart"/>
      <w:r w:rsidRPr="006948C8">
        <w:rPr>
          <w:color w:val="000000" w:themeColor="text1"/>
          <w:sz w:val="16"/>
          <w:szCs w:val="16"/>
        </w:rPr>
        <w:t>Siebers</w:t>
      </w:r>
      <w:proofErr w:type="spellEnd"/>
      <w:r w:rsidRPr="006948C8">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sidRPr="006948C8">
        <w:rPr>
          <w:color w:val="000000" w:themeColor="text1"/>
          <w:sz w:val="16"/>
          <w:szCs w:val="16"/>
        </w:rPr>
        <w:t>Siebers</w:t>
      </w:r>
      <w:proofErr w:type="spellEnd"/>
      <w:r w:rsidRPr="006948C8">
        <w:rPr>
          <w:color w:val="000000" w:themeColor="text1"/>
          <w:sz w:val="16"/>
          <w:szCs w:val="16"/>
        </w:rPr>
        <w:t xml:space="preserve"> was named the V. L. Parrington Collegiate Professor. </w:t>
      </w:r>
      <w:proofErr w:type="spellStart"/>
      <w:r w:rsidRPr="006948C8">
        <w:rPr>
          <w:color w:val="000000" w:themeColor="text1"/>
          <w:sz w:val="16"/>
          <w:szCs w:val="16"/>
        </w:rPr>
        <w:t>Siebers</w:t>
      </w:r>
      <w:proofErr w:type="spellEnd"/>
      <w:r w:rsidRPr="006948C8">
        <w:rPr>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sidRPr="006948C8">
        <w:rPr>
          <w:color w:val="000000" w:themeColor="text1"/>
          <w:sz w:val="16"/>
          <w:szCs w:val="16"/>
        </w:rPr>
        <w:t>Siebers</w:t>
      </w:r>
      <w:proofErr w:type="spellEnd"/>
      <w:r w:rsidRPr="006948C8">
        <w:rPr>
          <w:color w:val="000000" w:themeColor="text1"/>
          <w:sz w:val="16"/>
          <w:szCs w:val="16"/>
        </w:rPr>
        <w:t xml:space="preserve"> with the James T. </w:t>
      </w:r>
      <w:proofErr w:type="spellStart"/>
      <w:r w:rsidRPr="006948C8">
        <w:rPr>
          <w:color w:val="000000" w:themeColor="text1"/>
          <w:sz w:val="16"/>
          <w:szCs w:val="16"/>
        </w:rPr>
        <w:t>Neubacher</w:t>
      </w:r>
      <w:proofErr w:type="spellEnd"/>
      <w:r w:rsidRPr="006948C8">
        <w:rPr>
          <w:color w:val="000000" w:themeColor="text1"/>
          <w:sz w:val="16"/>
          <w:szCs w:val="16"/>
        </w:rPr>
        <w:t xml:space="preserve"> Award in recognition of extraordinary leadership and service in support of the disability community. </w:t>
      </w:r>
      <w:proofErr w:type="spellStart"/>
      <w:r w:rsidRPr="006948C8">
        <w:rPr>
          <w:color w:val="000000" w:themeColor="text1"/>
          <w:sz w:val="16"/>
          <w:szCs w:val="16"/>
        </w:rPr>
        <w:t>Siebers</w:t>
      </w:r>
      <w:proofErr w:type="spellEnd"/>
      <w:r w:rsidRPr="006948C8">
        <w:rPr>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sidRPr="006948C8">
        <w:rPr>
          <w:color w:val="000000" w:themeColor="text1"/>
          <w:sz w:val="16"/>
          <w:szCs w:val="16"/>
        </w:rPr>
        <w:t>Siebers</w:t>
      </w:r>
      <w:proofErr w:type="spellEnd"/>
      <w:r w:rsidRPr="006948C8">
        <w:rPr>
          <w:color w:val="000000" w:themeColor="text1"/>
          <w:sz w:val="16"/>
          <w:szCs w:val="16"/>
        </w:rPr>
        <w:t xml:space="preserve"> passed away in January 2015. In March 2015, the University of Michigan announced the establishment of the Tobin </w:t>
      </w:r>
      <w:proofErr w:type="spellStart"/>
      <w:r w:rsidRPr="006948C8">
        <w:rPr>
          <w:color w:val="000000" w:themeColor="text1"/>
          <w:sz w:val="16"/>
          <w:szCs w:val="16"/>
        </w:rPr>
        <w:t>Siebers</w:t>
      </w:r>
      <w:proofErr w:type="spellEnd"/>
      <w:r w:rsidRPr="006948C8">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14:paraId="76EDF3CD" w14:textId="77777777" w:rsidR="00A41F92" w:rsidRPr="00A33A30" w:rsidRDefault="00A41F92" w:rsidP="00A41F92">
      <w:pPr>
        <w:rPr>
          <w:color w:val="000000" w:themeColor="text1"/>
          <w:sz w:val="14"/>
        </w:rPr>
      </w:pPr>
      <w:r w:rsidRPr="006948C8">
        <w:rPr>
          <w:rStyle w:val="Emphasis"/>
          <w:color w:val="000000" w:themeColor="text1"/>
        </w:rPr>
        <w:t xml:space="preserve">The use of </w:t>
      </w:r>
      <w:r w:rsidRPr="00B60288">
        <w:rPr>
          <w:rStyle w:val="Emphasis"/>
          <w:color w:val="000000" w:themeColor="text1"/>
          <w:highlight w:val="green"/>
        </w:rPr>
        <w:t>disability</w:t>
      </w:r>
      <w:r w:rsidRPr="006948C8">
        <w:rPr>
          <w:rStyle w:val="Emphasis"/>
          <w:color w:val="000000" w:themeColor="text1"/>
        </w:rPr>
        <w:t xml:space="preserve"> identity as a prop to </w:t>
      </w:r>
      <w:r w:rsidRPr="00B60288">
        <w:rPr>
          <w:rStyle w:val="Emphasis"/>
          <w:color w:val="000000" w:themeColor="text1"/>
          <w:highlight w:val="green"/>
        </w:rPr>
        <w:t>denigrate minority politics</w:t>
      </w:r>
      <w:r w:rsidRPr="006948C8">
        <w:rPr>
          <w:rStyle w:val="Emphasis"/>
          <w:color w:val="000000" w:themeColor="text1"/>
        </w:rPr>
        <w:t xml:space="preserve"> has a long and pernicious history on the right</w:t>
      </w:r>
      <w:r w:rsidRPr="006948C8">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6948C8">
        <w:rPr>
          <w:rStyle w:val="Emphasis"/>
          <w:color w:val="000000" w:themeColor="text1"/>
        </w:rPr>
        <w:t xml:space="preserve">Indeed, the idea that the political claims made by </w:t>
      </w:r>
      <w:r w:rsidRPr="00B60288">
        <w:rPr>
          <w:rStyle w:val="Emphasis"/>
          <w:color w:val="000000" w:themeColor="text1"/>
          <w:highlight w:val="green"/>
        </w:rPr>
        <w:t>people of color and women are illegitimate</w:t>
      </w:r>
      <w:r w:rsidRPr="006948C8">
        <w:rPr>
          <w:rStyle w:val="Emphasis"/>
          <w:color w:val="000000" w:themeColor="text1"/>
        </w:rPr>
        <w:t xml:space="preserve"> because </w:t>
      </w:r>
      <w:r w:rsidRPr="00B60288">
        <w:rPr>
          <w:rStyle w:val="Emphasis"/>
          <w:color w:val="000000" w:themeColor="text1"/>
          <w:highlight w:val="green"/>
        </w:rPr>
        <w:t>their identities are disabled</w:t>
      </w:r>
      <w:r w:rsidRPr="006948C8">
        <w:rPr>
          <w:rStyle w:val="Emphasis"/>
          <w:color w:val="000000" w:themeColor="text1"/>
        </w:rPr>
        <w:t xml:space="preserve"> would be outrageous if it were not such a familiar and </w:t>
      </w:r>
      <w:r w:rsidRPr="00B60288">
        <w:rPr>
          <w:rStyle w:val="Emphasis"/>
          <w:color w:val="000000" w:themeColor="text1"/>
          <w:highlight w:val="green"/>
        </w:rPr>
        <w:t>successful ploy</w:t>
      </w:r>
      <w:r w:rsidRPr="006948C8">
        <w:rPr>
          <w:color w:val="000000" w:themeColor="text1"/>
          <w:sz w:val="14"/>
        </w:rPr>
        <w:t xml:space="preserve">. </w:t>
      </w:r>
      <w:r w:rsidRPr="006948C8">
        <w:rPr>
          <w:rStyle w:val="Emphasis"/>
          <w:color w:val="000000" w:themeColor="text1"/>
        </w:rPr>
        <w:t xml:space="preserve">Historical opponents of political and social equality for women, Douglas Baynton shows, cite their </w:t>
      </w:r>
      <w:r w:rsidRPr="00B60288">
        <w:rPr>
          <w:rStyle w:val="Emphasis"/>
          <w:color w:val="000000" w:themeColor="text1"/>
          <w:highlight w:val="green"/>
        </w:rPr>
        <w:t>supposed</w:t>
      </w:r>
      <w:r w:rsidRPr="006948C8">
        <w:rPr>
          <w:rStyle w:val="Emphasis"/>
          <w:color w:val="000000" w:themeColor="text1"/>
        </w:rPr>
        <w:t xml:space="preserve"> </w:t>
      </w:r>
      <w:r w:rsidRPr="00B60288">
        <w:rPr>
          <w:rStyle w:val="Emphasis"/>
          <w:color w:val="000000" w:themeColor="text1"/>
          <w:highlight w:val="green"/>
        </w:rPr>
        <w:t>physical</w:t>
      </w:r>
      <w:r w:rsidRPr="006948C8">
        <w:rPr>
          <w:rStyle w:val="Emphasis"/>
          <w:color w:val="000000" w:themeColor="text1"/>
        </w:rPr>
        <w:t xml:space="preserve">, intellectual, and </w:t>
      </w:r>
      <w:r w:rsidRPr="00B60288">
        <w:rPr>
          <w:rStyle w:val="Emphasis"/>
          <w:color w:val="000000" w:themeColor="text1"/>
          <w:highlight w:val="green"/>
        </w:rPr>
        <w:t>psychological flaws</w:t>
      </w:r>
      <w:r w:rsidRPr="006948C8">
        <w:rPr>
          <w:rStyle w:val="Emphasis"/>
          <w:color w:val="000000" w:themeColor="text1"/>
        </w:rPr>
        <w:t xml:space="preserve">, stressing </w:t>
      </w:r>
      <w:r w:rsidRPr="00B60288">
        <w:rPr>
          <w:rStyle w:val="Emphasis"/>
          <w:color w:val="000000" w:themeColor="text1"/>
          <w:highlight w:val="green"/>
        </w:rPr>
        <w:t>irrationality</w:t>
      </w:r>
      <w:r w:rsidRPr="006948C8">
        <w:rPr>
          <w:rStyle w:val="Emphasis"/>
          <w:color w:val="000000" w:themeColor="text1"/>
        </w:rPr>
        <w:t xml:space="preserve">, excessive </w:t>
      </w:r>
      <w:r w:rsidRPr="00B60288">
        <w:rPr>
          <w:rStyle w:val="Emphasis"/>
          <w:color w:val="000000" w:themeColor="text1"/>
          <w:highlight w:val="green"/>
        </w:rPr>
        <w:t>emotions</w:t>
      </w:r>
      <w:r w:rsidRPr="006948C8">
        <w:rPr>
          <w:rStyle w:val="Emphasis"/>
          <w:color w:val="000000" w:themeColor="text1"/>
        </w:rPr>
        <w:t xml:space="preserve">, </w:t>
      </w:r>
      <w:r w:rsidRPr="00B60288">
        <w:rPr>
          <w:rStyle w:val="Emphasis"/>
          <w:color w:val="000000" w:themeColor="text1"/>
          <w:highlight w:val="green"/>
        </w:rPr>
        <w:t>and</w:t>
      </w:r>
      <w:r w:rsidRPr="006948C8">
        <w:rPr>
          <w:rStyle w:val="Emphasis"/>
          <w:color w:val="000000" w:themeColor="text1"/>
        </w:rPr>
        <w:t xml:space="preserve"> physical </w:t>
      </w:r>
      <w:r w:rsidRPr="00B60288">
        <w:rPr>
          <w:rStyle w:val="Emphasis"/>
          <w:color w:val="000000" w:themeColor="text1"/>
          <w:highlight w:val="green"/>
        </w:rPr>
        <w:t>weakness</w:t>
      </w:r>
      <w:r w:rsidRPr="006948C8">
        <w:rPr>
          <w:rStyle w:val="Emphasis"/>
          <w:color w:val="000000" w:themeColor="text1"/>
        </w:rPr>
        <w:t xml:space="preserve">, while similar arguments for </w:t>
      </w:r>
      <w:r w:rsidRPr="00B60288">
        <w:rPr>
          <w:rStyle w:val="Emphasis"/>
          <w:color w:val="000000" w:themeColor="text1"/>
          <w:highlight w:val="green"/>
        </w:rPr>
        <w:t>racial inequality</w:t>
      </w:r>
      <w:r w:rsidRPr="006948C8">
        <w:rPr>
          <w:rStyle w:val="Emphasis"/>
          <w:color w:val="000000" w:themeColor="text1"/>
        </w:rPr>
        <w:t xml:space="preserve"> and immigration restrictions involving particular races and ethnic groups invoke their apparent </w:t>
      </w:r>
      <w:r w:rsidRPr="00B60288">
        <w:rPr>
          <w:rStyle w:val="Emphasis"/>
          <w:color w:val="000000" w:themeColor="text1"/>
          <w:highlight w:val="green"/>
        </w:rPr>
        <w:t>susceptibility to feeble-mindedness</w:t>
      </w:r>
      <w:r w:rsidRPr="006948C8">
        <w:rPr>
          <w:rStyle w:val="Emphasis"/>
          <w:color w:val="000000" w:themeColor="text1"/>
        </w:rPr>
        <w:t>, mental illness, deafness, blindness, and other disabilities</w:t>
      </w:r>
      <w:r w:rsidRPr="006948C8">
        <w:rPr>
          <w:color w:val="000000" w:themeColor="text1"/>
          <w:sz w:val="14"/>
        </w:rPr>
        <w:t xml:space="preserve"> (see Baynton 33). </w:t>
      </w:r>
      <w:r w:rsidRPr="006948C8">
        <w:rPr>
          <w:rStyle w:val="Emphasis"/>
          <w:color w:val="000000" w:themeColor="text1"/>
        </w:rPr>
        <w:t xml:space="preserve">Moreover, </w:t>
      </w:r>
      <w:r w:rsidRPr="00B60288">
        <w:rPr>
          <w:rStyle w:val="Emphasis"/>
          <w:color w:val="000000" w:themeColor="text1"/>
          <w:highlight w:val="green"/>
        </w:rPr>
        <w:t>disability remains today</w:t>
      </w:r>
      <w:r w:rsidRPr="006948C8">
        <w:rPr>
          <w:rStyle w:val="Emphasis"/>
          <w:color w:val="000000" w:themeColor="text1"/>
        </w:rPr>
        <w:t xml:space="preserve">, Baynton explains, </w:t>
      </w:r>
      <w:r w:rsidRPr="00B60288">
        <w:rPr>
          <w:rStyle w:val="Emphasis"/>
          <w:color w:val="000000" w:themeColor="text1"/>
          <w:highlight w:val="green"/>
        </w:rPr>
        <w:t>an acceptable reason for unequal treatment</w:t>
      </w:r>
      <w:r w:rsidRPr="006948C8">
        <w:rPr>
          <w:rStyle w:val="Emphasis"/>
          <w:color w:val="000000" w:themeColor="text1"/>
        </w:rPr>
        <w:t xml:space="preserve">, even as </w:t>
      </w:r>
      <w:r w:rsidRPr="00B60288">
        <w:rPr>
          <w:rStyle w:val="Emphasis"/>
          <w:color w:val="000000" w:themeColor="text1"/>
          <w:highlight w:val="green"/>
        </w:rPr>
        <w:t>other justifications</w:t>
      </w:r>
      <w:r w:rsidRPr="006948C8">
        <w:rPr>
          <w:rStyle w:val="Emphasis"/>
          <w:color w:val="000000" w:themeColor="text1"/>
        </w:rPr>
        <w:t xml:space="preserve"> for discrimination, based on race, ethnicity, sex, and gender, </w:t>
      </w:r>
      <w:r w:rsidRPr="00B60288">
        <w:rPr>
          <w:rStyle w:val="Emphasis"/>
          <w:color w:val="000000" w:themeColor="text1"/>
          <w:highlight w:val="green"/>
        </w:rPr>
        <w:t>have begun to fall away</w:t>
      </w:r>
      <w:r w:rsidRPr="006948C8">
        <w:rPr>
          <w:rStyle w:val="Emphasis"/>
          <w:color w:val="000000" w:themeColor="text1"/>
        </w:rPr>
        <w:t xml:space="preserve">. It is </w:t>
      </w:r>
      <w:r w:rsidRPr="00B60288">
        <w:rPr>
          <w:rStyle w:val="Emphasis"/>
          <w:color w:val="000000" w:themeColor="text1"/>
          <w:highlight w:val="green"/>
        </w:rPr>
        <w:t>no longer</w:t>
      </w:r>
      <w:r w:rsidRPr="006948C8">
        <w:rPr>
          <w:rStyle w:val="Emphasis"/>
          <w:color w:val="000000" w:themeColor="text1"/>
        </w:rPr>
        <w:t xml:space="preserve"> considered permissible </w:t>
      </w:r>
      <w:r w:rsidRPr="00B60288">
        <w:rPr>
          <w:rStyle w:val="Emphasis"/>
          <w:color w:val="000000" w:themeColor="text1"/>
          <w:highlight w:val="green"/>
        </w:rPr>
        <w:t>to treat</w:t>
      </w:r>
      <w:r w:rsidRPr="006948C8">
        <w:rPr>
          <w:rStyle w:val="Emphasis"/>
          <w:color w:val="000000" w:themeColor="text1"/>
        </w:rPr>
        <w:t xml:space="preserve"> minority people </w:t>
      </w:r>
      <w:r w:rsidRPr="00B60288">
        <w:rPr>
          <w:rStyle w:val="Emphasis"/>
          <w:color w:val="000000" w:themeColor="text1"/>
          <w:highlight w:val="green"/>
        </w:rPr>
        <w:t>as inferior</w:t>
      </w:r>
      <w:r w:rsidRPr="006948C8">
        <w:rPr>
          <w:rStyle w:val="Emphasis"/>
          <w:color w:val="000000" w:themeColor="text1"/>
        </w:rPr>
        <w:t xml:space="preserve"> citizens, although it happens all the time, </w:t>
      </w:r>
      <w:r w:rsidRPr="00B60288">
        <w:rPr>
          <w:rStyle w:val="Emphasis"/>
          <w:color w:val="000000" w:themeColor="text1"/>
          <w:highlight w:val="green"/>
        </w:rPr>
        <w:t>unless</w:t>
      </w:r>
      <w:r w:rsidRPr="006948C8">
        <w:rPr>
          <w:rStyle w:val="Emphasis"/>
          <w:color w:val="000000" w:themeColor="text1"/>
        </w:rPr>
        <w:t xml:space="preserve"> that inferiority is </w:t>
      </w:r>
      <w:r w:rsidRPr="00B60288">
        <w:rPr>
          <w:rStyle w:val="Emphasis"/>
          <w:color w:val="000000" w:themeColor="text1"/>
          <w:highlight w:val="green"/>
        </w:rPr>
        <w:t>tied to disability</w:t>
      </w:r>
      <w:r w:rsidRPr="006948C8">
        <w:rPr>
          <w:rStyle w:val="Emphasis"/>
          <w:color w:val="000000" w:themeColor="text1"/>
        </w:rPr>
        <w:t>.</w:t>
      </w:r>
      <w:r w:rsidRPr="006948C8">
        <w:rPr>
          <w:color w:val="000000" w:themeColor="text1"/>
          <w:sz w:val="14"/>
        </w:rPr>
        <w:t xml:space="preserve"> As long as minority identities are thought disabled, </w:t>
      </w:r>
      <w:r w:rsidRPr="006948C8">
        <w:rPr>
          <w:rStyle w:val="Emphasis"/>
          <w:color w:val="000000" w:themeColor="text1"/>
        </w:rPr>
        <w:t xml:space="preserve">there is little hope for the political and social equality of either persons with these identities or disabled people, for </w:t>
      </w:r>
      <w:r w:rsidRPr="00B60288">
        <w:rPr>
          <w:rStyle w:val="Emphasis"/>
          <w:color w:val="000000" w:themeColor="text1"/>
          <w:highlight w:val="green"/>
        </w:rPr>
        <w:t>there will always</w:t>
      </w:r>
      <w:r w:rsidRPr="006948C8">
        <w:rPr>
          <w:rStyle w:val="Emphasis"/>
          <w:color w:val="000000" w:themeColor="text1"/>
        </w:rPr>
        <w:t xml:space="preserve"> </w:t>
      </w:r>
      <w:r w:rsidRPr="00B60288">
        <w:rPr>
          <w:rStyle w:val="Emphasis"/>
          <w:color w:val="000000" w:themeColor="text1"/>
          <w:highlight w:val="green"/>
        </w:rPr>
        <w:t>be one last justification for inferior treatment</w:t>
      </w:r>
      <w:r w:rsidRPr="006948C8">
        <w:rPr>
          <w:rStyle w:val="Emphasis"/>
          <w:color w:val="000000" w:themeColor="text1"/>
        </w:rPr>
        <w:t>.</w:t>
      </w:r>
      <w:r w:rsidRPr="006948C8">
        <w:rPr>
          <w:color w:val="000000" w:themeColor="text1"/>
          <w:sz w:val="14"/>
        </w:rPr>
        <w:t xml:space="preserve"> There will always be the possibility of proving the inferiority of any given human being at any given moment as long as </w:t>
      </w:r>
      <w:r w:rsidRPr="006948C8">
        <w:rPr>
          <w:rStyle w:val="Emphasis"/>
          <w:color w:val="000000" w:themeColor="text1"/>
        </w:rPr>
        <w:t xml:space="preserve">inferiority is </w:t>
      </w:r>
      <w:r w:rsidRPr="00B60288">
        <w:rPr>
          <w:rStyle w:val="Emphasis"/>
          <w:color w:val="000000" w:themeColor="text1"/>
          <w:highlight w:val="green"/>
        </w:rPr>
        <w:t>tied to physical and mental difference</w:t>
      </w:r>
      <w:r w:rsidRPr="006948C8">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6948C8">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w:t>
      </w:r>
      <w:proofErr w:type="gramStart"/>
      <w:r w:rsidRPr="006948C8">
        <w:rPr>
          <w:color w:val="000000" w:themeColor="text1"/>
          <w:sz w:val="14"/>
        </w:rPr>
        <w:t>and,</w:t>
      </w:r>
      <w:proofErr w:type="gramEnd"/>
      <w:r w:rsidRPr="006948C8">
        <w:rPr>
          <w:color w:val="000000" w:themeColor="text1"/>
          <w:sz w:val="14"/>
        </w:rPr>
        <w:t xml:space="preserve"> second, it names pain, opposed to all other causes, as transformative of individuals, compelling them to withdraw into selfish, narcissistic, and anti-social behavior. </w:t>
      </w:r>
      <w:r w:rsidRPr="006948C8">
        <w:rPr>
          <w:rStyle w:val="Emphasis"/>
          <w:color w:val="000000" w:themeColor="text1"/>
        </w:rPr>
        <w:t xml:space="preserve">Any attempt to sketch a political theory, especially of minority identity, based on this misleading psychology will produce the same predictable and deplorable results. </w:t>
      </w:r>
    </w:p>
    <w:p w14:paraId="21AEF364" w14:textId="4772C8DF" w:rsidR="00A41F92" w:rsidRDefault="00A41F92" w:rsidP="00A41F92">
      <w:pPr>
        <w:pStyle w:val="Heading3"/>
      </w:pPr>
      <w:r>
        <w:t>Links</w:t>
      </w:r>
    </w:p>
    <w:p w14:paraId="1990FEFC" w14:textId="3E7EFD4B" w:rsidR="007C69B2" w:rsidRPr="007C69B2" w:rsidRDefault="007C69B2" w:rsidP="007C69B2">
      <w:r>
        <w:t xml:space="preserve">[1] </w:t>
      </w:r>
      <w:proofErr w:type="spellStart"/>
      <w:r>
        <w:t>extempted</w:t>
      </w:r>
      <w:proofErr w:type="spellEnd"/>
    </w:p>
    <w:p w14:paraId="78F80E81" w14:textId="77777777" w:rsidR="00A41F92" w:rsidRPr="00B60288" w:rsidRDefault="00A41F92" w:rsidP="00A41F92">
      <w:pPr>
        <w:pStyle w:val="Heading4"/>
        <w:rPr>
          <w:rFonts w:cs="Calibri"/>
          <w:highlight w:val="green"/>
        </w:rPr>
      </w:pPr>
      <w:r>
        <w:rPr>
          <w:rFonts w:cs="Calibri"/>
        </w:rPr>
        <w:t xml:space="preserve">[2] </w:t>
      </w:r>
      <w:r w:rsidRPr="006948C8">
        <w:rPr>
          <w:rFonts w:cs="Calibri"/>
        </w:rPr>
        <w:t xml:space="preserve">The </w:t>
      </w:r>
      <w:r>
        <w:rPr>
          <w:rFonts w:cs="Calibri"/>
        </w:rPr>
        <w:t>1ACs</w:t>
      </w:r>
      <w:r w:rsidRPr="006948C8">
        <w:rPr>
          <w:rFonts w:cs="Calibri"/>
        </w:rPr>
        <w:t xml:space="preserve"> focus on epistemic performativity erases the material conditions of disability </w:t>
      </w:r>
    </w:p>
    <w:p w14:paraId="5F516A9D" w14:textId="77777777" w:rsidR="00A41F92" w:rsidRPr="00A461B5" w:rsidRDefault="00A41F92" w:rsidP="00A41F92">
      <w:pPr>
        <w:rPr>
          <w:bCs/>
          <w:sz w:val="26"/>
          <w:u w:val="single"/>
        </w:rPr>
      </w:pPr>
      <w:proofErr w:type="spellStart"/>
      <w:r w:rsidRPr="006948C8">
        <w:rPr>
          <w:rStyle w:val="Style13ptBold"/>
        </w:rPr>
        <w:t>Siebers</w:t>
      </w:r>
      <w:proofErr w:type="spellEnd"/>
      <w:r w:rsidRPr="006948C8">
        <w:rPr>
          <w:rStyle w:val="Style13ptBold"/>
        </w:rPr>
        <w:t xml:space="preserve"> 6 </w:t>
      </w:r>
      <w:r w:rsidRPr="00A461B5">
        <w:rPr>
          <w:bCs/>
          <w:sz w:val="16"/>
        </w:rPr>
        <w:t>(Tobin, Prof of Literary and Cultural Criticism at the U of Michigan, “Disability Studies and the Future of Identity Politics”) DR 16</w:t>
      </w:r>
    </w:p>
    <w:p w14:paraId="5173FDB3" w14:textId="77777777" w:rsidR="00A41F92" w:rsidRDefault="00A41F92" w:rsidP="00A41F92">
      <w:pPr>
        <w:rPr>
          <w:sz w:val="14"/>
          <w:szCs w:val="26"/>
        </w:rPr>
      </w:pPr>
      <w:r w:rsidRPr="00A461B5">
        <w:rPr>
          <w:b/>
          <w:sz w:val="26"/>
          <w:szCs w:val="26"/>
          <w:u w:val="single"/>
        </w:rPr>
        <w:t>The attack on identity by social constructionists is designed to liberate individuals constrained by unjust stereotypes and social prejudices. The example of disability in particular reveals with great vividness the unjust stereotypes imposed on identity by cultural norms and languages as well as the violence exercised by them.</w:t>
      </w:r>
      <w:r w:rsidRPr="00A461B5">
        <w:rPr>
          <w:sz w:val="14"/>
          <w:szCs w:val="26"/>
        </w:rPr>
        <w:t xml:space="preserve"> It also provides compelling evidence for the veracity of the social model</w:t>
      </w:r>
      <w:r w:rsidRPr="00A461B5">
        <w:rPr>
          <w:b/>
          <w:sz w:val="26"/>
          <w:szCs w:val="26"/>
          <w:u w:val="single"/>
        </w:rPr>
        <w:t>. Deafness was not, for instance, a disability on Martha’s Vineyard for most of the eighteenth century because 1 in 25 residents was deaf and everyone in the community knew how to sign</w:t>
      </w:r>
      <w:r w:rsidRPr="00A461B5">
        <w:rPr>
          <w:sz w:val="14"/>
          <w:szCs w:val="26"/>
        </w:rPr>
        <w:t xml:space="preserve">. Deaf villagers had the same occupations and incomes as people who could hear.3 This example shows to what extent </w:t>
      </w:r>
      <w:r w:rsidRPr="00A461B5">
        <w:rPr>
          <w:b/>
          <w:sz w:val="26"/>
          <w:szCs w:val="26"/>
          <w:u w:val="single"/>
        </w:rPr>
        <w:t>disability is socially produced.</w:t>
      </w:r>
      <w:r w:rsidRPr="00A461B5">
        <w:rPr>
          <w:sz w:val="14"/>
          <w:szCs w:val="26"/>
        </w:rPr>
        <w:t xml:space="preserve"> In fact, </w:t>
      </w:r>
      <w:r w:rsidRPr="00A461B5">
        <w:rPr>
          <w:b/>
          <w:sz w:val="26"/>
          <w:szCs w:val="26"/>
          <w:u w:val="single"/>
        </w:rPr>
        <w:t xml:space="preserve">it is tempting to see disability exclusively as the product of a bad match between society and some human bodies because it is so often the case. But disability also frustrates theorists of social construction because the </w:t>
      </w:r>
      <w:r w:rsidRPr="00B60288">
        <w:rPr>
          <w:b/>
          <w:sz w:val="26"/>
          <w:szCs w:val="26"/>
          <w:highlight w:val="green"/>
          <w:u w:val="single"/>
        </w:rPr>
        <w:t>disabled body and mind are not easily aligned with cultural norms</w:t>
      </w:r>
      <w:r w:rsidRPr="00A461B5">
        <w:rPr>
          <w:b/>
          <w:sz w:val="26"/>
          <w:szCs w:val="26"/>
          <w:u w:val="single"/>
        </w:rPr>
        <w:t xml:space="preserve"> and codes. Many disability scholars have begun to insist that the social model either </w:t>
      </w:r>
      <w:r w:rsidRPr="00B60288">
        <w:rPr>
          <w:b/>
          <w:sz w:val="26"/>
          <w:szCs w:val="26"/>
          <w:highlight w:val="green"/>
          <w:u w:val="single"/>
        </w:rPr>
        <w:t>fails to account for</w:t>
      </w:r>
      <w:r w:rsidRPr="00A461B5">
        <w:rPr>
          <w:b/>
          <w:sz w:val="26"/>
          <w:szCs w:val="26"/>
          <w:u w:val="single"/>
        </w:rPr>
        <w:t xml:space="preserve"> the difficult physical </w:t>
      </w:r>
      <w:r w:rsidRPr="00B60288">
        <w:rPr>
          <w:b/>
          <w:sz w:val="26"/>
          <w:szCs w:val="26"/>
          <w:highlight w:val="green"/>
          <w:u w:val="single"/>
        </w:rPr>
        <w:t>realities</w:t>
      </w:r>
      <w:r w:rsidRPr="00A461B5">
        <w:rPr>
          <w:b/>
          <w:sz w:val="26"/>
          <w:szCs w:val="26"/>
          <w:u w:val="single"/>
        </w:rPr>
        <w:t xml:space="preserve"> faced by people with disabilities or presents their body and mind in ways that are conventional, conformist, and unrecognizable to them. These include the habits of privileging pleasure over pain, making work a condition of independence, </w:t>
      </w:r>
      <w:r w:rsidRPr="00B60288">
        <w:rPr>
          <w:b/>
          <w:sz w:val="26"/>
          <w:szCs w:val="26"/>
          <w:highlight w:val="green"/>
          <w:u w:val="single"/>
        </w:rPr>
        <w:t>favoring performativity to corporeality</w:t>
      </w:r>
      <w:r w:rsidRPr="00A461B5">
        <w:rPr>
          <w:b/>
          <w:sz w:val="26"/>
          <w:szCs w:val="26"/>
          <w:u w:val="single"/>
        </w:rPr>
        <w:t xml:space="preserve">, and </w:t>
      </w:r>
      <w:r w:rsidRPr="00B60288">
        <w:rPr>
          <w:b/>
          <w:sz w:val="26"/>
          <w:szCs w:val="26"/>
          <w:highlight w:val="green"/>
          <w:u w:val="single"/>
        </w:rPr>
        <w:t>describing</w:t>
      </w:r>
      <w:r w:rsidRPr="00A461B5">
        <w:rPr>
          <w:b/>
          <w:sz w:val="26"/>
          <w:szCs w:val="26"/>
          <w:u w:val="single"/>
        </w:rPr>
        <w:t xml:space="preserve"> </w:t>
      </w:r>
      <w:r w:rsidRPr="00B60288">
        <w:rPr>
          <w:b/>
          <w:sz w:val="26"/>
          <w:szCs w:val="26"/>
          <w:highlight w:val="green"/>
          <w:u w:val="single"/>
        </w:rPr>
        <w:t xml:space="preserve">social </w:t>
      </w:r>
      <w:r w:rsidRPr="00A461B5">
        <w:rPr>
          <w:b/>
          <w:sz w:val="26"/>
          <w:szCs w:val="26"/>
          <w:u w:val="single"/>
        </w:rPr>
        <w:t xml:space="preserve">success in terms </w:t>
      </w:r>
      <w:r w:rsidRPr="00B60288">
        <w:rPr>
          <w:b/>
          <w:sz w:val="26"/>
          <w:szCs w:val="26"/>
          <w:highlight w:val="green"/>
          <w:u w:val="single"/>
        </w:rPr>
        <w:t>of intellectual achievement</w:t>
      </w:r>
      <w:r w:rsidRPr="00A461B5">
        <w:rPr>
          <w:b/>
          <w:sz w:val="26"/>
          <w:szCs w:val="26"/>
          <w:u w:val="single"/>
        </w:rPr>
        <w:t xml:space="preserve">, bodily adaptability, </w:t>
      </w:r>
      <w:r w:rsidRPr="00B60288">
        <w:rPr>
          <w:b/>
          <w:sz w:val="26"/>
          <w:szCs w:val="26"/>
          <w:highlight w:val="green"/>
          <w:u w:val="single"/>
        </w:rPr>
        <w:t>and active political participation</w:t>
      </w:r>
      <w:r w:rsidRPr="00A461B5">
        <w:rPr>
          <w:b/>
          <w:sz w:val="26"/>
          <w:szCs w:val="26"/>
          <w:u w:val="single"/>
        </w:rPr>
        <w:t>.</w:t>
      </w:r>
      <w:r w:rsidRPr="00A461B5">
        <w:rPr>
          <w:sz w:val="14"/>
          <w:szCs w:val="26"/>
        </w:rPr>
        <w:t xml:space="preserve"> David Mitchell and Sharon Snyder have noticed that </w:t>
      </w:r>
      <w:r w:rsidRPr="00A461B5">
        <w:rPr>
          <w:b/>
          <w:sz w:val="26"/>
          <w:szCs w:val="26"/>
          <w:u w:val="single"/>
        </w:rPr>
        <w:t xml:space="preserve">the push to </w:t>
      </w:r>
      <w:r w:rsidRPr="00B60288">
        <w:rPr>
          <w:b/>
          <w:sz w:val="26"/>
          <w:szCs w:val="26"/>
          <w:highlight w:val="green"/>
          <w:u w:val="single"/>
        </w:rPr>
        <w:t>link physical difference to</w:t>
      </w:r>
      <w:r w:rsidRPr="00A461B5">
        <w:rPr>
          <w:b/>
          <w:sz w:val="26"/>
          <w:szCs w:val="26"/>
          <w:u w:val="single"/>
        </w:rPr>
        <w:t xml:space="preserve"> cultural and </w:t>
      </w:r>
      <w:r w:rsidRPr="00B60288">
        <w:rPr>
          <w:b/>
          <w:sz w:val="26"/>
          <w:szCs w:val="26"/>
          <w:highlight w:val="green"/>
          <w:u w:val="single"/>
        </w:rPr>
        <w:t>social constructs</w:t>
      </w:r>
      <w:r w:rsidRPr="00A461B5">
        <w:rPr>
          <w:b/>
          <w:sz w:val="26"/>
          <w:szCs w:val="26"/>
          <w:u w:val="single"/>
        </w:rPr>
        <w:t xml:space="preserve">, especially ideological ones, has actually </w:t>
      </w:r>
      <w:r w:rsidRPr="00B60288">
        <w:rPr>
          <w:b/>
          <w:sz w:val="26"/>
          <w:szCs w:val="26"/>
          <w:highlight w:val="green"/>
          <w:u w:val="single"/>
        </w:rPr>
        <w:t xml:space="preserve">made disability </w:t>
      </w:r>
      <w:r w:rsidRPr="00B60288">
        <w:rPr>
          <w:rStyle w:val="Emphasis"/>
          <w:highlight w:val="green"/>
        </w:rPr>
        <w:t>disappear</w:t>
      </w:r>
      <w:r w:rsidRPr="00A461B5">
        <w:rPr>
          <w:rStyle w:val="Emphasis"/>
        </w:rPr>
        <w:t xml:space="preserve"> from the social model</w:t>
      </w:r>
      <w:r w:rsidRPr="00A461B5">
        <w:rPr>
          <w:sz w:val="14"/>
          <w:szCs w:val="26"/>
        </w:rPr>
        <w:t xml:space="preserve">. They cite a variety of recent studies of the body that use “corporeal aberrancies” to emblematize social differences, complaining that “physical difference” within common critical methodologies “exemplifies the evidence of social deviance even as the constructed nature of physicality itself fades from view.”4 As Davis puts it, </w:t>
      </w:r>
      <w:r w:rsidRPr="00A461B5">
        <w:rPr>
          <w:b/>
          <w:sz w:val="26"/>
          <w:szCs w:val="26"/>
          <w:u w:val="single"/>
        </w:rPr>
        <w:t>cultural theory abounds with “the fluids of sexuality, the gloss of lubrication, the glossary of the body as text,</w:t>
      </w:r>
      <w:r w:rsidRPr="00A461B5">
        <w:rPr>
          <w:sz w:val="14"/>
          <w:szCs w:val="26"/>
        </w:rPr>
        <w:t xml:space="preserve"> the heteroglossia of the intertext, the glossolalia of the schizophrenic. </w:t>
      </w:r>
      <w:r w:rsidRPr="00A461B5">
        <w:rPr>
          <w:b/>
          <w:sz w:val="26"/>
          <w:szCs w:val="26"/>
          <w:u w:val="single"/>
        </w:rPr>
        <w:t xml:space="preserve">But almost never the body of the differently abled.”5 Recent theoretical emphases on </w:t>
      </w:r>
      <w:r w:rsidRPr="00B60288">
        <w:rPr>
          <w:b/>
          <w:sz w:val="26"/>
          <w:szCs w:val="26"/>
          <w:highlight w:val="green"/>
          <w:u w:val="single"/>
        </w:rPr>
        <w:t xml:space="preserve">“performativity,” </w:t>
      </w:r>
      <w:r w:rsidRPr="00A461B5">
        <w:rPr>
          <w:b/>
          <w:sz w:val="26"/>
          <w:szCs w:val="26"/>
          <w:u w:val="single"/>
        </w:rPr>
        <w:t>“heterogeneity,” and “</w:t>
      </w:r>
      <w:proofErr w:type="spellStart"/>
      <w:r w:rsidRPr="00A461B5">
        <w:rPr>
          <w:b/>
          <w:sz w:val="26"/>
          <w:szCs w:val="26"/>
          <w:u w:val="single"/>
        </w:rPr>
        <w:t>indeterminancy</w:t>
      </w:r>
      <w:proofErr w:type="spellEnd"/>
      <w:r w:rsidRPr="00A461B5">
        <w:rPr>
          <w:b/>
          <w:sz w:val="26"/>
          <w:szCs w:val="26"/>
          <w:u w:val="single"/>
        </w:rPr>
        <w:t>”</w:t>
      </w:r>
      <w:r w:rsidRPr="00B60288">
        <w:rPr>
          <w:b/>
          <w:sz w:val="26"/>
          <w:szCs w:val="26"/>
          <w:highlight w:val="green"/>
          <w:u w:val="single"/>
        </w:rPr>
        <w:t xml:space="preserve"> privilege a disembodied ideal of freedom, suggesting </w:t>
      </w:r>
      <w:r w:rsidRPr="00A461B5">
        <w:rPr>
          <w:b/>
          <w:sz w:val="26"/>
          <w:szCs w:val="26"/>
          <w:u w:val="single"/>
        </w:rPr>
        <w:t xml:space="preserve">that </w:t>
      </w:r>
      <w:r w:rsidRPr="00B60288">
        <w:rPr>
          <w:b/>
          <w:sz w:val="26"/>
          <w:szCs w:val="26"/>
          <w:highlight w:val="green"/>
          <w:u w:val="single"/>
        </w:rPr>
        <w:t xml:space="preserve">emancipation from social codes </w:t>
      </w:r>
      <w:r w:rsidRPr="00A461B5">
        <w:rPr>
          <w:b/>
          <w:sz w:val="26"/>
          <w:szCs w:val="26"/>
          <w:u w:val="single"/>
        </w:rPr>
        <w:t xml:space="preserve">and norms may be </w:t>
      </w:r>
      <w:r w:rsidRPr="00B60288">
        <w:rPr>
          <w:b/>
          <w:sz w:val="26"/>
          <w:szCs w:val="26"/>
          <w:highlight w:val="green"/>
          <w:u w:val="single"/>
        </w:rPr>
        <w:t>achieved by imagining the body as</w:t>
      </w:r>
      <w:r w:rsidRPr="00A461B5">
        <w:rPr>
          <w:b/>
          <w:sz w:val="26"/>
          <w:szCs w:val="26"/>
          <w:u w:val="single"/>
        </w:rPr>
        <w:t xml:space="preserve"> a </w:t>
      </w:r>
      <w:r w:rsidRPr="00B60288">
        <w:rPr>
          <w:b/>
          <w:sz w:val="26"/>
          <w:szCs w:val="26"/>
          <w:highlight w:val="green"/>
          <w:u w:val="single"/>
        </w:rPr>
        <w:t>subversive</w:t>
      </w:r>
      <w:r w:rsidRPr="00A461B5">
        <w:rPr>
          <w:b/>
          <w:sz w:val="26"/>
          <w:szCs w:val="26"/>
          <w:u w:val="single"/>
        </w:rPr>
        <w:t xml:space="preserve"> text. These emphases are not only </w:t>
      </w:r>
      <w:r w:rsidRPr="00B60288">
        <w:rPr>
          <w:b/>
          <w:sz w:val="26"/>
          <w:szCs w:val="26"/>
          <w:highlight w:val="green"/>
          <w:u w:val="single"/>
        </w:rPr>
        <w:t xml:space="preserve">incompatible with </w:t>
      </w:r>
      <w:r w:rsidRPr="00A461B5">
        <w:rPr>
          <w:b/>
          <w:sz w:val="26"/>
          <w:szCs w:val="26"/>
          <w:u w:val="single"/>
        </w:rPr>
        <w:t xml:space="preserve">the </w:t>
      </w:r>
      <w:r w:rsidRPr="00B60288">
        <w:rPr>
          <w:b/>
          <w:sz w:val="26"/>
          <w:szCs w:val="26"/>
          <w:highlight w:val="green"/>
          <w:u w:val="single"/>
        </w:rPr>
        <w:t>experience</w:t>
      </w:r>
      <w:r w:rsidRPr="00A461B5">
        <w:rPr>
          <w:b/>
          <w:sz w:val="26"/>
          <w:szCs w:val="26"/>
          <w:u w:val="single"/>
        </w:rPr>
        <w:t xml:space="preserve">s </w:t>
      </w:r>
      <w:r w:rsidRPr="00B60288">
        <w:rPr>
          <w:b/>
          <w:sz w:val="26"/>
          <w:szCs w:val="26"/>
          <w:highlight w:val="green"/>
          <w:u w:val="single"/>
        </w:rPr>
        <w:t xml:space="preserve">of </w:t>
      </w:r>
      <w:r w:rsidRPr="00A461B5">
        <w:rPr>
          <w:b/>
          <w:sz w:val="26"/>
          <w:szCs w:val="26"/>
          <w:u w:val="single"/>
        </w:rPr>
        <w:t xml:space="preserve">people with </w:t>
      </w:r>
      <w:r w:rsidRPr="00B60288">
        <w:rPr>
          <w:b/>
          <w:sz w:val="26"/>
          <w:szCs w:val="26"/>
          <w:highlight w:val="green"/>
          <w:u w:val="single"/>
        </w:rPr>
        <w:t>disabilities;</w:t>
      </w:r>
      <w:r w:rsidRPr="00A461B5">
        <w:rPr>
          <w:b/>
          <w:sz w:val="26"/>
          <w:szCs w:val="26"/>
          <w:u w:val="single"/>
        </w:rPr>
        <w:t xml:space="preserve"> they </w:t>
      </w:r>
      <w:r w:rsidRPr="00B60288">
        <w:rPr>
          <w:b/>
          <w:sz w:val="26"/>
          <w:szCs w:val="26"/>
          <w:highlight w:val="green"/>
          <w:u w:val="single"/>
        </w:rPr>
        <w:t>mimic the fantasy</w:t>
      </w:r>
      <w:r w:rsidRPr="00A461B5">
        <w:rPr>
          <w:b/>
          <w:sz w:val="26"/>
          <w:szCs w:val="26"/>
          <w:u w:val="single"/>
        </w:rPr>
        <w:t xml:space="preserve">, often found </w:t>
      </w:r>
      <w:r w:rsidRPr="00B60288">
        <w:rPr>
          <w:b/>
          <w:sz w:val="26"/>
          <w:szCs w:val="26"/>
          <w:highlight w:val="green"/>
          <w:u w:val="single"/>
        </w:rPr>
        <w:t>in the medical model, that</w:t>
      </w:r>
      <w:r w:rsidRPr="00A461B5">
        <w:rPr>
          <w:b/>
          <w:sz w:val="26"/>
          <w:szCs w:val="26"/>
          <w:u w:val="single"/>
        </w:rPr>
        <w:t xml:space="preserve"> disease and </w:t>
      </w:r>
      <w:r w:rsidRPr="00B60288">
        <w:rPr>
          <w:b/>
          <w:sz w:val="26"/>
          <w:szCs w:val="26"/>
          <w:highlight w:val="green"/>
          <w:u w:val="single"/>
        </w:rPr>
        <w:t>disability are immaterial as long as the imagination is free</w:t>
      </w:r>
      <w:r w:rsidRPr="00A461B5">
        <w:rPr>
          <w:b/>
          <w:sz w:val="26"/>
          <w:szCs w:val="26"/>
          <w:u w:val="single"/>
        </w:rPr>
        <w:t xml:space="preserve">. Doctors and medical professionals have the habit of coaxing sick people to cure themselves by thinking positive thoughts, and when an individual’s health does not </w:t>
      </w:r>
      <w:proofErr w:type="gramStart"/>
      <w:r w:rsidRPr="00A461B5">
        <w:rPr>
          <w:b/>
          <w:sz w:val="26"/>
          <w:szCs w:val="26"/>
          <w:u w:val="single"/>
        </w:rPr>
        <w:t>improve</w:t>
      </w:r>
      <w:proofErr w:type="gramEnd"/>
      <w:r w:rsidRPr="00A461B5">
        <w:rPr>
          <w:b/>
          <w:sz w:val="26"/>
          <w:szCs w:val="26"/>
          <w:u w:val="single"/>
        </w:rPr>
        <w:t xml:space="preserve"> the failure is ascribed to mental weakness</w:t>
      </w:r>
      <w:r w:rsidRPr="00A461B5">
        <w:rPr>
          <w:sz w:val="14"/>
          <w:szCs w:val="26"/>
        </w:rPr>
        <w:t xml:space="preserve">. Sontag was perhaps the first to understand the debilitating effects of </w:t>
      </w:r>
      <w:r w:rsidRPr="00B60288">
        <w:rPr>
          <w:b/>
          <w:sz w:val="26"/>
          <w:szCs w:val="26"/>
          <w:highlight w:val="green"/>
          <w:u w:val="single"/>
        </w:rPr>
        <w:t>describing illness as a defect of imagination or will power</w:t>
      </w:r>
      <w:r w:rsidRPr="00A461B5">
        <w:rPr>
          <w:sz w:val="14"/>
          <w:szCs w:val="26"/>
        </w:rPr>
        <w:t xml:space="preserve">. She traces the notion that disease springs from individual mental weakness to Schopenhauer’s claim that “recovery from a disease depends on the will assuming ‘dictatorial power in order to subsume the rebellious forces’ of the body” (43-44). </w:t>
      </w:r>
      <w:r w:rsidRPr="00A461B5">
        <w:rPr>
          <w:b/>
          <w:sz w:val="26"/>
          <w:szCs w:val="26"/>
          <w:u w:val="single"/>
        </w:rPr>
        <w:t>She also heaps scorn on the idea that the disabled or sick are responsible for their disease concluding that “</w:t>
      </w:r>
      <w:r w:rsidRPr="00B60288">
        <w:rPr>
          <w:b/>
          <w:sz w:val="26"/>
          <w:szCs w:val="26"/>
          <w:highlight w:val="green"/>
          <w:u w:val="single"/>
        </w:rPr>
        <w:t>theories</w:t>
      </w:r>
      <w:r w:rsidRPr="00A461B5">
        <w:rPr>
          <w:b/>
          <w:sz w:val="26"/>
          <w:szCs w:val="26"/>
          <w:u w:val="single"/>
        </w:rPr>
        <w:t xml:space="preserve"> that </w:t>
      </w:r>
      <w:r w:rsidRPr="00B60288">
        <w:rPr>
          <w:b/>
          <w:sz w:val="26"/>
          <w:szCs w:val="26"/>
          <w:highlight w:val="green"/>
          <w:u w:val="single"/>
        </w:rPr>
        <w:t xml:space="preserve">diseases </w:t>
      </w:r>
      <w:r w:rsidRPr="00A461B5">
        <w:rPr>
          <w:b/>
          <w:sz w:val="26"/>
          <w:szCs w:val="26"/>
          <w:u w:val="single"/>
        </w:rPr>
        <w:t xml:space="preserve">are </w:t>
      </w:r>
      <w:r w:rsidRPr="00B60288">
        <w:rPr>
          <w:b/>
          <w:sz w:val="26"/>
          <w:szCs w:val="26"/>
          <w:highlight w:val="green"/>
          <w:u w:val="single"/>
        </w:rPr>
        <w:t>caused by mental states</w:t>
      </w:r>
      <w:r w:rsidRPr="00A461B5">
        <w:rPr>
          <w:b/>
          <w:sz w:val="26"/>
          <w:szCs w:val="26"/>
          <w:u w:val="single"/>
        </w:rPr>
        <w:t xml:space="preserve"> and </w:t>
      </w:r>
      <w:r w:rsidRPr="00B60288">
        <w:rPr>
          <w:b/>
          <w:sz w:val="26"/>
          <w:szCs w:val="26"/>
          <w:highlight w:val="green"/>
          <w:u w:val="single"/>
        </w:rPr>
        <w:t xml:space="preserve">can be cured by will power </w:t>
      </w:r>
      <w:r w:rsidRPr="00A461B5">
        <w:rPr>
          <w:b/>
          <w:sz w:val="26"/>
          <w:szCs w:val="26"/>
          <w:u w:val="single"/>
        </w:rPr>
        <w:t xml:space="preserve">are always an </w:t>
      </w:r>
      <w:r w:rsidRPr="00B60288">
        <w:rPr>
          <w:b/>
          <w:sz w:val="26"/>
          <w:szCs w:val="26"/>
          <w:highlight w:val="green"/>
          <w:u w:val="single"/>
        </w:rPr>
        <w:t xml:space="preserve">index of how much is not understood </w:t>
      </w:r>
      <w:r w:rsidRPr="00A461B5">
        <w:rPr>
          <w:b/>
          <w:sz w:val="26"/>
          <w:szCs w:val="26"/>
          <w:u w:val="single"/>
        </w:rPr>
        <w:t>about the physical terrain of a disease</w:t>
      </w:r>
      <w:r w:rsidRPr="00A461B5">
        <w:rPr>
          <w:sz w:val="14"/>
          <w:szCs w:val="26"/>
        </w:rPr>
        <w:t>” (55</w:t>
      </w:r>
      <w:r w:rsidRPr="00A461B5">
        <w:rPr>
          <w:b/>
          <w:sz w:val="26"/>
          <w:szCs w:val="26"/>
          <w:u w:val="single"/>
        </w:rPr>
        <w:t xml:space="preserve">). The rebellious forces of the body and the physical </w:t>
      </w:r>
      <w:r w:rsidRPr="00B60288">
        <w:rPr>
          <w:b/>
          <w:sz w:val="26"/>
          <w:szCs w:val="26"/>
          <w:highlight w:val="green"/>
          <w:u w:val="single"/>
        </w:rPr>
        <w:t>nature of disease represent a reality untouched by metaphor.</w:t>
      </w:r>
      <w:r w:rsidRPr="00A461B5">
        <w:rPr>
          <w:b/>
          <w:sz w:val="26"/>
          <w:szCs w:val="26"/>
          <w:u w:val="single"/>
        </w:rPr>
        <w:t xml:space="preserve"> </w:t>
      </w:r>
      <w:r w:rsidRPr="00A461B5">
        <w:rPr>
          <w:sz w:val="14"/>
          <w:szCs w:val="26"/>
        </w:rPr>
        <w:t xml:space="preserve">Sontag insists that “the reality has to be explained” (55).  </w:t>
      </w:r>
    </w:p>
    <w:p w14:paraId="69D88EBF" w14:textId="77777777" w:rsidR="00A41F92" w:rsidRPr="00277356" w:rsidRDefault="00A41F92" w:rsidP="00A41F92">
      <w:pPr>
        <w:pStyle w:val="Heading4"/>
      </w:pPr>
      <w:r>
        <w:t>[3] Ideal theory lacks accountability, forgets the value to know the unknown, and contains generalizations that exclude material suffering – prefer an ethic of care which brings humility and provides the necessary empirical realities that stipulate the definitions of your idealized world.</w:t>
      </w:r>
    </w:p>
    <w:p w14:paraId="33E9239B" w14:textId="77777777" w:rsidR="00A41F92" w:rsidRPr="00E25BC3" w:rsidRDefault="00A41F92" w:rsidP="00A41F92">
      <w:proofErr w:type="spellStart"/>
      <w:r w:rsidRPr="00277356">
        <w:rPr>
          <w:rStyle w:val="Style13ptBold"/>
        </w:rPr>
        <w:t>Kittay</w:t>
      </w:r>
      <w:proofErr w:type="spellEnd"/>
      <w:r w:rsidRPr="00277356">
        <w:rPr>
          <w:rStyle w:val="Style13ptBold"/>
        </w:rPr>
        <w:t xml:space="preserve"> 09</w:t>
      </w:r>
      <w:r>
        <w:t xml:space="preserve"> </w:t>
      </w:r>
      <w:r w:rsidRPr="00477591">
        <w:rPr>
          <w:sz w:val="16"/>
          <w:szCs w:val="16"/>
        </w:rPr>
        <w:t xml:space="preserve">Eva Feder </w:t>
      </w:r>
      <w:proofErr w:type="spellStart"/>
      <w:r w:rsidRPr="00477591">
        <w:rPr>
          <w:sz w:val="16"/>
          <w:szCs w:val="16"/>
        </w:rPr>
        <w:t>Kittay</w:t>
      </w:r>
      <w:proofErr w:type="spellEnd"/>
      <w:r w:rsidRPr="00477591">
        <w:rPr>
          <w:sz w:val="16"/>
          <w:szCs w:val="16"/>
        </w:rPr>
        <w:t xml:space="preserve"> is an American philosopher. She is Distinguished Professor of Philosophy (Emerita) at Stony Brook University [</w:t>
      </w:r>
      <w:proofErr w:type="spellStart"/>
      <w:r w:rsidRPr="00477591">
        <w:rPr>
          <w:sz w:val="16"/>
          <w:szCs w:val="16"/>
        </w:rPr>
        <w:t>Kittay</w:t>
      </w:r>
      <w:proofErr w:type="spellEnd"/>
      <w:r w:rsidRPr="00477591">
        <w:rPr>
          <w:sz w:val="16"/>
          <w:szCs w:val="16"/>
        </w:rPr>
        <w:t xml:space="preserve">, Eva Feder. “The Ethics of Philosophizing: Ideal Theory and the Exclusion of People with Severe Cognitive Disabilities.” Feminist Ethics and Social and Political Philosophy: Theorizing the Non-Ideal, 2009, pp. 141–143.] </w:t>
      </w:r>
      <w:r w:rsidRPr="00FB6AA4">
        <w:rPr>
          <w:sz w:val="16"/>
          <w:szCs w:val="16"/>
          <w:u w:val="single"/>
        </w:rPr>
        <w:t>BRACKETED FOR ABLEISM</w:t>
      </w:r>
      <w:r w:rsidRPr="00FB6AA4">
        <w:rPr>
          <w:sz w:val="16"/>
          <w:szCs w:val="16"/>
        </w:rPr>
        <w:t xml:space="preserve"> </w:t>
      </w:r>
      <w:r w:rsidRPr="00477591">
        <w:rPr>
          <w:sz w:val="16"/>
          <w:szCs w:val="16"/>
        </w:rPr>
        <w:t xml:space="preserve">//Found by ACCS JM &amp; Cut by Lex </w:t>
      </w:r>
      <w:proofErr w:type="spellStart"/>
      <w:r w:rsidRPr="00477591">
        <w:rPr>
          <w:sz w:val="16"/>
          <w:szCs w:val="16"/>
        </w:rPr>
        <w:t>AKo</w:t>
      </w:r>
      <w:proofErr w:type="spellEnd"/>
      <w:r w:rsidRPr="00477591">
        <w:rPr>
          <w:sz w:val="16"/>
          <w:szCs w:val="16"/>
        </w:rPr>
        <w:t xml:space="preserve"> + Lex VM</w:t>
      </w:r>
    </w:p>
    <w:p w14:paraId="1207D292" w14:textId="77777777" w:rsidR="00A41F92" w:rsidRDefault="00A41F92" w:rsidP="00A41F92">
      <w:pPr>
        <w:spacing w:line="276" w:lineRule="auto"/>
        <w:rPr>
          <w:sz w:val="12"/>
        </w:rPr>
      </w:pPr>
      <w:r w:rsidRPr="00602A94">
        <w:rPr>
          <w:u w:val="single"/>
        </w:rPr>
        <w:t xml:space="preserve">Consider the first maxim, epistemic responsibility. </w:t>
      </w:r>
      <w:r w:rsidRPr="00477591">
        <w:rPr>
          <w:rStyle w:val="Emphasis"/>
          <w:highlight w:val="green"/>
        </w:rPr>
        <w:t>Philosophy</w:t>
      </w:r>
      <w:r w:rsidRPr="00477591">
        <w:rPr>
          <w:rStyle w:val="Emphasis"/>
        </w:rPr>
        <w:t xml:space="preserve">, by many accounts, </w:t>
      </w:r>
      <w:r w:rsidRPr="00477591">
        <w:rPr>
          <w:rStyle w:val="Emphasis"/>
          <w:highlight w:val="green"/>
        </w:rPr>
        <w:t xml:space="preserve">is concerned with ‘truth’. The truth cannot be </w:t>
      </w:r>
      <w:r w:rsidRPr="00FB6AA4">
        <w:rPr>
          <w:rStyle w:val="Emphasis"/>
          <w:highlight w:val="green"/>
        </w:rPr>
        <w:t xml:space="preserve">served if philosophers </w:t>
      </w:r>
      <w:r w:rsidRPr="00477591">
        <w:rPr>
          <w:rStyle w:val="Emphasis"/>
          <w:highlight w:val="green"/>
        </w:rPr>
        <w:t>do not acquaint</w:t>
      </w:r>
      <w:r w:rsidRPr="00477591">
        <w:rPr>
          <w:rStyle w:val="Emphasis"/>
        </w:rPr>
        <w:t xml:space="preserve"> themselves </w:t>
      </w:r>
      <w:r w:rsidRPr="00477591">
        <w:rPr>
          <w:rStyle w:val="Emphasis"/>
          <w:highlight w:val="green"/>
        </w:rPr>
        <w:t>with</w:t>
      </w:r>
      <w:r w:rsidRPr="00477591">
        <w:rPr>
          <w:rStyle w:val="Emphasis"/>
        </w:rPr>
        <w:t xml:space="preserve"> the basic facts about </w:t>
      </w:r>
      <w:r w:rsidRPr="00477591">
        <w:rPr>
          <w:rStyle w:val="Emphasis"/>
          <w:highlight w:val="green"/>
        </w:rPr>
        <w:t>the subject</w:t>
      </w:r>
      <w:r w:rsidRPr="00FB6AA4">
        <w:rPr>
          <w:rStyle w:val="Emphasis"/>
        </w:rPr>
        <w:t xml:space="preserve"> under consider</w:t>
      </w:r>
      <w:r w:rsidRPr="00477591">
        <w:rPr>
          <w:rStyle w:val="Emphasis"/>
        </w:rPr>
        <w:t>.</w:t>
      </w:r>
      <w:r w:rsidRPr="00527B83">
        <w:rPr>
          <w:sz w:val="12"/>
        </w:rPr>
        <w:t xml:space="preserve"> As I have indicated, both Singer and McMahan fail to do so in their discussions of individuals with mental retardation. One might ask, ‘Why is such a clear violation of a philosophical value tolerated?’ Here a pernicious effect of idealization displays itself. </w:t>
      </w:r>
      <w:r w:rsidRPr="00477591">
        <w:rPr>
          <w:rStyle w:val="Emphasis"/>
        </w:rPr>
        <w:t xml:space="preserve">Empirical </w:t>
      </w:r>
      <w:r w:rsidRPr="00477591">
        <w:rPr>
          <w:rStyle w:val="Emphasis"/>
          <w:highlight w:val="green"/>
        </w:rPr>
        <w:t>realities give</w:t>
      </w:r>
      <w:r w:rsidRPr="00477591">
        <w:rPr>
          <w:rStyle w:val="Emphasis"/>
        </w:rPr>
        <w:t xml:space="preserve"> way to idealized descriptions and ‘</w:t>
      </w:r>
      <w:r w:rsidRPr="00477591">
        <w:rPr>
          <w:rStyle w:val="Emphasis"/>
          <w:highlight w:val="green"/>
        </w:rPr>
        <w:t>stipulative definitions,</w:t>
      </w:r>
      <w:r w:rsidRPr="00602A94">
        <w:rPr>
          <w:u w:val="single"/>
        </w:rPr>
        <w:t xml:space="preserve">’ in order to construct a theory which then can be ‘applied’ to the real world. But </w:t>
      </w:r>
      <w:r w:rsidRPr="00477591">
        <w:rPr>
          <w:rStyle w:val="Emphasis"/>
          <w:highlight w:val="green"/>
        </w:rPr>
        <w:t>these</w:t>
      </w:r>
      <w:r w:rsidRPr="00477591">
        <w:rPr>
          <w:rStyle w:val="Emphasis"/>
        </w:rPr>
        <w:t xml:space="preserve"> idealizations and stipulative definitions may well </w:t>
      </w:r>
      <w:r w:rsidRPr="00477591">
        <w:rPr>
          <w:rStyle w:val="Emphasis"/>
          <w:highlight w:val="green"/>
        </w:rPr>
        <w:t>construct a theory</w:t>
      </w:r>
      <w:r w:rsidRPr="00477591">
        <w:rPr>
          <w:rStyle w:val="Emphasis"/>
        </w:rPr>
        <w:t xml:space="preserve"> that is not </w:t>
      </w:r>
      <w:r w:rsidRPr="00477591">
        <w:rPr>
          <w:rStyle w:val="Emphasis"/>
          <w:highlight w:val="green"/>
        </w:rPr>
        <w:t>applicable</w:t>
      </w:r>
      <w:r w:rsidRPr="00477591">
        <w:rPr>
          <w:rStyle w:val="Emphasis"/>
        </w:rPr>
        <w:t xml:space="preserve">, or not applicable </w:t>
      </w:r>
      <w:r w:rsidRPr="00477591">
        <w:rPr>
          <w:rStyle w:val="Emphasis"/>
          <w:highlight w:val="green"/>
        </w:rPr>
        <w:t>to that</w:t>
      </w:r>
      <w:r w:rsidRPr="00477591">
        <w:rPr>
          <w:rStyle w:val="Emphasis"/>
        </w:rPr>
        <w:t xml:space="preserve"> part of the </w:t>
      </w:r>
      <w:r w:rsidRPr="00477591">
        <w:rPr>
          <w:rStyle w:val="Emphasis"/>
          <w:highlight w:val="green"/>
        </w:rPr>
        <w:t>real world</w:t>
      </w:r>
      <w:r w:rsidRPr="00477591">
        <w:rPr>
          <w:rStyle w:val="Emphasis"/>
        </w:rPr>
        <w:t xml:space="preserve"> that it purports to cover.</w:t>
      </w:r>
      <w:r w:rsidRPr="00527B83">
        <w:rPr>
          <w:sz w:val="12"/>
        </w:rPr>
        <w:t xml:space="preserve"> Consider, in contrast, the way in which a naturalized care ethics is theorized. </w:t>
      </w:r>
      <w:r w:rsidRPr="00602A94">
        <w:rPr>
          <w:u w:val="single"/>
        </w:rPr>
        <w:t xml:space="preserve">The practice of caring requires attention to the actual condition of the individuals who need care. </w:t>
      </w:r>
      <w:r w:rsidRPr="00477591">
        <w:rPr>
          <w:rStyle w:val="Emphasis"/>
        </w:rPr>
        <w:t xml:space="preserve">Broad </w:t>
      </w:r>
      <w:r w:rsidRPr="00477591">
        <w:rPr>
          <w:rStyle w:val="Emphasis"/>
          <w:highlight w:val="green"/>
        </w:rPr>
        <w:t>generalizations</w:t>
      </w:r>
      <w:r w:rsidRPr="00477591">
        <w:rPr>
          <w:rStyle w:val="Emphasis"/>
        </w:rPr>
        <w:t xml:space="preserve"> and presumptions—</w:t>
      </w:r>
      <w:r w:rsidRPr="00477591">
        <w:rPr>
          <w:rStyle w:val="Emphasis"/>
          <w:highlight w:val="green"/>
        </w:rPr>
        <w:t>such as ‘the</w:t>
      </w:r>
      <w:r w:rsidRPr="00477591">
        <w:rPr>
          <w:rStyle w:val="Emphasis"/>
        </w:rPr>
        <w:t xml:space="preserve"> severely </w:t>
      </w:r>
      <w:r w:rsidRPr="00477591">
        <w:rPr>
          <w:rStyle w:val="Emphasis"/>
          <w:highlight w:val="green"/>
        </w:rPr>
        <w:t>mentally</w:t>
      </w:r>
      <w:r>
        <w:rPr>
          <w:rStyle w:val="Emphasis"/>
          <w:highlight w:val="green"/>
        </w:rPr>
        <w:t xml:space="preserve"> </w:t>
      </w:r>
      <w:r w:rsidRPr="005D233E">
        <w:rPr>
          <w:rStyle w:val="Emphasis"/>
          <w:strike/>
          <w:highlight w:val="green"/>
        </w:rPr>
        <w:t>retarded</w:t>
      </w:r>
      <w:r>
        <w:rPr>
          <w:rStyle w:val="Emphasis"/>
          <w:highlight w:val="green"/>
        </w:rPr>
        <w:t xml:space="preserve"> </w:t>
      </w:r>
      <w:r w:rsidRPr="00477591">
        <w:rPr>
          <w:rStyle w:val="Emphasis"/>
          <w:highlight w:val="green"/>
        </w:rPr>
        <w:t>[disabled] cannot have</w:t>
      </w:r>
      <w:r w:rsidRPr="00477591">
        <w:rPr>
          <w:rStyle w:val="Emphasis"/>
        </w:rPr>
        <w:t xml:space="preserve"> aesthetic </w:t>
      </w:r>
      <w:r w:rsidRPr="00477591">
        <w:rPr>
          <w:rStyle w:val="Emphasis"/>
          <w:highlight w:val="green"/>
        </w:rPr>
        <w:t>experiences’</w:t>
      </w:r>
      <w:r w:rsidRPr="00477591">
        <w:rPr>
          <w:rStyle w:val="Emphasis"/>
        </w:rPr>
        <w:t>—cannot be the basis of good care</w:t>
      </w:r>
      <w:r w:rsidRPr="00602A94">
        <w:rPr>
          <w:u w:val="single"/>
        </w:rPr>
        <w:t xml:space="preserve"> for the severely mentally </w:t>
      </w:r>
      <w:r w:rsidRPr="005D233E">
        <w:rPr>
          <w:strike/>
          <w:u w:val="single"/>
        </w:rPr>
        <w:t>retarded</w:t>
      </w:r>
      <w:r>
        <w:rPr>
          <w:u w:val="single"/>
        </w:rPr>
        <w:t xml:space="preserve"> [disabled]</w:t>
      </w:r>
      <w:r w:rsidRPr="00602A94">
        <w:rPr>
          <w:u w:val="single"/>
        </w:rPr>
        <w:t xml:space="preserve">, </w:t>
      </w:r>
      <w:r w:rsidRPr="00477591">
        <w:rPr>
          <w:rStyle w:val="Emphasis"/>
          <w:highlight w:val="green"/>
        </w:rPr>
        <w:t>since</w:t>
      </w:r>
      <w:r w:rsidRPr="00477591">
        <w:rPr>
          <w:rStyle w:val="Emphasis"/>
        </w:rPr>
        <w:t xml:space="preserve"> the principal source of </w:t>
      </w:r>
      <w:r w:rsidRPr="00477591">
        <w:rPr>
          <w:rStyle w:val="Emphasis"/>
          <w:highlight w:val="green"/>
        </w:rPr>
        <w:t>joy for</w:t>
      </w:r>
      <w:r w:rsidRPr="00477591">
        <w:rPr>
          <w:rStyle w:val="Emphasis"/>
        </w:rPr>
        <w:t xml:space="preserve"> many </w:t>
      </w:r>
      <w:r w:rsidRPr="00477591">
        <w:rPr>
          <w:rStyle w:val="Emphasis"/>
          <w:highlight w:val="green"/>
        </w:rPr>
        <w:t>people with</w:t>
      </w:r>
      <w:r w:rsidRPr="00477591">
        <w:rPr>
          <w:rStyle w:val="Emphasis"/>
        </w:rPr>
        <w:t xml:space="preserve"> cognitive </w:t>
      </w:r>
      <w:r w:rsidRPr="005D233E">
        <w:rPr>
          <w:rStyle w:val="Emphasis"/>
          <w:highlight w:val="green"/>
        </w:rPr>
        <w:t xml:space="preserve">impairments derives </w:t>
      </w:r>
      <w:r w:rsidRPr="00477591">
        <w:rPr>
          <w:rStyle w:val="Emphasis"/>
          <w:highlight w:val="green"/>
        </w:rPr>
        <w:t>from</w:t>
      </w:r>
      <w:r w:rsidRPr="00477591">
        <w:rPr>
          <w:rStyle w:val="Emphasis"/>
        </w:rPr>
        <w:t xml:space="preserve"> aesthetic </w:t>
      </w:r>
      <w:r w:rsidRPr="00477591">
        <w:rPr>
          <w:rStyle w:val="Emphasis"/>
          <w:highlight w:val="green"/>
        </w:rPr>
        <w:t>experiences</w:t>
      </w:r>
      <w:r w:rsidRPr="00FB6AA4">
        <w:rPr>
          <w:rStyle w:val="Emphasis"/>
          <w:highlight w:val="green"/>
        </w:rPr>
        <w:t>.</w:t>
      </w:r>
      <w:r w:rsidRPr="00527B83">
        <w:rPr>
          <w:sz w:val="12"/>
        </w:rPr>
        <w:t xml:space="preserve"> A </w:t>
      </w:r>
      <w:proofErr w:type="spellStart"/>
      <w:r w:rsidRPr="00527B83">
        <w:rPr>
          <w:sz w:val="12"/>
        </w:rPr>
        <w:t>carer</w:t>
      </w:r>
      <w:proofErr w:type="spellEnd"/>
      <w:r w:rsidRPr="00527B83">
        <w:rPr>
          <w:sz w:val="12"/>
        </w:rPr>
        <w:t xml:space="preserve"> intent on giving good care must reject stereotypes and be attentive to what and how the 142 E.F. </w:t>
      </w:r>
      <w:proofErr w:type="spellStart"/>
      <w:r w:rsidRPr="00527B83">
        <w:rPr>
          <w:sz w:val="12"/>
        </w:rPr>
        <w:t>Kittay</w:t>
      </w:r>
      <w:proofErr w:type="spellEnd"/>
      <w:r w:rsidRPr="00527B83">
        <w:rPr>
          <w:sz w:val="12"/>
        </w:rPr>
        <w:t xml:space="preserve"> person in front of her responds. (</w:t>
      </w:r>
      <w:proofErr w:type="gramStart"/>
      <w:r w:rsidRPr="00527B83">
        <w:rPr>
          <w:sz w:val="12"/>
        </w:rPr>
        <w:t>Certainly</w:t>
      </w:r>
      <w:proofErr w:type="gramEnd"/>
      <w:r w:rsidRPr="00527B83">
        <w:rPr>
          <w:sz w:val="12"/>
        </w:rPr>
        <w:t xml:space="preserve"> this no less true of health care situations, although practical pressures result in a considerable relaxation of this demand of care.) </w:t>
      </w:r>
      <w:r w:rsidRPr="00FB6AA4">
        <w:rPr>
          <w:rStyle w:val="Emphasis"/>
          <w:highlight w:val="green"/>
        </w:rPr>
        <w:t>A care ethic</w:t>
      </w:r>
      <w:r w:rsidRPr="00FB6AA4">
        <w:rPr>
          <w:rStyle w:val="Emphasis"/>
        </w:rPr>
        <w:t xml:space="preserve"> thus </w:t>
      </w:r>
      <w:r w:rsidRPr="00FB6AA4">
        <w:rPr>
          <w:rStyle w:val="Emphasis"/>
          <w:highlight w:val="green"/>
        </w:rPr>
        <w:t>expresses</w:t>
      </w:r>
      <w:r w:rsidRPr="00FB6AA4">
        <w:rPr>
          <w:rStyle w:val="Emphasis"/>
        </w:rPr>
        <w:t xml:space="preserve"> the central </w:t>
      </w:r>
      <w:r w:rsidRPr="00FB6AA4">
        <w:rPr>
          <w:rStyle w:val="Emphasis"/>
          <w:highlight w:val="green"/>
        </w:rPr>
        <w:t>values</w:t>
      </w:r>
      <w:r w:rsidRPr="00FB6AA4">
        <w:rPr>
          <w:rStyle w:val="Emphasis"/>
        </w:rPr>
        <w:t xml:space="preserve"> of attentiveness and responsiveness </w:t>
      </w:r>
      <w:r w:rsidRPr="00FB6AA4">
        <w:rPr>
          <w:rStyle w:val="Emphasis"/>
          <w:highlight w:val="green"/>
        </w:rPr>
        <w:t>to</w:t>
      </w:r>
      <w:r w:rsidRPr="00FB6AA4">
        <w:rPr>
          <w:rStyle w:val="Emphasis"/>
        </w:rPr>
        <w:t xml:space="preserve"> actual </w:t>
      </w:r>
      <w:r w:rsidRPr="00FB6AA4">
        <w:rPr>
          <w:rStyle w:val="Emphasis"/>
          <w:highlight w:val="green"/>
        </w:rPr>
        <w:t>conditions</w:t>
      </w:r>
      <w:r w:rsidRPr="00602A94">
        <w:rPr>
          <w:u w:val="single"/>
        </w:rPr>
        <w:t xml:space="preserve">, and with that the responsibility to make oneself knowledgeable about the facts on the ground. That is to say, it values epistemic responsibility of the sort that I discuss above. Not only do we need to be responsible and </w:t>
      </w:r>
      <w:proofErr w:type="gramStart"/>
      <w:r w:rsidRPr="00602A94">
        <w:rPr>
          <w:u w:val="single"/>
        </w:rPr>
        <w:t>insure</w:t>
      </w:r>
      <w:proofErr w:type="gramEnd"/>
      <w:r w:rsidRPr="00602A94">
        <w:rPr>
          <w:u w:val="single"/>
        </w:rPr>
        <w:t xml:space="preserve"> that our philosophizing does not ignore salient empirical realities that are known, </w:t>
      </w:r>
      <w:r w:rsidRPr="00FB6AA4">
        <w:rPr>
          <w:rStyle w:val="Emphasis"/>
        </w:rPr>
        <w:t>we have to be humble in the face of that which is as yet unknown</w:t>
      </w:r>
      <w:r w:rsidRPr="00602A94">
        <w:rPr>
          <w:u w:val="single"/>
        </w:rPr>
        <w:t xml:space="preserve"> (the third maxim).</w:t>
      </w:r>
      <w:r w:rsidRPr="00527B83">
        <w:rPr>
          <w:sz w:val="12"/>
        </w:rPr>
        <w:t xml:space="preserve"> It seems hardly necessary to remind philosophers of what Socrates taught, that the greatest wisdom is to know what one does not know. Yet </w:t>
      </w:r>
      <w:r w:rsidRPr="00FB6AA4">
        <w:rPr>
          <w:rStyle w:val="Emphasis"/>
          <w:highlight w:val="green"/>
        </w:rPr>
        <w:t>idealized theorizing,</w:t>
      </w:r>
      <w:r w:rsidRPr="00FB6AA4">
        <w:rPr>
          <w:rStyle w:val="Emphasis"/>
        </w:rPr>
        <w:t xml:space="preserve"> with its tendency to prefer clear lines of definition</w:t>
      </w:r>
      <w:r w:rsidRPr="0027007B">
        <w:rPr>
          <w:u w:val="single"/>
        </w:rPr>
        <w:t xml:space="preserve"> and opposition, </w:t>
      </w:r>
      <w:r w:rsidRPr="00FB6AA4">
        <w:rPr>
          <w:rStyle w:val="Emphasis"/>
        </w:rPr>
        <w:t xml:space="preserve">makes it easy to </w:t>
      </w:r>
      <w:r w:rsidRPr="00FB6AA4">
        <w:rPr>
          <w:rStyle w:val="Emphasis"/>
          <w:highlight w:val="green"/>
        </w:rPr>
        <w:t>forget</w:t>
      </w:r>
      <w:r w:rsidRPr="00FB6AA4">
        <w:rPr>
          <w:rStyle w:val="Emphasis"/>
        </w:rPr>
        <w:t xml:space="preserve"> to keep a focus on knowing </w:t>
      </w:r>
      <w:r w:rsidRPr="00FB6AA4">
        <w:rPr>
          <w:rStyle w:val="Emphasis"/>
          <w:highlight w:val="green"/>
        </w:rPr>
        <w:t>what we do not know</w:t>
      </w:r>
      <w:r w:rsidRPr="00FB6AA4">
        <w:rPr>
          <w:rStyle w:val="Emphasis"/>
        </w:rPr>
        <w:t>. Humility in the face of ignorance also reflects a value,</w:t>
      </w:r>
      <w:r w:rsidRPr="0027007B">
        <w:rPr>
          <w:u w:val="single"/>
        </w:rPr>
        <w:t xml:space="preserve"> one might say a necessary virtue, in the practice of caring. When we presume to know what we don’t know we are likely to fail in truly meeting the needs of the one for whom we care</w:t>
      </w:r>
      <w:r w:rsidRPr="00527B83">
        <w:rPr>
          <w:sz w:val="12"/>
        </w:rPr>
        <w:t xml:space="preserve">. In the practice of medical care, such hubris can easily cost lives. With respect to the third maxim, we can point out a dominant philosophical position is that of liberalism. Central to liberalism is the recognition of a plurality of goods. </w:t>
      </w:r>
      <w:r w:rsidRPr="00FB6AA4">
        <w:rPr>
          <w:rStyle w:val="Emphasis"/>
          <w:highlight w:val="green"/>
        </w:rPr>
        <w:t>This elevates</w:t>
      </w:r>
      <w:r w:rsidRPr="00FB6AA4">
        <w:rPr>
          <w:rStyle w:val="Emphasis"/>
        </w:rPr>
        <w:t xml:space="preserve"> the avoidance of an </w:t>
      </w:r>
      <w:r w:rsidRPr="00FB6AA4">
        <w:rPr>
          <w:rStyle w:val="Emphasis"/>
          <w:highlight w:val="green"/>
        </w:rPr>
        <w:t>arrogance of imposing one’s</w:t>
      </w:r>
      <w:r w:rsidRPr="00FB6AA4">
        <w:rPr>
          <w:rStyle w:val="Emphasis"/>
        </w:rPr>
        <w:t xml:space="preserve"> own </w:t>
      </w:r>
      <w:r w:rsidRPr="00FB6AA4">
        <w:rPr>
          <w:rStyle w:val="Emphasis"/>
          <w:highlight w:val="green"/>
        </w:rPr>
        <w:t>values as</w:t>
      </w:r>
      <w:r w:rsidRPr="00FB6AA4">
        <w:rPr>
          <w:rStyle w:val="Emphasis"/>
        </w:rPr>
        <w:t xml:space="preserve"> the </w:t>
      </w:r>
      <w:r w:rsidRPr="00FB6AA4">
        <w:rPr>
          <w:rStyle w:val="Emphasis"/>
          <w:highlight w:val="green"/>
        </w:rPr>
        <w:t>true</w:t>
      </w:r>
      <w:r w:rsidRPr="00FB6AA4">
        <w:rPr>
          <w:rStyle w:val="Emphasis"/>
        </w:rPr>
        <w:t xml:space="preserve"> and sole values to a central precept of contemporary philosophy.</w:t>
      </w:r>
      <w:r w:rsidRPr="00CC6AE0">
        <w:rPr>
          <w:u w:val="single"/>
        </w:rPr>
        <w:t xml:space="preserve"> Reasonable value pluralism (as distinguished from value relativism, where anything goes) is, if you will, the received view. But philosophers frequently neglect this very maxim by presuming the overriding value of reason</w:t>
      </w:r>
      <w:r w:rsidRPr="00527B83">
        <w:rPr>
          <w:sz w:val="12"/>
        </w:rPr>
        <w:t xml:space="preserve">. An antidote for such presumption is found in the very practice of care. Many who need care are not in a position to exercise their rational functioning (to whatever degree they possess it). Yet for the </w:t>
      </w:r>
      <w:proofErr w:type="spellStart"/>
      <w:r w:rsidRPr="00527B83">
        <w:rPr>
          <w:sz w:val="12"/>
        </w:rPr>
        <w:t>carer</w:t>
      </w:r>
      <w:proofErr w:type="spellEnd"/>
      <w:r w:rsidRPr="00527B83">
        <w:rPr>
          <w:sz w:val="12"/>
        </w:rPr>
        <w:t xml:space="preserve"> who does good care the value of, and respect owed, the person is never in doubt. </w:t>
      </w:r>
      <w:r w:rsidRPr="00FB6AA4">
        <w:rPr>
          <w:rStyle w:val="Emphasis"/>
        </w:rPr>
        <w:t xml:space="preserve">The very act of </w:t>
      </w:r>
      <w:r w:rsidRPr="00FB6AA4">
        <w:rPr>
          <w:rStyle w:val="Emphasis"/>
          <w:highlight w:val="green"/>
        </w:rPr>
        <w:t>care</w:t>
      </w:r>
      <w:r w:rsidRPr="00527B83">
        <w:rPr>
          <w:sz w:val="12"/>
        </w:rPr>
        <w:t xml:space="preserve"> (when it is good care and not a merely perfunctory carrying out of assigned duties) </w:t>
      </w:r>
      <w:r w:rsidRPr="00FB6AA4">
        <w:rPr>
          <w:rStyle w:val="Emphasis"/>
          <w:highlight w:val="green"/>
        </w:rPr>
        <w:t>attests</w:t>
      </w:r>
      <w:r w:rsidRPr="00FB6AA4">
        <w:rPr>
          <w:rStyle w:val="Emphasis"/>
        </w:rPr>
        <w:t xml:space="preserve"> to the </w:t>
      </w:r>
      <w:r w:rsidRPr="00FB6AA4">
        <w:rPr>
          <w:rStyle w:val="Emphasis"/>
          <w:highlight w:val="green"/>
        </w:rPr>
        <w:t>value</w:t>
      </w:r>
      <w:r w:rsidRPr="00FB6AA4">
        <w:rPr>
          <w:rStyle w:val="Emphasis"/>
        </w:rPr>
        <w:t xml:space="preserve"> we place </w:t>
      </w:r>
      <w:r w:rsidRPr="00FB6AA4">
        <w:rPr>
          <w:rStyle w:val="Emphasis"/>
          <w:highlight w:val="green"/>
        </w:rPr>
        <w:t>on the</w:t>
      </w:r>
      <w:r w:rsidRPr="00FB6AA4">
        <w:rPr>
          <w:rStyle w:val="Emphasis"/>
        </w:rPr>
        <w:t xml:space="preserve"> person’s </w:t>
      </w:r>
      <w:r w:rsidRPr="00FB6AA4">
        <w:rPr>
          <w:rStyle w:val="Emphasis"/>
          <w:highlight w:val="green"/>
        </w:rPr>
        <w:t>life</w:t>
      </w:r>
      <w:r w:rsidRPr="00CC6AE0">
        <w:rPr>
          <w:u w:val="single"/>
        </w:rPr>
        <w:t xml:space="preserve"> and well-being whether or not they are capable </w:t>
      </w:r>
      <w:r w:rsidRPr="00FB6AA4">
        <w:rPr>
          <w:rStyle w:val="Emphasis"/>
          <w:highlight w:val="green"/>
        </w:rPr>
        <w:t>of</w:t>
      </w:r>
      <w:r w:rsidRPr="00FB6AA4">
        <w:rPr>
          <w:rStyle w:val="Emphasis"/>
        </w:rPr>
        <w:t xml:space="preserve"> rational </w:t>
      </w:r>
      <w:r w:rsidRPr="00FB6AA4">
        <w:rPr>
          <w:rStyle w:val="Emphasis"/>
          <w:highlight w:val="green"/>
        </w:rPr>
        <w:t>deliberation.</w:t>
      </w:r>
      <w:r w:rsidRPr="00CC6AE0">
        <w:rPr>
          <w:u w:val="single"/>
        </w:rPr>
        <w:t xml:space="preserve"> Caring for one who is seriously dependent on our ministrations can, however, tempt one to presume to know what is good for another and what is of value</w:t>
      </w:r>
      <w:r w:rsidRPr="00527B83">
        <w:rPr>
          <w:sz w:val="12"/>
        </w:rPr>
        <w:t xml:space="preserve">. It can tempt us to think that we can (or even should) impose our own view on the other. However, such caring, I maintain, is not respectful caring, caring </w:t>
      </w:r>
      <w:proofErr w:type="gramStart"/>
      <w:r w:rsidRPr="00527B83">
        <w:rPr>
          <w:sz w:val="12"/>
        </w:rPr>
        <w:t>that respects</w:t>
      </w:r>
      <w:proofErr w:type="gramEnd"/>
      <w:r w:rsidRPr="00527B83">
        <w:rPr>
          <w:sz w:val="12"/>
        </w:rPr>
        <w:t xml:space="preserve"> another’s agency. Thus, I believe, </w:t>
      </w:r>
      <w:r w:rsidRPr="00FB6AA4">
        <w:rPr>
          <w:rStyle w:val="Emphasis"/>
        </w:rPr>
        <w:t>best practices of care equally demand that we do not presume that what we value is the only thing that is valuable.</w:t>
      </w:r>
      <w:r w:rsidRPr="00527B83">
        <w:rPr>
          <w:sz w:val="12"/>
        </w:rPr>
        <w:t xml:space="preserve">21 Finally, there is the issue of accountability, the final maxim. Most practices require some accountability. </w:t>
      </w:r>
      <w:r w:rsidRPr="00FB6AA4">
        <w:rPr>
          <w:rStyle w:val="Emphasis"/>
        </w:rPr>
        <w:t xml:space="preserve">The need for </w:t>
      </w:r>
      <w:r w:rsidRPr="00FB6AA4">
        <w:rPr>
          <w:rStyle w:val="Emphasis"/>
          <w:highlight w:val="green"/>
        </w:rPr>
        <w:t>accountability is inherent</w:t>
      </w:r>
      <w:r w:rsidRPr="00125E2A">
        <w:rPr>
          <w:u w:val="single"/>
        </w:rPr>
        <w:t xml:space="preserve"> in any practice, for </w:t>
      </w:r>
      <w:r w:rsidRPr="00FB6AA4">
        <w:rPr>
          <w:rStyle w:val="Emphasis"/>
          <w:highlight w:val="green"/>
        </w:rPr>
        <w:t>without it, one cannot guarantee a consistency</w:t>
      </w:r>
      <w:r w:rsidRPr="00FB6AA4">
        <w:rPr>
          <w:rStyle w:val="Emphasis"/>
        </w:rPr>
        <w:t xml:space="preserve"> of standards.</w:t>
      </w:r>
      <w:r w:rsidRPr="00125E2A">
        <w:rPr>
          <w:u w:val="single"/>
        </w:rPr>
        <w:t xml:space="preserve"> This is evident in practices of care. Parents are held accountable for their children’s actions when harmful actions were foreseeable and preventable</w:t>
      </w:r>
      <w:r w:rsidRPr="00527B83">
        <w:rPr>
          <w:sz w:val="12"/>
        </w:rPr>
        <w:t xml:space="preserve">. In medical practice, physicians similarly must be held accountable for foreseeable consequences. Any ethic of care must include the importance of being accountable for what we do. </w:t>
      </w:r>
      <w:r w:rsidRPr="00FB6AA4">
        <w:rPr>
          <w:rStyle w:val="Emphasis"/>
          <w:highlight w:val="green"/>
        </w:rPr>
        <w:t>Yet</w:t>
      </w:r>
      <w:r w:rsidRPr="00FB6AA4">
        <w:rPr>
          <w:rStyle w:val="Emphasis"/>
        </w:rPr>
        <w:t>, philosophical practice has been strangely inattentive to the importance of accountability.</w:t>
      </w:r>
      <w:r w:rsidRPr="00125E2A">
        <w:rPr>
          <w:u w:val="single"/>
        </w:rPr>
        <w:t xml:space="preserve"> In </w:t>
      </w:r>
      <w:proofErr w:type="gramStart"/>
      <w:r w:rsidRPr="00125E2A">
        <w:rPr>
          <w:u w:val="single"/>
        </w:rPr>
        <w:t xml:space="preserve">this </w:t>
      </w:r>
      <w:r w:rsidRPr="00FB6AA4">
        <w:rPr>
          <w:rStyle w:val="Emphasis"/>
          <w:highlight w:val="green"/>
        </w:rPr>
        <w:t>philosophers</w:t>
      </w:r>
      <w:proofErr w:type="gramEnd"/>
      <w:r w:rsidRPr="00FB6AA4">
        <w:rPr>
          <w:rStyle w:val="Emphasis"/>
        </w:rPr>
        <w:t xml:space="preserve"> appear to </w:t>
      </w:r>
      <w:r w:rsidRPr="00FB6AA4">
        <w:rPr>
          <w:rStyle w:val="Emphasis"/>
          <w:highlight w:val="green"/>
        </w:rPr>
        <w:t>take</w:t>
      </w:r>
      <w:r w:rsidRPr="00FB6AA4">
        <w:rPr>
          <w:rStyle w:val="Emphasis"/>
        </w:rPr>
        <w:t xml:space="preserve"> their </w:t>
      </w:r>
      <w:r w:rsidRPr="00FB6AA4">
        <w:rPr>
          <w:rStyle w:val="Emphasis"/>
          <w:highlight w:val="green"/>
        </w:rPr>
        <w:t>cue</w:t>
      </w:r>
      <w:r w:rsidRPr="00FB6AA4">
        <w:rPr>
          <w:rStyle w:val="Emphasis"/>
        </w:rPr>
        <w:t xml:space="preserve"> from theoretical science,</w:t>
      </w:r>
      <w:r w:rsidRPr="00125E2A">
        <w:rPr>
          <w:u w:val="single"/>
        </w:rPr>
        <w:t xml:space="preserve"> 8 The Ethics of Philosophizing 143 </w:t>
      </w:r>
      <w:r w:rsidRPr="00CC2EDE">
        <w:rPr>
          <w:u w:val="single"/>
        </w:rPr>
        <w:t>in</w:t>
      </w:r>
      <w:r w:rsidRPr="00125E2A">
        <w:rPr>
          <w:u w:val="single"/>
        </w:rPr>
        <w:t xml:space="preserve"> </w:t>
      </w:r>
      <w:r w:rsidRPr="00FB6AA4">
        <w:rPr>
          <w:rStyle w:val="Emphasis"/>
        </w:rPr>
        <w:t xml:space="preserve">which practitioners claim </w:t>
      </w:r>
      <w:r w:rsidRPr="00FB6AA4">
        <w:rPr>
          <w:rStyle w:val="Emphasis"/>
          <w:highlight w:val="green"/>
        </w:rPr>
        <w:t>that</w:t>
      </w:r>
      <w:r w:rsidRPr="00FB6AA4">
        <w:rPr>
          <w:rStyle w:val="Emphasis"/>
        </w:rPr>
        <w:t xml:space="preserve"> they </w:t>
      </w:r>
      <w:r w:rsidRPr="00FB6AA4">
        <w:rPr>
          <w:rStyle w:val="Emphasis"/>
          <w:highlight w:val="green"/>
        </w:rPr>
        <w:t>are</w:t>
      </w:r>
      <w:r w:rsidRPr="00FB6AA4">
        <w:rPr>
          <w:rStyle w:val="Emphasis"/>
        </w:rPr>
        <w:t xml:space="preserve"> only </w:t>
      </w:r>
      <w:r w:rsidRPr="00FB6AA4">
        <w:rPr>
          <w:rStyle w:val="Emphasis"/>
          <w:highlight w:val="green"/>
        </w:rPr>
        <w:t>after the truth</w:t>
      </w:r>
      <w:r w:rsidRPr="00125E2A">
        <w:rPr>
          <w:u w:val="single"/>
        </w:rPr>
        <w:t>, and if others use their discoveries in a harmful fashion, that is not the pure scientist’s concern</w:t>
      </w:r>
      <w:r w:rsidRPr="004B70F8">
        <w:rPr>
          <w:rStyle w:val="StyleUnderline"/>
        </w:rPr>
        <w:t>.</w:t>
      </w:r>
      <w:r w:rsidRPr="00527B83">
        <w:rPr>
          <w:sz w:val="12"/>
        </w:rPr>
        <w:t xml:space="preserve"> </w:t>
      </w:r>
    </w:p>
    <w:p w14:paraId="6626B28A" w14:textId="61710251" w:rsidR="00A95652" w:rsidRPr="007C69B2" w:rsidRDefault="00A41F92" w:rsidP="007C69B2">
      <w:pPr>
        <w:pStyle w:val="Heading4"/>
        <w:spacing w:line="276" w:lineRule="auto"/>
        <w:rPr>
          <w:rFonts w:cs="Times New Roman"/>
        </w:rPr>
      </w:pPr>
      <w:r w:rsidRPr="009802CC">
        <w:rPr>
          <w:rFonts w:cs="Times New Roman"/>
          <w:color w:val="000000" w:themeColor="text1"/>
        </w:rPr>
        <w:t xml:space="preserve">Futurism – </w:t>
      </w:r>
      <w:r w:rsidRPr="009802CC">
        <w:rPr>
          <w:rFonts w:cs="Times New Roman"/>
        </w:rPr>
        <w:t>the</w:t>
      </w:r>
      <w:r>
        <w:rPr>
          <w:rFonts w:cs="Times New Roman"/>
        </w:rPr>
        <w:t>ir</w:t>
      </w:r>
      <w:r w:rsidRPr="009802CC">
        <w:rPr>
          <w:rFonts w:cs="Times New Roman"/>
        </w:rPr>
        <w:t xml:space="preserve"> invocation of </w:t>
      </w:r>
      <w:r>
        <w:rPr>
          <w:rFonts w:cs="Times New Roman"/>
        </w:rPr>
        <w:t xml:space="preserve">escaping the ego </w:t>
      </w:r>
      <w:r w:rsidRPr="009802CC">
        <w:rPr>
          <w:rFonts w:cs="Times New Roman"/>
        </w:rPr>
        <w:t>engages in an optimistic imagination of a better future. Their optimism cannot solve the K and is contingent on veiling the inevitable violence against disabled bodies.</w:t>
      </w:r>
    </w:p>
    <w:sectPr w:rsidR="00A95652" w:rsidRPr="007C69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82431032"/>
    <w:docVar w:name="VerbatimVersion" w:val="5.1"/>
  </w:docVars>
  <w:rsids>
    <w:rsidRoot w:val="00A41F92"/>
    <w:rsid w:val="000139A3"/>
    <w:rsid w:val="000E000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C69B2"/>
    <w:rsid w:val="007F5B66"/>
    <w:rsid w:val="00823A1C"/>
    <w:rsid w:val="00845B9D"/>
    <w:rsid w:val="00860984"/>
    <w:rsid w:val="008B3ECB"/>
    <w:rsid w:val="008B4E85"/>
    <w:rsid w:val="008C1B2E"/>
    <w:rsid w:val="0091627E"/>
    <w:rsid w:val="0097032B"/>
    <w:rsid w:val="009D2EAD"/>
    <w:rsid w:val="009D54B2"/>
    <w:rsid w:val="009E1922"/>
    <w:rsid w:val="009F7ED2"/>
    <w:rsid w:val="00A41F9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FFDBB"/>
  <w15:chartTrackingRefBased/>
  <w15:docId w15:val="{02414CEF-2742-4585-9E2A-04625928D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C69B2"/>
    <w:rPr>
      <w:rFonts w:ascii="Calibri" w:hAnsi="Calibri"/>
    </w:rPr>
  </w:style>
  <w:style w:type="paragraph" w:styleId="Heading1">
    <w:name w:val="heading 1"/>
    <w:aliases w:val="Pocket"/>
    <w:basedOn w:val="Normal"/>
    <w:next w:val="Normal"/>
    <w:link w:val="Heading1Char"/>
    <w:qFormat/>
    <w:rsid w:val="007C69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
    <w:basedOn w:val="Normal"/>
    <w:next w:val="Normal"/>
    <w:link w:val="Heading2Char"/>
    <w:uiPriority w:val="1"/>
    <w:unhideWhenUsed/>
    <w:qFormat/>
    <w:rsid w:val="007C69B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7C69B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7C69B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C69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69B2"/>
  </w:style>
  <w:style w:type="character" w:customStyle="1" w:styleId="Heading1Char">
    <w:name w:val="Heading 1 Char"/>
    <w:aliases w:val="Pocket Char"/>
    <w:basedOn w:val="DefaultParagraphFont"/>
    <w:link w:val="Heading1"/>
    <w:rsid w:val="007C69B2"/>
    <w:rPr>
      <w:rFonts w:ascii="Calibri" w:eastAsiaTheme="majorEastAsia" w:hAnsi="Calibri" w:cstheme="majorBidi"/>
      <w:b/>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
    <w:basedOn w:val="DefaultParagraphFont"/>
    <w:link w:val="Heading2"/>
    <w:uiPriority w:val="1"/>
    <w:rsid w:val="007C69B2"/>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7C69B2"/>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7C69B2"/>
    <w:rPr>
      <w:rFonts w:ascii="Calibri" w:eastAsiaTheme="majorEastAsia" w:hAnsi="Calibri" w:cstheme="majorBidi"/>
      <w:b/>
      <w:iCs/>
      <w:sz w:val="26"/>
    </w:rPr>
  </w:style>
  <w:style w:type="character" w:styleId="Emphasis">
    <w:name w:val="Emphasis"/>
    <w:aliases w:val="CD Card,Minimized,minimized,Evidence,Highlighted,tag2,Size 10,emphasis in card,ED - Tag,Emphasis!!,small,Qualifications,normal card text,Shrunk,qualifications in card,qualifications,Underlined,Bold Underline,bold underline,Style1,Box,emphasis,s"/>
    <w:basedOn w:val="DefaultParagraphFont"/>
    <w:link w:val="textbold"/>
    <w:uiPriority w:val="7"/>
    <w:qFormat/>
    <w:rsid w:val="007C69B2"/>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C69B2"/>
    <w:rPr>
      <w:b/>
      <w:bCs/>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6"/>
    <w:qFormat/>
    <w:rsid w:val="007C69B2"/>
    <w:rPr>
      <w:b w:val="0"/>
      <w:sz w:val="22"/>
      <w:u w:val="single"/>
    </w:rPr>
  </w:style>
  <w:style w:type="character" w:styleId="Hyperlink">
    <w:name w:val="Hyperlink"/>
    <w:basedOn w:val="DefaultParagraphFont"/>
    <w:uiPriority w:val="99"/>
    <w:semiHidden/>
    <w:unhideWhenUsed/>
    <w:rsid w:val="007C69B2"/>
    <w:rPr>
      <w:color w:val="auto"/>
      <w:u w:val="none"/>
    </w:rPr>
  </w:style>
  <w:style w:type="character" w:styleId="FollowedHyperlink">
    <w:name w:val="FollowedHyperlink"/>
    <w:basedOn w:val="DefaultParagraphFont"/>
    <w:uiPriority w:val="99"/>
    <w:semiHidden/>
    <w:unhideWhenUsed/>
    <w:rsid w:val="007C69B2"/>
    <w:rPr>
      <w:color w:val="auto"/>
      <w:u w:val="none"/>
    </w:rPr>
  </w:style>
  <w:style w:type="paragraph" w:customStyle="1" w:styleId="textbold">
    <w:name w:val="text bold"/>
    <w:basedOn w:val="Normal"/>
    <w:link w:val="Emphasis"/>
    <w:uiPriority w:val="7"/>
    <w:qFormat/>
    <w:rsid w:val="00A41F92"/>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9500</Words>
  <Characters>54151</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2</cp:revision>
  <dcterms:created xsi:type="dcterms:W3CDTF">2022-01-15T23:13:00Z</dcterms:created>
  <dcterms:modified xsi:type="dcterms:W3CDTF">2022-01-28T06:38:00Z</dcterms:modified>
</cp:coreProperties>
</file>