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B8E45" w14:textId="0B1BFCBD" w:rsidR="00A95652" w:rsidRDefault="00AC2740" w:rsidP="00AC2740">
      <w:pPr>
        <w:pStyle w:val="Heading1"/>
      </w:pPr>
      <w:r>
        <w:t>1NC vs Jack</w:t>
      </w:r>
    </w:p>
    <w:p w14:paraId="4BBBA086" w14:textId="780A018E" w:rsidR="00AC2740" w:rsidRDefault="00AC2740" w:rsidP="00AC2740"/>
    <w:p w14:paraId="32EA8C5D" w14:textId="02C718FE" w:rsidR="00AC2740" w:rsidRDefault="00AC2740" w:rsidP="00AC2740">
      <w:pPr>
        <w:pStyle w:val="Heading2"/>
      </w:pPr>
      <w:r>
        <w:t>1</w:t>
      </w:r>
    </w:p>
    <w:p w14:paraId="4FD6C201" w14:textId="77777777" w:rsidR="00A133F6" w:rsidRPr="006C1644" w:rsidRDefault="00A133F6" w:rsidP="00A133F6">
      <w:pPr>
        <w:pStyle w:val="Heading4"/>
        <w:rPr>
          <w:rStyle w:val="Emphasis"/>
          <w:color w:val="000000" w:themeColor="text1"/>
        </w:rPr>
      </w:pPr>
      <w:r w:rsidRPr="006C1644">
        <w:rPr>
          <w:rFonts w:cs="Calibri"/>
          <w:color w:val="000000" w:themeColor="text1"/>
        </w:rPr>
        <w:t xml:space="preserve">Desire from lack </w:t>
      </w:r>
      <w:proofErr w:type="gramStart"/>
      <w:r w:rsidRPr="006C1644">
        <w:rPr>
          <w:rFonts w:cs="Calibri"/>
          <w:color w:val="000000" w:themeColor="text1"/>
        </w:rPr>
        <w:t>projects</w:t>
      </w:r>
      <w:proofErr w:type="gramEnd"/>
      <w:r w:rsidRPr="006C1644">
        <w:rPr>
          <w:rFonts w:cs="Calibri"/>
          <w:color w:val="000000" w:themeColor="text1"/>
        </w:rPr>
        <w:t xml:space="preserve"> identity which we can never fully reach which urges the political to determine which identities are legitimate. Thus, the role of the ballot is to vote for the debater with the best method of traversing the fantasy.</w:t>
      </w:r>
    </w:p>
    <w:p w14:paraId="7CDD721B" w14:textId="77777777" w:rsidR="00A133F6" w:rsidRPr="006C1644" w:rsidRDefault="00A133F6" w:rsidP="00A133F6">
      <w:pPr>
        <w:rPr>
          <w:rStyle w:val="Emphasis"/>
          <w:color w:val="000000" w:themeColor="text1"/>
        </w:rPr>
      </w:pPr>
      <w:r w:rsidRPr="006C1644">
        <w:rPr>
          <w:b/>
          <w:bCs/>
          <w:color w:val="000000" w:themeColor="text1"/>
          <w:sz w:val="26"/>
          <w:szCs w:val="26"/>
        </w:rPr>
        <w:t xml:space="preserve">Edelman </w:t>
      </w:r>
      <w:r>
        <w:rPr>
          <w:b/>
          <w:bCs/>
          <w:color w:val="000000" w:themeColor="text1"/>
          <w:sz w:val="26"/>
          <w:szCs w:val="26"/>
        </w:rPr>
        <w:t>04</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 p. 7-9) SJCP//JG</w:t>
      </w:r>
    </w:p>
    <w:p w14:paraId="566F7C87" w14:textId="77777777" w:rsidR="00A133F6" w:rsidRPr="00F0757F" w:rsidRDefault="00A133F6" w:rsidP="00A133F6">
      <w:pPr>
        <w:rPr>
          <w:rStyle w:val="Emphasis"/>
          <w:color w:val="000000" w:themeColor="text1"/>
        </w:rPr>
      </w:pPr>
      <w:r w:rsidRPr="00F0757F">
        <w:rPr>
          <w:sz w:val="14"/>
          <w:szCs w:val="14"/>
        </w:rPr>
        <w:t xml:space="preserve">Like the network of signifying relations that forms the Lacanian </w:t>
      </w:r>
      <w:proofErr w:type="spellStart"/>
      <w:r w:rsidRPr="00F0757F">
        <w:rPr>
          <w:sz w:val="14"/>
          <w:szCs w:val="14"/>
        </w:rPr>
        <w:t>Sym-bolic</w:t>
      </w:r>
      <w:proofErr w:type="spellEnd"/>
      <w:r w:rsidRPr="00F0757F">
        <w:rPr>
          <w:sz w:val="14"/>
          <w:szCs w:val="14"/>
        </w:rPr>
        <w:t xml:space="preserve"> —the register of the speaking subject and the order of the law—politics may function as the framework within which we experience so-</w:t>
      </w:r>
      <w:proofErr w:type="spellStart"/>
      <w:r w:rsidRPr="00F0757F">
        <w:rPr>
          <w:sz w:val="14"/>
          <w:szCs w:val="14"/>
        </w:rPr>
        <w:t>cial</w:t>
      </w:r>
      <w:proofErr w:type="spellEnd"/>
      <w:r w:rsidRPr="00F0757F">
        <w:rPr>
          <w:sz w:val="14"/>
          <w:szCs w:val="14"/>
        </w:rPr>
        <w:t xml:space="preserve"> reality, but only insofar as it compels us to experience that reality in the form of a fantasy: the fantasy, precisely, of form as such, of an order, an organization, that assures the stability of our identities as sub-jects and the coherence of the Imaginary totalizations through which those identities appear to us in recognizable form. Though the material conditions of human experience may indeed be at stake in the various conflicts by means of which differing political perspectives vie for the power to name, and by naming to shape, our collective reality, the cease-less conflict of their social visions conceals their common will to install, and to install as reality itself, one libidinally subtended fantasy or another intended to screen out the emptiness that the signifier embeds at the core of the symbolic.</w:t>
      </w:r>
      <w:r>
        <w:t xml:space="preserve"> </w:t>
      </w:r>
      <w:r w:rsidRPr="00E014D0">
        <w:rPr>
          <w:rStyle w:val="Emphasis"/>
          <w:color w:val="000000" w:themeColor="text1"/>
          <w:highlight w:val="green"/>
        </w:rPr>
        <w:t>Politics</w:t>
      </w:r>
      <w:r w:rsidRPr="006C1644">
        <w:rPr>
          <w:color w:val="000000" w:themeColor="text1"/>
          <w:sz w:val="14"/>
        </w:rPr>
        <w:t xml:space="preserve">, to put this another way, names the space in which Imaginary relations, relations that hark back to a misrecognition of the self as enjoying some </w:t>
      </w:r>
      <w:proofErr w:type="spellStart"/>
      <w:r w:rsidRPr="006C1644">
        <w:rPr>
          <w:color w:val="000000" w:themeColor="text1"/>
          <w:sz w:val="14"/>
        </w:rPr>
        <w:t>originary</w:t>
      </w:r>
      <w:proofErr w:type="spellEnd"/>
      <w:r w:rsidRPr="006C1644">
        <w:rPr>
          <w:color w:val="000000" w:themeColor="text1"/>
          <w:sz w:val="14"/>
        </w:rPr>
        <w:t xml:space="preserve"> access to presence (a presence retroactively posited and therefore lost, one might say, from the start), </w:t>
      </w:r>
      <w:r w:rsidRPr="00E014D0">
        <w:rPr>
          <w:rStyle w:val="Emphasis"/>
          <w:color w:val="000000" w:themeColor="text1"/>
          <w:highlight w:val="green"/>
        </w:rPr>
        <w:t>compete for Symbolic fulfillment</w:t>
      </w:r>
      <w:r w:rsidRPr="006C1644">
        <w:rPr>
          <w:rStyle w:val="Emphasis"/>
          <w:color w:val="000000" w:themeColor="text1"/>
        </w:rPr>
        <w:t>, for actualization in the realm of language to which subjectification subjects us all.</w:t>
      </w:r>
      <w:r w:rsidRPr="006C1644">
        <w:rPr>
          <w:color w:val="000000" w:themeColor="text1"/>
          <w:sz w:val="14"/>
        </w:rPr>
        <w:t xml:space="preserve"> Only the mediation of the signifier allows us to articulate those Imaginary relations, though always at the price of introducing the distance that precludes their realization: the distance inherent in the chain of ceaseless deferrals and substitutions to which language as a system of differences necessarily gives birth. </w:t>
      </w:r>
      <w:r w:rsidRPr="006C1644">
        <w:rPr>
          <w:rStyle w:val="Emphasis"/>
          <w:color w:val="000000" w:themeColor="text1"/>
        </w:rPr>
        <w:t>The signifier, as alienating and meaningless token of our Symbolic constitution as subjects</w:t>
      </w:r>
      <w:r w:rsidRPr="006C1644">
        <w:rPr>
          <w:color w:val="000000" w:themeColor="text1"/>
          <w:sz w:val="14"/>
        </w:rPr>
        <w:t xml:space="preserve"> (as token, that is, of our subjectification through subjection to the prospect of meaning); </w:t>
      </w:r>
      <w:r w:rsidRPr="00E014D0">
        <w:rPr>
          <w:rStyle w:val="Emphasis"/>
          <w:color w:val="000000" w:themeColor="text1"/>
          <w:highlight w:val="green"/>
        </w:rPr>
        <w:t>the signifier</w:t>
      </w:r>
      <w:r w:rsidRPr="006C1644">
        <w:rPr>
          <w:rStyle w:val="Emphasis"/>
          <w:color w:val="000000" w:themeColor="text1"/>
        </w:rPr>
        <w:t xml:space="preserve">, </w:t>
      </w:r>
      <w:r w:rsidRPr="00E014D0">
        <w:rPr>
          <w:rStyle w:val="Emphasis"/>
          <w:color w:val="000000" w:themeColor="text1"/>
          <w:highlight w:val="green"/>
        </w:rPr>
        <w:t>by</w:t>
      </w:r>
      <w:r w:rsidRPr="006C1644">
        <w:rPr>
          <w:rStyle w:val="Emphasis"/>
          <w:color w:val="000000" w:themeColor="text1"/>
        </w:rPr>
        <w:t xml:space="preserve"> means of </w:t>
      </w:r>
      <w:r w:rsidRPr="00E014D0">
        <w:rPr>
          <w:rStyle w:val="Emphasis"/>
          <w:color w:val="000000" w:themeColor="text1"/>
          <w:highlight w:val="green"/>
        </w:rPr>
        <w:t>which we</w:t>
      </w:r>
      <w:r w:rsidRPr="006C1644">
        <w:rPr>
          <w:rStyle w:val="Emphasis"/>
          <w:color w:val="000000" w:themeColor="text1"/>
        </w:rPr>
        <w:t xml:space="preserve"> always </w:t>
      </w:r>
      <w:r w:rsidRPr="00E014D0">
        <w:rPr>
          <w:rStyle w:val="Emphasis"/>
          <w:color w:val="000000" w:themeColor="text1"/>
          <w:highlight w:val="green"/>
        </w:rPr>
        <w:t>inhabit the order of the Other</w:t>
      </w:r>
      <w:r w:rsidRPr="006C1644">
        <w:rPr>
          <w:rStyle w:val="Emphasis"/>
          <w:color w:val="000000" w:themeColor="text1"/>
        </w:rPr>
        <w:t xml:space="preserve">, the order </w:t>
      </w:r>
      <w:r w:rsidRPr="00E014D0">
        <w:rPr>
          <w:rStyle w:val="Emphasis"/>
          <w:color w:val="000000" w:themeColor="text1"/>
          <w:highlight w:val="green"/>
        </w:rPr>
        <w:t>of a social</w:t>
      </w:r>
      <w:r w:rsidRPr="006C1644">
        <w:rPr>
          <w:rStyle w:val="Emphasis"/>
          <w:color w:val="000000" w:themeColor="text1"/>
        </w:rPr>
        <w:t xml:space="preserve"> and linguistic </w:t>
      </w:r>
      <w:r w:rsidRPr="00E014D0">
        <w:rPr>
          <w:rStyle w:val="Emphasis"/>
          <w:color w:val="000000" w:themeColor="text1"/>
          <w:highlight w:val="green"/>
        </w:rPr>
        <w:t>reality</w:t>
      </w:r>
      <w:r w:rsidRPr="006C1644">
        <w:rPr>
          <w:rStyle w:val="Emphasis"/>
          <w:color w:val="000000" w:themeColor="text1"/>
        </w:rPr>
        <w:t xml:space="preserve"> articulated </w:t>
      </w:r>
      <w:r w:rsidRPr="00E014D0">
        <w:rPr>
          <w:rStyle w:val="Emphasis"/>
          <w:color w:val="000000" w:themeColor="text1"/>
          <w:highlight w:val="green"/>
        </w:rPr>
        <w:t>from somewhere</w:t>
      </w:r>
      <w:r w:rsidRPr="006C1644">
        <w:rPr>
          <w:rStyle w:val="Emphasis"/>
          <w:color w:val="000000" w:themeColor="text1"/>
        </w:rPr>
        <w:t xml:space="preserve">; the signifier, which calls us into meaning by seeming call us to ourselves: </w:t>
      </w:r>
      <w:r w:rsidRPr="00E014D0">
        <w:rPr>
          <w:rStyle w:val="Emphasis"/>
          <w:color w:val="000000" w:themeColor="text1"/>
          <w:highlight w:val="green"/>
        </w:rPr>
        <w:t>this</w:t>
      </w:r>
      <w:r w:rsidRPr="006C1644">
        <w:rPr>
          <w:rStyle w:val="Emphasis"/>
          <w:color w:val="000000" w:themeColor="text1"/>
        </w:rPr>
        <w:t xml:space="preserve"> signifier only </w:t>
      </w:r>
      <w:r w:rsidRPr="00E014D0">
        <w:rPr>
          <w:rStyle w:val="Emphasis"/>
          <w:color w:val="000000" w:themeColor="text1"/>
          <w:highlight w:val="green"/>
        </w:rPr>
        <w:t>bestows a</w:t>
      </w:r>
      <w:r w:rsidRPr="006C1644">
        <w:rPr>
          <w:rStyle w:val="Emphasis"/>
          <w:color w:val="000000" w:themeColor="text1"/>
        </w:rPr>
        <w:t xml:space="preserve"> sort of promissory </w:t>
      </w:r>
      <w:r w:rsidRPr="00E014D0">
        <w:rPr>
          <w:rStyle w:val="Emphasis"/>
          <w:color w:val="000000" w:themeColor="text1"/>
          <w:highlight w:val="green"/>
        </w:rPr>
        <w:t>identity</w:t>
      </w:r>
      <w:r w:rsidRPr="006C1644">
        <w:rPr>
          <w:rStyle w:val="Emphasis"/>
          <w:color w:val="000000" w:themeColor="text1"/>
        </w:rPr>
        <w:t xml:space="preserve">, one with </w:t>
      </w:r>
      <w:r w:rsidRPr="00E014D0">
        <w:rPr>
          <w:rStyle w:val="Emphasis"/>
          <w:color w:val="000000" w:themeColor="text1"/>
          <w:highlight w:val="green"/>
        </w:rPr>
        <w:t>which we can never succeed in</w:t>
      </w:r>
      <w:r w:rsidRPr="006C1644">
        <w:rPr>
          <w:rStyle w:val="Emphasis"/>
          <w:color w:val="000000" w:themeColor="text1"/>
        </w:rPr>
        <w:t xml:space="preserve"> fully </w:t>
      </w:r>
      <w:r w:rsidRPr="00E014D0">
        <w:rPr>
          <w:rStyle w:val="Emphasis"/>
          <w:color w:val="000000" w:themeColor="text1"/>
          <w:highlight w:val="green"/>
        </w:rPr>
        <w:t>coinciding because we</w:t>
      </w:r>
      <w:r w:rsidRPr="006C1644">
        <w:rPr>
          <w:rStyle w:val="Emphasis"/>
          <w:color w:val="000000" w:themeColor="text1"/>
        </w:rPr>
        <w:t xml:space="preserve">, as subjects of the signifier, </w:t>
      </w:r>
      <w:r w:rsidRPr="00E014D0">
        <w:rPr>
          <w:rStyle w:val="Emphasis"/>
          <w:color w:val="000000" w:themeColor="text1"/>
          <w:highlight w:val="green"/>
        </w:rPr>
        <w:t>can only</w:t>
      </w:r>
      <w:r w:rsidRPr="006C1644">
        <w:rPr>
          <w:rStyle w:val="Emphasis"/>
          <w:color w:val="000000" w:themeColor="text1"/>
        </w:rPr>
        <w:t xml:space="preserve">, </w:t>
      </w:r>
      <w:r w:rsidRPr="00E014D0">
        <w:rPr>
          <w:rStyle w:val="Emphasis"/>
          <w:color w:val="000000" w:themeColor="text1"/>
          <w:highlight w:val="green"/>
        </w:rPr>
        <w:t>be signifiers ourselves</w:t>
      </w:r>
      <w:r w:rsidRPr="006C1644">
        <w:rPr>
          <w:rStyle w:val="Emphasis"/>
          <w:color w:val="000000" w:themeColor="text1"/>
        </w:rPr>
        <w:t xml:space="preserve">, can only ever </w:t>
      </w:r>
      <w:r w:rsidRPr="00E014D0">
        <w:rPr>
          <w:rStyle w:val="Emphasis"/>
          <w:color w:val="000000" w:themeColor="text1"/>
          <w:highlight w:val="green"/>
        </w:rPr>
        <w:t>aspire to</w:t>
      </w:r>
      <w:r w:rsidRPr="006C1644">
        <w:rPr>
          <w:rStyle w:val="Emphasis"/>
          <w:color w:val="000000" w:themeColor="text1"/>
        </w:rPr>
        <w:t xml:space="preserve"> catch up to</w:t>
      </w:r>
      <w:r w:rsidRPr="006C1644">
        <w:rPr>
          <w:color w:val="000000" w:themeColor="text1"/>
          <w:sz w:val="14"/>
        </w:rPr>
        <w:t xml:space="preserve"> [be what] </w:t>
      </w:r>
      <w:r w:rsidRPr="006C1644">
        <w:rPr>
          <w:rStyle w:val="Emphasis"/>
          <w:color w:val="000000" w:themeColor="text1"/>
        </w:rPr>
        <w:t xml:space="preserve">whatever it is we might signify by </w:t>
      </w:r>
      <w:r w:rsidRPr="00E014D0">
        <w:rPr>
          <w:rStyle w:val="Emphasis"/>
          <w:color w:val="000000" w:themeColor="text1"/>
          <w:highlight w:val="green"/>
        </w:rPr>
        <w:t>clos</w:t>
      </w:r>
      <w:r w:rsidRPr="006C1644">
        <w:rPr>
          <w:rStyle w:val="Emphasis"/>
          <w:color w:val="000000" w:themeColor="text1"/>
        </w:rPr>
        <w:t xml:space="preserve">ing </w:t>
      </w:r>
      <w:r w:rsidRPr="00E014D0">
        <w:rPr>
          <w:rStyle w:val="Emphasis"/>
          <w:color w:val="000000" w:themeColor="text1"/>
          <w:highlight w:val="green"/>
        </w:rPr>
        <w:t>the gap</w:t>
      </w:r>
      <w:r w:rsidRPr="006C1644">
        <w:rPr>
          <w:rStyle w:val="Emphasis"/>
          <w:color w:val="000000" w:themeColor="text1"/>
        </w:rPr>
        <w:t xml:space="preserve"> that divides us</w:t>
      </w:r>
      <w:r w:rsidRPr="006C1644">
        <w:rPr>
          <w:color w:val="000000" w:themeColor="text1"/>
          <w:sz w:val="14"/>
        </w:rPr>
        <w:t xml:space="preserve"> and, paradoxically, makes us subjects through that act of division alone.  This structural inability of the subject to merge with the self for which it sees itself as a signifier in the eyes of the Other necessitates various strategies designed to suture the subject in the space of meaning where Symbolic and Imaginary overlap. Politics names the social enactment of the subject's attempt to establish the conditions for this impossible consolidation by identifying with something outside of itself in order to enter the presence, deferred perpetually, of itself. </w:t>
      </w:r>
      <w:r w:rsidRPr="006C1644">
        <w:rPr>
          <w:rStyle w:val="Emphasis"/>
          <w:color w:val="000000" w:themeColor="text1"/>
        </w:rPr>
        <w:t xml:space="preserve">Politics, that is, names the struggle to </w:t>
      </w:r>
      <w:proofErr w:type="gramStart"/>
      <w:r w:rsidRPr="006C1644">
        <w:rPr>
          <w:rStyle w:val="Emphasis"/>
          <w:color w:val="000000" w:themeColor="text1"/>
        </w:rPr>
        <w:t>effect</w:t>
      </w:r>
      <w:proofErr w:type="gramEnd"/>
      <w:r w:rsidRPr="006C1644">
        <w:rPr>
          <w:rStyle w:val="Emphasis"/>
          <w:color w:val="000000" w:themeColor="text1"/>
        </w:rPr>
        <w:t xml:space="preserve"> a </w:t>
      </w:r>
      <w:proofErr w:type="spellStart"/>
      <w:r w:rsidRPr="006C1644">
        <w:rPr>
          <w:rStyle w:val="Emphasis"/>
          <w:color w:val="000000" w:themeColor="text1"/>
        </w:rPr>
        <w:t>fantasmic</w:t>
      </w:r>
      <w:proofErr w:type="spellEnd"/>
      <w:r w:rsidRPr="006C1644">
        <w:rPr>
          <w:rStyle w:val="Emphasis"/>
          <w:color w:val="000000" w:themeColor="text1"/>
        </w:rPr>
        <w:t xml:space="preserve"> order of reality in which the subject's alienation would vanish into the seamlessness of identity at the endpoint of the endless chain of signifiers lived as history. If politics in the Symbolic is always therefore a politics of the Symbolic</w:t>
      </w:r>
      <w:r w:rsidRPr="006C1644">
        <w:rPr>
          <w:color w:val="000000" w:themeColor="text1"/>
          <w:sz w:val="14"/>
        </w:rPr>
        <w:t xml:space="preserve">, operating in the name and in the direction of a constantly anticipated futurity, </w:t>
      </w:r>
      <w:r w:rsidRPr="006C1644">
        <w:rPr>
          <w:rStyle w:val="Emphasis"/>
          <w:color w:val="000000" w:themeColor="text1"/>
        </w:rPr>
        <w:t>then the telos that would, in fantasy, put an end to these deferrals,</w:t>
      </w:r>
      <w:r w:rsidRPr="006C1644">
        <w:rPr>
          <w:color w:val="000000" w:themeColor="text1"/>
          <w:sz w:val="14"/>
        </w:rPr>
        <w:t xml:space="preserve"> the presence toward which the metonymic chain of signifiers always aims, must be recognized, nonetheless, as belonging to an Imaginary past. </w:t>
      </w:r>
      <w:r w:rsidRPr="006C1644">
        <w:rPr>
          <w:rStyle w:val="Emphasis"/>
          <w:color w:val="000000" w:themeColor="text1"/>
        </w:rPr>
        <w:t xml:space="preserve">This means not only that </w:t>
      </w:r>
      <w:r w:rsidRPr="00E014D0">
        <w:rPr>
          <w:rStyle w:val="Emphasis"/>
          <w:color w:val="000000" w:themeColor="text1"/>
          <w:highlight w:val="green"/>
        </w:rPr>
        <w:t>politics conform</w:t>
      </w:r>
      <w:r w:rsidRPr="006C1644">
        <w:rPr>
          <w:rStyle w:val="Emphasis"/>
          <w:color w:val="000000" w:themeColor="text1"/>
        </w:rPr>
        <w:t xml:space="preserve">s </w:t>
      </w:r>
      <w:r w:rsidRPr="00E014D0">
        <w:rPr>
          <w:rStyle w:val="Emphasis"/>
          <w:color w:val="000000" w:themeColor="text1"/>
          <w:highlight w:val="green"/>
        </w:rPr>
        <w:t>to</w:t>
      </w:r>
      <w:r w:rsidRPr="006C1644">
        <w:rPr>
          <w:rStyle w:val="Emphasis"/>
          <w:color w:val="000000" w:themeColor="text1"/>
        </w:rPr>
        <w:t xml:space="preserve"> the temporality of </w:t>
      </w:r>
      <w:r w:rsidRPr="00E014D0">
        <w:rPr>
          <w:rStyle w:val="Emphasis"/>
          <w:color w:val="000000" w:themeColor="text1"/>
          <w:highlight w:val="green"/>
        </w:rPr>
        <w:t>desire</w:t>
      </w:r>
      <w:r w:rsidRPr="006C1644">
        <w:rPr>
          <w:rStyle w:val="Emphasis"/>
          <w:color w:val="000000" w:themeColor="text1"/>
        </w:rPr>
        <w:t>, to what we might call the inevitable historicity of desire- the successive displacements forward of nodes of attachment as figures of meaning, points of intense metaphoric investment, produced in the hope, however vain, of filling the constitutive gap in the subject that the signifier necessarily installs- but also that politics is name for the temporalization of desire, for its translation into a narrative, for its teleological determination.</w:t>
      </w:r>
      <w:r>
        <w:rPr>
          <w:rStyle w:val="Emphasis"/>
          <w:color w:val="000000" w:themeColor="text1"/>
        </w:rPr>
        <w:t xml:space="preserve"> </w:t>
      </w:r>
      <w:r w:rsidRPr="00F0757F">
        <w:rPr>
          <w:rStyle w:val="Emphasis"/>
          <w:sz w:val="14"/>
          <w:szCs w:val="14"/>
          <w:u w:val="none"/>
        </w:rPr>
        <w:t>Politics, that is, by externalizing and configuring in the fictive form of a narrative, allegorizes or elaborates sequentially, precisely as desire, those overdeterminations of libidinal positions and inconsistencies of psychic defenses occasioned by what disarticulates the narrativity of desire: the drives, themselves intractable, unassimilable to the logic of interpretation or the demands of meaning-production; the drives that carry the destabilizing force of what insists outside or beyond, because foreclosed by, signification.</w:t>
      </w:r>
    </w:p>
    <w:p w14:paraId="0E0937AA" w14:textId="77777777" w:rsidR="00A133F6" w:rsidRPr="00A133F6" w:rsidRDefault="00A133F6" w:rsidP="00A133F6">
      <w:pPr>
        <w:pStyle w:val="Heading4"/>
      </w:pPr>
      <w:r w:rsidRPr="00A133F6">
        <w:t xml:space="preserve">Politics and futurism </w:t>
      </w:r>
      <w:proofErr w:type="gramStart"/>
      <w:r w:rsidRPr="00A133F6">
        <w:t>is</w:t>
      </w:r>
      <w:proofErr w:type="gramEnd"/>
      <w:r w:rsidRPr="00A133F6">
        <w:t xml:space="preserve"> built on the premise that any negation of the signifier of the child is essential in order to fulfill desire from lack which deems queerness out of the political – the impact is reproductive futurism which is a system of structural overkill that places queerness in a position of ontological exclusion. They don’t get to weigh case – if we win their starting point is violent, they don’t get to weigh their end point since we indict the process of how they got there.</w:t>
      </w:r>
    </w:p>
    <w:p w14:paraId="12A92876" w14:textId="77777777" w:rsidR="00A133F6" w:rsidRDefault="00A133F6" w:rsidP="00A133F6">
      <w:pPr>
        <w:rPr>
          <w:color w:val="000000" w:themeColor="text1"/>
          <w:sz w:val="16"/>
          <w:szCs w:val="16"/>
        </w:rPr>
      </w:pPr>
      <w:r w:rsidRPr="006C1644">
        <w:rPr>
          <w:b/>
          <w:bCs/>
          <w:color w:val="000000" w:themeColor="text1"/>
          <w:sz w:val="26"/>
          <w:szCs w:val="26"/>
        </w:rPr>
        <w:t xml:space="preserve">Edelman </w:t>
      </w:r>
      <w:r>
        <w:rPr>
          <w:b/>
          <w:bCs/>
          <w:color w:val="000000" w:themeColor="text1"/>
          <w:sz w:val="26"/>
          <w:szCs w:val="26"/>
        </w:rPr>
        <w:t>2</w:t>
      </w:r>
      <w:r w:rsidRPr="006C1644">
        <w:rPr>
          <w:b/>
          <w:bCs/>
          <w:color w:val="000000" w:themeColor="text1"/>
          <w:sz w:val="16"/>
          <w:szCs w:val="16"/>
        </w:rPr>
        <w:t xml:space="preserve"> </w:t>
      </w:r>
      <w:r w:rsidRPr="006C1644">
        <w:rPr>
          <w:color w:val="000000" w:themeColor="text1"/>
          <w:sz w:val="16"/>
          <w:szCs w:val="16"/>
        </w:rPr>
        <w:t>(Lee Edelman, No Future: Queer Theory and the Death Drive, 2004, Duke University Press,</w:t>
      </w:r>
      <w:r w:rsidRPr="006C1644">
        <w:rPr>
          <w:color w:val="000000" w:themeColor="text1"/>
        </w:rPr>
        <w:t xml:space="preserve"> </w:t>
      </w:r>
      <w:r w:rsidRPr="006C1644">
        <w:rPr>
          <w:color w:val="000000" w:themeColor="text1"/>
          <w:sz w:val="16"/>
          <w:szCs w:val="16"/>
        </w:rPr>
        <w:t>p. 10-13) SJCP//JG</w:t>
      </w:r>
    </w:p>
    <w:p w14:paraId="7E81F714" w14:textId="77777777" w:rsidR="00A133F6" w:rsidRPr="00F0757F" w:rsidRDefault="00A133F6" w:rsidP="00A133F6">
      <w:pPr>
        <w:rPr>
          <w:sz w:val="14"/>
          <w:szCs w:val="14"/>
        </w:rPr>
      </w:pPr>
      <w:r w:rsidRPr="00F0757F">
        <w:rPr>
          <w:sz w:val="14"/>
          <w:szCs w:val="14"/>
        </w:rPr>
        <w:t xml:space="preserve">This surplus, compelling the Symbolic to enact a perpetual </w:t>
      </w:r>
      <w:proofErr w:type="spellStart"/>
      <w:r w:rsidRPr="00F0757F">
        <w:rPr>
          <w:sz w:val="14"/>
          <w:szCs w:val="14"/>
        </w:rPr>
        <w:t>repeti</w:t>
      </w:r>
      <w:proofErr w:type="spellEnd"/>
      <w:r w:rsidRPr="00F0757F">
        <w:rPr>
          <w:sz w:val="14"/>
          <w:szCs w:val="14"/>
        </w:rPr>
        <w:t xml:space="preserve">- </w:t>
      </w:r>
      <w:proofErr w:type="spellStart"/>
      <w:r w:rsidRPr="00F0757F">
        <w:rPr>
          <w:sz w:val="14"/>
          <w:szCs w:val="14"/>
        </w:rPr>
        <w:t>tion</w:t>
      </w:r>
      <w:proofErr w:type="spellEnd"/>
      <w:r w:rsidRPr="00F0757F">
        <w:rPr>
          <w:sz w:val="14"/>
          <w:szCs w:val="14"/>
        </w:rPr>
        <w:t xml:space="preserve">, remains </w:t>
      </w:r>
      <w:proofErr w:type="spellStart"/>
      <w:r w:rsidRPr="00F0757F">
        <w:rPr>
          <w:sz w:val="14"/>
          <w:szCs w:val="14"/>
        </w:rPr>
        <w:t>specirai</w:t>
      </w:r>
      <w:proofErr w:type="spellEnd"/>
      <w:r w:rsidRPr="00F0757F">
        <w:rPr>
          <w:sz w:val="14"/>
          <w:szCs w:val="14"/>
        </w:rPr>
        <w:t xml:space="preserve">, "unreal," or impossible insofar as it insists out-side the logic of meaning that, nonetheless, produces it The drive holds the place of what meaning misses in much the same way that the </w:t>
      </w:r>
      <w:proofErr w:type="spellStart"/>
      <w:r w:rsidRPr="00F0757F">
        <w:rPr>
          <w:sz w:val="14"/>
          <w:szCs w:val="14"/>
        </w:rPr>
        <w:t>signi-fier</w:t>
      </w:r>
      <w:proofErr w:type="spellEnd"/>
      <w:r w:rsidRPr="00F0757F">
        <w:rPr>
          <w:sz w:val="14"/>
          <w:szCs w:val="14"/>
        </w:rPr>
        <w:t xml:space="preserve"> preserves at the heart of the signifying order the empty and arbitrary letter, the meaningless substrate of signification that meaning intends to conceal. </w:t>
      </w:r>
      <w:r w:rsidRPr="00E014D0">
        <w:rPr>
          <w:rStyle w:val="Emphasis"/>
          <w:color w:val="000000" w:themeColor="text1"/>
          <w:highlight w:val="green"/>
        </w:rPr>
        <w:t>Politics</w:t>
      </w:r>
      <w:r w:rsidRPr="006C1644">
        <w:rPr>
          <w:rStyle w:val="Emphasis"/>
          <w:color w:val="000000" w:themeColor="text1"/>
        </w:rPr>
        <w:t xml:space="preserve">, then, </w:t>
      </w:r>
      <w:r w:rsidRPr="00E014D0">
        <w:rPr>
          <w:rStyle w:val="Emphasis"/>
          <w:color w:val="000000" w:themeColor="text1"/>
          <w:highlight w:val="green"/>
        </w:rPr>
        <w:t>in opposing</w:t>
      </w:r>
      <w:r w:rsidRPr="006C1644">
        <w:rPr>
          <w:rStyle w:val="Emphasis"/>
          <w:color w:val="000000" w:themeColor="text1"/>
        </w:rPr>
        <w:t xml:space="preserve"> itself </w:t>
      </w:r>
      <w:r w:rsidRPr="00E014D0">
        <w:rPr>
          <w:rStyle w:val="Emphasis"/>
          <w:color w:val="000000" w:themeColor="text1"/>
          <w:highlight w:val="green"/>
        </w:rPr>
        <w:t>to</w:t>
      </w:r>
      <w:r w:rsidRPr="006C1644">
        <w:rPr>
          <w:rStyle w:val="Emphasis"/>
          <w:color w:val="000000" w:themeColor="text1"/>
        </w:rPr>
        <w:t xml:space="preserve"> the </w:t>
      </w:r>
      <w:r w:rsidRPr="00E014D0">
        <w:rPr>
          <w:rStyle w:val="Emphasis"/>
          <w:color w:val="000000" w:themeColor="text1"/>
          <w:highlight w:val="green"/>
        </w:rPr>
        <w:t>negativity</w:t>
      </w:r>
      <w:r w:rsidRPr="006C1644">
        <w:rPr>
          <w:rStyle w:val="Emphasis"/>
          <w:color w:val="000000" w:themeColor="text1"/>
        </w:rPr>
        <w:t xml:space="preserve"> of such a drive, gives us history as the continuous staging of our dream of eventual self-realization by endlessly reconstructing, in the mirror of desire, what we take to be reality itself</w:t>
      </w:r>
      <w:r w:rsidRPr="006C1644">
        <w:rPr>
          <w:color w:val="000000" w:themeColor="text1"/>
          <w:sz w:val="14"/>
        </w:rPr>
        <w:t xml:space="preserve">. And it does so without letting us acknowledge that the future, to which it persistently appeals, marks the impossible place of an Imaginary past exempt from the deferrals intrinsic to the operation of the signifying chain and projected ahead as the site at which </w:t>
      </w:r>
      <w:proofErr w:type="gramStart"/>
      <w:r w:rsidRPr="006C1644">
        <w:rPr>
          <w:color w:val="000000" w:themeColor="text1"/>
          <w:sz w:val="14"/>
        </w:rPr>
        <w:t>being</w:t>
      </w:r>
      <w:proofErr w:type="gramEnd"/>
      <w:r w:rsidRPr="006C1644">
        <w:rPr>
          <w:color w:val="000000" w:themeColor="text1"/>
          <w:sz w:val="14"/>
        </w:rPr>
        <w:t xml:space="preserve"> and meaning are joined as One. </w:t>
      </w:r>
      <w:r w:rsidRPr="006C1644">
        <w:rPr>
          <w:rStyle w:val="Emphasis"/>
          <w:color w:val="000000" w:themeColor="text1"/>
        </w:rPr>
        <w:t xml:space="preserve">In this it enacts the formal repetition distinctive of the drive while representing itself as bringing to fulfillment the narrative sequence of history and, with it, of desire, </w:t>
      </w:r>
      <w:r w:rsidRPr="00E014D0">
        <w:rPr>
          <w:rStyle w:val="Emphasis"/>
          <w:color w:val="000000" w:themeColor="text1"/>
          <w:highlight w:val="green"/>
        </w:rPr>
        <w:t>in</w:t>
      </w:r>
      <w:r w:rsidRPr="006C1644">
        <w:rPr>
          <w:rStyle w:val="Emphasis"/>
          <w:color w:val="000000" w:themeColor="text1"/>
        </w:rPr>
        <w:t xml:space="preserve"> the </w:t>
      </w:r>
      <w:r w:rsidRPr="00E014D0">
        <w:rPr>
          <w:rStyle w:val="Emphasis"/>
          <w:color w:val="000000" w:themeColor="text1"/>
          <w:highlight w:val="green"/>
        </w:rPr>
        <w:t>realization of</w:t>
      </w:r>
      <w:r w:rsidRPr="006C1644">
        <w:rPr>
          <w:rStyle w:val="Emphasis"/>
          <w:color w:val="000000" w:themeColor="text1"/>
        </w:rPr>
        <w:t xml:space="preserve"> the subject's authentic presence in </w:t>
      </w:r>
      <w:r w:rsidRPr="00E014D0">
        <w:rPr>
          <w:rStyle w:val="Emphasis"/>
          <w:color w:val="000000" w:themeColor="text1"/>
          <w:highlight w:val="green"/>
        </w:rPr>
        <w:t>the Child</w:t>
      </w:r>
      <w:r w:rsidRPr="006C1644">
        <w:rPr>
          <w:rStyle w:val="Emphasis"/>
          <w:color w:val="000000" w:themeColor="text1"/>
        </w:rPr>
        <w:t xml:space="preserve"> imagined as enjoying unmediated access to Imaginary wholeness.</w:t>
      </w:r>
      <w:r w:rsidRPr="006C1644">
        <w:rPr>
          <w:color w:val="000000" w:themeColor="text1"/>
          <w:sz w:val="14"/>
        </w:rPr>
        <w:t xml:space="preserve"> Small wonder that the era of the universal subject should produce as the very figure of politics, because also </w:t>
      </w:r>
      <w:r w:rsidRPr="00E014D0">
        <w:rPr>
          <w:rStyle w:val="Emphasis"/>
          <w:color w:val="000000" w:themeColor="text1"/>
          <w:highlight w:val="green"/>
        </w:rPr>
        <w:t>as the embodiment of futurity</w:t>
      </w:r>
      <w:r w:rsidRPr="006C1644">
        <w:rPr>
          <w:rStyle w:val="Emphasis"/>
          <w:color w:val="000000" w:themeColor="text1"/>
        </w:rPr>
        <w:t xml:space="preserve"> collapsing </w:t>
      </w:r>
      <w:proofErr w:type="spellStart"/>
      <w:r w:rsidRPr="006C1644">
        <w:rPr>
          <w:rStyle w:val="Emphasis"/>
          <w:color w:val="000000" w:themeColor="text1"/>
        </w:rPr>
        <w:t>undecidably</w:t>
      </w:r>
      <w:proofErr w:type="spellEnd"/>
      <w:r w:rsidRPr="006C1644">
        <w:rPr>
          <w:rStyle w:val="Emphasis"/>
          <w:color w:val="000000" w:themeColor="text1"/>
        </w:rPr>
        <w:t xml:space="preserve"> into the past, the image of the Child as we know it: the Child who becomes, in Wordsworth's phrase, but more punitively, "father of the Man."</w:t>
      </w:r>
      <w:r w:rsidRPr="006C1644">
        <w:rPr>
          <w:color w:val="000000" w:themeColor="text1"/>
          <w:sz w:val="14"/>
        </w:rPr>
        <w:t xml:space="preserve"> Historically constructed, as social critics and intellectual historians including Phillipe Aries, James Kincaid, and Lawrence Stone have made clear, to serve as the repository of variously sentimentalized cultural identifications, the Child has come to embody for us the telos of the social order and come to be seen as the one for whom that order is held in perpetual trust. In its coercive universalization, however, the image of the Child, not to be confused with the lived experiences of any historical children, serves to regulate political discourse-to prescribe what will count as political discourse-by compelling such discourse to accede in advance to the reality of a collective future whose figurative status we are never permitted to acknowledge or address. From Delacroix's iconic image of Liberty leading us into a brave new world of revolutionary possibility- her bare breast making each spectator the </w:t>
      </w:r>
      <w:proofErr w:type="spellStart"/>
      <w:r w:rsidRPr="006C1644">
        <w:rPr>
          <w:color w:val="000000" w:themeColor="text1"/>
          <w:sz w:val="14"/>
        </w:rPr>
        <w:t>unweaned</w:t>
      </w:r>
      <w:proofErr w:type="spellEnd"/>
      <w:r w:rsidRPr="006C1644">
        <w:rPr>
          <w:color w:val="000000" w:themeColor="text1"/>
          <w:sz w:val="14"/>
        </w:rPr>
        <w:t xml:space="preserve"> Child to whom it's held out while the boy to her left, reproducing her posture, affirms the absolute logic of reproduction itself-to the revolutionary waif in the logo that miniaturizes the "politics" of Les Mis (summed up in its anthem to futurism, the "inspirational" "One Day More"), we are no more able to conceive of a politics without a fantasy of the future than we are able to conceive of a future without the figure of the Child. That figural Child alone embodies the citizen as an ideal, entitled to claim full rights to its future share in the nation's good, though always at the cost of limiting the rights "real" citizens are allowed. For the social order exists to preserve for this universalized subject, this </w:t>
      </w:r>
      <w:proofErr w:type="spellStart"/>
      <w:r w:rsidRPr="006C1644">
        <w:rPr>
          <w:color w:val="000000" w:themeColor="text1"/>
          <w:sz w:val="14"/>
        </w:rPr>
        <w:t>fantasmatic</w:t>
      </w:r>
      <w:proofErr w:type="spellEnd"/>
      <w:r w:rsidRPr="006C1644">
        <w:rPr>
          <w:color w:val="000000" w:themeColor="text1"/>
          <w:sz w:val="14"/>
        </w:rPr>
        <w:t xml:space="preserve"> Child, a notional freedom more highly valued than the actuality of freedom itself, which might, after all, put at risk the Child to whom such a freedom falls due. Hence, </w:t>
      </w:r>
      <w:r w:rsidRPr="00E014D0">
        <w:rPr>
          <w:rStyle w:val="Emphasis"/>
          <w:color w:val="000000" w:themeColor="text1"/>
          <w:highlight w:val="green"/>
        </w:rPr>
        <w:t>whatever refuses</w:t>
      </w:r>
      <w:r w:rsidRPr="006C1644">
        <w:rPr>
          <w:rStyle w:val="Emphasis"/>
          <w:color w:val="000000" w:themeColor="text1"/>
        </w:rPr>
        <w:t xml:space="preserve"> </w:t>
      </w:r>
      <w:r w:rsidRPr="00E014D0">
        <w:rPr>
          <w:rStyle w:val="Emphasis"/>
          <w:color w:val="000000" w:themeColor="text1"/>
          <w:highlight w:val="green"/>
        </w:rPr>
        <w:t>this</w:t>
      </w:r>
      <w:r w:rsidRPr="006C1644">
        <w:rPr>
          <w:rStyle w:val="Emphasis"/>
          <w:color w:val="000000" w:themeColor="text1"/>
        </w:rPr>
        <w:t xml:space="preserve"> mandate by which our political institutions compel the collective reproduction of the Child </w:t>
      </w:r>
      <w:r w:rsidRPr="00E014D0">
        <w:rPr>
          <w:rStyle w:val="Emphasis"/>
          <w:color w:val="000000" w:themeColor="text1"/>
          <w:highlight w:val="green"/>
        </w:rPr>
        <w:t>must appear as a threat</w:t>
      </w:r>
      <w:r w:rsidRPr="006C1644">
        <w:rPr>
          <w:rStyle w:val="Emphasis"/>
          <w:color w:val="000000" w:themeColor="text1"/>
        </w:rPr>
        <w:t xml:space="preserve"> not only </w:t>
      </w:r>
      <w:r w:rsidRPr="00E014D0">
        <w:rPr>
          <w:rStyle w:val="Emphasis"/>
          <w:color w:val="000000" w:themeColor="text1"/>
          <w:highlight w:val="green"/>
        </w:rPr>
        <w:t>to</w:t>
      </w:r>
      <w:r w:rsidRPr="006C1644">
        <w:rPr>
          <w:rStyle w:val="Emphasis"/>
          <w:color w:val="000000" w:themeColor="text1"/>
        </w:rPr>
        <w:t xml:space="preserve"> the organization of a given </w:t>
      </w:r>
      <w:r w:rsidRPr="00E014D0">
        <w:rPr>
          <w:rStyle w:val="Emphasis"/>
          <w:color w:val="000000" w:themeColor="text1"/>
          <w:highlight w:val="green"/>
        </w:rPr>
        <w:t>social order</w:t>
      </w:r>
      <w:r w:rsidRPr="006C1644">
        <w:rPr>
          <w:rStyle w:val="Emphasis"/>
          <w:color w:val="000000" w:themeColor="text1"/>
        </w:rPr>
        <w:t xml:space="preserve"> but also, </w:t>
      </w:r>
      <w:r w:rsidRPr="00A77568">
        <w:rPr>
          <w:rStyle w:val="Emphasis"/>
          <w:color w:val="000000" w:themeColor="text1"/>
        </w:rPr>
        <w:t>and</w:t>
      </w:r>
      <w:r w:rsidRPr="006C1644">
        <w:rPr>
          <w:rStyle w:val="Emphasis"/>
          <w:color w:val="000000" w:themeColor="text1"/>
        </w:rPr>
        <w:t xml:space="preserve"> far more ominously, to social order as such, insofar as it </w:t>
      </w:r>
      <w:r w:rsidRPr="00E014D0">
        <w:rPr>
          <w:rStyle w:val="Emphasis"/>
          <w:color w:val="000000" w:themeColor="text1"/>
          <w:highlight w:val="green"/>
        </w:rPr>
        <w:t>threatens the logic of futurism</w:t>
      </w:r>
      <w:r w:rsidRPr="006C1644">
        <w:rPr>
          <w:rStyle w:val="Emphasis"/>
          <w:color w:val="000000" w:themeColor="text1"/>
        </w:rPr>
        <w:t xml:space="preserve"> on which meaning always depends</w:t>
      </w:r>
      <w:r w:rsidRPr="006C1644">
        <w:rPr>
          <w:color w:val="000000" w:themeColor="text1"/>
          <w:sz w:val="14"/>
        </w:rPr>
        <w:t xml:space="preserve">. So, for example, when D. James, in her novel Children of Men, imagines a future in which the human race has suffered a seemingly absolute loss of the capacity to reproduce, her narrator, Theodore </w:t>
      </w:r>
      <w:proofErr w:type="spellStart"/>
      <w:r w:rsidRPr="006C1644">
        <w:rPr>
          <w:color w:val="000000" w:themeColor="text1"/>
          <w:sz w:val="14"/>
        </w:rPr>
        <w:t>Faron</w:t>
      </w:r>
      <w:proofErr w:type="spellEnd"/>
      <w:r w:rsidRPr="006C1644">
        <w:rPr>
          <w:color w:val="000000" w:themeColor="text1"/>
          <w:sz w:val="14"/>
        </w:rPr>
        <w:t xml:space="preserve">, not only attributes this reversal of biological fortune to the putative crisis of sexual values in late twentieth-century democracies-"Pornography and sexual violence on film, on television, in books, in life had increased and became more explicit but less and less in the West we made love and bred children," he declares-but also gives voice to the ideological truism that governs our investment in the Child as the obligatory token of futurity: "Without the hope of posterity, for our race not for ourselves, without the assurance that we being dead yet live," he later observes, "all pleasures of the mind and senses sometimes seem to me no more than pathetic and crumbling </w:t>
      </w:r>
      <w:proofErr w:type="spellStart"/>
      <w:r w:rsidRPr="006C1644">
        <w:rPr>
          <w:color w:val="000000" w:themeColor="text1"/>
          <w:sz w:val="14"/>
        </w:rPr>
        <w:t>defences</w:t>
      </w:r>
      <w:proofErr w:type="spellEnd"/>
      <w:r w:rsidRPr="006C1644">
        <w:rPr>
          <w:color w:val="000000" w:themeColor="text1"/>
          <w:sz w:val="14"/>
        </w:rPr>
        <w:t xml:space="preserve"> shored up against our ruins."12 While this allusion to Eliot's "The Waste Land" may recall another of its well-known lines, one for which we apparently have Eliot's Wife, Vivian, to thank-"</w:t>
      </w:r>
      <w:r w:rsidRPr="006C1644">
        <w:rPr>
          <w:rStyle w:val="Emphasis"/>
          <w:color w:val="000000" w:themeColor="text1"/>
        </w:rPr>
        <w:t>What you get married for if you don't want children?</w:t>
      </w:r>
      <w:r w:rsidRPr="006C1644">
        <w:rPr>
          <w:color w:val="000000" w:themeColor="text1"/>
          <w:sz w:val="14"/>
        </w:rPr>
        <w:t xml:space="preserve">"-it also brings out the function of the child as the prop of the secular theology on which our social reality rests: the secular theology that shapes at once the meaning of our collective narratives and our collective narratives of meaning. Charged, after all, with the task of assuring "that we </w:t>
      </w:r>
      <w:proofErr w:type="gramStart"/>
      <w:r w:rsidRPr="006C1644">
        <w:rPr>
          <w:color w:val="000000" w:themeColor="text1"/>
          <w:sz w:val="14"/>
        </w:rPr>
        <w:t>being</w:t>
      </w:r>
      <w:proofErr w:type="gramEnd"/>
      <w:r w:rsidRPr="006C1644">
        <w:rPr>
          <w:color w:val="000000" w:themeColor="text1"/>
          <w:sz w:val="14"/>
        </w:rPr>
        <w:t xml:space="preserve"> dead yet live," the </w:t>
      </w:r>
      <w:r w:rsidRPr="006C1644">
        <w:rPr>
          <w:rStyle w:val="Emphasis"/>
          <w:color w:val="000000" w:themeColor="text1"/>
        </w:rPr>
        <w:t>Child, as if by nature (more precisely, as the promise of a natural transcendence of the limits of nature itself), exudes the very pathos from which the narrator of The Children of Men recoils when he comes upon it in nonreproductive "pleasures of the mind and senses</w:t>
      </w:r>
      <w:r w:rsidRPr="006C1644">
        <w:rPr>
          <w:color w:val="000000" w:themeColor="text1"/>
          <w:sz w:val="14"/>
        </w:rPr>
        <w:t xml:space="preserve">." For the "pathetic" quality he </w:t>
      </w:r>
      <w:proofErr w:type="spellStart"/>
      <w:r w:rsidRPr="006C1644">
        <w:rPr>
          <w:color w:val="000000" w:themeColor="text1"/>
          <w:sz w:val="14"/>
        </w:rPr>
        <w:t>projectively</w:t>
      </w:r>
      <w:proofErr w:type="spellEnd"/>
      <w:r w:rsidRPr="006C1644">
        <w:rPr>
          <w:color w:val="000000" w:themeColor="text1"/>
          <w:sz w:val="14"/>
        </w:rPr>
        <w:t xml:space="preserve"> locates in non-generative sexual enjoyment-enjoyment that he views in the absence of futurity as empty, substitutive, pathological-exposes the fetishistic figurations of the Child that the narrator pits against it as legible in terms identical to those for which enjoyment without "hope of posterity" is peremptorily dismissed: legible, that is, as nothing more than "pathetic and crumbling </w:t>
      </w:r>
      <w:proofErr w:type="spellStart"/>
      <w:r w:rsidRPr="006C1644">
        <w:rPr>
          <w:color w:val="000000" w:themeColor="text1"/>
          <w:sz w:val="14"/>
        </w:rPr>
        <w:t>defences</w:t>
      </w:r>
      <w:proofErr w:type="spellEnd"/>
      <w:r w:rsidRPr="006C1644">
        <w:rPr>
          <w:color w:val="000000" w:themeColor="text1"/>
          <w:sz w:val="14"/>
        </w:rPr>
        <w:t xml:space="preserve"> shored up against our ruins." How better to characterize the narrative project of The Children of Men itself, which ends, as anyone not born yesterday surely expects from the start, with the renewal of our barren and dying race through the miracle of birth? After all, as Walter </w:t>
      </w:r>
      <w:proofErr w:type="spellStart"/>
      <w:r w:rsidRPr="006C1644">
        <w:rPr>
          <w:color w:val="000000" w:themeColor="text1"/>
          <w:sz w:val="14"/>
        </w:rPr>
        <w:t>Wangerin</w:t>
      </w:r>
      <w:proofErr w:type="spellEnd"/>
      <w:r w:rsidRPr="006C1644">
        <w:rPr>
          <w:color w:val="000000" w:themeColor="text1"/>
          <w:sz w:val="14"/>
        </w:rPr>
        <w:t xml:space="preserve"> Jr., reviewing the book for the New York Times, approvingly noted in a sentence delicately poised between description and performance of the novel's pro-procreative ideology</w:t>
      </w:r>
      <w:r w:rsidRPr="006C1644">
        <w:rPr>
          <w:rStyle w:val="Emphasis"/>
          <w:color w:val="000000" w:themeColor="text1"/>
        </w:rPr>
        <w:t xml:space="preserve">: "If there is a baby, there is a future, there is redemption."13 If, however, there is </w:t>
      </w:r>
      <w:r w:rsidRPr="00E014D0">
        <w:rPr>
          <w:rStyle w:val="Emphasis"/>
          <w:color w:val="000000" w:themeColor="text1"/>
          <w:highlight w:val="green"/>
        </w:rPr>
        <w:t>no baby</w:t>
      </w:r>
      <w:r w:rsidRPr="006C1644">
        <w:rPr>
          <w:rStyle w:val="Emphasis"/>
          <w:color w:val="000000" w:themeColor="text1"/>
        </w:rPr>
        <w:t xml:space="preserve"> and,  in consequence, </w:t>
      </w:r>
      <w:r w:rsidRPr="00E014D0">
        <w:rPr>
          <w:rStyle w:val="Emphasis"/>
          <w:color w:val="000000" w:themeColor="text1"/>
          <w:highlight w:val="green"/>
        </w:rPr>
        <w:t>no future, then</w:t>
      </w:r>
      <w:r w:rsidRPr="006C1644">
        <w:rPr>
          <w:rStyle w:val="Emphasis"/>
          <w:color w:val="000000" w:themeColor="text1"/>
        </w:rPr>
        <w:t xml:space="preserve"> the </w:t>
      </w:r>
      <w:r w:rsidRPr="00E014D0">
        <w:rPr>
          <w:rStyle w:val="Emphasis"/>
          <w:color w:val="000000" w:themeColor="text1"/>
          <w:highlight w:val="green"/>
        </w:rPr>
        <w:t>blame</w:t>
      </w:r>
      <w:r w:rsidRPr="006C1644">
        <w:rPr>
          <w:rStyle w:val="Emphasis"/>
          <w:color w:val="000000" w:themeColor="text1"/>
        </w:rPr>
        <w:t xml:space="preserve"> must </w:t>
      </w:r>
      <w:r w:rsidRPr="00E014D0">
        <w:rPr>
          <w:rStyle w:val="Emphasis"/>
          <w:color w:val="000000" w:themeColor="text1"/>
          <w:highlight w:val="green"/>
        </w:rPr>
        <w:t>fall on the fatal lure of sterile</w:t>
      </w:r>
      <w:r w:rsidRPr="006C1644">
        <w:rPr>
          <w:rStyle w:val="Emphasis"/>
          <w:color w:val="000000" w:themeColor="text1"/>
        </w:rPr>
        <w:t xml:space="preserve">, narcissistic enjoyments understood as </w:t>
      </w:r>
      <w:r w:rsidRPr="00E014D0">
        <w:rPr>
          <w:rStyle w:val="Emphasis"/>
          <w:color w:val="000000" w:themeColor="text1"/>
          <w:highlight w:val="green"/>
        </w:rPr>
        <w:t>inherently destructive</w:t>
      </w:r>
      <w:r w:rsidRPr="006C1644">
        <w:rPr>
          <w:rStyle w:val="Emphasis"/>
          <w:color w:val="000000" w:themeColor="text1"/>
        </w:rPr>
        <w:t xml:space="preserve"> of meaning and therefore as </w:t>
      </w:r>
      <w:r w:rsidRPr="00E014D0">
        <w:rPr>
          <w:rStyle w:val="Emphasis"/>
          <w:color w:val="000000" w:themeColor="text1"/>
          <w:highlight w:val="green"/>
        </w:rPr>
        <w:t>responsible for the undoing of</w:t>
      </w:r>
      <w:r w:rsidRPr="006C1644">
        <w:rPr>
          <w:rStyle w:val="Emphasis"/>
          <w:color w:val="000000" w:themeColor="text1"/>
        </w:rPr>
        <w:t xml:space="preserve"> social organization, collective reality, and, inevitably, </w:t>
      </w:r>
      <w:r w:rsidRPr="00E014D0">
        <w:rPr>
          <w:rStyle w:val="Emphasis"/>
          <w:color w:val="000000" w:themeColor="text1"/>
          <w:highlight w:val="green"/>
        </w:rPr>
        <w:t>life itself</w:t>
      </w:r>
      <w:r w:rsidRPr="006C1644">
        <w:rPr>
          <w:color w:val="000000" w:themeColor="text1"/>
          <w:sz w:val="14"/>
        </w:rPr>
        <w:t>.</w:t>
      </w:r>
    </w:p>
    <w:p w14:paraId="5AF0ADA7" w14:textId="77777777" w:rsidR="00A133F6" w:rsidRPr="006C1644" w:rsidRDefault="00A133F6" w:rsidP="00A133F6">
      <w:pPr>
        <w:pStyle w:val="Heading4"/>
        <w:rPr>
          <w:rFonts w:cs="Calibri"/>
          <w:color w:val="000000" w:themeColor="text1"/>
        </w:rPr>
      </w:pPr>
      <w:r w:rsidRPr="006C1644">
        <w:rPr>
          <w:rFonts w:cs="Calibri"/>
          <w:color w:val="000000" w:themeColor="text1"/>
        </w:rPr>
        <w:t xml:space="preserve">Ignore statistics regarding material progress for queerness – they’re geared at hiding the truth of the situation which means only our ontology claim explains the reality of overkill.  </w:t>
      </w:r>
    </w:p>
    <w:p w14:paraId="5E42D561" w14:textId="77777777" w:rsidR="00A133F6" w:rsidRPr="006C1644" w:rsidRDefault="00A133F6" w:rsidP="00A133F6">
      <w:pPr>
        <w:rPr>
          <w:rStyle w:val="Emphasis"/>
          <w:b w:val="0"/>
          <w:iCs w:val="0"/>
          <w:color w:val="000000" w:themeColor="text1"/>
          <w:sz w:val="13"/>
          <w:szCs w:val="13"/>
          <w:u w:val="none"/>
        </w:rPr>
      </w:pPr>
      <w:r w:rsidRPr="006C1644">
        <w:rPr>
          <w:rStyle w:val="Heading4Char"/>
          <w:rFonts w:cs="Calibri"/>
          <w:color w:val="000000" w:themeColor="text1"/>
        </w:rPr>
        <w:t>Stanley 11</w:t>
      </w:r>
      <w:r w:rsidRPr="006C1644">
        <w:rPr>
          <w:color w:val="000000" w:themeColor="text1"/>
          <w:sz w:val="16"/>
          <w:szCs w:val="16"/>
        </w:rPr>
        <w:t xml:space="preserve"> (Eric Stanley, Near Life, Queer Death: Overkill and Ontological Capture, 2011, p. 5-6) SJCP//JG</w:t>
      </w:r>
    </w:p>
    <w:p w14:paraId="4500D1CA" w14:textId="77777777" w:rsidR="00A133F6" w:rsidRPr="006C1644" w:rsidRDefault="00A133F6" w:rsidP="00A133F6">
      <w:pPr>
        <w:rPr>
          <w:color w:val="000000" w:themeColor="text1"/>
          <w:sz w:val="14"/>
        </w:rPr>
      </w:pPr>
      <w:r w:rsidRPr="006C1644">
        <w:rPr>
          <w:rStyle w:val="Emphasis"/>
          <w:color w:val="000000" w:themeColor="text1"/>
        </w:rPr>
        <w:t>Can one find what was not ever there—the missing head of a black queer or the identity of an unnamed transwoman whose body is never claimed? How do we measure the pain of burying generations of those we love or even those we never knew?</w:t>
      </w:r>
      <w:r w:rsidRPr="006C1644">
        <w:rPr>
          <w:color w:val="000000" w:themeColor="text1"/>
          <w:sz w:val="14"/>
        </w:rPr>
        <w:t xml:space="preserve"> </w:t>
      </w:r>
      <w:proofErr w:type="spellStart"/>
      <w:r w:rsidRPr="00E014D0">
        <w:rPr>
          <w:rStyle w:val="Emphasis"/>
          <w:highlight w:val="green"/>
        </w:rPr>
        <w:t>Brazell’s</w:t>
      </w:r>
      <w:proofErr w:type="spellEnd"/>
      <w:r w:rsidRPr="005C42BE">
        <w:rPr>
          <w:rStyle w:val="Emphasis"/>
        </w:rPr>
        <w:t xml:space="preserve"> bloody </w:t>
      </w:r>
      <w:r w:rsidRPr="00E014D0">
        <w:rPr>
          <w:rStyle w:val="Emphasis"/>
          <w:highlight w:val="green"/>
        </w:rPr>
        <w:t>end</w:t>
      </w:r>
      <w:r w:rsidRPr="005C42BE">
        <w:rPr>
          <w:rStyle w:val="Emphasis"/>
        </w:rPr>
        <w:t xml:space="preserve"> </w:t>
      </w:r>
      <w:r w:rsidRPr="00E014D0">
        <w:rPr>
          <w:rStyle w:val="Emphasis"/>
          <w:highlight w:val="green"/>
        </w:rPr>
        <w:t>asks</w:t>
      </w:r>
      <w:r w:rsidRPr="005C42BE">
        <w:rPr>
          <w:rStyle w:val="Emphasis"/>
        </w:rPr>
        <w:t xml:space="preserve"> these </w:t>
      </w:r>
      <w:r w:rsidRPr="00E014D0">
        <w:rPr>
          <w:rStyle w:val="Emphasis"/>
          <w:highlight w:val="green"/>
        </w:rPr>
        <w:t>questions</w:t>
      </w:r>
      <w:r w:rsidRPr="005C42BE">
        <w:rPr>
          <w:rStyle w:val="Emphasis"/>
        </w:rPr>
        <w:t xml:space="preserve"> </w:t>
      </w:r>
      <w:r w:rsidRPr="00E014D0">
        <w:rPr>
          <w:rStyle w:val="Emphasis"/>
          <w:highlight w:val="green"/>
        </w:rPr>
        <w:t>through</w:t>
      </w:r>
      <w:r w:rsidRPr="005C42BE">
        <w:rPr>
          <w:rStyle w:val="Emphasis"/>
        </w:rPr>
        <w:t xml:space="preserve"> its </w:t>
      </w:r>
      <w:r w:rsidRPr="00E014D0">
        <w:rPr>
          <w:rStyle w:val="Emphasis"/>
          <w:highlight w:val="green"/>
        </w:rPr>
        <w:t>calculus of trauma</w:t>
      </w:r>
      <w:r w:rsidRPr="005C42BE">
        <w:rPr>
          <w:rStyle w:val="Emphasis"/>
        </w:rPr>
        <w:t xml:space="preserve">. </w:t>
      </w:r>
      <w:r w:rsidRPr="00E014D0">
        <w:rPr>
          <w:rStyle w:val="Emphasis"/>
          <w:highlight w:val="green"/>
        </w:rPr>
        <w:t>This</w:t>
      </w:r>
      <w:r w:rsidRPr="005C42BE">
        <w:rPr>
          <w:rStyle w:val="Emphasis"/>
        </w:rPr>
        <w:t xml:space="preserve"> kind of loss </w:t>
      </w:r>
      <w:r w:rsidRPr="00E014D0">
        <w:rPr>
          <w:rStyle w:val="Emphasis"/>
          <w:highlight w:val="green"/>
        </w:rPr>
        <w:t>orders</w:t>
      </w:r>
      <w:r w:rsidRPr="005C42BE">
        <w:rPr>
          <w:rStyle w:val="Emphasis"/>
        </w:rPr>
        <w:t xml:space="preserve"> a precarious </w:t>
      </w:r>
      <w:proofErr w:type="spellStart"/>
      <w:r w:rsidRPr="005C42BE">
        <w:rPr>
          <w:rStyle w:val="Emphasis"/>
        </w:rPr>
        <w:t>orga</w:t>
      </w:r>
      <w:proofErr w:type="spellEnd"/>
      <w:r w:rsidRPr="005C42BE">
        <w:rPr>
          <w:rStyle w:val="Emphasis"/>
        </w:rPr>
        <w:t xml:space="preserve">- </w:t>
      </w:r>
      <w:proofErr w:type="spellStart"/>
      <w:r w:rsidRPr="005C42BE">
        <w:rPr>
          <w:rStyle w:val="Emphasis"/>
        </w:rPr>
        <w:t>nization</w:t>
      </w:r>
      <w:proofErr w:type="spellEnd"/>
      <w:r w:rsidRPr="005C42BE">
        <w:rPr>
          <w:rStyle w:val="Emphasis"/>
        </w:rPr>
        <w:t xml:space="preserve">, a kind of trace of that which was never there, a </w:t>
      </w:r>
      <w:r w:rsidRPr="00E014D0">
        <w:rPr>
          <w:rStyle w:val="Emphasis"/>
          <w:highlight w:val="green"/>
        </w:rPr>
        <w:t>death</w:t>
      </w:r>
      <w:r w:rsidRPr="005C42BE">
        <w:rPr>
          <w:rStyle w:val="Emphasis"/>
        </w:rPr>
        <w:t xml:space="preserve"> that </w:t>
      </w:r>
      <w:r w:rsidRPr="00E014D0">
        <w:rPr>
          <w:rStyle w:val="Emphasis"/>
          <w:highlight w:val="green"/>
        </w:rPr>
        <w:t>places into jeopardy</w:t>
      </w:r>
      <w:r w:rsidRPr="005C42BE">
        <w:rPr>
          <w:rStyle w:val="Emphasis"/>
        </w:rPr>
        <w:t xml:space="preserve"> the </w:t>
      </w:r>
      <w:r w:rsidRPr="00E014D0">
        <w:rPr>
          <w:rStyle w:val="Emphasis"/>
          <w:highlight w:val="green"/>
        </w:rPr>
        <w:t>category of life itself</w:t>
      </w:r>
      <w:r w:rsidRPr="005C42BE">
        <w:rPr>
          <w:rStyle w:val="Emphasis"/>
        </w:rPr>
        <w:t>. The</w:t>
      </w:r>
      <w:r w:rsidRPr="006C1644">
        <w:rPr>
          <w:rStyle w:val="Emphasis"/>
          <w:color w:val="000000" w:themeColor="text1"/>
        </w:rPr>
        <w:t xml:space="preserve"> numbers, degrees, locations, kinds, types, and frequency of attacks, the </w:t>
      </w:r>
      <w:r w:rsidRPr="00E014D0">
        <w:rPr>
          <w:rStyle w:val="Emphasis"/>
          <w:color w:val="000000" w:themeColor="text1"/>
          <w:highlight w:val="green"/>
        </w:rPr>
        <w:t>statistical evidence</w:t>
      </w:r>
      <w:r w:rsidRPr="006C1644">
        <w:rPr>
          <w:rStyle w:val="Emphasis"/>
          <w:color w:val="000000" w:themeColor="text1"/>
        </w:rPr>
        <w:t xml:space="preserve"> that </w:t>
      </w:r>
      <w:r w:rsidRPr="00E014D0">
        <w:rPr>
          <w:rStyle w:val="Emphasis"/>
          <w:color w:val="000000" w:themeColor="text1"/>
          <w:highlight w:val="green"/>
        </w:rPr>
        <w:t>is meant to prove</w:t>
      </w:r>
      <w:r w:rsidRPr="006C1644">
        <w:rPr>
          <w:rStyle w:val="Emphasis"/>
          <w:color w:val="000000" w:themeColor="text1"/>
        </w:rPr>
        <w:t xml:space="preserve"> that a </w:t>
      </w:r>
      <w:r w:rsidRPr="00E014D0">
        <w:rPr>
          <w:rStyle w:val="Emphasis"/>
          <w:color w:val="000000" w:themeColor="text1"/>
          <w:highlight w:val="green"/>
        </w:rPr>
        <w:t xml:space="preserve">violation </w:t>
      </w:r>
      <w:r w:rsidRPr="006C1644">
        <w:rPr>
          <w:rStyle w:val="Emphasis"/>
          <w:color w:val="000000" w:themeColor="text1"/>
        </w:rPr>
        <w:t xml:space="preserve">really </w:t>
      </w:r>
      <w:r w:rsidRPr="00E014D0">
        <w:rPr>
          <w:rStyle w:val="Emphasis"/>
          <w:color w:val="000000" w:themeColor="text1"/>
          <w:highlight w:val="green"/>
        </w:rPr>
        <w:t>happened</w:t>
      </w:r>
      <w:r w:rsidRPr="006C1644">
        <w:rPr>
          <w:rStyle w:val="Emphasis"/>
          <w:color w:val="000000" w:themeColor="text1"/>
        </w:rPr>
        <w:t xml:space="preserve">, </w:t>
      </w:r>
      <w:r w:rsidRPr="00E014D0">
        <w:rPr>
          <w:rStyle w:val="Emphasis"/>
          <w:color w:val="000000" w:themeColor="text1"/>
          <w:highlight w:val="green"/>
        </w:rPr>
        <w:t>are</w:t>
      </w:r>
      <w:r w:rsidRPr="006C1644">
        <w:rPr>
          <w:rStyle w:val="Emphasis"/>
          <w:color w:val="000000" w:themeColor="text1"/>
        </w:rPr>
        <w:t xml:space="preserve"> the legitimizing </w:t>
      </w:r>
      <w:r w:rsidRPr="00E014D0">
        <w:rPr>
          <w:rStyle w:val="Emphasis"/>
          <w:color w:val="000000" w:themeColor="text1"/>
          <w:highlight w:val="green"/>
        </w:rPr>
        <w:t>measures that dictate</w:t>
      </w:r>
      <w:r w:rsidRPr="006C1644">
        <w:rPr>
          <w:rStyle w:val="Emphasis"/>
          <w:color w:val="000000" w:themeColor="text1"/>
        </w:rPr>
        <w:t xml:space="preserve"> the </w:t>
      </w:r>
      <w:r w:rsidRPr="00E014D0">
        <w:rPr>
          <w:rStyle w:val="Emphasis"/>
          <w:color w:val="000000" w:themeColor="text1"/>
          <w:highlight w:val="green"/>
        </w:rPr>
        <w:t>ways we are mandated to understand</w:t>
      </w:r>
      <w:r w:rsidRPr="006C1644">
        <w:rPr>
          <w:rStyle w:val="Emphasis"/>
          <w:color w:val="000000" w:themeColor="text1"/>
        </w:rPr>
        <w:t xml:space="preserve"> </w:t>
      </w:r>
      <w:r w:rsidRPr="00E014D0">
        <w:rPr>
          <w:rStyle w:val="Emphasis"/>
          <w:color w:val="000000" w:themeColor="text1"/>
          <w:highlight w:val="green"/>
        </w:rPr>
        <w:t>harm</w:t>
      </w:r>
      <w:r w:rsidRPr="006C1644">
        <w:rPr>
          <w:rStyle w:val="Emphasis"/>
          <w:color w:val="000000" w:themeColor="text1"/>
        </w:rPr>
        <w:t>.</w:t>
      </w:r>
      <w:r w:rsidRPr="006C1644">
        <w:rPr>
          <w:color w:val="000000" w:themeColor="text1"/>
          <w:sz w:val="14"/>
        </w:rPr>
        <w:t xml:space="preserve"> However, statistics as an epistemological project may be another way in which the enormity of antiqueer is </w:t>
      </w:r>
      <w:proofErr w:type="spellStart"/>
      <w:r w:rsidRPr="006C1644">
        <w:rPr>
          <w:color w:val="000000" w:themeColor="text1"/>
          <w:sz w:val="14"/>
        </w:rPr>
        <w:t>disap</w:t>
      </w:r>
      <w:proofErr w:type="spellEnd"/>
      <w:r w:rsidRPr="006C1644">
        <w:rPr>
          <w:color w:val="000000" w:themeColor="text1"/>
          <w:sz w:val="14"/>
        </w:rPr>
        <w:t xml:space="preserve">- </w:t>
      </w:r>
      <w:proofErr w:type="spellStart"/>
      <w:r w:rsidRPr="006C1644">
        <w:rPr>
          <w:color w:val="000000" w:themeColor="text1"/>
          <w:sz w:val="14"/>
        </w:rPr>
        <w:t>peared</w:t>
      </w:r>
      <w:proofErr w:type="spellEnd"/>
      <w:r w:rsidRPr="006C1644">
        <w:rPr>
          <w:color w:val="000000" w:themeColor="text1"/>
          <w:sz w:val="14"/>
        </w:rPr>
        <w:t xml:space="preserve">. </w:t>
      </w:r>
      <w:r w:rsidRPr="00E014D0">
        <w:rPr>
          <w:rStyle w:val="Emphasis"/>
          <w:color w:val="000000" w:themeColor="text1"/>
          <w:highlight w:val="green"/>
        </w:rPr>
        <w:t>Thinking</w:t>
      </w:r>
      <w:r w:rsidRPr="006C1644">
        <w:rPr>
          <w:rStyle w:val="Emphasis"/>
          <w:color w:val="000000" w:themeColor="text1"/>
        </w:rPr>
        <w:t xml:space="preserve"> only, or primarily, </w:t>
      </w:r>
      <w:r w:rsidRPr="00E014D0">
        <w:rPr>
          <w:rStyle w:val="Emphasis"/>
          <w:color w:val="000000" w:themeColor="text1"/>
          <w:highlight w:val="green"/>
        </w:rPr>
        <w:t>statistically</w:t>
      </w:r>
      <w:r w:rsidRPr="006C1644">
        <w:rPr>
          <w:rStyle w:val="Emphasis"/>
          <w:color w:val="000000" w:themeColor="text1"/>
        </w:rPr>
        <w:t xml:space="preserve"> about antiqueer violence </w:t>
      </w:r>
      <w:r w:rsidRPr="00E014D0">
        <w:rPr>
          <w:rStyle w:val="Emphasis"/>
          <w:color w:val="000000" w:themeColor="text1"/>
          <w:highlight w:val="green"/>
        </w:rPr>
        <w:t>is</w:t>
      </w:r>
      <w:r w:rsidRPr="006C1644">
        <w:rPr>
          <w:rStyle w:val="Emphasis"/>
          <w:color w:val="000000" w:themeColor="text1"/>
        </w:rPr>
        <w:t xml:space="preserve"> both a theoretical and </w:t>
      </w:r>
      <w:r w:rsidRPr="00E014D0">
        <w:rPr>
          <w:rStyle w:val="Emphasis"/>
          <w:color w:val="000000" w:themeColor="text1"/>
          <w:highlight w:val="green"/>
        </w:rPr>
        <w:t>a</w:t>
      </w:r>
      <w:r w:rsidRPr="006C1644">
        <w:rPr>
          <w:rStyle w:val="Emphasis"/>
          <w:color w:val="000000" w:themeColor="text1"/>
        </w:rPr>
        <w:t xml:space="preserve"> material </w:t>
      </w:r>
      <w:r w:rsidRPr="00E014D0">
        <w:rPr>
          <w:rStyle w:val="Emphasis"/>
          <w:color w:val="000000" w:themeColor="text1"/>
          <w:highlight w:val="green"/>
        </w:rPr>
        <w:t>trap</w:t>
      </w:r>
      <w:r w:rsidRPr="006C1644">
        <w:rPr>
          <w:rStyle w:val="Emphasis"/>
          <w:color w:val="000000" w:themeColor="text1"/>
        </w:rPr>
        <w:t>. Although statistical evidence is important to make strong knowledge claims about the severity of violence, “</w:t>
      </w:r>
      <w:r w:rsidRPr="00E014D0">
        <w:rPr>
          <w:rStyle w:val="Emphasis"/>
          <w:color w:val="000000" w:themeColor="text1"/>
          <w:highlight w:val="green"/>
        </w:rPr>
        <w:t>statistics</w:t>
      </w:r>
      <w:r w:rsidRPr="006C1644">
        <w:rPr>
          <w:rStyle w:val="Emphasis"/>
          <w:color w:val="000000" w:themeColor="text1"/>
        </w:rPr>
        <w:t xml:space="preserve">” seem to have a way of </w:t>
      </w:r>
      <w:r w:rsidRPr="00E014D0">
        <w:rPr>
          <w:rStyle w:val="Emphasis"/>
          <w:color w:val="000000" w:themeColor="text1"/>
          <w:highlight w:val="green"/>
        </w:rPr>
        <w:t>ensur</w:t>
      </w:r>
      <w:r w:rsidRPr="006C1644">
        <w:rPr>
          <w:rStyle w:val="Emphasis"/>
          <w:color w:val="000000" w:themeColor="text1"/>
        </w:rPr>
        <w:t xml:space="preserve">ing that </w:t>
      </w:r>
      <w:r w:rsidRPr="00E014D0">
        <w:rPr>
          <w:rStyle w:val="Emphasis"/>
          <w:color w:val="000000" w:themeColor="text1"/>
          <w:highlight w:val="green"/>
        </w:rPr>
        <w:t xml:space="preserve">the head of </w:t>
      </w:r>
      <w:proofErr w:type="spellStart"/>
      <w:r w:rsidRPr="00E014D0">
        <w:rPr>
          <w:rStyle w:val="Emphasis"/>
          <w:color w:val="000000" w:themeColor="text1"/>
          <w:highlight w:val="green"/>
        </w:rPr>
        <w:t>Brazell</w:t>
      </w:r>
      <w:proofErr w:type="spellEnd"/>
      <w:r w:rsidRPr="00E014D0">
        <w:rPr>
          <w:rStyle w:val="Emphasis"/>
          <w:color w:val="000000" w:themeColor="text1"/>
          <w:highlight w:val="green"/>
        </w:rPr>
        <w:t xml:space="preserve"> is never found</w:t>
      </w:r>
      <w:r w:rsidRPr="006C1644">
        <w:rPr>
          <w:rStyle w:val="Emphasis"/>
          <w:color w:val="000000" w:themeColor="text1"/>
        </w:rPr>
        <w:t xml:space="preserve">. Ironically, because </w:t>
      </w:r>
      <w:r w:rsidRPr="00E014D0">
        <w:rPr>
          <w:rStyle w:val="Emphasis"/>
          <w:color w:val="000000" w:themeColor="text1"/>
          <w:highlight w:val="green"/>
        </w:rPr>
        <w:t>his head has</w:t>
      </w:r>
      <w:r w:rsidRPr="006C1644">
        <w:rPr>
          <w:rStyle w:val="Emphasis"/>
          <w:color w:val="000000" w:themeColor="text1"/>
        </w:rPr>
        <w:t xml:space="preserve"> </w:t>
      </w:r>
      <w:r w:rsidRPr="00E014D0">
        <w:rPr>
          <w:rStyle w:val="Emphasis"/>
          <w:color w:val="000000" w:themeColor="text1"/>
          <w:highlight w:val="green"/>
        </w:rPr>
        <w:t>yet to be recovered</w:t>
      </w:r>
      <w:r w:rsidRPr="006C1644">
        <w:rPr>
          <w:rStyle w:val="Emphasis"/>
          <w:color w:val="000000" w:themeColor="text1"/>
        </w:rPr>
        <w:t xml:space="preserve">, the “actual” </w:t>
      </w:r>
      <w:r w:rsidRPr="00E014D0">
        <w:rPr>
          <w:rStyle w:val="Emphasis"/>
          <w:color w:val="000000" w:themeColor="text1"/>
          <w:highlight w:val="green"/>
        </w:rPr>
        <w:t>cause of death cannot be</w:t>
      </w:r>
      <w:r w:rsidRPr="006C1644">
        <w:rPr>
          <w:rStyle w:val="Emphasis"/>
          <w:color w:val="000000" w:themeColor="text1"/>
        </w:rPr>
        <w:t xml:space="preserve"> officially </w:t>
      </w:r>
      <w:r w:rsidRPr="00E014D0">
        <w:rPr>
          <w:rStyle w:val="Emphasis"/>
          <w:color w:val="000000" w:themeColor="text1"/>
          <w:highlight w:val="green"/>
        </w:rPr>
        <w:t>determined</w:t>
      </w:r>
      <w:r w:rsidRPr="006C1644">
        <w:rPr>
          <w:rStyle w:val="Emphasis"/>
          <w:color w:val="000000" w:themeColor="text1"/>
        </w:rPr>
        <w:t>.</w:t>
      </w:r>
      <w:r w:rsidRPr="006C1644">
        <w:rPr>
          <w:color w:val="000000" w:themeColor="text1"/>
          <w:sz w:val="14"/>
        </w:rPr>
        <w:t xml:space="preserve"> Furthermore, this </w:t>
      </w:r>
      <w:proofErr w:type="spellStart"/>
      <w:r w:rsidRPr="006C1644">
        <w:rPr>
          <w:color w:val="000000" w:themeColor="text1"/>
          <w:sz w:val="14"/>
        </w:rPr>
        <w:t>indeter</w:t>
      </w:r>
      <w:proofErr w:type="spellEnd"/>
      <w:r w:rsidRPr="006C1644">
        <w:rPr>
          <w:color w:val="000000" w:themeColor="text1"/>
          <w:sz w:val="14"/>
        </w:rPr>
        <w:t xml:space="preserve">- </w:t>
      </w:r>
      <w:proofErr w:type="spellStart"/>
      <w:r w:rsidRPr="006C1644">
        <w:rPr>
          <w:color w:val="000000" w:themeColor="text1"/>
          <w:sz w:val="14"/>
        </w:rPr>
        <w:t>minate</w:t>
      </w:r>
      <w:proofErr w:type="spellEnd"/>
      <w:r w:rsidRPr="006C1644">
        <w:rPr>
          <w:color w:val="000000" w:themeColor="text1"/>
          <w:sz w:val="14"/>
        </w:rPr>
        <w:t xml:space="preserve"> cause of death bars </w:t>
      </w:r>
      <w:proofErr w:type="spellStart"/>
      <w:r w:rsidRPr="006C1644">
        <w:rPr>
          <w:color w:val="000000" w:themeColor="text1"/>
          <w:sz w:val="14"/>
        </w:rPr>
        <w:t>Brazell</w:t>
      </w:r>
      <w:proofErr w:type="spellEnd"/>
      <w:r w:rsidRPr="006C1644">
        <w:rPr>
          <w:color w:val="000000" w:themeColor="text1"/>
          <w:sz w:val="14"/>
        </w:rPr>
        <w:t xml:space="preserve"> from being entered into hate crimes statistics. </w:t>
      </w:r>
      <w:r w:rsidRPr="006C1644">
        <w:rPr>
          <w:rStyle w:val="Emphasis"/>
          <w:color w:val="000000" w:themeColor="text1"/>
        </w:rPr>
        <w:t xml:space="preserve">Not yet dead, </w:t>
      </w:r>
      <w:proofErr w:type="spellStart"/>
      <w:r w:rsidRPr="006C1644">
        <w:rPr>
          <w:rStyle w:val="Emphasis"/>
          <w:color w:val="000000" w:themeColor="text1"/>
        </w:rPr>
        <w:t>Brazell</w:t>
      </w:r>
      <w:proofErr w:type="spellEnd"/>
      <w:r w:rsidRPr="006C1644">
        <w:rPr>
          <w:rStyle w:val="Emphasis"/>
          <w:color w:val="000000" w:themeColor="text1"/>
        </w:rPr>
        <w:t xml:space="preserve"> has never been counted as a casualty of “hate violence</w:t>
      </w:r>
      <w:r w:rsidRPr="006C1644">
        <w:rPr>
          <w:color w:val="000000" w:themeColor="text1"/>
          <w:sz w:val="14"/>
        </w:rPr>
        <w:t xml:space="preserve">.”13 Currently the FBI, through the Criminal Justice Information Ser- vices (CJIS) Division, collects the only national data on “hate violence.” These data on hate violence (or hate crimes, as they are more commonly called) contain categories for religious, racial, and disability “bias” and </w:t>
      </w:r>
      <w:proofErr w:type="spellStart"/>
      <w:r w:rsidRPr="006C1644">
        <w:rPr>
          <w:color w:val="000000" w:themeColor="text1"/>
          <w:sz w:val="14"/>
        </w:rPr>
        <w:t>antihomosexual</w:t>
      </w:r>
      <w:proofErr w:type="spellEnd"/>
      <w:r w:rsidRPr="006C1644">
        <w:rPr>
          <w:color w:val="000000" w:themeColor="text1"/>
          <w:sz w:val="14"/>
        </w:rPr>
        <w:t xml:space="preserve"> (male and female), antibisexual, and </w:t>
      </w:r>
      <w:proofErr w:type="spellStart"/>
      <w:r w:rsidRPr="006C1644">
        <w:rPr>
          <w:color w:val="000000" w:themeColor="text1"/>
          <w:sz w:val="14"/>
        </w:rPr>
        <w:t>antiheterosexual</w:t>
      </w:r>
      <w:proofErr w:type="spellEnd"/>
      <w:r w:rsidRPr="006C1644">
        <w:rPr>
          <w:color w:val="000000" w:themeColor="text1"/>
          <w:sz w:val="14"/>
        </w:rPr>
        <w:t xml:space="preserve"> incidents (in the 2008 statistics, 2 percent of reported hate crimes were </w:t>
      </w:r>
      <w:proofErr w:type="spellStart"/>
      <w:r w:rsidRPr="006C1644">
        <w:rPr>
          <w:color w:val="000000" w:themeColor="text1"/>
          <w:sz w:val="14"/>
        </w:rPr>
        <w:t>antiheterosexual</w:t>
      </w:r>
      <w:proofErr w:type="spellEnd"/>
      <w:r w:rsidRPr="006C1644">
        <w:rPr>
          <w:color w:val="000000" w:themeColor="text1"/>
          <w:sz w:val="14"/>
        </w:rPr>
        <w:t xml:space="preserve"> incidents, while 1.6 percent were antibisexual).14 This hate violence reporting is optional for local jurisdictions; the FBI collects no statistics on trans/gender variant incidents; and the 2008 statistics report that only ten “victims” experienced “multi-bias” incidents. The 2008 report also counted only 1,706 incidents based on “sexual </w:t>
      </w:r>
      <w:proofErr w:type="spellStart"/>
      <w:r w:rsidRPr="006C1644">
        <w:rPr>
          <w:color w:val="000000" w:themeColor="text1"/>
          <w:sz w:val="14"/>
        </w:rPr>
        <w:t>orienta</w:t>
      </w:r>
      <w:proofErr w:type="spellEnd"/>
      <w:r w:rsidRPr="006C1644">
        <w:rPr>
          <w:color w:val="000000" w:themeColor="text1"/>
          <w:sz w:val="14"/>
        </w:rPr>
        <w:t xml:space="preserve">- </w:t>
      </w:r>
      <w:proofErr w:type="spellStart"/>
      <w:r w:rsidRPr="006C1644">
        <w:rPr>
          <w:color w:val="000000" w:themeColor="text1"/>
          <w:sz w:val="14"/>
        </w:rPr>
        <w:t>tion</w:t>
      </w:r>
      <w:proofErr w:type="spellEnd"/>
      <w:r w:rsidRPr="006C1644">
        <w:rPr>
          <w:color w:val="000000" w:themeColor="text1"/>
          <w:sz w:val="14"/>
        </w:rPr>
        <w:t xml:space="preserve">,” which comprised infractions ranging from vandalism to murder. It would seem misguided at best to suggest that the number 1,706 can really tell us anything about the work of antiqueer violence. </w:t>
      </w:r>
      <w:r w:rsidRPr="006C1644">
        <w:rPr>
          <w:rStyle w:val="Emphasis"/>
          <w:color w:val="000000" w:themeColor="text1"/>
        </w:rPr>
        <w:t xml:space="preserve">Reported attacks on “out” queer folks, such as these data, can of course only work as a swinging signifier for the incalculable referent of the actualized violence. This is not simply a numerical issue; it is a larger question of the friction between measures and effect. Not unlike the structuring lack produced by any representation that offers us, the viewers, the promise of the real, </w:t>
      </w:r>
      <w:r w:rsidRPr="00E014D0">
        <w:rPr>
          <w:rStyle w:val="Emphasis"/>
          <w:color w:val="000000" w:themeColor="text1"/>
          <w:highlight w:val="green"/>
        </w:rPr>
        <w:t>statistics</w:t>
      </w:r>
      <w:r w:rsidRPr="006C1644">
        <w:rPr>
          <w:rStyle w:val="Emphasis"/>
          <w:color w:val="000000" w:themeColor="text1"/>
        </w:rPr>
        <w:t xml:space="preserve"> can </w:t>
      </w:r>
      <w:r w:rsidRPr="00E014D0">
        <w:rPr>
          <w:rStyle w:val="Emphasis"/>
          <w:color w:val="000000" w:themeColor="text1"/>
          <w:highlight w:val="green"/>
        </w:rPr>
        <w:t>leave us with</w:t>
      </w:r>
      <w:r w:rsidRPr="006C1644">
        <w:rPr>
          <w:rStyle w:val="Emphasis"/>
          <w:color w:val="000000" w:themeColor="text1"/>
        </w:rPr>
        <w:t xml:space="preserve"> only </w:t>
      </w:r>
      <w:r w:rsidRPr="00E014D0">
        <w:rPr>
          <w:rStyle w:val="Emphasis"/>
          <w:color w:val="000000" w:themeColor="text1"/>
          <w:highlight w:val="green"/>
        </w:rPr>
        <w:t>a fragmented copy</w:t>
      </w:r>
      <w:r w:rsidRPr="006C1644">
        <w:rPr>
          <w:rStyle w:val="Emphasis"/>
          <w:color w:val="000000" w:themeColor="text1"/>
        </w:rPr>
        <w:t xml:space="preserve"> of what they might index. “Reports” on antiqueer violence, such as the “Hate Crime Statis- tics,” reproduce the same kinds of rhetorical loss along with the actual loss of people that cannot be counted. </w:t>
      </w:r>
      <w:r w:rsidRPr="006C1644">
        <w:rPr>
          <w:color w:val="000000" w:themeColor="text1"/>
          <w:sz w:val="14"/>
        </w:rPr>
        <w:t xml:space="preserve">The quantitative limits of what gets to count as antiqueer violence cannot begin to apprehend the numbers of trans and queer bodies that are collected off cold pavement and highway underpasses, nameless flesh whose stories of brutality never find their way into an official account beyond a few scant notes in a police report of a body of a “man in a dress” discovered.15 </w:t>
      </w:r>
    </w:p>
    <w:p w14:paraId="4B7D0D45" w14:textId="77777777" w:rsidR="00A133F6" w:rsidRPr="008E5FC7" w:rsidRDefault="00A133F6" w:rsidP="00A133F6">
      <w:pPr>
        <w:pStyle w:val="Heading4"/>
        <w:rPr>
          <w:rFonts w:cs="Calibri"/>
          <w:color w:val="000000" w:themeColor="text1"/>
        </w:rPr>
      </w:pPr>
      <w:r w:rsidRPr="006C1644">
        <w:rPr>
          <w:rFonts w:cs="Calibri"/>
          <w:color w:val="000000" w:themeColor="text1"/>
        </w:rPr>
        <w:t xml:space="preserve">The alternative is to embrace the death drive – a full affirmation of queer negativity in which we </w:t>
      </w:r>
      <w:r>
        <w:rPr>
          <w:rFonts w:cs="Calibri"/>
          <w:color w:val="000000" w:themeColor="text1"/>
        </w:rPr>
        <w:t>adopt political apostasy and embrace radical queer jouissance.</w:t>
      </w:r>
    </w:p>
    <w:p w14:paraId="1772F692" w14:textId="77777777" w:rsidR="00A133F6" w:rsidRPr="00DA628C" w:rsidRDefault="00A133F6" w:rsidP="00A133F6">
      <w:pPr>
        <w:rPr>
          <w:sz w:val="16"/>
          <w:szCs w:val="18"/>
        </w:rPr>
      </w:pPr>
      <w:proofErr w:type="spellStart"/>
      <w:r w:rsidRPr="00DA628C">
        <w:rPr>
          <w:rStyle w:val="Style13ptBold"/>
        </w:rPr>
        <w:t>baedan</w:t>
      </w:r>
      <w:proofErr w:type="spellEnd"/>
      <w:r w:rsidRPr="00DA628C">
        <w:rPr>
          <w:rStyle w:val="Style13ptBold"/>
        </w:rPr>
        <w:t xml:space="preserve"> </w:t>
      </w:r>
      <w:r>
        <w:rPr>
          <w:rStyle w:val="Style13ptBold"/>
        </w:rPr>
        <w:t>1</w:t>
      </w:r>
      <w:r w:rsidRPr="00DA628C">
        <w:rPr>
          <w:rStyle w:val="Style13ptBold"/>
        </w:rPr>
        <w:t>2</w:t>
      </w:r>
      <w:r w:rsidRPr="00DA628C">
        <w:t xml:space="preserve"> </w:t>
      </w:r>
      <w:proofErr w:type="spellStart"/>
      <w:r w:rsidRPr="00DA628C">
        <w:rPr>
          <w:sz w:val="16"/>
          <w:szCs w:val="18"/>
        </w:rPr>
        <w:t>baedan</w:t>
      </w:r>
      <w:proofErr w:type="spellEnd"/>
      <w:r w:rsidRPr="00DA628C">
        <w:rPr>
          <w:sz w:val="16"/>
          <w:szCs w:val="18"/>
        </w:rPr>
        <w:t>, 2012, “</w:t>
      </w:r>
      <w:proofErr w:type="spellStart"/>
      <w:r w:rsidRPr="00DA628C">
        <w:rPr>
          <w:sz w:val="16"/>
          <w:szCs w:val="18"/>
        </w:rPr>
        <w:t>baedan</w:t>
      </w:r>
      <w:proofErr w:type="spellEnd"/>
      <w:r w:rsidRPr="00DA628C">
        <w:rPr>
          <w:sz w:val="16"/>
          <w:szCs w:val="18"/>
        </w:rPr>
        <w:t xml:space="preserve">,” Journal of Queer Nihilism, The Anarchist Library, </w:t>
      </w:r>
      <w:hyperlink r:id="rId8" w:history="1">
        <w:r w:rsidRPr="00DA628C">
          <w:rPr>
            <w:rStyle w:val="Hyperlink"/>
            <w:sz w:val="16"/>
            <w:szCs w:val="18"/>
          </w:rPr>
          <w:t>https://theanarchistlibrary.org/library/baedan-baedan</w:t>
        </w:r>
      </w:hyperlink>
      <w:r w:rsidRPr="00DA628C">
        <w:rPr>
          <w:sz w:val="16"/>
          <w:szCs w:val="18"/>
        </w:rPr>
        <w:t xml:space="preserve"> SJBE</w:t>
      </w:r>
    </w:p>
    <w:p w14:paraId="306A0519" w14:textId="77777777" w:rsidR="00A133F6" w:rsidRPr="002B4516" w:rsidRDefault="00A133F6" w:rsidP="00A133F6">
      <w:pPr>
        <w:rPr>
          <w:sz w:val="10"/>
        </w:rPr>
      </w:pPr>
      <w:r w:rsidRPr="00DA628C">
        <w:rPr>
          <w:rStyle w:val="Emphasis"/>
        </w:rPr>
        <w:t>Leftist notions of reform, progress, tolerance, and social justice always come up against the harsh reality that any progressive development can only mean a more sophisticated system of misery and exploitation</w:t>
      </w:r>
      <w:r w:rsidRPr="00DA628C">
        <w:rPr>
          <w:sz w:val="10"/>
        </w:rPr>
        <w:t xml:space="preserve">; that tolerance means nothing; that justice is an impossibility. Activists, progressive and revolutionary alike, will always respond to our critique of the social order with a demand that we articulate some sort of alternative. Let us say once and for all that we have none to offer. </w:t>
      </w:r>
      <w:r w:rsidRPr="00DA628C">
        <w:rPr>
          <w:rStyle w:val="Emphasis"/>
        </w:rPr>
        <w:t xml:space="preserve">Faced with the system’s seamless integration of all positive projects into itself, we can’t afford to affirm or posit any more alternatives for it to consume. </w:t>
      </w:r>
      <w:r w:rsidRPr="00DA628C">
        <w:rPr>
          <w:sz w:val="10"/>
        </w:rPr>
        <w:t xml:space="preserve">Rather we must realize that our task is infinite, not because we have so much to build but because we have an entire world to destroy. Our daily life is so saturated and structured by capital that it is impossible to imagine a life worth living, except one of revolt. </w:t>
      </w:r>
      <w:r w:rsidRPr="00DA628C">
        <w:rPr>
          <w:rStyle w:val="Emphasis"/>
        </w:rPr>
        <w:t>We understand destruction to be necessary, and we desire it in abundance.</w:t>
      </w:r>
      <w:r w:rsidRPr="00DA628C">
        <w:rPr>
          <w:sz w:val="10"/>
        </w:rPr>
        <w:t xml:space="preserve"> We have nothing to gain through shame or lack of confidence in these desires. There cannot be freedom in the shadow of prisons, there cannot be human community in the context of commodities, there cannot be self-determination under the reign of a state. </w:t>
      </w:r>
      <w:r w:rsidRPr="00E014D0">
        <w:rPr>
          <w:rStyle w:val="Emphasis"/>
          <w:highlight w:val="green"/>
        </w:rPr>
        <w:t>This world</w:t>
      </w:r>
      <w:r w:rsidRPr="00DA628C">
        <w:rPr>
          <w:rStyle w:val="Emphasis"/>
        </w:rPr>
        <w:t>—</w:t>
      </w:r>
      <w:r w:rsidRPr="00E014D0">
        <w:rPr>
          <w:rStyle w:val="Emphasis"/>
          <w:highlight w:val="green"/>
        </w:rPr>
        <w:t>the police and armies</w:t>
      </w:r>
      <w:r w:rsidRPr="00DA628C">
        <w:rPr>
          <w:rStyle w:val="Emphasis"/>
        </w:rPr>
        <w:t xml:space="preserve"> that defend it, </w:t>
      </w:r>
      <w:r w:rsidRPr="00E014D0">
        <w:rPr>
          <w:rStyle w:val="Emphasis"/>
          <w:highlight w:val="green"/>
        </w:rPr>
        <w:t>the institutions</w:t>
      </w:r>
      <w:r w:rsidRPr="00DA628C">
        <w:rPr>
          <w:rStyle w:val="Emphasis"/>
        </w:rPr>
        <w:t xml:space="preserve"> that constitute it, the architecture that gives it shape, the subjectivities that populate it, the apparatuses that administer its function, </w:t>
      </w:r>
      <w:r w:rsidRPr="00E014D0">
        <w:rPr>
          <w:rStyle w:val="Emphasis"/>
          <w:highlight w:val="green"/>
        </w:rPr>
        <w:t>the schools</w:t>
      </w:r>
      <w:r w:rsidRPr="00DA628C">
        <w:rPr>
          <w:rStyle w:val="Emphasis"/>
        </w:rPr>
        <w:t xml:space="preserve"> that inscribe its ideology, </w:t>
      </w:r>
      <w:r w:rsidRPr="00E014D0">
        <w:rPr>
          <w:rStyle w:val="Emphasis"/>
          <w:highlight w:val="green"/>
        </w:rPr>
        <w:t>the activism</w:t>
      </w:r>
      <w:r w:rsidRPr="00DA628C">
        <w:rPr>
          <w:rStyle w:val="Emphasis"/>
        </w:rPr>
        <w:t xml:space="preserve"> that franticly responds to its crises, the arteries of its circulation and flows, the commodities that define life within it, the communication networks that proliferate it, the information technology that surveils and records it—</w:t>
      </w:r>
      <w:r w:rsidRPr="00E014D0">
        <w:rPr>
          <w:rStyle w:val="Emphasis"/>
          <w:highlight w:val="green"/>
        </w:rPr>
        <w:t>must be annihilated</w:t>
      </w:r>
      <w:r w:rsidRPr="00DA628C">
        <w:rPr>
          <w:rStyle w:val="Emphasis"/>
        </w:rPr>
        <w:t xml:space="preserve"> in every instance, all at once</w:t>
      </w:r>
      <w:r w:rsidRPr="00DA628C">
        <w:rPr>
          <w:sz w:val="10"/>
        </w:rPr>
        <w:t xml:space="preserve">. To shy away from this task, to assure our enemies of our good intentions, is the </w:t>
      </w:r>
      <w:proofErr w:type="gramStart"/>
      <w:r w:rsidRPr="00DA628C">
        <w:rPr>
          <w:sz w:val="10"/>
        </w:rPr>
        <w:t>most crass</w:t>
      </w:r>
      <w:proofErr w:type="gramEnd"/>
      <w:r w:rsidRPr="00DA628C">
        <w:rPr>
          <w:sz w:val="10"/>
        </w:rPr>
        <w:t xml:space="preserve"> dishonesty. </w:t>
      </w:r>
      <w:r w:rsidRPr="00DA628C">
        <w:rPr>
          <w:rStyle w:val="Emphasis"/>
        </w:rPr>
        <w:t xml:space="preserve">Anarchy, as with queerness, is most powerful in its negative form. </w:t>
      </w:r>
      <w:r w:rsidRPr="00DA628C">
        <w:rPr>
          <w:sz w:val="10"/>
        </w:rPr>
        <w:t xml:space="preserve">Positive conceptions of these, when they are not simply a quiet acquiescence in the face of a sophisticated and evolving totality of domination, are hopelessly trapped in combat with the details of this totality on its own terms. In No Future, Edelman appropriates and privileges a particular psychoanalytic concept: the death drive. In elaborating the relationship of “queer theory and the death drive” (the subtitle of No Future), he deploys the concept in order to name a force that isn’t specifically tied to queer identity. </w:t>
      </w:r>
      <w:r w:rsidRPr="00DA628C">
        <w:rPr>
          <w:rStyle w:val="Emphasis"/>
        </w:rPr>
        <w:t xml:space="preserve">He argues that </w:t>
      </w:r>
      <w:r w:rsidRPr="00E014D0">
        <w:rPr>
          <w:rStyle w:val="Emphasis"/>
          <w:highlight w:val="green"/>
        </w:rPr>
        <w:t>the death drive is</w:t>
      </w:r>
      <w:r w:rsidRPr="00DA628C">
        <w:rPr>
          <w:rStyle w:val="Emphasis"/>
        </w:rPr>
        <w:t xml:space="preserve"> a constant </w:t>
      </w:r>
      <w:r w:rsidRPr="00E014D0">
        <w:rPr>
          <w:rStyle w:val="Emphasis"/>
          <w:highlight w:val="green"/>
        </w:rPr>
        <w:t>eruption of disorder from within the symbolic order</w:t>
      </w:r>
      <w:r w:rsidRPr="00DA628C">
        <w:rPr>
          <w:rStyle w:val="Emphasis"/>
        </w:rPr>
        <w:t xml:space="preserve"> itself.</w:t>
      </w:r>
      <w:r w:rsidRPr="00DA628C">
        <w:rPr>
          <w:sz w:val="10"/>
        </w:rPr>
        <w:t xml:space="preserve"> It is an </w:t>
      </w:r>
      <w:proofErr w:type="spellStart"/>
      <w:r w:rsidRPr="00DA628C">
        <w:rPr>
          <w:sz w:val="10"/>
        </w:rPr>
        <w:t>unnameable</w:t>
      </w:r>
      <w:proofErr w:type="spellEnd"/>
      <w:r w:rsidRPr="00DA628C">
        <w:rPr>
          <w:sz w:val="10"/>
        </w:rPr>
        <w:t xml:space="preserve"> and inarticulable tendency for any society to produce the contradictions and forces which can tear that society apart. To avoid getting trapped in Lacanian ideology, we should quickly depart from a purely psychoanalytic framework for understanding this drive. Marxism, to imagine it another way, assures us that a fundamental crisis within the capitalist mode of production guarantees that it will produce its own negation from within itself. Messianic traditions, likewise, hold fast to a faith that the messiah must emerge in the course of daily life to overthrow the horror of history. </w:t>
      </w:r>
      <w:r w:rsidRPr="00DA628C">
        <w:rPr>
          <w:rStyle w:val="Emphasis"/>
        </w:rPr>
        <w:t>The most romantic elaborations of anarchism describe the inevitability that individuals will revolt against the banality and alienation of modern life.</w:t>
      </w:r>
      <w:r w:rsidRPr="00DA628C">
        <w:rPr>
          <w:sz w:val="10"/>
        </w:rPr>
        <w:t xml:space="preserve"> Cybernetic government operates on the understanding that the illusions of social peace contain a complex and unpredictable series of risks, catastrophes, contagions, </w:t>
      </w:r>
      <w:proofErr w:type="gramStart"/>
      <w:r w:rsidRPr="00DA628C">
        <w:rPr>
          <w:sz w:val="10"/>
        </w:rPr>
        <w:t>events</w:t>
      </w:r>
      <w:proofErr w:type="gramEnd"/>
      <w:r w:rsidRPr="00DA628C">
        <w:rPr>
          <w:sz w:val="10"/>
        </w:rPr>
        <w:t xml:space="preserve"> and upheavals to be managed. Each of these contains a kernel of truth, if perhaps in spite of their ideologies. </w:t>
      </w:r>
      <w:r w:rsidRPr="00DA628C">
        <w:rPr>
          <w:rStyle w:val="Emphasis"/>
        </w:rPr>
        <w:t>The death drive names that permanent and irreducible element which has and will always produce revolt. Species being, queerness, chaos, willful revolt, the commune, rupture, the Idea, the wild, oppositional defiance disorder—we can give innumerable names to what escapes our ability to describe it.</w:t>
      </w:r>
      <w:r w:rsidRPr="00DA628C">
        <w:rPr>
          <w:sz w:val="10"/>
        </w:rPr>
        <w:t xml:space="preserve"> Each of these attempts to term the erratic negation intrinsic to society. Each comes close to theorizing the universal tendency that any civilization will produce its own undoing. </w:t>
      </w:r>
      <w:r w:rsidRPr="00DA628C">
        <w:rPr>
          <w:rStyle w:val="Emphasis"/>
        </w:rPr>
        <w:t xml:space="preserve">Explosions of </w:t>
      </w:r>
      <w:r w:rsidRPr="00E014D0">
        <w:rPr>
          <w:rStyle w:val="Emphasis"/>
          <w:highlight w:val="green"/>
        </w:rPr>
        <w:t>urban rioting</w:t>
      </w:r>
      <w:r w:rsidRPr="00DA628C">
        <w:rPr>
          <w:rStyle w:val="Emphasis"/>
        </w:rPr>
        <w:t xml:space="preserve">, the prevalence of methods of </w:t>
      </w:r>
      <w:r w:rsidRPr="00E014D0">
        <w:rPr>
          <w:rStyle w:val="Emphasis"/>
          <w:highlight w:val="green"/>
        </w:rPr>
        <w:t>piracy</w:t>
      </w:r>
      <w:r w:rsidRPr="00DA628C">
        <w:rPr>
          <w:rStyle w:val="Emphasis"/>
        </w:rPr>
        <w:t xml:space="preserve"> and expropriation, the hatred of work, gender dysphoria, the inexplicable rise in violent attacks against police officers, self-immolation, non-reproductive sexual practices, </w:t>
      </w:r>
      <w:r w:rsidRPr="00E014D0">
        <w:rPr>
          <w:rStyle w:val="Emphasis"/>
          <w:highlight w:val="green"/>
        </w:rPr>
        <w:t>irrational sabotage</w:t>
      </w:r>
      <w:r w:rsidRPr="00DA628C">
        <w:rPr>
          <w:rStyle w:val="Emphasis"/>
        </w:rPr>
        <w:t>, nihilistic hacker culture, lawless encampments which exist simply for themselves—</w:t>
      </w:r>
      <w:r w:rsidRPr="00E014D0">
        <w:rPr>
          <w:rStyle w:val="Emphasis"/>
          <w:highlight w:val="green"/>
        </w:rPr>
        <w:t xml:space="preserve">the death drive </w:t>
      </w:r>
      <w:r w:rsidRPr="00DA628C">
        <w:rPr>
          <w:rStyle w:val="Emphasis"/>
        </w:rPr>
        <w:t xml:space="preserve">is evidenced in each moment that </w:t>
      </w:r>
      <w:r w:rsidRPr="00E014D0">
        <w:rPr>
          <w:rStyle w:val="Emphasis"/>
          <w:highlight w:val="green"/>
        </w:rPr>
        <w:t>exceeds the social order and</w:t>
      </w:r>
      <w:r w:rsidRPr="00DA628C">
        <w:rPr>
          <w:rStyle w:val="Emphasis"/>
        </w:rPr>
        <w:t xml:space="preserve"> begins to </w:t>
      </w:r>
      <w:r w:rsidRPr="00E014D0">
        <w:rPr>
          <w:rStyle w:val="Emphasis"/>
          <w:highlight w:val="green"/>
        </w:rPr>
        <w:t>rip at its fabric</w:t>
      </w:r>
      <w:r w:rsidRPr="00DA628C">
        <w:rPr>
          <w:sz w:val="10"/>
        </w:rPr>
        <w:t xml:space="preserve">. The symbolic deployment of queerness by the social order is always an attempt to identify the negativity of the death drive, to lock this chaotic potential up in the confines of this or that subjectivity. Foucault’s work is foundational to queer theory in part because of his argument that power must create and then classify antagonistic subjectivities so as to then annihilate any subversive potential within a social body. Homosexuals, gangsters, criminals, immigrants, welfare mothers, transsexuals, women, youth, terrorists, the black bloc, communists, extremists: power is always constructing and defining these antagonistic subjects which must be managed. When the smoke clears after a riot, the state and media apparatuses universally begin to locate such events within the logic of identity, freezing the fluidity of revolt into a handful of subject positions to be imprisoned, or, more sinisterly, organized. Progressivism, with its drive toward inclusion and assimilation, stakes its hope on the social viability of these subjects, on their ability to participate in the daily reproduction of society. </w:t>
      </w:r>
      <w:r w:rsidRPr="00DA628C">
        <w:rPr>
          <w:rStyle w:val="Emphasis"/>
        </w:rPr>
        <w:t xml:space="preserve">In doing so, the ideology of progress functions to trap subversive potential within a particular subject, and then to solicit that subject’s self-repudiation of the danger which they’ve been constructed to represent. </w:t>
      </w:r>
      <w:r w:rsidRPr="00DA628C">
        <w:rPr>
          <w:sz w:val="10"/>
        </w:rPr>
        <w:t xml:space="preserve">This move for social peace fails to eliminate the drive, because despite a whole range of determinisms, there is </w:t>
      </w:r>
      <w:r w:rsidRPr="00F72E1D">
        <w:rPr>
          <w:sz w:val="10"/>
        </w:rPr>
        <w:t xml:space="preserve">no subject which can solely and perfectly contain the potential for revolt. The simultaneous attempt at justice must also </w:t>
      </w:r>
      <w:proofErr w:type="gramStart"/>
      <w:r w:rsidRPr="00F72E1D">
        <w:rPr>
          <w:sz w:val="10"/>
        </w:rPr>
        <w:t>fail, because</w:t>
      </w:r>
      <w:proofErr w:type="gramEnd"/>
      <w:r w:rsidRPr="00F72E1D">
        <w:rPr>
          <w:sz w:val="10"/>
        </w:rPr>
        <w:t xml:space="preserve"> the integration of each successive subject position into normative relations necessitates the construction of the next Other to be disciplined or destroyed. </w:t>
      </w:r>
      <w:r w:rsidRPr="00F72E1D">
        <w:rPr>
          <w:rStyle w:val="Emphasis"/>
        </w:rPr>
        <w:t>Rather than a progressive project which aims to steadily eradicate an emergent chaos over time, our project, located at the threshold of Edelman’s work, bases itself upon the persistent negativity of the death drive. We choose not to establish a place for queers, thereby shifting the structural p</w:t>
      </w:r>
      <w:r w:rsidRPr="00DA628C">
        <w:rPr>
          <w:rStyle w:val="Emphasis"/>
        </w:rPr>
        <w:t>osition of queerness to some other population. We identify with the negativity of the drive, and thereby perform a disidentification away from any identity to be represented or which can beg for rights.</w:t>
      </w:r>
      <w:r w:rsidRPr="00DA628C">
        <w:rPr>
          <w:sz w:val="10"/>
        </w:rPr>
        <w:t xml:space="preserve"> Following Edelman further: To figure the undoing of civil society, the death drive of the dominant order, is neither to be nor to become that drive; such a being is not the point. Rather, acceding to that figural position means recognizing and refusing the consequences of grounding reality in denial of that drive. </w:t>
      </w:r>
      <w:r w:rsidRPr="00DA628C">
        <w:rPr>
          <w:rStyle w:val="Emphasis"/>
        </w:rPr>
        <w:t xml:space="preserve">As </w:t>
      </w:r>
      <w:r w:rsidRPr="00E014D0">
        <w:rPr>
          <w:rStyle w:val="Emphasis"/>
          <w:highlight w:val="green"/>
        </w:rPr>
        <w:t>the death drive dissolves</w:t>
      </w:r>
      <w:r w:rsidRPr="00DA628C">
        <w:rPr>
          <w:rStyle w:val="Emphasis"/>
        </w:rPr>
        <w:t xml:space="preserve"> those </w:t>
      </w:r>
      <w:proofErr w:type="spellStart"/>
      <w:r w:rsidRPr="00DA628C">
        <w:rPr>
          <w:rStyle w:val="Emphasis"/>
        </w:rPr>
        <w:t>congealments</w:t>
      </w:r>
      <w:proofErr w:type="spellEnd"/>
      <w:r w:rsidRPr="00DA628C">
        <w:rPr>
          <w:rStyle w:val="Emphasis"/>
        </w:rPr>
        <w:t xml:space="preserve"> of </w:t>
      </w:r>
      <w:r w:rsidRPr="00E014D0">
        <w:rPr>
          <w:rStyle w:val="Emphasis"/>
          <w:highlight w:val="green"/>
        </w:rPr>
        <w:t>identity</w:t>
      </w:r>
      <w:r w:rsidRPr="00DA628C">
        <w:rPr>
          <w:rStyle w:val="Emphasis"/>
        </w:rPr>
        <w:t xml:space="preserve"> that permit us to know and survive </w:t>
      </w:r>
      <w:r w:rsidRPr="00E014D0">
        <w:rPr>
          <w:rStyle w:val="Emphasis"/>
          <w:highlight w:val="green"/>
        </w:rPr>
        <w:t>as ourselves</w:t>
      </w:r>
      <w:r w:rsidRPr="00DA628C">
        <w:rPr>
          <w:rStyle w:val="Emphasis"/>
        </w:rPr>
        <w:t xml:space="preserve">, so the queer must insist on disturbing, on </w:t>
      </w:r>
      <w:r w:rsidRPr="00E014D0">
        <w:rPr>
          <w:rStyle w:val="Emphasis"/>
          <w:highlight w:val="green"/>
        </w:rPr>
        <w:t>queering</w:t>
      </w:r>
      <w:r w:rsidRPr="00DA628C">
        <w:rPr>
          <w:rStyle w:val="Emphasis"/>
        </w:rPr>
        <w:t xml:space="preserve">, </w:t>
      </w:r>
      <w:r w:rsidRPr="00E014D0">
        <w:rPr>
          <w:rStyle w:val="Emphasis"/>
          <w:highlight w:val="green"/>
        </w:rPr>
        <w:t>social organization</w:t>
      </w:r>
      <w:r w:rsidRPr="00DA628C">
        <w:rPr>
          <w:rStyle w:val="Emphasis"/>
        </w:rPr>
        <w:t xml:space="preserve"> as such</w:t>
      </w:r>
      <w:r w:rsidRPr="00DA628C">
        <w:rPr>
          <w:sz w:val="10"/>
        </w:rPr>
        <w:t xml:space="preserve">—on disturbing, and therefore on queering ourselves and our investment in such organization. For queerness can never define an identity; it can only ever disturb one. And so, when I argue, as I aim to do here, that the burden of queerness is to be located less in the assertion of an oppositional political identity than in opposition to politics as the governing fantasy of realizing identities, I am proposing no platform or position from which queer sexuality or any queer subject might finally and truly become itself, as if it could somehow manage thereby to achieve an essential queerness. I am suggesting instead that the efficacy of queerness, its real strategic value, lies in its resistance to a symbolic reality that only ever invests us as subjects insofar as we invest ourselves in it, clinging to its governing fictions, its persistent sublimations, as reality itself. This negative queerness severs us from any simple understanding of ourselves. More so, it severs us from any formulaic or </w:t>
      </w:r>
      <w:proofErr w:type="gramStart"/>
      <w:r w:rsidRPr="00DA628C">
        <w:rPr>
          <w:sz w:val="10"/>
        </w:rPr>
        <w:t>easily-represented</w:t>
      </w:r>
      <w:proofErr w:type="gramEnd"/>
      <w:r w:rsidRPr="00DA628C">
        <w:rPr>
          <w:sz w:val="10"/>
        </w:rPr>
        <w:t xml:space="preserve"> notions of what we need, what we desire, or what is to be done. </w:t>
      </w:r>
      <w:r w:rsidRPr="00DA628C">
        <w:rPr>
          <w:rStyle w:val="Emphasis"/>
        </w:rPr>
        <w:t xml:space="preserve">Our queerness does not imagine a coherent self, </w:t>
      </w:r>
      <w:r w:rsidRPr="00865F4E">
        <w:rPr>
          <w:rStyle w:val="Emphasis"/>
        </w:rPr>
        <w:t>and thus cannot agitate for any selves to find their place within civilization.</w:t>
      </w:r>
      <w:r w:rsidRPr="00865F4E">
        <w:rPr>
          <w:sz w:val="10"/>
        </w:rPr>
        <w:t xml:space="preserve"> </w:t>
      </w:r>
      <w:r w:rsidRPr="00865F4E">
        <w:rPr>
          <w:rStyle w:val="Emphasis"/>
        </w:rPr>
        <w:t xml:space="preserve">The only queerness that </w:t>
      </w:r>
      <w:proofErr w:type="gramStart"/>
      <w:r w:rsidRPr="00865F4E">
        <w:rPr>
          <w:rStyle w:val="Emphasis"/>
        </w:rPr>
        <w:t>queer</w:t>
      </w:r>
      <w:proofErr w:type="gramEnd"/>
      <w:r w:rsidRPr="00865F4E">
        <w:rPr>
          <w:rStyle w:val="Emphasis"/>
        </w:rPr>
        <w:t xml:space="preserve"> sexuality could ever hope to achieve would exist in a total refusal of attempts at the symbolic integration of</w:t>
      </w:r>
      <w:r w:rsidRPr="00DA628C">
        <w:rPr>
          <w:rStyle w:val="Emphasis"/>
        </w:rPr>
        <w:t xml:space="preserve"> our sexuality into governing and market structures. This refusal of representation forecloses on any hope that we ever have in identity politics or positive identity projects. </w:t>
      </w:r>
      <w:r w:rsidRPr="00E014D0">
        <w:rPr>
          <w:rStyle w:val="Emphasis"/>
          <w:highlight w:val="green"/>
        </w:rPr>
        <w:t xml:space="preserve">We decline </w:t>
      </w:r>
      <w:r w:rsidRPr="00DA628C">
        <w:rPr>
          <w:rStyle w:val="Emphasis"/>
        </w:rPr>
        <w:t xml:space="preserve">the </w:t>
      </w:r>
      <w:r w:rsidRPr="00E014D0">
        <w:rPr>
          <w:rStyle w:val="Emphasis"/>
          <w:highlight w:val="green"/>
        </w:rPr>
        <w:t xml:space="preserve">progressive faith in </w:t>
      </w:r>
      <w:r w:rsidRPr="00DA628C">
        <w:rPr>
          <w:rStyle w:val="Emphasis"/>
        </w:rPr>
        <w:t xml:space="preserve">the ability for our bodies to be figured into </w:t>
      </w:r>
      <w:r w:rsidRPr="00E014D0">
        <w:rPr>
          <w:rStyle w:val="Emphasis"/>
          <w:highlight w:val="green"/>
        </w:rPr>
        <w:t>the symbolic order</w:t>
      </w:r>
      <w:r w:rsidRPr="00E014D0">
        <w:rPr>
          <w:sz w:val="10"/>
          <w:highlight w:val="green"/>
        </w:rPr>
        <w:t>.</w:t>
      </w:r>
      <w:r w:rsidRPr="00DA628C">
        <w:rPr>
          <w:sz w:val="10"/>
        </w:rPr>
        <w:t xml:space="preserve"> We decline the liberal assurance that everything will turn out </w:t>
      </w:r>
      <w:proofErr w:type="gramStart"/>
      <w:r w:rsidRPr="00DA628C">
        <w:rPr>
          <w:sz w:val="10"/>
        </w:rPr>
        <w:t>right, if</w:t>
      </w:r>
      <w:proofErr w:type="gramEnd"/>
      <w:r w:rsidRPr="00DA628C">
        <w:rPr>
          <w:sz w:val="10"/>
        </w:rPr>
        <w:t xml:space="preserve"> we just have faith. No, instead we mean to “unleash negativity against the coherence of any self-image, subjecting us to a moral law that evacuates the subject so as to locate it through and in that very act of evacuation, permitting the realization, thereby, of a freedom beyond the boundaries of any image or representation, a freedom that ultimately resides in nothing more than the capacity to advance into emptiness.” A non-</w:t>
      </w:r>
      <w:proofErr w:type="spellStart"/>
      <w:r w:rsidRPr="00DA628C">
        <w:rPr>
          <w:sz w:val="10"/>
        </w:rPr>
        <w:t>identitarian</w:t>
      </w:r>
      <w:proofErr w:type="spellEnd"/>
      <w:r w:rsidRPr="00DA628C">
        <w:rPr>
          <w:sz w:val="10"/>
        </w:rPr>
        <w:t xml:space="preserve">, unrepresentable, </w:t>
      </w:r>
      <w:r w:rsidRPr="00E014D0">
        <w:rPr>
          <w:rStyle w:val="Emphasis"/>
          <w:highlight w:val="green"/>
        </w:rPr>
        <w:t>unintelligible queer revolt will be purely negative, or it won’t be at all.</w:t>
      </w:r>
      <w:r w:rsidRPr="00DA628C">
        <w:rPr>
          <w:rStyle w:val="Emphasis"/>
        </w:rPr>
        <w:t xml:space="preserve"> In the same way, an </w:t>
      </w:r>
      <w:r w:rsidRPr="00F72E1D">
        <w:rPr>
          <w:rStyle w:val="Emphasis"/>
        </w:rPr>
        <w:t>insurrectionary anarchy must embrace the death drive against all the positivisms afforded by the world it opposes.</w:t>
      </w:r>
      <w:r w:rsidRPr="00F72E1D">
        <w:rPr>
          <w:sz w:val="10"/>
        </w:rPr>
        <w:t xml:space="preserve"> If we hope to interrupt the ceaseless forward motion of capital and its state, we cannot rely on failed methods. Identity politics, platforms, formal organizations, subcultures, activist campaigns (each being either queer or anarchist) will always arrive at the dead ends of identity and representation. We must flee from these </w:t>
      </w:r>
      <w:proofErr w:type="spellStart"/>
      <w:r w:rsidRPr="00F72E1D">
        <w:rPr>
          <w:sz w:val="10"/>
        </w:rPr>
        <w:t>positivities</w:t>
      </w:r>
      <w:proofErr w:type="spellEnd"/>
      <w:r w:rsidRPr="00F72E1D">
        <w:rPr>
          <w:sz w:val="10"/>
        </w:rPr>
        <w:t>, these models, to instead experiment with the undying negativity of the death drive. Edelman again: The death drive’s immortality, then refers to a persistent negation that offers assurance of nothing at all: neither identity, nor survival, nor any promise of the future. Instead, it insists both on and as the impossibility of Symbolic closure, the absence of any Other to affirm the Symbolic</w:t>
      </w:r>
      <w:r w:rsidRPr="00DA628C">
        <w:rPr>
          <w:sz w:val="10"/>
        </w:rPr>
        <w:t xml:space="preserve"> order’s truth and hence the illusory status of meaning as defense against the self-negating substance of jouissance… [Queerness] affirms a constant, eruptive jouissance that responds to the inarticulable real, to the impossibility of sexual rapport or of ever being able to signify the relation between the sexes. [Queerness] then, like the death drive, engages, by refusing, the normative stasis, the immobility, of </w:t>
      </w:r>
      <w:proofErr w:type="spellStart"/>
      <w:r w:rsidRPr="00DA628C">
        <w:rPr>
          <w:sz w:val="10"/>
        </w:rPr>
        <w:t>sexuation</w:t>
      </w:r>
      <w:proofErr w:type="spellEnd"/>
      <w:r w:rsidRPr="00DA628C">
        <w:rPr>
          <w:sz w:val="10"/>
        </w:rPr>
        <w:t xml:space="preserve">… breaks down the mortifying structures that give us ourselves as selves and does so with all the force of the Real that such forms must fail to signify… </w:t>
      </w:r>
      <w:r w:rsidRPr="00DA628C">
        <w:rPr>
          <w:rStyle w:val="Emphasis"/>
        </w:rPr>
        <w:t>the death drive both evades and undoes representation… the gravediggers of society [are] those who care nothing for the future. We’ll</w:t>
      </w:r>
      <w:r w:rsidRPr="00DA628C">
        <w:rPr>
          <w:sz w:val="10"/>
        </w:rPr>
        <w:t xml:space="preserve"> return soon to the concepts of futurity and of jouissance, but to conclude this point, </w:t>
      </w:r>
      <w:r w:rsidRPr="00DA628C">
        <w:rPr>
          <w:rStyle w:val="Emphasis"/>
        </w:rPr>
        <w:t>we’ll assert that an insurrectionary process can only be an explosion of negativity against everything that dominates and exploits us, but also against everything that produces us as we are.</w:t>
      </w:r>
      <w:r w:rsidRPr="00DA628C">
        <w:rPr>
          <w:sz w:val="10"/>
        </w:rPr>
        <w:t xml:space="preserve"> </w:t>
      </w:r>
    </w:p>
    <w:p w14:paraId="6E52638D" w14:textId="77777777" w:rsidR="00A133F6" w:rsidRPr="008A5EFF" w:rsidRDefault="00A133F6" w:rsidP="00A133F6">
      <w:pPr>
        <w:pStyle w:val="Heading4"/>
        <w:rPr>
          <w:rFonts w:cs="Calibri"/>
        </w:rPr>
      </w:pPr>
      <w:r w:rsidRPr="008A5EFF">
        <w:rPr>
          <w:rFonts w:cs="Calibri"/>
        </w:rPr>
        <w:t>Psychoanalysis is both falsifiable and accurate.</w:t>
      </w:r>
    </w:p>
    <w:p w14:paraId="69C1FF66" w14:textId="77777777" w:rsidR="00A133F6" w:rsidRPr="008A5EFF" w:rsidRDefault="00A133F6" w:rsidP="00A133F6">
      <w:r w:rsidRPr="008A5EFF">
        <w:rPr>
          <w:rStyle w:val="Style13ptBold"/>
        </w:rPr>
        <w:t>Grant &amp; Harari ‘5</w:t>
      </w:r>
      <w:r w:rsidRPr="008A5EFF">
        <w:t xml:space="preserve"> </w:t>
      </w:r>
      <w:r w:rsidRPr="008A5EFF">
        <w:rPr>
          <w:sz w:val="16"/>
          <w:szCs w:val="18"/>
        </w:rPr>
        <w:t xml:space="preserve">(Don and Edwin, psychiatrists, “Psychoanalysis, science and the seductive theory of Karl Popper,” Australian and New Zealand Journal of </w:t>
      </w:r>
      <w:proofErr w:type="gramStart"/>
      <w:r w:rsidRPr="008A5EFF">
        <w:rPr>
          <w:sz w:val="16"/>
          <w:szCs w:val="18"/>
        </w:rPr>
        <w:t>Psychiatry )</w:t>
      </w:r>
      <w:proofErr w:type="gramEnd"/>
      <w:r w:rsidRPr="008A5EFF">
        <w:rPr>
          <w:sz w:val="16"/>
          <w:szCs w:val="18"/>
        </w:rPr>
        <w:t xml:space="preserve"> </w:t>
      </w:r>
      <w:proofErr w:type="spellStart"/>
      <w:r w:rsidRPr="008A5EFF">
        <w:rPr>
          <w:sz w:val="16"/>
          <w:szCs w:val="18"/>
        </w:rPr>
        <w:t>sjbe</w:t>
      </w:r>
      <w:proofErr w:type="spellEnd"/>
      <w:r w:rsidRPr="008A5EFF">
        <w:rPr>
          <w:sz w:val="16"/>
          <w:szCs w:val="18"/>
        </w:rPr>
        <w:t>, recut from Harvard BS</w:t>
      </w:r>
    </w:p>
    <w:p w14:paraId="526FCA8A" w14:textId="73948A34" w:rsidR="00A133F6" w:rsidRDefault="00A133F6" w:rsidP="00A133F6">
      <w:pPr>
        <w:rPr>
          <w:sz w:val="16"/>
        </w:rPr>
      </w:pPr>
      <w:r w:rsidRPr="00E014D0">
        <w:rPr>
          <w:rStyle w:val="Emphasis"/>
          <w:highlight w:val="green"/>
        </w:rPr>
        <w:t>Attacks on psychoanalysis</w:t>
      </w:r>
      <w:r w:rsidRPr="008A5EFF">
        <w:rPr>
          <w:rStyle w:val="Emphasis"/>
        </w:rPr>
        <w:t xml:space="preserve"> and the long-term therapies derived from it, have enjoyed a long history and much publicity [1-4]. Yet, the justification for such attacks </w:t>
      </w:r>
      <w:r w:rsidRPr="00E014D0">
        <w:rPr>
          <w:rStyle w:val="Emphasis"/>
          <w:highlight w:val="green"/>
        </w:rPr>
        <w:t>has been challenged on</w:t>
      </w:r>
      <w:r w:rsidRPr="008A5EFF">
        <w:rPr>
          <w:rStyle w:val="Emphasis"/>
        </w:rPr>
        <w:t xml:space="preserve"> many grounds, including their </w:t>
      </w:r>
      <w:r w:rsidRPr="00E014D0">
        <w:rPr>
          <w:rStyle w:val="Emphasis"/>
          <w:highlight w:val="green"/>
        </w:rPr>
        <w:t>methodology</w:t>
      </w:r>
      <w:r w:rsidRPr="008A5EFF">
        <w:rPr>
          <w:rStyle w:val="Emphasis"/>
        </w:rPr>
        <w:t xml:space="preserve"> [5] </w:t>
      </w:r>
      <w:r w:rsidRPr="00E014D0">
        <w:rPr>
          <w:rStyle w:val="Emphasis"/>
          <w:highlight w:val="green"/>
        </w:rPr>
        <w:t>and</w:t>
      </w:r>
      <w:r w:rsidRPr="008A5EFF">
        <w:rPr>
          <w:rStyle w:val="Emphasis"/>
        </w:rPr>
        <w:t xml:space="preserve"> the </w:t>
      </w:r>
      <w:r w:rsidRPr="00E014D0">
        <w:rPr>
          <w:rStyle w:val="Emphasis"/>
          <w:highlight w:val="green"/>
        </w:rPr>
        <w:t>empirical</w:t>
      </w:r>
      <w:r w:rsidRPr="008A5EFF">
        <w:rPr>
          <w:rStyle w:val="Emphasis"/>
        </w:rPr>
        <w:t xml:space="preserve">ly demonstrable </w:t>
      </w:r>
      <w:r w:rsidRPr="00E014D0">
        <w:rPr>
          <w:rStyle w:val="Emphasis"/>
          <w:highlight w:val="green"/>
        </w:rPr>
        <w:t>validity of</w:t>
      </w:r>
      <w:r w:rsidRPr="008A5EFF">
        <w:rPr>
          <w:rStyle w:val="Emphasis"/>
        </w:rPr>
        <w:t xml:space="preserve"> core </w:t>
      </w:r>
      <w:r w:rsidRPr="00E014D0">
        <w:rPr>
          <w:rStyle w:val="Emphasis"/>
          <w:highlight w:val="green"/>
        </w:rPr>
        <w:t>psychoanalytic concepts</w:t>
      </w:r>
      <w:r w:rsidRPr="008A5EFF">
        <w:rPr>
          <w:sz w:val="16"/>
        </w:rPr>
        <w:t xml:space="preserve"> [6,7]. Also, burgeoning </w:t>
      </w:r>
      <w:r w:rsidRPr="00E014D0">
        <w:rPr>
          <w:rStyle w:val="Emphasis"/>
          <w:highlight w:val="green"/>
        </w:rPr>
        <w:t>neuroscience</w:t>
      </w:r>
      <w:r w:rsidRPr="00E014D0">
        <w:rPr>
          <w:sz w:val="16"/>
          <w:highlight w:val="green"/>
        </w:rPr>
        <w:t xml:space="preserve"> </w:t>
      </w:r>
      <w:r w:rsidRPr="00E014D0">
        <w:rPr>
          <w:rStyle w:val="Emphasis"/>
          <w:highlight w:val="green"/>
        </w:rPr>
        <w:t>research</w:t>
      </w:r>
      <w:r w:rsidRPr="008A5EFF">
        <w:rPr>
          <w:sz w:val="16"/>
        </w:rPr>
        <w:t xml:space="preserve">, some of which is summarized below, </w:t>
      </w:r>
      <w:r w:rsidRPr="00E014D0">
        <w:rPr>
          <w:rStyle w:val="Emphasis"/>
          <w:highlight w:val="green"/>
        </w:rPr>
        <w:t>indicates</w:t>
      </w:r>
      <w:r w:rsidRPr="008A5EFF">
        <w:rPr>
          <w:rStyle w:val="Emphasis"/>
        </w:rPr>
        <w:t xml:space="preserve"> likely neurological correlates for many </w:t>
      </w:r>
      <w:proofErr w:type="gramStart"/>
      <w:r w:rsidRPr="008A5EFF">
        <w:rPr>
          <w:rStyle w:val="Emphasis"/>
        </w:rPr>
        <w:t>key</w:t>
      </w:r>
      <w:proofErr w:type="gramEnd"/>
      <w:r w:rsidRPr="008A5EFF">
        <w:rPr>
          <w:rStyle w:val="Emphasis"/>
        </w:rPr>
        <w:t xml:space="preserve"> clinically derived </w:t>
      </w:r>
      <w:r w:rsidRPr="00E014D0">
        <w:rPr>
          <w:rStyle w:val="Emphasis"/>
          <w:highlight w:val="green"/>
        </w:rPr>
        <w:t xml:space="preserve">psychoanalytic concepts </w:t>
      </w:r>
      <w:r w:rsidRPr="008A5EFF">
        <w:rPr>
          <w:rStyle w:val="Emphasis"/>
        </w:rPr>
        <w:t xml:space="preserve">such as </w:t>
      </w:r>
      <w:r w:rsidRPr="00E014D0">
        <w:rPr>
          <w:rStyle w:val="Emphasis"/>
          <w:highlight w:val="green"/>
        </w:rPr>
        <w:t>self-coherence</w:t>
      </w:r>
      <w:r w:rsidRPr="008A5EFF">
        <w:rPr>
          <w:rStyle w:val="Emphasis"/>
        </w:rPr>
        <w:t xml:space="preserve"> [8], </w:t>
      </w:r>
      <w:r w:rsidRPr="00E014D0">
        <w:rPr>
          <w:rStyle w:val="Emphasis"/>
          <w:highlight w:val="green"/>
        </w:rPr>
        <w:t>repression</w:t>
      </w:r>
      <w:r w:rsidRPr="008A5EFF">
        <w:rPr>
          <w:rStyle w:val="Emphasis"/>
        </w:rPr>
        <w:t xml:space="preserve"> [9] </w:t>
      </w:r>
      <w:r w:rsidRPr="00E014D0">
        <w:rPr>
          <w:rStyle w:val="Emphasis"/>
          <w:highlight w:val="green"/>
        </w:rPr>
        <w:t>and projective identification</w:t>
      </w:r>
      <w:r w:rsidRPr="008A5EFF">
        <w:rPr>
          <w:rStyle w:val="Emphasis"/>
        </w:rPr>
        <w:t xml:space="preserve"> [10].</w:t>
      </w:r>
      <w:r w:rsidRPr="008A5EFF">
        <w:rPr>
          <w:sz w:val="16"/>
        </w:rPr>
        <w:t xml:space="preserve"> Furthermore, </w:t>
      </w:r>
      <w:r w:rsidRPr="008A5EFF">
        <w:rPr>
          <w:rStyle w:val="Emphasis"/>
        </w:rPr>
        <w:t xml:space="preserve">the effectiveness of </w:t>
      </w:r>
      <w:r w:rsidRPr="00E014D0">
        <w:rPr>
          <w:rStyle w:val="Emphasis"/>
          <w:highlight w:val="green"/>
        </w:rPr>
        <w:t>psychoanalysis</w:t>
      </w:r>
      <w:r w:rsidRPr="008A5EFF">
        <w:rPr>
          <w:rStyle w:val="Emphasis"/>
        </w:rPr>
        <w:t xml:space="preserve"> and its derivative therapies </w:t>
      </w:r>
      <w:r w:rsidRPr="00E014D0">
        <w:rPr>
          <w:rStyle w:val="Emphasis"/>
          <w:highlight w:val="green"/>
        </w:rPr>
        <w:t>has been supported by empirical research</w:t>
      </w:r>
      <w:r w:rsidRPr="008A5EFF">
        <w:rPr>
          <w:sz w:val="16"/>
        </w:rPr>
        <w:t xml:space="preserve"> [11,12], particularly </w:t>
      </w:r>
      <w:r w:rsidRPr="00E014D0">
        <w:rPr>
          <w:rStyle w:val="Emphasis"/>
          <w:highlight w:val="green"/>
        </w:rPr>
        <w:t>for</w:t>
      </w:r>
      <w:r w:rsidRPr="008A5EFF">
        <w:rPr>
          <w:sz w:val="16"/>
        </w:rPr>
        <w:t xml:space="preserve"> patients with </w:t>
      </w:r>
      <w:r w:rsidRPr="00E014D0">
        <w:rPr>
          <w:rStyle w:val="Emphasis"/>
          <w:highlight w:val="green"/>
        </w:rPr>
        <w:t>DSM axis II pathology</w:t>
      </w:r>
      <w:r w:rsidRPr="008A5EFF">
        <w:rPr>
          <w:sz w:val="16"/>
        </w:rPr>
        <w:t xml:space="preserve">. Despite this evidence, the attacks on psychoanalysis continue unabated, not only from some psychiatrists [13,14] but also from the highest levels of politics and health bureaucrats [15], although </w:t>
      </w:r>
      <w:r w:rsidRPr="008A5EFF">
        <w:rPr>
          <w:rStyle w:val="Emphasis"/>
        </w:rPr>
        <w:t>what exactly is being attacked is often unclear</w:t>
      </w:r>
      <w:r w:rsidRPr="008A5EFF">
        <w:rPr>
          <w:sz w:val="16"/>
        </w:rPr>
        <w:t>.</w:t>
      </w:r>
    </w:p>
    <w:p w14:paraId="6878F57F" w14:textId="77777777" w:rsidR="00A133F6" w:rsidRPr="00DA628C" w:rsidRDefault="00A133F6" w:rsidP="00A133F6">
      <w:pPr>
        <w:pStyle w:val="Heading4"/>
        <w:rPr>
          <w:rFonts w:cs="Calibri"/>
        </w:rPr>
      </w:pPr>
      <w:r w:rsidRPr="00DA628C">
        <w:rPr>
          <w:rFonts w:cs="Calibri"/>
        </w:rPr>
        <w:t xml:space="preserve">Educative spheres are the compulsory reproduction of the Child – debate is weaponized under the guise of ‘productivity’ to construct and maintain the </w:t>
      </w:r>
      <w:proofErr w:type="spellStart"/>
      <w:r w:rsidRPr="00DA628C">
        <w:rPr>
          <w:rFonts w:cs="Calibri"/>
        </w:rPr>
        <w:t>apositionality</w:t>
      </w:r>
      <w:proofErr w:type="spellEnd"/>
      <w:r w:rsidRPr="00DA628C">
        <w:rPr>
          <w:rFonts w:cs="Calibri"/>
        </w:rPr>
        <w:t xml:space="preserve"> of queerness.</w:t>
      </w:r>
    </w:p>
    <w:p w14:paraId="036EF8C9" w14:textId="77777777" w:rsidR="00A133F6" w:rsidRPr="00DA628C" w:rsidRDefault="00A133F6" w:rsidP="00A133F6">
      <w:r w:rsidRPr="00DA628C">
        <w:rPr>
          <w:rFonts w:eastAsiaTheme="majorEastAsia"/>
          <w:b/>
          <w:bCs/>
          <w:sz w:val="26"/>
          <w:szCs w:val="26"/>
        </w:rPr>
        <w:t xml:space="preserve">Edelman 17 </w:t>
      </w:r>
      <w:r w:rsidRPr="00DA628C">
        <w:rPr>
          <w:sz w:val="16"/>
          <w:szCs w:val="18"/>
        </w:rPr>
        <w:t>Lee Edelman, 2017, “Learning Nothing: Bad Education,” Duke University Press, differences, DOI: 10.1215/10407391-3821724 SJBE</w:t>
      </w:r>
    </w:p>
    <w:p w14:paraId="2486F530" w14:textId="7A07B358" w:rsidR="00A133F6" w:rsidRDefault="00A133F6" w:rsidP="00A133F6">
      <w:pPr>
        <w:rPr>
          <w:sz w:val="16"/>
        </w:rPr>
      </w:pPr>
      <w:r w:rsidRPr="00E014D0">
        <w:rPr>
          <w:rStyle w:val="Emphasis"/>
          <w:highlight w:val="green"/>
        </w:rPr>
        <w:t>Good education</w:t>
      </w:r>
      <w:r w:rsidRPr="00DA628C">
        <w:rPr>
          <w:rStyle w:val="Emphasis"/>
        </w:rPr>
        <w:t xml:space="preserve"> thus always intends and </w:t>
      </w:r>
      <w:r w:rsidRPr="00E014D0">
        <w:rPr>
          <w:rStyle w:val="Emphasis"/>
          <w:highlight w:val="green"/>
        </w:rPr>
        <w:t>assures the social good by negating</w:t>
      </w:r>
      <w:r w:rsidRPr="00DA628C">
        <w:rPr>
          <w:rStyle w:val="Emphasis"/>
        </w:rPr>
        <w:t xml:space="preserve"> </w:t>
      </w:r>
      <w:r w:rsidRPr="00E014D0">
        <w:rPr>
          <w:rStyle w:val="Emphasis"/>
          <w:highlight w:val="green"/>
        </w:rPr>
        <w:t>whatever</w:t>
      </w:r>
      <w:r w:rsidRPr="00DA628C">
        <w:rPr>
          <w:rStyle w:val="Emphasis"/>
        </w:rPr>
        <w:t xml:space="preserve"> refuses that good and so </w:t>
      </w:r>
      <w:r w:rsidRPr="00E014D0">
        <w:rPr>
          <w:rStyle w:val="Emphasis"/>
          <w:highlight w:val="green"/>
        </w:rPr>
        <w:t>endangers the Child</w:t>
      </w:r>
      <w:r w:rsidRPr="00DA628C">
        <w:rPr>
          <w:sz w:val="16"/>
        </w:rPr>
        <w:t xml:space="preserve">, even if that danger inheres in the very nature of the Child. </w:t>
      </w:r>
      <w:r w:rsidRPr="00DA628C">
        <w:rPr>
          <w:rStyle w:val="Emphasis"/>
        </w:rPr>
        <w:t>Education becomes, like sexuality, compulsory reproduction, procuring the Child for an order of truth that denies the foundational negativity, deficiency, perversion on which it rests.</w:t>
      </w:r>
      <w:r w:rsidRPr="00DA628C">
        <w:rPr>
          <w:sz w:val="16"/>
        </w:rPr>
        <w:t xml:space="preserve"> In the aftermath of such an education, as </w:t>
      </w:r>
      <w:proofErr w:type="spellStart"/>
      <w:r w:rsidRPr="00DA628C">
        <w:rPr>
          <w:sz w:val="16"/>
        </w:rPr>
        <w:t>Israël</w:t>
      </w:r>
      <w:proofErr w:type="spellEnd"/>
      <w:r w:rsidRPr="00DA628C">
        <w:rPr>
          <w:sz w:val="16"/>
        </w:rPr>
        <w:t xml:space="preserve"> concludes, “one no longer knows anything about the universe of the drive, because the only small way to safeguard something of it is by knowing nothing about it” (87).6 This is the context in which he defines “education as </w:t>
      </w:r>
      <w:proofErr w:type="spellStart"/>
      <w:r w:rsidRPr="00DA628C">
        <w:rPr>
          <w:sz w:val="16"/>
        </w:rPr>
        <w:t>antidrive</w:t>
      </w:r>
      <w:proofErr w:type="spellEnd"/>
      <w:r w:rsidRPr="00DA628C">
        <w:rPr>
          <w:sz w:val="16"/>
        </w:rPr>
        <w:t xml:space="preserve"> [</w:t>
      </w:r>
      <w:proofErr w:type="spellStart"/>
      <w:r w:rsidRPr="00DA628C">
        <w:rPr>
          <w:sz w:val="16"/>
        </w:rPr>
        <w:t>l’éducation</w:t>
      </w:r>
      <w:proofErr w:type="spellEnd"/>
      <w:r w:rsidRPr="00DA628C">
        <w:rPr>
          <w:sz w:val="16"/>
        </w:rPr>
        <w:t xml:space="preserve"> </w:t>
      </w:r>
      <w:proofErr w:type="spellStart"/>
      <w:r w:rsidRPr="00DA628C">
        <w:rPr>
          <w:sz w:val="16"/>
        </w:rPr>
        <w:t>comme</w:t>
      </w:r>
      <w:proofErr w:type="spellEnd"/>
      <w:r w:rsidRPr="00DA628C">
        <w:rPr>
          <w:sz w:val="16"/>
        </w:rPr>
        <w:t xml:space="preserve"> </w:t>
      </w:r>
      <w:proofErr w:type="spellStart"/>
      <w:r w:rsidRPr="00DA628C">
        <w:rPr>
          <w:sz w:val="16"/>
        </w:rPr>
        <w:t>antipulsion</w:t>
      </w:r>
      <w:proofErr w:type="spellEnd"/>
      <w:r w:rsidRPr="00DA628C">
        <w:rPr>
          <w:sz w:val="16"/>
        </w:rPr>
        <w:t xml:space="preserve">]” (87). </w:t>
      </w:r>
      <w:r w:rsidRPr="00E014D0">
        <w:rPr>
          <w:rStyle w:val="Emphasis"/>
          <w:highlight w:val="green"/>
        </w:rPr>
        <w:t>Education</w:t>
      </w:r>
      <w:r w:rsidRPr="00DA628C">
        <w:rPr>
          <w:rStyle w:val="Emphasis"/>
        </w:rPr>
        <w:t xml:space="preserve">, that is, as understanding, </w:t>
      </w:r>
      <w:r w:rsidRPr="00E014D0">
        <w:rPr>
          <w:rStyle w:val="Emphasis"/>
          <w:highlight w:val="green"/>
        </w:rPr>
        <w:t xml:space="preserve">seals off </w:t>
      </w:r>
      <w:r w:rsidRPr="00DA628C">
        <w:rPr>
          <w:rStyle w:val="Emphasis"/>
        </w:rPr>
        <w:t xml:space="preserve">and displaces </w:t>
      </w:r>
      <w:r w:rsidRPr="00E014D0">
        <w:rPr>
          <w:rStyle w:val="Emphasis"/>
          <w:highlight w:val="green"/>
        </w:rPr>
        <w:t>the incomprehensible element</w:t>
      </w:r>
      <w:r w:rsidRPr="00DA628C">
        <w:rPr>
          <w:rStyle w:val="Emphasis"/>
        </w:rPr>
        <w:t>, the ab-</w:t>
      </w:r>
      <w:proofErr w:type="spellStart"/>
      <w:r w:rsidRPr="00DA628C">
        <w:rPr>
          <w:rStyle w:val="Emphasis"/>
        </w:rPr>
        <w:t>sens</w:t>
      </w:r>
      <w:proofErr w:type="spellEnd"/>
      <w:r w:rsidRPr="00DA628C">
        <w:rPr>
          <w:rStyle w:val="Emphasis"/>
        </w:rPr>
        <w:t xml:space="preserve">, that always drives its systematizations, while maintaining that element, dialectically, </w:t>
      </w:r>
      <w:r w:rsidRPr="00E014D0">
        <w:rPr>
          <w:rStyle w:val="Emphasis"/>
          <w:highlight w:val="green"/>
        </w:rPr>
        <w:t xml:space="preserve">as the destabilizing other of </w:t>
      </w:r>
      <w:r w:rsidRPr="00DA628C">
        <w:rPr>
          <w:rStyle w:val="Emphasis"/>
        </w:rPr>
        <w:t xml:space="preserve">education and </w:t>
      </w:r>
      <w:r w:rsidRPr="00E014D0">
        <w:rPr>
          <w:rStyle w:val="Emphasis"/>
          <w:highlight w:val="green"/>
        </w:rPr>
        <w:t>knowledge</w:t>
      </w:r>
      <w:r w:rsidRPr="00DA628C">
        <w:rPr>
          <w:rStyle w:val="Emphasis"/>
        </w:rPr>
        <w:t>.</w:t>
      </w:r>
      <w:r w:rsidRPr="00DA628C">
        <w:rPr>
          <w:sz w:val="16"/>
        </w:rPr>
        <w:t xml:space="preserve"> Not the negation of knowledge, then, this internal element bespeaks, instead, the negativity inherent in knowledge as such. </w:t>
      </w:r>
      <w:r w:rsidRPr="00DA628C">
        <w:rPr>
          <w:rStyle w:val="Emphasis"/>
        </w:rPr>
        <w:t xml:space="preserve">Adorned with its innocence as privileged nonknowledge, </w:t>
      </w:r>
      <w:r w:rsidRPr="00E014D0">
        <w:rPr>
          <w:rStyle w:val="Emphasis"/>
          <w:highlight w:val="green"/>
        </w:rPr>
        <w:t xml:space="preserve">the Child perpetuates through </w:t>
      </w:r>
      <w:r w:rsidRPr="00DA628C">
        <w:rPr>
          <w:rStyle w:val="Emphasis"/>
        </w:rPr>
        <w:t xml:space="preserve">sublimation the enforced nonknowledge as and in which the “universe of the drive” insists, allegorically instantiating the Thing’s sublimation as the creation of something out of nothing, as </w:t>
      </w:r>
      <w:r w:rsidRPr="00E014D0">
        <w:rPr>
          <w:rStyle w:val="Emphasis"/>
          <w:highlight w:val="green"/>
        </w:rPr>
        <w:t>the dialectical negation of negativity</w:t>
      </w:r>
      <w:r w:rsidRPr="00DA628C">
        <w:rPr>
          <w:rStyle w:val="Emphasis"/>
        </w:rPr>
        <w:t xml:space="preserve"> that generates presence </w:t>
      </w:r>
      <w:r w:rsidRPr="00E014D0">
        <w:rPr>
          <w:rStyle w:val="Emphasis"/>
          <w:highlight w:val="green"/>
        </w:rPr>
        <w:t>through reference to futurity.</w:t>
      </w:r>
      <w:r w:rsidRPr="00DA628C">
        <w:rPr>
          <w:rStyle w:val="Emphasis"/>
        </w:rPr>
        <w:t xml:space="preserve"> Allegory, sublimation, and dialectic, then, share a logic with one another, each naming a mode of production that displaces into systematic knowledge a negativity impossible to comprehend and at odds with all totalized forms</w:t>
      </w:r>
      <w:r w:rsidRPr="00DA628C">
        <w:rPr>
          <w:sz w:val="16"/>
        </w:rPr>
        <w:t>.7 It follows that a fourth term, education, belongs beside these three: the education that perfectly complements the Child as the promise of coherent totality—the education that is always, as Friedrich Schiller would have it, an aesthetic education. For Schiller the attainment of humanity to its proper moral state depends on this assumption of unity as an ideal: “Every individual man, it may be said, carries in disposition and determination a pure ideal man within himself, with whose unalterable unity it is the great task of his existence, throughout all his vicissitudes, to harmonize” (31). The process of this harmonization, for Schiller, as effected by the “cultivation of Beauty,” constitutes “the education of humanity” (55) and depends on the coordination of life in time, the life of the human as animal, with the development of moral possibility through and as the State. Schiller notes: The great consideration is, therefore, that physical society in time may not cease for an instant while moral society is being formed in idea, that for the sake of human dignity its very existence may not be endangered</w:t>
      </w:r>
      <w:r w:rsidRPr="00DA628C">
        <w:rPr>
          <w:rStyle w:val="Emphasis"/>
        </w:rPr>
        <w:t xml:space="preserve">. When the mechanic has the works of a clock to repair, he lets the wheels run down; but the living clockwork of </w:t>
      </w:r>
      <w:r w:rsidRPr="00E014D0">
        <w:rPr>
          <w:rStyle w:val="Emphasis"/>
          <w:highlight w:val="green"/>
        </w:rPr>
        <w:t>the State must be repaired while it is still in motion</w:t>
      </w:r>
      <w:r w:rsidRPr="00DA628C">
        <w:rPr>
          <w:rStyle w:val="Emphasis"/>
        </w:rPr>
        <w:t xml:space="preserve"> [. . .]. </w:t>
      </w:r>
      <w:r w:rsidRPr="00E014D0">
        <w:rPr>
          <w:rStyle w:val="Emphasis"/>
          <w:highlight w:val="green"/>
        </w:rPr>
        <w:t xml:space="preserve">We must </w:t>
      </w:r>
      <w:r w:rsidRPr="00DA628C">
        <w:rPr>
          <w:rStyle w:val="Emphasis"/>
        </w:rPr>
        <w:t xml:space="preserve">therefore </w:t>
      </w:r>
      <w:r w:rsidRPr="00E014D0">
        <w:rPr>
          <w:rStyle w:val="Emphasis"/>
          <w:highlight w:val="green"/>
        </w:rPr>
        <w:t>search for</w:t>
      </w:r>
      <w:r w:rsidRPr="00DA628C">
        <w:rPr>
          <w:rStyle w:val="Emphasis"/>
        </w:rPr>
        <w:t xml:space="preserve"> some support for the </w:t>
      </w:r>
      <w:r w:rsidRPr="00E014D0">
        <w:rPr>
          <w:rStyle w:val="Emphasis"/>
          <w:highlight w:val="green"/>
        </w:rPr>
        <w:t>continuation</w:t>
      </w:r>
      <w:r w:rsidRPr="00DA628C">
        <w:rPr>
          <w:rStyle w:val="Emphasis"/>
        </w:rPr>
        <w:t xml:space="preserve"> of society.</w:t>
      </w:r>
      <w:r w:rsidRPr="00DA628C">
        <w:rPr>
          <w:sz w:val="16"/>
        </w:rPr>
        <w:t xml:space="preserve"> (29–30) As Paul de Man points out, the Schillerian aesthetic aims at the unification of sensory content and abstract form, linking the “sensuous world to a world of ideas” (Schiller 115) for reasons that have everything to do with the future that the Child is meant to secure. “[T]he necessity of this synthesis,” de Man remarks, “is made in the name of an empirical concept, which is that of humanity, of the human, which is used then as a principle of closure. </w:t>
      </w:r>
      <w:r w:rsidRPr="00DA628C">
        <w:rPr>
          <w:rStyle w:val="Emphasis"/>
        </w:rPr>
        <w:t>The human, the needs of the human, the necessities of the human are absolute and are not open to critical attack</w:t>
      </w:r>
      <w:r w:rsidRPr="00DA628C">
        <w:rPr>
          <w:sz w:val="16"/>
        </w:rPr>
        <w:t xml:space="preserve">” (Aesthetic 150). Needless to say, the “human,” whose continued survival the Child guarantees, constitutes a recurrent site of ideological contestation. But insofar as “We are all </w:t>
      </w:r>
      <w:proofErr w:type="spellStart"/>
      <w:r w:rsidRPr="00DA628C">
        <w:rPr>
          <w:sz w:val="16"/>
        </w:rPr>
        <w:t>Schillerians</w:t>
      </w:r>
      <w:proofErr w:type="spellEnd"/>
      <w:r w:rsidRPr="00DA628C">
        <w:rPr>
          <w:sz w:val="16"/>
        </w:rPr>
        <w:t xml:space="preserve">” (de Man qtd. in Warminski 7) according to de Man—which is to say, adherents, consciously or not, of an aesthetic ideology bound up with reproductive futurism—such contestation concerns the definition, not the value, of the “human.”8 </w:t>
      </w:r>
      <w:r w:rsidRPr="00DA628C">
        <w:rPr>
          <w:rStyle w:val="Emphasis"/>
        </w:rPr>
        <w:t xml:space="preserve">Though the regime of aesthetic ideology protects that value from “critical attack,” </w:t>
      </w:r>
      <w:r w:rsidRPr="00E014D0">
        <w:rPr>
          <w:rStyle w:val="Emphasis"/>
          <w:highlight w:val="green"/>
        </w:rPr>
        <w:t>queerness</w:t>
      </w:r>
      <w:r w:rsidRPr="00DA628C">
        <w:rPr>
          <w:rStyle w:val="Emphasis"/>
        </w:rPr>
        <w:t xml:space="preserve"> refers to whatever conveys the threat of such attack by </w:t>
      </w:r>
      <w:r w:rsidRPr="00E014D0">
        <w:rPr>
          <w:rStyle w:val="Emphasis"/>
          <w:highlight w:val="green"/>
        </w:rPr>
        <w:t>opening a critical gap within the logic of the aesthetic itself,</w:t>
      </w:r>
      <w:r w:rsidRPr="00DA628C">
        <w:rPr>
          <w:rStyle w:val="Emphasis"/>
        </w:rPr>
        <w:t xml:space="preserve"> exposing thereby the negativity from which Schiller and the Schillerian tradition retreat</w:t>
      </w:r>
      <w:r w:rsidRPr="00DA628C">
        <w:rPr>
          <w:sz w:val="16"/>
        </w:rPr>
        <w:t xml:space="preserve">.9 To confront such negativity would require a loss of the only ground on which the “empirical concept” of “humanity” could sustain the fantasy of its sovereignty; as Schiller puts it, “The person must therefore be its own ground, for the enduring cannot issue from alteration; and so we have in the first place the idea of absolute being grounded in itself, that is to say of freedom” (61). </w:t>
      </w:r>
    </w:p>
    <w:p w14:paraId="40252F02" w14:textId="37228F37" w:rsidR="00E014D0" w:rsidRPr="00E03677" w:rsidRDefault="00A133F6" w:rsidP="00C019A0">
      <w:pPr>
        <w:pStyle w:val="Heading4"/>
        <w:spacing w:line="276" w:lineRule="auto"/>
        <w:ind w:right="-43"/>
      </w:pPr>
      <w:r>
        <w:rPr>
          <w:color w:val="000000" w:themeColor="text1"/>
        </w:rPr>
        <w:t xml:space="preserve">No perms: </w:t>
      </w:r>
    </w:p>
    <w:p w14:paraId="6D8937FD" w14:textId="77777777" w:rsidR="00E014D0" w:rsidRDefault="00E014D0" w:rsidP="00E014D0">
      <w:pPr>
        <w:pStyle w:val="Heading4"/>
      </w:pPr>
      <w:r>
        <w:t xml:space="preserve">Discussing institutional violence against the oppressed by referring to them as “bodies” is used to dehumanize commodifying suffering – they’re seen as objects as opposed to a person. </w:t>
      </w:r>
    </w:p>
    <w:p w14:paraId="4435E410" w14:textId="77777777" w:rsidR="00E014D0" w:rsidRPr="0015372C" w:rsidRDefault="00E014D0" w:rsidP="00E014D0">
      <w:pPr>
        <w:rPr>
          <w:sz w:val="16"/>
          <w:szCs w:val="16"/>
        </w:rPr>
      </w:pPr>
      <w:r>
        <w:rPr>
          <w:b/>
          <w:bCs/>
          <w:u w:val="single"/>
        </w:rPr>
        <w:t>Steele 15</w:t>
      </w:r>
      <w:r w:rsidRPr="0015372C">
        <w:rPr>
          <w:b/>
          <w:bCs/>
          <w:sz w:val="16"/>
        </w:rPr>
        <w:t xml:space="preserve"> </w:t>
      </w:r>
      <w:r w:rsidRPr="0015372C">
        <w:rPr>
          <w:sz w:val="16"/>
          <w:szCs w:val="16"/>
        </w:rPr>
        <w:t xml:space="preserve">Steele, Tanya [Contributor, </w:t>
      </w:r>
      <w:r w:rsidRPr="0015372C">
        <w:rPr>
          <w:sz w:val="16"/>
        </w:rPr>
        <w:t>Indie Wire] “I Am Not a Black Body.” Indie Wire. October 2015. RP</w:t>
      </w:r>
    </w:p>
    <w:p w14:paraId="2817EF0C" w14:textId="108D5DBF" w:rsidR="00E014D0" w:rsidRDefault="00E014D0" w:rsidP="00E014D0">
      <w:pPr>
        <w:spacing w:line="240" w:lineRule="auto"/>
        <w:rPr>
          <w:b/>
          <w:bCs/>
          <w:u w:val="single"/>
        </w:rPr>
      </w:pPr>
      <w:r w:rsidRPr="00B91CDE">
        <w:rPr>
          <w:b/>
          <w:bCs/>
          <w:u w:val="single"/>
        </w:rPr>
        <w:t xml:space="preserve">It is commonplace, now. </w:t>
      </w:r>
      <w:r w:rsidRPr="007F4EA8">
        <w:rPr>
          <w:b/>
          <w:bCs/>
          <w:highlight w:val="green"/>
          <w:u w:val="single"/>
        </w:rPr>
        <w:t>Black person is murdered</w:t>
      </w:r>
      <w:r w:rsidRPr="00B91CDE">
        <w:rPr>
          <w:b/>
          <w:bCs/>
          <w:u w:val="single"/>
        </w:rPr>
        <w:t xml:space="preserve"> or harmed </w:t>
      </w:r>
      <w:r w:rsidRPr="001A5591">
        <w:rPr>
          <w:b/>
          <w:bCs/>
          <w:u w:val="single"/>
        </w:rPr>
        <w:t xml:space="preserve">in some egregious way, the New York Times or The </w:t>
      </w:r>
      <w:r w:rsidRPr="007F4EA8">
        <w:rPr>
          <w:b/>
          <w:bCs/>
          <w:highlight w:val="green"/>
          <w:u w:val="single"/>
        </w:rPr>
        <w:t xml:space="preserve">Atlantic </w:t>
      </w:r>
      <w:r w:rsidRPr="001A5591">
        <w:rPr>
          <w:b/>
          <w:bCs/>
          <w:u w:val="single"/>
        </w:rPr>
        <w:t xml:space="preserve">will then </w:t>
      </w:r>
      <w:r w:rsidRPr="007F4EA8">
        <w:rPr>
          <w:b/>
          <w:bCs/>
          <w:highlight w:val="green"/>
          <w:u w:val="single"/>
        </w:rPr>
        <w:t xml:space="preserve">explain </w:t>
      </w:r>
      <w:r w:rsidRPr="001A5591">
        <w:rPr>
          <w:b/>
          <w:bCs/>
          <w:u w:val="single"/>
        </w:rPr>
        <w:t xml:space="preserve">to their readers </w:t>
      </w:r>
      <w:r w:rsidRPr="007F4EA8">
        <w:rPr>
          <w:b/>
          <w:bCs/>
          <w:highlight w:val="green"/>
          <w:u w:val="single"/>
        </w:rPr>
        <w:t>why</w:t>
      </w:r>
      <w:r w:rsidRPr="00B91CDE">
        <w:rPr>
          <w:b/>
          <w:bCs/>
          <w:u w:val="single"/>
        </w:rPr>
        <w:t xml:space="preserve"> this is so. And</w:t>
      </w:r>
      <w:r w:rsidRPr="007F4EA8">
        <w:rPr>
          <w:b/>
          <w:bCs/>
          <w:highlight w:val="green"/>
          <w:u w:val="single"/>
        </w:rPr>
        <w:t xml:space="preserve">, within this context, </w:t>
      </w:r>
      <w:r w:rsidRPr="001A5591">
        <w:rPr>
          <w:b/>
          <w:bCs/>
          <w:u w:val="single"/>
        </w:rPr>
        <w:t xml:space="preserve">we are </w:t>
      </w:r>
      <w:r w:rsidRPr="007F4EA8">
        <w:rPr>
          <w:b/>
          <w:bCs/>
          <w:highlight w:val="green"/>
          <w:u w:val="single"/>
        </w:rPr>
        <w:t>referred to as “Black bodies”</w:t>
      </w:r>
      <w:r w:rsidRPr="00B91CDE">
        <w:rPr>
          <w:b/>
          <w:bCs/>
          <w:u w:val="single"/>
        </w:rPr>
        <w:t>.</w:t>
      </w:r>
      <w:r w:rsidRPr="0017046C">
        <w:rPr>
          <w:sz w:val="16"/>
        </w:rPr>
        <w:t xml:space="preserve"> The goal, to explain why Black people are angry. Really?! Thanks to social media, most of us are seeing the same scroll of violence. How many times, how many ways, can you explain to White people that there is a problem? Like, this has been happening since television became a thing. I could understand if a </w:t>
      </w:r>
      <w:proofErr w:type="gramStart"/>
      <w:r w:rsidRPr="0017046C">
        <w:rPr>
          <w:sz w:val="16"/>
        </w:rPr>
        <w:t>five year old</w:t>
      </w:r>
      <w:proofErr w:type="gramEnd"/>
      <w:r w:rsidRPr="0017046C">
        <w:rPr>
          <w:sz w:val="16"/>
        </w:rPr>
        <w:t xml:space="preserve"> wasn’t up to speed. </w:t>
      </w:r>
      <w:proofErr w:type="gramStart"/>
      <w:r w:rsidRPr="0017046C">
        <w:rPr>
          <w:sz w:val="16"/>
        </w:rPr>
        <w:t>But,</w:t>
      </w:r>
      <w:proofErr w:type="gramEnd"/>
      <w:r w:rsidRPr="0017046C">
        <w:rPr>
          <w:sz w:val="16"/>
        </w:rPr>
        <w:t xml:space="preserve"> we’re talking </w:t>
      </w:r>
      <w:proofErr w:type="spellStart"/>
      <w:r w:rsidRPr="0017046C">
        <w:rPr>
          <w:sz w:val="16"/>
        </w:rPr>
        <w:t>grown ups</w:t>
      </w:r>
      <w:proofErr w:type="spellEnd"/>
      <w:r w:rsidRPr="0017046C">
        <w:rPr>
          <w:sz w:val="16"/>
        </w:rPr>
        <w:t xml:space="preserve"> who read, go to the theater, watch television, read books. Black suffering is not news to anyone. However, it is expected, it plays a role in the American narrative. Certainly, the detailing of the suffering by Ta-Nehisi Coates in his piece: The Case For Reparations, is critical. It allows us to look at the issue in a different way. </w:t>
      </w:r>
      <w:r w:rsidRPr="00B91CDE">
        <w:rPr>
          <w:b/>
          <w:bCs/>
          <w:u w:val="single"/>
        </w:rPr>
        <w:t>Mr. Coates asked us to look at the impact of the violence done to Black human beings, outside of physical attacks on our bodies. He delineates the enactment of and the impact of the trauma. The impact is far reaching.</w:t>
      </w:r>
      <w:r w:rsidRPr="0017046C">
        <w:rPr>
          <w:sz w:val="16"/>
        </w:rPr>
        <w:t xml:space="preserve"> When someone was lynched or is murdered, or is economically violated, or is assaulted in a classroom (a classroom where children are to remain safe), it is an assault on our humanity. The violence impacts the mind, heart, body, our families, our livelihoods, our psychology. The violence is holistic, it is not simply done to the body. </w:t>
      </w:r>
      <w:r w:rsidRPr="007F4EA8">
        <w:rPr>
          <w:b/>
          <w:bCs/>
          <w:highlight w:val="green"/>
          <w:u w:val="single"/>
        </w:rPr>
        <w:t>This term, “Black body” should be reserved for Art</w:t>
      </w:r>
      <w:r w:rsidRPr="00B91CDE">
        <w:rPr>
          <w:b/>
          <w:bCs/>
          <w:u w:val="single"/>
        </w:rPr>
        <w:t xml:space="preserve">/for the canvas. </w:t>
      </w:r>
      <w:r w:rsidRPr="001A5591">
        <w:rPr>
          <w:b/>
          <w:bCs/>
          <w:u w:val="single"/>
        </w:rPr>
        <w:t>A canvas is a flat surface. A child sitting in a chair is not</w:t>
      </w:r>
      <w:r w:rsidRPr="00B91CDE">
        <w:rPr>
          <w:b/>
          <w:bCs/>
          <w:u w:val="single"/>
        </w:rPr>
        <w:t xml:space="preserve">. Somehow, this term has made its way into our conversation about Black lives. </w:t>
      </w:r>
      <w:r w:rsidRPr="0017046C">
        <w:rPr>
          <w:sz w:val="16"/>
        </w:rPr>
        <w:t xml:space="preserve">#BlackLivesMatter disrupts the idea that violence is simply done to our bodies. Yet, I see Writers continue to use the term “Black bodies”. Why? What purpose does that serve? </w:t>
      </w:r>
      <w:r w:rsidRPr="007F4EA8">
        <w:rPr>
          <w:b/>
          <w:bCs/>
          <w:highlight w:val="green"/>
          <w:u w:val="single"/>
        </w:rPr>
        <w:t>Why do we detach the body from the person? No one attacks, solely, a Black body</w:t>
      </w:r>
      <w:r w:rsidRPr="00B91CDE">
        <w:rPr>
          <w:b/>
          <w:bCs/>
          <w:u w:val="single"/>
        </w:rPr>
        <w:t xml:space="preserve">. Officer Ben Fields was attacking a Black child. Yes, in all of her wonder and awe. </w:t>
      </w:r>
      <w:r w:rsidRPr="001A5591">
        <w:rPr>
          <w:b/>
          <w:bCs/>
          <w:u w:val="single"/>
        </w:rPr>
        <w:t xml:space="preserve">He was </w:t>
      </w:r>
      <w:r w:rsidRPr="007F4EA8">
        <w:rPr>
          <w:b/>
          <w:bCs/>
          <w:highlight w:val="green"/>
          <w:u w:val="single"/>
        </w:rPr>
        <w:t xml:space="preserve">attacking </w:t>
      </w:r>
      <w:r w:rsidRPr="001A5591">
        <w:rPr>
          <w:b/>
          <w:bCs/>
          <w:u w:val="single"/>
        </w:rPr>
        <w:t xml:space="preserve">her </w:t>
      </w:r>
      <w:r w:rsidRPr="007F4EA8">
        <w:rPr>
          <w:b/>
          <w:bCs/>
          <w:highlight w:val="green"/>
          <w:u w:val="single"/>
        </w:rPr>
        <w:t xml:space="preserve">personhood because </w:t>
      </w:r>
      <w:r w:rsidRPr="001A5591">
        <w:rPr>
          <w:b/>
          <w:bCs/>
          <w:u w:val="single"/>
        </w:rPr>
        <w:t xml:space="preserve">he </w:t>
      </w:r>
      <w:r w:rsidRPr="007F4EA8">
        <w:rPr>
          <w:b/>
          <w:bCs/>
          <w:highlight w:val="green"/>
          <w:u w:val="single"/>
        </w:rPr>
        <w:t xml:space="preserve">devalued </w:t>
      </w:r>
      <w:r w:rsidRPr="001A5591">
        <w:rPr>
          <w:b/>
          <w:bCs/>
          <w:u w:val="single"/>
        </w:rPr>
        <w:t>it.</w:t>
      </w:r>
      <w:r w:rsidRPr="00B91CDE">
        <w:rPr>
          <w:b/>
          <w:bCs/>
          <w:u w:val="single"/>
        </w:rPr>
        <w:t xml:space="preserve"> He devalues Black life. As we heard, he is quite comfortable with his girlfriend’s Black body. I imagine, he expects that her Black body will twist and quiver in his presence. However, when a Black person, a child, who behaved like human beings do, in a way that is complicated or sorrowful or stuck or courageous or afraid, he met the vulnerability of that human being with violence because he expects the Black child to acquiesce to him. Not the body, the person. The child at Spring Valley High is not a Black body. She is a Black person. A Black person who was assaulted within the framework of violence that is metered out to Black people in America’s narrative</w:t>
      </w:r>
      <w:r w:rsidRPr="0017046C">
        <w:rPr>
          <w:sz w:val="16"/>
        </w:rPr>
        <w:t xml:space="preserve">. Black people are victimized and, somehow, we brought it on </w:t>
      </w:r>
      <w:proofErr w:type="spellStart"/>
      <w:proofErr w:type="gramStart"/>
      <w:r w:rsidRPr="0017046C">
        <w:rPr>
          <w:sz w:val="16"/>
        </w:rPr>
        <w:t>ourselves.The</w:t>
      </w:r>
      <w:proofErr w:type="spellEnd"/>
      <w:proofErr w:type="gramEnd"/>
      <w:r w:rsidRPr="0017046C">
        <w:rPr>
          <w:sz w:val="16"/>
        </w:rPr>
        <w:t xml:space="preserve"> same narrative of Black suffering over and over. Notice anything? Rarely, if ever, does the culture get indicted. It’s as if these acts are random and disconnected from a legacy. We hear repetitive tales of horrors done to Black people without context. We can indict one Officer or one shooter (</w:t>
      </w:r>
      <w:proofErr w:type="gramStart"/>
      <w:r w:rsidRPr="0017046C">
        <w:rPr>
          <w:sz w:val="16"/>
        </w:rPr>
        <w:t>i.e.</w:t>
      </w:r>
      <w:proofErr w:type="gramEnd"/>
      <w:r w:rsidRPr="0017046C">
        <w:rPr>
          <w:sz w:val="16"/>
        </w:rPr>
        <w:t xml:space="preserve"> Dylan Roof- who is treated to Burger King after murdering nine people). The culture, the very construction of it, holds a very special place for Black suffering. </w:t>
      </w:r>
      <w:r w:rsidRPr="001A5591">
        <w:rPr>
          <w:b/>
          <w:bCs/>
          <w:u w:val="single"/>
        </w:rPr>
        <w:t xml:space="preserve">Our </w:t>
      </w:r>
      <w:r w:rsidRPr="007F4EA8">
        <w:rPr>
          <w:b/>
          <w:bCs/>
          <w:highlight w:val="green"/>
          <w:u w:val="single"/>
        </w:rPr>
        <w:t xml:space="preserve">lives become valuable when </w:t>
      </w:r>
      <w:r w:rsidRPr="001A5591">
        <w:rPr>
          <w:b/>
          <w:bCs/>
          <w:u w:val="single"/>
        </w:rPr>
        <w:t xml:space="preserve">we reach the Evening News, after we are </w:t>
      </w:r>
      <w:r w:rsidRPr="007F4EA8">
        <w:rPr>
          <w:b/>
          <w:bCs/>
          <w:highlight w:val="green"/>
          <w:u w:val="single"/>
        </w:rPr>
        <w:t>dead</w:t>
      </w:r>
      <w:r w:rsidRPr="0017046C">
        <w:rPr>
          <w:b/>
          <w:bCs/>
          <w:u w:val="single"/>
        </w:rPr>
        <w:t xml:space="preserve"> or demeaned. </w:t>
      </w:r>
      <w:r w:rsidRPr="007F4EA8">
        <w:rPr>
          <w:b/>
          <w:bCs/>
          <w:highlight w:val="green"/>
          <w:u w:val="single"/>
        </w:rPr>
        <w:t xml:space="preserve">At that point, </w:t>
      </w:r>
      <w:r w:rsidRPr="001A5591">
        <w:rPr>
          <w:b/>
          <w:bCs/>
          <w:u w:val="single"/>
        </w:rPr>
        <w:t xml:space="preserve">we </w:t>
      </w:r>
      <w:r w:rsidRPr="007F4EA8">
        <w:rPr>
          <w:b/>
          <w:bCs/>
          <w:highlight w:val="green"/>
          <w:u w:val="single"/>
        </w:rPr>
        <w:t>become spectacle</w:t>
      </w:r>
      <w:r w:rsidRPr="0017046C">
        <w:rPr>
          <w:b/>
          <w:bCs/>
          <w:u w:val="single"/>
        </w:rPr>
        <w:t xml:space="preserve">. American theater. Dinner time theater, even. How do we rid ourselves of this social contract? One way is to </w:t>
      </w:r>
      <w:r w:rsidRPr="007F4EA8">
        <w:rPr>
          <w:b/>
          <w:bCs/>
          <w:highlight w:val="green"/>
          <w:u w:val="single"/>
        </w:rPr>
        <w:t>stop referring to</w:t>
      </w:r>
      <w:r w:rsidRPr="0017046C">
        <w:rPr>
          <w:b/>
          <w:bCs/>
          <w:u w:val="single"/>
        </w:rPr>
        <w:t xml:space="preserve"> </w:t>
      </w:r>
      <w:r w:rsidRPr="001A5591">
        <w:rPr>
          <w:b/>
          <w:bCs/>
          <w:u w:val="single"/>
        </w:rPr>
        <w:t>ourselves</w:t>
      </w:r>
      <w:r w:rsidRPr="0017046C">
        <w:rPr>
          <w:b/>
          <w:bCs/>
          <w:u w:val="single"/>
        </w:rPr>
        <w:t xml:space="preserve"> and </w:t>
      </w:r>
      <w:r w:rsidRPr="007F4EA8">
        <w:rPr>
          <w:b/>
          <w:bCs/>
          <w:u w:val="single"/>
        </w:rPr>
        <w:t>our</w:t>
      </w:r>
      <w:r w:rsidRPr="0017046C">
        <w:rPr>
          <w:b/>
          <w:bCs/>
          <w:u w:val="single"/>
        </w:rPr>
        <w:t xml:space="preserve"> assaulted and murdered </w:t>
      </w:r>
      <w:r w:rsidRPr="007F4EA8">
        <w:rPr>
          <w:b/>
          <w:bCs/>
          <w:highlight w:val="green"/>
          <w:u w:val="single"/>
        </w:rPr>
        <w:t>as “Black bodies</w:t>
      </w:r>
      <w:r w:rsidRPr="0017046C">
        <w:rPr>
          <w:b/>
          <w:bCs/>
          <w:u w:val="single"/>
        </w:rPr>
        <w:t>”. The fullness of their lives, of their thoughts, desires, feelings, moods, must be mined and shared along with the videos that are paraded before us. Who was the girl in the chair? I don’t need to know her identity</w:t>
      </w:r>
      <w:r w:rsidRPr="0017046C">
        <w:rPr>
          <w:sz w:val="16"/>
        </w:rPr>
        <w:t xml:space="preserve">. </w:t>
      </w:r>
      <w:proofErr w:type="gramStart"/>
      <w:r w:rsidRPr="0017046C">
        <w:rPr>
          <w:sz w:val="16"/>
        </w:rPr>
        <w:t>But,</w:t>
      </w:r>
      <w:proofErr w:type="gramEnd"/>
      <w:r w:rsidRPr="0017046C">
        <w:rPr>
          <w:sz w:val="16"/>
        </w:rPr>
        <w:t xml:space="preserve"> I want to know the totality of her life before that moment. </w:t>
      </w:r>
      <w:proofErr w:type="gramStart"/>
      <w:r w:rsidRPr="0017046C">
        <w:rPr>
          <w:sz w:val="16"/>
        </w:rPr>
        <w:t>And,</w:t>
      </w:r>
      <w:proofErr w:type="gramEnd"/>
      <w:r w:rsidRPr="0017046C">
        <w:rPr>
          <w:sz w:val="16"/>
        </w:rPr>
        <w:t xml:space="preserve"> I want to know the life of Officer Ben Fields. Who was he? How did he come to be a grown man who could assault a child? What did he see in that moment? Did he see himself, the mediocrity that his life had become? She, at 15, has the world before her. He, on the other hand, had realized his life, pretty much. That was all that he gets to be. And, in that moment, I hope, he cemented his fate. </w:t>
      </w:r>
      <w:r w:rsidRPr="0017046C">
        <w:rPr>
          <w:b/>
          <w:bCs/>
          <w:u w:val="single"/>
        </w:rPr>
        <w:t xml:space="preserve">The little girl, on the other hand, still has a chance to live. To create a life beyond that moment in the chair. She will be haunted by it but, hopefully, she can turn her scars into something that will shift her American narrative. </w:t>
      </w:r>
      <w:r w:rsidRPr="001A5591">
        <w:rPr>
          <w:b/>
          <w:bCs/>
          <w:u w:val="single"/>
        </w:rPr>
        <w:t xml:space="preserve">She is a </w:t>
      </w:r>
      <w:r w:rsidRPr="007F4EA8">
        <w:rPr>
          <w:b/>
          <w:bCs/>
          <w:highlight w:val="green"/>
          <w:u w:val="single"/>
        </w:rPr>
        <w:t>fully realized human being. She has</w:t>
      </w:r>
      <w:r w:rsidRPr="0017046C">
        <w:rPr>
          <w:b/>
          <w:bCs/>
          <w:u w:val="single"/>
        </w:rPr>
        <w:t xml:space="preserve"> joys, </w:t>
      </w:r>
      <w:r w:rsidRPr="007F4EA8">
        <w:rPr>
          <w:b/>
          <w:bCs/>
          <w:highlight w:val="green"/>
          <w:u w:val="single"/>
        </w:rPr>
        <w:t>pains</w:t>
      </w:r>
      <w:r w:rsidRPr="0017046C">
        <w:rPr>
          <w:b/>
          <w:bCs/>
          <w:u w:val="single"/>
        </w:rPr>
        <w:t xml:space="preserve">, dreams, hopes. She was never, solely, “a Black body”. Not in that moment and not in her future moments. She does not deserve to be labeled as such. </w:t>
      </w:r>
      <w:r w:rsidRPr="007F4EA8">
        <w:rPr>
          <w:b/>
          <w:bCs/>
          <w:highlight w:val="green"/>
          <w:u w:val="single"/>
        </w:rPr>
        <w:t xml:space="preserve">She is a Black person </w:t>
      </w:r>
      <w:r w:rsidRPr="001A5591">
        <w:rPr>
          <w:b/>
          <w:bCs/>
          <w:u w:val="single"/>
        </w:rPr>
        <w:t>whose Black body will heal</w:t>
      </w:r>
      <w:r w:rsidRPr="0017046C">
        <w:rPr>
          <w:b/>
          <w:bCs/>
          <w:u w:val="single"/>
        </w:rPr>
        <w:t>. Healing the rest of her, the rest of us, that’s the true challenge.</w:t>
      </w:r>
    </w:p>
    <w:p w14:paraId="393A6438" w14:textId="77777777" w:rsidR="00E014D0" w:rsidRPr="00F02AB0" w:rsidRDefault="00E014D0" w:rsidP="00E014D0">
      <w:pPr>
        <w:pStyle w:val="Heading4"/>
      </w:pPr>
      <w:r w:rsidRPr="00F02AB0">
        <w:t>Focus on the body creates conceptual problems of wholeness</w:t>
      </w:r>
      <w:r>
        <w:t xml:space="preserve"> which turns the case</w:t>
      </w:r>
      <w:r w:rsidRPr="00F02AB0">
        <w:t xml:space="preserve"> – </w:t>
      </w:r>
      <w:r>
        <w:t>it causes individuals to</w:t>
      </w:r>
      <w:r w:rsidRPr="00F02AB0">
        <w:t xml:space="preserve"> conjure up mental images of a </w:t>
      </w:r>
      <w:proofErr w:type="spellStart"/>
      <w:proofErr w:type="gramStart"/>
      <w:r w:rsidRPr="00F02AB0">
        <w:t>non disabled</w:t>
      </w:r>
      <w:proofErr w:type="spellEnd"/>
      <w:proofErr w:type="gramEnd"/>
      <w:r w:rsidRPr="00F02AB0">
        <w:t xml:space="preserve"> person </w:t>
      </w:r>
    </w:p>
    <w:p w14:paraId="6CA5588D" w14:textId="77777777" w:rsidR="00E014D0" w:rsidRDefault="00E014D0" w:rsidP="00E014D0">
      <w:pPr>
        <w:pStyle w:val="Heading4"/>
      </w:pPr>
      <w:bookmarkStart w:id="0" w:name="_Hlk78933416"/>
      <w:r>
        <w:t xml:space="preserve">The safety of the space is </w:t>
      </w:r>
      <w:r w:rsidRPr="007D235E">
        <w:rPr>
          <w:u w:val="single"/>
        </w:rPr>
        <w:t>prima facie</w:t>
      </w:r>
      <w:r>
        <w:t xml:space="preserve"> – we don’t know who’s winning if people </w:t>
      </w:r>
      <w:r w:rsidRPr="007D235E">
        <w:rPr>
          <w:u w:val="single"/>
        </w:rPr>
        <w:t>can’t engage</w:t>
      </w:r>
      <w:r>
        <w:t>. Anything that doesn’t immediately denounce atrocities excludes people who have and can experience them.</w:t>
      </w:r>
    </w:p>
    <w:p w14:paraId="1E42F9E2" w14:textId="77777777" w:rsidR="00E014D0" w:rsidRDefault="00E014D0" w:rsidP="00E014D0">
      <w:pPr>
        <w:rPr>
          <w:sz w:val="16"/>
          <w:szCs w:val="16"/>
        </w:rPr>
      </w:pPr>
      <w:proofErr w:type="spellStart"/>
      <w:r w:rsidRPr="007D235E">
        <w:rPr>
          <w:b/>
          <w:szCs w:val="26"/>
          <w:u w:val="single"/>
        </w:rPr>
        <w:t>Teehan</w:t>
      </w:r>
      <w:proofErr w:type="spellEnd"/>
      <w:r>
        <w:rPr>
          <w:b/>
        </w:rPr>
        <w:t xml:space="preserve"> </w:t>
      </w:r>
      <w:r w:rsidRPr="003F61E4">
        <w:rPr>
          <w:sz w:val="16"/>
          <w:szCs w:val="16"/>
        </w:rPr>
        <w:t xml:space="preserve">Ryan </w:t>
      </w:r>
      <w:proofErr w:type="spellStart"/>
      <w:r w:rsidRPr="003F61E4">
        <w:rPr>
          <w:sz w:val="16"/>
          <w:szCs w:val="16"/>
        </w:rPr>
        <w:t>Teehan</w:t>
      </w:r>
      <w:proofErr w:type="spellEnd"/>
      <w:r w:rsidRPr="003F61E4">
        <w:rPr>
          <w:sz w:val="16"/>
          <w:szCs w:val="16"/>
        </w:rPr>
        <w:t xml:space="preserve"> [NSD staffer and competitor from the Delbarton School] – NSD Update comment on the student protests at the TOC in 2014. </w:t>
      </w:r>
      <w:r>
        <w:rPr>
          <w:sz w:val="16"/>
          <w:szCs w:val="16"/>
        </w:rPr>
        <w:t>//Massa</w:t>
      </w:r>
    </w:p>
    <w:p w14:paraId="0A7912DE" w14:textId="77777777" w:rsidR="00E014D0" w:rsidRDefault="00E014D0" w:rsidP="00E014D0">
      <w:pPr>
        <w:rPr>
          <w:sz w:val="16"/>
        </w:rPr>
      </w:pPr>
      <w:r w:rsidRPr="00276E31">
        <w:rPr>
          <w:sz w:val="16"/>
        </w:rPr>
        <w:t xml:space="preserve">Honestly, I don't think that 99% of what has been said in this thread so far actually matters. It doesn't matter whether you think that these types of assumptions should be questioned. It doesn't matter what accepting this intuition could potentially do or not do. It doesn't matter if you see fit to make, incredibly trivializing and misplaced I might add, links between this and the Holocaust. </w:t>
      </w:r>
      <w:r w:rsidRPr="00276E31">
        <w:rPr>
          <w:b/>
          <w:szCs w:val="26"/>
          <w:u w:val="single"/>
        </w:rPr>
        <w:t xml:space="preserve">All </w:t>
      </w:r>
      <w:r w:rsidRPr="00276E31">
        <w:rPr>
          <w:sz w:val="16"/>
        </w:rPr>
        <w:t>of the</w:t>
      </w:r>
      <w:r w:rsidRPr="00276E31">
        <w:rPr>
          <w:b/>
          <w:szCs w:val="26"/>
          <w:u w:val="single"/>
        </w:rPr>
        <w:t xml:space="preserve"> arguments that talk about how </w:t>
      </w:r>
      <w:r w:rsidRPr="00FC1CB7">
        <w:rPr>
          <w:b/>
          <w:szCs w:val="26"/>
          <w:highlight w:val="green"/>
          <w:u w:val="single"/>
        </w:rPr>
        <w:t>debate is</w:t>
      </w:r>
      <w:r w:rsidRPr="00276E31">
        <w:rPr>
          <w:b/>
          <w:szCs w:val="26"/>
          <w:u w:val="single"/>
        </w:rPr>
        <w:t xml:space="preserve"> </w:t>
      </w:r>
      <w:r w:rsidRPr="00276E31">
        <w:rPr>
          <w:sz w:val="16"/>
        </w:rPr>
        <w:t xml:space="preserve">a </w:t>
      </w:r>
      <w:r w:rsidRPr="00276E31">
        <w:rPr>
          <w:b/>
          <w:szCs w:val="26"/>
          <w:u w:val="single"/>
        </w:rPr>
        <w:t xml:space="preserve">unique </w:t>
      </w:r>
      <w:r w:rsidRPr="00276E31">
        <w:rPr>
          <w:sz w:val="16"/>
        </w:rPr>
        <w:t>space for questioning assumptions</w:t>
      </w:r>
      <w:r w:rsidRPr="00276E31">
        <w:rPr>
          <w:b/>
          <w:szCs w:val="26"/>
          <w:u w:val="single"/>
        </w:rPr>
        <w:t xml:space="preserve"> </w:t>
      </w:r>
      <w:proofErr w:type="gramStart"/>
      <w:r w:rsidRPr="00276E31">
        <w:rPr>
          <w:b/>
          <w:szCs w:val="26"/>
          <w:u w:val="single"/>
        </w:rPr>
        <w:t xml:space="preserve">make </w:t>
      </w:r>
      <w:r w:rsidRPr="00FC1CB7">
        <w:rPr>
          <w:b/>
          <w:szCs w:val="26"/>
          <w:highlight w:val="green"/>
          <w:u w:val="single"/>
        </w:rPr>
        <w:t>an assumption</w:t>
      </w:r>
      <w:proofErr w:type="gramEnd"/>
      <w:r w:rsidRPr="00FC1CB7">
        <w:rPr>
          <w:b/>
          <w:szCs w:val="26"/>
          <w:highlight w:val="green"/>
          <w:u w:val="single"/>
        </w:rPr>
        <w:t xml:space="preserve"> of safety</w:t>
      </w:r>
      <w:r w:rsidRPr="00276E31">
        <w:rPr>
          <w:sz w:val="16"/>
        </w:rPr>
        <w:t>. They say that this is a space where one is safe to question assumptions and try new perspectives.</w:t>
      </w:r>
      <w:r w:rsidRPr="00276E31">
        <w:rPr>
          <w:b/>
          <w:szCs w:val="26"/>
          <w:u w:val="single"/>
        </w:rPr>
        <w:t xml:space="preserve"> That is not true </w:t>
      </w:r>
      <w:r w:rsidRPr="00276E31">
        <w:rPr>
          <w:sz w:val="16"/>
        </w:rPr>
        <w:t>for everyone.</w:t>
      </w:r>
      <w:r w:rsidRPr="00276E31">
        <w:rPr>
          <w:b/>
          <w:szCs w:val="26"/>
          <w:u w:val="single"/>
        </w:rPr>
        <w:t xml:space="preserve"> </w:t>
      </w:r>
      <w:r w:rsidRPr="00FC1CB7">
        <w:rPr>
          <w:b/>
          <w:szCs w:val="26"/>
          <w:highlight w:val="green"/>
          <w:u w:val="single"/>
        </w:rPr>
        <w:t>When we allow arguments that question the wrongness of racism</w:t>
      </w:r>
      <w:r w:rsidRPr="001079D8">
        <w:rPr>
          <w:b/>
          <w:szCs w:val="26"/>
          <w:u w:val="single"/>
        </w:rPr>
        <w:t>, sexism, homophobia, rape</w:t>
      </w:r>
      <w:r w:rsidRPr="00276E31">
        <w:rPr>
          <w:sz w:val="16"/>
        </w:rPr>
        <w:t>, lynching, etc.,</w:t>
      </w:r>
      <w:r w:rsidRPr="00276E31">
        <w:rPr>
          <w:b/>
          <w:szCs w:val="26"/>
          <w:u w:val="single"/>
        </w:rPr>
        <w:t xml:space="preserve"> </w:t>
      </w:r>
      <w:r w:rsidRPr="00FC1CB7">
        <w:rPr>
          <w:b/>
          <w:szCs w:val="26"/>
          <w:highlight w:val="green"/>
          <w:u w:val="single"/>
        </w:rPr>
        <w:t>we make debate unsafe for certain people.</w:t>
      </w:r>
      <w:r w:rsidRPr="001079D8">
        <w:rPr>
          <w:b/>
          <w:szCs w:val="26"/>
          <w:u w:val="single"/>
        </w:rPr>
        <w:t xml:space="preserve"> The idea that debate is a safe space to question all assumptions is </w:t>
      </w:r>
      <w:r w:rsidRPr="001079D8">
        <w:rPr>
          <w:sz w:val="16"/>
        </w:rPr>
        <w:t xml:space="preserve">the definition of </w:t>
      </w:r>
      <w:r w:rsidRPr="001079D8">
        <w:rPr>
          <w:b/>
          <w:szCs w:val="26"/>
          <w:u w:val="single"/>
        </w:rPr>
        <w:t>privilege</w:t>
      </w:r>
      <w:r w:rsidRPr="001079D8">
        <w:rPr>
          <w:sz w:val="16"/>
        </w:rPr>
        <w:t>,</w:t>
      </w:r>
      <w:r w:rsidRPr="00276E31">
        <w:rPr>
          <w:sz w:val="16"/>
        </w:rPr>
        <w:t xml:space="preserve"> it begins with an idea of a debater that can question every assumption.</w:t>
      </w:r>
      <w:r w:rsidRPr="00276E31">
        <w:rPr>
          <w:b/>
          <w:szCs w:val="26"/>
          <w:u w:val="single"/>
        </w:rPr>
        <w:t xml:space="preserve"> </w:t>
      </w:r>
      <w:r w:rsidRPr="00FC1CB7">
        <w:rPr>
          <w:b/>
          <w:szCs w:val="26"/>
          <w:highlight w:val="green"/>
          <w:u w:val="single"/>
        </w:rPr>
        <w:t>People who face</w:t>
      </w:r>
      <w:r w:rsidRPr="001079D8">
        <w:rPr>
          <w:b/>
          <w:szCs w:val="26"/>
          <w:u w:val="single"/>
        </w:rPr>
        <w:t xml:space="preserve"> the actual </w:t>
      </w:r>
      <w:r w:rsidRPr="00FC1CB7">
        <w:rPr>
          <w:b/>
          <w:szCs w:val="26"/>
          <w:highlight w:val="green"/>
          <w:u w:val="single"/>
        </w:rPr>
        <w:t>effects</w:t>
      </w:r>
      <w:r w:rsidRPr="00276E31">
        <w:rPr>
          <w:b/>
          <w:szCs w:val="26"/>
          <w:u w:val="single"/>
        </w:rPr>
        <w:t xml:space="preserve"> </w:t>
      </w:r>
      <w:r w:rsidRPr="00276E31">
        <w:rPr>
          <w:sz w:val="16"/>
        </w:rPr>
        <w:t>of the aforementioned things</w:t>
      </w:r>
      <w:r w:rsidRPr="00276E31">
        <w:rPr>
          <w:b/>
          <w:szCs w:val="26"/>
          <w:u w:val="single"/>
        </w:rPr>
        <w:t xml:space="preserve"> </w:t>
      </w:r>
      <w:r w:rsidRPr="00FC1CB7">
        <w:rPr>
          <w:b/>
          <w:szCs w:val="26"/>
          <w:highlight w:val="green"/>
          <w:u w:val="single"/>
        </w:rPr>
        <w:t xml:space="preserve">cannot question those </w:t>
      </w:r>
      <w:proofErr w:type="gramStart"/>
      <w:r w:rsidRPr="00FC1CB7">
        <w:rPr>
          <w:b/>
          <w:szCs w:val="26"/>
          <w:highlight w:val="green"/>
          <w:u w:val="single"/>
        </w:rPr>
        <w:t>assumptions</w:t>
      </w:r>
      <w:r w:rsidRPr="00FC1CB7">
        <w:rPr>
          <w:b/>
          <w:szCs w:val="26"/>
          <w:u w:val="single"/>
        </w:rPr>
        <w:t>, and</w:t>
      </w:r>
      <w:proofErr w:type="gramEnd"/>
      <w:r w:rsidRPr="00FC1CB7">
        <w:rPr>
          <w:b/>
          <w:szCs w:val="26"/>
          <w:u w:val="single"/>
        </w:rPr>
        <w:t xml:space="preserve"> </w:t>
      </w:r>
      <w:r w:rsidRPr="00FC1CB7">
        <w:rPr>
          <w:b/>
          <w:szCs w:val="26"/>
          <w:highlight w:val="green"/>
          <w:u w:val="single"/>
        </w:rPr>
        <w:t>making debate</w:t>
      </w:r>
      <w:r w:rsidRPr="00276E31">
        <w:rPr>
          <w:b/>
          <w:szCs w:val="26"/>
          <w:u w:val="single"/>
        </w:rPr>
        <w:t xml:space="preserve"> </w:t>
      </w:r>
      <w:r w:rsidRPr="00276E31">
        <w:rPr>
          <w:sz w:val="16"/>
        </w:rPr>
        <w:t xml:space="preserve">a space </w:t>
      </w:r>
      <w:r w:rsidRPr="00FC1CB7">
        <w:rPr>
          <w:b/>
          <w:szCs w:val="26"/>
          <w:u w:val="single"/>
        </w:rPr>
        <w:t xml:space="preserve">built around the idea that they can is </w:t>
      </w:r>
      <w:r w:rsidRPr="00FC1CB7">
        <w:rPr>
          <w:b/>
          <w:szCs w:val="26"/>
          <w:highlight w:val="green"/>
          <w:u w:val="single"/>
        </w:rPr>
        <w:t>hostile</w:t>
      </w:r>
      <w:r w:rsidRPr="00276E31">
        <w:rPr>
          <w:u w:val="single"/>
        </w:rPr>
        <w:t>.</w:t>
      </w:r>
      <w:r w:rsidRPr="00276E31">
        <w:rPr>
          <w:sz w:val="16"/>
        </w:rPr>
        <w:t xml:space="preserve"> So, you really have a choice. Either 1) say that you do not want these people to debate so that you can let people question the wrongness of everything I listed before, 2) say that you care more about letting debaters question those things than making debate safe for everyone, or 3) make it so that saying things that make debate unsafe has actual repercussions. On "</w:t>
      </w:r>
      <w:r w:rsidRPr="00276E31">
        <w:rPr>
          <w:b/>
          <w:szCs w:val="26"/>
          <w:u w:val="single"/>
        </w:rPr>
        <w:t>debate is not the real world</w:t>
      </w:r>
      <w:r w:rsidRPr="00276E31">
        <w:rPr>
          <w:sz w:val="16"/>
        </w:rPr>
        <w:t xml:space="preserve">". </w:t>
      </w:r>
      <w:r w:rsidRPr="00276E31">
        <w:rPr>
          <w:b/>
          <w:szCs w:val="26"/>
          <w:u w:val="single"/>
        </w:rPr>
        <w:t xml:space="preserve">Only for people who can separate their existence in "the real world" from their existence in debate. </w:t>
      </w:r>
      <w:r w:rsidRPr="00276E31">
        <w:rPr>
          <w:sz w:val="16"/>
        </w:rPr>
        <w:t xml:space="preserve">That means privileged, white, heterosexual males like </w:t>
      </w:r>
      <w:proofErr w:type="gramStart"/>
      <w:r w:rsidRPr="00276E31">
        <w:rPr>
          <w:sz w:val="16"/>
        </w:rPr>
        <w:t>myself</w:t>
      </w:r>
      <w:proofErr w:type="gramEnd"/>
      <w:r w:rsidRPr="00276E31">
        <w:rPr>
          <w:sz w:val="16"/>
        </w:rPr>
        <w:t>. I don't understand how you can make this sweeping claim when some people are clearly harmed by these arguments.</w:t>
      </w:r>
      <w:r w:rsidRPr="00276E31">
        <w:rPr>
          <w:b/>
          <w:szCs w:val="26"/>
          <w:u w:val="single"/>
        </w:rPr>
        <w:t xml:space="preserve"> At the end of the day, you have to figure out whether you care about debate being safe for everyone </w:t>
      </w:r>
      <w:r w:rsidRPr="00276E31">
        <w:rPr>
          <w:sz w:val="16"/>
        </w:rPr>
        <w:t>involved. I don't think anyone has contested that these arguments make debate unsafe for certain people</w:t>
      </w:r>
      <w:r w:rsidRPr="00FC1CB7">
        <w:rPr>
          <w:b/>
          <w:bCs/>
          <w:szCs w:val="26"/>
          <w:u w:val="single"/>
        </w:rPr>
        <w:t xml:space="preserve">. </w:t>
      </w:r>
      <w:r w:rsidRPr="00FC1CB7">
        <w:rPr>
          <w:b/>
          <w:bCs/>
          <w:szCs w:val="26"/>
          <w:highlight w:val="green"/>
          <w:u w:val="single"/>
        </w:rPr>
        <w:t>If you care</w:t>
      </w:r>
      <w:r w:rsidRPr="00FC1CB7">
        <w:rPr>
          <w:b/>
          <w:bCs/>
          <w:szCs w:val="26"/>
          <w:u w:val="single"/>
        </w:rPr>
        <w:t xml:space="preserve"> at all </w:t>
      </w:r>
      <w:r w:rsidRPr="00FC1CB7">
        <w:rPr>
          <w:b/>
          <w:bCs/>
          <w:szCs w:val="26"/>
          <w:highlight w:val="green"/>
          <w:u w:val="single"/>
        </w:rPr>
        <w:t>about</w:t>
      </w:r>
      <w:r w:rsidRPr="00FC1CB7">
        <w:rPr>
          <w:b/>
          <w:bCs/>
          <w:szCs w:val="26"/>
          <w:u w:val="single"/>
        </w:rPr>
        <w:t xml:space="preserve"> the </w:t>
      </w:r>
      <w:r w:rsidRPr="00FC1CB7">
        <w:rPr>
          <w:b/>
          <w:bCs/>
          <w:szCs w:val="26"/>
          <w:highlight w:val="green"/>
          <w:u w:val="single"/>
        </w:rPr>
        <w:t xml:space="preserve">people involved in </w:t>
      </w:r>
      <w:proofErr w:type="gramStart"/>
      <w:r w:rsidRPr="00FC1CB7">
        <w:rPr>
          <w:b/>
          <w:bCs/>
          <w:szCs w:val="26"/>
          <w:highlight w:val="green"/>
          <w:u w:val="single"/>
        </w:rPr>
        <w:t>debate</w:t>
      </w:r>
      <w:proofErr w:type="gramEnd"/>
      <w:r w:rsidRPr="00FC1CB7">
        <w:rPr>
          <w:b/>
          <w:bCs/>
          <w:szCs w:val="26"/>
          <w:highlight w:val="green"/>
          <w:u w:val="single"/>
        </w:rPr>
        <w:t xml:space="preserve"> then don't vote on these arguments</w:t>
      </w:r>
      <w:r w:rsidRPr="00276E31">
        <w:rPr>
          <w:sz w:val="16"/>
        </w:rPr>
        <w:t>. If you care about the safety and wellbeing of competitors, then don't vote on these arguments. If you don't, then I honestly don't understand why you give up your time to coach and/or judge. The pay can't be that good. I don't believe that you're just in it for the money, which is why I ask you to ask yourselves whether you can justify making debate unsafe for certain people.</w:t>
      </w:r>
    </w:p>
    <w:bookmarkEnd w:id="0"/>
    <w:p w14:paraId="260D5D28" w14:textId="332E44DF" w:rsidR="00A133F6" w:rsidRDefault="00E014D0" w:rsidP="00E014D0">
      <w:pPr>
        <w:tabs>
          <w:tab w:val="left" w:pos="6780"/>
        </w:tabs>
      </w:pPr>
      <w:r>
        <w:tab/>
      </w:r>
    </w:p>
    <w:p w14:paraId="432E0247" w14:textId="54A14EEF" w:rsidR="00E014D0" w:rsidRPr="00E014D0" w:rsidRDefault="00A133F6" w:rsidP="00123CC6">
      <w:pPr>
        <w:pStyle w:val="Heading2"/>
      </w:pPr>
      <w:r>
        <w:t>On Case</w:t>
      </w:r>
    </w:p>
    <w:sectPr w:rsidR="00E014D0" w:rsidRPr="00E014D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DAF85" w14:textId="77777777" w:rsidR="00870C84" w:rsidRDefault="00870C84" w:rsidP="00E014D0">
      <w:pPr>
        <w:spacing w:after="0" w:line="240" w:lineRule="auto"/>
      </w:pPr>
      <w:r>
        <w:separator/>
      </w:r>
    </w:p>
  </w:endnote>
  <w:endnote w:type="continuationSeparator" w:id="0">
    <w:p w14:paraId="2CD4C660" w14:textId="77777777" w:rsidR="00870C84" w:rsidRDefault="00870C84" w:rsidP="00E014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2EB7A" w14:textId="77777777" w:rsidR="00870C84" w:rsidRDefault="00870C84" w:rsidP="00E014D0">
      <w:pPr>
        <w:spacing w:after="0" w:line="240" w:lineRule="auto"/>
      </w:pPr>
      <w:r>
        <w:separator/>
      </w:r>
    </w:p>
  </w:footnote>
  <w:footnote w:type="continuationSeparator" w:id="0">
    <w:p w14:paraId="5BB43B40" w14:textId="77777777" w:rsidR="00870C84" w:rsidRDefault="00870C84" w:rsidP="00E014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C2740"/>
    <w:rsid w:val="000139A3"/>
    <w:rsid w:val="000E0007"/>
    <w:rsid w:val="00100833"/>
    <w:rsid w:val="00104529"/>
    <w:rsid w:val="00105942"/>
    <w:rsid w:val="00107396"/>
    <w:rsid w:val="00123CC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70C84"/>
    <w:rsid w:val="008B3ECB"/>
    <w:rsid w:val="008B4E85"/>
    <w:rsid w:val="008C1B2E"/>
    <w:rsid w:val="0091627E"/>
    <w:rsid w:val="0097032B"/>
    <w:rsid w:val="009D2EAD"/>
    <w:rsid w:val="009D54B2"/>
    <w:rsid w:val="009E1922"/>
    <w:rsid w:val="009F7ED2"/>
    <w:rsid w:val="00A133F6"/>
    <w:rsid w:val="00A93661"/>
    <w:rsid w:val="00A95652"/>
    <w:rsid w:val="00AC0AB8"/>
    <w:rsid w:val="00AC2740"/>
    <w:rsid w:val="00B33C6D"/>
    <w:rsid w:val="00B4508F"/>
    <w:rsid w:val="00B55AD5"/>
    <w:rsid w:val="00B8057C"/>
    <w:rsid w:val="00BD6238"/>
    <w:rsid w:val="00BF593B"/>
    <w:rsid w:val="00BF773A"/>
    <w:rsid w:val="00BF7E81"/>
    <w:rsid w:val="00C019A0"/>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00AB"/>
    <w:rsid w:val="00DA1C92"/>
    <w:rsid w:val="00DA25D4"/>
    <w:rsid w:val="00DA6538"/>
    <w:rsid w:val="00E014D0"/>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027B1"/>
  <w15:chartTrackingRefBased/>
  <w15:docId w15:val="{0C499B80-483A-403C-B2C3-982C08C57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5"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23CC6"/>
    <w:rPr>
      <w:rFonts w:ascii="Calibri" w:hAnsi="Calibri"/>
    </w:rPr>
  </w:style>
  <w:style w:type="paragraph" w:styleId="Heading1">
    <w:name w:val="heading 1"/>
    <w:aliases w:val="Pocket"/>
    <w:basedOn w:val="Normal"/>
    <w:next w:val="Normal"/>
    <w:link w:val="Heading1Char"/>
    <w:qFormat/>
    <w:rsid w:val="00123C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23CC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23CC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23CC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23C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3CC6"/>
  </w:style>
  <w:style w:type="character" w:customStyle="1" w:styleId="Heading1Char">
    <w:name w:val="Heading 1 Char"/>
    <w:aliases w:val="Pocket Char"/>
    <w:basedOn w:val="DefaultParagraphFont"/>
    <w:link w:val="Heading1"/>
    <w:rsid w:val="00123CC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23CC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23CC6"/>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123CC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7"/>
    <w:qFormat/>
    <w:rsid w:val="00123CC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23CC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cite,9.5 "/>
    <w:basedOn w:val="DefaultParagraphFont"/>
    <w:uiPriority w:val="6"/>
    <w:qFormat/>
    <w:rsid w:val="00123CC6"/>
    <w:rPr>
      <w:b w:val="0"/>
      <w:sz w:val="22"/>
      <w:u w:val="single"/>
    </w:rPr>
  </w:style>
  <w:style w:type="character" w:styleId="Hyperlink">
    <w:name w:val="Hyperlink"/>
    <w:aliases w:val="heading 1 (block title),Read,Important,Card Text,Internet Link,Analytic Text,Internet link,Char Char1,Heading 3 Char1,Block Char1,No Underline Char1,Char Char Char Char Char Char Char Char1,Text 7 Char1,Tags v 2 Char1,Heading 3 Char Char Char1"/>
    <w:basedOn w:val="DefaultParagraphFont"/>
    <w:uiPriority w:val="99"/>
    <w:unhideWhenUsed/>
    <w:rsid w:val="00123CC6"/>
    <w:rPr>
      <w:color w:val="auto"/>
      <w:u w:val="none"/>
    </w:rPr>
  </w:style>
  <w:style w:type="character" w:styleId="FollowedHyperlink">
    <w:name w:val="FollowedHyperlink"/>
    <w:basedOn w:val="DefaultParagraphFont"/>
    <w:uiPriority w:val="99"/>
    <w:semiHidden/>
    <w:unhideWhenUsed/>
    <w:rsid w:val="00123CC6"/>
    <w:rPr>
      <w:color w:val="auto"/>
      <w:u w:val="none"/>
    </w:rPr>
  </w:style>
  <w:style w:type="paragraph" w:customStyle="1" w:styleId="textbold">
    <w:name w:val="text bold"/>
    <w:basedOn w:val="Normal"/>
    <w:link w:val="Emphasis"/>
    <w:uiPriority w:val="7"/>
    <w:qFormat/>
    <w:rsid w:val="00A133F6"/>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styleId="FootnoteReference">
    <w:name w:val="footnote reference"/>
    <w:basedOn w:val="DefaultParagraphFont"/>
    <w:uiPriority w:val="99"/>
    <w:semiHidden/>
    <w:unhideWhenUsed/>
    <w:rsid w:val="00E014D0"/>
    <w:rPr>
      <w:vertAlign w:val="superscript"/>
    </w:rPr>
  </w:style>
  <w:style w:type="paragraph" w:styleId="FootnoteText">
    <w:name w:val="footnote text"/>
    <w:basedOn w:val="Normal"/>
    <w:link w:val="FootnoteTextChar"/>
    <w:uiPriority w:val="99"/>
    <w:semiHidden/>
    <w:unhideWhenUsed/>
    <w:rsid w:val="00E014D0"/>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E014D0"/>
    <w:rPr>
      <w:rFonts w:ascii="Times New Roman" w:hAnsi="Times New Roman"/>
      <w:sz w:val="20"/>
      <w:szCs w:val="20"/>
    </w:rPr>
  </w:style>
  <w:style w:type="character" w:customStyle="1" w:styleId="apple-converted-space">
    <w:name w:val="apple-converted-space"/>
    <w:basedOn w:val="DefaultParagraphFont"/>
    <w:rsid w:val="00E014D0"/>
  </w:style>
  <w:style w:type="paragraph" w:customStyle="1" w:styleId="Scrunched">
    <w:name w:val="Scrunched"/>
    <w:basedOn w:val="Normal"/>
    <w:next w:val="Normal"/>
    <w:rsid w:val="00E014D0"/>
    <w:pPr>
      <w:spacing w:after="0" w:line="240" w:lineRule="auto"/>
    </w:pPr>
    <w:rPr>
      <w:rFonts w:ascii="Times New Roman" w:hAnsi="Times New Roman"/>
      <w:sz w:val="24"/>
    </w:rPr>
  </w:style>
  <w:style w:type="character" w:customStyle="1" w:styleId="TitleChar">
    <w:name w:val="Title Char"/>
    <w:aliases w:val="Bold Underlined Char,UNDERLINE Char,Cites and Cards Char,title Char,Block Heading Char,Read This Char"/>
    <w:basedOn w:val="DefaultParagraphFont"/>
    <w:link w:val="Title"/>
    <w:uiPriority w:val="5"/>
    <w:qFormat/>
    <w:rsid w:val="00E014D0"/>
    <w:rPr>
      <w:b/>
      <w:sz w:val="26"/>
      <w:u w:val="single"/>
    </w:rPr>
  </w:style>
  <w:style w:type="paragraph" w:styleId="Title">
    <w:name w:val="Title"/>
    <w:aliases w:val="Bold Underlined,UNDERLINE,Cites and Cards,title,Block Heading,Read This"/>
    <w:basedOn w:val="Normal"/>
    <w:next w:val="Subtitle"/>
    <w:link w:val="TitleChar"/>
    <w:uiPriority w:val="5"/>
    <w:qFormat/>
    <w:rsid w:val="00E014D0"/>
    <w:pPr>
      <w:suppressAutoHyphens/>
      <w:spacing w:line="480" w:lineRule="auto"/>
      <w:jc w:val="center"/>
    </w:pPr>
    <w:rPr>
      <w:rFonts w:asciiTheme="minorHAnsi" w:hAnsiTheme="minorHAnsi"/>
      <w:b/>
      <w:sz w:val="26"/>
      <w:u w:val="single"/>
    </w:rPr>
  </w:style>
  <w:style w:type="character" w:customStyle="1" w:styleId="TitleChar1">
    <w:name w:val="Title Char1"/>
    <w:basedOn w:val="DefaultParagraphFont"/>
    <w:uiPriority w:val="99"/>
    <w:semiHidden/>
    <w:rsid w:val="00E014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99"/>
    <w:semiHidden/>
    <w:unhideWhenUsed/>
    <w:qFormat/>
    <w:rsid w:val="00E014D0"/>
    <w:pPr>
      <w:numPr>
        <w:ilvl w:val="1"/>
      </w:numPr>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99"/>
    <w:semiHidden/>
    <w:rsid w:val="00E014D0"/>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anarchistlibrary.org/library/baedan-baeda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6329</Words>
  <Characters>36079</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3</cp:revision>
  <dcterms:created xsi:type="dcterms:W3CDTF">2021-10-30T18:06:00Z</dcterms:created>
  <dcterms:modified xsi:type="dcterms:W3CDTF">2022-01-28T05:03:00Z</dcterms:modified>
</cp:coreProperties>
</file>