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DACD4" w14:textId="77777777" w:rsidR="00FE33F8" w:rsidRDefault="00FE33F8" w:rsidP="00FE33F8">
      <w:pPr>
        <w:pStyle w:val="Heading1"/>
      </w:pPr>
      <w:r>
        <w:t>1NC vs Harvard Westlake JH</w:t>
      </w:r>
    </w:p>
    <w:p w14:paraId="719C2A70" w14:textId="77777777" w:rsidR="00FE33F8" w:rsidRDefault="00FE33F8" w:rsidP="00FE33F8">
      <w:pPr>
        <w:pStyle w:val="Heading2"/>
      </w:pPr>
      <w:r>
        <w:t>1NC</w:t>
      </w:r>
    </w:p>
    <w:p w14:paraId="0F14FA69" w14:textId="77777777" w:rsidR="00FE33F8" w:rsidRDefault="00FE33F8" w:rsidP="00FE33F8">
      <w:pPr>
        <w:pStyle w:val="Heading3"/>
      </w:pPr>
      <w:r>
        <w:t>1</w:t>
      </w:r>
    </w:p>
    <w:p w14:paraId="32D73B07" w14:textId="77777777" w:rsidR="00FE33F8" w:rsidRPr="009802CC" w:rsidRDefault="00FE33F8" w:rsidP="00FE33F8">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06004DD1" w14:textId="77777777" w:rsidR="00FE33F8" w:rsidRDefault="00FE33F8" w:rsidP="00FE33F8">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4B60F56" w14:textId="77777777" w:rsidR="00FE33F8" w:rsidRPr="006525C8" w:rsidRDefault="00FE33F8" w:rsidP="00FE33F8">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677729DC" w14:textId="77777777" w:rsidR="00FE33F8" w:rsidRDefault="00FE33F8" w:rsidP="00FE33F8">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618DD208" w14:textId="77777777" w:rsidR="00FE33F8" w:rsidRPr="009802CC" w:rsidRDefault="00FE33F8" w:rsidP="00FE33F8">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bCs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18BF7971" w14:textId="77777777" w:rsidR="00FE33F8" w:rsidRPr="002E3A75" w:rsidRDefault="00FE33F8" w:rsidP="00FE33F8">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04A2932F" w14:textId="77777777" w:rsidR="00FE33F8" w:rsidRPr="00AF28CA" w:rsidRDefault="00FE33F8" w:rsidP="00FE33F8">
      <w:pPr>
        <w:pStyle w:val="Heading4"/>
        <w:spacing w:before="0" w:after="80" w:line="276" w:lineRule="auto"/>
        <w:rPr>
          <w:rFonts w:cs="Calibri"/>
          <w:color w:val="000000" w:themeColor="text1"/>
        </w:rPr>
      </w:pPr>
      <w:r>
        <w:rPr>
          <w:rFonts w:cs="Calibri"/>
          <w:color w:val="000000" w:themeColor="text1"/>
        </w:rPr>
        <w:t xml:space="preserve">Communicative </w:t>
      </w:r>
      <w:r w:rsidRPr="006948C8">
        <w:rPr>
          <w:rFonts w:cs="Calibri"/>
          <w:color w:val="000000" w:themeColor="text1"/>
        </w:rPr>
        <w:t>spaces such as debate privilege those who can conform to marketable forms of affect and marginalizes those deemed incompetent. The drive to perform means disabled bodies are always regulated to the bottom of the communicative register.</w:t>
      </w:r>
    </w:p>
    <w:p w14:paraId="6BF52F37" w14:textId="77777777" w:rsidR="00FE33F8" w:rsidRPr="009802CC" w:rsidRDefault="00FE33F8" w:rsidP="00FE33F8">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38213336" w14:textId="77777777" w:rsidR="00FE33F8" w:rsidRDefault="00FE33F8" w:rsidP="00FE33F8">
      <w:pPr>
        <w:spacing w:line="276" w:lineRule="auto"/>
        <w:rPr>
          <w:color w:val="000000" w:themeColor="text1"/>
          <w:sz w:val="16"/>
          <w:szCs w:val="1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6CB67D8D" w14:textId="77777777" w:rsidR="00FE33F8" w:rsidRPr="00841881" w:rsidRDefault="00FE33F8" w:rsidP="00FE33F8">
      <w:pPr>
        <w:pStyle w:val="Heading4"/>
      </w:pPr>
      <w:r w:rsidRPr="00841881">
        <w:t xml:space="preserve">Academia is riddled with ableism – knowledge production requires assumptions to be made, and absent talking about disability, those assumptions are always violent. If you aren’t part of the solution, </w:t>
      </w:r>
      <w:proofErr w:type="gramStart"/>
      <w:r w:rsidRPr="00841881">
        <w:t>you’re</w:t>
      </w:r>
      <w:proofErr w:type="gramEnd"/>
      <w:r w:rsidRPr="00841881">
        <w:t xml:space="preserve"> part of the problem – their failure to proactively discuss questions of disability is both a link and an epistemic indict –</w:t>
      </w:r>
      <w:r>
        <w:t xml:space="preserve"> </w:t>
      </w:r>
      <w:r w:rsidRPr="00841881">
        <w:t>so anything that doesn’t begin with the question of disability allows for ableism to infiltrate modes of thought which means we’re an epistemic prerequisite. Thus, the role of the ballot is to vote for the debater who bests methodologically deconstructs ableism.</w:t>
      </w:r>
    </w:p>
    <w:p w14:paraId="2FFB6962" w14:textId="77777777" w:rsidR="00FE33F8" w:rsidRPr="00D7136D" w:rsidRDefault="00FE33F8" w:rsidP="00FE33F8">
      <w:pPr>
        <w:spacing w:after="0"/>
        <w:rPr>
          <w:sz w:val="16"/>
          <w:szCs w:val="16"/>
        </w:rPr>
      </w:pPr>
      <w:r w:rsidRPr="009802CC">
        <w:rPr>
          <w:rStyle w:val="Style13ptBold"/>
        </w:rPr>
        <w:t>Campbell 13</w:t>
      </w:r>
      <w:r w:rsidRPr="009802CC">
        <w:t xml:space="preserve"> </w:t>
      </w:r>
      <w:r w:rsidRPr="007E66D3">
        <w:rPr>
          <w:sz w:val="16"/>
          <w:szCs w:val="16"/>
        </w:rPr>
        <w:t xml:space="preserve">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7E66D3">
        <w:rPr>
          <w:sz w:val="16"/>
          <w:szCs w:val="16"/>
        </w:rPr>
        <w:t>Empowerment</w:t>
      </w:r>
      <w:proofErr w:type="gramEnd"/>
      <w:r w:rsidRPr="007E66D3">
        <w:rPr>
          <w:sz w:val="16"/>
          <w:szCs w:val="16"/>
        </w:rPr>
        <w:t xml:space="preserve"> and the Criminal Law</w:t>
      </w:r>
      <w:r>
        <w:rPr>
          <w:sz w:val="16"/>
          <w:szCs w:val="16"/>
        </w:rPr>
        <w:t xml:space="preserve"> //ACCS JM</w:t>
      </w:r>
    </w:p>
    <w:p w14:paraId="5B06A273" w14:textId="77777777" w:rsidR="00FE33F8" w:rsidRPr="00BC373A" w:rsidRDefault="00FE33F8" w:rsidP="00FE33F8">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85837">
        <w:rPr>
          <w:rStyle w:val="Emphasis"/>
          <w:highlight w:val="green"/>
        </w:rPr>
        <w:t>Ableism is</w:t>
      </w:r>
      <w:r w:rsidRPr="00985837">
        <w:rPr>
          <w:rStyle w:val="StyleUnderline"/>
        </w:rPr>
        <w:t xml:space="preserve"> deeply</w:t>
      </w:r>
      <w:r w:rsidRPr="00985837">
        <w:rPr>
          <w:rStyle w:val="Emphasis"/>
        </w:rPr>
        <w:t xml:space="preserve"> </w:t>
      </w:r>
      <w:r w:rsidRPr="00985837">
        <w:rPr>
          <w:rStyle w:val="Emphasis"/>
          <w:highlight w:val="green"/>
        </w:rPr>
        <w:t>seeded at the level of knowledge systems</w:t>
      </w:r>
      <w:r w:rsidRPr="00985837">
        <w:rPr>
          <w:rStyle w:val="StyleUnderline"/>
        </w:rPr>
        <w:t xml:space="preserve"> of life, </w:t>
      </w:r>
      <w:proofErr w:type="gramStart"/>
      <w:r w:rsidRPr="00985837">
        <w:rPr>
          <w:rStyle w:val="StyleUnderline"/>
        </w:rPr>
        <w:t>personhood</w:t>
      </w:r>
      <w:proofErr w:type="gramEnd"/>
      <w:r w:rsidRPr="00985837">
        <w:rPr>
          <w:rStyle w:val="StyleUnderline"/>
        </w:rPr>
        <w:t xml:space="preserve"> and </w:t>
      </w:r>
      <w:proofErr w:type="spellStart"/>
      <w:r w:rsidRPr="00985837">
        <w:rPr>
          <w:rStyle w:val="StyleUnderline"/>
        </w:rPr>
        <w:t>liveability</w:t>
      </w:r>
      <w:proofErr w:type="spellEnd"/>
      <w:r w:rsidRPr="00985837">
        <w:rPr>
          <w:rStyle w:val="StyleUnderline"/>
        </w:rPr>
        <w:t xml:space="preserve">.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828D3">
        <w:rPr>
          <w:rStyle w:val="Emphasis"/>
          <w:highlight w:val="green"/>
        </w:rPr>
        <w:t xml:space="preserve">it is a </w:t>
      </w:r>
      <w:r w:rsidRPr="00985837">
        <w:rPr>
          <w:rStyle w:val="Emphasis"/>
          <w:highlight w:val="green"/>
        </w:rPr>
        <w:t>schema of perfection</w:t>
      </w:r>
      <w:r w:rsidRPr="00985837">
        <w:rPr>
          <w:rStyle w:val="StyleUnderline"/>
        </w:rPr>
        <w:t xml:space="preserve">, </w:t>
      </w:r>
      <w:r w:rsidRPr="00985837">
        <w:rPr>
          <w:rStyle w:val="Emphasis"/>
        </w:rPr>
        <w:t>a deep way of thinking about bodies</w:t>
      </w:r>
      <w:r w:rsidRPr="00985837">
        <w:rPr>
          <w:rStyle w:val="StyleUnderline"/>
        </w:rPr>
        <w:t xml:space="preserve">, </w:t>
      </w:r>
      <w:proofErr w:type="gramStart"/>
      <w:r w:rsidRPr="00985837">
        <w:rPr>
          <w:rStyle w:val="StyleUnderline"/>
        </w:rPr>
        <w:t>wholeness</w:t>
      </w:r>
      <w:proofErr w:type="gramEnd"/>
      <w:r w:rsidRPr="00985837">
        <w:rPr>
          <w:rStyle w:val="StyleUnderline"/>
        </w:rPr>
        <w:t xml:space="preserve">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 xml:space="preserve">Ableism is a set of processes and practices that arise and decline through sequences of causal convergences influenced by the elements of time, space, bodily </w:t>
      </w:r>
      <w:proofErr w:type="gramStart"/>
      <w:r w:rsidRPr="00B20F21">
        <w:rPr>
          <w:rStyle w:val="StyleUnderline"/>
        </w:rPr>
        <w:t>inflections</w:t>
      </w:r>
      <w:proofErr w:type="gramEnd"/>
      <w:r w:rsidRPr="00B20F21">
        <w:rPr>
          <w:rStyle w:val="StyleUnderline"/>
        </w:rPr>
        <w:t xml:space="preserve">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proofErr w:type="spellStart"/>
      <w:r w:rsidRPr="00834DA5">
        <w:rPr>
          <w:rStyle w:val="Emphasis"/>
        </w:rPr>
        <w:t>ablebodiedness</w:t>
      </w:r>
      <w:proofErr w:type="spellEnd"/>
      <w:r w:rsidRPr="00834DA5">
        <w:rPr>
          <w:rStyle w:val="Emphasis"/>
        </w:rPr>
        <w:t xml:space="preserve"> is</w:t>
      </w:r>
      <w:r w:rsidRPr="00905718">
        <w:rPr>
          <w:rStyle w:val="StyleUnderline"/>
        </w:rPr>
        <w:t xml:space="preserve"> implicated </w:t>
      </w:r>
      <w:r w:rsidRPr="00905718">
        <w:rPr>
          <w:rStyle w:val="Emphasis"/>
          <w:highlight w:val="green"/>
        </w:rPr>
        <w:t>in the</w:t>
      </w:r>
      <w:r w:rsidRPr="00B20F21">
        <w:rPr>
          <w:rStyle w:val="StyleUnderline"/>
        </w:rPr>
        <w:t xml:space="preserve"> very </w:t>
      </w:r>
      <w:r w:rsidRPr="00905718">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905718">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 xml:space="preserve">and </w:t>
      </w:r>
      <w:proofErr w:type="gramStart"/>
      <w:r w:rsidRPr="00834DA5">
        <w:rPr>
          <w:rStyle w:val="Emphasis"/>
        </w:rPr>
        <w:t>law</w:t>
      </w:r>
      <w:r w:rsidRPr="00905718">
        <w:rPr>
          <w:rStyle w:val="StyleUnderline"/>
        </w:rPr>
        <w:t>;</w:t>
      </w:r>
      <w:proofErr w:type="gramEnd"/>
      <w:r w:rsidRPr="00905718">
        <w:rPr>
          <w:rStyle w:val="StyleUnderline"/>
        </w:rPr>
        <w:t xml:space="preserve"> or in the mappings of human anatomy.</w:t>
      </w:r>
      <w:r w:rsidRPr="008F45F2">
        <w:rPr>
          <w:sz w:val="8"/>
        </w:rPr>
        <w:t xml:space="preserve"> </w:t>
      </w:r>
      <w:proofErr w:type="spellStart"/>
      <w:r w:rsidRPr="008F45F2">
        <w:rPr>
          <w:sz w:val="8"/>
        </w:rPr>
        <w:t>Summarised</w:t>
      </w:r>
      <w:proofErr w:type="spellEnd"/>
      <w:r w:rsidRPr="008F45F2">
        <w:rPr>
          <w:sz w:val="8"/>
        </w:rPr>
        <w:t xml:space="preserve">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proofErr w:type="spellStart"/>
      <w:r w:rsidRPr="00D7136D">
        <w:rPr>
          <w:rStyle w:val="StyleUnderline"/>
        </w:rPr>
        <w:t>speciestypical</w:t>
      </w:r>
      <w:proofErr w:type="spellEnd"/>
      <w:r w:rsidRPr="00D7136D">
        <w:rPr>
          <w:rStyle w:val="StyleUnderline"/>
        </w:rPr>
        <w:t xml:space="preserve">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proofErr w:type="spellStart"/>
      <w:r w:rsidRPr="00324361">
        <w:rPr>
          <w:rStyle w:val="Emphasis"/>
          <w:highlight w:val="green"/>
        </w:rPr>
        <w:t>abledness</w:t>
      </w:r>
      <w:proofErr w:type="spellEnd"/>
      <w:r w:rsidRPr="00324361">
        <w:rPr>
          <w:rStyle w:val="Emphasis"/>
          <w:highlight w:val="green"/>
        </w:rPr>
        <w:t xml:space="preserve"> is predicated on some</w:t>
      </w:r>
      <w:r w:rsidRPr="00905718">
        <w:rPr>
          <w:rStyle w:val="StyleUnderline"/>
        </w:rPr>
        <w:t xml:space="preserve"> </w:t>
      </w:r>
      <w:r w:rsidRPr="00324361">
        <w:rPr>
          <w:rStyle w:val="StyleUnderline"/>
        </w:rPr>
        <w:t xml:space="preserve">preexisting </w:t>
      </w:r>
      <w:r w:rsidRPr="00324361">
        <w:rPr>
          <w:rStyle w:val="Emphasis"/>
          <w:highlight w:val="green"/>
        </w:rPr>
        <w:t>notion about</w:t>
      </w:r>
      <w:r w:rsidRPr="00107E29">
        <w:rPr>
          <w:rStyle w:val="Emphasis"/>
        </w:rPr>
        <w:t xml:space="preserve"> the nature of </w:t>
      </w:r>
      <w:r w:rsidRPr="00324361">
        <w:rPr>
          <w:rStyle w:val="Emphasis"/>
          <w:highlight w:val="green"/>
        </w:rPr>
        <w:t>typical</w:t>
      </w:r>
      <w:r w:rsidRPr="00905718">
        <w:rPr>
          <w:rStyle w:val="StyleUnderline"/>
        </w:rPr>
        <w:t xml:space="preserve"> species </w:t>
      </w:r>
      <w:r w:rsidRPr="00324361">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107E29">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w:t>
      </w:r>
      <w:proofErr w:type="gramStart"/>
      <w:r w:rsidRPr="008F45F2">
        <w:rPr>
          <w:sz w:val="8"/>
        </w:rPr>
        <w:t>Of course</w:t>
      </w:r>
      <w:proofErr w:type="gramEnd"/>
      <w:r w:rsidRPr="008F45F2">
        <w:rPr>
          <w:sz w:val="8"/>
        </w:rPr>
        <w:t xml:space="preserv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B714B6">
        <w:rPr>
          <w:rStyle w:val="Emphasis"/>
          <w:highlight w:val="green"/>
        </w:rPr>
        <w:t>This</w:t>
      </w:r>
      <w:r w:rsidRPr="00107E29">
        <w:rPr>
          <w:rStyle w:val="Emphasis"/>
        </w:rPr>
        <w:t xml:space="preserve"> abled imaginary </w:t>
      </w:r>
      <w:r w:rsidRPr="00B714B6">
        <w:rPr>
          <w:rStyle w:val="Emphasis"/>
          <w:highlight w:val="green"/>
        </w:rPr>
        <w:t>relies upon</w:t>
      </w:r>
      <w:r w:rsidRPr="00182F71">
        <w:rPr>
          <w:rStyle w:val="StyleUnderline"/>
        </w:rPr>
        <w:t xml:space="preserve"> the existence of </w:t>
      </w:r>
      <w:r w:rsidRPr="00B714B6">
        <w:rPr>
          <w:rStyle w:val="Emphasis"/>
          <w:highlight w:val="green"/>
        </w:rPr>
        <w:t>an unacknowledged</w:t>
      </w:r>
      <w:r w:rsidRPr="00182F71">
        <w:rPr>
          <w:rStyle w:val="StyleUnderline"/>
        </w:rPr>
        <w:t xml:space="preserve"> imagined </w:t>
      </w:r>
      <w:r w:rsidRPr="00107E29">
        <w:rPr>
          <w:rStyle w:val="Emphasis"/>
        </w:rPr>
        <w:t xml:space="preserve">shared </w:t>
      </w:r>
      <w:r w:rsidRPr="00B714B6">
        <w:rPr>
          <w:rStyle w:val="Emphasis"/>
          <w:highlight w:val="green"/>
        </w:rPr>
        <w:t>community of able-bodied</w:t>
      </w:r>
      <w:r w:rsidRPr="00182F71">
        <w:rPr>
          <w:rStyle w:val="StyleUnderline"/>
        </w:rPr>
        <w:t xml:space="preserve">/minded </w:t>
      </w:r>
      <w:r w:rsidRPr="00B714B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B714B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w:t>
      </w:r>
      <w:proofErr w:type="spellStart"/>
      <w:r w:rsidRPr="008F45F2">
        <w:rPr>
          <w:sz w:val="8"/>
        </w:rPr>
        <w:t>SiA</w:t>
      </w:r>
      <w:proofErr w:type="spellEnd"/>
      <w:r w:rsidRPr="008F45F2">
        <w:rPr>
          <w:sz w:val="8"/>
        </w:rPr>
        <w:t xml:space="preserve">) inverts traditional approaches, by shifting our concentration to what the study of disability tells us about the production, </w:t>
      </w:r>
      <w:proofErr w:type="gramStart"/>
      <w:r w:rsidRPr="008F45F2">
        <w:rPr>
          <w:sz w:val="8"/>
        </w:rPr>
        <w:t>operation</w:t>
      </w:r>
      <w:proofErr w:type="gramEnd"/>
      <w:r w:rsidRPr="008F45F2">
        <w:rPr>
          <w:sz w:val="8"/>
        </w:rPr>
        <w:t xml:space="preserve"> and maintenance of ableism. In not looking solely at disability, we can focus on how the abled able-bodied, non-disabled identity is maintained and privileged. Disability does not even need to be in the picture. </w:t>
      </w:r>
      <w:proofErr w:type="spellStart"/>
      <w:r w:rsidRPr="008F45F2">
        <w:rPr>
          <w:sz w:val="8"/>
        </w:rPr>
        <w:t>SiA’s</w:t>
      </w:r>
      <w:proofErr w:type="spellEnd"/>
      <w:r w:rsidRPr="008F45F2">
        <w:rPr>
          <w:sz w:val="8"/>
        </w:rPr>
        <w:t xml:space="preserve"> interest in </w:t>
      </w:r>
      <w:proofErr w:type="spellStart"/>
      <w:r w:rsidRPr="008F45F2">
        <w:rPr>
          <w:sz w:val="8"/>
        </w:rPr>
        <w:t>abledness</w:t>
      </w:r>
      <w:proofErr w:type="spellEnd"/>
      <w:r w:rsidRPr="008F45F2">
        <w:rPr>
          <w:sz w:val="8"/>
        </w:rPr>
        <w:t xml:space="preserve"> means that the theoretical foundations are readily applicable to the study of difference and the dividing practices of race, gender, </w:t>
      </w:r>
      <w:proofErr w:type="gramStart"/>
      <w:r w:rsidRPr="008F45F2">
        <w:rPr>
          <w:sz w:val="8"/>
        </w:rPr>
        <w:t>location</w:t>
      </w:r>
      <w:proofErr w:type="gramEnd"/>
      <w:r w:rsidRPr="008F45F2">
        <w:rPr>
          <w:sz w:val="8"/>
        </w:rPr>
        <w:t xml:space="preserve"> and sexual orientation. Reframing our focus from disability to ableism prompts different preoccupations: • What does the study of the politics of ‘vulnerability’ tells us about what it means to be ‘non-vulnerable’? • </w:t>
      </w:r>
      <w:proofErr w:type="gramStart"/>
      <w:r w:rsidRPr="008F45F2">
        <w:rPr>
          <w:sz w:val="8"/>
        </w:rPr>
        <w:t>Indeed</w:t>
      </w:r>
      <w:proofErr w:type="gramEnd"/>
      <w:r w:rsidRPr="008F45F2">
        <w:rPr>
          <w:sz w:val="8"/>
        </w:rPr>
        <w:t xml:space="preserve"> how is the very </w:t>
      </w:r>
      <w:proofErr w:type="spellStart"/>
      <w:r w:rsidRPr="008F45F2">
        <w:rPr>
          <w:sz w:val="8"/>
        </w:rPr>
        <w:t>conceptualisation</w:t>
      </w:r>
      <w:proofErr w:type="spellEnd"/>
      <w:r w:rsidRPr="008F45F2">
        <w:rPr>
          <w:sz w:val="8"/>
        </w:rPr>
        <w:t xml:space="preserve"> of ‘autonomy’ framed in the light of discourses of ‘vulnerability’? • In representing vulnerability as universal does this detract from the specificity of disability </w:t>
      </w:r>
      <w:proofErr w:type="gramStart"/>
      <w:r w:rsidRPr="008F45F2">
        <w:rPr>
          <w:sz w:val="8"/>
        </w:rPr>
        <w:t>experiences?</w:t>
      </w:r>
      <w:proofErr w:type="gramEnd"/>
      <w:r w:rsidRPr="008F45F2">
        <w:rPr>
          <w:sz w:val="8"/>
        </w:rPr>
        <w:t xml:space="preserve"> </w:t>
      </w:r>
      <w:proofErr w:type="spellStart"/>
      <w:r w:rsidRPr="008F45F2">
        <w:rPr>
          <w:sz w:val="8"/>
        </w:rPr>
        <w:t>SiA</w:t>
      </w:r>
      <w:proofErr w:type="spellEnd"/>
      <w:r w:rsidRPr="008F45F2">
        <w:rPr>
          <w:sz w:val="8"/>
        </w:rPr>
        <w:t xml:space="preserve"> examines the ways that concepts of wellbeing, vulnerability and deficiency circulate throughout society and impact upon economic, social, </w:t>
      </w:r>
      <w:proofErr w:type="gramStart"/>
      <w:r w:rsidRPr="008F45F2">
        <w:rPr>
          <w:sz w:val="8"/>
        </w:rPr>
        <w:t>legal</w:t>
      </w:r>
      <w:proofErr w:type="gramEnd"/>
      <w:r w:rsidRPr="008F45F2">
        <w:rPr>
          <w:sz w:val="8"/>
        </w:rPr>
        <w:t xml:space="preserve"> and ethical choices. Principally </w:t>
      </w:r>
      <w:proofErr w:type="spellStart"/>
      <w:r w:rsidRPr="008F45F2">
        <w:rPr>
          <w:sz w:val="8"/>
        </w:rPr>
        <w:t>SiA</w:t>
      </w:r>
      <w:proofErr w:type="spellEnd"/>
      <w:r w:rsidRPr="008F45F2">
        <w:rPr>
          <w:sz w:val="8"/>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rPr>
        <w:t>ableist knowledge occurs on the basis of relationships shaped by binaries</w:t>
      </w:r>
      <w:r w:rsidRPr="00A9023D">
        <w:rPr>
          <w:rStyle w:val="StyleUnderline"/>
        </w:rPr>
        <w:t xml:space="preserve"> that are mutually forming.</w:t>
      </w:r>
      <w:r w:rsidRPr="008F45F2">
        <w:rPr>
          <w:sz w:val="8"/>
        </w:rPr>
        <w:t xml:space="preserve"> For </w:t>
      </w:r>
      <w:proofErr w:type="gramStart"/>
      <w:r w:rsidRPr="008F45F2">
        <w:rPr>
          <w:sz w:val="8"/>
        </w:rPr>
        <w:t>example</w:t>
      </w:r>
      <w:proofErr w:type="gramEnd"/>
      <w:r w:rsidRPr="008F45F2">
        <w:rPr>
          <w:sz w:val="8"/>
        </w:rPr>
        <w:t xml:space="preserv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D7136D">
        <w:rPr>
          <w:rStyle w:val="Emphasis"/>
        </w:rPr>
        <w:t>The ableist divide</w:t>
      </w:r>
      <w:r w:rsidRPr="00D7136D">
        <w:rPr>
          <w:rStyle w:val="StyleUnderline"/>
        </w:rPr>
        <w:t xml:space="preserve"> can </w:t>
      </w:r>
      <w:r w:rsidRPr="00D7136D">
        <w:rPr>
          <w:rStyle w:val="Emphasis"/>
        </w:rPr>
        <w:t>also capture</w:t>
      </w:r>
      <w:r w:rsidRPr="00D7136D">
        <w:rPr>
          <w:rStyle w:val="StyleUnderline"/>
        </w:rPr>
        <w:t xml:space="preserve"> lopsided </w:t>
      </w:r>
      <w:r w:rsidRPr="00D7136D">
        <w:rPr>
          <w:rStyle w:val="Emphasis"/>
        </w:rPr>
        <w:t>relations</w:t>
      </w:r>
      <w:r w:rsidRPr="00D7136D">
        <w:rPr>
          <w:rStyle w:val="StyleUnderline"/>
        </w:rPr>
        <w:t xml:space="preserve"> based on differences </w:t>
      </w:r>
      <w:r w:rsidRPr="00D7136D">
        <w:rPr>
          <w:rStyle w:val="Emphasis"/>
        </w:rPr>
        <w:t>of sex,</w:t>
      </w:r>
      <w:r w:rsidRPr="00D7136D">
        <w:rPr>
          <w:rStyle w:val="StyleUnderline"/>
        </w:rPr>
        <w:t xml:space="preserve"> (not white) </w:t>
      </w:r>
      <w:r w:rsidRPr="00D7136D">
        <w:rPr>
          <w:rStyle w:val="Emphasis"/>
        </w:rPr>
        <w:t>race, and animality</w:t>
      </w:r>
      <w:r w:rsidRPr="0027294E">
        <w:rPr>
          <w:rStyle w:val="Emphasis"/>
        </w:rPr>
        <w:t xml:space="preserve"> which</w:t>
      </w:r>
      <w:r w:rsidRPr="0027294E">
        <w:rPr>
          <w:rStyle w:val="StyleUnderline"/>
        </w:rPr>
        <w:t xml:space="preserve"> in knowledge and social practices </w:t>
      </w:r>
      <w:r w:rsidRPr="0027294E">
        <w:rPr>
          <w:rStyle w:val="Emphasis"/>
        </w:rPr>
        <w:t>have been constituted as sites of</w:t>
      </w:r>
      <w:r w:rsidRPr="0027294E">
        <w:rPr>
          <w:rStyle w:val="StyleUnderline"/>
        </w:rPr>
        <w:t xml:space="preserve"> aberrancy or </w:t>
      </w:r>
      <w:r w:rsidRPr="0027294E">
        <w:rPr>
          <w:rStyle w:val="Emphasis"/>
        </w:rPr>
        <w:t>disability.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w:t>
      </w:r>
      <w:proofErr w:type="spellStart"/>
      <w:r w:rsidRPr="008F45F2">
        <w:rPr>
          <w:sz w:val="8"/>
        </w:rPr>
        <w:t>bodiedness</w:t>
      </w:r>
      <w:proofErr w:type="spellEnd"/>
      <w:r w:rsidRPr="008F45F2">
        <w:rPr>
          <w:sz w:val="8"/>
        </w:rPr>
        <w:t xml:space="preserve">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27294E">
        <w:rPr>
          <w:rStyle w:val="Emphasis"/>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w:t>
      </w:r>
      <w:proofErr w:type="gramStart"/>
      <w:r w:rsidRPr="008F45F2">
        <w:rPr>
          <w:sz w:val="8"/>
        </w:rPr>
        <w:t>disability</w:t>
      </w:r>
      <w:proofErr w:type="gramEnd"/>
      <w:r w:rsidRPr="008F45F2">
        <w:rPr>
          <w:sz w:val="8"/>
        </w:rPr>
        <w:t xml:space="preserve">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w:t>
      </w:r>
      <w:proofErr w:type="spellStart"/>
      <w:r w:rsidRPr="008F45F2">
        <w:rPr>
          <w:sz w:val="8"/>
        </w:rPr>
        <w:t>characterised</w:t>
      </w:r>
      <w:proofErr w:type="spellEnd"/>
      <w:r w:rsidRPr="008F45F2">
        <w:rPr>
          <w:sz w:val="8"/>
        </w:rPr>
        <w:t xml:space="preserve"> as ‘risk populations</w:t>
      </w:r>
      <w:proofErr w:type="gramStart"/>
      <w:r w:rsidRPr="008F45F2">
        <w:rPr>
          <w:sz w:val="8"/>
        </w:rPr>
        <w:t>’..</w:t>
      </w:r>
      <w:proofErr w:type="gramEnd"/>
      <w:r w:rsidRPr="008F45F2">
        <w:rPr>
          <w:sz w:val="8"/>
        </w:rPr>
        <w:t xml:space="preserve"> A counter-ableist version of impairment might explore what the experience of impairment produces and ask how does disability productively </w:t>
      </w:r>
      <w:proofErr w:type="spellStart"/>
      <w:r w:rsidRPr="008F45F2">
        <w:rPr>
          <w:sz w:val="8"/>
        </w:rPr>
        <w:t>colour</w:t>
      </w:r>
      <w:proofErr w:type="spellEnd"/>
      <w:r w:rsidRPr="008F45F2">
        <w:rPr>
          <w:sz w:val="8"/>
        </w:rPr>
        <w:t xml:space="preserve">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w:t>
      </w:r>
      <w:proofErr w:type="spellStart"/>
      <w:r w:rsidRPr="008F45F2">
        <w:rPr>
          <w:sz w:val="8"/>
        </w:rPr>
        <w:t>characterisation</w:t>
      </w:r>
      <w:proofErr w:type="spellEnd"/>
      <w:r w:rsidRPr="008F45F2">
        <w:rPr>
          <w:sz w:val="8"/>
        </w:rPr>
        <w:t>. Constitutions are concerned with jurisdiction and boundaries between persons, things and actions and the ways that each of these elements assemble and interpenetrate (</w:t>
      </w:r>
      <w:proofErr w:type="spellStart"/>
      <w:r w:rsidRPr="008F45F2">
        <w:rPr>
          <w:sz w:val="8"/>
        </w:rPr>
        <w:t>Mussawir</w:t>
      </w:r>
      <w:proofErr w:type="spellEnd"/>
      <w:r w:rsidRPr="008F45F2">
        <w:rPr>
          <w:sz w:val="8"/>
        </w:rPr>
        <w:t xml:space="preserve">,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w:t>
      </w:r>
      <w:proofErr w:type="gramStart"/>
      <w:r w:rsidRPr="008F45F2">
        <w:rPr>
          <w:sz w:val="8"/>
        </w:rPr>
        <w:t>conversation</w:t>
      </w:r>
      <w:proofErr w:type="gramEnd"/>
      <w:r w:rsidRPr="008F45F2">
        <w:rPr>
          <w:sz w:val="8"/>
        </w:rPr>
        <w:t xml:space="preserve"> we often feel the need to </w:t>
      </w:r>
      <w:proofErr w:type="spellStart"/>
      <w:r w:rsidRPr="008F45F2">
        <w:rPr>
          <w:sz w:val="8"/>
        </w:rPr>
        <w:t>minimise</w:t>
      </w:r>
      <w:proofErr w:type="spellEnd"/>
      <w:r w:rsidRPr="008F45F2">
        <w:rPr>
          <w:sz w:val="8"/>
        </w:rPr>
        <w:t xml:space="preserve"> any confusion. Many of this audience will know of that such a clear divide is blatant propaganda even if they have not up until now had a name for it or find the language of constitutions a bit bristly. Bruno Latour (1993, 10 - 11) states “...these two independent practices of </w:t>
      </w:r>
      <w:proofErr w:type="spellStart"/>
      <w:r w:rsidRPr="008F45F2">
        <w:rPr>
          <w:sz w:val="8"/>
        </w:rPr>
        <w:t>normalising</w:t>
      </w:r>
      <w:proofErr w:type="spellEnd"/>
      <w:r w:rsidRPr="008F45F2">
        <w:rPr>
          <w:sz w:val="8"/>
        </w:rPr>
        <w:t xml:space="preserve">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w:t>
      </w:r>
      <w:proofErr w:type="gramStart"/>
      <w:r w:rsidRPr="008F45F2">
        <w:rPr>
          <w:sz w:val="8"/>
        </w:rPr>
        <w:t>mapped</w:t>
      </w:r>
      <w:proofErr w:type="gramEnd"/>
      <w:r w:rsidRPr="008F45F2">
        <w:rPr>
          <w:sz w:val="8"/>
        </w:rPr>
        <w:t xml:space="preserve"> and distinct. </w:t>
      </w:r>
      <w:r w:rsidRPr="0004232F">
        <w:rPr>
          <w:rStyle w:val="StyleUnderline"/>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 xml:space="preserve">d. Purification is essential to be able to count populations even if this counting and classifying does not reflect and in fact distorts reality, in any event </w:t>
      </w:r>
      <w:proofErr w:type="spellStart"/>
      <w:r w:rsidRPr="008F45F2">
        <w:rPr>
          <w:sz w:val="8"/>
        </w:rPr>
        <w:t>demeanours</w:t>
      </w:r>
      <w:proofErr w:type="spellEnd"/>
      <w:r w:rsidRPr="008F45F2">
        <w:rPr>
          <w:sz w:val="8"/>
        </w:rPr>
        <w:t xml:space="preserve"> and lives are judged according to constitutional arrangements (Altman, 2001; </w:t>
      </w:r>
      <w:proofErr w:type="spellStart"/>
      <w:r w:rsidRPr="008F45F2">
        <w:rPr>
          <w:sz w:val="8"/>
        </w:rPr>
        <w:t>Mussawir</w:t>
      </w:r>
      <w:proofErr w:type="spellEnd"/>
      <w:r w:rsidRPr="008F45F2">
        <w:rPr>
          <w:sz w:val="8"/>
        </w:rPr>
        <w:t>, 2011). Purification has difficulty negotiating intersectional marginality and interdependent forms of impairment.</w:t>
      </w:r>
    </w:p>
    <w:p w14:paraId="28930B6B" w14:textId="77777777" w:rsidR="00FE33F8" w:rsidRDefault="00FE33F8" w:rsidP="00FE33F8">
      <w:pPr>
        <w:pStyle w:val="Heading4"/>
        <w:spacing w:line="276" w:lineRule="auto"/>
        <w:rPr>
          <w:rFonts w:cs="Times New Roman"/>
        </w:rPr>
      </w:pPr>
      <w:r>
        <w:t xml:space="preserve">Vote negative to endorse disrupting biopolitical systems of productivity and futurity – </w:t>
      </w:r>
      <w:r w:rsidRPr="009802CC">
        <w:t>only a refusal</w:t>
      </w:r>
      <w:r>
        <w:t xml:space="preserve"> to engage in</w:t>
      </w:r>
      <w:r w:rsidRPr="009802CC">
        <w:t xml:space="preserve"> current</w:t>
      </w:r>
      <w:r>
        <w:t xml:space="preserve"> institutions</w:t>
      </w:r>
      <w:r w:rsidRPr="009802CC">
        <w:t xml:space="preserve"> </w:t>
      </w:r>
      <w:r>
        <w:t xml:space="preserve">marks disability as beautiful.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2C29C218" w14:textId="77777777" w:rsidR="00FE33F8" w:rsidRPr="009802CC" w:rsidRDefault="00FE33F8" w:rsidP="00FE33F8">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5907CB5D" w14:textId="77777777" w:rsidR="00FE33F8" w:rsidRDefault="00FE33F8" w:rsidP="00FE33F8">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1B1194EA" w14:textId="77777777" w:rsidR="00FE33F8" w:rsidRPr="006948C8" w:rsidRDefault="00FE33F8" w:rsidP="00FE33F8">
      <w:pPr>
        <w:pStyle w:val="Heading4"/>
        <w:rPr>
          <w:rFonts w:cs="Calibri"/>
          <w:color w:val="000000" w:themeColor="text1"/>
        </w:rPr>
      </w:pPr>
      <w:bookmarkStart w:id="0" w:name="_Hlk92408406"/>
      <w:r w:rsidRPr="006948C8">
        <w:rPr>
          <w:rFonts w:cs="Calibri"/>
          <w:color w:val="000000" w:themeColor="text1"/>
        </w:rPr>
        <w:t>Disability controls proximate cause to and explains all other violence – treating those as inferior is only justifiable through the guise of disability.</w:t>
      </w:r>
    </w:p>
    <w:p w14:paraId="0C8A9E97" w14:textId="77777777" w:rsidR="00FE33F8" w:rsidRPr="006948C8" w:rsidRDefault="00FE33F8" w:rsidP="00FE33F8">
      <w:pPr>
        <w:rPr>
          <w:color w:val="000000" w:themeColor="text1"/>
          <w:sz w:val="16"/>
          <w:szCs w:val="16"/>
        </w:rPr>
      </w:pPr>
      <w:proofErr w:type="spellStart"/>
      <w:r w:rsidRPr="00FE5538">
        <w:rPr>
          <w:b/>
          <w:bCs/>
          <w:color w:val="000000" w:themeColor="text1"/>
          <w:sz w:val="26"/>
          <w:szCs w:val="26"/>
          <w:lang w:val="es-US"/>
        </w:rPr>
        <w:t>Siebers</w:t>
      </w:r>
      <w:proofErr w:type="spellEnd"/>
      <w:r w:rsidRPr="00FE5538">
        <w:rPr>
          <w:b/>
          <w:bCs/>
          <w:color w:val="000000" w:themeColor="text1"/>
          <w:sz w:val="26"/>
          <w:szCs w:val="26"/>
          <w:lang w:val="es-US"/>
        </w:rPr>
        <w:t xml:space="preserve"> et al. 17</w:t>
      </w:r>
      <w:r w:rsidRPr="00FE5538">
        <w:rPr>
          <w:color w:val="000000" w:themeColor="text1"/>
          <w:sz w:val="16"/>
          <w:szCs w:val="16"/>
          <w:lang w:val="es-US"/>
        </w:rPr>
        <w:t xml:space="preserve">, Tobin, et al. </w:t>
      </w:r>
      <w:r w:rsidRPr="006948C8">
        <w:rPr>
          <w:color w:val="000000" w:themeColor="text1"/>
          <w:sz w:val="16"/>
          <w:szCs w:val="16"/>
        </w:rPr>
        <w:t xml:space="preserve">(2017): Culture – Theory – Disability: Encounters between Disability Studies and Cultural Studies, </w:t>
      </w:r>
      <w:proofErr w:type="spellStart"/>
      <w:r w:rsidRPr="006948C8">
        <w:rPr>
          <w:color w:val="000000" w:themeColor="text1"/>
          <w:sz w:val="16"/>
          <w:szCs w:val="16"/>
        </w:rPr>
        <w:t>Siebers</w:t>
      </w:r>
      <w:proofErr w:type="spellEnd"/>
      <w:r w:rsidRPr="006948C8">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6948C8">
        <w:rPr>
          <w:color w:val="000000" w:themeColor="text1"/>
          <w:sz w:val="16"/>
          <w:szCs w:val="16"/>
        </w:rPr>
        <w:t>Siebers</w:t>
      </w:r>
      <w:proofErr w:type="spellEnd"/>
      <w:r w:rsidRPr="006948C8">
        <w:rPr>
          <w:color w:val="000000" w:themeColor="text1"/>
          <w:sz w:val="16"/>
          <w:szCs w:val="16"/>
        </w:rPr>
        <w:t xml:space="preserve"> was named the V. L. Parrington Collegiate Professor. </w:t>
      </w:r>
      <w:proofErr w:type="spellStart"/>
      <w:r w:rsidRPr="006948C8">
        <w:rPr>
          <w:color w:val="000000" w:themeColor="text1"/>
          <w:sz w:val="16"/>
          <w:szCs w:val="16"/>
        </w:rPr>
        <w:t>Siebers</w:t>
      </w:r>
      <w:proofErr w:type="spellEnd"/>
      <w:r w:rsidRPr="006948C8">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6948C8">
        <w:rPr>
          <w:color w:val="000000" w:themeColor="text1"/>
          <w:sz w:val="16"/>
          <w:szCs w:val="16"/>
        </w:rPr>
        <w:t>Siebers</w:t>
      </w:r>
      <w:proofErr w:type="spellEnd"/>
      <w:r w:rsidRPr="006948C8">
        <w:rPr>
          <w:color w:val="000000" w:themeColor="text1"/>
          <w:sz w:val="16"/>
          <w:szCs w:val="16"/>
        </w:rPr>
        <w:t xml:space="preserve"> with the James T. </w:t>
      </w:r>
      <w:proofErr w:type="spellStart"/>
      <w:r w:rsidRPr="006948C8">
        <w:rPr>
          <w:color w:val="000000" w:themeColor="text1"/>
          <w:sz w:val="16"/>
          <w:szCs w:val="16"/>
        </w:rPr>
        <w:t>Neubacher</w:t>
      </w:r>
      <w:proofErr w:type="spellEnd"/>
      <w:r w:rsidRPr="006948C8">
        <w:rPr>
          <w:color w:val="000000" w:themeColor="text1"/>
          <w:sz w:val="16"/>
          <w:szCs w:val="16"/>
        </w:rPr>
        <w:t xml:space="preserve"> Award in recognition of extraordinary leadership and service in support of the disability community. </w:t>
      </w:r>
      <w:proofErr w:type="spellStart"/>
      <w:r w:rsidRPr="006948C8">
        <w:rPr>
          <w:color w:val="000000" w:themeColor="text1"/>
          <w:sz w:val="16"/>
          <w:szCs w:val="16"/>
        </w:rPr>
        <w:t>Siebers</w:t>
      </w:r>
      <w:proofErr w:type="spellEnd"/>
      <w:r w:rsidRPr="006948C8">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6948C8">
        <w:rPr>
          <w:color w:val="000000" w:themeColor="text1"/>
          <w:sz w:val="16"/>
          <w:szCs w:val="16"/>
        </w:rPr>
        <w:t>Siebers</w:t>
      </w:r>
      <w:proofErr w:type="spellEnd"/>
      <w:r w:rsidRPr="006948C8">
        <w:rPr>
          <w:color w:val="000000" w:themeColor="text1"/>
          <w:sz w:val="16"/>
          <w:szCs w:val="16"/>
        </w:rPr>
        <w:t xml:space="preserve"> passed away in January 2015. In March 2015, the University of Michigan announced the establishment of the Tobin </w:t>
      </w:r>
      <w:proofErr w:type="spellStart"/>
      <w:r w:rsidRPr="006948C8">
        <w:rPr>
          <w:color w:val="000000" w:themeColor="text1"/>
          <w:sz w:val="16"/>
          <w:szCs w:val="16"/>
        </w:rPr>
        <w:t>Siebers</w:t>
      </w:r>
      <w:proofErr w:type="spellEnd"/>
      <w:r w:rsidRPr="006948C8">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3CF2C891" w14:textId="77777777" w:rsidR="00FE33F8" w:rsidRPr="002349F7" w:rsidRDefault="00FE33F8" w:rsidP="00FE33F8">
      <w:pPr>
        <w:rPr>
          <w:rStyle w:val="Emphasis"/>
          <w:b w:val="0"/>
          <w:iCs w:val="0"/>
          <w:color w:val="000000" w:themeColor="text1"/>
          <w:sz w:val="14"/>
          <w:u w:val="none"/>
        </w:rPr>
      </w:pPr>
      <w:r w:rsidRPr="006948C8">
        <w:rPr>
          <w:rStyle w:val="Emphasis"/>
          <w:color w:val="000000" w:themeColor="text1"/>
        </w:rPr>
        <w:t xml:space="preserve">The use of </w:t>
      </w:r>
      <w:r w:rsidRPr="00B60288">
        <w:rPr>
          <w:rStyle w:val="Emphasis"/>
          <w:color w:val="000000" w:themeColor="text1"/>
          <w:highlight w:val="green"/>
        </w:rPr>
        <w:t>disability</w:t>
      </w:r>
      <w:r w:rsidRPr="006948C8">
        <w:rPr>
          <w:rStyle w:val="Emphasis"/>
          <w:color w:val="000000" w:themeColor="text1"/>
        </w:rPr>
        <w:t xml:space="preserve"> identity as a prop to </w:t>
      </w:r>
      <w:r w:rsidRPr="00B60288">
        <w:rPr>
          <w:rStyle w:val="Emphasis"/>
          <w:color w:val="000000" w:themeColor="text1"/>
          <w:highlight w:val="green"/>
        </w:rPr>
        <w:t>denigrate minority politics</w:t>
      </w:r>
      <w:r w:rsidRPr="006948C8">
        <w:rPr>
          <w:rStyle w:val="Emphasis"/>
          <w:color w:val="000000" w:themeColor="text1"/>
        </w:rPr>
        <w:t xml:space="preserve"> has a long and pernicious history on the right</w:t>
      </w:r>
      <w:r w:rsidRPr="006948C8">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6948C8">
        <w:rPr>
          <w:rStyle w:val="Emphasis"/>
          <w:color w:val="000000" w:themeColor="text1"/>
        </w:rPr>
        <w:t xml:space="preserve">Indeed, the idea that the political claims made by </w:t>
      </w:r>
      <w:r w:rsidRPr="00B60288">
        <w:rPr>
          <w:rStyle w:val="Emphasis"/>
          <w:color w:val="000000" w:themeColor="text1"/>
          <w:highlight w:val="green"/>
        </w:rPr>
        <w:t>people of color and women are illegitimate</w:t>
      </w:r>
      <w:r w:rsidRPr="006948C8">
        <w:rPr>
          <w:rStyle w:val="Emphasis"/>
          <w:color w:val="000000" w:themeColor="text1"/>
        </w:rPr>
        <w:t xml:space="preserve"> because </w:t>
      </w:r>
      <w:r w:rsidRPr="00B60288">
        <w:rPr>
          <w:rStyle w:val="Emphasis"/>
          <w:color w:val="000000" w:themeColor="text1"/>
          <w:highlight w:val="green"/>
        </w:rPr>
        <w:t>their identities are disabled</w:t>
      </w:r>
      <w:r w:rsidRPr="006948C8">
        <w:rPr>
          <w:rStyle w:val="Emphasis"/>
          <w:color w:val="000000" w:themeColor="text1"/>
        </w:rPr>
        <w:t xml:space="preserve"> would be outrageous if it were not such a familiar and </w:t>
      </w:r>
      <w:r w:rsidRPr="00B60288">
        <w:rPr>
          <w:rStyle w:val="Emphasis"/>
          <w:color w:val="000000" w:themeColor="text1"/>
          <w:highlight w:val="green"/>
        </w:rPr>
        <w:t>successful ploy</w:t>
      </w:r>
      <w:r w:rsidRPr="006948C8">
        <w:rPr>
          <w:color w:val="000000" w:themeColor="text1"/>
          <w:sz w:val="14"/>
        </w:rPr>
        <w:t xml:space="preserve">. </w:t>
      </w:r>
      <w:r w:rsidRPr="006948C8">
        <w:rPr>
          <w:rStyle w:val="Emphasis"/>
          <w:color w:val="000000" w:themeColor="text1"/>
        </w:rPr>
        <w:t xml:space="preserve">Historical opponents of political and social equality for women, Douglas Baynton shows, cite their </w:t>
      </w:r>
      <w:r w:rsidRPr="00B60288">
        <w:rPr>
          <w:rStyle w:val="Emphasis"/>
          <w:color w:val="000000" w:themeColor="text1"/>
          <w:highlight w:val="green"/>
        </w:rPr>
        <w:t>supposed</w:t>
      </w:r>
      <w:r w:rsidRPr="006948C8">
        <w:rPr>
          <w:rStyle w:val="Emphasis"/>
          <w:color w:val="000000" w:themeColor="text1"/>
        </w:rPr>
        <w:t xml:space="preserve"> </w:t>
      </w:r>
      <w:r w:rsidRPr="00B60288">
        <w:rPr>
          <w:rStyle w:val="Emphasis"/>
          <w:color w:val="000000" w:themeColor="text1"/>
          <w:highlight w:val="green"/>
        </w:rPr>
        <w:t>physical</w:t>
      </w:r>
      <w:r w:rsidRPr="006948C8">
        <w:rPr>
          <w:rStyle w:val="Emphasis"/>
          <w:color w:val="000000" w:themeColor="text1"/>
        </w:rPr>
        <w:t xml:space="preserve">, intellectual, and </w:t>
      </w:r>
      <w:r w:rsidRPr="00B60288">
        <w:rPr>
          <w:rStyle w:val="Emphasis"/>
          <w:color w:val="000000" w:themeColor="text1"/>
          <w:highlight w:val="green"/>
        </w:rPr>
        <w:t>psychological flaws</w:t>
      </w:r>
      <w:r w:rsidRPr="006948C8">
        <w:rPr>
          <w:rStyle w:val="Emphasis"/>
          <w:color w:val="000000" w:themeColor="text1"/>
        </w:rPr>
        <w:t xml:space="preserve">, stressing </w:t>
      </w:r>
      <w:r w:rsidRPr="00B60288">
        <w:rPr>
          <w:rStyle w:val="Emphasis"/>
          <w:color w:val="000000" w:themeColor="text1"/>
          <w:highlight w:val="green"/>
        </w:rPr>
        <w:t>irrationality</w:t>
      </w:r>
      <w:r w:rsidRPr="006948C8">
        <w:rPr>
          <w:rStyle w:val="Emphasis"/>
          <w:color w:val="000000" w:themeColor="text1"/>
        </w:rPr>
        <w:t xml:space="preserve">, excessive </w:t>
      </w:r>
      <w:r w:rsidRPr="00B60288">
        <w:rPr>
          <w:rStyle w:val="Emphasis"/>
          <w:color w:val="000000" w:themeColor="text1"/>
          <w:highlight w:val="green"/>
        </w:rPr>
        <w:t>emotions</w:t>
      </w:r>
      <w:r w:rsidRPr="006948C8">
        <w:rPr>
          <w:rStyle w:val="Emphasis"/>
          <w:color w:val="000000" w:themeColor="text1"/>
        </w:rPr>
        <w:t xml:space="preserve">, </w:t>
      </w:r>
      <w:r w:rsidRPr="00B60288">
        <w:rPr>
          <w:rStyle w:val="Emphasis"/>
          <w:color w:val="000000" w:themeColor="text1"/>
          <w:highlight w:val="green"/>
        </w:rPr>
        <w:t>and</w:t>
      </w:r>
      <w:r w:rsidRPr="006948C8">
        <w:rPr>
          <w:rStyle w:val="Emphasis"/>
          <w:color w:val="000000" w:themeColor="text1"/>
        </w:rPr>
        <w:t xml:space="preserve"> physical </w:t>
      </w:r>
      <w:r w:rsidRPr="00B60288">
        <w:rPr>
          <w:rStyle w:val="Emphasis"/>
          <w:color w:val="000000" w:themeColor="text1"/>
          <w:highlight w:val="green"/>
        </w:rPr>
        <w:t>weakness</w:t>
      </w:r>
      <w:r w:rsidRPr="006948C8">
        <w:rPr>
          <w:rStyle w:val="Emphasis"/>
          <w:color w:val="000000" w:themeColor="text1"/>
        </w:rPr>
        <w:t xml:space="preserve">, while similar arguments for </w:t>
      </w:r>
      <w:r w:rsidRPr="00B60288">
        <w:rPr>
          <w:rStyle w:val="Emphasis"/>
          <w:color w:val="000000" w:themeColor="text1"/>
          <w:highlight w:val="green"/>
        </w:rPr>
        <w:t>racial inequality</w:t>
      </w:r>
      <w:r w:rsidRPr="006948C8">
        <w:rPr>
          <w:rStyle w:val="Emphasis"/>
          <w:color w:val="000000" w:themeColor="text1"/>
        </w:rPr>
        <w:t xml:space="preserve"> and immigration restrictions involving particular races and ethnic groups invoke their apparent </w:t>
      </w:r>
      <w:r w:rsidRPr="00B60288">
        <w:rPr>
          <w:rStyle w:val="Emphasis"/>
          <w:color w:val="000000" w:themeColor="text1"/>
          <w:highlight w:val="green"/>
        </w:rPr>
        <w:t>susceptibility to feeble-mindedness</w:t>
      </w:r>
      <w:r w:rsidRPr="006948C8">
        <w:rPr>
          <w:rStyle w:val="Emphasis"/>
          <w:color w:val="000000" w:themeColor="text1"/>
        </w:rPr>
        <w:t>, mental illness, deafness, blindness, and other disabilities</w:t>
      </w:r>
      <w:r w:rsidRPr="006948C8">
        <w:rPr>
          <w:color w:val="000000" w:themeColor="text1"/>
          <w:sz w:val="14"/>
        </w:rPr>
        <w:t xml:space="preserve"> (see Baynton 33). </w:t>
      </w:r>
      <w:r w:rsidRPr="006948C8">
        <w:rPr>
          <w:rStyle w:val="Emphasis"/>
          <w:color w:val="000000" w:themeColor="text1"/>
        </w:rPr>
        <w:t xml:space="preserve">Moreover, </w:t>
      </w:r>
      <w:r w:rsidRPr="00B60288">
        <w:rPr>
          <w:rStyle w:val="Emphasis"/>
          <w:color w:val="000000" w:themeColor="text1"/>
          <w:highlight w:val="green"/>
        </w:rPr>
        <w:t>disability remains today</w:t>
      </w:r>
      <w:r w:rsidRPr="006948C8">
        <w:rPr>
          <w:rStyle w:val="Emphasis"/>
          <w:color w:val="000000" w:themeColor="text1"/>
        </w:rPr>
        <w:t xml:space="preserve">, Baynton explains, </w:t>
      </w:r>
      <w:r w:rsidRPr="00B60288">
        <w:rPr>
          <w:rStyle w:val="Emphasis"/>
          <w:color w:val="000000" w:themeColor="text1"/>
          <w:highlight w:val="green"/>
        </w:rPr>
        <w:t>an acceptable reason for unequal treatment</w:t>
      </w:r>
      <w:r w:rsidRPr="006948C8">
        <w:rPr>
          <w:rStyle w:val="Emphasis"/>
          <w:color w:val="000000" w:themeColor="text1"/>
        </w:rPr>
        <w:t xml:space="preserve">, even as </w:t>
      </w:r>
      <w:r w:rsidRPr="00B60288">
        <w:rPr>
          <w:rStyle w:val="Emphasis"/>
          <w:color w:val="000000" w:themeColor="text1"/>
          <w:highlight w:val="green"/>
        </w:rPr>
        <w:t>other justifications</w:t>
      </w:r>
      <w:r w:rsidRPr="006948C8">
        <w:rPr>
          <w:rStyle w:val="Emphasis"/>
          <w:color w:val="000000" w:themeColor="text1"/>
        </w:rPr>
        <w:t xml:space="preserve"> for discrimination, based on race, ethnicity, sex, and gender, </w:t>
      </w:r>
      <w:r w:rsidRPr="00B60288">
        <w:rPr>
          <w:rStyle w:val="Emphasis"/>
          <w:color w:val="000000" w:themeColor="text1"/>
          <w:highlight w:val="green"/>
        </w:rPr>
        <w:t>have begun to fall away</w:t>
      </w:r>
      <w:r w:rsidRPr="006948C8">
        <w:rPr>
          <w:rStyle w:val="Emphasis"/>
          <w:color w:val="000000" w:themeColor="text1"/>
        </w:rPr>
        <w:t xml:space="preserve">. It is </w:t>
      </w:r>
      <w:r w:rsidRPr="00B60288">
        <w:rPr>
          <w:rStyle w:val="Emphasis"/>
          <w:color w:val="000000" w:themeColor="text1"/>
          <w:highlight w:val="green"/>
        </w:rPr>
        <w:t>no longer</w:t>
      </w:r>
      <w:r w:rsidRPr="006948C8">
        <w:rPr>
          <w:rStyle w:val="Emphasis"/>
          <w:color w:val="000000" w:themeColor="text1"/>
        </w:rPr>
        <w:t xml:space="preserve"> considered permissible </w:t>
      </w:r>
      <w:r w:rsidRPr="00B60288">
        <w:rPr>
          <w:rStyle w:val="Emphasis"/>
          <w:color w:val="000000" w:themeColor="text1"/>
          <w:highlight w:val="green"/>
        </w:rPr>
        <w:t>to treat</w:t>
      </w:r>
      <w:r w:rsidRPr="006948C8">
        <w:rPr>
          <w:rStyle w:val="Emphasis"/>
          <w:color w:val="000000" w:themeColor="text1"/>
        </w:rPr>
        <w:t xml:space="preserve"> minority people </w:t>
      </w:r>
      <w:r w:rsidRPr="00B60288">
        <w:rPr>
          <w:rStyle w:val="Emphasis"/>
          <w:color w:val="000000" w:themeColor="text1"/>
          <w:highlight w:val="green"/>
        </w:rPr>
        <w:t>as inferior</w:t>
      </w:r>
      <w:r w:rsidRPr="006948C8">
        <w:rPr>
          <w:rStyle w:val="Emphasis"/>
          <w:color w:val="000000" w:themeColor="text1"/>
        </w:rPr>
        <w:t xml:space="preserve"> citizens, although it happens all the time, </w:t>
      </w:r>
      <w:r w:rsidRPr="00B60288">
        <w:rPr>
          <w:rStyle w:val="Emphasis"/>
          <w:color w:val="000000" w:themeColor="text1"/>
          <w:highlight w:val="green"/>
        </w:rPr>
        <w:t>unless</w:t>
      </w:r>
      <w:r w:rsidRPr="006948C8">
        <w:rPr>
          <w:rStyle w:val="Emphasis"/>
          <w:color w:val="000000" w:themeColor="text1"/>
        </w:rPr>
        <w:t xml:space="preserve"> that inferiority is </w:t>
      </w:r>
      <w:r w:rsidRPr="00B60288">
        <w:rPr>
          <w:rStyle w:val="Emphasis"/>
          <w:color w:val="000000" w:themeColor="text1"/>
          <w:highlight w:val="green"/>
        </w:rPr>
        <w:t>tied to disability</w:t>
      </w:r>
      <w:r w:rsidRPr="006948C8">
        <w:rPr>
          <w:rStyle w:val="Emphasis"/>
          <w:color w:val="000000" w:themeColor="text1"/>
        </w:rPr>
        <w:t>.</w:t>
      </w:r>
      <w:r w:rsidRPr="006948C8">
        <w:rPr>
          <w:color w:val="000000" w:themeColor="text1"/>
          <w:sz w:val="14"/>
        </w:rPr>
        <w:t xml:space="preserve"> As long as minority identities are thought disabled, </w:t>
      </w:r>
      <w:r w:rsidRPr="006948C8">
        <w:rPr>
          <w:rStyle w:val="Emphasis"/>
          <w:color w:val="000000" w:themeColor="text1"/>
        </w:rPr>
        <w:t xml:space="preserve">there is little hope for the political and social equality of either persons with these identities or disabled people, for </w:t>
      </w:r>
      <w:r w:rsidRPr="00B60288">
        <w:rPr>
          <w:rStyle w:val="Emphasis"/>
          <w:color w:val="000000" w:themeColor="text1"/>
          <w:highlight w:val="green"/>
        </w:rPr>
        <w:t>there will always</w:t>
      </w:r>
      <w:r w:rsidRPr="006948C8">
        <w:rPr>
          <w:rStyle w:val="Emphasis"/>
          <w:color w:val="000000" w:themeColor="text1"/>
        </w:rPr>
        <w:t xml:space="preserve"> </w:t>
      </w:r>
      <w:r w:rsidRPr="00B60288">
        <w:rPr>
          <w:rStyle w:val="Emphasis"/>
          <w:color w:val="000000" w:themeColor="text1"/>
          <w:highlight w:val="green"/>
        </w:rPr>
        <w:t>be one last justification for inferior treatment</w:t>
      </w:r>
      <w:r w:rsidRPr="006948C8">
        <w:rPr>
          <w:rStyle w:val="Emphasis"/>
          <w:color w:val="000000" w:themeColor="text1"/>
        </w:rPr>
        <w:t>.</w:t>
      </w:r>
      <w:r w:rsidRPr="006948C8">
        <w:rPr>
          <w:color w:val="000000" w:themeColor="text1"/>
          <w:sz w:val="14"/>
        </w:rPr>
        <w:t xml:space="preserve"> There will always be the possibility of proving the inferiority of any given human being at any given moment as long as </w:t>
      </w:r>
      <w:r w:rsidRPr="006948C8">
        <w:rPr>
          <w:rStyle w:val="Emphasis"/>
          <w:color w:val="000000" w:themeColor="text1"/>
        </w:rPr>
        <w:t xml:space="preserve">inferiority is </w:t>
      </w:r>
      <w:r w:rsidRPr="00B60288">
        <w:rPr>
          <w:rStyle w:val="Emphasis"/>
          <w:color w:val="000000" w:themeColor="text1"/>
          <w:highlight w:val="green"/>
        </w:rPr>
        <w:t>tied to physical and mental difference</w:t>
      </w:r>
      <w:r w:rsidRPr="006948C8">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6948C8">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6948C8">
        <w:rPr>
          <w:color w:val="000000" w:themeColor="text1"/>
          <w:sz w:val="14"/>
        </w:rPr>
        <w:t>and,</w:t>
      </w:r>
      <w:proofErr w:type="gramEnd"/>
      <w:r w:rsidRPr="006948C8">
        <w:rPr>
          <w:color w:val="000000" w:themeColor="text1"/>
          <w:sz w:val="14"/>
        </w:rPr>
        <w:t xml:space="preserve"> second, it names pain, opposed to all other causes, as transformative of individuals, compelling them to withdraw into selfish, narcissistic, and anti-social behavior. </w:t>
      </w:r>
      <w:r w:rsidRPr="006948C8">
        <w:rPr>
          <w:rStyle w:val="Emphasis"/>
          <w:color w:val="000000" w:themeColor="text1"/>
        </w:rPr>
        <w:t xml:space="preserve">Any attempt to sketch a political theory, especially of minority identity, based on this misleading psychology will produce the same predictable and deplorable results. </w:t>
      </w:r>
      <w:bookmarkEnd w:id="0"/>
    </w:p>
    <w:p w14:paraId="490547FB" w14:textId="77777777" w:rsidR="00FE33F8" w:rsidRDefault="00FE33F8" w:rsidP="00FE33F8">
      <w:pPr>
        <w:pStyle w:val="Heading4"/>
      </w:pPr>
      <w:r>
        <w:t>Here are our links</w:t>
      </w:r>
      <w:r w:rsidRPr="001D7926">
        <w:t xml:space="preserve"> – </w:t>
      </w:r>
    </w:p>
    <w:p w14:paraId="6AA731D6" w14:textId="77777777" w:rsidR="00FE33F8" w:rsidRPr="002349F7" w:rsidRDefault="00FE33F8" w:rsidP="00FE33F8">
      <w:pPr>
        <w:pStyle w:val="Heading4"/>
        <w:spacing w:line="276" w:lineRule="auto"/>
        <w:rPr>
          <w:rFonts w:cs="Times New Roman"/>
        </w:rPr>
      </w:pPr>
      <w:r>
        <w:rPr>
          <w:rFonts w:cs="Times New Roman"/>
          <w:color w:val="000000" w:themeColor="text1"/>
        </w:rPr>
        <w:t xml:space="preserve">[1] </w:t>
      </w:r>
      <w:r w:rsidRPr="009802CC">
        <w:rPr>
          <w:rFonts w:cs="Times New Roman"/>
          <w:color w:val="000000" w:themeColor="text1"/>
        </w:rPr>
        <w:t xml:space="preserve">Futurism – </w:t>
      </w:r>
      <w:r w:rsidRPr="009802CC">
        <w:rPr>
          <w:rFonts w:cs="Times New Roman"/>
        </w:rPr>
        <w:t>the</w:t>
      </w:r>
      <w:r>
        <w:rPr>
          <w:rFonts w:cs="Times New Roman"/>
        </w:rPr>
        <w:t>ir</w:t>
      </w:r>
      <w:r w:rsidRPr="009802CC">
        <w:rPr>
          <w:rFonts w:cs="Times New Roman"/>
        </w:rPr>
        <w:t xml:space="preserve"> invocation </w:t>
      </w:r>
      <w:r>
        <w:rPr>
          <w:rFonts w:cs="Times New Roman"/>
        </w:rPr>
        <w:t xml:space="preserve">of deconstructing cap </w:t>
      </w:r>
      <w:r w:rsidRPr="009802CC">
        <w:rPr>
          <w:rFonts w:cs="Times New Roman"/>
        </w:rPr>
        <w:t xml:space="preserve">in an optimistic imagination of a better future </w:t>
      </w:r>
      <w:r>
        <w:rPr>
          <w:rFonts w:cs="Times New Roman"/>
        </w:rPr>
        <w:t xml:space="preserve">is a futurist ideology – it’s still a pre-fiat advocacy to comfort cap. </w:t>
      </w:r>
      <w:r w:rsidRPr="009802CC">
        <w:rPr>
          <w:rFonts w:cs="Times New Roman"/>
        </w:rPr>
        <w:t>Their optimism cannot solve the K and is contingent on veiling the inevitable violence against disabled bodies.</w:t>
      </w:r>
    </w:p>
    <w:p w14:paraId="2B2FCDCA" w14:textId="77777777" w:rsidR="00FE33F8" w:rsidRPr="00F15E01" w:rsidRDefault="00FE33F8" w:rsidP="00FE33F8">
      <w:pPr>
        <w:pStyle w:val="Heading4"/>
      </w:pPr>
      <w:r>
        <w:t>[2]</w:t>
      </w:r>
      <w:r w:rsidRPr="001D7926">
        <w:t xml:space="preserve"> </w:t>
      </w:r>
      <w:r>
        <w:t xml:space="preserve">Debate – </w:t>
      </w:r>
      <w:r w:rsidRPr="00E079D1">
        <w:rPr>
          <w:u w:val="single"/>
        </w:rPr>
        <w:t>their form</w:t>
      </w:r>
      <w:r>
        <w:t xml:space="preserve"> of active participation in communicative spheres like current debate and </w:t>
      </w:r>
      <w:r w:rsidRPr="002D6326">
        <w:rPr>
          <w:u w:val="single"/>
        </w:rPr>
        <w:t>their choice</w:t>
      </w:r>
      <w:r>
        <w:t xml:space="preserve"> not to deconstruct it demands conformity to fluent forms of productivity – preserving the current forms of debate that will always exclude disability from engagement. </w:t>
      </w:r>
    </w:p>
    <w:p w14:paraId="63F67933" w14:textId="77777777" w:rsidR="00FE33F8" w:rsidRDefault="00FE33F8" w:rsidP="00FE33F8">
      <w:pPr>
        <w:spacing w:after="80" w:line="276" w:lineRule="auto"/>
        <w:rPr>
          <w:color w:val="000000" w:themeColor="text1"/>
        </w:rPr>
      </w:pPr>
    </w:p>
    <w:p w14:paraId="019489ED" w14:textId="77777777" w:rsidR="00FE33F8" w:rsidRDefault="00FE33F8" w:rsidP="00FE33F8">
      <w:pPr>
        <w:pStyle w:val="Heading4"/>
      </w:pPr>
      <w:r>
        <w:t xml:space="preserve">Here are specific lines of the aff that link in – </w:t>
      </w:r>
    </w:p>
    <w:p w14:paraId="3A7BE7E5" w14:textId="77777777" w:rsidR="00FE33F8" w:rsidRDefault="00FE33F8" w:rsidP="00FE33F8">
      <w:pPr>
        <w:rPr>
          <w:i/>
        </w:rPr>
      </w:pPr>
      <w:r>
        <w:t xml:space="preserve">“Capitalist futurism makes it easier to imagine </w:t>
      </w:r>
      <w:r>
        <w:rPr>
          <w:i/>
        </w:rPr>
        <w:t>the end of the world</w:t>
      </w:r>
      <w:r>
        <w:t xml:space="preserve"> than the </w:t>
      </w:r>
      <w:r>
        <w:rPr>
          <w:i/>
        </w:rPr>
        <w:t>end of capitalism</w:t>
      </w:r>
      <w:r>
        <w:t xml:space="preserve">. We don’t need a revolutionary </w:t>
      </w:r>
      <w:proofErr w:type="gramStart"/>
      <w:r>
        <w:t>break,</w:t>
      </w:r>
      <w:proofErr w:type="gramEnd"/>
      <w:r>
        <w:t xml:space="preserve"> we need a progressive series of steps that redefine political economy and space is a crucial starting point. The end of capitalism isn’t </w:t>
      </w:r>
      <w:r>
        <w:rPr>
          <w:i/>
        </w:rPr>
        <w:t>possible</w:t>
      </w:r>
      <w:r>
        <w:t xml:space="preserve">, it’s </w:t>
      </w:r>
      <w:r>
        <w:rPr>
          <w:i/>
        </w:rPr>
        <w:t>necessary”</w:t>
      </w:r>
    </w:p>
    <w:p w14:paraId="627FE6D7" w14:textId="032EA6DA" w:rsidR="00FE33F8" w:rsidRPr="00FE33F8" w:rsidRDefault="00FE33F8" w:rsidP="003339F8">
      <w:pPr>
        <w:pStyle w:val="Heading2"/>
      </w:pPr>
      <w:r>
        <w:t>On Case</w:t>
      </w:r>
    </w:p>
    <w:sectPr w:rsidR="00FE33F8" w:rsidRPr="00FE33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3995984"/>
    <w:docVar w:name="VerbatimVersion" w:val="5.1"/>
  </w:docVars>
  <w:rsids>
    <w:rsidRoot w:val="00FE33F8"/>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39F8"/>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54A1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33F8"/>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E2202"/>
  <w15:chartTrackingRefBased/>
  <w15:docId w15:val="{8AD52229-A338-478D-9381-1D842BD1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39F8"/>
    <w:rPr>
      <w:rFonts w:ascii="Calibri" w:hAnsi="Calibri"/>
    </w:rPr>
  </w:style>
  <w:style w:type="paragraph" w:styleId="Heading1">
    <w:name w:val="heading 1"/>
    <w:aliases w:val="Pocket"/>
    <w:basedOn w:val="Normal"/>
    <w:next w:val="Normal"/>
    <w:link w:val="Heading1Char"/>
    <w:qFormat/>
    <w:rsid w:val="003339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39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39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3339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39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39F8"/>
  </w:style>
  <w:style w:type="character" w:customStyle="1" w:styleId="Heading1Char">
    <w:name w:val="Heading 1 Char"/>
    <w:aliases w:val="Pocket Char"/>
    <w:basedOn w:val="DefaultParagraphFont"/>
    <w:link w:val="Heading1"/>
    <w:rsid w:val="003339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39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39F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3339F8"/>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3339F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339F8"/>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3339F8"/>
    <w:rPr>
      <w:b w:val="0"/>
      <w:sz w:val="22"/>
      <w:u w:val="single"/>
    </w:rPr>
  </w:style>
  <w:style w:type="character" w:styleId="Hyperlink">
    <w:name w:val="Hyperlink"/>
    <w:basedOn w:val="DefaultParagraphFont"/>
    <w:uiPriority w:val="99"/>
    <w:semiHidden/>
    <w:unhideWhenUsed/>
    <w:rsid w:val="003339F8"/>
    <w:rPr>
      <w:color w:val="auto"/>
      <w:u w:val="none"/>
    </w:rPr>
  </w:style>
  <w:style w:type="character" w:styleId="FollowedHyperlink">
    <w:name w:val="FollowedHyperlink"/>
    <w:basedOn w:val="DefaultParagraphFont"/>
    <w:uiPriority w:val="99"/>
    <w:semiHidden/>
    <w:unhideWhenUsed/>
    <w:rsid w:val="003339F8"/>
    <w:rPr>
      <w:color w:val="auto"/>
      <w:u w:val="none"/>
    </w:rPr>
  </w:style>
  <w:style w:type="paragraph" w:customStyle="1" w:styleId="textbold">
    <w:name w:val="text bold"/>
    <w:basedOn w:val="Normal"/>
    <w:link w:val="Emphasis"/>
    <w:uiPriority w:val="7"/>
    <w:qFormat/>
    <w:rsid w:val="00FE33F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6696</Words>
  <Characters>38168</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3</cp:revision>
  <dcterms:created xsi:type="dcterms:W3CDTF">2022-01-28T16:54:00Z</dcterms:created>
  <dcterms:modified xsi:type="dcterms:W3CDTF">2022-02-15T04:49:00Z</dcterms:modified>
</cp:coreProperties>
</file>