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8D733" w14:textId="56EA6D50" w:rsidR="00A95652" w:rsidRDefault="000E787C" w:rsidP="000E787C">
      <w:pPr>
        <w:pStyle w:val="Heading1"/>
      </w:pPr>
      <w:r>
        <w:t>1AC vs Bellarmine AK</w:t>
      </w:r>
    </w:p>
    <w:p w14:paraId="7A7081CE" w14:textId="723EEA8E" w:rsidR="000E787C" w:rsidRDefault="000E787C" w:rsidP="000E787C">
      <w:pPr>
        <w:pStyle w:val="Heading2"/>
      </w:pPr>
      <w:r>
        <w:t>1AC</w:t>
      </w:r>
    </w:p>
    <w:p w14:paraId="72B93568" w14:textId="0C238F28" w:rsidR="000E787C" w:rsidRDefault="000E787C" w:rsidP="000E787C">
      <w:pPr>
        <w:pStyle w:val="Heading3"/>
      </w:pPr>
      <w:r>
        <w:t>R5</w:t>
      </w:r>
    </w:p>
    <w:p w14:paraId="17476D4B" w14:textId="77777777" w:rsidR="000E787C" w:rsidRPr="00CF49AE" w:rsidRDefault="000E787C" w:rsidP="000E787C">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2A389ACF" w14:textId="77777777" w:rsidR="000E787C" w:rsidRPr="0004302C" w:rsidRDefault="000E787C" w:rsidP="000E787C">
      <w:pPr>
        <w:spacing w:after="0" w:line="240" w:lineRule="auto"/>
        <w:rPr>
          <w:color w:val="000000" w:themeColor="text1"/>
          <w:sz w:val="16"/>
          <w:szCs w:val="16"/>
        </w:rPr>
      </w:pPr>
      <w:r w:rsidRPr="00425809">
        <w:rPr>
          <w:rFonts w:eastAsiaTheme="majorEastAsia" w:cstheme="majorBidi"/>
          <w:b/>
          <w:iCs/>
          <w:sz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5897B264" w14:textId="77777777" w:rsidR="000E787C" w:rsidRPr="0004302C" w:rsidRDefault="000E787C" w:rsidP="000E787C">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w:t>
      </w:r>
      <w:proofErr w:type="gramStart"/>
      <w:r w:rsidRPr="0004302C">
        <w:rPr>
          <w:color w:val="000000" w:themeColor="text1"/>
          <w:sz w:val="14"/>
        </w:rPr>
        <w:t>And also</w:t>
      </w:r>
      <w:proofErr w:type="gramEnd"/>
      <w:r w:rsidRPr="0004302C">
        <w:rPr>
          <w:color w:val="000000" w:themeColor="text1"/>
          <w:sz w:val="14"/>
        </w:rPr>
        <w:t xml:space="preserve">,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w:t>
      </w:r>
      <w:proofErr w:type="gramStart"/>
      <w:r w:rsidRPr="0004302C">
        <w:rPr>
          <w:color w:val="000000" w:themeColor="text1"/>
          <w:sz w:val="14"/>
        </w:rPr>
        <w:t>pissed</w:t>
      </w:r>
      <w:proofErr w:type="gramEnd"/>
      <w:r w:rsidRPr="0004302C">
        <w:rPr>
          <w:color w:val="000000" w:themeColor="text1"/>
          <w:sz w:val="14"/>
        </w:rPr>
        <w:t xml:space="preserve">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w:t>
      </w:r>
      <w:proofErr w:type="gramStart"/>
      <w:r w:rsidRPr="0004302C">
        <w:rPr>
          <w:rStyle w:val="Emphasis"/>
          <w:color w:val="000000" w:themeColor="text1"/>
        </w:rPr>
        <w:t>really only</w:t>
      </w:r>
      <w:proofErr w:type="gramEnd"/>
      <w:r w:rsidRPr="0004302C">
        <w:rPr>
          <w:rStyle w:val="Emphasis"/>
          <w:color w:val="000000" w:themeColor="text1"/>
        </w:rPr>
        <w:t xml:space="preserve">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w:t>
      </w:r>
      <w:proofErr w:type="gramStart"/>
      <w:r w:rsidRPr="0004302C">
        <w:rPr>
          <w:color w:val="000000" w:themeColor="text1"/>
          <w:sz w:val="14"/>
        </w:rPr>
        <w:t>enter into</w:t>
      </w:r>
      <w:proofErr w:type="gramEnd"/>
      <w:r w:rsidRPr="0004302C">
        <w:rPr>
          <w:color w:val="000000" w:themeColor="text1"/>
          <w:sz w:val="14"/>
        </w:rPr>
        <w:t xml:space="preserve">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6936CB30" w14:textId="77777777" w:rsidR="000E787C" w:rsidRPr="0004302C" w:rsidRDefault="000E787C" w:rsidP="000E787C">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61DD0DE" w14:textId="77777777" w:rsidR="000E787C" w:rsidRPr="009802CC" w:rsidRDefault="000E787C" w:rsidP="000E787C">
      <w:pPr>
        <w:spacing w:line="276" w:lineRule="auto"/>
        <w:rPr>
          <w:b/>
          <w:sz w:val="16"/>
          <w:szCs w:val="16"/>
        </w:rPr>
      </w:pPr>
      <w:r w:rsidRPr="009802CC">
        <w:rPr>
          <w:rStyle w:val="Heading4Char"/>
          <w:rFonts w:cs="Times New Roman"/>
        </w:rPr>
        <w:t>Mollow 2</w:t>
      </w:r>
      <w:r w:rsidRPr="00275AFF">
        <w:rPr>
          <w:rStyle w:val="Style13ptBold"/>
          <w:b w:val="0"/>
          <w:szCs w:val="26"/>
        </w:rPr>
        <w:t xml:space="preserve"> </w:t>
      </w:r>
      <w:r w:rsidRPr="009802CC">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0E2CC15" w14:textId="77777777" w:rsidR="000E787C" w:rsidRPr="002E3A75" w:rsidRDefault="000E787C" w:rsidP="000E787C">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7BC3026" w14:textId="77777777" w:rsidR="000E787C" w:rsidRPr="00CF49AE" w:rsidRDefault="000E787C" w:rsidP="000E787C">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198FF8A6" w14:textId="77777777" w:rsidR="000E787C" w:rsidRPr="009802CC" w:rsidRDefault="000E787C" w:rsidP="000E787C">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4342BFC9" w14:textId="77777777" w:rsidR="000E787C" w:rsidRPr="009802CC" w:rsidRDefault="000E787C" w:rsidP="000E787C">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2C466CC" w14:textId="77777777" w:rsidR="000E787C" w:rsidRDefault="000E787C" w:rsidP="000E787C">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73A885B6" w14:textId="77777777" w:rsidR="000E787C" w:rsidRPr="009802CC" w:rsidRDefault="000E787C" w:rsidP="000E787C">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231E7CA6" w14:textId="77777777" w:rsidR="000E787C" w:rsidRPr="00AD7443" w:rsidRDefault="000E787C" w:rsidP="000E787C">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0B5E23EE" w14:textId="77777777" w:rsidR="000E787C" w:rsidRPr="0004302C" w:rsidRDefault="000E787C" w:rsidP="000E787C">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59505CD" w14:textId="77777777" w:rsidR="000E787C" w:rsidRPr="0004302C" w:rsidRDefault="000E787C" w:rsidP="000E787C">
      <w:pPr>
        <w:rPr>
          <w:color w:val="000000" w:themeColor="text1"/>
          <w:sz w:val="16"/>
          <w:szCs w:val="16"/>
        </w:rPr>
      </w:pPr>
      <w:proofErr w:type="spellStart"/>
      <w:r w:rsidRPr="00425809">
        <w:rPr>
          <w:rFonts w:eastAsiaTheme="majorEastAsia" w:cstheme="majorBidi"/>
          <w:b/>
          <w:iCs/>
          <w:sz w:val="26"/>
        </w:rPr>
        <w:t>Siebers</w:t>
      </w:r>
      <w:proofErr w:type="spellEnd"/>
      <w:r w:rsidRPr="00425809">
        <w:rPr>
          <w:rFonts w:eastAsiaTheme="majorEastAsia" w:cstheme="majorBidi"/>
          <w:b/>
          <w:iCs/>
          <w:sz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10C66FC" w14:textId="77777777" w:rsidR="000E787C" w:rsidRPr="00AD7443" w:rsidRDefault="000E787C" w:rsidP="000E787C">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5CCA70E4" w14:textId="77777777" w:rsidR="000E787C" w:rsidRPr="00D24FE5" w:rsidRDefault="000E787C" w:rsidP="000E787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5D59CBAB" w14:textId="77777777" w:rsidR="000E787C" w:rsidRPr="00D24FE5" w:rsidRDefault="000E787C" w:rsidP="000E787C">
      <w:pPr>
        <w:rPr>
          <w:b/>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58E74E17" w14:textId="4CA73BEA" w:rsidR="000E787C" w:rsidRDefault="000E787C" w:rsidP="000E787C">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6414812" w14:textId="77777777" w:rsidR="00470298" w:rsidRPr="006948C8" w:rsidRDefault="00470298" w:rsidP="00470298">
      <w:pPr>
        <w:pStyle w:val="Heading4"/>
        <w:rPr>
          <w:rFonts w:cs="Calibri"/>
        </w:rPr>
      </w:pPr>
      <w:bookmarkStart w:id="0" w:name="_Hlk92408398"/>
      <w:r w:rsidRPr="006948C8">
        <w:rPr>
          <w:rFonts w:cs="Calibri"/>
        </w:rPr>
        <w:t>Psychoanalysis is both falsifiable and accurate – studies prove.</w:t>
      </w:r>
    </w:p>
    <w:p w14:paraId="5176A34B" w14:textId="77777777" w:rsidR="00470298" w:rsidRPr="006948C8" w:rsidRDefault="00470298" w:rsidP="00470298">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46B26E61" w14:textId="03B218E1" w:rsidR="00470298" w:rsidRPr="00470298" w:rsidRDefault="00470298" w:rsidP="000E787C">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3B52F834" w14:textId="77777777" w:rsidR="000E787C" w:rsidRPr="0005677F" w:rsidRDefault="000E787C" w:rsidP="000E787C">
      <w:pPr>
        <w:pStyle w:val="Heading4"/>
        <w:rPr>
          <w:rFonts w:cs="Calibri"/>
        </w:rPr>
      </w:pPr>
      <w:r>
        <w:rPr>
          <w:rFonts w:cs="Calibri"/>
        </w:rPr>
        <w:t>Exclusionary conceptions of topical correctness are violent.</w:t>
      </w:r>
    </w:p>
    <w:p w14:paraId="7908BE00" w14:textId="77777777" w:rsidR="000E787C" w:rsidRPr="003A2CE2" w:rsidRDefault="000E787C" w:rsidP="000E787C">
      <w:pPr>
        <w:shd w:val="clear" w:color="auto" w:fill="FFFFFF"/>
        <w:spacing w:line="235" w:lineRule="atLeast"/>
        <w:rPr>
          <w:rFonts w:eastAsia="Times New Roman"/>
          <w:color w:val="000000" w:themeColor="text1"/>
          <w:lang w:eastAsia="zh-CN"/>
        </w:rPr>
      </w:pPr>
      <w:proofErr w:type="spellStart"/>
      <w:r w:rsidRPr="00425809">
        <w:rPr>
          <w:rFonts w:eastAsiaTheme="majorEastAsia" w:cstheme="majorBidi"/>
          <w:b/>
          <w:iCs/>
          <w:sz w:val="26"/>
        </w:rPr>
        <w:t>Conquergood</w:t>
      </w:r>
      <w:proofErr w:type="spellEnd"/>
      <w:r w:rsidRPr="00425809">
        <w:rPr>
          <w:rFonts w:eastAsiaTheme="majorEastAsia" w:cstheme="majorBidi"/>
          <w:b/>
          <w:iCs/>
          <w:sz w:val="26"/>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5F6E0168" w14:textId="77777777" w:rsidR="000E787C" w:rsidRPr="003A2CE2" w:rsidRDefault="000E787C" w:rsidP="000E787C">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w:t>
      </w:r>
      <w:proofErr w:type="gramStart"/>
      <w:r w:rsidRPr="003A2CE2">
        <w:rPr>
          <w:rFonts w:eastAsia="Times New Roman"/>
          <w:color w:val="000000" w:themeColor="text1"/>
          <w:sz w:val="16"/>
          <w:szCs w:val="16"/>
          <w:lang w:eastAsia="zh-CN"/>
        </w:rPr>
        <w:t>More often than not</w:t>
      </w:r>
      <w:proofErr w:type="gram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1A38D2EB" w14:textId="77777777" w:rsidR="000E787C" w:rsidRPr="00B10F37" w:rsidRDefault="000E787C" w:rsidP="000E787C">
      <w:pPr>
        <w:pStyle w:val="Heading4"/>
        <w:rPr>
          <w:sz w:val="8"/>
        </w:rPr>
      </w:pPr>
      <w:r>
        <w:t xml:space="preserve">Notions of competitive equity </w:t>
      </w:r>
      <w:r w:rsidRPr="00B10F37">
        <w:t>marginalize the out group and retrench power structures</w:t>
      </w:r>
      <w:r>
        <w:t>.</w:t>
      </w:r>
    </w:p>
    <w:p w14:paraId="11003693" w14:textId="77777777" w:rsidR="000E787C" w:rsidRPr="00B10F37" w:rsidRDefault="000E787C" w:rsidP="000E787C">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503A5787" w14:textId="77777777" w:rsidR="000E787C" w:rsidRDefault="000E787C" w:rsidP="000E787C">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xml:space="preserve">, the stronger party </w:t>
      </w:r>
      <w:proofErr w:type="gramStart"/>
      <w:r w:rsidRPr="009C2DDA">
        <w:rPr>
          <w:rStyle w:val="Emphasis"/>
          <w:highlight w:val="green"/>
        </w:rPr>
        <w:t>is able to</w:t>
      </w:r>
      <w:proofErr w:type="gramEnd"/>
      <w:r w:rsidRPr="009C2DDA">
        <w:rPr>
          <w:rStyle w:val="Emphasis"/>
          <w:highlight w:val="green"/>
        </w:rPr>
        <w:t xml:space="preserve">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w:t>
      </w:r>
      <w:proofErr w:type="gramStart"/>
      <w:r w:rsidRPr="00B10F37">
        <w:rPr>
          <w:color w:val="000000" w:themeColor="text1"/>
        </w:rPr>
        <w:t>in order to</w:t>
      </w:r>
      <w:proofErr w:type="gramEnd"/>
      <w:r w:rsidRPr="00B10F37">
        <w:rPr>
          <w:color w:val="000000" w:themeColor="text1"/>
        </w:rPr>
        <w:t xml:space="preserve"> judge our own acts. </w:t>
      </w:r>
    </w:p>
    <w:p w14:paraId="228CBE53" w14:textId="77777777" w:rsidR="000E787C" w:rsidRPr="006F73C7" w:rsidRDefault="000E787C" w:rsidP="000E787C">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0C6E3971" w14:textId="77777777" w:rsidR="000E787C" w:rsidRPr="006F73C7" w:rsidRDefault="000E787C" w:rsidP="000E787C">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7B9E5BDE" w14:textId="77777777" w:rsidR="000E787C" w:rsidRDefault="000E787C" w:rsidP="000E787C">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w:t>
      </w:r>
      <w:proofErr w:type="gramStart"/>
      <w:r w:rsidRPr="006F73C7">
        <w:rPr>
          <w:rFonts w:eastAsia="Times New Roman" w:cs="Times New Roman"/>
          <w:b/>
          <w:color w:val="000000"/>
          <w:highlight w:val="green"/>
          <w:u w:val="single"/>
        </w:rPr>
        <w:t>in order to</w:t>
      </w:r>
      <w:proofErr w:type="gramEnd"/>
      <w:r w:rsidRPr="006F73C7">
        <w:rPr>
          <w:rFonts w:eastAsia="Times New Roman" w:cs="Times New Roman"/>
          <w:b/>
          <w:color w:val="000000"/>
          <w:highlight w:val="green"/>
          <w:u w:val="single"/>
        </w:rPr>
        <w:t xml:space="preserve">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05376038" w14:textId="77777777" w:rsidR="000E787C" w:rsidRPr="00DA628C" w:rsidRDefault="000E787C" w:rsidP="000E787C">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3872EE87" w14:textId="77777777" w:rsidR="000E787C" w:rsidRPr="001B24CF" w:rsidRDefault="000E787C" w:rsidP="000E787C">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2C359500" w14:textId="77777777" w:rsidR="000E787C" w:rsidRDefault="000E787C" w:rsidP="000E787C">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w:t>
      </w:r>
      <w:proofErr w:type="gramStart"/>
      <w:r w:rsidRPr="00F35113">
        <w:rPr>
          <w:rStyle w:val="Emphasis"/>
        </w:rPr>
        <w:t>How</w:t>
      </w:r>
      <w:proofErr w:type="gramEnd"/>
      <w:r w:rsidRPr="00F35113">
        <w:rPr>
          <w:rStyle w:val="Emphasis"/>
        </w:rPr>
        <w:t xml:space="preserve">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 xml:space="preserve">we </w:t>
      </w:r>
      <w:proofErr w:type="gramStart"/>
      <w:r w:rsidRPr="00824CD8">
        <w:rPr>
          <w:rStyle w:val="Emphasis"/>
        </w:rPr>
        <w:t>have to</w:t>
      </w:r>
      <w:proofErr w:type="gramEnd"/>
      <w:r w:rsidRPr="00824CD8">
        <w:rPr>
          <w:rStyle w:val="Emphasis"/>
        </w:rPr>
        <w:t xml:space="preserve"> untrain ourselves</w:t>
      </w:r>
      <w:r w:rsidRPr="00F35113">
        <w:rPr>
          <w:rStyle w:val="Emphasis"/>
        </w:rPr>
        <w:t xml:space="preserve"> so that we can read the struggles and debates back into questions that seem settled and resolved. </w:t>
      </w:r>
    </w:p>
    <w:p w14:paraId="49793B9B" w14:textId="77777777" w:rsidR="00953FDD" w:rsidRDefault="00953FDD" w:rsidP="00953FDD">
      <w:pPr>
        <w:pStyle w:val="Heading4"/>
      </w:pPr>
      <w:r>
        <w:t>Disability controls proximate cause to justification of class-based inequality – monstrosity through disgust and dehumanization explains justification for exploitation and enforcing superiority over the working class.</w:t>
      </w:r>
    </w:p>
    <w:p w14:paraId="4AF08CE3" w14:textId="77777777" w:rsidR="00953FDD" w:rsidRPr="00B15E97" w:rsidRDefault="00953FDD" w:rsidP="00953FDD">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0959C9AB" w14:textId="77777777" w:rsidR="00953FDD" w:rsidRPr="00E46784" w:rsidRDefault="00953FDD" w:rsidP="00953FDD">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poor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p w14:paraId="1529BDC0" w14:textId="77777777" w:rsidR="00953FDD" w:rsidRPr="0004302C" w:rsidRDefault="00953FDD" w:rsidP="00953FDD">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7D6138B4" w14:textId="77777777" w:rsidR="00953FDD" w:rsidRPr="0004302C" w:rsidRDefault="00953FDD" w:rsidP="00953FDD">
      <w:pPr>
        <w:spacing w:after="0" w:line="240" w:lineRule="auto"/>
        <w:rPr>
          <w:rFonts w:eastAsia="Times New Roman"/>
          <w:color w:val="000000" w:themeColor="text1"/>
          <w:sz w:val="24"/>
          <w:lang w:eastAsia="zh-CN"/>
        </w:rPr>
      </w:pPr>
      <w:r w:rsidRPr="00425809">
        <w:rPr>
          <w:rFonts w:eastAsiaTheme="majorEastAsia" w:cstheme="majorBidi"/>
          <w:b/>
          <w:iCs/>
          <w:sz w:val="26"/>
        </w:rPr>
        <w:t>Hughes 12</w:t>
      </w:r>
      <w:r w:rsidRPr="0004302C">
        <w:rPr>
          <w:b/>
          <w:bCs/>
          <w:color w:val="000000" w:themeColor="text1"/>
          <w:szCs w:val="26"/>
        </w:rPr>
        <w:t xml:space="preserve">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7C94CFE7" w14:textId="102C5BB0" w:rsidR="0084646B" w:rsidRPr="00953FDD" w:rsidRDefault="00953FDD" w:rsidP="000E787C">
      <w:pPr>
        <w:rPr>
          <w:b/>
          <w:iCs/>
          <w:color w:val="000000" w:themeColor="text1"/>
          <w:u w:val="single"/>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w:t>
      </w:r>
      <w:proofErr w:type="gramStart"/>
      <w:r w:rsidRPr="0004302C">
        <w:rPr>
          <w:color w:val="000000" w:themeColor="text1"/>
          <w:sz w:val="14"/>
        </w:rPr>
        <w:t>The</w:t>
      </w:r>
      <w:proofErr w:type="gramEnd"/>
      <w:r w:rsidRPr="0004302C">
        <w:rPr>
          <w:color w:val="000000" w:themeColor="text1"/>
          <w:sz w:val="14"/>
        </w:rPr>
        <w:t xml:space="preserv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w:t>
      </w:r>
      <w:proofErr w:type="gramStart"/>
      <w:r w:rsidRPr="0004302C">
        <w:rPr>
          <w:color w:val="000000" w:themeColor="text1"/>
          <w:sz w:val="14"/>
        </w:rPr>
        <w:t>tailored</w:t>
      </w:r>
      <w:proofErr w:type="gramEnd"/>
      <w:r w:rsidRPr="0004302C">
        <w:rPr>
          <w:color w:val="000000" w:themeColor="text1"/>
          <w:sz w:val="14"/>
        </w:rPr>
        <w:t xml:space="preserve">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w:t>
      </w:r>
      <w:proofErr w:type="gramStart"/>
      <w:r w:rsidRPr="0004302C">
        <w:rPr>
          <w:color w:val="000000" w:themeColor="text1"/>
          <w:sz w:val="14"/>
        </w:rPr>
        <w:t>nineteenth-century</w:t>
      </w:r>
      <w:proofErr w:type="gramEnd"/>
      <w:r w:rsidRPr="0004302C">
        <w:rPr>
          <w:color w:val="000000" w:themeColor="text1"/>
          <w:sz w:val="14"/>
        </w:rPr>
        <w:t xml:space="preserve">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proofErr w:type="gramStart"/>
      <w:r w:rsidRPr="0004302C">
        <w:rPr>
          <w:rStyle w:val="Emphasis"/>
          <w:color w:val="000000" w:themeColor="text1"/>
        </w:rPr>
        <w:t>The</w:t>
      </w:r>
      <w:proofErr w:type="gramEnd"/>
      <w:r w:rsidRPr="0004302C">
        <w:rPr>
          <w:rStyle w:val="Emphasis"/>
          <w:color w:val="000000" w:themeColor="text1"/>
        </w:rPr>
        <w:t xml:space="preserv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Disgust is the bile carried in a discursive complex that Campbell (2008: 153) calls ‘ableism’: ‘a network of beliefs, processes and practices that produces a particular kind of self and body (the corporeal standard) that is projected as perfect, species-</w:t>
      </w:r>
      <w:proofErr w:type="gramStart"/>
      <w:r w:rsidRPr="0004302C">
        <w:rPr>
          <w:color w:val="000000" w:themeColor="text1"/>
          <w:sz w:val="14"/>
        </w:rPr>
        <w:t>typical</w:t>
      </w:r>
      <w:proofErr w:type="gramEnd"/>
      <w:r w:rsidRPr="0004302C">
        <w:rPr>
          <w:color w:val="000000" w:themeColor="text1"/>
          <w:sz w:val="14"/>
        </w:rPr>
        <w:t xml:space="preserve">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w:t>
      </w:r>
      <w:proofErr w:type="gramStart"/>
      <w:r w:rsidRPr="0004302C">
        <w:rPr>
          <w:rStyle w:val="Emphasis"/>
          <w:color w:val="000000" w:themeColor="text1"/>
        </w:rPr>
        <w:t>, in itself, an</w:t>
      </w:r>
      <w:proofErr w:type="gramEnd"/>
      <w:r w:rsidRPr="0004302C">
        <w:rPr>
          <w:rStyle w:val="Emphasis"/>
          <w:color w:val="000000" w:themeColor="text1"/>
        </w:rPr>
        <w:t xml:space="preserve">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sectPr w:rsidR="0084646B" w:rsidRPr="00953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052070994">
    <w:abstractNumId w:val="9"/>
  </w:num>
  <w:num w:numId="2" w16cid:durableId="460390956">
    <w:abstractNumId w:val="7"/>
  </w:num>
  <w:num w:numId="3" w16cid:durableId="1259869561">
    <w:abstractNumId w:val="6"/>
  </w:num>
  <w:num w:numId="4" w16cid:durableId="289168435">
    <w:abstractNumId w:val="5"/>
  </w:num>
  <w:num w:numId="5" w16cid:durableId="362637678">
    <w:abstractNumId w:val="4"/>
  </w:num>
  <w:num w:numId="6" w16cid:durableId="1740202344">
    <w:abstractNumId w:val="8"/>
  </w:num>
  <w:num w:numId="7" w16cid:durableId="286549925">
    <w:abstractNumId w:val="3"/>
  </w:num>
  <w:num w:numId="8" w16cid:durableId="901645886">
    <w:abstractNumId w:val="2"/>
  </w:num>
  <w:num w:numId="9" w16cid:durableId="1025062335">
    <w:abstractNumId w:val="1"/>
  </w:num>
  <w:num w:numId="10" w16cid:durableId="239294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787C"/>
    <w:rsid w:val="000139A3"/>
    <w:rsid w:val="000E787C"/>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9AF"/>
    <w:rsid w:val="00407037"/>
    <w:rsid w:val="004605D6"/>
    <w:rsid w:val="00470298"/>
    <w:rsid w:val="004C60E8"/>
    <w:rsid w:val="004E3579"/>
    <w:rsid w:val="004E728B"/>
    <w:rsid w:val="004F39E0"/>
    <w:rsid w:val="00510EBC"/>
    <w:rsid w:val="00537BD5"/>
    <w:rsid w:val="0057268A"/>
    <w:rsid w:val="005D2912"/>
    <w:rsid w:val="006065BD"/>
    <w:rsid w:val="00645FA9"/>
    <w:rsid w:val="00647866"/>
    <w:rsid w:val="00665003"/>
    <w:rsid w:val="006A2AD0"/>
    <w:rsid w:val="006C2375"/>
    <w:rsid w:val="006D4ECC"/>
    <w:rsid w:val="006F4165"/>
    <w:rsid w:val="00722258"/>
    <w:rsid w:val="007243E5"/>
    <w:rsid w:val="00766EA0"/>
    <w:rsid w:val="007A2226"/>
    <w:rsid w:val="007F5B66"/>
    <w:rsid w:val="00823A1C"/>
    <w:rsid w:val="00845B9D"/>
    <w:rsid w:val="0084646B"/>
    <w:rsid w:val="00860984"/>
    <w:rsid w:val="008B3ECB"/>
    <w:rsid w:val="008B4E85"/>
    <w:rsid w:val="008C1B2E"/>
    <w:rsid w:val="008C5F5B"/>
    <w:rsid w:val="0091627E"/>
    <w:rsid w:val="00953FDD"/>
    <w:rsid w:val="0097032B"/>
    <w:rsid w:val="009D2EAD"/>
    <w:rsid w:val="009D54B2"/>
    <w:rsid w:val="009E1922"/>
    <w:rsid w:val="009F7ED2"/>
    <w:rsid w:val="00A93661"/>
    <w:rsid w:val="00A95652"/>
    <w:rsid w:val="00AC0AB8"/>
    <w:rsid w:val="00B33C6D"/>
    <w:rsid w:val="00B4508F"/>
    <w:rsid w:val="00B54469"/>
    <w:rsid w:val="00B55AD5"/>
    <w:rsid w:val="00B8057C"/>
    <w:rsid w:val="00BD6238"/>
    <w:rsid w:val="00BF593B"/>
    <w:rsid w:val="00BF773A"/>
    <w:rsid w:val="00BF7E81"/>
    <w:rsid w:val="00C13773"/>
    <w:rsid w:val="00C17CC8"/>
    <w:rsid w:val="00C550CE"/>
    <w:rsid w:val="00C722D4"/>
    <w:rsid w:val="00C83417"/>
    <w:rsid w:val="00C9604F"/>
    <w:rsid w:val="00CA19AA"/>
    <w:rsid w:val="00CC5298"/>
    <w:rsid w:val="00CD736E"/>
    <w:rsid w:val="00CD798D"/>
    <w:rsid w:val="00CE161E"/>
    <w:rsid w:val="00CF59A8"/>
    <w:rsid w:val="00D325A9"/>
    <w:rsid w:val="00D36A8A"/>
    <w:rsid w:val="00D61409"/>
    <w:rsid w:val="00D6691E"/>
    <w:rsid w:val="00D71170"/>
    <w:rsid w:val="00D87420"/>
    <w:rsid w:val="00DA1C92"/>
    <w:rsid w:val="00DA25D4"/>
    <w:rsid w:val="00DA6538"/>
    <w:rsid w:val="00E15E75"/>
    <w:rsid w:val="00E43A9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B2D0B"/>
  <w15:chartTrackingRefBased/>
  <w15:docId w15:val="{D0C8043D-5CFD-4755-831F-6314397A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787C"/>
    <w:rPr>
      <w:rFonts w:ascii="Calibri" w:hAnsi="Calibri"/>
    </w:rPr>
  </w:style>
  <w:style w:type="paragraph" w:styleId="Heading1">
    <w:name w:val="heading 1"/>
    <w:aliases w:val="Pocket"/>
    <w:basedOn w:val="Normal"/>
    <w:next w:val="Normal"/>
    <w:link w:val="Heading1Char"/>
    <w:qFormat/>
    <w:rsid w:val="000E78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78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0E78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0E78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7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87C"/>
  </w:style>
  <w:style w:type="character" w:customStyle="1" w:styleId="Heading1Char">
    <w:name w:val="Heading 1 Char"/>
    <w:aliases w:val="Pocket Char"/>
    <w:basedOn w:val="DefaultParagraphFont"/>
    <w:link w:val="Heading1"/>
    <w:rsid w:val="000E78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787C"/>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E787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E787C"/>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0E787C"/>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E787C"/>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0E787C"/>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E787C"/>
    <w:rPr>
      <w:color w:val="auto"/>
      <w:u w:val="none"/>
    </w:rPr>
  </w:style>
  <w:style w:type="character" w:styleId="FollowedHyperlink">
    <w:name w:val="FollowedHyperlink"/>
    <w:basedOn w:val="DefaultParagraphFont"/>
    <w:uiPriority w:val="99"/>
    <w:semiHidden/>
    <w:unhideWhenUsed/>
    <w:rsid w:val="000E787C"/>
    <w:rPr>
      <w:color w:val="auto"/>
      <w:u w:val="none"/>
    </w:rPr>
  </w:style>
  <w:style w:type="paragraph" w:customStyle="1" w:styleId="textbold">
    <w:name w:val="text bold"/>
    <w:basedOn w:val="Normal"/>
    <w:link w:val="Emphasis"/>
    <w:uiPriority w:val="7"/>
    <w:qFormat/>
    <w:rsid w:val="000E787C"/>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0E787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0E787C"/>
    <w:rPr>
      <w:rFonts w:eastAsia="Calibri"/>
      <w:sz w:val="14"/>
    </w:rPr>
  </w:style>
  <w:style w:type="character" w:customStyle="1" w:styleId="SmalltextChar">
    <w:name w:val="Small text Char"/>
    <w:aliases w:val="Quote Char,Quote1 Char1"/>
    <w:link w:val="Smalltext"/>
    <w:rsid w:val="000E787C"/>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k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DB57-80A8-4153-BAF5-ED6CE409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1</Pages>
  <Words>13479</Words>
  <Characters>76834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Chan-Hyuk Park</dc:creator>
  <cp:keywords>5.1.1</cp:keywords>
  <dc:description/>
  <cp:lastModifiedBy>Julie Park</cp:lastModifiedBy>
  <cp:revision>3</cp:revision>
  <dcterms:created xsi:type="dcterms:W3CDTF">2022-04-24T14:02:00Z</dcterms:created>
  <dcterms:modified xsi:type="dcterms:W3CDTF">2022-04-24T15:44:00Z</dcterms:modified>
</cp:coreProperties>
</file>