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4DC37" w14:textId="24DA5E17" w:rsidR="0043411F" w:rsidRDefault="0043411F" w:rsidP="0043411F">
      <w:pPr>
        <w:pStyle w:val="Heading1"/>
      </w:pPr>
      <w:r>
        <w:t>1AC vs Durham ZG</w:t>
      </w:r>
    </w:p>
    <w:p w14:paraId="128102EC" w14:textId="77777777" w:rsidR="0043411F" w:rsidRPr="00285D07" w:rsidRDefault="0043411F" w:rsidP="0043411F">
      <w:pPr>
        <w:pStyle w:val="Heading2"/>
      </w:pPr>
      <w:r>
        <w:t>1AC</w:t>
      </w:r>
    </w:p>
    <w:p w14:paraId="7A59E282" w14:textId="77777777" w:rsidR="0043411F" w:rsidRDefault="0043411F" w:rsidP="0043411F">
      <w:pPr>
        <w:pStyle w:val="Heading3"/>
      </w:pPr>
      <w:r>
        <w:t>Framing</w:t>
      </w:r>
    </w:p>
    <w:p w14:paraId="6553A011" w14:textId="77777777" w:rsidR="0043411F" w:rsidRDefault="0043411F" w:rsidP="0043411F">
      <w:pPr>
        <w:pStyle w:val="Heading4"/>
      </w:pPr>
      <w:r w:rsidRPr="004F7019">
        <w:t>The meta-ethic is procedural moral realism</w:t>
      </w:r>
      <w:r>
        <w:t>.</w:t>
      </w:r>
    </w:p>
    <w:p w14:paraId="54309C58" w14:textId="4D6DA91E" w:rsidR="0043411F" w:rsidRDefault="0043411F" w:rsidP="0043411F">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w:t>
      </w:r>
    </w:p>
    <w:p w14:paraId="67EAB295" w14:textId="77777777" w:rsidR="0043411F" w:rsidRDefault="0043411F" w:rsidP="0043411F">
      <w:pPr>
        <w:pStyle w:val="Heading4"/>
      </w:pPr>
      <w:r>
        <w:t xml:space="preserve">Next is regress – I can keep asking “why should I follow this” which results in </w:t>
      </w:r>
      <w:r w:rsidRPr="00A46C8C">
        <w:t>skep since</w:t>
      </w:r>
      <w:r>
        <w:t xml:space="preserve"> obligations are predicated on ignorantly accepting rules.  Only reason solves since asking “why reason?” requires reason which is self-justified.</w:t>
      </w:r>
    </w:p>
    <w:p w14:paraId="31D1FD6F" w14:textId="02FDCEE6" w:rsidR="0043411F" w:rsidRDefault="0043411F" w:rsidP="0043411F">
      <w:pPr>
        <w:pStyle w:val="Heading4"/>
      </w:pPr>
      <w:r>
        <w:t xml:space="preserve">That justifies universalizability – </w:t>
      </w:r>
    </w:p>
    <w:p w14:paraId="5FF4561A" w14:textId="77777777" w:rsidR="0043411F" w:rsidRDefault="0043411F" w:rsidP="0043411F">
      <w:pPr>
        <w:pStyle w:val="Heading4"/>
      </w:pPr>
      <w:r>
        <w:t xml:space="preserve">Thus, the standard is </w:t>
      </w:r>
      <w:r w:rsidRPr="005A1399">
        <w:rPr>
          <w:u w:val="single"/>
        </w:rPr>
        <w:t>Consistency with the Categorical Imperative</w:t>
      </w:r>
      <w:r>
        <w:t>. Prefer:</w:t>
      </w:r>
    </w:p>
    <w:p w14:paraId="3B9807ED" w14:textId="5DF70FB7" w:rsidR="0043411F" w:rsidRDefault="0043411F" w:rsidP="0043411F">
      <w:pPr>
        <w:pStyle w:val="Heading4"/>
      </w:pPr>
      <w:r>
        <w:t xml:space="preserve">[1] </w:t>
      </w:r>
      <w:r w:rsidRPr="000A5608">
        <w:t>Performativity</w:t>
      </w:r>
      <w:r>
        <w:t xml:space="preserve"> – </w:t>
      </w:r>
    </w:p>
    <w:p w14:paraId="5274D8D4" w14:textId="6A22C83B" w:rsidR="0043411F" w:rsidRDefault="0043411F" w:rsidP="0043411F">
      <w:pPr>
        <w:pStyle w:val="Heading4"/>
      </w:pPr>
      <w:r>
        <w:t xml:space="preserve">[2] Humanity – </w:t>
      </w:r>
    </w:p>
    <w:p w14:paraId="34238989" w14:textId="3429C65F" w:rsidR="00EE2A27" w:rsidRDefault="00EE2A27" w:rsidP="00EE2A27">
      <w:pPr>
        <w:pStyle w:val="Heading4"/>
      </w:pPr>
      <w:r>
        <w:t>[3] Identifying your own rational agency requires you to know that you are taking an action with a certain principle of choice</w:t>
      </w:r>
    </w:p>
    <w:p w14:paraId="52600DF5" w14:textId="77777777" w:rsidR="00EE2A27" w:rsidRPr="00E96A60" w:rsidRDefault="00EE2A27" w:rsidP="00EE2A27">
      <w:pPr>
        <w:rPr>
          <w:b/>
          <w:sz w:val="16"/>
          <w:szCs w:val="16"/>
        </w:rPr>
      </w:pPr>
      <w:proofErr w:type="spellStart"/>
      <w:r w:rsidRPr="003A0579">
        <w:rPr>
          <w:b/>
        </w:rPr>
        <w:t>Korsgaard</w:t>
      </w:r>
      <w:proofErr w:type="spellEnd"/>
      <w:r w:rsidRPr="003A0579">
        <w:rPr>
          <w:b/>
        </w:rPr>
        <w:t xml:space="preserve"> 99</w:t>
      </w:r>
      <w:r>
        <w:t xml:space="preserve"> </w:t>
      </w:r>
      <w:r w:rsidRPr="00E96A60">
        <w:rPr>
          <w:rStyle w:val="Style13ptBold"/>
          <w:b w:val="0"/>
          <w:sz w:val="16"/>
          <w:szCs w:val="16"/>
        </w:rPr>
        <w:t xml:space="preserve">[CHRISTINE M. KORSGAARD, “SELF-CONSTITUTION IN THE ETHICS OF PLATO AND KANT”. The Journal of Ethics 1999, Volume 3, Issue 1, pp 1-29. Specifically, “VII. GOOD ACTION AND THE UNITY OF THE KANTIAN WILL”.  Professor of </w:t>
      </w:r>
      <w:proofErr w:type="spellStart"/>
      <w:r w:rsidRPr="00E96A60">
        <w:rPr>
          <w:rStyle w:val="Style13ptBold"/>
          <w:b w:val="0"/>
          <w:sz w:val="16"/>
          <w:szCs w:val="16"/>
        </w:rPr>
        <w:t>Philosphy</w:t>
      </w:r>
      <w:proofErr w:type="spellEnd"/>
      <w:r w:rsidRPr="00E96A60">
        <w:rPr>
          <w:rStyle w:val="Style13ptBold"/>
          <w:b w:val="0"/>
          <w:sz w:val="16"/>
          <w:szCs w:val="16"/>
        </w:rPr>
        <w:t>, Harvard University.]</w:t>
      </w:r>
      <w:r>
        <w:rPr>
          <w:rStyle w:val="Style13ptBold"/>
          <w:b w:val="0"/>
          <w:sz w:val="16"/>
          <w:szCs w:val="16"/>
        </w:rPr>
        <w:t xml:space="preserve"> //ACCS JM</w:t>
      </w:r>
    </w:p>
    <w:p w14:paraId="01C9C1FC" w14:textId="41ABFDE8" w:rsidR="00EE2A27" w:rsidRPr="00EE2A27" w:rsidRDefault="00EE2A27" w:rsidP="00EE2A27">
      <w:pPr>
        <w:rPr>
          <w:u w:val="single"/>
        </w:rPr>
      </w:pPr>
      <w:r w:rsidRPr="00476996">
        <w:rPr>
          <w:sz w:val="16"/>
        </w:rPr>
        <w:t>The first step is this</w:t>
      </w:r>
      <w:r w:rsidRPr="00476996">
        <w:rPr>
          <w:rStyle w:val="StyleUnderline"/>
        </w:rPr>
        <w:t xml:space="preserve">: To conceive yourself as the cause of your actions is to identify with the principle of choice on which you act. </w:t>
      </w:r>
      <w:r w:rsidRPr="000873C9">
        <w:rPr>
          <w:rStyle w:val="Emphasis"/>
          <w:highlight w:val="green"/>
        </w:rPr>
        <w:t>A rational will is a self-conscious causality</w:t>
      </w:r>
      <w:r w:rsidRPr="00476996">
        <w:rPr>
          <w:rStyle w:val="StyleUnderline"/>
        </w:rPr>
        <w:t>, and a self-conscious causality is aware of itself as a cause</w:t>
      </w:r>
      <w:r w:rsidRPr="00476996">
        <w:rPr>
          <w:sz w:val="16"/>
        </w:rPr>
        <w:t xml:space="preserve">. To be aware of yourself as a cause is to </w:t>
      </w:r>
      <w:r w:rsidRPr="000873C9">
        <w:rPr>
          <w:rStyle w:val="Emphasis"/>
          <w:highlight w:val="green"/>
        </w:rPr>
        <w:t>identify yourself with something in the scenario that gives rise to the action</w:t>
      </w:r>
      <w:r w:rsidRPr="00476996">
        <w:rPr>
          <w:rStyle w:val="StyleUnderline"/>
        </w:rPr>
        <w:t>,</w:t>
      </w:r>
      <w:r w:rsidRPr="00476996">
        <w:rPr>
          <w:sz w:val="16"/>
        </w:rPr>
        <w:t xml:space="preserve"> and this must be the principle of choice. For instance, suppose you experience a conflict of desire: </w:t>
      </w:r>
      <w:r w:rsidRPr="000873C9">
        <w:rPr>
          <w:rStyle w:val="Emphasis"/>
          <w:highlight w:val="green"/>
        </w:rPr>
        <w:t>you have a desire to do both A and</w:t>
      </w:r>
      <w:r w:rsidRPr="00476996">
        <w:rPr>
          <w:rStyle w:val="StyleUnderline"/>
        </w:rPr>
        <w:t xml:space="preserve"> B,</w:t>
      </w:r>
      <w:r w:rsidRPr="00476996">
        <w:rPr>
          <w:sz w:val="16"/>
        </w:rPr>
        <w:t xml:space="preserve"> and they are incompatible. </w:t>
      </w:r>
      <w:r w:rsidRPr="00476996">
        <w:rPr>
          <w:rStyle w:val="StyleUnderline"/>
        </w:rPr>
        <w:t xml:space="preserve">You have </w:t>
      </w:r>
      <w:r w:rsidRPr="000873C9">
        <w:rPr>
          <w:rStyle w:val="Emphasis"/>
          <w:highlight w:val="green"/>
        </w:rPr>
        <w:t>some principle</w:t>
      </w:r>
      <w:r w:rsidRPr="00476996">
        <w:rPr>
          <w:rStyle w:val="StyleUnderline"/>
        </w:rPr>
        <w:t xml:space="preserve"> which </w:t>
      </w:r>
      <w:r w:rsidRPr="000873C9">
        <w:rPr>
          <w:rStyle w:val="Emphasis"/>
          <w:highlight w:val="green"/>
        </w:rPr>
        <w:t>favors A</w:t>
      </w:r>
      <w:r w:rsidRPr="00476996">
        <w:rPr>
          <w:rStyle w:val="StyleUnderline"/>
        </w:rPr>
        <w:t xml:space="preserve"> over B</w:t>
      </w:r>
      <w:r w:rsidRPr="00476996">
        <w:rPr>
          <w:sz w:val="16"/>
        </w:rPr>
        <w:t xml:space="preserve">, so you exercise this principle, and you choose to do A. </w:t>
      </w:r>
      <w:r w:rsidRPr="00476996">
        <w:rPr>
          <w:rStyle w:val="StyleUnderline"/>
        </w:rPr>
        <w:t>In this</w:t>
      </w:r>
      <w:r w:rsidRPr="00476996">
        <w:rPr>
          <w:sz w:val="16"/>
        </w:rPr>
        <w:t xml:space="preserve"> kind of </w:t>
      </w:r>
      <w:r w:rsidRPr="00476996">
        <w:rPr>
          <w:rStyle w:val="StyleUnderline"/>
        </w:rPr>
        <w:t>case</w:t>
      </w:r>
      <w:r w:rsidRPr="00476996">
        <w:rPr>
          <w:sz w:val="16"/>
        </w:rPr>
        <w:t xml:space="preserve">, you do not regard yourself as a mere passive spectator to the battle between A and B. </w:t>
      </w:r>
      <w:r w:rsidRPr="000873C9">
        <w:rPr>
          <w:rStyle w:val="Emphasis"/>
          <w:highlight w:val="green"/>
        </w:rPr>
        <w:t>You regard the choice as yours</w:t>
      </w:r>
      <w:r w:rsidRPr="00476996">
        <w:rPr>
          <w:rStyle w:val="StyleUnderline"/>
        </w:rPr>
        <w:t xml:space="preserve">, as the product of your own activity, </w:t>
      </w:r>
      <w:r w:rsidRPr="000873C9">
        <w:rPr>
          <w:rStyle w:val="Emphasis"/>
          <w:highlight w:val="green"/>
        </w:rPr>
        <w:t>because you regard the principle of choice as expressive</w:t>
      </w:r>
      <w:r w:rsidRPr="00476996">
        <w:rPr>
          <w:sz w:val="16"/>
        </w:rPr>
        <w:t xml:space="preserve">, or representative, </w:t>
      </w:r>
      <w:r w:rsidRPr="000873C9">
        <w:rPr>
          <w:rStyle w:val="Emphasis"/>
          <w:highlight w:val="green"/>
        </w:rPr>
        <w:t>of yourself</w:t>
      </w:r>
      <w:r w:rsidRPr="00476996">
        <w:rPr>
          <w:sz w:val="16"/>
        </w:rPr>
        <w:t xml:space="preserve">. You must do so, </w:t>
      </w:r>
      <w:r w:rsidRPr="000873C9">
        <w:rPr>
          <w:rStyle w:val="Emphasis"/>
          <w:highlight w:val="green"/>
        </w:rPr>
        <w:t>for the</w:t>
      </w:r>
      <w:r w:rsidRPr="009C38D4">
        <w:rPr>
          <w:sz w:val="16"/>
        </w:rPr>
        <w:t xml:space="preserve"> </w:t>
      </w:r>
      <w:r w:rsidRPr="00476996">
        <w:rPr>
          <w:sz w:val="16"/>
        </w:rPr>
        <w:t xml:space="preserve">only </w:t>
      </w:r>
      <w:r w:rsidRPr="000873C9">
        <w:rPr>
          <w:rStyle w:val="Emphasis"/>
          <w:highlight w:val="green"/>
        </w:rPr>
        <w:t>alternative to identifying with the principle of choice is</w:t>
      </w:r>
      <w:r w:rsidRPr="00476996">
        <w:rPr>
          <w:sz w:val="16"/>
        </w:rPr>
        <w:t xml:space="preserve"> regarding the principle of choice as some [a] third thing in you, another force on a par with the incentives to do A and to do B, which happened to throw in its weight in favor of A, in a battle at which you were, after all, </w:t>
      </w:r>
      <w:r w:rsidRPr="00476996">
        <w:rPr>
          <w:rStyle w:val="StyleUnderline"/>
        </w:rPr>
        <w:t>a mere passive spectator</w:t>
      </w:r>
      <w:r w:rsidRPr="00476996">
        <w:rPr>
          <w:sz w:val="16"/>
        </w:rPr>
        <w:t xml:space="preserve">. </w:t>
      </w:r>
      <w:r w:rsidRPr="00476996">
        <w:rPr>
          <w:rStyle w:val="StyleUnderline"/>
        </w:rPr>
        <w:t xml:space="preserve">But then you are </w:t>
      </w:r>
      <w:r w:rsidRPr="000873C9">
        <w:rPr>
          <w:rStyle w:val="Emphasis"/>
          <w:highlight w:val="green"/>
        </w:rPr>
        <w:t>not the cause of the action</w:t>
      </w:r>
      <w:r w:rsidRPr="00476996">
        <w:rPr>
          <w:sz w:val="16"/>
        </w:rPr>
        <w:t xml:space="preserve">. Self- conscious or </w:t>
      </w:r>
      <w:r w:rsidRPr="000873C9">
        <w:rPr>
          <w:rStyle w:val="Emphasis"/>
          <w:highlight w:val="green"/>
        </w:rPr>
        <w:t>rational agency,</w:t>
      </w:r>
      <w:r w:rsidRPr="00476996">
        <w:rPr>
          <w:sz w:val="16"/>
        </w:rPr>
        <w:t xml:space="preserve"> then, </w:t>
      </w:r>
      <w:r w:rsidRPr="000873C9">
        <w:rPr>
          <w:rStyle w:val="Emphasis"/>
          <w:highlight w:val="green"/>
        </w:rPr>
        <w:t>requires identification</w:t>
      </w:r>
      <w:r w:rsidRPr="00476996">
        <w:rPr>
          <w:rStyle w:val="StyleUnderline"/>
        </w:rPr>
        <w:t xml:space="preserve"> with the principle of choice on which you act.</w:t>
      </w:r>
    </w:p>
    <w:p w14:paraId="67AF0CAA" w14:textId="53686DBA" w:rsidR="0043411F" w:rsidRDefault="0043411F" w:rsidP="0043411F">
      <w:pPr>
        <w:pStyle w:val="Heading4"/>
      </w:pPr>
      <w:r>
        <w:t>[</w:t>
      </w:r>
      <w:r w:rsidR="00EE2A27">
        <w:t>4</w:t>
      </w:r>
      <w:r>
        <w:t xml:space="preserve">] </w:t>
      </w:r>
      <w:r w:rsidRPr="004F1E29">
        <w:rPr>
          <w:rFonts w:cs="Calibri"/>
        </w:rPr>
        <w:t xml:space="preserve">Ethical frameworks must be theoretically legitimate. All frameworks are functionally topicality interpretations of the word ought so they must theoretically </w:t>
      </w:r>
      <w:proofErr w:type="gramStart"/>
      <w:r w:rsidRPr="004F1E29">
        <w:rPr>
          <w:rFonts w:cs="Calibri"/>
        </w:rPr>
        <w:t>justified</w:t>
      </w:r>
      <w:proofErr w:type="gramEnd"/>
      <w:r w:rsidRPr="004F1E29">
        <w:rPr>
          <w:rFonts w:cs="Calibri"/>
        </w:rPr>
        <w:t xml:space="preserve">. Prefer our standard – </w:t>
      </w:r>
    </w:p>
    <w:p w14:paraId="3A2A34BA" w14:textId="508D1ADB" w:rsidR="0043411F" w:rsidRDefault="0043411F" w:rsidP="0043411F">
      <w:pPr>
        <w:pStyle w:val="Heading3"/>
      </w:pPr>
      <w:r>
        <w:t>Offense</w:t>
      </w:r>
    </w:p>
    <w:p w14:paraId="504C20EB" w14:textId="5E093152" w:rsidR="00EE2A27" w:rsidRPr="00EE2A27" w:rsidRDefault="00EE2A27" w:rsidP="00EE2A27">
      <w:pPr>
        <w:pStyle w:val="Heading4"/>
        <w:tabs>
          <w:tab w:val="left" w:pos="8355"/>
          <w:tab w:val="left" w:pos="16614"/>
        </w:tabs>
        <w:rPr>
          <w:rFonts w:asciiTheme="minorHAnsi" w:hAnsiTheme="minorHAnsi" w:cstheme="minorHAnsi"/>
          <w:bCs/>
          <w:szCs w:val="26"/>
        </w:rPr>
      </w:pPr>
      <w:r>
        <w:t xml:space="preserve">I affirm: Resolved: </w:t>
      </w:r>
      <w:r w:rsidRPr="00EE2A27">
        <w:t>The appropriation of outer space by private entities is unjust.</w:t>
      </w:r>
      <w:r>
        <w:t xml:space="preserve"> Presumption &amp; Permissibility affirms </w:t>
      </w:r>
    </w:p>
    <w:p w14:paraId="5F7BCF59" w14:textId="688A7BB4" w:rsidR="0043411F" w:rsidRPr="00DB1E5E" w:rsidRDefault="0043411F" w:rsidP="0043411F">
      <w:pPr>
        <w:keepNext/>
        <w:keepLines/>
        <w:spacing w:before="40" w:after="0"/>
        <w:outlineLvl w:val="3"/>
        <w:rPr>
          <w:rFonts w:eastAsia="MS Gothic"/>
          <w:b/>
          <w:iCs/>
          <w:sz w:val="26"/>
        </w:rPr>
      </w:pPr>
      <w:r>
        <w:rPr>
          <w:rFonts w:eastAsia="MS Gothic"/>
          <w:b/>
          <w:iCs/>
          <w:sz w:val="26"/>
        </w:rPr>
        <w:t>1</w:t>
      </w:r>
      <w:r w:rsidRPr="00DB1E5E">
        <w:rPr>
          <w:rFonts w:eastAsia="MS Gothic"/>
          <w:b/>
          <w:iCs/>
          <w:sz w:val="26"/>
        </w:rPr>
        <w:t>] An exclusive and permanent right to property is not entailed by the categorical imperative. Only conditional use is universalizable</w:t>
      </w:r>
    </w:p>
    <w:p w14:paraId="2BCE74B5" w14:textId="77777777" w:rsidR="0043411F" w:rsidRPr="00DB1E5E" w:rsidRDefault="0043411F" w:rsidP="0043411F">
      <w:pPr>
        <w:rPr>
          <w:rFonts w:eastAsia="Cambria" w:cs="Times New Roman"/>
        </w:rPr>
      </w:pPr>
      <w:r w:rsidRPr="00DB1E5E">
        <w:rPr>
          <w:rFonts w:eastAsia="Cambria" w:cs="Times New Roman"/>
          <w:b/>
          <w:bCs/>
          <w:sz w:val="26"/>
        </w:rPr>
        <w:t>Westphal 97</w:t>
      </w:r>
      <w:r w:rsidRPr="00DB1E5E">
        <w:rPr>
          <w:rFonts w:eastAsia="Cambria" w:cs="Times New Roman"/>
        </w:rPr>
        <w:t xml:space="preserve"> [(Kenneth R., Professor of Philosophy at </w:t>
      </w:r>
      <w:proofErr w:type="spellStart"/>
      <w:r w:rsidRPr="00DB1E5E">
        <w:rPr>
          <w:rFonts w:eastAsia="Cambria" w:cs="Times New Roman"/>
        </w:rPr>
        <w:t>Boðaziçi</w:t>
      </w:r>
      <w:proofErr w:type="spellEnd"/>
      <w:r w:rsidRPr="00DB1E5E">
        <w:rPr>
          <w:rFonts w:eastAsia="Cambria" w:cs="Times New Roman"/>
        </w:rPr>
        <w:t xml:space="preserve"> </w:t>
      </w:r>
      <w:proofErr w:type="spellStart"/>
      <w:r w:rsidRPr="00DB1E5E">
        <w:rPr>
          <w:rFonts w:eastAsia="Cambria" w:cs="Times New Roman"/>
        </w:rPr>
        <w:t>Üniversitesi</w:t>
      </w:r>
      <w:proofErr w:type="spellEnd"/>
      <w:r w:rsidRPr="00DB1E5E">
        <w:rPr>
          <w:rFonts w:eastAsia="Cambria" w:cs="Times New Roman"/>
        </w:rPr>
        <w:t xml:space="preserve">, PhD in Philosophy from </w:t>
      </w:r>
      <w:proofErr w:type="spellStart"/>
      <w:r w:rsidRPr="00DB1E5E">
        <w:rPr>
          <w:rFonts w:eastAsia="Cambria" w:cs="Times New Roman"/>
        </w:rPr>
        <w:t>Wisco</w:t>
      </w:r>
      <w:proofErr w:type="spellEnd"/>
      <w:r w:rsidRPr="00DB1E5E">
        <w:rPr>
          <w:rFonts w:eastAsia="Cambria" w:cs="Times New Roman"/>
        </w:rPr>
        <w:t xml:space="preserve">) “Do Kant’s Principles Justify Property or Usufruct?” </w:t>
      </w:r>
      <w:proofErr w:type="spellStart"/>
      <w:r w:rsidRPr="00DB1E5E">
        <w:rPr>
          <w:rFonts w:eastAsia="Cambria" w:cs="Times New Roman"/>
        </w:rPr>
        <w:t>Jahrbuch</w:t>
      </w:r>
      <w:proofErr w:type="spellEnd"/>
      <w:r w:rsidRPr="00DB1E5E">
        <w:rPr>
          <w:rFonts w:eastAsia="Cambria" w:cs="Times New Roman"/>
        </w:rPr>
        <w:t xml:space="preserve"> für </w:t>
      </w:r>
      <w:proofErr w:type="spellStart"/>
      <w:r w:rsidRPr="00DB1E5E">
        <w:rPr>
          <w:rFonts w:eastAsia="Cambria" w:cs="Times New Roman"/>
        </w:rPr>
        <w:t>Recht</w:t>
      </w:r>
      <w:proofErr w:type="spellEnd"/>
      <w:r w:rsidRPr="00DB1E5E">
        <w:rPr>
          <w:rFonts w:eastAsia="Cambria" w:cs="Times New Roman"/>
        </w:rPr>
        <w:t xml:space="preserve"> und </w:t>
      </w:r>
      <w:proofErr w:type="spellStart"/>
      <w:r w:rsidRPr="00DB1E5E">
        <w:rPr>
          <w:rFonts w:eastAsia="Cambria" w:cs="Times New Roman"/>
        </w:rPr>
        <w:t>Ethik</w:t>
      </w:r>
      <w:proofErr w:type="spellEnd"/>
      <w:r w:rsidRPr="00DB1E5E">
        <w:rPr>
          <w:rFonts w:eastAsia="Cambria" w:cs="Times New Roman"/>
        </w:rPr>
        <w:t>/Annual Review of Law and Ethics 5 (1997):141–94.] RE</w:t>
      </w:r>
    </w:p>
    <w:p w14:paraId="2A600265" w14:textId="77777777" w:rsidR="0043411F" w:rsidRPr="00DB1E5E" w:rsidRDefault="0043411F" w:rsidP="0043411F">
      <w:pPr>
        <w:rPr>
          <w:rFonts w:eastAsia="Cambria" w:cs="Times New Roman"/>
          <w:sz w:val="12"/>
        </w:rPr>
      </w:pPr>
      <w:r w:rsidRPr="00DB1E5E">
        <w:rPr>
          <w:rFonts w:eastAsia="Cambria" w:cs="Times New Roman"/>
          <w:u w:val="single"/>
        </w:rPr>
        <w:t xml:space="preserve">The compatibility of possession with the freedom of everyone according to universal laws is not a trivial assumption even for the case of detention or “empirical” possession. Under conditions of extreme scarcity, </w:t>
      </w:r>
      <w:r w:rsidRPr="00DB1E5E">
        <w:rPr>
          <w:rFonts w:eastAsia="Cambria" w:cs="Times New Roman"/>
          <w:highlight w:val="green"/>
          <w:u w:val="single"/>
        </w:rPr>
        <w:t>anyone’s use of some</w:t>
      </w:r>
      <w:r w:rsidRPr="00DB1E5E">
        <w:rPr>
          <w:rFonts w:eastAsia="Cambria" w:cs="Times New Roman"/>
          <w:u w:val="single"/>
        </w:rPr>
        <w:t xml:space="preserve"> vital </w:t>
      </w:r>
      <w:r w:rsidRPr="00DB1E5E">
        <w:rPr>
          <w:rFonts w:eastAsia="Cambria" w:cs="Times New Roman"/>
          <w:highlight w:val="green"/>
          <w:u w:val="single"/>
        </w:rPr>
        <w:t xml:space="preserve">thing precludes someone else’s </w:t>
      </w:r>
      <w:r w:rsidRPr="00DB1E5E">
        <w:rPr>
          <w:rFonts w:eastAsia="Cambria" w:cs="Times New Roman"/>
          <w:u w:val="single"/>
        </w:rPr>
        <w:t xml:space="preserve">equally vital </w:t>
      </w:r>
      <w:r w:rsidRPr="00DB1E5E">
        <w:rPr>
          <w:rFonts w:eastAsia="Cambria" w:cs="Times New Roman"/>
          <w:highlight w:val="green"/>
          <w:u w:val="single"/>
        </w:rPr>
        <w:t>use of that</w:t>
      </w:r>
      <w:r w:rsidRPr="00DB1E5E">
        <w:rPr>
          <w:rFonts w:eastAsia="Cambria" w:cs="Times New Roman"/>
          <w:u w:val="single"/>
        </w:rPr>
        <w:t xml:space="preserve"> thing or of anything of its kind (</w:t>
      </w:r>
      <w:r w:rsidRPr="00DB1E5E">
        <w:rPr>
          <w:rFonts w:eastAsia="Cambria" w:cs="Times New Roman"/>
          <w:highlight w:val="green"/>
          <w:u w:val="single"/>
        </w:rPr>
        <w:t>given the condition of</w:t>
      </w:r>
      <w:r w:rsidRPr="00DB1E5E">
        <w:rPr>
          <w:rFonts w:eastAsia="Cambria" w:cs="Times New Roman"/>
          <w:u w:val="single"/>
        </w:rPr>
        <w:t xml:space="preserve"> extreme relative </w:t>
      </w:r>
      <w:r w:rsidRPr="00DB1E5E">
        <w:rPr>
          <w:rFonts w:eastAsia="Cambria" w:cs="Times New Roman"/>
          <w:highlight w:val="green"/>
          <w:u w:val="single"/>
        </w:rPr>
        <w:t>scarcity</w:t>
      </w:r>
      <w:r w:rsidRPr="00DB1E5E">
        <w:rPr>
          <w:rFonts w:eastAsia="Cambria" w:cs="Times New Roman"/>
          <w:u w:val="single"/>
        </w:rPr>
        <w:t>).</w:t>
      </w:r>
      <w:r w:rsidRPr="00DB1E5E">
        <w:rPr>
          <w:rFonts w:eastAsia="Cambria" w:cs="Times New Roman"/>
          <w:sz w:val="12"/>
        </w:rPr>
        <w:t xml:space="preserve"> This is not quite to agree with Hume, that conditions of justice exclude both extreme scarcity and superabundance.32 But it is to recognize that he came close to an important insight: </w:t>
      </w:r>
      <w:r w:rsidRPr="00DB1E5E">
        <w:rPr>
          <w:rFonts w:eastAsia="Cambria" w:cs="Times New Roman"/>
          <w:highlight w:val="green"/>
          <w:u w:val="single"/>
        </w:rPr>
        <w:t>legitimate action requires sufficient abundance so that one person’s use</w:t>
      </w:r>
      <w:r w:rsidRPr="00DB1E5E">
        <w:rPr>
          <w:rFonts w:eastAsia="Cambria" w:cs="Times New Roman"/>
          <w:u w:val="single"/>
        </w:rPr>
        <w:t xml:space="preserve"> (benefit) </w:t>
      </w:r>
      <w:r w:rsidRPr="00DB1E5E">
        <w:rPr>
          <w:rFonts w:eastAsia="Cambria" w:cs="Times New Roman"/>
          <w:highlight w:val="green"/>
          <w:u w:val="single"/>
        </w:rPr>
        <w:t>is not</w:t>
      </w:r>
      <w:r w:rsidRPr="00DB1E5E">
        <w:rPr>
          <w:rFonts w:eastAsia="Cambria" w:cs="Times New Roman"/>
          <w:u w:val="single"/>
        </w:rPr>
        <w:t xml:space="preserve"> (at least not directly) </w:t>
      </w:r>
      <w:r w:rsidRPr="00DB1E5E">
        <w:rPr>
          <w:rFonts w:eastAsia="Cambria" w:cs="Times New Roman"/>
          <w:highlight w:val="green"/>
          <w:u w:val="single"/>
        </w:rPr>
        <w:t>someone else’s</w:t>
      </w:r>
      <w:r w:rsidRPr="00DB1E5E">
        <w:rPr>
          <w:rFonts w:eastAsia="Cambria" w:cs="Times New Roman"/>
          <w:u w:val="single"/>
        </w:rPr>
        <w:t xml:space="preserve"> vital injury </w:t>
      </w:r>
      <w:r w:rsidRPr="00DB1E5E">
        <w:rPr>
          <w:rFonts w:eastAsia="Cambria" w:cs="Times New Roman"/>
          <w:highlight w:val="green"/>
          <w:u w:val="single"/>
        </w:rPr>
        <w:t>(deprivation)</w:t>
      </w:r>
      <w:r w:rsidRPr="00DB1E5E">
        <w:rPr>
          <w:rFonts w:eastAsia="Cambria" w:cs="Times New Roman"/>
          <w:u w:val="single"/>
        </w:rPr>
        <w:t xml:space="preserve">. </w:t>
      </w:r>
      <w:r w:rsidRPr="00DB1E5E">
        <w:rPr>
          <w:rFonts w:eastAsia="Cambria" w:cs="Times New Roman"/>
          <w:sz w:val="12"/>
        </w:rPr>
        <w:t xml:space="preserve">This is not merely to say that property is psychologically impossible in extreme scarcity because no one could respect it (per Hume); the point is that </w:t>
      </w:r>
      <w:r w:rsidRPr="00DB1E5E">
        <w:rPr>
          <w:rFonts w:eastAsia="Cambria" w:cs="Times New Roman"/>
          <w:u w:val="single"/>
        </w:rPr>
        <w:t>possession and perhaps even use are not, at least not obviously, legitimate under such conditions.</w:t>
      </w:r>
      <w:r w:rsidRPr="00DB1E5E">
        <w:rPr>
          <w:rFonts w:eastAsia="Cambria" w:cs="Times New Roman"/>
          <w:sz w:val="12"/>
        </w:rPr>
        <w:t xml:space="preserve"> (How Kant would propose to resolve the conflicting grounds of obligation in such circumstances, the duty to self-preservation versus the duty not to harm others’ life or liberty, I do not understand.)</w:t>
      </w:r>
    </w:p>
    <w:p w14:paraId="4048B0D6" w14:textId="77777777" w:rsidR="0043411F" w:rsidRPr="00DB1E5E" w:rsidRDefault="0043411F" w:rsidP="0043411F">
      <w:pPr>
        <w:rPr>
          <w:rFonts w:eastAsia="Cambria" w:cs="Times New Roman"/>
          <w:sz w:val="12"/>
        </w:rPr>
      </w:pPr>
      <w:r w:rsidRPr="00DB1E5E">
        <w:rPr>
          <w:rFonts w:eastAsia="Cambria" w:cs="Times New Roman"/>
          <w:u w:val="singl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DB1E5E">
        <w:rPr>
          <w:rFonts w:eastAsia="Cambria" w:cs="Times New Roman"/>
          <w:sz w:val="12"/>
        </w:rPr>
        <w:t xml:space="preserve"> of overt (</w:t>
      </w:r>
      <w:proofErr w:type="spellStart"/>
      <w:r w:rsidRPr="00DB1E5E">
        <w:rPr>
          <w:rFonts w:eastAsia="Cambria" w:cs="Times New Roman"/>
          <w:sz w:val="12"/>
        </w:rPr>
        <w:t>äußere</w:t>
      </w:r>
      <w:proofErr w:type="spellEnd"/>
      <w:r w:rsidRPr="00DB1E5E">
        <w:rPr>
          <w:rFonts w:eastAsia="Cambria" w:cs="Times New Roman"/>
          <w:sz w:val="12"/>
        </w:rPr>
        <w:t xml:space="preserve">) action. If physical possession did suffice to secure the innate right to overt action, Kant’s main ground of proof would entail no conclusion stronger than </w:t>
      </w:r>
      <w:proofErr w:type="gramStart"/>
      <w:r w:rsidRPr="00DB1E5E">
        <w:rPr>
          <w:rFonts w:eastAsia="Cambria" w:cs="Times New Roman"/>
          <w:sz w:val="12"/>
        </w:rPr>
        <w:t>that rights of physical possession (detention)</w:t>
      </w:r>
      <w:proofErr w:type="gramEnd"/>
      <w:r w:rsidRPr="00DB1E5E">
        <w:rPr>
          <w:rFonts w:eastAsia="Cambria" w:cs="Times New Roman"/>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FB4DAE8" w14:textId="77777777" w:rsidR="0043411F" w:rsidRPr="00DB1E5E" w:rsidRDefault="0043411F" w:rsidP="0043411F">
      <w:pPr>
        <w:rPr>
          <w:rFonts w:eastAsia="Cambria" w:cs="Times New Roman"/>
          <w:sz w:val="12"/>
          <w:szCs w:val="12"/>
        </w:rPr>
      </w:pPr>
      <w:r w:rsidRPr="00DB1E5E">
        <w:rPr>
          <w:rFonts w:eastAsia="Cambria" w:cs="Times New Roman"/>
          <w:sz w:val="12"/>
          <w:szCs w:val="12"/>
        </w:rPr>
        <w:t>2.2.6 The previous section raises a very serious question about Kant’s justification of intelligible rights to possess and use (</w:t>
      </w:r>
      <w:proofErr w:type="spellStart"/>
      <w:r w:rsidRPr="00DB1E5E">
        <w:rPr>
          <w:rFonts w:eastAsia="Cambria" w:cs="Times New Roman"/>
          <w:sz w:val="12"/>
          <w:szCs w:val="12"/>
        </w:rPr>
        <w:t>possessio</w:t>
      </w:r>
      <w:proofErr w:type="spellEnd"/>
      <w:r w:rsidRPr="00DB1E5E">
        <w:rPr>
          <w:rFonts w:eastAsia="Cambria" w:cs="Times New Roman"/>
          <w:sz w:val="12"/>
          <w:szCs w:val="12"/>
        </w:rPr>
        <w:t>). The questions about Kant’s supposed justification of property rights, the possibility of having things as one’s own (</w:t>
      </w:r>
      <w:proofErr w:type="spellStart"/>
      <w:r w:rsidRPr="00DB1E5E">
        <w:rPr>
          <w:rFonts w:eastAsia="Cambria" w:cs="Times New Roman"/>
          <w:sz w:val="12"/>
          <w:szCs w:val="12"/>
        </w:rPr>
        <w:t>Eigentum</w:t>
      </w:r>
      <w:proofErr w:type="spellEnd"/>
      <w:r w:rsidRPr="00DB1E5E">
        <w:rPr>
          <w:rFonts w:eastAsia="Cambria" w:cs="Times New Roman"/>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DB1E5E">
        <w:rPr>
          <w:rFonts w:eastAsia="Cambria" w:cs="Times New Roman"/>
          <w:sz w:val="12"/>
          <w:szCs w:val="12"/>
        </w:rPr>
        <w:t>Besitz</w:t>
      </w:r>
      <w:proofErr w:type="spellEnd"/>
      <w:r w:rsidRPr="00DB1E5E">
        <w:rPr>
          <w:rFonts w:eastAsia="Cambria" w:cs="Times New Roman"/>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DB1E5E">
        <w:rPr>
          <w:rFonts w:eastAsia="Cambria" w:cs="Times New Roman"/>
          <w:sz w:val="12"/>
          <w:szCs w:val="12"/>
        </w:rPr>
        <w:t>beliebigen</w:t>
      </w:r>
      <w:proofErr w:type="spellEnd"/>
      <w:r w:rsidRPr="00DB1E5E">
        <w:rPr>
          <w:rFonts w:eastAsia="Cambria" w:cs="Times New Roman"/>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DB1E5E">
        <w:rPr>
          <w:rFonts w:eastAsia="Cambria" w:cs="Times New Roman"/>
          <w:sz w:val="12"/>
          <w:szCs w:val="12"/>
        </w:rPr>
        <w:t>possessio</w:t>
      </w:r>
      <w:proofErr w:type="spellEnd"/>
      <w:r w:rsidRPr="00DB1E5E">
        <w:rPr>
          <w:rFonts w:eastAsia="Cambria" w:cs="Times New Roman"/>
          <w:sz w:val="12"/>
          <w:szCs w:val="12"/>
        </w:rPr>
        <w:t xml:space="preserve"> to dominium by stressing Kant’s term “</w:t>
      </w:r>
      <w:proofErr w:type="spellStart"/>
      <w:r w:rsidRPr="00DB1E5E">
        <w:rPr>
          <w:rFonts w:eastAsia="Cambria" w:cs="Times New Roman"/>
          <w:sz w:val="12"/>
          <w:szCs w:val="12"/>
        </w:rPr>
        <w:t>beliebigen</w:t>
      </w:r>
      <w:proofErr w:type="spellEnd"/>
      <w:r w:rsidRPr="00DB1E5E">
        <w:rPr>
          <w:rFonts w:eastAsia="Cambria" w:cs="Times New Roman"/>
          <w:sz w:val="12"/>
          <w:szCs w:val="12"/>
        </w:rPr>
        <w:t>”. So far as Kant’s literal statement is concerned, it is equally plausible to stress Kant’s term “</w:t>
      </w:r>
      <w:proofErr w:type="spellStart"/>
      <w:r w:rsidRPr="00DB1E5E">
        <w:rPr>
          <w:rFonts w:eastAsia="Cambria" w:cs="Times New Roman"/>
          <w:sz w:val="12"/>
          <w:szCs w:val="12"/>
        </w:rPr>
        <w:t>Gebrauch</w:t>
      </w:r>
      <w:proofErr w:type="spellEnd"/>
      <w:r w:rsidRPr="00DB1E5E">
        <w:rPr>
          <w:rFonts w:eastAsia="Cambria" w:cs="Times New Roman"/>
          <w:sz w:val="12"/>
          <w:szCs w:val="12"/>
        </w:rPr>
        <w:t xml:space="preserve">” (use), which would restrict Kant’s argument to justifying </w:t>
      </w:r>
      <w:proofErr w:type="spellStart"/>
      <w:r w:rsidRPr="00DB1E5E">
        <w:rPr>
          <w:rFonts w:eastAsia="Cambria" w:cs="Times New Roman"/>
          <w:sz w:val="12"/>
          <w:szCs w:val="12"/>
        </w:rPr>
        <w:t>possessio</w:t>
      </w:r>
      <w:proofErr w:type="spellEnd"/>
      <w:r w:rsidRPr="00DB1E5E">
        <w:rPr>
          <w:rFonts w:eastAsia="Cambria" w:cs="Times New Roman"/>
          <w:sz w:val="12"/>
          <w:szCs w:val="12"/>
        </w:rPr>
        <w:t xml:space="preserve">. Kant’s reductio ad absurdum argument assumes the contrapositive thesis that [it is not] altogether ... rightly in my power, </w:t>
      </w:r>
      <w:proofErr w:type="gramStart"/>
      <w:r w:rsidRPr="00DB1E5E">
        <w:rPr>
          <w:rFonts w:eastAsia="Cambria" w:cs="Times New Roman"/>
          <w:sz w:val="12"/>
          <w:szCs w:val="12"/>
        </w:rPr>
        <w:t>i.e.</w:t>
      </w:r>
      <w:proofErr w:type="gramEnd"/>
      <w:r w:rsidRPr="00DB1E5E">
        <w:rPr>
          <w:rFonts w:eastAsia="Cambria" w:cs="Times New Roman"/>
          <w:sz w:val="12"/>
          <w:szCs w:val="12"/>
        </w:rPr>
        <w:t xml:space="preserve"> it [is] not ... compatible with the freedom of everyone according to a universal law ([it is] wrong), to make use of [something which is physically within my power to use]. ([2], [1])</w:t>
      </w:r>
    </w:p>
    <w:p w14:paraId="183ED5F8" w14:textId="77777777" w:rsidR="0043411F" w:rsidRPr="00DB1E5E" w:rsidRDefault="0043411F" w:rsidP="0043411F">
      <w:pPr>
        <w:rPr>
          <w:rFonts w:eastAsia="Cambria" w:cs="Times New Roman"/>
          <w:u w:val="single"/>
        </w:rPr>
      </w:pPr>
      <w:r w:rsidRPr="00DB1E5E">
        <w:rPr>
          <w:rFonts w:eastAsia="Cambria" w:cs="Times New Roman"/>
          <w:sz w:val="12"/>
        </w:rPr>
        <w:t xml:space="preserve">His argument then purports to derive a contradiction from this assumption. From this contradiction follows the negation of this assumption by disjunctive syllogism. Strictly speaking, </w:t>
      </w:r>
      <w:r w:rsidRPr="00DB1E5E">
        <w:rPr>
          <w:rFonts w:eastAsia="Cambria" w:cs="Times New Roman"/>
          <w:u w:val="single"/>
        </w:rPr>
        <w:t xml:space="preserve">what Kant’s argument (at best) proves is that </w:t>
      </w:r>
      <w:r w:rsidRPr="00DB1E5E">
        <w:rPr>
          <w:rFonts w:eastAsia="Cambria" w:cs="Times New Roman"/>
          <w:highlight w:val="green"/>
          <w:u w:val="single"/>
        </w:rPr>
        <w:t>it is</w:t>
      </w:r>
      <w:r w:rsidRPr="00DB1E5E">
        <w:rPr>
          <w:rFonts w:eastAsia="Cambria" w:cs="Times New Roman"/>
          <w:u w:val="single"/>
        </w:rPr>
        <w:t xml:space="preserve"> indeed </w:t>
      </w:r>
      <w:r w:rsidRPr="00DB1E5E">
        <w:rPr>
          <w:rFonts w:eastAsia="Cambria" w:cs="Times New Roman"/>
          <w:highlight w:val="green"/>
          <w:u w:val="single"/>
        </w:rPr>
        <w:t>rightful to make use of things</w:t>
      </w:r>
      <w:r w:rsidRPr="00DB1E5E">
        <w:rPr>
          <w:rFonts w:eastAsia="Cambria" w:cs="Times New Roman"/>
          <w:u w:val="single"/>
        </w:rPr>
        <w:t xml:space="preserve"> which in principle are </w:t>
      </w:r>
      <w:r w:rsidRPr="00DB1E5E">
        <w:rPr>
          <w:rFonts w:eastAsia="Cambria" w:cs="Times New Roman"/>
          <w:highlight w:val="green"/>
          <w:u w:val="single"/>
        </w:rPr>
        <w:t>within one’s power</w:t>
      </w:r>
      <w:r w:rsidRPr="00DB1E5E">
        <w:rPr>
          <w:rFonts w:eastAsia="Cambria" w:cs="Times New Roman"/>
          <w:u w:val="single"/>
        </w:rPr>
        <w:t>, provided</w:t>
      </w:r>
      <w:r w:rsidRPr="00DB1E5E">
        <w:rPr>
          <w:rFonts w:eastAsia="Cambria" w:cs="Times New Roman"/>
          <w:sz w:val="12"/>
        </w:rPr>
        <w:t xml:space="preserve"> (“</w:t>
      </w:r>
      <w:proofErr w:type="spellStart"/>
      <w:r w:rsidRPr="00DB1E5E">
        <w:rPr>
          <w:rFonts w:eastAsia="Cambria" w:cs="Times New Roman"/>
          <w:sz w:val="12"/>
        </w:rPr>
        <w:t>obgleich</w:t>
      </w:r>
      <w:proofErr w:type="spellEnd"/>
      <w:r w:rsidRPr="00DB1E5E">
        <w:rPr>
          <w:rFonts w:eastAsia="Cambria" w:cs="Times New Roman"/>
          <w:sz w:val="12"/>
        </w:rPr>
        <w:t xml:space="preserve"> ...”) </w:t>
      </w:r>
      <w:r w:rsidRPr="00DB1E5E">
        <w:rPr>
          <w:rFonts w:eastAsia="Cambria" w:cs="Times New Roman"/>
          <w:u w:val="single"/>
        </w:rPr>
        <w:t>that one ’s use is compatible with the freedom of everyone in accord with a universal law</w:t>
      </w:r>
      <w:r w:rsidRPr="00DB1E5E">
        <w:rPr>
          <w:rFonts w:eastAsia="Cambria" w:cs="Times New Roman"/>
          <w:sz w:val="12"/>
        </w:rPr>
        <w:t xml:space="preserve"> [5]. As mentioned, </w:t>
      </w:r>
      <w:r w:rsidRPr="00DB1E5E">
        <w:rPr>
          <w:rFonts w:eastAsia="Cambria" w:cs="Times New Roman"/>
          <w:u w:val="single"/>
        </w:rPr>
        <w:t xml:space="preserve">Kant’s argument assumes rather than proves that this assumption is correct. </w:t>
      </w:r>
      <w:r w:rsidRPr="00DB1E5E">
        <w:rPr>
          <w:rFonts w:eastAsia="Cambria" w:cs="Times New Roman"/>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w:t>
      </w:r>
      <w:proofErr w:type="spellStart"/>
      <w:r w:rsidRPr="00DB1E5E">
        <w:rPr>
          <w:rFonts w:eastAsia="Cambria" w:cs="Times New Roman"/>
          <w:sz w:val="12"/>
        </w:rPr>
        <w:t>possessio</w:t>
      </w:r>
      <w:proofErr w:type="spellEnd"/>
      <w:r w:rsidRPr="00DB1E5E">
        <w:rPr>
          <w:rFonts w:eastAsia="Cambria" w:cs="Times New Roman"/>
          <w:sz w:val="12"/>
        </w:rPr>
        <w:t xml:space="preserve">. </w:t>
      </w:r>
      <w:r w:rsidRPr="00DB1E5E">
        <w:rPr>
          <w:rFonts w:eastAsia="Cambria" w:cs="Times New Roman"/>
          <w:u w:val="single"/>
        </w:rPr>
        <w:t>To justify the stronger rights to dominium requires showing that holding things in accord with the rights involved in the further incidents of property ownership is also consistent with the freedom of everyone in accord with universal laws.</w:t>
      </w:r>
      <w:r w:rsidRPr="00DB1E5E">
        <w:rPr>
          <w:rFonts w:eastAsia="Cambria" w:cs="Times New Roman"/>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DB1E5E">
        <w:rPr>
          <w:rFonts w:eastAsia="Cambria" w:cs="Times New Roman"/>
          <w:u w:val="singl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DB1E5E">
        <w:rPr>
          <w:rFonts w:eastAsia="Cambria" w:cs="Times New Roman"/>
          <w:sz w:val="12"/>
        </w:rPr>
        <w:t xml:space="preserve"> Consequently, </w:t>
      </w:r>
      <w:r w:rsidRPr="00DB1E5E">
        <w:rPr>
          <w:rFonts w:eastAsia="Cambria" w:cs="Times New Roman"/>
          <w:u w:val="single"/>
        </w:rPr>
        <w:t xml:space="preserve">merely demonstrating the consistency </w:t>
      </w:r>
      <w:r w:rsidRPr="00DB1E5E">
        <w:rPr>
          <w:rFonts w:eastAsia="Cambria" w:cs="Times New Roman"/>
          <w:sz w:val="12"/>
        </w:rPr>
        <w:t xml:space="preserve">of one or another of these sets of rights with the freedom of everyone according to universal laws </w:t>
      </w:r>
      <w:r w:rsidRPr="00DB1E5E">
        <w:rPr>
          <w:rFonts w:eastAsia="Cambria" w:cs="Times New Roman"/>
          <w:u w:val="single"/>
        </w:rPr>
        <w:t>suffices only to justify the permissibility of that set of rights.</w:t>
      </w:r>
    </w:p>
    <w:p w14:paraId="3DA33CD9" w14:textId="77777777" w:rsidR="0043411F" w:rsidRPr="00DB1E5E" w:rsidRDefault="0043411F" w:rsidP="0043411F">
      <w:pPr>
        <w:rPr>
          <w:rFonts w:eastAsia="Cambria" w:cs="Times New Roman"/>
          <w:sz w:val="12"/>
          <w:szCs w:val="12"/>
        </w:rPr>
      </w:pPr>
      <w:r w:rsidRPr="00DB1E5E">
        <w:rPr>
          <w:rFonts w:eastAsia="Cambria" w:cs="Times New Roman"/>
          <w:sz w:val="12"/>
          <w:szCs w:val="12"/>
        </w:rPr>
        <w:t>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w:t>
      </w:r>
      <w:proofErr w:type="spellStart"/>
      <w:r w:rsidRPr="00DB1E5E">
        <w:rPr>
          <w:rFonts w:eastAsia="Cambria" w:cs="Times New Roman"/>
          <w:sz w:val="12"/>
          <w:szCs w:val="12"/>
        </w:rPr>
        <w:t>beliebigen</w:t>
      </w:r>
      <w:proofErr w:type="spellEnd"/>
      <w:r w:rsidRPr="00DB1E5E">
        <w:rPr>
          <w:rFonts w:eastAsia="Cambria" w:cs="Times New Roman"/>
          <w:sz w:val="12"/>
          <w:szCs w:val="12"/>
        </w:rPr>
        <w:t>”, using it to specify the scope of “</w:t>
      </w:r>
      <w:proofErr w:type="spellStart"/>
      <w:r w:rsidRPr="00DB1E5E">
        <w:rPr>
          <w:rFonts w:eastAsia="Cambria" w:cs="Times New Roman"/>
          <w:sz w:val="12"/>
          <w:szCs w:val="12"/>
        </w:rPr>
        <w:t>Gebrauch</w:t>
      </w:r>
      <w:proofErr w:type="spellEnd"/>
      <w:r w:rsidRPr="00DB1E5E">
        <w:rPr>
          <w:rFonts w:eastAsia="Cambria" w:cs="Times New Roman"/>
          <w:sz w:val="12"/>
          <w:szCs w:val="12"/>
        </w:rPr>
        <w:t>”, can only lead to fallacious, question-begging interpretations of Kant’s argument. Consequently, it is strongly preferable to interpret Kant’s statement by stressing “</w:t>
      </w:r>
      <w:proofErr w:type="spellStart"/>
      <w:r w:rsidRPr="00DB1E5E">
        <w:rPr>
          <w:rFonts w:eastAsia="Cambria" w:cs="Times New Roman"/>
          <w:sz w:val="12"/>
          <w:szCs w:val="12"/>
        </w:rPr>
        <w:t>Gebrauch</w:t>
      </w:r>
      <w:proofErr w:type="spellEnd"/>
      <w:r w:rsidRPr="00DB1E5E">
        <w:rPr>
          <w:rFonts w:eastAsia="Cambria" w:cs="Times New Roman"/>
          <w:sz w:val="12"/>
          <w:szCs w:val="12"/>
        </w:rPr>
        <w:t>”, and using it in its strict, narrow sense to specify the scope of “</w:t>
      </w:r>
      <w:proofErr w:type="spellStart"/>
      <w:r w:rsidRPr="00DB1E5E">
        <w:rPr>
          <w:rFonts w:eastAsia="Cambria" w:cs="Times New Roman"/>
          <w:sz w:val="12"/>
          <w:szCs w:val="12"/>
        </w:rPr>
        <w:t>beliebigen</w:t>
      </w:r>
      <w:proofErr w:type="spellEnd"/>
      <w:r w:rsidRPr="00DB1E5E">
        <w:rPr>
          <w:rFonts w:eastAsia="Cambria" w:cs="Times New Roman"/>
          <w:sz w:val="12"/>
          <w:szCs w:val="12"/>
        </w:rPr>
        <w:t>”. (This parallels the case for interpreting “</w:t>
      </w:r>
      <w:proofErr w:type="spellStart"/>
      <w:r w:rsidRPr="00DB1E5E">
        <w:rPr>
          <w:rFonts w:eastAsia="Cambria" w:cs="Times New Roman"/>
          <w:sz w:val="12"/>
          <w:szCs w:val="12"/>
        </w:rPr>
        <w:t>Besitz</w:t>
      </w:r>
      <w:proofErr w:type="spellEnd"/>
      <w:r w:rsidRPr="00DB1E5E">
        <w:rPr>
          <w:rFonts w:eastAsia="Cambria" w:cs="Times New Roman"/>
          <w:sz w:val="12"/>
          <w:szCs w:val="12"/>
        </w:rPr>
        <w:t>” narrowly instead of broadly.)</w:t>
      </w:r>
    </w:p>
    <w:p w14:paraId="3A621BB0" w14:textId="77777777" w:rsidR="0043411F" w:rsidRPr="00DB1E5E" w:rsidRDefault="0043411F" w:rsidP="0043411F">
      <w:pPr>
        <w:rPr>
          <w:rFonts w:eastAsia="Cambria" w:cs="Times New Roman"/>
          <w:sz w:val="12"/>
        </w:rPr>
      </w:pPr>
      <w:r w:rsidRPr="00DB1E5E">
        <w:rPr>
          <w:rFonts w:eastAsia="Cambria" w:cs="Times New Roman"/>
          <w:u w:val="single"/>
        </w:rPr>
        <w:t>In sum, to use something legitimately it suffices to have a right to use it. That, in brief, is “possession” strictly speaking; in the narrow sense of the term, “</w:t>
      </w:r>
      <w:r w:rsidRPr="00DB1E5E">
        <w:rPr>
          <w:rFonts w:eastAsia="Cambria" w:cs="Times New Roman"/>
          <w:highlight w:val="green"/>
          <w:u w:val="single"/>
        </w:rPr>
        <w:t>possession” involves only the</w:t>
      </w:r>
      <w:r w:rsidRPr="00DB1E5E">
        <w:rPr>
          <w:rFonts w:eastAsia="Cambria" w:cs="Times New Roman"/>
          <w:u w:val="single"/>
        </w:rPr>
        <w:t xml:space="preserve"> </w:t>
      </w:r>
      <w:r w:rsidRPr="00DB1E5E">
        <w:rPr>
          <w:rFonts w:eastAsia="Cambria" w:cs="Times New Roman"/>
          <w:highlight w:val="green"/>
          <w:u w:val="single"/>
        </w:rPr>
        <w:t>right of a qualified chose in possession</w:t>
      </w:r>
      <w:r w:rsidRPr="00DB1E5E">
        <w:rPr>
          <w:rFonts w:eastAsia="Cambria" w:cs="Times New Roman"/>
          <w:u w:val="single"/>
        </w:rPr>
        <w:t>. Since this condition suffices to fulfill the condition specified by Kant’s reductio argument, no stronger condition follows from Kant’s argument.</w:t>
      </w:r>
      <w:r w:rsidRPr="00DB1E5E">
        <w:rPr>
          <w:rFonts w:eastAsia="Cambria" w:cs="Times New Roman"/>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DB1E5E">
        <w:rPr>
          <w:rFonts w:eastAsia="Cambria" w:cs="Times New Roman"/>
          <w:u w:val="single"/>
        </w:rPr>
        <w:t>Insofar as possession persists despite subsequent and continuing disuse, Kant’s proof does not demonstrate even a narrow right to possession.</w:t>
      </w:r>
      <w:r w:rsidRPr="00DB1E5E">
        <w:rPr>
          <w:rFonts w:eastAsia="Cambria" w:cs="Times New Roman"/>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DB1E5E">
        <w:rPr>
          <w:rFonts w:eastAsia="Cambria" w:cs="Times New Roman"/>
          <w:u w:val="single"/>
        </w:rPr>
        <w:t>However, because it does not prove the indefinite duration of possession, in the narrow sense, Kant’s proof of the (first version of the) Postulate of Practical Reason regarding Right is unsound.</w:t>
      </w:r>
      <w:r w:rsidRPr="00DB1E5E">
        <w:rPr>
          <w:rFonts w:eastAsia="Cambria" w:cs="Times New Roman"/>
          <w:sz w:val="12"/>
        </w:rPr>
        <w:t xml:space="preserve"> Kant’s further considerations in RL §6 suffer analogous weaknesses (see §§2.4f.).</w:t>
      </w:r>
    </w:p>
    <w:p w14:paraId="60CCF405" w14:textId="2DEB8239" w:rsidR="0043411F" w:rsidRPr="00DB1E5E" w:rsidRDefault="0043411F" w:rsidP="0043411F">
      <w:pPr>
        <w:keepNext/>
        <w:keepLines/>
        <w:spacing w:before="40" w:after="0"/>
        <w:outlineLvl w:val="3"/>
        <w:rPr>
          <w:rFonts w:eastAsia="MS Gothic"/>
          <w:b/>
          <w:iCs/>
          <w:sz w:val="26"/>
        </w:rPr>
      </w:pPr>
      <w:r w:rsidRPr="00DB1E5E">
        <w:rPr>
          <w:rFonts w:eastAsia="MS Gothic"/>
          <w:b/>
          <w:iCs/>
          <w:sz w:val="26"/>
        </w:rPr>
        <w:t xml:space="preserve">That </w:t>
      </w:r>
      <w:r w:rsidR="00EE2A27">
        <w:rPr>
          <w:rFonts w:eastAsia="MS Gothic"/>
          <w:b/>
          <w:iCs/>
          <w:sz w:val="26"/>
        </w:rPr>
        <w:t xml:space="preserve">means </w:t>
      </w:r>
      <w:r w:rsidRPr="00DB1E5E">
        <w:rPr>
          <w:rFonts w:eastAsia="MS Gothic"/>
          <w:b/>
          <w:iCs/>
          <w:sz w:val="26"/>
        </w:rPr>
        <w:t>that private appropriation is unjust.</w:t>
      </w:r>
    </w:p>
    <w:p w14:paraId="31BA4FCA" w14:textId="77777777" w:rsidR="0043411F" w:rsidRPr="00DB1E5E" w:rsidRDefault="0043411F" w:rsidP="0043411F">
      <w:pPr>
        <w:rPr>
          <w:rFonts w:eastAsia="Cambria" w:cs="Times New Roman"/>
        </w:rPr>
      </w:pPr>
      <w:r w:rsidRPr="00DB1E5E">
        <w:rPr>
          <w:rFonts w:eastAsia="Cambria" w:cs="Times New Roman"/>
          <w:b/>
          <w:bCs/>
          <w:sz w:val="26"/>
        </w:rPr>
        <w:t>Westphal 97</w:t>
      </w:r>
      <w:r w:rsidRPr="00DB1E5E">
        <w:rPr>
          <w:rFonts w:eastAsia="Cambria" w:cs="Times New Roman"/>
        </w:rPr>
        <w:t xml:space="preserve"> [(Kenneth R., Professor of Philosophy at </w:t>
      </w:r>
      <w:proofErr w:type="spellStart"/>
      <w:r w:rsidRPr="00DB1E5E">
        <w:rPr>
          <w:rFonts w:eastAsia="Cambria" w:cs="Times New Roman"/>
        </w:rPr>
        <w:t>Boðaziçi</w:t>
      </w:r>
      <w:proofErr w:type="spellEnd"/>
      <w:r w:rsidRPr="00DB1E5E">
        <w:rPr>
          <w:rFonts w:eastAsia="Cambria" w:cs="Times New Roman"/>
        </w:rPr>
        <w:t xml:space="preserve"> </w:t>
      </w:r>
      <w:proofErr w:type="spellStart"/>
      <w:r w:rsidRPr="00DB1E5E">
        <w:rPr>
          <w:rFonts w:eastAsia="Cambria" w:cs="Times New Roman"/>
        </w:rPr>
        <w:t>Üniversitesi</w:t>
      </w:r>
      <w:proofErr w:type="spellEnd"/>
      <w:r w:rsidRPr="00DB1E5E">
        <w:rPr>
          <w:rFonts w:eastAsia="Cambria" w:cs="Times New Roman"/>
        </w:rPr>
        <w:t xml:space="preserve">, PhD in Philosophy from </w:t>
      </w:r>
      <w:proofErr w:type="spellStart"/>
      <w:r w:rsidRPr="00DB1E5E">
        <w:rPr>
          <w:rFonts w:eastAsia="Cambria" w:cs="Times New Roman"/>
        </w:rPr>
        <w:t>Wisco</w:t>
      </w:r>
      <w:proofErr w:type="spellEnd"/>
      <w:r w:rsidRPr="00DB1E5E">
        <w:rPr>
          <w:rFonts w:eastAsia="Cambria" w:cs="Times New Roman"/>
        </w:rPr>
        <w:t xml:space="preserve">) “Do Kant’s Principles Justify Property or Usufruct?” </w:t>
      </w:r>
      <w:proofErr w:type="spellStart"/>
      <w:r w:rsidRPr="00DB1E5E">
        <w:rPr>
          <w:rFonts w:eastAsia="Cambria" w:cs="Times New Roman"/>
        </w:rPr>
        <w:t>Jahrbuch</w:t>
      </w:r>
      <w:proofErr w:type="spellEnd"/>
      <w:r w:rsidRPr="00DB1E5E">
        <w:rPr>
          <w:rFonts w:eastAsia="Cambria" w:cs="Times New Roman"/>
        </w:rPr>
        <w:t xml:space="preserve"> für </w:t>
      </w:r>
      <w:proofErr w:type="spellStart"/>
      <w:r w:rsidRPr="00DB1E5E">
        <w:rPr>
          <w:rFonts w:eastAsia="Cambria" w:cs="Times New Roman"/>
        </w:rPr>
        <w:t>Recht</w:t>
      </w:r>
      <w:proofErr w:type="spellEnd"/>
      <w:r w:rsidRPr="00DB1E5E">
        <w:rPr>
          <w:rFonts w:eastAsia="Cambria" w:cs="Times New Roman"/>
        </w:rPr>
        <w:t xml:space="preserve"> und </w:t>
      </w:r>
      <w:proofErr w:type="spellStart"/>
      <w:r w:rsidRPr="00DB1E5E">
        <w:rPr>
          <w:rFonts w:eastAsia="Cambria" w:cs="Times New Roman"/>
        </w:rPr>
        <w:t>Ethik</w:t>
      </w:r>
      <w:proofErr w:type="spellEnd"/>
      <w:r w:rsidRPr="00DB1E5E">
        <w:rPr>
          <w:rFonts w:eastAsia="Cambria" w:cs="Times New Roman"/>
        </w:rPr>
        <w:t>/Annual Review of Law and Ethics 5 (1997):141–94.] RE</w:t>
      </w:r>
    </w:p>
    <w:p w14:paraId="5393C868" w14:textId="77777777" w:rsidR="0043411F" w:rsidRPr="00DB1E5E" w:rsidRDefault="0043411F" w:rsidP="0043411F">
      <w:pPr>
        <w:rPr>
          <w:rFonts w:eastAsia="Cambria" w:cs="Times New Roman"/>
          <w:sz w:val="12"/>
        </w:rPr>
      </w:pPr>
      <w:r w:rsidRPr="00DB1E5E">
        <w:rPr>
          <w:rFonts w:eastAsia="Cambria" w:cs="Times New Roman"/>
          <w:sz w:val="12"/>
        </w:rPr>
        <w:t xml:space="preserve">6.2 </w:t>
      </w:r>
      <w:r w:rsidRPr="00DB1E5E">
        <w:rPr>
          <w:rFonts w:eastAsia="Cambria" w:cs="Times New Roman"/>
          <w:u w:val="single"/>
        </w:rPr>
        <w:t xml:space="preserve">One right that is not justified by the Kantian defense of rights to use developed above is the </w:t>
      </w:r>
      <w:r w:rsidRPr="00DB1E5E">
        <w:rPr>
          <w:rFonts w:eastAsia="Cambria" w:cs="Times New Roman"/>
          <w:highlight w:val="green"/>
          <w:u w:val="single"/>
        </w:rPr>
        <w:t>exclusion of others from</w:t>
      </w:r>
      <w:r w:rsidRPr="00DB1E5E">
        <w:rPr>
          <w:rFonts w:eastAsia="Cambria" w:cs="Times New Roman"/>
          <w:u w:val="single"/>
        </w:rPr>
        <w:t xml:space="preserve"> the use of something to which one has </w:t>
      </w:r>
      <w:r w:rsidRPr="00DB1E5E">
        <w:rPr>
          <w:rFonts w:eastAsia="Cambria" w:cs="Times New Roman"/>
          <w:highlight w:val="green"/>
          <w:u w:val="single"/>
        </w:rPr>
        <w:t>a right</w:t>
      </w:r>
      <w:r w:rsidRPr="00DB1E5E">
        <w:rPr>
          <w:rFonts w:eastAsia="Cambria" w:cs="Times New Roman"/>
          <w:u w:val="single"/>
        </w:rPr>
        <w:t xml:space="preserve"> on those occasions </w:t>
      </w:r>
      <w:r w:rsidRPr="00DB1E5E">
        <w:rPr>
          <w:rFonts w:eastAsia="Cambria" w:cs="Times New Roman"/>
          <w:highlight w:val="green"/>
          <w:u w:val="single"/>
        </w:rPr>
        <w:t>when</w:t>
      </w:r>
      <w:r w:rsidRPr="00DB1E5E">
        <w:rPr>
          <w:rFonts w:eastAsia="Cambria" w:cs="Times New Roman"/>
          <w:u w:val="single"/>
        </w:rPr>
        <w:t xml:space="preserve"> </w:t>
      </w:r>
      <w:r w:rsidRPr="00DB1E5E">
        <w:rPr>
          <w:rFonts w:eastAsia="Cambria" w:cs="Times New Roman"/>
          <w:highlight w:val="green"/>
          <w:u w:val="single"/>
        </w:rPr>
        <w:t>one does not need</w:t>
      </w:r>
      <w:r w:rsidRPr="00DB1E5E">
        <w:rPr>
          <w:rFonts w:eastAsia="Cambria" w:cs="Times New Roman"/>
          <w:u w:val="single"/>
        </w:rPr>
        <w:t xml:space="preserve"> and is not likely to need to use </w:t>
      </w:r>
      <w:r w:rsidRPr="00DB1E5E">
        <w:rPr>
          <w:rFonts w:eastAsia="Cambria" w:cs="Times New Roman"/>
          <w:highlight w:val="green"/>
          <w:u w:val="single"/>
        </w:rPr>
        <w:t>the item</w:t>
      </w:r>
      <w:r w:rsidRPr="00DB1E5E">
        <w:rPr>
          <w:rFonts w:eastAsia="Cambria" w:cs="Times New Roman"/>
          <w:u w:val="single"/>
        </w:rPr>
        <w:t xml:space="preserve"> in question. </w:t>
      </w:r>
      <w:r w:rsidRPr="00DB1E5E">
        <w:rPr>
          <w:rFonts w:eastAsia="Cambria" w:cs="Times New Roman"/>
          <w:highlight w:val="green"/>
          <w:u w:val="single"/>
        </w:rPr>
        <w:t>Property rights involve</w:t>
      </w:r>
      <w:r w:rsidRPr="00DB1E5E">
        <w:rPr>
          <w:rFonts w:eastAsia="Cambria" w:cs="Times New Roman"/>
          <w:u w:val="single"/>
        </w:rPr>
        <w:t xml:space="preserve"> </w:t>
      </w:r>
      <w:r w:rsidRPr="00DB1E5E">
        <w:rPr>
          <w:rFonts w:eastAsia="Cambria" w:cs="Times New Roman"/>
          <w:highlight w:val="green"/>
          <w:u w:val="single"/>
        </w:rPr>
        <w:t>such an exclusion</w:t>
      </w:r>
      <w:r w:rsidRPr="00DB1E5E">
        <w:rPr>
          <w:rFonts w:eastAsia="Cambria" w:cs="Times New Roman"/>
          <w:u w:val="single"/>
        </w:rPr>
        <w:t xml:space="preserve">. </w:t>
      </w:r>
      <w:r w:rsidRPr="00DB1E5E">
        <w:rPr>
          <w:rFonts w:eastAsia="Cambria" w:cs="Times New Roman"/>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DB1E5E">
        <w:rPr>
          <w:rFonts w:eastAsia="Cambria" w:cs="Times New Roman"/>
          <w:u w:val="single"/>
        </w:rPr>
        <w:t>there are alternative sets of rights to things which meet both Kant’s sine qua non of being consistent with the freedom of all in accord with universal laws</w:t>
      </w:r>
      <w:r w:rsidRPr="00DB1E5E">
        <w:rPr>
          <w:rFonts w:eastAsia="Cambria" w:cs="Times New Roman"/>
          <w:sz w:val="12"/>
        </w:rPr>
        <w:t xml:space="preserve"> [5] and Kant’s metaphysical grounds of proof concerning freedom of overt action. Neither Kant’s own argument nor my reconstruction of it address most of the incidents of property ownership. (Though I have suggested that </w:t>
      </w:r>
      <w:r w:rsidRPr="00DB1E5E">
        <w:rPr>
          <w:rFonts w:eastAsia="Cambria" w:cs="Times New Roman"/>
          <w:u w:val="single"/>
        </w:rPr>
        <w:t>Kant’s principles can justify the prohibition on harmful use</w:t>
      </w:r>
      <w:r w:rsidRPr="00DB1E5E">
        <w:rPr>
          <w:rFonts w:eastAsia="Cambria" w:cs="Times New Roman"/>
          <w:sz w:val="12"/>
        </w:rPr>
        <w:t xml:space="preserve"> and very likely some version of the liability to execution.) Indeed, </w:t>
      </w:r>
      <w:r w:rsidRPr="00DB1E5E">
        <w:rPr>
          <w:rFonts w:eastAsia="Cambria" w:cs="Times New Roman"/>
          <w:u w:val="single"/>
        </w:rPr>
        <w:t>Kant’s sole Innate Right to Freedom, Universal Law of Right, and Permissive Law of Practical Reason appear to entail that it is illegitimate to exclude others’ use of something to which one has a qualified chose in possession</w:t>
      </w:r>
      <w:r w:rsidRPr="00DB1E5E">
        <w:rPr>
          <w:rFonts w:eastAsia="Cambria" w:cs="Times New Roman"/>
          <w:sz w:val="12"/>
        </w:rPr>
        <w:t xml:space="preserve"> provided that their use does not interfere with one’s own regular and reliable use of the item in question. </w:t>
      </w:r>
      <w:r w:rsidRPr="00DB1E5E">
        <w:rPr>
          <w:rFonts w:eastAsia="Cambria" w:cs="Times New Roman"/>
          <w:u w:val="single"/>
        </w:rPr>
        <w:t>Moreover, Kant’s principles give priority to use over first acquisition</w:t>
      </w:r>
      <w:r w:rsidRPr="00DB1E5E">
        <w:rPr>
          <w:rFonts w:eastAsia="Cambria" w:cs="Times New Roman"/>
          <w:sz w:val="12"/>
        </w:rPr>
        <w:t xml:space="preserve">, and indeed they justify first acquisition only in view of legitimate and needful use. </w:t>
      </w:r>
      <w:r w:rsidRPr="00DB1E5E">
        <w:rPr>
          <w:rFonts w:eastAsia="Cambria" w:cs="Times New Roman"/>
          <w:u w:val="single"/>
        </w:rPr>
        <w:t xml:space="preserve">To this extent, Kant’ s </w:t>
      </w:r>
      <w:r w:rsidRPr="00DB1E5E">
        <w:rPr>
          <w:rFonts w:eastAsia="Cambria" w:cs="Times New Roman"/>
          <w:highlight w:val="green"/>
          <w:u w:val="single"/>
        </w:rPr>
        <w:t>principles undermine and repudiate</w:t>
      </w:r>
      <w:r w:rsidRPr="00DB1E5E">
        <w:rPr>
          <w:rFonts w:eastAsia="Cambria" w:cs="Times New Roman"/>
          <w:u w:val="single"/>
        </w:rPr>
        <w:t xml:space="preserve"> one of </w:t>
      </w:r>
      <w:r w:rsidRPr="00DB1E5E">
        <w:rPr>
          <w:rFonts w:eastAsia="Cambria" w:cs="Times New Roman"/>
          <w:highlight w:val="green"/>
          <w:u w:val="single"/>
        </w:rPr>
        <w:t>the cherished</w:t>
      </w:r>
      <w:r w:rsidRPr="00DB1E5E">
        <w:rPr>
          <w:rFonts w:eastAsia="Cambria" w:cs="Times New Roman"/>
          <w:u w:val="single"/>
        </w:rPr>
        <w:t xml:space="preserve"> hallmarks of the </w:t>
      </w:r>
      <w:r w:rsidRPr="00DB1E5E">
        <w:rPr>
          <w:rFonts w:eastAsia="Cambria" w:cs="Times New Roman"/>
          <w:highlight w:val="green"/>
          <w:u w:val="single"/>
        </w:rPr>
        <w:t>liberal conception of</w:t>
      </w:r>
      <w:r w:rsidRPr="00DB1E5E">
        <w:rPr>
          <w:rFonts w:eastAsia="Cambria" w:cs="Times New Roman"/>
          <w:u w:val="single"/>
        </w:rPr>
        <w:t xml:space="preserve"> private </w:t>
      </w:r>
      <w:r w:rsidRPr="00DB1E5E">
        <w:rPr>
          <w:rFonts w:eastAsia="Cambria" w:cs="Times New Roman"/>
          <w:highlight w:val="green"/>
          <w:u w:val="single"/>
        </w:rPr>
        <w:t>property</w:t>
      </w:r>
      <w:r w:rsidRPr="00DB1E5E">
        <w:rPr>
          <w:rFonts w:eastAsia="Cambria" w:cs="Times New Roman"/>
          <w:u w:val="single"/>
        </w:rPr>
        <w:t>, namely, that first acquisition as such secures a right over the disposition of a thing, regardless of subsequent disuse</w:t>
      </w:r>
      <w:r w:rsidRPr="00DB1E5E">
        <w:rPr>
          <w:rFonts w:eastAsia="Cambria" w:cs="Times New Roman"/>
          <w:sz w:val="12"/>
        </w:rPr>
        <w:t xml:space="preserve"> (cf. §3.10).</w:t>
      </w:r>
    </w:p>
    <w:p w14:paraId="677C1752" w14:textId="77777777" w:rsidR="0043411F" w:rsidRPr="00DB1E5E" w:rsidRDefault="0043411F" w:rsidP="0043411F">
      <w:pPr>
        <w:keepNext/>
        <w:keepLines/>
        <w:spacing w:before="40" w:after="0"/>
        <w:outlineLvl w:val="3"/>
        <w:rPr>
          <w:rFonts w:eastAsia="MS Gothic"/>
          <w:b/>
          <w:iCs/>
          <w:sz w:val="26"/>
        </w:rPr>
      </w:pPr>
      <w:r>
        <w:rPr>
          <w:rFonts w:eastAsia="MS Gothic"/>
          <w:b/>
          <w:iCs/>
          <w:sz w:val="26"/>
        </w:rPr>
        <w:t>2</w:t>
      </w:r>
      <w:r w:rsidRPr="00DB1E5E">
        <w:rPr>
          <w:rFonts w:eastAsia="MS Gothic"/>
          <w:b/>
          <w:iCs/>
          <w:sz w:val="26"/>
        </w:rPr>
        <w:t>] Privatization of outer space runs counter to international law</w:t>
      </w:r>
    </w:p>
    <w:p w14:paraId="1E9780F4" w14:textId="77777777" w:rsidR="0043411F" w:rsidRPr="00DB1E5E" w:rsidRDefault="0043411F" w:rsidP="0043411F">
      <w:pPr>
        <w:rPr>
          <w:rFonts w:eastAsia="Cambria" w:cs="Times New Roman"/>
        </w:rPr>
      </w:pPr>
      <w:r w:rsidRPr="00DB1E5E">
        <w:rPr>
          <w:rFonts w:eastAsia="Cambria" w:cs="Times New Roman"/>
          <w:b/>
          <w:bCs/>
          <w:sz w:val="26"/>
        </w:rPr>
        <w:t xml:space="preserve">van </w:t>
      </w:r>
      <w:proofErr w:type="spellStart"/>
      <w:r w:rsidRPr="00DB1E5E">
        <w:rPr>
          <w:rFonts w:eastAsia="Cambria" w:cs="Times New Roman"/>
          <w:b/>
          <w:bCs/>
          <w:sz w:val="26"/>
        </w:rPr>
        <w:t>Eijk</w:t>
      </w:r>
      <w:proofErr w:type="spellEnd"/>
      <w:r w:rsidRPr="00DB1E5E">
        <w:rPr>
          <w:rFonts w:eastAsia="Cambria" w:cs="Times New Roman"/>
          <w:b/>
          <w:bCs/>
          <w:sz w:val="26"/>
        </w:rPr>
        <w:t xml:space="preserve"> 20</w:t>
      </w:r>
      <w:r w:rsidRPr="00DB1E5E">
        <w:rPr>
          <w:rFonts w:eastAsia="Cambria" w:cs="Times New Roman"/>
        </w:rPr>
        <w:t xml:space="preserve"> [(Cristian, finishing an accelerated BA in Law at the University of Cambridge. He holds a BA cum laude in International Justice and an LLM in Public International Law from Leiden </w:t>
      </w:r>
      <w:proofErr w:type="gramStart"/>
      <w:r w:rsidRPr="00DB1E5E">
        <w:rPr>
          <w:rFonts w:eastAsia="Cambria" w:cs="Times New Roman"/>
        </w:rPr>
        <w:t>University, and</w:t>
      </w:r>
      <w:proofErr w:type="gramEnd"/>
      <w:r w:rsidRPr="00DB1E5E">
        <w:rPr>
          <w:rFonts w:eastAsia="Cambria" w:cs="Times New Roman"/>
        </w:rPr>
        <w:t xml:space="preserve"> has previously worked at the T.M.C. Asser Institute and the International Commission on Missing Persons.) “Sorry, Elon: Mars is not a legal vacuum – and it’s not yours, either,” 5/11/20, </w:t>
      </w:r>
      <w:proofErr w:type="spellStart"/>
      <w:r w:rsidRPr="00DB1E5E">
        <w:rPr>
          <w:rFonts w:eastAsia="Cambria" w:cs="Times New Roman"/>
        </w:rPr>
        <w:t>Völkerrechtsblog</w:t>
      </w:r>
      <w:proofErr w:type="spellEnd"/>
      <w:r w:rsidRPr="00DB1E5E">
        <w:rPr>
          <w:rFonts w:eastAsia="Cambria" w:cs="Times New Roman"/>
        </w:rPr>
        <w:t xml:space="preserve">, </w:t>
      </w:r>
      <w:hyperlink r:id="rId6" w:history="1">
        <w:r w:rsidRPr="00DB1E5E">
          <w:rPr>
            <w:rFonts w:eastAsia="Cambria" w:cs="Times New Roman"/>
          </w:rPr>
          <w:t>https://voelkerrechtsblog.org/sorry-elon-mars-is-not-a-legal-vacuum-and-its-not-yours-either</w:t>
        </w:r>
      </w:hyperlink>
      <w:r w:rsidRPr="00DB1E5E">
        <w:rPr>
          <w:rFonts w:eastAsia="Cambria" w:cs="Times New Roman"/>
        </w:rPr>
        <w:t>] TDI</w:t>
      </w:r>
    </w:p>
    <w:p w14:paraId="353AD427" w14:textId="77777777" w:rsidR="0043411F" w:rsidRPr="00DB1E5E" w:rsidRDefault="0043411F" w:rsidP="0043411F">
      <w:pPr>
        <w:rPr>
          <w:rFonts w:eastAsia="Cambria" w:cs="Times New Roman"/>
          <w:sz w:val="12"/>
          <w:szCs w:val="12"/>
        </w:rPr>
      </w:pPr>
      <w:r w:rsidRPr="00DB1E5E">
        <w:rPr>
          <w:rFonts w:eastAsia="Cambria" w:cs="Times New Roman"/>
          <w:sz w:val="12"/>
          <w:szCs w:val="12"/>
        </w:rPr>
        <w:t xml:space="preserve">On October 28th, Elon Musk’s company SpaceX published its Terms of Service for the beta test of its </w:t>
      </w:r>
      <w:proofErr w:type="spellStart"/>
      <w:r w:rsidRPr="00DB1E5E">
        <w:rPr>
          <w:rFonts w:eastAsia="Cambria" w:cs="Times New Roman"/>
          <w:sz w:val="12"/>
          <w:szCs w:val="12"/>
        </w:rPr>
        <w:t>Starlink</w:t>
      </w:r>
      <w:proofErr w:type="spellEnd"/>
      <w:r w:rsidRPr="00DB1E5E">
        <w:rPr>
          <w:rFonts w:eastAsia="Cambria" w:cs="Times New Roman"/>
          <w:sz w:val="12"/>
          <w:szCs w:val="12"/>
        </w:rPr>
        <w:t xml:space="preserve"> broadband </w:t>
      </w:r>
      <w:proofErr w:type="spellStart"/>
      <w:r w:rsidRPr="00DB1E5E">
        <w:rPr>
          <w:rFonts w:eastAsia="Cambria" w:cs="Times New Roman"/>
          <w:sz w:val="12"/>
          <w:szCs w:val="12"/>
        </w:rPr>
        <w:t>megaconstellation</w:t>
      </w:r>
      <w:proofErr w:type="spellEnd"/>
      <w:r w:rsidRPr="00DB1E5E">
        <w:rPr>
          <w:rFonts w:eastAsia="Cambria" w:cs="Times New Roman"/>
          <w:sz w:val="12"/>
          <w:szCs w:val="12"/>
        </w:rPr>
        <w:t xml:space="preserve">. If successful, the project purports to offer internet connection to the entire globe – an admirable, albeit aspirational, mission. I must confess: </w:t>
      </w:r>
      <w:proofErr w:type="spellStart"/>
      <w:r w:rsidRPr="00DB1E5E">
        <w:rPr>
          <w:rFonts w:eastAsia="Cambria" w:cs="Times New Roman"/>
          <w:sz w:val="12"/>
          <w:szCs w:val="12"/>
        </w:rPr>
        <w:t>Starlink’s</w:t>
      </w:r>
      <w:proofErr w:type="spellEnd"/>
      <w:r w:rsidRPr="00DB1E5E">
        <w:rPr>
          <w:rFonts w:eastAsia="Cambria" w:cs="Times New Roman"/>
          <w:sz w:val="12"/>
          <w:szCs w:val="12"/>
        </w:rPr>
        <w:t xml:space="preserve"> terrestrial impact is a pet issue of mine. But this time, something else caught my attention. Buried in said Terms of Service, under a section called “Governing Law”, I discovered this curious paragraph:</w:t>
      </w:r>
    </w:p>
    <w:p w14:paraId="2CE9A8E5" w14:textId="77777777" w:rsidR="0043411F" w:rsidRPr="00DB1E5E" w:rsidRDefault="0043411F" w:rsidP="0043411F">
      <w:pPr>
        <w:rPr>
          <w:rFonts w:eastAsia="Cambria" w:cs="Times New Roman"/>
          <w:sz w:val="12"/>
          <w:szCs w:val="12"/>
        </w:rPr>
      </w:pPr>
      <w:r w:rsidRPr="00DB1E5E">
        <w:rPr>
          <w:rFonts w:eastAsia="Cambria" w:cs="Times New Roman"/>
          <w:sz w:val="12"/>
          <w:szCs w:val="12"/>
        </w:rPr>
        <w:t>“Services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w:t>
      </w:r>
    </w:p>
    <w:p w14:paraId="1B013308" w14:textId="77777777" w:rsidR="0043411F" w:rsidRPr="00DB1E5E" w:rsidRDefault="0043411F" w:rsidP="0043411F">
      <w:pPr>
        <w:rPr>
          <w:rFonts w:eastAsia="Cambria" w:cs="Times New Roman"/>
          <w:u w:val="single"/>
        </w:rPr>
      </w:pPr>
      <w:r w:rsidRPr="00DB1E5E">
        <w:rPr>
          <w:rFonts w:eastAsia="Cambria" w:cs="Times New Roman"/>
          <w:u w:val="single"/>
        </w:rPr>
        <w:t xml:space="preserve">CAN HE DO THAT? In short, the answer is a resounding “no”. Outer </w:t>
      </w:r>
      <w:r w:rsidRPr="00DB1E5E">
        <w:rPr>
          <w:rFonts w:eastAsia="Cambria" w:cs="Times New Roman"/>
          <w:highlight w:val="green"/>
          <w:u w:val="single"/>
        </w:rPr>
        <w:t>space is</w:t>
      </w:r>
      <w:r w:rsidRPr="00DB1E5E">
        <w:rPr>
          <w:rFonts w:eastAsia="Cambria" w:cs="Times New Roman"/>
          <w:u w:val="single"/>
        </w:rPr>
        <w:t xml:space="preserve"> already </w:t>
      </w:r>
      <w:r w:rsidRPr="00DB1E5E">
        <w:rPr>
          <w:rFonts w:eastAsia="Cambria" w:cs="Times New Roman"/>
          <w:highlight w:val="green"/>
          <w:u w:val="single"/>
        </w:rPr>
        <w:t>subject to</w:t>
      </w:r>
      <w:r w:rsidRPr="00DB1E5E">
        <w:rPr>
          <w:rFonts w:eastAsia="Cambria" w:cs="Times New Roman"/>
          <w:u w:val="single"/>
        </w:rPr>
        <w:t xml:space="preserve"> a system of </w:t>
      </w:r>
      <w:r w:rsidRPr="00DB1E5E">
        <w:rPr>
          <w:rFonts w:eastAsia="Cambria" w:cs="Times New Roman"/>
          <w:highlight w:val="green"/>
          <w:u w:val="single"/>
        </w:rPr>
        <w:t>i</w:t>
      </w:r>
      <w:r w:rsidRPr="00DB1E5E">
        <w:rPr>
          <w:rFonts w:eastAsia="Cambria" w:cs="Times New Roman"/>
          <w:u w:val="single"/>
        </w:rPr>
        <w:t xml:space="preserve">nternational </w:t>
      </w:r>
      <w:r w:rsidRPr="00DB1E5E">
        <w:rPr>
          <w:rFonts w:eastAsia="Cambria" w:cs="Times New Roman"/>
          <w:highlight w:val="green"/>
          <w:u w:val="single"/>
        </w:rPr>
        <w:t>law</w:t>
      </w:r>
      <w:r w:rsidRPr="00DB1E5E">
        <w:rPr>
          <w:rFonts w:eastAsia="Cambria" w:cs="Times New Roman"/>
          <w:u w:val="single"/>
        </w:rPr>
        <w:t xml:space="preserve">, and even Elon Musk cannot </w:t>
      </w:r>
      <w:proofErr w:type="spellStart"/>
      <w:r w:rsidRPr="00DB1E5E">
        <w:rPr>
          <w:rFonts w:eastAsia="Cambria" w:cs="Times New Roman"/>
          <w:u w:val="single"/>
        </w:rPr>
        <w:t>colombus</w:t>
      </w:r>
      <w:proofErr w:type="spellEnd"/>
      <w:r w:rsidRPr="00DB1E5E">
        <w:rPr>
          <w:rFonts w:eastAsia="Cambria" w:cs="Times New Roman"/>
          <w:u w:val="single"/>
        </w:rPr>
        <w:t xml:space="preserve"> a new one.</w:t>
      </w:r>
    </w:p>
    <w:p w14:paraId="180F8B95" w14:textId="77777777" w:rsidR="0043411F" w:rsidRPr="00DB1E5E" w:rsidRDefault="0043411F" w:rsidP="0043411F">
      <w:pPr>
        <w:rPr>
          <w:rFonts w:eastAsia="Cambria" w:cs="Times New Roman"/>
          <w:sz w:val="12"/>
          <w:szCs w:val="12"/>
        </w:rPr>
      </w:pPr>
      <w:r w:rsidRPr="00DB1E5E">
        <w:rPr>
          <w:rFonts w:eastAsia="Cambria" w:cs="Times New Roman"/>
          <w:sz w:val="12"/>
          <w:szCs w:val="12"/>
        </w:rPr>
        <w:t>Who’s responsible for Elon Musk?</w:t>
      </w:r>
    </w:p>
    <w:p w14:paraId="276A8628" w14:textId="77777777" w:rsidR="0043411F" w:rsidRPr="00DB1E5E" w:rsidRDefault="0043411F" w:rsidP="0043411F">
      <w:pPr>
        <w:rPr>
          <w:rFonts w:eastAsia="Cambria" w:cs="Times New Roman"/>
          <w:u w:val="single"/>
        </w:rPr>
      </w:pPr>
      <w:r w:rsidRPr="00DB1E5E">
        <w:rPr>
          <w:rFonts w:eastAsia="Cambria" w:cs="Times New Roman"/>
          <w:u w:val="single"/>
        </w:rPr>
        <w:t>Two provisions of the Outer Space Treaty (OST), both also customary, are particularly relevant here.</w:t>
      </w:r>
    </w:p>
    <w:p w14:paraId="3CA97AC2" w14:textId="77777777" w:rsidR="0043411F" w:rsidRPr="00DB1E5E" w:rsidRDefault="0043411F" w:rsidP="0043411F">
      <w:pPr>
        <w:rPr>
          <w:rFonts w:eastAsia="Cambria" w:cs="Times New Roman"/>
          <w:u w:val="single"/>
        </w:rPr>
      </w:pPr>
      <w:r w:rsidRPr="00DB1E5E">
        <w:rPr>
          <w:rFonts w:eastAsia="Cambria" w:cs="Times New Roman"/>
          <w:highlight w:val="green"/>
          <w:u w:val="single"/>
        </w:rPr>
        <w:t>OST article II: “Outer space</w:t>
      </w:r>
      <w:r w:rsidRPr="00DB1E5E">
        <w:rPr>
          <w:rFonts w:eastAsia="Cambria" w:cs="Times New Roman"/>
          <w:u w:val="single"/>
        </w:rPr>
        <w:t xml:space="preserve">, including the moon and other celestial bodies, </w:t>
      </w:r>
      <w:r w:rsidRPr="00DB1E5E">
        <w:rPr>
          <w:rFonts w:eastAsia="Cambria" w:cs="Times New Roman"/>
          <w:highlight w:val="green"/>
          <w:u w:val="single"/>
        </w:rPr>
        <w:t>is not subject to</w:t>
      </w:r>
      <w:r w:rsidRPr="00DB1E5E">
        <w:rPr>
          <w:rFonts w:eastAsia="Cambria" w:cs="Times New Roman"/>
          <w:u w:val="single"/>
        </w:rPr>
        <w:t xml:space="preserve"> national </w:t>
      </w:r>
      <w:r w:rsidRPr="00DB1E5E">
        <w:rPr>
          <w:rFonts w:eastAsia="Cambria" w:cs="Times New Roman"/>
          <w:highlight w:val="green"/>
          <w:u w:val="single"/>
        </w:rPr>
        <w:t>appropriation by claim of sovereignty, by means of use or occupation</w:t>
      </w:r>
      <w:r w:rsidRPr="00DB1E5E">
        <w:rPr>
          <w:rFonts w:eastAsia="Cambria" w:cs="Times New Roman"/>
          <w:u w:val="single"/>
        </w:rPr>
        <w:t>, or by any other means.”</w:t>
      </w:r>
    </w:p>
    <w:p w14:paraId="4CD7303B" w14:textId="77777777" w:rsidR="0043411F" w:rsidRPr="00DB1E5E" w:rsidRDefault="0043411F" w:rsidP="0043411F">
      <w:pPr>
        <w:rPr>
          <w:rFonts w:eastAsia="Cambria" w:cs="Times New Roman"/>
          <w:u w:val="single"/>
        </w:rPr>
      </w:pPr>
      <w:r w:rsidRPr="00DB1E5E">
        <w:rPr>
          <w:rFonts w:eastAsia="Cambria" w:cs="Times New Roman"/>
          <w:u w:val="single"/>
        </w:rPr>
        <w:t>OST article III: “States… shall carry on activities in the exploration and use of outer space, including (…) celestial bodies, in accordance with international law”.</w:t>
      </w:r>
    </w:p>
    <w:p w14:paraId="76621368" w14:textId="77777777" w:rsidR="0043411F" w:rsidRPr="00DB1E5E" w:rsidRDefault="0043411F" w:rsidP="0043411F">
      <w:pPr>
        <w:rPr>
          <w:rFonts w:eastAsia="Cambria" w:cs="Times New Roman"/>
          <w:sz w:val="12"/>
        </w:rPr>
      </w:pPr>
      <w:r w:rsidRPr="00DB1E5E">
        <w:rPr>
          <w:rFonts w:eastAsia="Cambria" w:cs="Times New Roman"/>
          <w:u w:val="single"/>
        </w:rPr>
        <w:t xml:space="preserve">SpaceX is a private </w:t>
      </w:r>
      <w:proofErr w:type="gramStart"/>
      <w:r w:rsidRPr="00DB1E5E">
        <w:rPr>
          <w:rFonts w:eastAsia="Cambria" w:cs="Times New Roman"/>
          <w:u w:val="single"/>
        </w:rPr>
        <w:t>entity, and</w:t>
      </w:r>
      <w:proofErr w:type="gramEnd"/>
      <w:r w:rsidRPr="00DB1E5E">
        <w:rPr>
          <w:rFonts w:eastAsia="Cambria" w:cs="Times New Roman"/>
          <w:u w:val="single"/>
        </w:rPr>
        <w:t xml:space="preserve"> is not bound by the Outer Space Treaty – but that does not mean it can opt out. Its actions in space could have consequences for the United States</w:t>
      </w:r>
      <w:r w:rsidRPr="00DB1E5E">
        <w:rPr>
          <w:rFonts w:eastAsia="Cambria" w:cs="Times New Roman"/>
          <w:sz w:val="12"/>
        </w:rPr>
        <w:t xml:space="preserve"> in three ways. </w:t>
      </w:r>
      <w:r w:rsidRPr="00DB1E5E">
        <w:rPr>
          <w:rFonts w:eastAsia="Cambria" w:cs="Times New Roman"/>
          <w:u w:val="single"/>
        </w:rPr>
        <w:t>First, the US, as SpaceX’s launch state, bears fault-based liability for injury or damage</w:t>
      </w:r>
      <w:r w:rsidRPr="00DB1E5E">
        <w:rPr>
          <w:rFonts w:eastAsia="Cambria" w:cs="Times New Roman"/>
          <w:sz w:val="12"/>
        </w:rPr>
        <w:t xml:space="preserve"> SpaceX’s space objects cause to other states’ persons or property (OST article VII, Liability Convention articles I, III). </w:t>
      </w:r>
      <w:r w:rsidRPr="00DB1E5E">
        <w:rPr>
          <w:rFonts w:eastAsia="Cambria" w:cs="Times New Roman"/>
          <w:u w:val="single"/>
        </w:rPr>
        <w:t>Second, the US, as SpaceX’s state of registry, is the sole state that retains jurisdiction and control</w:t>
      </w:r>
      <w:r w:rsidRPr="00DB1E5E">
        <w:rPr>
          <w:rFonts w:eastAsia="Cambria" w:cs="Times New Roman"/>
          <w:sz w:val="12"/>
        </w:rPr>
        <w:t xml:space="preserve"> over SpaceX objects (OST article VIII, Registration Convention article II). Both refer to objects in space and are irrelevant.</w:t>
      </w:r>
    </w:p>
    <w:p w14:paraId="2B8F8407" w14:textId="77777777" w:rsidR="0043411F" w:rsidRPr="00DB1E5E" w:rsidRDefault="0043411F" w:rsidP="0043411F">
      <w:pPr>
        <w:rPr>
          <w:rFonts w:eastAsia="Cambria" w:cs="Times New Roman"/>
          <w:sz w:val="12"/>
        </w:rPr>
      </w:pPr>
      <w:r w:rsidRPr="00DB1E5E">
        <w:rPr>
          <w:rFonts w:eastAsia="Cambria" w:cs="Times New Roman"/>
          <w:u w:val="singl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DB1E5E">
        <w:rPr>
          <w:rFonts w:eastAsia="Cambria" w:cs="Times New Roman"/>
          <w:u w:val="single"/>
        </w:rPr>
        <w:t>authorise</w:t>
      </w:r>
      <w:proofErr w:type="spellEnd"/>
      <w:r w:rsidRPr="00DB1E5E">
        <w:rPr>
          <w:rFonts w:eastAsia="Cambria" w:cs="Times New Roman"/>
          <w:u w:val="single"/>
        </w:rPr>
        <w:t xml:space="preserve"> and continuously supervise SpaceX’s actions in space to ensure compliance with the OST </w:t>
      </w:r>
      <w:r w:rsidRPr="00DB1E5E">
        <w:rPr>
          <w:rFonts w:eastAsia="Cambria" w:cs="Times New Roman"/>
          <w:sz w:val="12"/>
        </w:rPr>
        <w:t>(OST article VI) and international law (OST article III). In practice, this task is done by the US Federal Communications Commission, which licenses and regulates SpaceX.</w:t>
      </w:r>
    </w:p>
    <w:p w14:paraId="3BC8D523" w14:textId="77777777" w:rsidR="0043411F" w:rsidRPr="00DB1E5E" w:rsidRDefault="0043411F" w:rsidP="0043411F">
      <w:pPr>
        <w:rPr>
          <w:rFonts w:eastAsia="Cambria" w:cs="Times New Roman"/>
          <w:u w:val="single"/>
        </w:rPr>
      </w:pPr>
      <w:r w:rsidRPr="00DB1E5E">
        <w:rPr>
          <w:rFonts w:eastAsia="Cambria" w:cs="Times New Roman"/>
          <w:sz w:val="12"/>
        </w:rPr>
        <w:t>Article VI OST sets a specific rule of attribution, supplementing the customary rules of state responsibility (</w:t>
      </w:r>
      <w:proofErr w:type="spellStart"/>
      <w:r w:rsidRPr="00DB1E5E">
        <w:rPr>
          <w:rFonts w:eastAsia="Cambria" w:cs="Times New Roman"/>
          <w:sz w:val="12"/>
        </w:rPr>
        <w:t>Stubbe</w:t>
      </w:r>
      <w:proofErr w:type="spellEnd"/>
      <w:r w:rsidRPr="00DB1E5E">
        <w:rPr>
          <w:rFonts w:eastAsia="Cambria" w:cs="Times New Roman"/>
          <w:sz w:val="12"/>
        </w:rPr>
        <w:t xml:space="preserve"> 2017, pp. 85-104). SpaceX acts with US </w:t>
      </w:r>
      <w:proofErr w:type="spellStart"/>
      <w:r w:rsidRPr="00DB1E5E">
        <w:rPr>
          <w:rFonts w:eastAsia="Cambria" w:cs="Times New Roman"/>
          <w:sz w:val="12"/>
        </w:rPr>
        <w:t>authorisation</w:t>
      </w:r>
      <w:proofErr w:type="spellEnd"/>
      <w:r w:rsidRPr="00DB1E5E">
        <w:rPr>
          <w:rFonts w:eastAsia="Cambria" w:cs="Times New Roman"/>
          <w:sz w:val="12"/>
        </w:rPr>
        <w:t xml:space="preserve">, and its conduct in space within and beyond that </w:t>
      </w:r>
      <w:proofErr w:type="spellStart"/>
      <w:r w:rsidRPr="00DB1E5E">
        <w:rPr>
          <w:rFonts w:eastAsia="Cambria" w:cs="Times New Roman"/>
          <w:sz w:val="12"/>
        </w:rPr>
        <w:t>authorisation</w:t>
      </w:r>
      <w:proofErr w:type="spellEnd"/>
      <w:r w:rsidRPr="00DB1E5E">
        <w:rPr>
          <w:rFonts w:eastAsia="Cambria" w:cs="Times New Roman"/>
          <w:sz w:val="12"/>
        </w:rPr>
        <w:t xml:space="preserve"> is attributable to the US (ARSIWA articles 5, 7). In the absence of circumstances precluding wrongfulness, the result is straightforward. </w:t>
      </w:r>
      <w:r w:rsidRPr="00DB1E5E">
        <w:rPr>
          <w:rFonts w:eastAsia="Cambria" w:cs="Times New Roman"/>
          <w:u w:val="single"/>
        </w:rPr>
        <w:t>If SpaceX breaches a US obligation under international law, the US bears responsibility for an internationally wrongful act.</w:t>
      </w:r>
    </w:p>
    <w:p w14:paraId="22A57C54" w14:textId="77777777" w:rsidR="0043411F" w:rsidRPr="00DB1E5E" w:rsidRDefault="0043411F" w:rsidP="0043411F">
      <w:pPr>
        <w:rPr>
          <w:rFonts w:eastAsia="Cambria" w:cs="Times New Roman"/>
        </w:rPr>
      </w:pPr>
      <w:r w:rsidRPr="00DB1E5E">
        <w:rPr>
          <w:rFonts w:eastAsia="Cambria" w:cs="Times New Roman"/>
        </w:rPr>
        <w:t>The principle of non-appropriation</w:t>
      </w:r>
    </w:p>
    <w:p w14:paraId="419F6979" w14:textId="77777777" w:rsidR="0043411F" w:rsidRPr="00DB1E5E" w:rsidRDefault="0043411F" w:rsidP="0043411F">
      <w:pPr>
        <w:rPr>
          <w:rFonts w:eastAsia="Cambria" w:cs="Times New Roman"/>
          <w:sz w:val="12"/>
        </w:rPr>
      </w:pPr>
      <w:r w:rsidRPr="00DB1E5E">
        <w:rPr>
          <w:rFonts w:eastAsia="Cambria" w:cs="Times New Roman"/>
          <w:u w:val="single"/>
        </w:rPr>
        <w:t>SpaceX risks breaching OST article II, the “cardinal rule” of space law (</w:t>
      </w:r>
      <w:proofErr w:type="spellStart"/>
      <w:r w:rsidRPr="00DB1E5E">
        <w:rPr>
          <w:rFonts w:eastAsia="Cambria" w:cs="Times New Roman"/>
          <w:u w:val="single"/>
        </w:rPr>
        <w:t>Tronchetti</w:t>
      </w:r>
      <w:proofErr w:type="spellEnd"/>
      <w:r w:rsidRPr="00DB1E5E">
        <w:rPr>
          <w:rFonts w:eastAsia="Cambria" w:cs="Times New Roman"/>
          <w:u w:val="single"/>
        </w:rPr>
        <w:t>, 2007). This principle is a jus cogens norm (Hobe et al. 2009, pp. 255-6) establishing Mars as res communis, rather than terra nullius.</w:t>
      </w:r>
      <w:r w:rsidRPr="00DB1E5E">
        <w:rPr>
          <w:rFonts w:eastAsia="Cambria" w:cs="Times New Roman"/>
          <w:sz w:val="12"/>
        </w:rPr>
        <w:t xml:space="preserve"> I must acknowledge, with tongue firmly in cheek, that SpaceX is partly correct – states have no sovereignty on Mars. But that does not leave Mars a “free planet” up for grabs – SpaceX has no sovereignty either.</w:t>
      </w:r>
    </w:p>
    <w:p w14:paraId="1B9E2153" w14:textId="77777777" w:rsidR="0043411F" w:rsidRPr="00DB1E5E" w:rsidRDefault="0043411F" w:rsidP="0043411F">
      <w:pPr>
        <w:rPr>
          <w:rFonts w:eastAsia="Cambria" w:cs="Times New Roman"/>
          <w:sz w:val="12"/>
        </w:rPr>
      </w:pPr>
      <w:r w:rsidRPr="00DB1E5E">
        <w:rPr>
          <w:rFonts w:eastAsia="Cambria" w:cs="Times New Roman"/>
          <w:sz w:val="12"/>
        </w:rPr>
        <w:t xml:space="preserve">On plain reading, article II OST lacks clarity on two key points: </w:t>
      </w:r>
      <w:proofErr w:type="spellStart"/>
      <w:r w:rsidRPr="00DB1E5E">
        <w:rPr>
          <w:rFonts w:eastAsia="Cambria" w:cs="Times New Roman"/>
          <w:sz w:val="12"/>
        </w:rPr>
        <w:t>i</w:t>
      </w:r>
      <w:proofErr w:type="spellEnd"/>
      <w:r w:rsidRPr="00DB1E5E">
        <w:rPr>
          <w:rFonts w:eastAsia="Cambria" w:cs="Times New Roman"/>
          <w:sz w:val="12"/>
        </w:rPr>
        <w:t xml:space="preserve">) whose claims are prohibited, and ii) what exactly constitutes a ‘claim of sovereignty’. The first has been answered; per the then-customary interpretative rules and travaux </w:t>
      </w:r>
      <w:proofErr w:type="spellStart"/>
      <w:r w:rsidRPr="00DB1E5E">
        <w:rPr>
          <w:rFonts w:eastAsia="Cambria" w:cs="Times New Roman"/>
          <w:sz w:val="12"/>
        </w:rPr>
        <w:t>préparatoires</w:t>
      </w:r>
      <w:proofErr w:type="spellEnd"/>
      <w:r w:rsidRPr="00DB1E5E">
        <w:rPr>
          <w:rFonts w:eastAsia="Cambria" w:cs="Times New Roman"/>
          <w:sz w:val="12"/>
        </w:rPr>
        <w:t xml:space="preserve">, </w:t>
      </w:r>
      <w:r w:rsidRPr="00DB1E5E">
        <w:rPr>
          <w:rFonts w:eastAsia="Cambria" w:cs="Times New Roman"/>
          <w:highlight w:val="green"/>
          <w:u w:val="single"/>
        </w:rPr>
        <w:t>there is</w:t>
      </w:r>
      <w:r w:rsidRPr="00DB1E5E">
        <w:rPr>
          <w:rFonts w:eastAsia="Cambria" w:cs="Times New Roman"/>
          <w:u w:val="single"/>
        </w:rPr>
        <w:t xml:space="preserve"> quite broad </w:t>
      </w:r>
      <w:r w:rsidRPr="00DB1E5E">
        <w:rPr>
          <w:rFonts w:eastAsia="Cambria" w:cs="Times New Roman"/>
          <w:highlight w:val="green"/>
          <w:u w:val="single"/>
        </w:rPr>
        <w:t>academic consensus</w:t>
      </w:r>
      <w:r w:rsidRPr="00DB1E5E">
        <w:rPr>
          <w:rFonts w:eastAsia="Cambria" w:cs="Times New Roman"/>
          <w:sz w:val="12"/>
        </w:rPr>
        <w:t xml:space="preserve"> (Hobe, et al. 2017; </w:t>
      </w:r>
      <w:proofErr w:type="spellStart"/>
      <w:r w:rsidRPr="00DB1E5E">
        <w:rPr>
          <w:rFonts w:eastAsia="Cambria" w:cs="Times New Roman"/>
          <w:sz w:val="12"/>
        </w:rPr>
        <w:t>Tronchetti</w:t>
      </w:r>
      <w:proofErr w:type="spellEnd"/>
      <w:r w:rsidRPr="00DB1E5E">
        <w:rPr>
          <w:rFonts w:eastAsia="Cambria" w:cs="Times New Roman"/>
          <w:sz w:val="12"/>
        </w:rPr>
        <w:t xml:space="preserve">, 2007; Pershing, 2019; Cheney, 2009) </w:t>
      </w:r>
      <w:r w:rsidRPr="00DB1E5E">
        <w:rPr>
          <w:rFonts w:eastAsia="Cambria" w:cs="Times New Roman"/>
          <w:highlight w:val="green"/>
          <w:u w:val="single"/>
        </w:rPr>
        <w:t>that sovereign</w:t>
      </w:r>
      <w:r w:rsidRPr="00DB1E5E">
        <w:rPr>
          <w:rFonts w:eastAsia="Cambria" w:cs="Times New Roman"/>
          <w:u w:val="single"/>
        </w:rPr>
        <w:t xml:space="preserve"> </w:t>
      </w:r>
      <w:r w:rsidRPr="00DB1E5E">
        <w:rPr>
          <w:rFonts w:eastAsia="Cambria" w:cs="Times New Roman"/>
          <w:highlight w:val="green"/>
          <w:u w:val="single"/>
        </w:rPr>
        <w:t>claims include those by private entities</w:t>
      </w:r>
      <w:r w:rsidRPr="00DB1E5E">
        <w:rPr>
          <w:rFonts w:eastAsia="Cambria" w:cs="Times New Roman"/>
          <w:u w:val="single"/>
        </w:rPr>
        <w:t xml:space="preserve">. </w:t>
      </w:r>
      <w:r w:rsidRPr="00DB1E5E">
        <w:rPr>
          <w:rFonts w:eastAsia="Cambria" w:cs="Times New Roman"/>
          <w:sz w:val="12"/>
        </w:rPr>
        <w:t xml:space="preserve">This is consistent with OST article VI; private entities act in space with state </w:t>
      </w:r>
      <w:proofErr w:type="spellStart"/>
      <w:r w:rsidRPr="00DB1E5E">
        <w:rPr>
          <w:rFonts w:eastAsia="Cambria" w:cs="Times New Roman"/>
          <w:sz w:val="12"/>
        </w:rPr>
        <w:t>authorisation</w:t>
      </w:r>
      <w:proofErr w:type="spellEnd"/>
      <w:r w:rsidRPr="00DB1E5E">
        <w:rPr>
          <w:rFonts w:eastAsia="Cambria" w:cs="Times New Roman"/>
          <w:sz w:val="12"/>
        </w:rPr>
        <w:t>, and thus state authority. It also accords with the law of state responsibility, wherein conduct of entities exercising state authority is attributable to the state, even if ultra vires (ARSIWA articles 5, 7).</w:t>
      </w:r>
    </w:p>
    <w:p w14:paraId="1C7122E1" w14:textId="77777777" w:rsidR="0043411F" w:rsidRPr="00DB1E5E" w:rsidRDefault="0043411F" w:rsidP="0043411F">
      <w:pPr>
        <w:rPr>
          <w:rFonts w:eastAsia="Cambria" w:cs="Times New Roman"/>
          <w:u w:val="single"/>
        </w:rPr>
      </w:pPr>
      <w:r w:rsidRPr="00DB1E5E">
        <w:rPr>
          <w:rFonts w:eastAsia="Cambria" w:cs="Times New Roman"/>
          <w:sz w:val="12"/>
        </w:rPr>
        <w:t>The second issue is more complex. Much has been written on whether claims to space resources or space property (</w:t>
      </w:r>
      <w:proofErr w:type="spellStart"/>
      <w:r w:rsidRPr="00DB1E5E">
        <w:rPr>
          <w:rFonts w:eastAsia="Cambria" w:cs="Times New Roman"/>
          <w:sz w:val="12"/>
        </w:rPr>
        <w:t>Nemitz</w:t>
      </w:r>
      <w:proofErr w:type="spellEnd"/>
      <w:r w:rsidRPr="00DB1E5E">
        <w:rPr>
          <w:rFonts w:eastAsia="Cambria" w:cs="Times New Roman"/>
          <w:sz w:val="12"/>
        </w:rPr>
        <w:t xml:space="preserve"> v United States) are sovereign. In this case, the territorial claim is less clear; is establishing a jurisdiction a sovereign claim “by other means”? </w:t>
      </w:r>
      <w:r w:rsidRPr="00DB1E5E">
        <w:rPr>
          <w:rFonts w:eastAsia="Cambria" w:cs="Times New Roman"/>
          <w:u w:val="singl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DB1E5E">
        <w:rPr>
          <w:rFonts w:eastAsia="Cambria" w:cs="Times New Roman"/>
          <w:sz w:val="12"/>
        </w:rPr>
        <w:t xml:space="preserve"> (Case concerning sovereignty over </w:t>
      </w:r>
      <w:proofErr w:type="spellStart"/>
      <w:r w:rsidRPr="00DB1E5E">
        <w:rPr>
          <w:rFonts w:eastAsia="Cambria" w:cs="Times New Roman"/>
          <w:sz w:val="12"/>
        </w:rPr>
        <w:t>Pulau</w:t>
      </w:r>
      <w:proofErr w:type="spellEnd"/>
      <w:r w:rsidRPr="00DB1E5E">
        <w:rPr>
          <w:rFonts w:eastAsia="Cambria" w:cs="Times New Roman"/>
          <w:sz w:val="12"/>
        </w:rPr>
        <w:t xml:space="preserve"> </w:t>
      </w:r>
      <w:proofErr w:type="spellStart"/>
      <w:r w:rsidRPr="00DB1E5E">
        <w:rPr>
          <w:rFonts w:eastAsia="Cambria" w:cs="Times New Roman"/>
          <w:sz w:val="12"/>
        </w:rPr>
        <w:t>Ligitan</w:t>
      </w:r>
      <w:proofErr w:type="spellEnd"/>
      <w:r w:rsidRPr="00DB1E5E">
        <w:rPr>
          <w:rFonts w:eastAsia="Cambria" w:cs="Times New Roman"/>
          <w:sz w:val="12"/>
        </w:rPr>
        <w:t xml:space="preserve"> and </w:t>
      </w:r>
      <w:proofErr w:type="spellStart"/>
      <w:r w:rsidRPr="00DB1E5E">
        <w:rPr>
          <w:rFonts w:eastAsia="Cambria" w:cs="Times New Roman"/>
          <w:sz w:val="12"/>
        </w:rPr>
        <w:t>Pulau</w:t>
      </w:r>
      <w:proofErr w:type="spellEnd"/>
      <w:r w:rsidRPr="00DB1E5E">
        <w:rPr>
          <w:rFonts w:eastAsia="Cambria" w:cs="Times New Roman"/>
          <w:sz w:val="12"/>
        </w:rPr>
        <w:t xml:space="preserve"> </w:t>
      </w:r>
      <w:proofErr w:type="spellStart"/>
      <w:r w:rsidRPr="00DB1E5E">
        <w:rPr>
          <w:rFonts w:eastAsia="Cambria" w:cs="Times New Roman"/>
          <w:sz w:val="12"/>
        </w:rPr>
        <w:t>Sipadan</w:t>
      </w:r>
      <w:proofErr w:type="spellEnd"/>
      <w:r w:rsidRPr="00DB1E5E">
        <w:rPr>
          <w:rFonts w:eastAsia="Cambria" w:cs="Times New Roman"/>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DB1E5E">
        <w:rPr>
          <w:rFonts w:eastAsia="Cambria" w:cs="Times New Roman"/>
          <w:sz w:val="12"/>
        </w:rPr>
        <w:t>Minquiers</w:t>
      </w:r>
      <w:proofErr w:type="spellEnd"/>
      <w:r w:rsidRPr="00DB1E5E">
        <w:rPr>
          <w:rFonts w:eastAsia="Cambria" w:cs="Times New Roman"/>
          <w:sz w:val="12"/>
        </w:rPr>
        <w:t xml:space="preserve"> and </w:t>
      </w:r>
      <w:proofErr w:type="spellStart"/>
      <w:r w:rsidRPr="00DB1E5E">
        <w:rPr>
          <w:rFonts w:eastAsia="Cambria" w:cs="Times New Roman"/>
          <w:sz w:val="12"/>
        </w:rPr>
        <w:t>Ecrehos</w:t>
      </w:r>
      <w:proofErr w:type="spellEnd"/>
      <w:r w:rsidRPr="00DB1E5E">
        <w:rPr>
          <w:rFonts w:eastAsia="Cambria" w:cs="Times New Roman"/>
          <w:sz w:val="12"/>
        </w:rPr>
        <w:t xml:space="preserve"> (France v. UK), p. 22). Also relevant are attempts to exclude other states’ jurisdiction (Island of Palmas (USA v. Netherlands), pp. 838-9). </w:t>
      </w:r>
      <w:r w:rsidRPr="00DB1E5E">
        <w:rPr>
          <w:rFonts w:eastAsia="Cambria" w:cs="Times New Roman"/>
          <w:highlight w:val="green"/>
          <w:u w:val="single"/>
        </w:rPr>
        <w:t>An attempt by SpaceX to prescribe</w:t>
      </w:r>
      <w:r w:rsidRPr="00DB1E5E">
        <w:rPr>
          <w:rFonts w:eastAsia="Cambria" w:cs="Times New Roman"/>
          <w:u w:val="single"/>
        </w:rPr>
        <w:t xml:space="preserve"> its own </w:t>
      </w:r>
      <w:r w:rsidRPr="00DB1E5E">
        <w:rPr>
          <w:rFonts w:eastAsia="Cambria" w:cs="Times New Roman"/>
          <w:highlight w:val="green"/>
          <w:u w:val="single"/>
        </w:rPr>
        <w:t>jurisdiction on Mars would</w:t>
      </w:r>
      <w:r w:rsidRPr="00DB1E5E">
        <w:rPr>
          <w:rFonts w:eastAsia="Cambria" w:cs="Times New Roman"/>
          <w:u w:val="single"/>
        </w:rPr>
        <w:t xml:space="preserve"> constitute a sovereign claim in </w:t>
      </w:r>
      <w:r w:rsidRPr="00DB1E5E">
        <w:rPr>
          <w:rFonts w:eastAsia="Cambria" w:cs="Times New Roman"/>
          <w:highlight w:val="green"/>
          <w:u w:val="single"/>
        </w:rPr>
        <w:t xml:space="preserve">breach </w:t>
      </w:r>
      <w:r w:rsidRPr="00DB1E5E">
        <w:rPr>
          <w:rFonts w:eastAsia="Cambria" w:cs="Times New Roman"/>
          <w:u w:val="single"/>
        </w:rPr>
        <w:t xml:space="preserve">of OST </w:t>
      </w:r>
      <w:r w:rsidRPr="00DB1E5E">
        <w:rPr>
          <w:rFonts w:eastAsia="Cambria" w:cs="Times New Roman"/>
          <w:highlight w:val="green"/>
          <w:u w:val="single"/>
        </w:rPr>
        <w:t>article II</w:t>
      </w:r>
      <w:r w:rsidRPr="00DB1E5E">
        <w:rPr>
          <w:rFonts w:eastAsia="Cambria" w:cs="Times New Roman"/>
          <w:u w:val="single"/>
        </w:rPr>
        <w:t>, and entail US responsibility for an internationally wrongful act.</w:t>
      </w:r>
    </w:p>
    <w:p w14:paraId="3B53CE48" w14:textId="77777777" w:rsidR="0043411F" w:rsidRPr="00DB1E5E" w:rsidRDefault="0043411F" w:rsidP="0043411F">
      <w:pPr>
        <w:rPr>
          <w:rFonts w:eastAsia="Cambria" w:cs="Times New Roman"/>
          <w:sz w:val="12"/>
          <w:szCs w:val="12"/>
        </w:rPr>
      </w:pPr>
      <w:r w:rsidRPr="00DB1E5E">
        <w:rPr>
          <w:rFonts w:eastAsia="Cambria" w:cs="Times New Roman"/>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DB1E5E">
        <w:rPr>
          <w:rFonts w:eastAsia="Cambria" w:cs="Times New Roman"/>
          <w:sz w:val="12"/>
          <w:szCs w:val="12"/>
        </w:rPr>
        <w:t>O’Rielly</w:t>
      </w:r>
      <w:proofErr w:type="spellEnd"/>
      <w:r w:rsidRPr="00DB1E5E">
        <w:rPr>
          <w:rFonts w:eastAsia="Cambria" w:cs="Times New Roman"/>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DB1E5E">
        <w:rPr>
          <w:rFonts w:eastAsia="Cambria" w:cs="Times New Roman"/>
          <w:sz w:val="12"/>
          <w:szCs w:val="12"/>
        </w:rPr>
        <w:t>prioritise</w:t>
      </w:r>
      <w:proofErr w:type="spellEnd"/>
      <w:r w:rsidRPr="00DB1E5E">
        <w:rPr>
          <w:rFonts w:eastAsia="Cambria" w:cs="Times New Roman"/>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DB1E5E">
        <w:rPr>
          <w:rFonts w:eastAsia="Cambria" w:cs="Times New Roman"/>
          <w:sz w:val="12"/>
          <w:szCs w:val="12"/>
        </w:rPr>
        <w:t>article II, and</w:t>
      </w:r>
      <w:proofErr w:type="gramEnd"/>
      <w:r w:rsidRPr="00DB1E5E">
        <w:rPr>
          <w:rFonts w:eastAsia="Cambria" w:cs="Times New Roman"/>
          <w:sz w:val="12"/>
          <w:szCs w:val="12"/>
        </w:rPr>
        <w:t xml:space="preserve"> could leave the US facing reparations claims from injured state(s).</w:t>
      </w:r>
    </w:p>
    <w:p w14:paraId="191D7102" w14:textId="77777777" w:rsidR="0043411F" w:rsidRPr="00DB1E5E" w:rsidRDefault="0043411F" w:rsidP="0043411F">
      <w:pPr>
        <w:rPr>
          <w:rFonts w:eastAsia="Cambria" w:cs="Times New Roman"/>
          <w:sz w:val="12"/>
          <w:szCs w:val="12"/>
        </w:rPr>
      </w:pPr>
      <w:r w:rsidRPr="00DB1E5E">
        <w:rPr>
          <w:rFonts w:eastAsia="Cambria" w:cs="Times New Roman"/>
          <w:sz w:val="12"/>
          <w:szCs w:val="12"/>
        </w:rPr>
        <w:t>Mars nullius: A thought experiment</w:t>
      </w:r>
    </w:p>
    <w:p w14:paraId="19850CD5" w14:textId="77777777" w:rsidR="0043411F" w:rsidRPr="00DB1E5E" w:rsidRDefault="0043411F" w:rsidP="0043411F">
      <w:pPr>
        <w:rPr>
          <w:rFonts w:eastAsia="Cambria" w:cs="Times New Roman"/>
          <w:sz w:val="12"/>
          <w:szCs w:val="12"/>
        </w:rPr>
      </w:pPr>
      <w:r w:rsidRPr="00DB1E5E">
        <w:rPr>
          <w:rFonts w:eastAsia="Cambria" w:cs="Times New Roman"/>
          <w:sz w:val="12"/>
          <w:szCs w:val="12"/>
        </w:rPr>
        <w:t>But this problem extends beyond the legal. As previously mentioned, the OST, especially article II, designates Mars as res communis. This precludes territorial acquisition by occupation, which can only legitimately occur on terra nullius.</w:t>
      </w:r>
    </w:p>
    <w:p w14:paraId="2049F636" w14:textId="77777777" w:rsidR="0043411F" w:rsidRPr="00DB1E5E" w:rsidRDefault="0043411F" w:rsidP="0043411F">
      <w:pPr>
        <w:rPr>
          <w:rFonts w:eastAsia="Cambria" w:cs="Times New Roman"/>
          <w:sz w:val="12"/>
          <w:szCs w:val="12"/>
        </w:rPr>
      </w:pPr>
      <w:r w:rsidRPr="00DB1E5E">
        <w:rPr>
          <w:rFonts w:eastAsia="Cambria" w:cs="Times New Roman"/>
          <w:sz w:val="12"/>
          <w:szCs w:val="12"/>
        </w:rPr>
        <w:t xml:space="preserve">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DB1E5E">
        <w:rPr>
          <w:rFonts w:eastAsia="Cambria" w:cs="Times New Roman"/>
          <w:sz w:val="12"/>
          <w:szCs w:val="12"/>
        </w:rPr>
        <w:t>originally-proposed</w:t>
      </w:r>
      <w:proofErr w:type="gramEnd"/>
      <w:r w:rsidRPr="00DB1E5E">
        <w:rPr>
          <w:rFonts w:eastAsia="Cambria" w:cs="Times New Roman"/>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w:t>
      </w:r>
    </w:p>
    <w:p w14:paraId="50773D3F" w14:textId="77777777" w:rsidR="0043411F" w:rsidRPr="00DB1E5E" w:rsidRDefault="0043411F" w:rsidP="0043411F">
      <w:pPr>
        <w:rPr>
          <w:rFonts w:eastAsia="Cambria" w:cs="Times New Roman"/>
          <w:sz w:val="12"/>
          <w:szCs w:val="12"/>
        </w:rPr>
      </w:pPr>
      <w:r w:rsidRPr="00DB1E5E">
        <w:rPr>
          <w:rFonts w:eastAsia="Cambria" w:cs="Times New Roman"/>
          <w:sz w:val="12"/>
          <w:szCs w:val="12"/>
        </w:rPr>
        <w:t>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proofErr w:type="gramStart"/>
      <w:r w:rsidRPr="00DB1E5E">
        <w:rPr>
          <w:rFonts w:eastAsia="Cambria" w:cs="Times New Roman"/>
          <w:sz w:val="12"/>
          <w:szCs w:val="12"/>
        </w:rPr>
        <w:t>effectivité</w:t>
      </w:r>
      <w:proofErr w:type="spellEnd"/>
      <w:r w:rsidRPr="00DB1E5E">
        <w:rPr>
          <w:rFonts w:eastAsia="Cambria" w:cs="Times New Roman"/>
          <w:sz w:val="12"/>
          <w:szCs w:val="12"/>
        </w:rPr>
        <w:t>‘</w:t>
      </w:r>
      <w:proofErr w:type="gramEnd"/>
      <w:r w:rsidRPr="00DB1E5E">
        <w:rPr>
          <w:rFonts w:eastAsia="Cambria" w:cs="Times New Roman"/>
          <w:sz w:val="12"/>
          <w:szCs w:val="12"/>
        </w:rPr>
        <w:t xml:space="preserve">), and the legal right to do so (sovereign title). The former is a question of fact; the latter is a question of law. Absent other sovereign claims, an </w:t>
      </w:r>
      <w:proofErr w:type="spellStart"/>
      <w:r w:rsidRPr="00DB1E5E">
        <w:rPr>
          <w:rFonts w:eastAsia="Cambria" w:cs="Times New Roman"/>
          <w:sz w:val="12"/>
          <w:szCs w:val="12"/>
        </w:rPr>
        <w:t>effectivité</w:t>
      </w:r>
      <w:proofErr w:type="spellEnd"/>
      <w:r w:rsidRPr="00DB1E5E">
        <w:rPr>
          <w:rFonts w:eastAsia="Cambria" w:cs="Times New Roman"/>
          <w:sz w:val="12"/>
          <w:szCs w:val="12"/>
        </w:rPr>
        <w:t xml:space="preserve"> compliant with international law is “as good as title” (Island of Palmas (USA v. Netherlands), p. 839; Frontier Dispute (Burkina Faso v. Mali), para 63). Such an </w:t>
      </w:r>
      <w:proofErr w:type="spellStart"/>
      <w:r w:rsidRPr="00DB1E5E">
        <w:rPr>
          <w:rFonts w:eastAsia="Cambria" w:cs="Times New Roman"/>
          <w:sz w:val="12"/>
          <w:szCs w:val="12"/>
        </w:rPr>
        <w:t>effectivité</w:t>
      </w:r>
      <w:proofErr w:type="spellEnd"/>
      <w:r w:rsidRPr="00DB1E5E">
        <w:rPr>
          <w:rFonts w:eastAsia="Cambria" w:cs="Times New Roman"/>
          <w:sz w:val="12"/>
          <w:szCs w:val="12"/>
        </w:rPr>
        <w:t xml:space="preserve"> would contravene international law now, but that law is in flux. What if the current rule proves less-than-robust? As shown above, the elements of successful </w:t>
      </w:r>
      <w:proofErr w:type="spellStart"/>
      <w:r w:rsidRPr="00DB1E5E">
        <w:rPr>
          <w:rFonts w:eastAsia="Cambria" w:cs="Times New Roman"/>
          <w:sz w:val="12"/>
          <w:szCs w:val="12"/>
        </w:rPr>
        <w:t>effectivité</w:t>
      </w:r>
      <w:proofErr w:type="spellEnd"/>
      <w:r w:rsidRPr="00DB1E5E">
        <w:rPr>
          <w:rFonts w:eastAsia="Cambria" w:cs="Times New Roman"/>
          <w:sz w:val="12"/>
          <w:szCs w:val="12"/>
        </w:rPr>
        <w:t>, state attribution and a sovereign act with sovereign intention, are satisfied. Slipping this provision on the future Martian legal order into satellite broadband Terms of Service serves little purpose – except as basis for a claim prior to some future critical date.</w:t>
      </w:r>
    </w:p>
    <w:p w14:paraId="09758C9B" w14:textId="77777777" w:rsidR="0043411F" w:rsidRPr="00DB1E5E" w:rsidRDefault="0043411F" w:rsidP="0043411F">
      <w:pPr>
        <w:rPr>
          <w:rFonts w:eastAsia="Cambria" w:cs="Times New Roman"/>
          <w:sz w:val="12"/>
          <w:szCs w:val="12"/>
        </w:rPr>
      </w:pPr>
      <w:r w:rsidRPr="00DB1E5E">
        <w:rPr>
          <w:rFonts w:eastAsia="Cambria" w:cs="Times New Roman"/>
          <w:sz w:val="12"/>
          <w:szCs w:val="12"/>
        </w:rPr>
        <w:t xml:space="preserve">Crucially, SpaceX is not an international actor. It is an American company subject to US law and continuing US supervision. In both Island of Palmas and the </w:t>
      </w:r>
      <w:proofErr w:type="spellStart"/>
      <w:r w:rsidRPr="00DB1E5E">
        <w:rPr>
          <w:rFonts w:eastAsia="Cambria" w:cs="Times New Roman"/>
          <w:sz w:val="12"/>
          <w:szCs w:val="12"/>
        </w:rPr>
        <w:t>Pedra</w:t>
      </w:r>
      <w:proofErr w:type="spellEnd"/>
      <w:r w:rsidRPr="00DB1E5E">
        <w:rPr>
          <w:rFonts w:eastAsia="Cambria" w:cs="Times New Roman"/>
          <w:sz w:val="12"/>
          <w:szCs w:val="12"/>
        </w:rPr>
        <w:t xml:space="preserve"> </w:t>
      </w:r>
      <w:proofErr w:type="spellStart"/>
      <w:r w:rsidRPr="00DB1E5E">
        <w:rPr>
          <w:rFonts w:eastAsia="Cambria" w:cs="Times New Roman"/>
          <w:sz w:val="12"/>
          <w:szCs w:val="12"/>
        </w:rPr>
        <w:t>Branca</w:t>
      </w:r>
      <w:proofErr w:type="spellEnd"/>
      <w:r w:rsidRPr="00DB1E5E">
        <w:rPr>
          <w:rFonts w:eastAsia="Cambria" w:cs="Times New Roman"/>
          <w:sz w:val="12"/>
          <w:szCs w:val="12"/>
        </w:rPr>
        <w:t xml:space="preserve"> Dispute, corporations acting under national </w:t>
      </w:r>
      <w:proofErr w:type="spellStart"/>
      <w:r w:rsidRPr="00DB1E5E">
        <w:rPr>
          <w:rFonts w:eastAsia="Cambria" w:cs="Times New Roman"/>
          <w:sz w:val="12"/>
          <w:szCs w:val="12"/>
        </w:rPr>
        <w:t>authorisation</w:t>
      </w:r>
      <w:proofErr w:type="spellEnd"/>
      <w:r w:rsidRPr="00DB1E5E">
        <w:rPr>
          <w:rFonts w:eastAsia="Cambria" w:cs="Times New Roman"/>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DB1E5E">
        <w:rPr>
          <w:rFonts w:eastAsia="Cambria" w:cs="Times New Roman"/>
          <w:sz w:val="12"/>
          <w:szCs w:val="12"/>
        </w:rPr>
        <w:t>colonisation</w:t>
      </w:r>
      <w:proofErr w:type="spellEnd"/>
      <w:r w:rsidRPr="00DB1E5E">
        <w:rPr>
          <w:rFonts w:eastAsia="Cambria" w:cs="Times New Roman"/>
          <w:sz w:val="12"/>
          <w:szCs w:val="12"/>
        </w:rPr>
        <w:t xml:space="preserve"> of Mars.</w:t>
      </w:r>
    </w:p>
    <w:p w14:paraId="7D9FCD4D" w14:textId="77777777" w:rsidR="0043411F" w:rsidRPr="00DB1E5E" w:rsidRDefault="0043411F" w:rsidP="0043411F">
      <w:pPr>
        <w:rPr>
          <w:rFonts w:eastAsia="Cambria" w:cs="Times New Roman"/>
          <w:sz w:val="12"/>
          <w:szCs w:val="12"/>
        </w:rPr>
      </w:pPr>
      <w:r w:rsidRPr="00DB1E5E">
        <w:rPr>
          <w:rFonts w:eastAsia="Cambria" w:cs="Times New Roman"/>
          <w:sz w:val="12"/>
          <w:szCs w:val="12"/>
        </w:rPr>
        <w:t>Concerns and conclusions</w:t>
      </w:r>
    </w:p>
    <w:p w14:paraId="76940F9C" w14:textId="77777777" w:rsidR="0043411F" w:rsidRPr="00DB1E5E" w:rsidRDefault="0043411F" w:rsidP="0043411F">
      <w:pPr>
        <w:rPr>
          <w:rFonts w:eastAsia="Cambria" w:cs="Times New Roman"/>
          <w:sz w:val="12"/>
        </w:rPr>
      </w:pPr>
      <w:r w:rsidRPr="00DB1E5E">
        <w:rPr>
          <w:rFonts w:eastAsia="Cambria" w:cs="Times New Roman"/>
          <w:sz w:val="12"/>
        </w:rPr>
        <w:t xml:space="preserve">Three primary concerns emerge from this picture. First, non-appropriation is cardinal for a reason – if breached, international peace and security in space hangs in the balance. </w:t>
      </w:r>
      <w:r w:rsidRPr="00DB1E5E">
        <w:rPr>
          <w:rFonts w:eastAsia="Cambria" w:cs="Times New Roman"/>
          <w:u w:val="single"/>
        </w:rPr>
        <w:t xml:space="preserve">Second, even </w:t>
      </w:r>
      <w:proofErr w:type="spellStart"/>
      <w:r w:rsidRPr="00DB1E5E">
        <w:rPr>
          <w:rFonts w:eastAsia="Cambria" w:cs="Times New Roman"/>
          <w:u w:val="single"/>
        </w:rPr>
        <w:t>signalling</w:t>
      </w:r>
      <w:proofErr w:type="spellEnd"/>
      <w:r w:rsidRPr="00DB1E5E">
        <w:rPr>
          <w:rFonts w:eastAsia="Cambria" w:cs="Times New Roman"/>
          <w:u w:val="single"/>
        </w:rPr>
        <w:t xml:space="preserve"> the implementation of a provision so contrary to US obligations without censure risks the international rule of law. </w:t>
      </w:r>
      <w:r w:rsidRPr="00DB1E5E">
        <w:rPr>
          <w:rFonts w:eastAsia="Cambria" w:cs="Times New Roman"/>
          <w:sz w:val="12"/>
        </w:rPr>
        <w:t>Finally, and most pragmatically, American vulnerability to future claims by other states should concern American citizens; it is their money, their national reputation on the line.</w:t>
      </w:r>
    </w:p>
    <w:p w14:paraId="2927D1A1" w14:textId="77777777" w:rsidR="0043411F" w:rsidRPr="00DB1E5E" w:rsidRDefault="0043411F" w:rsidP="0043411F">
      <w:pPr>
        <w:rPr>
          <w:rFonts w:eastAsia="Cambria" w:cs="Times New Roman"/>
          <w:sz w:val="12"/>
          <w:szCs w:val="12"/>
        </w:rPr>
      </w:pPr>
      <w:r w:rsidRPr="00DB1E5E">
        <w:rPr>
          <w:rFonts w:eastAsia="Cambria" w:cs="Times New Roman"/>
          <w:sz w:val="12"/>
          <w:szCs w:val="12"/>
        </w:rPr>
        <w:t>Commercial actors in space present great innovative and developmental potential for all mankind (</w:t>
      </w:r>
      <w:proofErr w:type="spellStart"/>
      <w:r w:rsidRPr="00DB1E5E">
        <w:rPr>
          <w:rFonts w:eastAsia="Cambria" w:cs="Times New Roman"/>
          <w:sz w:val="12"/>
          <w:szCs w:val="12"/>
        </w:rPr>
        <w:t>Aganaba-Jeanty</w:t>
      </w:r>
      <w:proofErr w:type="spellEnd"/>
      <w:r w:rsidRPr="00DB1E5E">
        <w:rPr>
          <w:rFonts w:eastAsia="Cambria" w:cs="Times New Roman"/>
          <w:sz w:val="12"/>
          <w:szCs w:val="12"/>
        </w:rPr>
        <w:t xml:space="preserve">, 2015), but their so-called ‘self-regulatory’ or administrative role should be taken with a healthy </w:t>
      </w:r>
      <w:proofErr w:type="spellStart"/>
      <w:r w:rsidRPr="00DB1E5E">
        <w:rPr>
          <w:rFonts w:eastAsia="Cambria" w:cs="Times New Roman"/>
          <w:sz w:val="12"/>
          <w:szCs w:val="12"/>
        </w:rPr>
        <w:t>scepticism</w:t>
      </w:r>
      <w:proofErr w:type="spellEnd"/>
      <w:r w:rsidRPr="00DB1E5E">
        <w:rPr>
          <w:rFonts w:eastAsia="Cambria" w:cs="Times New Roman"/>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w:t>
      </w:r>
    </w:p>
    <w:p w14:paraId="77A1CE00" w14:textId="77777777" w:rsidR="0043411F" w:rsidRPr="00DB1E5E" w:rsidRDefault="0043411F" w:rsidP="0043411F">
      <w:pPr>
        <w:rPr>
          <w:rFonts w:eastAsia="Cambria" w:cs="Times New Roman"/>
          <w:sz w:val="12"/>
          <w:szCs w:val="12"/>
        </w:rPr>
      </w:pPr>
      <w:r w:rsidRPr="00DB1E5E">
        <w:rPr>
          <w:rFonts w:eastAsia="Cambria" w:cs="Times New Roman"/>
          <w:sz w:val="12"/>
          <w:szCs w:val="12"/>
        </w:rPr>
        <w:t>As humanity expands into space, we will need new legal rules and understandings of sovereignty to govern the process (</w:t>
      </w:r>
      <w:proofErr w:type="spellStart"/>
      <w:r w:rsidRPr="00DB1E5E">
        <w:rPr>
          <w:rFonts w:eastAsia="Cambria" w:cs="Times New Roman"/>
          <w:sz w:val="12"/>
          <w:szCs w:val="12"/>
        </w:rPr>
        <w:t>Leib</w:t>
      </w:r>
      <w:proofErr w:type="spellEnd"/>
      <w:r w:rsidRPr="00DB1E5E">
        <w:rPr>
          <w:rFonts w:eastAsia="Cambria" w:cs="Times New Roman"/>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DB1E5E">
        <w:rPr>
          <w:rFonts w:eastAsia="Cambria" w:cs="Times New Roman"/>
          <w:sz w:val="12"/>
          <w:szCs w:val="12"/>
        </w:rPr>
        <w:t>recognise</w:t>
      </w:r>
      <w:proofErr w:type="spellEnd"/>
      <w:r w:rsidRPr="00DB1E5E">
        <w:rPr>
          <w:rFonts w:eastAsia="Cambria" w:cs="Times New Roman"/>
          <w:sz w:val="12"/>
          <w:szCs w:val="12"/>
        </w:rPr>
        <w:t xml:space="preserve"> and correct the inequities the current rules have created (Craven, 2019) before proposing new ones.</w:t>
      </w:r>
    </w:p>
    <w:p w14:paraId="1568BEE7" w14:textId="77777777" w:rsidR="0043411F" w:rsidRPr="00DB1E5E" w:rsidRDefault="0043411F" w:rsidP="0043411F">
      <w:pPr>
        <w:rPr>
          <w:rFonts w:eastAsia="Cambria" w:cs="Times New Roman"/>
          <w:sz w:val="12"/>
          <w:szCs w:val="12"/>
        </w:rPr>
      </w:pPr>
      <w:r w:rsidRPr="00DB1E5E">
        <w:rPr>
          <w:rFonts w:eastAsia="Cambria" w:cs="Times New Roman"/>
          <w:sz w:val="12"/>
          <w:szCs w:val="12"/>
        </w:rPr>
        <w:t>Space law is an established rulebook likely to undergo some high-octane developments in coming decades. While Elon is welcome to the table, he can’t keep sucking the air from the room. It leaves us space lawyers just shouting into the void.</w:t>
      </w:r>
    </w:p>
    <w:p w14:paraId="6E7062C8" w14:textId="4E020D69" w:rsidR="0043411F" w:rsidRDefault="0043411F" w:rsidP="0043411F">
      <w:pPr>
        <w:keepNext/>
        <w:keepLines/>
        <w:spacing w:before="40" w:after="0"/>
        <w:outlineLvl w:val="3"/>
        <w:rPr>
          <w:rFonts w:eastAsia="MS Gothic" w:cs="Times New Roman"/>
          <w:b/>
          <w:iCs/>
          <w:sz w:val="26"/>
        </w:rPr>
      </w:pPr>
      <w:r w:rsidRPr="00DB1E5E">
        <w:rPr>
          <w:rFonts w:eastAsia="MS Gothic" w:cs="Times New Roman"/>
          <w:b/>
          <w:iCs/>
          <w:sz w:val="26"/>
        </w:rPr>
        <w:t xml:space="preserve">Violating </w:t>
      </w:r>
      <w:r w:rsidR="00500DD8">
        <w:rPr>
          <w:rFonts w:eastAsia="MS Gothic" w:cs="Times New Roman"/>
          <w:b/>
          <w:iCs/>
          <w:sz w:val="26"/>
        </w:rPr>
        <w:t>International</w:t>
      </w:r>
      <w:r w:rsidRPr="00DB1E5E">
        <w:rPr>
          <w:rFonts w:eastAsia="MS Gothic" w:cs="Times New Roman"/>
          <w:b/>
          <w:iCs/>
          <w:sz w:val="26"/>
        </w:rPr>
        <w:t>-Law is a form of promise breaking that is non universalizable since it leads to an inconceivable world where everyone lies and there is no conception of truth.</w:t>
      </w:r>
    </w:p>
    <w:p w14:paraId="767DC2AE" w14:textId="64BBA492" w:rsidR="00EE2A27" w:rsidRDefault="00EE2A27" w:rsidP="00EE2A27">
      <w:pPr>
        <w:pStyle w:val="Heading3"/>
      </w:pPr>
      <w:r>
        <w:t>Advantage</w:t>
      </w:r>
    </w:p>
    <w:p w14:paraId="1DA41350" w14:textId="77777777" w:rsidR="00EE2A27" w:rsidRPr="00F76FA9" w:rsidRDefault="00EE2A27" w:rsidP="00EE2A27">
      <w:pPr>
        <w:pStyle w:val="Heading4"/>
        <w:rPr>
          <w:rFonts w:cs="Arial"/>
        </w:rPr>
      </w:pPr>
      <w:r w:rsidRPr="00F76FA9">
        <w:rPr>
          <w:rFonts w:cs="Arial"/>
        </w:rPr>
        <w:t xml:space="preserve">Unchecked Commercial Appropriation </w:t>
      </w:r>
      <w:r w:rsidRPr="00F76FA9">
        <w:rPr>
          <w:rFonts w:cs="Arial"/>
          <w:u w:val="single"/>
        </w:rPr>
        <w:t>causes</w:t>
      </w:r>
      <w:r w:rsidRPr="00F76FA9">
        <w:rPr>
          <w:rFonts w:cs="Arial"/>
        </w:rPr>
        <w:t xml:space="preserve"> Space Conflicts.</w:t>
      </w:r>
    </w:p>
    <w:p w14:paraId="3A85A540" w14:textId="77777777" w:rsidR="00EE2A27" w:rsidRPr="00F76FA9" w:rsidRDefault="00EE2A27" w:rsidP="00EE2A27">
      <w:r w:rsidRPr="00F76FA9">
        <w:rPr>
          <w:rStyle w:val="Style13ptBold"/>
        </w:rPr>
        <w:t xml:space="preserve">Perez 21 </w:t>
      </w:r>
      <w:r w:rsidRPr="00F76FA9">
        <w:t xml:space="preserve">Veronica Delgado-Perez. 12/14/21. Argument | The Commercialization of Space Risks Launching a Militarized Space Race. </w:t>
      </w:r>
      <w:hyperlink r:id="rId7" w:history="1">
        <w:r w:rsidRPr="00F76FA9">
          <w:rPr>
            <w:rStyle w:val="Hyperlink"/>
          </w:rPr>
          <w:t>https://www.theintlscholar.com/periodical/12/14/2020/analysis-commercialization-space-risk-international-law-military-space-race</w:t>
        </w:r>
      </w:hyperlink>
      <w:r w:rsidRPr="00F76FA9">
        <w:t xml:space="preserve"> [Veronica Delgado-Perez is a Staff Writer at The International Scholar.] // CVHS SR</w:t>
      </w:r>
    </w:p>
    <w:p w14:paraId="34216324" w14:textId="77777777" w:rsidR="00EE2A27" w:rsidRPr="00F76FA9" w:rsidRDefault="00EE2A27" w:rsidP="00EE2A27">
      <w:pPr>
        <w:rPr>
          <w:sz w:val="12"/>
        </w:rPr>
      </w:pPr>
      <w:r w:rsidRPr="00F76FA9">
        <w:rPr>
          <w:rStyle w:val="StyleUnderline"/>
        </w:rPr>
        <w:t xml:space="preserve">Fundamentals of the Final Frontier It is a </w:t>
      </w:r>
      <w:r w:rsidRPr="00F76FA9">
        <w:rPr>
          <w:rStyle w:val="Emphasis"/>
          <w:highlight w:val="green"/>
          <w:bdr w:val="single" w:sz="18" w:space="0" w:color="auto"/>
        </w:rPr>
        <w:t>geopolitical imperative</w:t>
      </w:r>
      <w:r w:rsidRPr="00F76FA9">
        <w:rPr>
          <w:rStyle w:val="Emphasis"/>
          <w:bdr w:val="single" w:sz="18" w:space="0" w:color="auto"/>
        </w:rPr>
        <w:t xml:space="preserve"> </w:t>
      </w:r>
      <w:r w:rsidRPr="00F76FA9">
        <w:rPr>
          <w:rStyle w:val="Emphasis"/>
          <w:highlight w:val="green"/>
          <w:bdr w:val="single" w:sz="18" w:space="0" w:color="auto"/>
        </w:rPr>
        <w:t>to</w:t>
      </w:r>
      <w:r w:rsidRPr="00F76FA9">
        <w:rPr>
          <w:rStyle w:val="Emphasis"/>
          <w:bdr w:val="single" w:sz="18" w:space="0" w:color="auto"/>
        </w:rPr>
        <w:t xml:space="preserve"> </w:t>
      </w:r>
      <w:r w:rsidRPr="00F76FA9">
        <w:rPr>
          <w:rStyle w:val="Emphasis"/>
          <w:highlight w:val="green"/>
          <w:bdr w:val="single" w:sz="18" w:space="0" w:color="auto"/>
        </w:rPr>
        <w:t>determine</w:t>
      </w:r>
      <w:r w:rsidRPr="00F76FA9">
        <w:rPr>
          <w:rStyle w:val="Emphasis"/>
          <w:bdr w:val="single" w:sz="18" w:space="0" w:color="auto"/>
        </w:rPr>
        <w:t xml:space="preserve"> what, </w:t>
      </w:r>
      <w:r w:rsidRPr="00F76FA9">
        <w:rPr>
          <w:rStyle w:val="Emphasis"/>
          <w:highlight w:val="green"/>
          <w:bdr w:val="single" w:sz="18" w:space="0" w:color="auto"/>
        </w:rPr>
        <w:t>if</w:t>
      </w:r>
      <w:r w:rsidRPr="00F76FA9">
        <w:rPr>
          <w:rStyle w:val="Emphasis"/>
          <w:bdr w:val="single" w:sz="18" w:space="0" w:color="auto"/>
        </w:rPr>
        <w:t xml:space="preserve"> any, </w:t>
      </w:r>
      <w:r w:rsidRPr="00F76FA9">
        <w:rPr>
          <w:rStyle w:val="Emphasis"/>
          <w:highlight w:val="green"/>
          <w:bdr w:val="single" w:sz="18" w:space="0" w:color="auto"/>
        </w:rPr>
        <w:t>commercial</w:t>
      </w:r>
      <w:r w:rsidRPr="00F76FA9">
        <w:rPr>
          <w:rStyle w:val="Emphasis"/>
          <w:bdr w:val="single" w:sz="18" w:space="0" w:color="auto"/>
        </w:rPr>
        <w:t xml:space="preserve"> </w:t>
      </w:r>
      <w:proofErr w:type="gramStart"/>
      <w:r w:rsidRPr="00F76FA9">
        <w:rPr>
          <w:rStyle w:val="Emphasis"/>
          <w:bdr w:val="single" w:sz="18" w:space="0" w:color="auto"/>
        </w:rPr>
        <w:t>activities</w:t>
      </w:r>
      <w:proofErr w:type="gramEnd"/>
      <w:r w:rsidRPr="00F76FA9">
        <w:rPr>
          <w:rStyle w:val="Emphasis"/>
          <w:bdr w:val="single" w:sz="18" w:space="0" w:color="auto"/>
        </w:rPr>
        <w:t xml:space="preserve"> and use of </w:t>
      </w:r>
      <w:r w:rsidRPr="00F76FA9">
        <w:rPr>
          <w:rStyle w:val="Emphasis"/>
          <w:highlight w:val="green"/>
          <w:bdr w:val="single" w:sz="18" w:space="0" w:color="auto"/>
        </w:rPr>
        <w:t>extraterrestrial resources are permitted</w:t>
      </w:r>
      <w:r w:rsidRPr="00F76FA9">
        <w:rPr>
          <w:sz w:val="12"/>
        </w:rPr>
        <w:t xml:space="preserve"> within the confines of international law. Without clear-cut agreements on what activity is recognized by international law, </w:t>
      </w:r>
      <w:r w:rsidRPr="00F76FA9">
        <w:rPr>
          <w:rStyle w:val="Emphasis"/>
        </w:rPr>
        <w:t>the world will undoubtedly see states push the boundaries ever further in an attempt to gain the edge over geopolitical competitors — even more-so in an era of renewed great power competition.</w:t>
      </w:r>
      <w:r w:rsidRPr="00F76FA9">
        <w:rPr>
          <w:sz w:val="12"/>
        </w:rPr>
        <w:t xml:space="preserve"> </w:t>
      </w:r>
      <w:r w:rsidRPr="00F76FA9">
        <w:rPr>
          <w:rStyle w:val="Emphasis"/>
        </w:rPr>
        <w:t>Yet to date, there exists no comprehensive treaty or legal reference to commercial activity in space</w:t>
      </w:r>
      <w:r w:rsidRPr="00F76FA9">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F76FA9">
        <w:rPr>
          <w:rStyle w:val="StyleUnderline"/>
        </w:rPr>
        <w:t xml:space="preserve">In the last decade, the United Nations Committee on the Peaceful Uses of Outer Space (COPUOS) dealt with commercial aspects in outer space. In one of their last reports, the Committee expressed that the era of the </w:t>
      </w:r>
      <w:r w:rsidRPr="00F76FA9">
        <w:rPr>
          <w:rStyle w:val="StyleUnderline"/>
          <w:highlight w:val="green"/>
        </w:rPr>
        <w:t>commercial utilization</w:t>
      </w:r>
      <w:r w:rsidRPr="00F76FA9">
        <w:rPr>
          <w:rStyle w:val="StyleUnderline"/>
        </w:rPr>
        <w:t xml:space="preserve"> of outer space’s resources is intrinsically </w:t>
      </w:r>
      <w:r w:rsidRPr="00F76FA9">
        <w:rPr>
          <w:rStyle w:val="Emphasis"/>
          <w:highlight w:val="green"/>
        </w:rPr>
        <w:t xml:space="preserve">linked to the </w:t>
      </w:r>
      <w:r w:rsidRPr="00F76FA9">
        <w:rPr>
          <w:rStyle w:val="Emphasis"/>
          <w:highlight w:val="green"/>
          <w:bdr w:val="single" w:sz="18" w:space="0" w:color="auto"/>
        </w:rPr>
        <w:t>escalation of international competition over resources</w:t>
      </w:r>
      <w:r w:rsidRPr="00F76FA9">
        <w:rPr>
          <w:rStyle w:val="StyleUnderline"/>
        </w:rPr>
        <w:t xml:space="preserve">, which could </w:t>
      </w:r>
      <w:r w:rsidRPr="00F76FA9">
        <w:rPr>
          <w:rStyle w:val="Emphasis"/>
          <w:highlight w:val="green"/>
          <w:bdr w:val="single" w:sz="18" w:space="0" w:color="auto"/>
        </w:rPr>
        <w:t>threaten international peace and</w:t>
      </w:r>
      <w:r w:rsidRPr="00F76FA9">
        <w:rPr>
          <w:rStyle w:val="StyleUnderline"/>
          <w:bdr w:val="single" w:sz="18" w:space="0" w:color="auto"/>
        </w:rPr>
        <w:t xml:space="preserve"> </w:t>
      </w:r>
      <w:r w:rsidRPr="00F76FA9">
        <w:rPr>
          <w:rStyle w:val="Emphasis"/>
          <w:highlight w:val="green"/>
          <w:bdr w:val="single" w:sz="18" w:space="0" w:color="auto"/>
        </w:rPr>
        <w:t>security</w:t>
      </w:r>
      <w:r w:rsidRPr="00F76FA9">
        <w:rPr>
          <w:rStyle w:val="StyleUnderline"/>
        </w:rPr>
        <w:t>.</w:t>
      </w:r>
      <w:r w:rsidRPr="00F76FA9">
        <w:rPr>
          <w:sz w:val="12"/>
        </w:rPr>
        <w:t xml:space="preserve"> By encouraging the international community to engage in outer space’s activities for the benefit of humankind as a whole, “some delegations” have expressed </w:t>
      </w:r>
      <w:proofErr w:type="gramStart"/>
      <w:r w:rsidRPr="00F76FA9">
        <w:rPr>
          <w:sz w:val="12"/>
        </w:rPr>
        <w:t>that states</w:t>
      </w:r>
      <w:proofErr w:type="gramEnd"/>
      <w:r w:rsidRPr="00F76FA9">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F76FA9">
        <w:rPr>
          <w:sz w:val="12"/>
        </w:rPr>
        <w:t>global commons</w:t>
      </w:r>
      <w:proofErr w:type="gramEnd"/>
      <w:r w:rsidRPr="00F76FA9">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F76FA9">
        <w:rPr>
          <w:rStyle w:val="StyleUnderline"/>
        </w:rPr>
        <w:t xml:space="preserve">Inevitably, </w:t>
      </w:r>
      <w:r w:rsidRPr="00F76FA9">
        <w:rPr>
          <w:rStyle w:val="Emphasis"/>
          <w:highlight w:val="green"/>
        </w:rPr>
        <w:t>there are significant drawbacks</w:t>
      </w:r>
      <w:r w:rsidRPr="00F76FA9">
        <w:rPr>
          <w:rStyle w:val="StyleUnderline"/>
        </w:rPr>
        <w:t xml:space="preserve"> </w:t>
      </w:r>
      <w:r w:rsidRPr="00F76FA9">
        <w:rPr>
          <w:rStyle w:val="Emphasis"/>
          <w:highlight w:val="green"/>
        </w:rPr>
        <w:t>to</w:t>
      </w:r>
      <w:r w:rsidRPr="00F76FA9">
        <w:rPr>
          <w:rStyle w:val="StyleUnderline"/>
        </w:rPr>
        <w:t xml:space="preserve"> the </w:t>
      </w:r>
      <w:r w:rsidRPr="00F76FA9">
        <w:rPr>
          <w:rStyle w:val="Emphasis"/>
          <w:highlight w:val="green"/>
          <w:bdr w:val="single" w:sz="18" w:space="0" w:color="auto"/>
        </w:rPr>
        <w:t>commercialization of space exploration</w:t>
      </w:r>
      <w:r w:rsidRPr="00F76FA9">
        <w:rPr>
          <w:rStyle w:val="StyleUnderline"/>
        </w:rPr>
        <w:t>. These can vary, for instance, from the commercial dominance of space’s natural resources only by those</w:t>
      </w:r>
      <w:r w:rsidRPr="00F76FA9">
        <w:rPr>
          <w:sz w:val="12"/>
        </w:rPr>
        <w:t xml:space="preserve"> </w:t>
      </w:r>
      <w:r w:rsidRPr="00F76FA9">
        <w:rPr>
          <w:rStyle w:val="StyleUnderline"/>
          <w:highlight w:val="green"/>
        </w:rPr>
        <w:t>states</w:t>
      </w:r>
      <w:r w:rsidRPr="00F76FA9">
        <w:rPr>
          <w:rStyle w:val="StyleUnderline"/>
        </w:rPr>
        <w:t xml:space="preserve"> </w:t>
      </w:r>
      <w:r w:rsidRPr="00F76FA9">
        <w:rPr>
          <w:rStyle w:val="StyleUnderline"/>
          <w:highlight w:val="green"/>
        </w:rPr>
        <w:t>with</w:t>
      </w:r>
      <w:r w:rsidRPr="00F76FA9">
        <w:rPr>
          <w:rStyle w:val="StyleUnderline"/>
        </w:rPr>
        <w:t xml:space="preserve"> the </w:t>
      </w:r>
      <w:r w:rsidRPr="00F76FA9">
        <w:rPr>
          <w:rStyle w:val="Emphasis"/>
          <w:highlight w:val="green"/>
        </w:rPr>
        <w:t>technical and financial capital</w:t>
      </w:r>
      <w:r w:rsidRPr="00F76FA9">
        <w:rPr>
          <w:rStyle w:val="StyleUnderline"/>
        </w:rPr>
        <w:t xml:space="preserve"> to support space missions, to </w:t>
      </w:r>
      <w:r w:rsidRPr="00F76FA9">
        <w:rPr>
          <w:rStyle w:val="StyleUnderline"/>
          <w:highlight w:val="green"/>
        </w:rPr>
        <w:t>geopolitical competition over extraterrestrial resources</w:t>
      </w:r>
      <w:r w:rsidRPr="00F76FA9">
        <w:rPr>
          <w:rStyle w:val="StyleUnderline"/>
        </w:rPr>
        <w:t xml:space="preserve"> that </w:t>
      </w:r>
      <w:r w:rsidRPr="00F76FA9">
        <w:rPr>
          <w:rStyle w:val="Emphasis"/>
          <w:highlight w:val="green"/>
          <w:bdr w:val="single" w:sz="18" w:space="0" w:color="auto"/>
        </w:rPr>
        <w:t>threatens world peace and security</w:t>
      </w:r>
      <w:r w:rsidRPr="00F76FA9">
        <w:rPr>
          <w:rStyle w:val="StyleUnderline"/>
        </w:rPr>
        <w:t xml:space="preserve">, to the potential for the monopolization of extraterrestrial resources by states and private companies. </w:t>
      </w:r>
      <w:r w:rsidRPr="00F76FA9">
        <w:rPr>
          <w:sz w:val="12"/>
        </w:rPr>
        <w:t>As was the case during the Cold War, the Soviet Union and the United States began a Space Race in which they struggled to achieve supremacy in space exploration and domination of science</w:t>
      </w:r>
      <w:r w:rsidRPr="00F76FA9">
        <w:rPr>
          <w:rStyle w:val="StyleUnderline"/>
        </w:rPr>
        <w:t>. Today, the number of space powers has increased thanks to continual advancements in flight, combustion, and fueling technologies</w:t>
      </w:r>
      <w:r w:rsidRPr="00F76FA9">
        <w:rPr>
          <w:sz w:val="12"/>
        </w:rPr>
        <w:t xml:space="preserve">. In the three decades since the end of the Cold War, technologically advanced countries like </w:t>
      </w:r>
      <w:r w:rsidRPr="00F76FA9">
        <w:rPr>
          <w:rStyle w:val="StyleUnderline"/>
        </w:rPr>
        <w:t>China, Japan, and France</w:t>
      </w:r>
      <w:r w:rsidRPr="00F76FA9">
        <w:rPr>
          <w:sz w:val="12"/>
        </w:rPr>
        <w:t xml:space="preserve"> which previously had no space program have successfully navigated to the top tier of space-faring agencies and programs. </w:t>
      </w:r>
      <w:r w:rsidRPr="00F76FA9">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F76FA9">
        <w:rPr>
          <w:rStyle w:val="Emphasis"/>
        </w:rPr>
        <w:t>powers are monopolizing</w:t>
      </w:r>
      <w:r w:rsidRPr="00F76FA9">
        <w:rPr>
          <w:rStyle w:val="StyleUnderline"/>
        </w:rPr>
        <w:t xml:space="preserve"> space and reinforcing the inequality gap between states that do not have sufficient economic and technological capacity to invest</w:t>
      </w:r>
      <w:r w:rsidRPr="00F76FA9">
        <w:rPr>
          <w:sz w:val="12"/>
        </w:rPr>
        <w:t xml:space="preserve">. </w:t>
      </w:r>
      <w:r w:rsidRPr="00F76FA9">
        <w:rPr>
          <w:rStyle w:val="StyleUnderline"/>
        </w:rPr>
        <w:t xml:space="preserve">With </w:t>
      </w:r>
      <w:r w:rsidRPr="00F76FA9">
        <w:rPr>
          <w:rStyle w:val="StyleUnderline"/>
          <w:highlight w:val="green"/>
        </w:rPr>
        <w:t>new actors</w:t>
      </w:r>
      <w:r w:rsidRPr="00F76FA9">
        <w:rPr>
          <w:rStyle w:val="StyleUnderline"/>
        </w:rPr>
        <w:t xml:space="preserve"> on the game stage, </w:t>
      </w:r>
      <w:r w:rsidRPr="00F76FA9">
        <w:rPr>
          <w:rStyle w:val="Emphasis"/>
          <w:highlight w:val="green"/>
        </w:rPr>
        <w:t>conflicts of interest may arise</w:t>
      </w:r>
      <w:r w:rsidRPr="00F76FA9">
        <w:rPr>
          <w:rStyle w:val="StyleUnderline"/>
        </w:rPr>
        <w:t xml:space="preserve">. </w:t>
      </w:r>
      <w:r w:rsidRPr="00F76FA9">
        <w:rPr>
          <w:rStyle w:val="Emphasis"/>
        </w:rPr>
        <w:t>There is a risk that each actor adopts a kind of short-term Realist approach to space policy — one which is driven by self-interest in reaping the greatest benefits of extraterrestrial exploration and commercialization while controlling access to others</w:t>
      </w:r>
      <w:r w:rsidRPr="00F76FA9">
        <w:rPr>
          <w:sz w:val="12"/>
        </w:rPr>
        <w:t xml:space="preserve">. If unmitigated, states may choose to militarize outer space to gain a strategic edge over competitors and adversaries. This process has already begun. </w:t>
      </w:r>
      <w:r w:rsidRPr="00F76FA9">
        <w:rPr>
          <w:rStyle w:val="StyleUnderline"/>
        </w:rPr>
        <w:t>Under the Trump administration, the Pentagon established the U.S. Space Force as a new branch of the Armed Forces to protect the country and allied interests in space.</w:t>
      </w:r>
      <w:r w:rsidRPr="00F76FA9">
        <w:rPr>
          <w:sz w:val="12"/>
        </w:rPr>
        <w:t xml:space="preserve"> </w:t>
      </w:r>
      <w:r w:rsidRPr="00F76FA9">
        <w:rPr>
          <w:rStyle w:val="StyleUnderline"/>
        </w:rPr>
        <w:t>Already, Delta 4 — one of the U.S. Space Force’s missions — conducts strategic and theater missile warnings, manages weapon systems, and provides information to missile defense forces</w:t>
      </w:r>
      <w:r w:rsidRPr="00F76FA9">
        <w:rPr>
          <w:sz w:val="12"/>
        </w:rPr>
        <w:t xml:space="preserve">. The measure shows that for the U.S., outer space is not only a domain of scientific exploration but has the potential to become increasingly securitized. With </w:t>
      </w:r>
      <w:r w:rsidRPr="00F76FA9">
        <w:rPr>
          <w:rStyle w:val="StyleUnderline"/>
        </w:rPr>
        <w:t>the impending expiration of the Strategic Arms Reduction Treaty (START) between the U.S. and Russia on February 5, 2021, a number of security dilemmas could arise</w:t>
      </w:r>
      <w:r w:rsidRPr="00F76FA9">
        <w:rPr>
          <w:sz w:val="12"/>
        </w:rPr>
        <w:t xml:space="preserve">. </w:t>
      </w:r>
      <w:r w:rsidRPr="00F76FA9">
        <w:rPr>
          <w:rStyle w:val="StyleUnderline"/>
        </w:rPr>
        <w:t xml:space="preserve">If the world’s two largest nuclear powers do not edge toward extending the treaty, </w:t>
      </w:r>
      <w:r w:rsidRPr="00F76FA9">
        <w:rPr>
          <w:rStyle w:val="StyleUnderline"/>
          <w:highlight w:val="green"/>
        </w:rPr>
        <w:t>Washington and Moscow</w:t>
      </w:r>
      <w:r w:rsidRPr="00F76FA9">
        <w:rPr>
          <w:rStyle w:val="StyleUnderline"/>
        </w:rPr>
        <w:t xml:space="preserve"> risk </w:t>
      </w:r>
      <w:r w:rsidRPr="00F76FA9">
        <w:rPr>
          <w:rStyle w:val="StyleUnderline"/>
          <w:highlight w:val="green"/>
        </w:rPr>
        <w:t>return</w:t>
      </w:r>
      <w:r w:rsidRPr="00F76FA9">
        <w:rPr>
          <w:rStyle w:val="StyleUnderline"/>
        </w:rPr>
        <w:t xml:space="preserve">ing </w:t>
      </w:r>
      <w:r w:rsidRPr="00F76FA9">
        <w:rPr>
          <w:rStyle w:val="StyleUnderline"/>
          <w:highlight w:val="green"/>
        </w:rPr>
        <w:t>to</w:t>
      </w:r>
      <w:r w:rsidRPr="00F76FA9">
        <w:rPr>
          <w:rStyle w:val="StyleUnderline"/>
        </w:rPr>
        <w:t xml:space="preserve"> the era of unrestricted </w:t>
      </w:r>
      <w:r w:rsidRPr="00F76FA9">
        <w:rPr>
          <w:rStyle w:val="StyleUnderline"/>
          <w:highlight w:val="green"/>
        </w:rPr>
        <w:t>expansion</w:t>
      </w:r>
      <w:r w:rsidRPr="00F76FA9">
        <w:rPr>
          <w:rStyle w:val="StyleUnderline"/>
        </w:rPr>
        <w:t xml:space="preserve"> </w:t>
      </w:r>
      <w:r w:rsidRPr="00F76FA9">
        <w:rPr>
          <w:rStyle w:val="StyleUnderline"/>
          <w:highlight w:val="green"/>
        </w:rPr>
        <w:t>of</w:t>
      </w:r>
      <w:r w:rsidRPr="00F76FA9">
        <w:rPr>
          <w:rStyle w:val="StyleUnderline"/>
        </w:rPr>
        <w:t xml:space="preserve"> launch platforms and </w:t>
      </w:r>
      <w:r w:rsidRPr="00F76FA9">
        <w:rPr>
          <w:rStyle w:val="StyleUnderline"/>
          <w:highlight w:val="green"/>
        </w:rPr>
        <w:t>strategically-deployed nuclear warheads</w:t>
      </w:r>
      <w:r w:rsidRPr="00F76FA9">
        <w:rPr>
          <w:rStyle w:val="StyleUnderline"/>
        </w:rPr>
        <w:t xml:space="preserve"> — potentially </w:t>
      </w:r>
      <w:r w:rsidRPr="00F76FA9">
        <w:rPr>
          <w:rStyle w:val="StyleUnderline"/>
          <w:highlight w:val="green"/>
        </w:rPr>
        <w:t>with</w:t>
      </w:r>
      <w:r w:rsidRPr="00F76FA9">
        <w:rPr>
          <w:rStyle w:val="StyleUnderline"/>
        </w:rPr>
        <w:t xml:space="preserve"> the aid of </w:t>
      </w:r>
      <w:r w:rsidRPr="00F76FA9">
        <w:rPr>
          <w:rStyle w:val="StyleUnderline"/>
          <w:highlight w:val="green"/>
        </w:rPr>
        <w:t>military infrastructure</w:t>
      </w:r>
      <w:r w:rsidRPr="00F76FA9">
        <w:rPr>
          <w:rStyle w:val="StyleUnderline"/>
        </w:rPr>
        <w:t xml:space="preserve"> </w:t>
      </w:r>
      <w:r w:rsidRPr="00F76FA9">
        <w:rPr>
          <w:rStyle w:val="StyleUnderline"/>
          <w:highlight w:val="green"/>
        </w:rPr>
        <w:t>in</w:t>
      </w:r>
      <w:r w:rsidRPr="00F76FA9">
        <w:rPr>
          <w:rStyle w:val="StyleUnderline"/>
        </w:rPr>
        <w:t xml:space="preserve"> </w:t>
      </w:r>
      <w:r w:rsidRPr="00F76FA9">
        <w:rPr>
          <w:rStyle w:val="Emphasis"/>
          <w:highlight w:val="green"/>
        </w:rPr>
        <w:t>space</w:t>
      </w:r>
      <w:r w:rsidRPr="00F76FA9">
        <w:rPr>
          <w:rStyle w:val="StyleUnderline"/>
        </w:rPr>
        <w:t>.</w:t>
      </w:r>
      <w:r w:rsidRPr="00F76FA9">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F76FA9">
        <w:rPr>
          <w:rStyle w:val="StyleUnderline"/>
        </w:rPr>
        <w:t xml:space="preserve">More than the risk of the securitization of space, state, and private actors could begin to claim exclusive legal rights over the resources they discover. </w:t>
      </w:r>
      <w:r w:rsidRPr="00F76FA9">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F76FA9">
        <w:rPr>
          <w:rStyle w:val="StyleUnderline"/>
        </w:rPr>
        <w:t xml:space="preserve">private investment in space activities, or the emergence of non-state private enterprises operating in space. As a result, </w:t>
      </w:r>
      <w:r w:rsidRPr="00F76FA9">
        <w:rPr>
          <w:rStyle w:val="StyleUnderline"/>
          <w:highlight w:val="green"/>
        </w:rPr>
        <w:t>private enterprises</w:t>
      </w:r>
      <w:r w:rsidRPr="00F76FA9">
        <w:rPr>
          <w:rStyle w:val="StyleUnderline"/>
        </w:rPr>
        <w:t xml:space="preserve"> operating in the vacuum of space also </w:t>
      </w:r>
      <w:r w:rsidRPr="00F76FA9">
        <w:rPr>
          <w:rStyle w:val="Emphasis"/>
          <w:highlight w:val="green"/>
        </w:rPr>
        <w:t>float in an unstable legal vacuum</w:t>
      </w:r>
      <w:r w:rsidRPr="00F76FA9">
        <w:rPr>
          <w:rStyle w:val="StyleUnderline"/>
        </w:rPr>
        <w:t xml:space="preserve"> which </w:t>
      </w:r>
      <w:r w:rsidRPr="00F76FA9">
        <w:rPr>
          <w:rStyle w:val="Emphasis"/>
          <w:highlight w:val="green"/>
          <w:bdr w:val="single" w:sz="18" w:space="0" w:color="auto"/>
        </w:rPr>
        <w:t>threatens to implode in geopolitical competition</w:t>
      </w:r>
      <w:r w:rsidRPr="00F76FA9">
        <w:rPr>
          <w:rStyle w:val="StyleUnderline"/>
        </w:rPr>
        <w:t xml:space="preserve">. Beyond Stars and States In an </w:t>
      </w:r>
      <w:r w:rsidRPr="00F76FA9">
        <w:rPr>
          <w:rStyle w:val="Emphasis"/>
          <w:highlight w:val="green"/>
        </w:rPr>
        <w:t>increasingly commercial outer space</w:t>
      </w:r>
      <w:r w:rsidRPr="00F76FA9">
        <w:rPr>
          <w:rStyle w:val="StyleUnderline"/>
        </w:rPr>
        <w:t xml:space="preserve"> in which there are </w:t>
      </w:r>
      <w:r w:rsidRPr="00F76FA9">
        <w:rPr>
          <w:rStyle w:val="Emphasis"/>
          <w:highlight w:val="green"/>
        </w:rPr>
        <w:t>no set limits to the exploitation of resources or claim to property</w:t>
      </w:r>
      <w:r w:rsidRPr="00F76FA9">
        <w:rPr>
          <w:rStyle w:val="StyleUnderline"/>
        </w:rPr>
        <w:t xml:space="preserve">, states and private companies will inevitably pursue the development of new extraterrestrial industries to suit their </w:t>
      </w:r>
      <w:proofErr w:type="spellStart"/>
      <w:r w:rsidRPr="00F76FA9">
        <w:rPr>
          <w:rStyle w:val="StyleUnderline"/>
        </w:rPr>
        <w:t>geoeconomic</w:t>
      </w:r>
      <w:proofErr w:type="spellEnd"/>
      <w:r w:rsidRPr="00F76FA9">
        <w:rPr>
          <w:rStyle w:val="StyleUnderline"/>
        </w:rPr>
        <w:t xml:space="preserve"> interests. If unchecked, the legal protection of outer space as a domain of exploration for the benefit of all humanity </w:t>
      </w:r>
      <w:r w:rsidRPr="00F76FA9">
        <w:rPr>
          <w:rStyle w:val="Emphasis"/>
          <w:highlight w:val="green"/>
        </w:rPr>
        <w:t>would functionally fail</w:t>
      </w:r>
      <w:r w:rsidRPr="00F76FA9">
        <w:rPr>
          <w:sz w:val="12"/>
        </w:rPr>
        <w:t xml:space="preserve">. To </w:t>
      </w:r>
      <w:r w:rsidRPr="00F76FA9">
        <w:rPr>
          <w:rStyle w:val="StyleUnderline"/>
        </w:rPr>
        <w:t xml:space="preserve">protect investments and profit from national space industries, </w:t>
      </w:r>
      <w:r w:rsidRPr="00F76FA9">
        <w:rPr>
          <w:rStyle w:val="StyleUnderline"/>
          <w:highlight w:val="green"/>
        </w:rPr>
        <w:t>states</w:t>
      </w:r>
      <w:r w:rsidRPr="00F76FA9">
        <w:rPr>
          <w:rStyle w:val="StyleUnderline"/>
        </w:rPr>
        <w:t xml:space="preserve"> would likely </w:t>
      </w:r>
      <w:r w:rsidRPr="00F76FA9">
        <w:rPr>
          <w:rStyle w:val="StyleUnderline"/>
          <w:highlight w:val="green"/>
          <w:bdr w:val="single" w:sz="18" w:space="0" w:color="auto"/>
        </w:rPr>
        <w:t>resort to military force</w:t>
      </w:r>
      <w:r w:rsidRPr="00F76FA9">
        <w:rPr>
          <w:rStyle w:val="StyleUnderline"/>
          <w:highlight w:val="green"/>
        </w:rPr>
        <w:t xml:space="preserve"> to protect</w:t>
      </w:r>
      <w:r w:rsidRPr="00F76FA9">
        <w:rPr>
          <w:rStyle w:val="StyleUnderline"/>
        </w:rPr>
        <w:t xml:space="preserve"> and secure private </w:t>
      </w:r>
      <w:r w:rsidRPr="00F76FA9">
        <w:rPr>
          <w:rStyle w:val="StyleUnderline"/>
          <w:highlight w:val="green"/>
        </w:rPr>
        <w:t>assets</w:t>
      </w:r>
      <w:r w:rsidRPr="00F76FA9">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76FA9">
        <w:rPr>
          <w:rStyle w:val="StyleUnderline"/>
        </w:rPr>
        <w:t xml:space="preserve">The </w:t>
      </w:r>
      <w:r w:rsidRPr="00F76FA9">
        <w:rPr>
          <w:rStyle w:val="StyleUnderline"/>
          <w:highlight w:val="green"/>
        </w:rPr>
        <w:t xml:space="preserve">potential rewards </w:t>
      </w:r>
      <w:r w:rsidRPr="00F76FA9">
        <w:rPr>
          <w:rStyle w:val="StyleUnderline"/>
        </w:rPr>
        <w:t xml:space="preserve">— both technological and environmental — that could come from investment in the harvesting of resources in space </w:t>
      </w:r>
      <w:r w:rsidRPr="00F76FA9">
        <w:rPr>
          <w:rStyle w:val="StyleUnderline"/>
          <w:highlight w:val="green"/>
        </w:rPr>
        <w:t>are immense</w:t>
      </w:r>
      <w:r w:rsidRPr="00F76FA9">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F76FA9">
        <w:rPr>
          <w:rStyle w:val="Emphasis"/>
          <w:highlight w:val="green"/>
        </w:rPr>
        <w:t>only remedy</w:t>
      </w:r>
      <w:r w:rsidRPr="00F76FA9">
        <w:rPr>
          <w:rStyle w:val="Emphasis"/>
        </w:rPr>
        <w:t xml:space="preserve"> for the lack of legal governance over commercial activity in space is the creation of new international laws </w:t>
      </w:r>
      <w:r w:rsidRPr="00F76FA9">
        <w:rPr>
          <w:sz w:val="12"/>
        </w:rPr>
        <w:t>through a comprehensive international treaty on commercial operations in space. The new treaty must</w:t>
      </w:r>
      <w:r w:rsidRPr="00F76FA9">
        <w:rPr>
          <w:rStyle w:val="StyleUnderline"/>
        </w:rPr>
        <w:t xml:space="preserve"> </w:t>
      </w:r>
      <w:r w:rsidRPr="00F76FA9">
        <w:rPr>
          <w:rStyle w:val="StyleUnderline"/>
          <w:highlight w:val="green"/>
        </w:rPr>
        <w:t>expressly regulate commercial activities</w:t>
      </w:r>
      <w:r w:rsidRPr="00F76FA9">
        <w:rPr>
          <w:rStyle w:val="StyleUnderline"/>
        </w:rPr>
        <w:t xml:space="preserve"> by states and private companies, enshrine an international liability </w:t>
      </w:r>
      <w:r w:rsidRPr="00F76FA9">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7FE51C37" w14:textId="77777777" w:rsidR="00EE2A27" w:rsidRPr="00F76FA9" w:rsidRDefault="00EE2A27" w:rsidP="00EE2A27">
      <w:pPr>
        <w:pStyle w:val="Heading4"/>
        <w:rPr>
          <w:rFonts w:cs="Arial"/>
        </w:rPr>
      </w:pPr>
      <w:r w:rsidRPr="00F76FA9">
        <w:rPr>
          <w:rFonts w:cs="Arial"/>
        </w:rPr>
        <w:t xml:space="preserve">Space War cause </w:t>
      </w:r>
      <w:r w:rsidRPr="00F76FA9">
        <w:rPr>
          <w:rFonts w:cs="Arial"/>
          <w:u w:val="single"/>
        </w:rPr>
        <w:t>Nuclear War</w:t>
      </w:r>
      <w:r w:rsidRPr="00F76FA9">
        <w:rPr>
          <w:rFonts w:cs="Arial"/>
        </w:rPr>
        <w:t>.</w:t>
      </w:r>
    </w:p>
    <w:p w14:paraId="13785668" w14:textId="77777777" w:rsidR="00EE2A27" w:rsidRPr="00F76FA9" w:rsidRDefault="00EE2A27" w:rsidP="00EE2A27">
      <w:r w:rsidRPr="00F76FA9">
        <w:rPr>
          <w:rStyle w:val="Style13ptBold"/>
        </w:rPr>
        <w:t>Gallagher 15</w:t>
      </w:r>
      <w:r w:rsidRPr="00F76FA9">
        <w:t xml:space="preserve"> “Antisatellite warfare without nuclear risk: A mirage” </w:t>
      </w:r>
      <w:hyperlink r:id="rId8" w:history="1">
        <w:r w:rsidRPr="00F76FA9">
          <w:rPr>
            <w:rStyle w:val="Hyperlink"/>
          </w:rPr>
          <w:t>http://thebulletin.org/space-weapons-and-risk-nuclear-exchanges8346</w:t>
        </w:r>
      </w:hyperlink>
      <w:r w:rsidRPr="00F76FA9">
        <w:rPr>
          <w:rStyle w:val="Hyperlink"/>
        </w:rPr>
        <w:t xml:space="preserve"> (</w:t>
      </w:r>
      <w:r w:rsidRPr="00F76FA9">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0A9780F7" w14:textId="77777777" w:rsidR="00EE2A27" w:rsidRPr="00F76FA9" w:rsidRDefault="00EE2A27" w:rsidP="00EE2A27">
      <w:pPr>
        <w:rPr>
          <w:sz w:val="16"/>
        </w:rPr>
      </w:pPr>
      <w:r w:rsidRPr="00F76FA9">
        <w:rPr>
          <w:rStyle w:val="StyleUnderline"/>
        </w:rPr>
        <w:t xml:space="preserve">In recent decades, however, </w:t>
      </w:r>
      <w:r w:rsidRPr="00F76FA9">
        <w:rPr>
          <w:rStyle w:val="Emphasis"/>
          <w:highlight w:val="green"/>
        </w:rPr>
        <w:t>as space-based</w:t>
      </w:r>
      <w:r w:rsidRPr="00F76FA9">
        <w:rPr>
          <w:rStyle w:val="StyleUnderline"/>
        </w:rPr>
        <w:t xml:space="preserve"> reconnaissance, communication, and targeting </w:t>
      </w:r>
      <w:r w:rsidRPr="00F76FA9">
        <w:rPr>
          <w:rStyle w:val="Emphasis"/>
          <w:highlight w:val="green"/>
        </w:rPr>
        <w:t>capabilities</w:t>
      </w:r>
      <w:r w:rsidRPr="00F76FA9">
        <w:rPr>
          <w:rStyle w:val="StyleUnderline"/>
        </w:rPr>
        <w:t xml:space="preserve"> </w:t>
      </w:r>
      <w:r w:rsidRPr="00F76FA9">
        <w:rPr>
          <w:rStyle w:val="Emphasis"/>
          <w:highlight w:val="green"/>
          <w:bdr w:val="single" w:sz="18" w:space="0" w:color="auto"/>
        </w:rPr>
        <w:t>have become integral</w:t>
      </w:r>
      <w:r w:rsidRPr="00F76FA9">
        <w:rPr>
          <w:rStyle w:val="StyleUnderline"/>
        </w:rPr>
        <w:t xml:space="preserve"> </w:t>
      </w:r>
      <w:r w:rsidRPr="00F76FA9">
        <w:rPr>
          <w:rStyle w:val="Emphasis"/>
          <w:highlight w:val="green"/>
        </w:rPr>
        <w:t>elements of modern military operations</w:t>
      </w:r>
      <w:r w:rsidRPr="00F76FA9">
        <w:rPr>
          <w:rStyle w:val="StyleUnderline"/>
        </w:rPr>
        <w:t xml:space="preserve">, strategists and policy makers have </w:t>
      </w:r>
      <w:r w:rsidRPr="00F76FA9">
        <w:rPr>
          <w:rStyle w:val="Emphasis"/>
          <w:highlight w:val="green"/>
        </w:rPr>
        <w:t>explored whether</w:t>
      </w:r>
      <w:r w:rsidRPr="00F76FA9">
        <w:rPr>
          <w:rStyle w:val="StyleUnderline"/>
        </w:rPr>
        <w:t xml:space="preserve"> carrying out </w:t>
      </w:r>
      <w:r w:rsidRPr="00F76FA9">
        <w:rPr>
          <w:rStyle w:val="Emphasis"/>
          <w:highlight w:val="green"/>
        </w:rPr>
        <w:t>antisatellite attacks</w:t>
      </w:r>
      <w:r w:rsidRPr="00F76FA9">
        <w:rPr>
          <w:rStyle w:val="StyleUnderline"/>
        </w:rPr>
        <w:t xml:space="preserve"> </w:t>
      </w:r>
      <w:r w:rsidRPr="00F76FA9">
        <w:rPr>
          <w:rStyle w:val="Emphasis"/>
          <w:highlight w:val="green"/>
        </w:rPr>
        <w:t>could confer</w:t>
      </w:r>
      <w:r w:rsidRPr="00F76FA9">
        <w:rPr>
          <w:rStyle w:val="StyleUnderline"/>
        </w:rPr>
        <w:t xml:space="preserve"> major </w:t>
      </w:r>
      <w:r w:rsidRPr="00F76FA9">
        <w:rPr>
          <w:rStyle w:val="Emphasis"/>
          <w:highlight w:val="green"/>
        </w:rPr>
        <w:t xml:space="preserve">military advantages without </w:t>
      </w:r>
      <w:r w:rsidRPr="00F76FA9">
        <w:rPr>
          <w:rStyle w:val="Emphasis"/>
          <w:highlight w:val="green"/>
          <w:bdr w:val="single" w:sz="18" w:space="0" w:color="auto"/>
        </w:rPr>
        <w:t>increasing the risk of nuclear war</w:t>
      </w:r>
      <w:r w:rsidRPr="00F76FA9">
        <w:rPr>
          <w:sz w:val="16"/>
          <w:bdr w:val="single" w:sz="18" w:space="0" w:color="auto"/>
        </w:rPr>
        <w:t>.</w:t>
      </w:r>
      <w:r w:rsidRPr="00F76FA9">
        <w:rPr>
          <w:sz w:val="16"/>
        </w:rPr>
        <w:t xml:space="preserve"> In theory, the answer might be yes. </w:t>
      </w:r>
      <w:r w:rsidRPr="00F76FA9">
        <w:rPr>
          <w:rStyle w:val="StyleUnderline"/>
        </w:rPr>
        <w:t xml:space="preserve">In practice, </w:t>
      </w:r>
      <w:r w:rsidRPr="00F76FA9">
        <w:rPr>
          <w:rStyle w:val="Emphasis"/>
          <w:highlight w:val="green"/>
          <w:bdr w:val="single" w:sz="18" w:space="0" w:color="auto"/>
        </w:rPr>
        <w:t>it is almost certainly no</w:t>
      </w:r>
      <w:r w:rsidRPr="00F76FA9">
        <w:rPr>
          <w:rStyle w:val="StyleUnderline"/>
        </w:rPr>
        <w:t>.</w:t>
      </w:r>
      <w:r w:rsidRPr="00F76FA9">
        <w:rPr>
          <w:sz w:val="16"/>
        </w:rPr>
        <w:t xml:space="preserve"> Hyping threats. No country has ever deliberately and destructively attacked a satellite belonging to another country (though nations have sometimes interfered with satellites' radio transmissions). </w:t>
      </w:r>
      <w:r w:rsidRPr="00F76FA9">
        <w:rPr>
          <w:rStyle w:val="StyleUnderline"/>
        </w:rPr>
        <w:t xml:space="preserve">But </w:t>
      </w:r>
      <w:r w:rsidRPr="00F76FA9">
        <w:rPr>
          <w:rStyle w:val="Emphasis"/>
          <w:highlight w:val="green"/>
        </w:rPr>
        <w:t>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Russia</w:t>
      </w:r>
      <w:r w:rsidRPr="00F76FA9">
        <w:rPr>
          <w:rStyle w:val="StyleUnderline"/>
        </w:rPr>
        <w:t xml:space="preserve">, and </w:t>
      </w:r>
      <w:r w:rsidRPr="00F76FA9">
        <w:rPr>
          <w:rStyle w:val="Emphasis"/>
          <w:highlight w:val="green"/>
        </w:rPr>
        <w:t>China</w:t>
      </w:r>
      <w:r w:rsidRPr="00F76FA9">
        <w:rPr>
          <w:rStyle w:val="StyleUnderline"/>
        </w:rPr>
        <w:t xml:space="preserve"> </w:t>
      </w:r>
      <w:r w:rsidRPr="00F76FA9">
        <w:rPr>
          <w:rStyle w:val="Emphasis"/>
          <w:highlight w:val="green"/>
        </w:rPr>
        <w:t>have</w:t>
      </w:r>
      <w:r w:rsidRPr="00F76FA9">
        <w:rPr>
          <w:rStyle w:val="StyleUnderline"/>
        </w:rPr>
        <w:t xml:space="preserve"> all tested advanced </w:t>
      </w:r>
      <w:r w:rsidRPr="00F76FA9">
        <w:rPr>
          <w:rStyle w:val="Emphasis"/>
          <w:highlight w:val="green"/>
        </w:rPr>
        <w:t>kinetic antisatellite weapons,</w:t>
      </w:r>
      <w:r w:rsidRPr="00F76FA9">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F76FA9">
        <w:rPr>
          <w:rStyle w:val="Emphasis"/>
          <w:highlight w:val="green"/>
        </w:rPr>
        <w:t>Because the U</w:t>
      </w:r>
      <w:r w:rsidRPr="00F76FA9">
        <w:rPr>
          <w:rStyle w:val="StyleUnderline"/>
        </w:rPr>
        <w:t xml:space="preserve">nited </w:t>
      </w:r>
      <w:r w:rsidRPr="00F76FA9">
        <w:rPr>
          <w:rStyle w:val="Emphasis"/>
          <w:highlight w:val="green"/>
        </w:rPr>
        <w:t>S</w:t>
      </w:r>
      <w:r w:rsidRPr="00F76FA9">
        <w:rPr>
          <w:rStyle w:val="StyleUnderline"/>
        </w:rPr>
        <w:t xml:space="preserve">tates </w:t>
      </w:r>
      <w:r w:rsidRPr="00F76FA9">
        <w:rPr>
          <w:rStyle w:val="Emphasis"/>
          <w:highlight w:val="green"/>
        </w:rPr>
        <w:t>depends heavily on space</w:t>
      </w:r>
      <w:r w:rsidRPr="00F76FA9">
        <w:rPr>
          <w:rStyle w:val="StyleUnderline"/>
        </w:rPr>
        <w:t xml:space="preserve"> </w:t>
      </w:r>
      <w:r w:rsidRPr="00F76FA9">
        <w:rPr>
          <w:rStyle w:val="Emphasis"/>
          <w:highlight w:val="green"/>
        </w:rPr>
        <w:t>for</w:t>
      </w:r>
      <w:r w:rsidRPr="00F76FA9">
        <w:rPr>
          <w:rStyle w:val="StyleUnderline"/>
        </w:rPr>
        <w:t xml:space="preserve"> its terrestrial </w:t>
      </w:r>
      <w:r w:rsidRPr="00F76FA9">
        <w:rPr>
          <w:rStyle w:val="Emphasis"/>
          <w:highlight w:val="green"/>
        </w:rPr>
        <w:t>military superiority</w:t>
      </w:r>
      <w:r w:rsidRPr="00F76FA9">
        <w:rPr>
          <w:rStyle w:val="StyleUnderline"/>
        </w:rPr>
        <w:t xml:space="preserve">, some US strategists have predicted that potential </w:t>
      </w:r>
      <w:r w:rsidRPr="00F76FA9">
        <w:rPr>
          <w:rStyle w:val="Emphasis"/>
          <w:highlight w:val="green"/>
        </w:rPr>
        <w:t>adversaries</w:t>
      </w:r>
      <w:r w:rsidRPr="00F76FA9">
        <w:rPr>
          <w:rStyle w:val="StyleUnderline"/>
        </w:rPr>
        <w:t xml:space="preserve"> </w:t>
      </w:r>
      <w:r w:rsidRPr="00F76FA9">
        <w:rPr>
          <w:rStyle w:val="Emphasis"/>
          <w:highlight w:val="green"/>
        </w:rPr>
        <w:t xml:space="preserve">will try to neutralize US advantages </w:t>
      </w:r>
      <w:r w:rsidRPr="00F76FA9">
        <w:rPr>
          <w:rStyle w:val="Emphasis"/>
          <w:highlight w:val="green"/>
          <w:bdr w:val="single" w:sz="18" w:space="0" w:color="auto"/>
        </w:rPr>
        <w:t>by attacking satellites</w:t>
      </w:r>
      <w:r w:rsidRPr="00F76FA9">
        <w:rPr>
          <w:rStyle w:val="StyleUnderline"/>
        </w:rPr>
        <w:t>.</w:t>
      </w:r>
      <w:r w:rsidRPr="00F76FA9">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76FA9">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F76FA9">
        <w:rPr>
          <w:rStyle w:val="Emphasis"/>
          <w:highlight w:val="green"/>
        </w:rPr>
        <w:t>. If any nation</w:t>
      </w:r>
      <w:r w:rsidRPr="00F76FA9">
        <w:rPr>
          <w:rStyle w:val="StyleUnderline"/>
        </w:rPr>
        <w:t xml:space="preserve">, for whatever reason, </w:t>
      </w:r>
      <w:r w:rsidRPr="00F76FA9">
        <w:rPr>
          <w:rStyle w:val="Emphasis"/>
          <w:highlight w:val="green"/>
        </w:rPr>
        <w:t>launched an attack on</w:t>
      </w:r>
      <w:r w:rsidRPr="00F76FA9">
        <w:rPr>
          <w:rStyle w:val="StyleUnderline"/>
        </w:rPr>
        <w:t xml:space="preserve"> a second nation's </w:t>
      </w:r>
      <w:r w:rsidRPr="00F76FA9">
        <w:rPr>
          <w:rStyle w:val="Emphasis"/>
          <w:highlight w:val="green"/>
        </w:rPr>
        <w:t>satellites</w:t>
      </w:r>
      <w:r w:rsidRPr="00F76FA9">
        <w:rPr>
          <w:rStyle w:val="StyleUnderline"/>
        </w:rPr>
        <w:t xml:space="preserve">, </w:t>
      </w:r>
      <w:r w:rsidRPr="00F76FA9">
        <w:rPr>
          <w:rStyle w:val="Emphasis"/>
          <w:highlight w:val="green"/>
        </w:rPr>
        <w:t>nuclear retaliation</w:t>
      </w:r>
      <w:r w:rsidRPr="00F76FA9">
        <w:rPr>
          <w:rStyle w:val="StyleUnderline"/>
        </w:rPr>
        <w:t xml:space="preserve"> against terrestrial targets </w:t>
      </w:r>
      <w:r w:rsidRPr="00F76FA9">
        <w:rPr>
          <w:rStyle w:val="Emphasis"/>
          <w:highlight w:val="green"/>
        </w:rPr>
        <w:t>would be</w:t>
      </w:r>
      <w:r w:rsidRPr="00F76FA9">
        <w:rPr>
          <w:rStyle w:val="StyleUnderline"/>
        </w:rPr>
        <w:t xml:space="preserve"> an </w:t>
      </w:r>
      <w:r w:rsidRPr="00F76FA9">
        <w:rPr>
          <w:rStyle w:val="Emphasis"/>
          <w:highlight w:val="green"/>
        </w:rPr>
        <w:t>irrational</w:t>
      </w:r>
      <w:r w:rsidRPr="00F76FA9">
        <w:rPr>
          <w:rStyle w:val="StyleUnderline"/>
        </w:rPr>
        <w:t xml:space="preserve"> response.</w:t>
      </w:r>
      <w:r w:rsidRPr="00F76FA9">
        <w:rPr>
          <w:sz w:val="16"/>
        </w:rPr>
        <w:t xml:space="preserve"> </w:t>
      </w:r>
      <w:r w:rsidRPr="00F76FA9">
        <w:rPr>
          <w:rStyle w:val="Emphasis"/>
          <w:highlight w:val="green"/>
        </w:rPr>
        <w:t>But powerful countries</w:t>
      </w:r>
      <w:r w:rsidRPr="00F76FA9">
        <w:rPr>
          <w:rStyle w:val="StyleUnderline"/>
        </w:rPr>
        <w:t xml:space="preserve"> do sometimes </w:t>
      </w:r>
      <w:r w:rsidRPr="00F76FA9">
        <w:rPr>
          <w:rStyle w:val="Emphasis"/>
          <w:highlight w:val="green"/>
        </w:rPr>
        <w:t>respond irrationally when attacked</w:t>
      </w:r>
      <w:r w:rsidRPr="00F76FA9">
        <w:rPr>
          <w:rStyle w:val="StyleUnderline"/>
        </w:rPr>
        <w:t xml:space="preserve">. Moreover, disproportionate retaliation following a deliberate antisatellite attack is not the only way in which </w:t>
      </w:r>
      <w:r w:rsidRPr="00F76FA9">
        <w:rPr>
          <w:rStyle w:val="Emphasis"/>
          <w:highlight w:val="green"/>
        </w:rPr>
        <w:t xml:space="preserve">antisatellite weapons </w:t>
      </w:r>
      <w:r w:rsidRPr="00F76FA9">
        <w:rPr>
          <w:rStyle w:val="Emphasis"/>
          <w:highlight w:val="green"/>
          <w:bdr w:val="single" w:sz="18" w:space="0" w:color="auto"/>
        </w:rPr>
        <w:t>could contribute to nuclear war</w:t>
      </w:r>
      <w:r w:rsidRPr="00F76FA9">
        <w:rPr>
          <w:rStyle w:val="Emphasis"/>
          <w:highlight w:val="green"/>
        </w:rPr>
        <w:t>.</w:t>
      </w:r>
      <w:r w:rsidRPr="00F76FA9">
        <w:rPr>
          <w:rStyle w:val="StyleUnderline"/>
        </w:rPr>
        <w:t xml:space="preserve"> It is not even the likeliest way. As was clearly understood by the countries that negotiated the Outer Space Treaty, crisis management would become more difficult, and the risk of inadvertent </w:t>
      </w:r>
      <w:r w:rsidRPr="00F76FA9">
        <w:rPr>
          <w:rStyle w:val="Emphasis"/>
          <w:highlight w:val="green"/>
        </w:rPr>
        <w:t>deterrence failure would increase</w:t>
      </w:r>
      <w:r w:rsidRPr="00F76FA9">
        <w:rPr>
          <w:rStyle w:val="StyleUnderline"/>
        </w:rPr>
        <w:t>, if satellites used for reconnaissance and communication were disabled or destroyed</w:t>
      </w:r>
      <w:r w:rsidRPr="00F76FA9">
        <w:rPr>
          <w:sz w:val="16"/>
        </w:rPr>
        <w:t xml:space="preserve">. But even if the norm against attacking another country’s satellites is never broken, </w:t>
      </w:r>
      <w:proofErr w:type="gramStart"/>
      <w:r w:rsidRPr="00F76FA9">
        <w:rPr>
          <w:sz w:val="16"/>
        </w:rPr>
        <w:t>developing</w:t>
      </w:r>
      <w:proofErr w:type="gramEnd"/>
      <w:r w:rsidRPr="00F76FA9">
        <w:rPr>
          <w:sz w:val="16"/>
        </w:rPr>
        <w:t xml:space="preserve"> and testing antisatellite weapons still increase the risk of nuclear war. </w:t>
      </w:r>
      <w:r w:rsidRPr="00F76FA9">
        <w:rPr>
          <w:rStyle w:val="Emphasis"/>
          <w:highlight w:val="green"/>
        </w:rPr>
        <w:t>If</w:t>
      </w:r>
      <w:r w:rsidRPr="00F76FA9">
        <w:rPr>
          <w:rStyle w:val="StyleUnderline"/>
        </w:rPr>
        <w:t xml:space="preserve">, for instance, </w:t>
      </w:r>
      <w:r w:rsidRPr="00F76FA9">
        <w:rPr>
          <w:rStyle w:val="Emphasis"/>
          <w:highlight w:val="green"/>
        </w:rPr>
        <w:t>US</w:t>
      </w:r>
      <w:r w:rsidRPr="00F76FA9">
        <w:rPr>
          <w:rStyle w:val="StyleUnderline"/>
        </w:rPr>
        <w:t xml:space="preserve"> military </w:t>
      </w:r>
      <w:r w:rsidRPr="00F76FA9">
        <w:rPr>
          <w:rStyle w:val="Emphasis"/>
          <w:highlight w:val="green"/>
        </w:rPr>
        <w:t>leaders</w:t>
      </w:r>
      <w:r w:rsidRPr="00F76FA9">
        <w:rPr>
          <w:rStyle w:val="StyleUnderline"/>
        </w:rPr>
        <w:t xml:space="preserve"> </w:t>
      </w:r>
      <w:r w:rsidRPr="00F76FA9">
        <w:rPr>
          <w:rStyle w:val="Emphasis"/>
          <w:highlight w:val="green"/>
        </w:rPr>
        <w:t>became</w:t>
      </w:r>
      <w:r w:rsidRPr="00F76FA9">
        <w:rPr>
          <w:rStyle w:val="StyleUnderline"/>
        </w:rPr>
        <w:t xml:space="preserve"> seriously </w:t>
      </w:r>
      <w:r w:rsidRPr="00F76FA9">
        <w:rPr>
          <w:rStyle w:val="Emphasis"/>
          <w:highlight w:val="green"/>
        </w:rPr>
        <w:t>concerned that China or Russia were preparing an antisatellite attack, pressure could build for a pre-emptive attack</w:t>
      </w:r>
      <w:r w:rsidRPr="00F76FA9">
        <w:rPr>
          <w:rStyle w:val="StyleUnderline"/>
        </w:rPr>
        <w:t xml:space="preserve"> against Chinese or Russian strategic forces.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r w:rsidRPr="00F76FA9">
        <w:rPr>
          <w:sz w:val="16"/>
        </w:rPr>
        <w:t>.</w:t>
      </w:r>
    </w:p>
    <w:p w14:paraId="713B4B82" w14:textId="77777777" w:rsidR="00EE2A27" w:rsidRPr="00F76FA9" w:rsidRDefault="00EE2A27" w:rsidP="00EE2A27">
      <w:pPr>
        <w:pStyle w:val="Heading4"/>
        <w:rPr>
          <w:rFonts w:cs="Arial"/>
        </w:rPr>
      </w:pPr>
      <w:r w:rsidRPr="00F76FA9">
        <w:rPr>
          <w:rFonts w:cs="Arial"/>
        </w:rPr>
        <w:t xml:space="preserve">Nuke war causes extinction AND outweighs </w:t>
      </w:r>
      <w:r w:rsidRPr="00F76FA9">
        <w:rPr>
          <w:rFonts w:cs="Arial"/>
          <w:u w:val="single"/>
        </w:rPr>
        <w:t>other</w:t>
      </w:r>
      <w:r w:rsidRPr="00F76FA9">
        <w:rPr>
          <w:rFonts w:cs="Arial"/>
        </w:rPr>
        <w:t xml:space="preserve"> existential risks</w:t>
      </w:r>
    </w:p>
    <w:p w14:paraId="0ACCBAE2" w14:textId="77777777" w:rsidR="00EE2A27" w:rsidRPr="00F76FA9" w:rsidRDefault="00EE2A27" w:rsidP="00EE2A27">
      <w:pPr>
        <w:pStyle w:val="ListParagraph"/>
        <w:numPr>
          <w:ilvl w:val="0"/>
          <w:numId w:val="11"/>
        </w:numPr>
      </w:pPr>
      <w:r w:rsidRPr="00F76FA9">
        <w:t>Checked</w:t>
      </w:r>
    </w:p>
    <w:p w14:paraId="6B2A1EEE" w14:textId="77777777" w:rsidR="00EE2A27" w:rsidRPr="00F76FA9" w:rsidRDefault="00EE2A27" w:rsidP="00EE2A27">
      <w:r w:rsidRPr="00F76FA9">
        <w:rPr>
          <w:rStyle w:val="Style13ptBold"/>
        </w:rPr>
        <w:t>PND 16</w:t>
      </w:r>
      <w:r w:rsidRPr="00F76FA9">
        <w:t xml:space="preserve">. internally citing Zbigniew Brzezinski, Council of Foreign Relations and former national security adviser to President Carter, Toon and </w:t>
      </w:r>
      <w:proofErr w:type="spellStart"/>
      <w:r w:rsidRPr="00F76FA9">
        <w:t>Robock’s</w:t>
      </w:r>
      <w:proofErr w:type="spellEnd"/>
      <w:r w:rsidRPr="00F76FA9">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F76FA9">
          <w:rPr>
            <w:rStyle w:val="Hyperlink"/>
          </w:rPr>
          <w:t>http://www.reachingcriticalwill.org/images/documents/Disarmament-fora/OEWG/2016/Documents/NGO13.pdf</w:t>
        </w:r>
      </w:hyperlink>
      <w:r w:rsidRPr="00F76FA9">
        <w:t xml:space="preserve"> //Re-cut by Elmer</w:t>
      </w:r>
    </w:p>
    <w:p w14:paraId="49F17E75" w14:textId="38EB2B43" w:rsidR="00EE2A27" w:rsidRPr="00F76FA9" w:rsidRDefault="00EE2A27" w:rsidP="00EE2A27">
      <w:pPr>
        <w:rPr>
          <w:sz w:val="16"/>
        </w:rPr>
      </w:pPr>
      <w:r w:rsidRPr="00F76FA9">
        <w:rPr>
          <w:sz w:val="16"/>
        </w:rPr>
        <w:t xml:space="preserve">Consequences human survival 12. </w:t>
      </w:r>
      <w:r w:rsidRPr="00F76FA9">
        <w:rPr>
          <w:rStyle w:val="StyleUnderline"/>
          <w:sz w:val="24"/>
          <w:highlight w:val="green"/>
        </w:rPr>
        <w:t>Even if the 'other'</w:t>
      </w:r>
      <w:r w:rsidRPr="00F76FA9">
        <w:rPr>
          <w:rStyle w:val="StyleUnderline"/>
          <w:sz w:val="24"/>
        </w:rPr>
        <w:t xml:space="preserve"> side </w:t>
      </w:r>
      <w:r w:rsidRPr="00F76FA9">
        <w:rPr>
          <w:rStyle w:val="StyleUnderline"/>
          <w:sz w:val="24"/>
          <w:highlight w:val="green"/>
        </w:rPr>
        <w:t>does NOT launch</w:t>
      </w:r>
      <w:r w:rsidRPr="00F76FA9">
        <w:rPr>
          <w:rStyle w:val="StyleUnderline"/>
          <w:sz w:val="24"/>
        </w:rPr>
        <w:t xml:space="preserve"> in response the smoke</w:t>
      </w:r>
      <w:r w:rsidRPr="00F76FA9">
        <w:rPr>
          <w:sz w:val="16"/>
        </w:rPr>
        <w:t xml:space="preserve"> from 'their' burning cities (incinerated by 'us') </w:t>
      </w:r>
      <w:r w:rsidRPr="00F76FA9">
        <w:rPr>
          <w:rStyle w:val="StyleUnderline"/>
          <w:sz w:val="24"/>
          <w:highlight w:val="green"/>
        </w:rPr>
        <w:t>will still make</w:t>
      </w:r>
      <w:r w:rsidRPr="00F76FA9">
        <w:rPr>
          <w:sz w:val="16"/>
        </w:rPr>
        <w:t xml:space="preserve"> 'our' country (and </w:t>
      </w:r>
      <w:r w:rsidRPr="00F76FA9">
        <w:rPr>
          <w:rStyle w:val="StyleUnderline"/>
          <w:sz w:val="24"/>
        </w:rPr>
        <w:t xml:space="preserve">the rest of </w:t>
      </w:r>
      <w:r w:rsidRPr="00F76FA9">
        <w:rPr>
          <w:rStyle w:val="StyleUnderline"/>
          <w:sz w:val="24"/>
          <w:highlight w:val="green"/>
        </w:rPr>
        <w:t>the world</w:t>
      </w:r>
      <w:r w:rsidRPr="00F76FA9">
        <w:rPr>
          <w:sz w:val="16"/>
        </w:rPr>
        <w:t xml:space="preserve">) </w:t>
      </w:r>
      <w:r w:rsidRPr="00F76FA9">
        <w:rPr>
          <w:rStyle w:val="Emphasis"/>
          <w:sz w:val="24"/>
          <w:highlight w:val="green"/>
        </w:rPr>
        <w:t>uninhabitable</w:t>
      </w:r>
      <w:r w:rsidRPr="00F76FA9">
        <w:rPr>
          <w:sz w:val="16"/>
        </w:rPr>
        <w:t xml:space="preserve">, potentially </w:t>
      </w:r>
      <w:r w:rsidRPr="00F76FA9">
        <w:rPr>
          <w:rStyle w:val="StyleUnderline"/>
          <w:sz w:val="24"/>
          <w:highlight w:val="green"/>
        </w:rPr>
        <w:t>inducing global famine lasting</w:t>
      </w:r>
      <w:r w:rsidRPr="00F76FA9">
        <w:rPr>
          <w:sz w:val="16"/>
        </w:rPr>
        <w:t xml:space="preserve"> up to </w:t>
      </w:r>
      <w:r w:rsidRPr="00F76FA9">
        <w:rPr>
          <w:rStyle w:val="Emphasis"/>
          <w:sz w:val="24"/>
          <w:highlight w:val="green"/>
        </w:rPr>
        <w:t>decades</w:t>
      </w:r>
      <w:r w:rsidRPr="00F76FA9">
        <w:rPr>
          <w:sz w:val="16"/>
        </w:rPr>
        <w:t xml:space="preserve">. </w:t>
      </w:r>
      <w:r w:rsidRPr="00F76FA9">
        <w:rPr>
          <w:rStyle w:val="Emphasis"/>
          <w:sz w:val="24"/>
        </w:rPr>
        <w:t xml:space="preserve">Toon and </w:t>
      </w:r>
    </w:p>
    <w:p w14:paraId="578CFEC0" w14:textId="77777777" w:rsidR="00C71783" w:rsidRPr="00C71783" w:rsidRDefault="00C71783" w:rsidP="00C71783"/>
    <w:sectPr w:rsidR="00C71783" w:rsidRPr="00C717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411F"/>
    <w:rsid w:val="000139A3"/>
    <w:rsid w:val="000B7352"/>
    <w:rsid w:val="000E0007"/>
    <w:rsid w:val="00100833"/>
    <w:rsid w:val="00104529"/>
    <w:rsid w:val="00105942"/>
    <w:rsid w:val="00107396"/>
    <w:rsid w:val="00144A4C"/>
    <w:rsid w:val="00176AB0"/>
    <w:rsid w:val="00177B7D"/>
    <w:rsid w:val="0018322D"/>
    <w:rsid w:val="001B5776"/>
    <w:rsid w:val="001E527A"/>
    <w:rsid w:val="001F78CE"/>
    <w:rsid w:val="002234B0"/>
    <w:rsid w:val="00251FC7"/>
    <w:rsid w:val="002855A7"/>
    <w:rsid w:val="002B146A"/>
    <w:rsid w:val="002B5E17"/>
    <w:rsid w:val="00315690"/>
    <w:rsid w:val="00316B75"/>
    <w:rsid w:val="00325646"/>
    <w:rsid w:val="00340A5D"/>
    <w:rsid w:val="003460F2"/>
    <w:rsid w:val="0038158C"/>
    <w:rsid w:val="003902BA"/>
    <w:rsid w:val="003A09E2"/>
    <w:rsid w:val="00407037"/>
    <w:rsid w:val="0043411F"/>
    <w:rsid w:val="004605D6"/>
    <w:rsid w:val="004C60E8"/>
    <w:rsid w:val="004E3579"/>
    <w:rsid w:val="004E728B"/>
    <w:rsid w:val="004F39E0"/>
    <w:rsid w:val="00500DD8"/>
    <w:rsid w:val="00537BD5"/>
    <w:rsid w:val="0057268A"/>
    <w:rsid w:val="00595176"/>
    <w:rsid w:val="00597708"/>
    <w:rsid w:val="005D2912"/>
    <w:rsid w:val="005D31D7"/>
    <w:rsid w:val="006065BD"/>
    <w:rsid w:val="00645FA9"/>
    <w:rsid w:val="00647866"/>
    <w:rsid w:val="00665003"/>
    <w:rsid w:val="006A2AD0"/>
    <w:rsid w:val="006C2375"/>
    <w:rsid w:val="006D4ECC"/>
    <w:rsid w:val="00722258"/>
    <w:rsid w:val="007243E5"/>
    <w:rsid w:val="00766EA0"/>
    <w:rsid w:val="007728D4"/>
    <w:rsid w:val="007A2226"/>
    <w:rsid w:val="007D3599"/>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178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1628"/>
    <w:rsid w:val="00E15E75"/>
    <w:rsid w:val="00E5262C"/>
    <w:rsid w:val="00EC7DC4"/>
    <w:rsid w:val="00ED30CF"/>
    <w:rsid w:val="00EE2A2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9E38C"/>
  <w15:chartTrackingRefBased/>
  <w15:docId w15:val="{2CC7BADD-7FF3-48CF-A2F8-4ED3F868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D31D7"/>
    <w:rPr>
      <w:rFonts w:ascii="Calibri" w:hAnsi="Calibri"/>
    </w:rPr>
  </w:style>
  <w:style w:type="paragraph" w:styleId="Heading1">
    <w:name w:val="heading 1"/>
    <w:aliases w:val="Pocket"/>
    <w:basedOn w:val="Normal"/>
    <w:next w:val="Normal"/>
    <w:link w:val="Heading1Char"/>
    <w:qFormat/>
    <w:rsid w:val="005D31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D31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D31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5D31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D31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31D7"/>
  </w:style>
  <w:style w:type="character" w:customStyle="1" w:styleId="Heading1Char">
    <w:name w:val="Heading 1 Char"/>
    <w:aliases w:val="Pocket Char"/>
    <w:basedOn w:val="DefaultParagraphFont"/>
    <w:link w:val="Heading1"/>
    <w:rsid w:val="005D31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D31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D31D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D31D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5D31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D31D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5D31D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7 Char,No Spacing8 Char"/>
    <w:basedOn w:val="DefaultParagraphFont"/>
    <w:link w:val="NoSpacing"/>
    <w:uiPriority w:val="99"/>
    <w:unhideWhenUsed/>
    <w:rsid w:val="005D31D7"/>
    <w:rPr>
      <w:color w:val="auto"/>
      <w:u w:val="none"/>
    </w:rPr>
  </w:style>
  <w:style w:type="character" w:styleId="FollowedHyperlink">
    <w:name w:val="FollowedHyperlink"/>
    <w:basedOn w:val="DefaultParagraphFont"/>
    <w:uiPriority w:val="99"/>
    <w:semiHidden/>
    <w:unhideWhenUsed/>
    <w:rsid w:val="005D31D7"/>
    <w:rPr>
      <w:color w:val="auto"/>
      <w:u w:val="none"/>
    </w:rPr>
  </w:style>
  <w:style w:type="paragraph" w:customStyle="1" w:styleId="textbold">
    <w:name w:val="text bold"/>
    <w:basedOn w:val="Normal"/>
    <w:link w:val="Emphasis"/>
    <w:autoRedefine/>
    <w:uiPriority w:val="7"/>
    <w:qFormat/>
    <w:rsid w:val="00EE2A27"/>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EE2A27"/>
    <w:pPr>
      <w:ind w:left="720"/>
      <w:contextualSpacing/>
    </w:pPr>
  </w:style>
  <w:style w:type="paragraph" w:styleId="NoSpacing">
    <w:name w:val="No Spacing"/>
    <w:aliases w:val="Note Level 2,Small Text,Card Format,Note Level 21,ClearFormatting,Clear,DDI Tag,Tag Title,No Spacing51,No Spacing11211,No Spacing6,No Spacing7,No Spacing8,Dont u,No Spacing311,Dont use,Tag and Cite,No Spacing31,No Spacing22,ca"/>
    <w:basedOn w:val="Heading1"/>
    <w:link w:val="Hyperlink"/>
    <w:autoRedefine/>
    <w:uiPriority w:val="99"/>
    <w:qFormat/>
    <w:rsid w:val="00EE2A2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bulletin.org/space-weapons-and-risk-nuclear-exchanges8346" TargetMode="External"/><Relationship Id="rId3" Type="http://schemas.openxmlformats.org/officeDocument/2006/relationships/styles" Target="styles.xml"/><Relationship Id="rId7"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oelkerrechtsblog.org/sorry-elon-mars-is-not-a-legal-vacuum-and-its-not-yours-either%2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62</TotalTime>
  <Pages>1</Pages>
  <Words>6705</Words>
  <Characters>38222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2022-01-07T21:42:00Z</dcterms:created>
  <dcterms:modified xsi:type="dcterms:W3CDTF">2022-01-28T05:38:00Z</dcterms:modified>
</cp:coreProperties>
</file>