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95CE0" w14:textId="6C0B6BA3" w:rsidR="00A95652" w:rsidRDefault="00EC2A65" w:rsidP="00EC2A65">
      <w:pPr>
        <w:pStyle w:val="Heading1"/>
      </w:pPr>
      <w:r>
        <w:t xml:space="preserve">1AC vs </w:t>
      </w:r>
      <w:r w:rsidRPr="00EC2A65">
        <w:t>Marlborough HL</w:t>
      </w:r>
    </w:p>
    <w:p w14:paraId="1823FDE0" w14:textId="04A3BC1B" w:rsidR="00EC2A65" w:rsidRDefault="00EC2A65" w:rsidP="00EC2A65">
      <w:pPr>
        <w:pStyle w:val="Heading2"/>
      </w:pPr>
      <w:r>
        <w:t>1AC</w:t>
      </w:r>
    </w:p>
    <w:p w14:paraId="14C4FFB2" w14:textId="1602E223" w:rsidR="00EC2A65" w:rsidRDefault="00EC2A65" w:rsidP="00EC2A65">
      <w:pPr>
        <w:pStyle w:val="Heading3"/>
      </w:pPr>
      <w:r>
        <w:t>R2</w:t>
      </w:r>
    </w:p>
    <w:p w14:paraId="25CCF57F" w14:textId="77777777" w:rsidR="00EC2A65" w:rsidRPr="009802CC" w:rsidRDefault="00EC2A65" w:rsidP="00EC2A65">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42F2C1C8" w14:textId="77777777" w:rsidR="00EC2A65" w:rsidRDefault="00EC2A65" w:rsidP="00EC2A65">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600FBC8" w14:textId="77777777" w:rsidR="00EC2A65" w:rsidRPr="00BC404C" w:rsidRDefault="00EC2A65" w:rsidP="00EC2A65">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1EC8179A" w14:textId="77777777" w:rsidR="00EC2A65" w:rsidRPr="0004302C" w:rsidRDefault="00EC2A65" w:rsidP="00EC2A65">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7D3E30CE" w14:textId="77777777" w:rsidR="00EC2A65" w:rsidRPr="009802CC" w:rsidRDefault="00EC2A65" w:rsidP="00EC2A65">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5E34213" w14:textId="77777777" w:rsidR="00EC2A65" w:rsidRPr="002E3A75" w:rsidRDefault="00EC2A65" w:rsidP="00EC2A65">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0A6ABAD5" w14:textId="77777777" w:rsidR="00EC2A65" w:rsidRPr="00CF49AE" w:rsidRDefault="00EC2A65" w:rsidP="00EC2A65">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3B8E2E62" w14:textId="77777777" w:rsidR="00EC2A65" w:rsidRPr="009802CC" w:rsidRDefault="00EC2A65" w:rsidP="00EC2A65">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5896377F" w14:textId="77777777" w:rsidR="00EC2A65" w:rsidRPr="009802CC" w:rsidRDefault="00EC2A65" w:rsidP="00EC2A65">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15DBF16F" w14:textId="77777777" w:rsidR="00EC2A65" w:rsidRDefault="00EC2A65" w:rsidP="00EC2A65">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31C9F130" w14:textId="77777777" w:rsidR="00EC2A65" w:rsidRPr="009802CC" w:rsidRDefault="00EC2A65" w:rsidP="00EC2A65">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0C81F88A" w14:textId="0926F5BC" w:rsidR="00EC2A65" w:rsidRDefault="00EC2A65" w:rsidP="00EC2A65">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4904CD0C" w14:textId="77777777" w:rsidR="00C94919" w:rsidRPr="00D24FE5" w:rsidRDefault="00C94919" w:rsidP="00C94919">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583B2857" w14:textId="77777777" w:rsidR="00C94919" w:rsidRPr="00D24FE5" w:rsidRDefault="00C94919" w:rsidP="00C94919">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7087696B" w14:textId="77777777" w:rsidR="00C94919" w:rsidRPr="00AD7443" w:rsidRDefault="00C94919" w:rsidP="00C94919">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15E42995" w14:textId="77777777" w:rsidR="00C94919" w:rsidRPr="006948C8" w:rsidRDefault="00C94919" w:rsidP="00C94919">
      <w:pPr>
        <w:pStyle w:val="Heading4"/>
        <w:rPr>
          <w:rFonts w:cs="Calibri"/>
        </w:rPr>
      </w:pPr>
      <w:bookmarkStart w:id="0" w:name="_Hlk92408398"/>
      <w:r w:rsidRPr="006948C8">
        <w:rPr>
          <w:rFonts w:cs="Calibri"/>
        </w:rPr>
        <w:t>Psychoanalysis is both falsifiable and accurate – studies prove.</w:t>
      </w:r>
    </w:p>
    <w:p w14:paraId="6D1BE868" w14:textId="77777777" w:rsidR="00C94919" w:rsidRPr="006948C8" w:rsidRDefault="00C94919" w:rsidP="00C94919">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36ADEA5D" w14:textId="0DAD97D9" w:rsidR="00C94919" w:rsidRPr="00C94919" w:rsidRDefault="00C94919" w:rsidP="00EC2A65">
      <w:pPr>
        <w:rPr>
          <w:rStyle w:val="Emphasis"/>
          <w:b w:val="0"/>
          <w:iCs w:val="0"/>
          <w:sz w:val="16"/>
          <w:u w:val="none"/>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0"/>
    </w:p>
    <w:p w14:paraId="4B15CFA7" w14:textId="77777777" w:rsidR="00C94919" w:rsidRPr="0004302C" w:rsidRDefault="00C94919" w:rsidP="00C94919">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1ECC1575" w14:textId="77777777" w:rsidR="00C94919" w:rsidRPr="0004302C" w:rsidRDefault="00C94919" w:rsidP="00C94919">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3BB5DE16" w14:textId="799B9919" w:rsidR="00C94919" w:rsidRPr="00C94919" w:rsidRDefault="00C94919" w:rsidP="00EC2A65">
      <w:pPr>
        <w:rPr>
          <w:b/>
          <w:iCs/>
          <w:color w:val="000000" w:themeColor="text1"/>
          <w:u w:val="single"/>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274B667C" w14:textId="77777777" w:rsidR="00C363DC" w:rsidRPr="0005677F" w:rsidRDefault="00C363DC" w:rsidP="00C363DC">
      <w:pPr>
        <w:pStyle w:val="Heading4"/>
        <w:rPr>
          <w:rFonts w:cs="Calibri"/>
        </w:rPr>
      </w:pPr>
      <w:r>
        <w:rPr>
          <w:rFonts w:cs="Calibri"/>
        </w:rPr>
        <w:t>Exclusionary conceptions of topical correctness are violent.</w:t>
      </w:r>
    </w:p>
    <w:p w14:paraId="12A76A15" w14:textId="77777777" w:rsidR="00C363DC" w:rsidRPr="003A2CE2" w:rsidRDefault="00C363DC" w:rsidP="00C363DC">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3B9D6299" w14:textId="77777777" w:rsidR="00C363DC" w:rsidRPr="003A2CE2" w:rsidRDefault="00C363DC" w:rsidP="00C363DC">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1FDC5F8D" w14:textId="77777777" w:rsidR="00C363DC" w:rsidRPr="00B10F37" w:rsidRDefault="00C363DC" w:rsidP="00C363DC">
      <w:pPr>
        <w:pStyle w:val="Heading4"/>
        <w:rPr>
          <w:sz w:val="8"/>
        </w:rPr>
      </w:pPr>
      <w:r>
        <w:t xml:space="preserve">Notions of competitive equity </w:t>
      </w:r>
      <w:r w:rsidRPr="00B10F37">
        <w:t>marginalize the out group and retrench power structures</w:t>
      </w:r>
      <w:r>
        <w:t>.</w:t>
      </w:r>
    </w:p>
    <w:p w14:paraId="644A6123" w14:textId="77777777" w:rsidR="00C363DC" w:rsidRPr="00B10F37" w:rsidRDefault="00C363DC" w:rsidP="00C363DC">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147D6F68" w14:textId="77777777" w:rsidR="00C363DC" w:rsidRDefault="00C363DC" w:rsidP="00C363DC">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1" w:name="PAGE_820_8325"/>
      <w:bookmarkEnd w:id="1"/>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2" w:name="PAGE_821_8325"/>
      <w:bookmarkEnd w:id="2"/>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7F9587ED" w14:textId="77777777" w:rsidR="00C363DC" w:rsidRPr="00BC324F" w:rsidRDefault="00C363DC" w:rsidP="00C363DC">
      <w:pPr>
        <w:pStyle w:val="Heading4"/>
        <w:rPr>
          <w:color w:val="000000" w:themeColor="text1"/>
        </w:rPr>
      </w:pPr>
      <w:r w:rsidRPr="00BC324F">
        <w:rPr>
          <w:color w:val="000000" w:themeColor="text1"/>
        </w:rPr>
        <w:t>Theory forces people to jump through hoops than engage discussions of oppression</w:t>
      </w:r>
    </w:p>
    <w:p w14:paraId="268C9C31" w14:textId="77777777" w:rsidR="00C363DC" w:rsidRPr="00BC324F" w:rsidRDefault="00C363DC" w:rsidP="00C363DC">
      <w:pPr>
        <w:rPr>
          <w:color w:val="000000" w:themeColor="text1"/>
          <w:sz w:val="16"/>
          <w:szCs w:val="16"/>
        </w:rPr>
      </w:pPr>
      <w:r w:rsidRPr="00BC324F">
        <w:rPr>
          <w:b/>
          <w:color w:val="000000" w:themeColor="text1"/>
          <w:szCs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7B50B879" w14:textId="5EB4DCD8" w:rsidR="00C363DC" w:rsidRDefault="00C363DC" w:rsidP="00C363DC">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62C1EE65" w14:textId="77777777" w:rsidR="00C363DC" w:rsidRPr="006F73C7" w:rsidRDefault="00C363DC" w:rsidP="00C363DC">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44E37D05" w14:textId="77777777" w:rsidR="00C363DC" w:rsidRPr="006F73C7" w:rsidRDefault="00C363DC" w:rsidP="00C363DC">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66400AF8" w14:textId="77777777" w:rsidR="00C363DC" w:rsidRDefault="00C363DC" w:rsidP="00C363DC">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41F1CA59" w14:textId="77777777" w:rsidR="00C363DC" w:rsidRPr="00DA628C" w:rsidRDefault="00C363DC" w:rsidP="00C363DC">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73EC94A4" w14:textId="77777777" w:rsidR="00C363DC" w:rsidRPr="001B24CF" w:rsidRDefault="00C363DC" w:rsidP="00C363DC">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5363FFA2" w14:textId="311D1D3E" w:rsidR="00EC2A65" w:rsidRDefault="00C363DC" w:rsidP="00EC2A65">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How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we have to untrain ourselves</w:t>
      </w:r>
      <w:r w:rsidRPr="00F35113">
        <w:rPr>
          <w:rStyle w:val="Emphasis"/>
        </w:rPr>
        <w:t xml:space="preserve"> so that we can read the struggles and debates back into questions that seem settled and resolved. </w:t>
      </w:r>
    </w:p>
    <w:p w14:paraId="69308395" w14:textId="77777777" w:rsidR="00C94919" w:rsidRPr="0004302C" w:rsidRDefault="00C94919" w:rsidP="00C94919">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0534CAAB" w14:textId="77777777" w:rsidR="00C94919" w:rsidRPr="0004302C" w:rsidRDefault="00C94919" w:rsidP="00C94919">
      <w:pPr>
        <w:spacing w:after="0" w:line="240" w:lineRule="auto"/>
        <w:rPr>
          <w:rFonts w:eastAsia="Times New Roman"/>
          <w:color w:val="000000" w:themeColor="text1"/>
          <w:sz w:val="24"/>
          <w:lang w:eastAsia="zh-CN"/>
        </w:rPr>
      </w:pPr>
      <w:r w:rsidRPr="0004302C">
        <w:rPr>
          <w:b/>
          <w:bCs/>
          <w:color w:val="000000" w:themeColor="text1"/>
          <w:szCs w:val="26"/>
        </w:rPr>
        <w:t xml:space="preserve">Hughes 12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554FA5F0" w14:textId="374A56A4" w:rsidR="00C94919" w:rsidRDefault="00C94919" w:rsidP="00C94919">
      <w:pPr>
        <w:rPr>
          <w:rStyle w:val="Emphasis"/>
          <w:color w:val="000000" w:themeColor="text1"/>
        </w:rPr>
      </w:pPr>
      <w:r w:rsidRPr="0004302C">
        <w:rPr>
          <w:color w:val="000000" w:themeColor="text1"/>
          <w:sz w:val="14"/>
        </w:rPr>
        <w:t xml:space="preserve">Disability and the </w:t>
      </w:r>
      <w:proofErr w:type="spellStart"/>
      <w:r w:rsidRPr="0004302C">
        <w:rPr>
          <w:color w:val="000000" w:themeColor="text1"/>
          <w:sz w:val="14"/>
        </w:rPr>
        <w:t>civilising</w:t>
      </w:r>
      <w:proofErr w:type="spellEnd"/>
      <w:r w:rsidRPr="0004302C">
        <w:rPr>
          <w:color w:val="000000" w:themeColor="text1"/>
          <w:sz w:val="14"/>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04302C">
        <w:rPr>
          <w:color w:val="000000" w:themeColor="text1"/>
          <w:sz w:val="14"/>
        </w:rPr>
        <w:t>long established</w:t>
      </w:r>
      <w:proofErr w:type="gramEnd"/>
      <w:r w:rsidRPr="0004302C">
        <w:rPr>
          <w:color w:val="000000" w:themeColor="text1"/>
          <w:sz w:val="14"/>
        </w:rPr>
        <w:t xml:space="preserve"> courtly tradition, a cultural process marked by the march of ‘</w:t>
      </w:r>
      <w:proofErr w:type="spellStart"/>
      <w:r w:rsidRPr="0004302C">
        <w:rPr>
          <w:color w:val="000000" w:themeColor="text1"/>
          <w:sz w:val="14"/>
        </w:rPr>
        <w:t>civilisation</w:t>
      </w:r>
      <w:proofErr w:type="spellEnd"/>
      <w:r w:rsidRPr="0004302C">
        <w:rPr>
          <w:color w:val="000000" w:themeColor="text1"/>
          <w:sz w:val="14"/>
        </w:rPr>
        <w:t xml:space="preserve">’ introduces new manners and technologies that slowly re-adjust Western self- consciousness, making anew, simultaneously, its personality, its emotional values and its </w:t>
      </w:r>
      <w:proofErr w:type="spellStart"/>
      <w:r w:rsidRPr="0004302C">
        <w:rPr>
          <w:color w:val="000000" w:themeColor="text1"/>
          <w:sz w:val="14"/>
        </w:rPr>
        <w:t>organisational</w:t>
      </w:r>
      <w:proofErr w:type="spellEnd"/>
      <w:r w:rsidRPr="0004302C">
        <w:rPr>
          <w:color w:val="000000" w:themeColor="text1"/>
          <w:sz w:val="14"/>
        </w:rPr>
        <w:t xml:space="preserve"> structures (Elias, 2000). Yet the refinement of morals and manners that marks the </w:t>
      </w:r>
      <w:proofErr w:type="spellStart"/>
      <w:r w:rsidRPr="0004302C">
        <w:rPr>
          <w:color w:val="000000" w:themeColor="text1"/>
          <w:sz w:val="14"/>
        </w:rPr>
        <w:t>civilising</w:t>
      </w:r>
      <w:proofErr w:type="spellEnd"/>
      <w:r w:rsidRPr="0004302C">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r w:rsidR="00661DE5" w:rsidRPr="0004302C">
        <w:rPr>
          <w:rStyle w:val="Emphasis"/>
          <w:color w:val="000000" w:themeColor="text1"/>
        </w:rPr>
        <w:t>civilizing</w:t>
      </w:r>
      <w:r w:rsidRPr="0004302C">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sidRPr="0004302C">
        <w:rPr>
          <w:color w:val="000000" w:themeColor="text1"/>
          <w:sz w:val="14"/>
        </w:rPr>
        <w:t>behaviour</w:t>
      </w:r>
      <w:proofErr w:type="spellEnd"/>
      <w:r w:rsidRPr="0004302C">
        <w:rPr>
          <w:color w:val="000000" w:themeColor="text1"/>
          <w:sz w:val="14"/>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04302C">
        <w:rPr>
          <w:color w:val="000000" w:themeColor="text1"/>
          <w:sz w:val="14"/>
        </w:rPr>
        <w:t xml:space="preserve"> Elias (2000: 159) notes that ‘</w:t>
      </w:r>
      <w:r w:rsidRPr="009C2DDA">
        <w:rPr>
          <w:rStyle w:val="Emphasis"/>
          <w:color w:val="000000" w:themeColor="text1"/>
          <w:highlight w:val="green"/>
        </w:rPr>
        <w:t xml:space="preserve">The trend of the </w:t>
      </w:r>
      <w:proofErr w:type="spellStart"/>
      <w:r w:rsidRPr="009C2DDA">
        <w:rPr>
          <w:rStyle w:val="Emphasis"/>
          <w:color w:val="000000" w:themeColor="text1"/>
          <w:highlight w:val="green"/>
        </w:rPr>
        <w:t>civilising</w:t>
      </w:r>
      <w:proofErr w:type="spellEnd"/>
      <w:r w:rsidRPr="009C2DDA">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9C2DDA">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9C2DDA">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9C2DDA">
        <w:rPr>
          <w:rStyle w:val="Emphasis"/>
          <w:color w:val="000000" w:themeColor="text1"/>
          <w:highlight w:val="green"/>
        </w:rPr>
        <w:t>consequences</w:t>
      </w:r>
      <w:r w:rsidRPr="0004302C">
        <w:rPr>
          <w:rStyle w:val="Emphasis"/>
          <w:color w:val="000000" w:themeColor="text1"/>
        </w:rPr>
        <w:t xml:space="preserve"> might be </w:t>
      </w:r>
      <w:r w:rsidRPr="009C2DDA">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9C2DDA">
        <w:rPr>
          <w:rStyle w:val="Emphasis"/>
          <w:color w:val="000000" w:themeColor="text1"/>
          <w:highlight w:val="green"/>
        </w:rPr>
        <w:t xml:space="preserve">disgust, </w:t>
      </w:r>
      <w:proofErr w:type="gramStart"/>
      <w:r w:rsidRPr="009C2DDA">
        <w:rPr>
          <w:rStyle w:val="Emphasis"/>
          <w:color w:val="000000" w:themeColor="text1"/>
          <w:highlight w:val="green"/>
        </w:rPr>
        <w:t>shame</w:t>
      </w:r>
      <w:proofErr w:type="gramEnd"/>
      <w:r w:rsidRPr="009C2DDA">
        <w:rPr>
          <w:rStyle w:val="Emphasis"/>
          <w:color w:val="000000" w:themeColor="text1"/>
          <w:highlight w:val="green"/>
        </w:rPr>
        <w:t xml:space="preserv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04302C">
        <w:rPr>
          <w:color w:val="000000" w:themeColor="text1"/>
          <w:sz w:val="14"/>
        </w:rPr>
        <w:t>life like</w:t>
      </w:r>
      <w:proofErr w:type="gramEnd"/>
      <w:r w:rsidRPr="0004302C">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04302C">
        <w:rPr>
          <w:color w:val="000000" w:themeColor="text1"/>
          <w:sz w:val="14"/>
        </w:rPr>
        <w:t>civilising</w:t>
      </w:r>
      <w:proofErr w:type="spellEnd"/>
      <w:r w:rsidRPr="0004302C">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04302C">
        <w:rPr>
          <w:color w:val="000000" w:themeColor="text1"/>
          <w:sz w:val="14"/>
        </w:rPr>
        <w:t>naturalised</w:t>
      </w:r>
      <w:proofErr w:type="spellEnd"/>
      <w:r w:rsidRPr="0004302C">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04302C">
        <w:rPr>
          <w:color w:val="000000" w:themeColor="text1"/>
          <w:sz w:val="14"/>
        </w:rPr>
        <w:t>civilised</w:t>
      </w:r>
      <w:proofErr w:type="spellEnd"/>
      <w:r w:rsidRPr="0004302C">
        <w:rPr>
          <w:color w:val="000000" w:themeColor="text1"/>
          <w:sz w:val="14"/>
        </w:rPr>
        <w:t xml:space="preserve"> (yet as Elias points out, mythical and theoretically naive) world of homo </w:t>
      </w:r>
      <w:proofErr w:type="spellStart"/>
      <w:r w:rsidRPr="0004302C">
        <w:rPr>
          <w:color w:val="000000" w:themeColor="text1"/>
          <w:sz w:val="14"/>
        </w:rPr>
        <w:t>clausus</w:t>
      </w:r>
      <w:proofErr w:type="spellEnd"/>
      <w:r w:rsidRPr="0004302C">
        <w:rPr>
          <w:color w:val="000000" w:themeColor="text1"/>
          <w:sz w:val="14"/>
        </w:rPr>
        <w:t xml:space="preserve">. Crucial among these cultural practices was the nineteenth-century ‘freak show’ which is based on the ‘cardinal principle of </w:t>
      </w:r>
      <w:proofErr w:type="spellStart"/>
      <w:r w:rsidRPr="0004302C">
        <w:rPr>
          <w:color w:val="000000" w:themeColor="text1"/>
          <w:sz w:val="14"/>
        </w:rPr>
        <w:t>enfreakment</w:t>
      </w:r>
      <w:proofErr w:type="spellEnd"/>
      <w:r w:rsidRPr="0004302C">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04302C">
        <w:rPr>
          <w:color w:val="000000" w:themeColor="text1"/>
          <w:sz w:val="14"/>
        </w:rPr>
        <w:t>Kolnai</w:t>
      </w:r>
      <w:proofErr w:type="spellEnd"/>
      <w:r w:rsidRPr="0004302C">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04302C">
        <w:rPr>
          <w:color w:val="000000" w:themeColor="text1"/>
          <w:sz w:val="14"/>
        </w:rPr>
        <w:t>civilised</w:t>
      </w:r>
      <w:proofErr w:type="spellEnd"/>
      <w:r w:rsidRPr="0004302C">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04302C">
        <w:rPr>
          <w:color w:val="000000" w:themeColor="text1"/>
          <w:sz w:val="14"/>
        </w:rPr>
        <w:t>Winzer</w:t>
      </w:r>
      <w:proofErr w:type="spellEnd"/>
      <w:r w:rsidRPr="0004302C">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04302C">
        <w:rPr>
          <w:color w:val="000000" w:themeColor="text1"/>
          <w:sz w:val="14"/>
        </w:rPr>
        <w:t>civilising</w:t>
      </w:r>
      <w:proofErr w:type="spellEnd"/>
      <w:r w:rsidRPr="0004302C">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04302C">
        <w:rPr>
          <w:color w:val="000000" w:themeColor="text1"/>
          <w:sz w:val="14"/>
        </w:rPr>
        <w:t>colonises</w:t>
      </w:r>
      <w:proofErr w:type="spellEnd"/>
      <w:r w:rsidRPr="0004302C">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04302C">
        <w:rPr>
          <w:color w:val="000000" w:themeColor="text1"/>
          <w:sz w:val="14"/>
        </w:rPr>
        <w:t>normalisation</w:t>
      </w:r>
      <w:proofErr w:type="spellEnd"/>
      <w:r w:rsidRPr="0004302C">
        <w:rPr>
          <w:color w:val="000000" w:themeColor="text1"/>
          <w:sz w:val="14"/>
        </w:rPr>
        <w:t xml:space="preserve"> and </w:t>
      </w:r>
      <w:proofErr w:type="spellStart"/>
      <w:r w:rsidRPr="0004302C">
        <w:rPr>
          <w:color w:val="000000" w:themeColor="text1"/>
          <w:sz w:val="14"/>
        </w:rPr>
        <w:t>dehumanisation</w:t>
      </w:r>
      <w:proofErr w:type="spellEnd"/>
      <w:r w:rsidRPr="0004302C">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04302C">
        <w:rPr>
          <w:color w:val="000000" w:themeColor="text1"/>
          <w:sz w:val="14"/>
        </w:rPr>
        <w:t>compartmentalised</w:t>
      </w:r>
      <w:proofErr w:type="spellEnd"/>
      <w:r w:rsidRPr="0004302C">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04302C">
        <w:rPr>
          <w:rStyle w:val="Emphasis"/>
          <w:color w:val="000000" w:themeColor="text1"/>
        </w:rPr>
        <w:t xml:space="preserve">The stratifying binary of </w:t>
      </w:r>
      <w:r w:rsidRPr="009C2DDA">
        <w:rPr>
          <w:rStyle w:val="Emphasis"/>
          <w:color w:val="000000" w:themeColor="text1"/>
          <w:highlight w:val="green"/>
        </w:rPr>
        <w:t>disability</w:t>
      </w:r>
      <w:r w:rsidRPr="0004302C">
        <w:rPr>
          <w:rStyle w:val="Emphasis"/>
          <w:color w:val="000000" w:themeColor="text1"/>
        </w:rPr>
        <w:t xml:space="preserve">/non-disability and the </w:t>
      </w:r>
      <w:r w:rsidRPr="009C2DDA">
        <w:rPr>
          <w:rStyle w:val="Emphasis"/>
          <w:color w:val="000000" w:themeColor="text1"/>
          <w:highlight w:val="green"/>
        </w:rPr>
        <w:t>antagonism</w:t>
      </w:r>
      <w:r w:rsidRPr="0004302C">
        <w:rPr>
          <w:rStyle w:val="Emphasis"/>
          <w:color w:val="000000" w:themeColor="text1"/>
        </w:rPr>
        <w:t xml:space="preserve"> of the latter towards the former is </w:t>
      </w:r>
      <w:r w:rsidRPr="009C2DDA">
        <w:rPr>
          <w:rStyle w:val="Emphasis"/>
          <w:color w:val="000000" w:themeColor="text1"/>
          <w:highlight w:val="green"/>
        </w:rPr>
        <w:t>mediated</w:t>
      </w:r>
      <w:r w:rsidRPr="0004302C">
        <w:rPr>
          <w:rStyle w:val="Emphasis"/>
          <w:color w:val="000000" w:themeColor="text1"/>
        </w:rPr>
        <w:t xml:space="preserve"> and maintained, principally, </w:t>
      </w:r>
      <w:r w:rsidRPr="009C2DDA">
        <w:rPr>
          <w:rStyle w:val="Emphasis"/>
          <w:color w:val="000000" w:themeColor="text1"/>
          <w:highlight w:val="green"/>
        </w:rPr>
        <w:t>by</w:t>
      </w:r>
      <w:r w:rsidRPr="0004302C">
        <w:rPr>
          <w:rStyle w:val="Emphasis"/>
          <w:color w:val="000000" w:themeColor="text1"/>
        </w:rPr>
        <w:t xml:space="preserve"> the emotion of </w:t>
      </w:r>
      <w:r w:rsidRPr="009C2DDA">
        <w:rPr>
          <w:rStyle w:val="Emphasis"/>
          <w:color w:val="000000" w:themeColor="text1"/>
          <w:highlight w:val="green"/>
        </w:rPr>
        <w:t>disgust</w:t>
      </w:r>
      <w:r w:rsidRPr="0004302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04302C">
        <w:rPr>
          <w:rStyle w:val="Emphasis"/>
          <w:color w:val="000000" w:themeColor="text1"/>
        </w:rPr>
        <w:t xml:space="preserve">The body produced by ableism is </w:t>
      </w:r>
      <w:proofErr w:type="spellStart"/>
      <w:r w:rsidRPr="009C2DDA">
        <w:rPr>
          <w:rStyle w:val="Emphasis"/>
          <w:color w:val="000000" w:themeColor="text1"/>
          <w:highlight w:val="green"/>
        </w:rPr>
        <w:t>dequivalent</w:t>
      </w:r>
      <w:proofErr w:type="spellEnd"/>
      <w:r w:rsidRPr="009C2DDA">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9C2DDA">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04302C">
        <w:rPr>
          <w:color w:val="000000" w:themeColor="text1"/>
          <w:sz w:val="14"/>
        </w:rPr>
        <w:t xml:space="preserve">. It is the hygienic, aspirational body of </w:t>
      </w:r>
      <w:proofErr w:type="spellStart"/>
      <w:r w:rsidRPr="0004302C">
        <w:rPr>
          <w:color w:val="000000" w:themeColor="text1"/>
          <w:sz w:val="14"/>
        </w:rPr>
        <w:t>civilising</w:t>
      </w:r>
      <w:proofErr w:type="spellEnd"/>
      <w:r w:rsidRPr="0004302C">
        <w:rPr>
          <w:color w:val="000000" w:themeColor="text1"/>
          <w:sz w:val="14"/>
        </w:rPr>
        <w:t xml:space="preserve"> modernity. It is cast from the increasingly stringent norms and rules about emotional </w:t>
      </w:r>
      <w:proofErr w:type="spellStart"/>
      <w:r w:rsidRPr="0004302C">
        <w:rPr>
          <w:color w:val="000000" w:themeColor="text1"/>
          <w:sz w:val="14"/>
        </w:rPr>
        <w:t>behaviour</w:t>
      </w:r>
      <w:proofErr w:type="spellEnd"/>
      <w:r w:rsidRPr="0004302C">
        <w:rPr>
          <w:color w:val="000000" w:themeColor="text1"/>
          <w:sz w:val="14"/>
        </w:rPr>
        <w:t xml:space="preserve"> and bodily display that mark mundane social relations in the </w:t>
      </w:r>
      <w:proofErr w:type="spellStart"/>
      <w:r w:rsidRPr="0004302C">
        <w:rPr>
          <w:color w:val="000000" w:themeColor="text1"/>
          <w:sz w:val="14"/>
        </w:rPr>
        <w:t>lebenswelt</w:t>
      </w:r>
      <w:proofErr w:type="spellEnd"/>
      <w:r w:rsidRPr="0004302C">
        <w:rPr>
          <w:color w:val="000000" w:themeColor="text1"/>
          <w:sz w:val="14"/>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04302C">
        <w:rPr>
          <w:color w:val="000000" w:themeColor="text1"/>
          <w:sz w:val="14"/>
        </w:rPr>
        <w:t xml:space="preserve"> (</w:t>
      </w:r>
      <w:proofErr w:type="spellStart"/>
      <w:r w:rsidRPr="0004302C">
        <w:rPr>
          <w:color w:val="000000" w:themeColor="text1"/>
          <w:sz w:val="14"/>
        </w:rPr>
        <w:t>Shildrick</w:t>
      </w:r>
      <w:proofErr w:type="spellEnd"/>
      <w:r w:rsidRPr="0004302C">
        <w:rPr>
          <w:color w:val="000000" w:themeColor="text1"/>
          <w:sz w:val="14"/>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It has no grounding in the material world. It is a ‘body schema, a psychic construction of wholeness that … belies its own precariousness and vulnerability’ (</w:t>
      </w:r>
      <w:proofErr w:type="spellStart"/>
      <w:r w:rsidRPr="0004302C">
        <w:rPr>
          <w:color w:val="000000" w:themeColor="text1"/>
          <w:sz w:val="14"/>
        </w:rPr>
        <w:t>Shildrick</w:t>
      </w:r>
      <w:proofErr w:type="spellEnd"/>
      <w:r w:rsidRPr="0004302C">
        <w:rPr>
          <w:color w:val="000000" w:themeColor="text1"/>
          <w:sz w:val="14"/>
        </w:rPr>
        <w:t xml:space="preserve">, 2002: 79). It is a ‘body divorced from time and space; a thoroughly artificial affair’ (Mitchell and Snyder, 2000: 7), </w:t>
      </w:r>
      <w:r w:rsidRPr="0004302C">
        <w:rPr>
          <w:rStyle w:val="Emphasis"/>
          <w:color w:val="000000" w:themeColor="text1"/>
        </w:rPr>
        <w:t xml:space="preserve">the </w:t>
      </w:r>
      <w:r w:rsidRPr="009C2DDA">
        <w:rPr>
          <w:rStyle w:val="Emphasis"/>
          <w:color w:val="000000" w:themeColor="text1"/>
          <w:highlight w:val="green"/>
        </w:rPr>
        <w:t xml:space="preserve">epitome of </w:t>
      </w:r>
      <w:proofErr w:type="spellStart"/>
      <w:r w:rsidRPr="009C2DDA">
        <w:rPr>
          <w:rStyle w:val="Emphasis"/>
          <w:color w:val="000000" w:themeColor="text1"/>
          <w:highlight w:val="green"/>
        </w:rPr>
        <w:t>civilisation</w:t>
      </w:r>
      <w:proofErr w:type="spellEnd"/>
      <w:r w:rsidRPr="0004302C">
        <w:rPr>
          <w:rStyle w:val="Emphasis"/>
          <w:color w:val="000000" w:themeColor="text1"/>
        </w:rPr>
        <w:t xml:space="preserve">, </w:t>
      </w:r>
      <w:r w:rsidRPr="009C2DDA">
        <w:rPr>
          <w:rStyle w:val="Emphasis"/>
          <w:color w:val="000000" w:themeColor="text1"/>
          <w:highlight w:val="green"/>
        </w:rPr>
        <w:t>closed off</w:t>
      </w:r>
      <w:r w:rsidRPr="0004302C">
        <w:rPr>
          <w:rStyle w:val="Emphasis"/>
          <w:color w:val="000000" w:themeColor="text1"/>
        </w:rPr>
        <w:t xml:space="preserve"> from any </w:t>
      </w:r>
      <w:r w:rsidRPr="009C2DDA">
        <w:rPr>
          <w:rStyle w:val="Emphasis"/>
          <w:color w:val="000000" w:themeColor="text1"/>
          <w:highlight w:val="green"/>
        </w:rPr>
        <w:t>connection with</w:t>
      </w:r>
      <w:r w:rsidRPr="0004302C">
        <w:rPr>
          <w:rStyle w:val="Emphasis"/>
          <w:color w:val="000000" w:themeColor="text1"/>
        </w:rPr>
        <w:t xml:space="preserve"> the </w:t>
      </w:r>
      <w:r w:rsidRPr="009C2DDA">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9C2DDA">
        <w:rPr>
          <w:rStyle w:val="Emphasis"/>
          <w:color w:val="000000" w:themeColor="text1"/>
          <w:highlight w:val="green"/>
        </w:rPr>
        <w:t>Disability is the opposite</w:t>
      </w:r>
      <w:r w:rsidRPr="0004302C">
        <w:rPr>
          <w:rStyle w:val="Emphasis"/>
          <w:color w:val="000000" w:themeColor="text1"/>
        </w:rPr>
        <w:t xml:space="preserve"> of this ideal body, its ‘</w:t>
      </w:r>
      <w:r w:rsidRPr="009C2DDA">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04302C">
        <w:rPr>
          <w:color w:val="000000" w:themeColor="text1"/>
          <w:sz w:val="14"/>
        </w:rPr>
        <w:t>civilising</w:t>
      </w:r>
      <w:proofErr w:type="spellEnd"/>
      <w:r w:rsidRPr="0004302C">
        <w:rPr>
          <w:color w:val="000000" w:themeColor="text1"/>
          <w:sz w:val="14"/>
        </w:rPr>
        <w:t xml:space="preserve"> process (Elias, 2000: 114–19, 414–21). </w:t>
      </w:r>
      <w:r w:rsidRPr="0004302C">
        <w:rPr>
          <w:rStyle w:val="Emphasis"/>
          <w:color w:val="000000" w:themeColor="text1"/>
        </w:rPr>
        <w:t xml:space="preserve">Through ableism, </w:t>
      </w:r>
      <w:r w:rsidRPr="009C2DDA">
        <w:rPr>
          <w:rStyle w:val="Emphasis"/>
          <w:color w:val="000000" w:themeColor="text1"/>
          <w:highlight w:val="green"/>
        </w:rPr>
        <w:t>modernity</w:t>
      </w:r>
      <w:r w:rsidRPr="0004302C">
        <w:rPr>
          <w:rStyle w:val="Emphasis"/>
          <w:color w:val="000000" w:themeColor="text1"/>
        </w:rPr>
        <w:t xml:space="preserve"> has been able to </w:t>
      </w:r>
      <w:r w:rsidRPr="009C2DDA">
        <w:rPr>
          <w:rStyle w:val="Emphasis"/>
          <w:color w:val="000000" w:themeColor="text1"/>
          <w:highlight w:val="green"/>
        </w:rPr>
        <w:t xml:space="preserve">structure disability as </w:t>
      </w:r>
      <w:proofErr w:type="spellStart"/>
      <w:r w:rsidRPr="009C2DDA">
        <w:rPr>
          <w:rStyle w:val="Emphasis"/>
          <w:color w:val="000000" w:themeColor="text1"/>
          <w:highlight w:val="green"/>
        </w:rPr>
        <w:t>uncivilised</w:t>
      </w:r>
      <w:proofErr w:type="spellEnd"/>
      <w:r w:rsidRPr="0004302C">
        <w:rPr>
          <w:rStyle w:val="Emphasis"/>
          <w:color w:val="000000" w:themeColor="text1"/>
        </w:rPr>
        <w:t xml:space="preserve">, </w:t>
      </w:r>
      <w:r w:rsidRPr="009C2DDA">
        <w:rPr>
          <w:rStyle w:val="Emphasis"/>
          <w:color w:val="000000" w:themeColor="text1"/>
          <w:highlight w:val="green"/>
        </w:rPr>
        <w:t>outside</w:t>
      </w:r>
      <w:r w:rsidRPr="0004302C">
        <w:rPr>
          <w:rStyle w:val="Emphasis"/>
          <w:color w:val="000000" w:themeColor="text1"/>
        </w:rPr>
        <w:t xml:space="preserve"> or on the margins </w:t>
      </w:r>
      <w:r w:rsidRPr="009C2DDA">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9C2DDA">
        <w:rPr>
          <w:rStyle w:val="Emphasis"/>
          <w:color w:val="000000" w:themeColor="text1"/>
          <w:highlight w:val="green"/>
        </w:rPr>
        <w:t xml:space="preserve">homo </w:t>
      </w:r>
      <w:proofErr w:type="spellStart"/>
      <w:r w:rsidRPr="009C2DDA">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9C2DDA">
        <w:rPr>
          <w:rStyle w:val="Emphasis"/>
          <w:color w:val="000000" w:themeColor="text1"/>
          <w:highlight w:val="green"/>
        </w:rPr>
        <w:t>excluded</w:t>
      </w:r>
      <w:r w:rsidRPr="0004302C">
        <w:rPr>
          <w:rStyle w:val="Emphasis"/>
          <w:color w:val="000000" w:themeColor="text1"/>
        </w:rPr>
        <w:t xml:space="preserve"> </w:t>
      </w:r>
      <w:r w:rsidRPr="009C2DDA">
        <w:rPr>
          <w:rStyle w:val="Emphasis"/>
          <w:color w:val="000000" w:themeColor="text1"/>
          <w:highlight w:val="green"/>
        </w:rPr>
        <w:t>from</w:t>
      </w:r>
      <w:r w:rsidRPr="0004302C">
        <w:rPr>
          <w:rStyle w:val="Emphasis"/>
          <w:color w:val="000000" w:themeColor="text1"/>
        </w:rPr>
        <w:t xml:space="preserve"> the </w:t>
      </w:r>
      <w:r w:rsidRPr="009C2DDA">
        <w:rPr>
          <w:rStyle w:val="Emphasis"/>
          <w:color w:val="000000" w:themeColor="text1"/>
          <w:highlight w:val="green"/>
        </w:rPr>
        <w:t>human</w:t>
      </w:r>
      <w:r w:rsidRPr="0004302C">
        <w:rPr>
          <w:rStyle w:val="Emphasis"/>
          <w:color w:val="000000" w:themeColor="text1"/>
        </w:rPr>
        <w:t xml:space="preserve"> family. The distinction is, in itself, an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9C2DDA">
        <w:rPr>
          <w:rStyle w:val="Emphasis"/>
          <w:color w:val="000000" w:themeColor="text1"/>
          <w:highlight w:val="green"/>
        </w:rPr>
        <w:t>disgust</w:t>
      </w:r>
      <w:r w:rsidRPr="0004302C">
        <w:rPr>
          <w:rStyle w:val="Emphasis"/>
          <w:color w:val="000000" w:themeColor="text1"/>
        </w:rPr>
        <w:t xml:space="preserve">: a mediation </w:t>
      </w:r>
      <w:r w:rsidRPr="009C2DDA">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9C2DDA">
        <w:rPr>
          <w:rStyle w:val="Emphasis"/>
          <w:color w:val="000000" w:themeColor="text1"/>
          <w:highlight w:val="green"/>
        </w:rPr>
        <w:t>when</w:t>
      </w:r>
      <w:r w:rsidRPr="0004302C">
        <w:rPr>
          <w:rStyle w:val="Emphasis"/>
          <w:color w:val="000000" w:themeColor="text1"/>
        </w:rPr>
        <w:t xml:space="preserve"> the </w:t>
      </w:r>
      <w:r w:rsidRPr="009C2DDA">
        <w:rPr>
          <w:rStyle w:val="Emphasis"/>
          <w:color w:val="000000" w:themeColor="text1"/>
          <w:highlight w:val="green"/>
        </w:rPr>
        <w:t>human/animal boundary</w:t>
      </w:r>
      <w:r w:rsidRPr="0004302C">
        <w:rPr>
          <w:rStyle w:val="Emphasis"/>
          <w:color w:val="000000" w:themeColor="text1"/>
        </w:rPr>
        <w:t xml:space="preserve"> is </w:t>
      </w:r>
      <w:r w:rsidRPr="009C2DDA">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w:t>
      </w:r>
      <w:proofErr w:type="spellStart"/>
      <w:r w:rsidRPr="0004302C">
        <w:rPr>
          <w:color w:val="000000" w:themeColor="text1"/>
          <w:sz w:val="14"/>
        </w:rPr>
        <w:t>civilisation</w:t>
      </w:r>
      <w:proofErr w:type="spellEnd"/>
      <w:r w:rsidRPr="0004302C">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04302C">
        <w:rPr>
          <w:color w:val="000000" w:themeColor="text1"/>
          <w:sz w:val="14"/>
        </w:rPr>
        <w:t>pain</w:t>
      </w:r>
      <w:proofErr w:type="gramEnd"/>
      <w:r w:rsidRPr="0004302C">
        <w:rPr>
          <w:color w:val="000000" w:themeColor="text1"/>
          <w:sz w:val="14"/>
        </w:rPr>
        <w:t xml:space="preserve"> and disability as the repulsive woes of mortality rather than as the existential basis for community and communication. </w:t>
      </w:r>
      <w:proofErr w:type="spellStart"/>
      <w:r w:rsidRPr="0004302C">
        <w:rPr>
          <w:color w:val="000000" w:themeColor="text1"/>
          <w:sz w:val="14"/>
        </w:rPr>
        <w:t>Kolnai</w:t>
      </w:r>
      <w:proofErr w:type="spellEnd"/>
      <w:r w:rsidRPr="0004302C">
        <w:rPr>
          <w:color w:val="000000" w:themeColor="text1"/>
          <w:sz w:val="14"/>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04302C">
        <w:rPr>
          <w:color w:val="000000" w:themeColor="text1"/>
          <w:sz w:val="14"/>
        </w:rPr>
        <w:t xml:space="preserve">. Disability is put out, put away, hidden, </w:t>
      </w:r>
      <w:proofErr w:type="gramStart"/>
      <w:r w:rsidRPr="0004302C">
        <w:rPr>
          <w:color w:val="000000" w:themeColor="text1"/>
          <w:sz w:val="14"/>
        </w:rPr>
        <w:t>segregated</w:t>
      </w:r>
      <w:proofErr w:type="gramEnd"/>
      <w:r w:rsidRPr="0004302C">
        <w:rPr>
          <w:color w:val="000000" w:themeColor="text1"/>
          <w:sz w:val="14"/>
        </w:rPr>
        <w:t xml:space="preserve"> or transformed into its opposite, covered up by whatever medical or aesthetic techniques are available to achieve this end. </w:t>
      </w:r>
      <w:r w:rsidRPr="009C2DDA">
        <w:rPr>
          <w:rStyle w:val="Emphasis"/>
          <w:color w:val="000000" w:themeColor="text1"/>
          <w:highlight w:val="green"/>
        </w:rPr>
        <w:t>Any opportunity</w:t>
      </w:r>
      <w:r w:rsidRPr="0004302C">
        <w:rPr>
          <w:rStyle w:val="Emphasis"/>
          <w:color w:val="000000" w:themeColor="text1"/>
        </w:rPr>
        <w:t xml:space="preserve"> that </w:t>
      </w:r>
      <w:r w:rsidRPr="009C2DDA">
        <w:rPr>
          <w:rStyle w:val="Emphasis"/>
          <w:color w:val="000000" w:themeColor="text1"/>
          <w:highlight w:val="green"/>
        </w:rPr>
        <w:t>disability might have</w:t>
      </w:r>
      <w:r w:rsidRPr="0004302C">
        <w:rPr>
          <w:rStyle w:val="Emphasis"/>
          <w:color w:val="000000" w:themeColor="text1"/>
        </w:rPr>
        <w:t xml:space="preserve"> to take its place at the heart of </w:t>
      </w:r>
      <w:r w:rsidRPr="009C2DDA">
        <w:rPr>
          <w:rStyle w:val="Emphasis"/>
          <w:color w:val="000000" w:themeColor="text1"/>
          <w:highlight w:val="green"/>
        </w:rPr>
        <w:t>communication</w:t>
      </w:r>
      <w:r w:rsidRPr="0004302C">
        <w:rPr>
          <w:rStyle w:val="Emphasis"/>
          <w:color w:val="000000" w:themeColor="text1"/>
        </w:rPr>
        <w:t xml:space="preserve"> and community is </w:t>
      </w:r>
      <w:r w:rsidRPr="009C2DDA">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9C2DDA">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In fact, as Elias (2000) suggested, the making of ‘</w:t>
      </w:r>
      <w:proofErr w:type="spellStart"/>
      <w:r w:rsidRPr="0004302C">
        <w:rPr>
          <w:color w:val="000000" w:themeColor="text1"/>
          <w:sz w:val="14"/>
        </w:rPr>
        <w:t>civilised</w:t>
      </w:r>
      <w:proofErr w:type="spellEnd"/>
      <w:r w:rsidRPr="0004302C">
        <w:rPr>
          <w:color w:val="000000" w:themeColor="text1"/>
          <w:sz w:val="14"/>
        </w:rPr>
        <w:t xml:space="preserve">’ community and communication in modernity proceeds by exclusion and interdiction, by cutting out and hiding away whatever causes or might come to inspire </w:t>
      </w:r>
      <w:proofErr w:type="spellStart"/>
      <w:r w:rsidRPr="0004302C">
        <w:rPr>
          <w:color w:val="000000" w:themeColor="text1"/>
          <w:sz w:val="14"/>
        </w:rPr>
        <w:t>angar</w:t>
      </w:r>
      <w:proofErr w:type="spellEnd"/>
      <w:r w:rsidRPr="0004302C">
        <w:rPr>
          <w:color w:val="000000" w:themeColor="text1"/>
          <w:sz w:val="14"/>
        </w:rPr>
        <w:t xml:space="preserve"> (choking) or </w:t>
      </w:r>
      <w:proofErr w:type="spellStart"/>
      <w:r w:rsidRPr="0004302C">
        <w:rPr>
          <w:color w:val="000000" w:themeColor="text1"/>
          <w:sz w:val="14"/>
        </w:rPr>
        <w:t>anguista</w:t>
      </w:r>
      <w:proofErr w:type="spellEnd"/>
      <w:r w:rsidRPr="0004302C">
        <w:rPr>
          <w:color w:val="000000" w:themeColor="text1"/>
          <w:sz w:val="14"/>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9C2DDA">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w:t>
      </w:r>
      <w:proofErr w:type="spellStart"/>
      <w:r w:rsidRPr="0004302C">
        <w:rPr>
          <w:color w:val="000000" w:themeColor="text1"/>
          <w:sz w:val="14"/>
        </w:rPr>
        <w:t>Shildrick</w:t>
      </w:r>
      <w:proofErr w:type="spellEnd"/>
      <w:r w:rsidRPr="0004302C">
        <w:rPr>
          <w:color w:val="000000" w:themeColor="text1"/>
          <w:sz w:val="14"/>
        </w:rPr>
        <w:t xml:space="preserve">, 1997; </w:t>
      </w:r>
      <w:proofErr w:type="spellStart"/>
      <w:r w:rsidRPr="0004302C">
        <w:rPr>
          <w:color w:val="000000" w:themeColor="text1"/>
          <w:sz w:val="14"/>
        </w:rPr>
        <w:t>Kolnai</w:t>
      </w:r>
      <w:proofErr w:type="spellEnd"/>
      <w:r w:rsidRPr="0004302C">
        <w:rPr>
          <w:color w:val="000000" w:themeColor="text1"/>
          <w:sz w:val="14"/>
        </w:rPr>
        <w:t>, 2004), the fact that we cannot contain ourselves within our own boundaries and the shame and embarrassment that the ‘</w:t>
      </w:r>
      <w:proofErr w:type="spellStart"/>
      <w:r w:rsidRPr="0004302C">
        <w:rPr>
          <w:color w:val="000000" w:themeColor="text1"/>
          <w:sz w:val="14"/>
        </w:rPr>
        <w:t>civilising</w:t>
      </w:r>
      <w:proofErr w:type="spellEnd"/>
      <w:r w:rsidRPr="0004302C">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9C2DDA">
        <w:rPr>
          <w:rStyle w:val="Emphasis"/>
          <w:color w:val="000000" w:themeColor="text1"/>
          <w:highlight w:val="green"/>
        </w:rPr>
        <w:t>Modern history</w:t>
      </w:r>
      <w:r w:rsidRPr="0004302C">
        <w:rPr>
          <w:rStyle w:val="Emphasis"/>
          <w:color w:val="000000" w:themeColor="text1"/>
        </w:rPr>
        <w:t xml:space="preserve"> helps to </w:t>
      </w:r>
      <w:r w:rsidRPr="009C2DDA">
        <w:rPr>
          <w:rStyle w:val="Emphasis"/>
          <w:color w:val="000000" w:themeColor="text1"/>
          <w:highlight w:val="green"/>
        </w:rPr>
        <w:t>make</w:t>
      </w:r>
      <w:r w:rsidRPr="0004302C">
        <w:rPr>
          <w:rStyle w:val="Emphasis"/>
          <w:color w:val="000000" w:themeColor="text1"/>
        </w:rPr>
        <w:t xml:space="preserve"> this object of </w:t>
      </w:r>
      <w:r w:rsidRPr="009C2DDA">
        <w:rPr>
          <w:rStyle w:val="Emphasis"/>
          <w:color w:val="000000" w:themeColor="text1"/>
          <w:highlight w:val="green"/>
        </w:rPr>
        <w:t>disgust</w:t>
      </w:r>
      <w:r w:rsidRPr="0004302C">
        <w:rPr>
          <w:rStyle w:val="Emphasis"/>
          <w:color w:val="000000" w:themeColor="text1"/>
        </w:rPr>
        <w:t xml:space="preserve"> more </w:t>
      </w:r>
      <w:r w:rsidRPr="009C2DDA">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04302C">
        <w:rPr>
          <w:color w:val="000000" w:themeColor="text1"/>
          <w:sz w:val="14"/>
        </w:rPr>
        <w:t xml:space="preserve"> It warns them of the presence of possible contaminants (Miller, 1997). Consequently, </w:t>
      </w:r>
      <w:proofErr w:type="gramStart"/>
      <w:r w:rsidRPr="0004302C">
        <w:rPr>
          <w:color w:val="000000" w:themeColor="text1"/>
          <w:sz w:val="14"/>
        </w:rPr>
        <w:t>psychological</w:t>
      </w:r>
      <w:proofErr w:type="gramEnd"/>
      <w:r w:rsidRPr="0004302C">
        <w:rPr>
          <w:color w:val="000000" w:themeColor="text1"/>
          <w:sz w:val="14"/>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9C2DDA">
        <w:rPr>
          <w:rStyle w:val="Emphasis"/>
          <w:color w:val="000000" w:themeColor="text1"/>
          <w:highlight w:val="green"/>
        </w:rPr>
        <w:t>emotional fuel of ableism</w:t>
      </w:r>
      <w:r w:rsidRPr="0004302C">
        <w:rPr>
          <w:color w:val="000000" w:themeColor="text1"/>
          <w:sz w:val="14"/>
        </w:rPr>
        <w:t xml:space="preserve">. The threat posed by </w:t>
      </w:r>
      <w:proofErr w:type="gramStart"/>
      <w:r w:rsidRPr="0004302C">
        <w:rPr>
          <w:color w:val="000000" w:themeColor="text1"/>
          <w:sz w:val="14"/>
        </w:rPr>
        <w:t>ourselves</w:t>
      </w:r>
      <w:proofErr w:type="gramEnd"/>
      <w:r w:rsidRPr="0004302C">
        <w:rPr>
          <w:color w:val="000000" w:themeColor="text1"/>
          <w:sz w:val="14"/>
        </w:rPr>
        <w:t xml:space="preserve"> to ourselves (and projected onto others), the threat of our ‘</w:t>
      </w:r>
      <w:proofErr w:type="spellStart"/>
      <w:r w:rsidRPr="0004302C">
        <w:rPr>
          <w:color w:val="000000" w:themeColor="text1"/>
          <w:sz w:val="14"/>
        </w:rPr>
        <w:t>bodiliness</w:t>
      </w:r>
      <w:proofErr w:type="spellEnd"/>
      <w:r w:rsidRPr="0004302C">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9C2DDA">
        <w:rPr>
          <w:rStyle w:val="Emphasis"/>
          <w:color w:val="000000" w:themeColor="text1"/>
          <w:highlight w:val="green"/>
        </w:rPr>
        <w:t>sociogenesis</w:t>
      </w:r>
      <w:r w:rsidRPr="0004302C">
        <w:rPr>
          <w:rStyle w:val="Emphasis"/>
          <w:color w:val="000000" w:themeColor="text1"/>
        </w:rPr>
        <w:t xml:space="preserve"> that will </w:t>
      </w:r>
      <w:r w:rsidRPr="009C2DDA">
        <w:rPr>
          <w:rStyle w:val="Emphasis"/>
          <w:color w:val="000000" w:themeColor="text1"/>
          <w:highlight w:val="green"/>
        </w:rPr>
        <w:t>either do away with it or ‘make it better’</w:t>
      </w:r>
      <w:r w:rsidRPr="0004302C">
        <w:rPr>
          <w:rStyle w:val="Emphasis"/>
          <w:color w:val="000000" w:themeColor="text1"/>
        </w:rPr>
        <w:t>.</w:t>
      </w:r>
    </w:p>
    <w:p w14:paraId="54C4F0CF" w14:textId="77777777" w:rsidR="00C94919" w:rsidRPr="003C0707" w:rsidRDefault="00C94919" w:rsidP="00C94919">
      <w:pPr>
        <w:pStyle w:val="Heading4"/>
      </w:pPr>
      <w:r>
        <w:t xml:space="preserve">The 1AC method is compatible with a form of </w:t>
      </w:r>
      <w:r w:rsidRPr="003C0707">
        <w:t>conspiratorial communism – it’s the only solution</w:t>
      </w:r>
      <w:r>
        <w:t xml:space="preserve"> to neoliberalism.</w:t>
      </w:r>
    </w:p>
    <w:p w14:paraId="2257164F" w14:textId="77777777" w:rsidR="00C94919" w:rsidRPr="003C0707" w:rsidRDefault="00C94919" w:rsidP="00C94919">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6" w:history="1">
        <w:r w:rsidRPr="003C0707">
          <w:rPr>
            <w:rStyle w:val="Hyperlink"/>
            <w:sz w:val="16"/>
            <w:szCs w:val="18"/>
          </w:rPr>
          <w:t>https://track5.mixtape.moe/frhirn.pdf</w:t>
        </w:r>
      </w:hyperlink>
      <w:r w:rsidRPr="003C0707">
        <w:rPr>
          <w:sz w:val="16"/>
          <w:szCs w:val="18"/>
        </w:rPr>
        <w:t>) SJBE</w:t>
      </w:r>
    </w:p>
    <w:p w14:paraId="01FF97C4" w14:textId="77777777" w:rsidR="00C94919" w:rsidRDefault="00C94919" w:rsidP="00C94919">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456DDD1F" w14:textId="77777777" w:rsidR="00C94919" w:rsidRDefault="00C94919" w:rsidP="00C94919">
      <w:pPr>
        <w:pStyle w:val="Heading4"/>
      </w:pPr>
      <w:r>
        <w:t>Disability controls proximate cause to justification of class-based inequality – monstrosity through disgust and dehumanization explains justification for exploitation and enforcing superiority over the working class.</w:t>
      </w:r>
    </w:p>
    <w:p w14:paraId="22C8BA78" w14:textId="77777777" w:rsidR="00C94919" w:rsidRPr="00B15E97" w:rsidRDefault="00C94919" w:rsidP="00C94919">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3EEDBAE3" w14:textId="377C9DEF" w:rsidR="007922B7" w:rsidRPr="000302D4" w:rsidRDefault="00C94919" w:rsidP="007922B7">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EE2F8D">
        <w:rPr>
          <w:rStyle w:val="Emphasis"/>
          <w:highlight w:val="green"/>
        </w:rPr>
        <w:t>disgust</w:t>
      </w:r>
      <w:r w:rsidRPr="00B15E97">
        <w:rPr>
          <w:rStyle w:val="Emphasis"/>
        </w:rPr>
        <w:t xml:space="preserve"> has </w:t>
      </w:r>
      <w:r w:rsidRPr="00EE2F8D">
        <w:rPr>
          <w:rStyle w:val="Emphasis"/>
          <w:highlight w:val="green"/>
        </w:rPr>
        <w:t>promulgated public discussions on people reliant on welfare</w:t>
      </w:r>
      <w:r w:rsidRPr="00B15E97">
        <w:rPr>
          <w:rStyle w:val="Emphasis"/>
        </w:rPr>
        <w:t xml:space="preserve"> and the </w:t>
      </w:r>
      <w:r w:rsidRPr="00EE2F8D">
        <w:rPr>
          <w:rStyle w:val="Emphasis"/>
          <w:highlight w:val="green"/>
        </w:rPr>
        <w:t>ways in which they have been positioned</w:t>
      </w:r>
      <w:r w:rsidRPr="00B15E97">
        <w:rPr>
          <w:rStyle w:val="Emphasis"/>
        </w:rPr>
        <w:t xml:space="preserve"> in public discourse </w:t>
      </w:r>
      <w:r w:rsidRPr="00EE2F8D">
        <w:rPr>
          <w:rStyle w:val="Emphasis"/>
          <w:highlight w:val="green"/>
        </w:rPr>
        <w:t>as</w:t>
      </w:r>
      <w:r w:rsidRPr="00B15E97">
        <w:rPr>
          <w:rStyle w:val="Emphasis"/>
        </w:rPr>
        <w:t xml:space="preserve"> the </w:t>
      </w:r>
      <w:r w:rsidRPr="00EE2F8D">
        <w:rPr>
          <w:rStyle w:val="Emphasis"/>
          <w:highlight w:val="green"/>
        </w:rPr>
        <w:t>abject</w:t>
      </w:r>
      <w:r w:rsidRPr="00B15E97">
        <w:rPr>
          <w:rStyle w:val="Emphasis"/>
        </w:rPr>
        <w:t xml:space="preserve">, the </w:t>
      </w:r>
      <w:r w:rsidRPr="00EE2F8D">
        <w:rPr>
          <w:rStyle w:val="Emphasis"/>
          <w:highlight w:val="green"/>
        </w:rPr>
        <w:t>monstrous</w:t>
      </w:r>
      <w:r w:rsidRPr="00B15E97">
        <w:rPr>
          <w:rStyle w:val="Emphasis"/>
        </w:rPr>
        <w:t xml:space="preserve"> and the </w:t>
      </w:r>
      <w:r w:rsidRPr="00EE2F8D">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EE2F8D">
        <w:rPr>
          <w:rStyle w:val="Emphasis"/>
          <w:highlight w:val="green"/>
        </w:rPr>
        <w:t>disgusting play</w:t>
      </w:r>
      <w:r w:rsidRPr="00B15E97">
        <w:rPr>
          <w:rStyle w:val="Emphasis"/>
        </w:rPr>
        <w:t xml:space="preserve"> a </w:t>
      </w:r>
      <w:r w:rsidRPr="00EE2F8D">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EE2F8D">
        <w:rPr>
          <w:rStyle w:val="Emphasis"/>
          <w:highlight w:val="green"/>
        </w:rPr>
        <w:t>inscription</w:t>
      </w:r>
      <w:r w:rsidRPr="00B15E97">
        <w:rPr>
          <w:rStyle w:val="Emphasis"/>
        </w:rPr>
        <w:t xml:space="preserve"> is always </w:t>
      </w:r>
      <w:r w:rsidRPr="00EE2F8D">
        <w:rPr>
          <w:rStyle w:val="Emphasis"/>
          <w:highlight w:val="green"/>
        </w:rPr>
        <w:t>situated against</w:t>
      </w:r>
      <w:r w:rsidRPr="00B15E97">
        <w:rPr>
          <w:rStyle w:val="Emphasis"/>
        </w:rPr>
        <w:t xml:space="preserve"> the </w:t>
      </w:r>
      <w:r w:rsidRPr="00EE2F8D">
        <w:rPr>
          <w:rStyle w:val="Emphasis"/>
          <w:highlight w:val="green"/>
        </w:rPr>
        <w:t>respectable middle class</w:t>
      </w:r>
      <w:r w:rsidRPr="00B15E97">
        <w:rPr>
          <w:rStyle w:val="Emphasis"/>
        </w:rPr>
        <w:t xml:space="preserve">, as a means of </w:t>
      </w:r>
      <w:r w:rsidRPr="00EE2F8D">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EE2F8D">
        <w:rPr>
          <w:rStyle w:val="Emphasis"/>
          <w:highlight w:val="green"/>
        </w:rPr>
        <w:t>disadvantaged</w:t>
      </w:r>
      <w:r w:rsidRPr="00B15E97">
        <w:rPr>
          <w:rStyle w:val="Emphasis"/>
        </w:rPr>
        <w:t xml:space="preserve">, </w:t>
      </w:r>
      <w:r w:rsidRPr="00EE2F8D">
        <w:rPr>
          <w:rStyle w:val="Emphasis"/>
          <w:highlight w:val="green"/>
        </w:rPr>
        <w:t>such as disabled people under</w:t>
      </w:r>
      <w:r w:rsidRPr="00B15E97">
        <w:rPr>
          <w:rStyle w:val="Emphasis"/>
        </w:rPr>
        <w:t xml:space="preserve"> </w:t>
      </w:r>
      <w:r w:rsidRPr="00EE2F8D">
        <w:rPr>
          <w:rStyle w:val="Emphasis"/>
          <w:highlight w:val="green"/>
        </w:rPr>
        <w:t>neoliberal</w:t>
      </w:r>
      <w:r w:rsidRPr="00B15E97">
        <w:rPr>
          <w:rStyle w:val="Emphasis"/>
        </w:rPr>
        <w:t xml:space="preserve"> regulatory </w:t>
      </w:r>
      <w:r w:rsidRPr="00EE2F8D">
        <w:rPr>
          <w:rStyle w:val="Emphasis"/>
          <w:highlight w:val="green"/>
        </w:rPr>
        <w:t>regimes</w:t>
      </w:r>
      <w:r w:rsidRPr="00B15E97">
        <w:rPr>
          <w:sz w:val="14"/>
        </w:rPr>
        <w:t xml:space="preserve">. Haylett suggests that ―this </w:t>
      </w:r>
      <w:r w:rsidRPr="00B15E97">
        <w:rPr>
          <w:rStyle w:val="Emphasis"/>
        </w:rPr>
        <w:t xml:space="preserve">discourse </w:t>
      </w:r>
      <w:r w:rsidRPr="00EE2F8D">
        <w:rPr>
          <w:rStyle w:val="Emphasis"/>
          <w:highlight w:val="green"/>
        </w:rPr>
        <w:t>solidifies</w:t>
      </w:r>
      <w:r w:rsidRPr="00B15E97">
        <w:rPr>
          <w:rStyle w:val="Emphasis"/>
        </w:rPr>
        <w:t xml:space="preserve"> liberal middle-class </w:t>
      </w:r>
      <w:r w:rsidRPr="00EE2F8D">
        <w:rPr>
          <w:rStyle w:val="Emphasis"/>
          <w:highlight w:val="green"/>
        </w:rPr>
        <w:t>claims to</w:t>
      </w:r>
      <w:r w:rsidRPr="00B15E97">
        <w:rPr>
          <w:rStyle w:val="Emphasis"/>
        </w:rPr>
        <w:t xml:space="preserve"> moral and cultural </w:t>
      </w:r>
      <w:r w:rsidRPr="00EE2F8D">
        <w:rPr>
          <w:rStyle w:val="Emphasis"/>
          <w:highlight w:val="green"/>
        </w:rPr>
        <w:t>superiority over others</w:t>
      </w:r>
      <w:r w:rsidRPr="00B15E97">
        <w:rPr>
          <w:rStyle w:val="Emphasis"/>
        </w:rPr>
        <w:t>, it is culturally imperialist</w:t>
      </w:r>
      <w:r w:rsidRPr="00B15E97">
        <w:rPr>
          <w:sz w:val="14"/>
        </w:rPr>
        <w:t>‖ ([48], p. 366)</w:t>
      </w:r>
    </w:p>
    <w:sectPr w:rsidR="007922B7" w:rsidRPr="000302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1D3A81"/>
    <w:multiLevelType w:val="hybridMultilevel"/>
    <w:tmpl w:val="642A3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43269344"/>
    <w:docVar w:name="VerbatimVersion" w:val="5.1"/>
  </w:docVars>
  <w:rsids>
    <w:rsidRoot w:val="00EC2A65"/>
    <w:rsid w:val="000139A3"/>
    <w:rsid w:val="000302D4"/>
    <w:rsid w:val="000E0007"/>
    <w:rsid w:val="00100833"/>
    <w:rsid w:val="00104529"/>
    <w:rsid w:val="00105942"/>
    <w:rsid w:val="00107396"/>
    <w:rsid w:val="00120C5D"/>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7C5A"/>
    <w:rsid w:val="00407037"/>
    <w:rsid w:val="004605D6"/>
    <w:rsid w:val="004C60E8"/>
    <w:rsid w:val="004E3579"/>
    <w:rsid w:val="004E728B"/>
    <w:rsid w:val="004F39E0"/>
    <w:rsid w:val="00537BD5"/>
    <w:rsid w:val="0057268A"/>
    <w:rsid w:val="005D2912"/>
    <w:rsid w:val="006065BD"/>
    <w:rsid w:val="00645FA9"/>
    <w:rsid w:val="00647866"/>
    <w:rsid w:val="00661DE5"/>
    <w:rsid w:val="00665003"/>
    <w:rsid w:val="006A2AD0"/>
    <w:rsid w:val="006C2375"/>
    <w:rsid w:val="006D4ECC"/>
    <w:rsid w:val="00722258"/>
    <w:rsid w:val="007243E5"/>
    <w:rsid w:val="00766EA0"/>
    <w:rsid w:val="007922B7"/>
    <w:rsid w:val="007A2226"/>
    <w:rsid w:val="007F5B66"/>
    <w:rsid w:val="00823A1C"/>
    <w:rsid w:val="00845B9D"/>
    <w:rsid w:val="00860984"/>
    <w:rsid w:val="008B3ECB"/>
    <w:rsid w:val="008B4E85"/>
    <w:rsid w:val="008C1B2E"/>
    <w:rsid w:val="009120F2"/>
    <w:rsid w:val="0091627E"/>
    <w:rsid w:val="009415C9"/>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63DC"/>
    <w:rsid w:val="00C83417"/>
    <w:rsid w:val="00C94919"/>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2A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9698"/>
  <w15:chartTrackingRefBased/>
  <w15:docId w15:val="{22972EBD-6FFA-4105-986A-B4B33A179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02D4"/>
    <w:rPr>
      <w:rFonts w:ascii="Calibri" w:hAnsi="Calibri"/>
    </w:rPr>
  </w:style>
  <w:style w:type="paragraph" w:styleId="Heading1">
    <w:name w:val="heading 1"/>
    <w:aliases w:val="Pocket"/>
    <w:basedOn w:val="Normal"/>
    <w:next w:val="Normal"/>
    <w:link w:val="Heading1Char"/>
    <w:qFormat/>
    <w:rsid w:val="000302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02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0302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0302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02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02D4"/>
  </w:style>
  <w:style w:type="character" w:customStyle="1" w:styleId="Heading1Char">
    <w:name w:val="Heading 1 Char"/>
    <w:aliases w:val="Pocket Char"/>
    <w:basedOn w:val="DefaultParagraphFont"/>
    <w:link w:val="Heading1"/>
    <w:rsid w:val="000302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02D4"/>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302D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0302D4"/>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0302D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302D4"/>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0302D4"/>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0302D4"/>
    <w:rPr>
      <w:color w:val="auto"/>
      <w:u w:val="none"/>
    </w:rPr>
  </w:style>
  <w:style w:type="character" w:styleId="FollowedHyperlink">
    <w:name w:val="FollowedHyperlink"/>
    <w:basedOn w:val="DefaultParagraphFont"/>
    <w:uiPriority w:val="99"/>
    <w:semiHidden/>
    <w:unhideWhenUsed/>
    <w:rsid w:val="000302D4"/>
    <w:rPr>
      <w:color w:val="auto"/>
      <w:u w:val="none"/>
    </w:rPr>
  </w:style>
  <w:style w:type="paragraph" w:customStyle="1" w:styleId="textbold">
    <w:name w:val="text bold"/>
    <w:basedOn w:val="Normal"/>
    <w:link w:val="Emphasis"/>
    <w:uiPriority w:val="7"/>
    <w:qFormat/>
    <w:rsid w:val="00EC2A65"/>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C363DC"/>
    <w:rPr>
      <w:rFonts w:eastAsia="Calibri"/>
      <w:sz w:val="14"/>
    </w:rPr>
  </w:style>
  <w:style w:type="character" w:customStyle="1" w:styleId="SmalltextChar">
    <w:name w:val="Small text Char"/>
    <w:aliases w:val="Quote Char,Quote1 Char1"/>
    <w:link w:val="Smalltext"/>
    <w:rsid w:val="00C363DC"/>
    <w:rPr>
      <w:rFonts w:ascii="Calibri" w:eastAsia="Calibri" w:hAnsi="Calibri"/>
      <w:sz w:val="14"/>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C949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7922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112</TotalTime>
  <Pages>1</Pages>
  <Words>12281</Words>
  <Characters>70006</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2022-02-05T19:08:00Z</dcterms:created>
  <dcterms:modified xsi:type="dcterms:W3CDTF">2022-02-05T22:06:00Z</dcterms:modified>
</cp:coreProperties>
</file>