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BC7B3" w14:textId="70716342" w:rsidR="00A95652" w:rsidRDefault="00D75379" w:rsidP="00D75379">
      <w:pPr>
        <w:pStyle w:val="Heading1"/>
      </w:pPr>
      <w:r>
        <w:t xml:space="preserve">1AC vs </w:t>
      </w:r>
      <w:r w:rsidRPr="00D75379">
        <w:t>Scarsdale KS</w:t>
      </w:r>
    </w:p>
    <w:p w14:paraId="48F9D196" w14:textId="3B206239" w:rsidR="00D75379" w:rsidRDefault="00D75379" w:rsidP="00D75379">
      <w:pPr>
        <w:pStyle w:val="Heading2"/>
      </w:pPr>
      <w:r>
        <w:t>1AC</w:t>
      </w:r>
    </w:p>
    <w:p w14:paraId="646509EF" w14:textId="05AA2666" w:rsidR="00D75379" w:rsidRDefault="00D75379" w:rsidP="00D75379">
      <w:pPr>
        <w:pStyle w:val="Heading3"/>
      </w:pPr>
      <w:r>
        <w:t>R5</w:t>
      </w:r>
    </w:p>
    <w:p w14:paraId="3D8DBEA1" w14:textId="2488D57F" w:rsidR="00644C3B" w:rsidRDefault="00644C3B" w:rsidP="00644C3B">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01D6EF66" w14:textId="77777777" w:rsidR="00644C3B" w:rsidRDefault="00644C3B" w:rsidP="00644C3B">
      <w:proofErr w:type="spellStart"/>
      <w:r>
        <w:rPr>
          <w:rStyle w:val="Style13ptBold"/>
        </w:rPr>
        <w:t>Mollow</w:t>
      </w:r>
      <w:proofErr w:type="spellEnd"/>
      <w:r>
        <w:rPr>
          <w:rStyle w:val="Style13ptBold"/>
        </w:rPr>
        <w:t xml:space="preserve"> 15</w:t>
      </w:r>
      <w: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2DAAC56B" w14:textId="77777777" w:rsidR="00644C3B" w:rsidRDefault="00644C3B" w:rsidP="00644C3B">
      <w:pPr>
        <w:rPr>
          <w:sz w:val="16"/>
        </w:rPr>
      </w:pPr>
      <w:r>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Pr>
          <w:rStyle w:val="Emphasis"/>
          <w:highlight w:val="green"/>
        </w:rPr>
        <w:t>pity involves a</w:t>
      </w:r>
      <w:r>
        <w:rPr>
          <w:rStyle w:val="StyleUnderline"/>
        </w:rPr>
        <w:t xml:space="preserve"> complex affective </w:t>
      </w:r>
      <w:r>
        <w:rPr>
          <w:rStyle w:val="Emphasis"/>
          <w:highlight w:val="green"/>
        </w:rPr>
        <w:t>reaction to the</w:t>
      </w:r>
      <w:r>
        <w:rPr>
          <w:rStyle w:val="Emphasis"/>
        </w:rPr>
        <w:t xml:space="preserve"> suffering of someone else.</w:t>
      </w:r>
      <w:r>
        <w:rPr>
          <w:sz w:val="16"/>
        </w:rPr>
        <w:t xml:space="preserve"> </w:t>
      </w:r>
      <w:r>
        <w:rPr>
          <w:rStyle w:val="StyleUnderline"/>
        </w:rPr>
        <w:t xml:space="preserve">Primary pity entails a response to the image of another person </w:t>
      </w:r>
      <w:r>
        <w:rPr>
          <w:rStyle w:val="Emphasis"/>
        </w:rPr>
        <w:t>succumbing to</w:t>
      </w:r>
      <w:r>
        <w:rPr>
          <w:rStyle w:val="StyleUnderline"/>
        </w:rPr>
        <w:t xml:space="preserve"> what I have termed </w:t>
      </w:r>
      <w:r>
        <w:rPr>
          <w:rStyle w:val="Emphasis"/>
        </w:rPr>
        <w:t xml:space="preserve">the </w:t>
      </w:r>
      <w:r>
        <w:rPr>
          <w:rStyle w:val="Emphasis"/>
          <w:highlight w:val="green"/>
        </w:rPr>
        <w:t>“tragedy of disability.”</w:t>
      </w:r>
      <w:r>
        <w:rPr>
          <w:sz w:val="16"/>
        </w:rPr>
        <w:t xml:space="preserve">121 </w:t>
      </w:r>
      <w:r>
        <w:rPr>
          <w:rStyle w:val="Emphasis"/>
        </w:rPr>
        <w:t>Primary pity arises</w:t>
      </w:r>
      <w:r>
        <w:rPr>
          <w:sz w:val="16"/>
        </w:rPr>
        <w:t xml:space="preserve"> when one witnesses a fall of the self, a collapse of the ego; such falling is at once painful and pleasurable to observe. In other words, </w:t>
      </w:r>
      <w:r>
        <w:rPr>
          <w:rStyle w:val="StyleUnderline"/>
        </w:rPr>
        <w:t xml:space="preserve">primary pity could be described </w:t>
      </w:r>
      <w:r>
        <w:rPr>
          <w:rStyle w:val="Emphasis"/>
        </w:rPr>
        <w:t>as a vicarious experience of the tragedy of disability.</w:t>
      </w:r>
      <w:r>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Pr>
          <w:rStyle w:val="Emphasis"/>
        </w:rPr>
        <w:t>primary pity entails a mixing up of self and other such that the ego</w:t>
      </w:r>
      <w:r>
        <w:rPr>
          <w:rStyle w:val="StyleUnderline"/>
        </w:rPr>
        <w:t>, in becoming permeable to pain that</w:t>
      </w:r>
      <w:r>
        <w:rPr>
          <w:rStyle w:val="Emphasis"/>
        </w:rPr>
        <w:t xml:space="preserve"> may</w:t>
      </w:r>
      <w:r>
        <w:rPr>
          <w:rStyle w:val="StyleUnderline"/>
        </w:rPr>
        <w:t xml:space="preserve"> properly </w:t>
      </w:r>
      <w:r>
        <w:rPr>
          <w:rStyle w:val="Emphasis"/>
        </w:rPr>
        <w:t>belong to “someone else,”</w:t>
      </w:r>
      <w:r>
        <w:rPr>
          <w:sz w:val="16"/>
        </w:rPr>
        <w:t xml:space="preserve"> is profoundly threatened in its integrity. </w:t>
      </w:r>
      <w:r>
        <w:rPr>
          <w:rStyle w:val="Emphasis"/>
          <w:highlight w:val="green"/>
        </w:rPr>
        <w:t>Primary pity is</w:t>
      </w:r>
      <w:r>
        <w:rPr>
          <w:rStyle w:val="Emphasis"/>
        </w:rPr>
        <w:t xml:space="preserve"> that</w:t>
      </w:r>
      <w:r>
        <w:rPr>
          <w:rStyle w:val="StyleUnderline"/>
        </w:rPr>
        <w:t xml:space="preserve"> </w:t>
      </w:r>
      <w:r>
        <w:rPr>
          <w:rStyle w:val="Emphasis"/>
        </w:rPr>
        <w:t>intense pain</w:t>
      </w:r>
      <w:r>
        <w:rPr>
          <w:rStyle w:val="StyleUnderline"/>
        </w:rPr>
        <w:t xml:space="preserve">-pleasure complex </w:t>
      </w:r>
      <w:r>
        <w:rPr>
          <w:rStyle w:val="Emphasis"/>
        </w:rPr>
        <w:t>that</w:t>
      </w:r>
      <w:r>
        <w:rPr>
          <w:rStyle w:val="StyleUnderline"/>
        </w:rPr>
        <w:t xml:space="preserve"> is </w:t>
      </w:r>
      <w:r>
        <w:rPr>
          <w:rStyle w:val="Emphasis"/>
        </w:rPr>
        <w:t>provoked by the</w:t>
      </w:r>
      <w:r>
        <w:rPr>
          <w:rStyle w:val="StyleUnderline"/>
        </w:rPr>
        <w:t xml:space="preserve"> image of a </w:t>
      </w:r>
      <w:r>
        <w:rPr>
          <w:rStyle w:val="Emphasis"/>
        </w:rPr>
        <w:t>suffering other</w:t>
      </w:r>
      <w:r>
        <w:rPr>
          <w:rStyle w:val="StyleUnderline"/>
        </w:rPr>
        <w:t xml:space="preserve"> who</w:t>
      </w:r>
      <w:r>
        <w:rPr>
          <w:sz w:val="16"/>
        </w:rPr>
        <w:t xml:space="preserve">, it seems momentarily, both is and is not </w:t>
      </w:r>
      <w:proofErr w:type="gramStart"/>
      <w:r>
        <w:rPr>
          <w:sz w:val="16"/>
        </w:rPr>
        <w:t>one’s self</w:t>
      </w:r>
      <w:proofErr w:type="gramEnd"/>
      <w:r>
        <w:rPr>
          <w:sz w:val="16"/>
        </w:rPr>
        <w:t xml:space="preserve">. </w:t>
      </w:r>
      <w:r>
        <w:rPr>
          <w:rStyle w:val="Emphasis"/>
        </w:rPr>
        <w:t xml:space="preserve">This affective response can feel </w:t>
      </w:r>
      <w:r>
        <w:rPr>
          <w:rStyle w:val="Emphasis"/>
          <w:highlight w:val="green"/>
        </w:rPr>
        <w:t>unbearable</w:t>
      </w:r>
      <w:r>
        <w:rPr>
          <w:sz w:val="16"/>
        </w:rPr>
        <w:t xml:space="preserve">, as seen in </w:t>
      </w:r>
      <w:proofErr w:type="spellStart"/>
      <w:r>
        <w:rPr>
          <w:sz w:val="16"/>
        </w:rPr>
        <w:t>Siebers’s</w:t>
      </w:r>
      <w:proofErr w:type="spellEnd"/>
      <w:r>
        <w:rPr>
          <w:sz w:val="16"/>
        </w:rPr>
        <w:t xml:space="preserve"> formulation: one “cannot bear to look...but also cannot bear not to look.” </w:t>
      </w:r>
      <w:r>
        <w:rPr>
          <w:rStyle w:val="StyleUnderline"/>
        </w:rPr>
        <w:t>Primary pity is difficult to bear because it involves a drive toward disability</w:t>
      </w:r>
      <w:r>
        <w:rPr>
          <w:sz w:val="16"/>
        </w:rPr>
        <w:t xml:space="preserve"> (one cannot bear not to look), </w:t>
      </w:r>
      <w:r>
        <w:rPr>
          <w:rStyle w:val="StyleUnderline"/>
        </w:rPr>
        <w:t>which menaces the ego’s investments in health, pleasure, and control</w:t>
      </w:r>
      <w:r>
        <w:rPr>
          <w:sz w:val="16"/>
        </w:rPr>
        <w:t>—</w:t>
      </w:r>
      <w:r>
        <w:rPr>
          <w:rStyle w:val="Emphasis"/>
        </w:rPr>
        <w:t xml:space="preserve">because </w:t>
      </w:r>
      <w:r>
        <w:rPr>
          <w:rStyle w:val="Emphasis"/>
          <w:highlight w:val="green"/>
        </w:rPr>
        <w:t>to contemplate another person’s suffering is to</w:t>
      </w:r>
      <w:r>
        <w:rPr>
          <w:sz w:val="16"/>
        </w:rPr>
        <w:t xml:space="preserve"> confront the </w:t>
      </w:r>
      <w:r>
        <w:rPr>
          <w:rStyle w:val="Emphasis"/>
          <w:highlight w:val="green"/>
        </w:rPr>
        <w:t>question, “Could this happen to me?”</w:t>
      </w:r>
      <w:r>
        <w:rPr>
          <w:sz w:val="16"/>
        </w:rPr>
        <w:t xml:space="preserve"> Such a prospect, although frightening, may also be compelling; in this way, primary pity replicates the self-rupturing aspects of sexuality. Indeed, the </w:t>
      </w:r>
      <w:proofErr w:type="spellStart"/>
      <w:r>
        <w:rPr>
          <w:sz w:val="16"/>
        </w:rPr>
        <w:t>unbearability</w:t>
      </w:r>
      <w:proofErr w:type="spellEnd"/>
      <w:r>
        <w:rPr>
          <w:sz w:val="16"/>
        </w:rPr>
        <w:t xml:space="preserve"> of primary pity reflects its </w:t>
      </w:r>
      <w:proofErr w:type="spellStart"/>
      <w:r>
        <w:rPr>
          <w:sz w:val="16"/>
        </w:rPr>
        <w:t>coextensiveness</w:t>
      </w:r>
      <w:proofErr w:type="spellEnd"/>
      <w:r>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Pr>
          <w:sz w:val="16"/>
        </w:rPr>
        <w:t>Bersani</w:t>
      </w:r>
      <w:proofErr w:type="spellEnd"/>
      <w:r>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Pr>
          <w:sz w:val="16"/>
        </w:rPr>
        <w:t>self, because</w:t>
      </w:r>
      <w:proofErr w:type="gramEnd"/>
      <w:r>
        <w:rPr>
          <w:sz w:val="16"/>
        </w:rPr>
        <w:t xml:space="preserve"> it entails a fascination with the fantasy of a self in a state of disintegration or disablement. Secondary pity is something else, although it cannot wholly be differentiated from primary pity. </w:t>
      </w:r>
      <w:r>
        <w:rPr>
          <w:rStyle w:val="Emphasis"/>
          <w:highlight w:val="green"/>
        </w:rPr>
        <w:t>Secondary pity attempts to heal</w:t>
      </w:r>
      <w:r>
        <w:rPr>
          <w:rStyle w:val="Emphasis"/>
        </w:rPr>
        <w:t xml:space="preserve"> primary pity’s self-rupturing</w:t>
      </w:r>
      <w:r>
        <w:rPr>
          <w:rStyle w:val="StyleUnderline"/>
        </w:rPr>
        <w:t xml:space="preserve"> effects </w:t>
      </w:r>
      <w:r>
        <w:rPr>
          <w:rStyle w:val="Emphasis"/>
        </w:rPr>
        <w:t>by</w:t>
      </w:r>
      <w:r>
        <w:rPr>
          <w:rStyle w:val="StyleUnderline"/>
        </w:rPr>
        <w:t xml:space="preserve"> </w:t>
      </w:r>
      <w:r>
        <w:rPr>
          <w:rStyle w:val="Emphasis"/>
        </w:rPr>
        <w:t>converting primary pity into a feeling that is bearable.</w:t>
      </w:r>
      <w:r>
        <w:rPr>
          <w:sz w:val="16"/>
        </w:rPr>
        <w:t xml:space="preserve"> As with secondary narcissism, secondary pity involves </w:t>
      </w:r>
      <w:r>
        <w:rPr>
          <w:rStyle w:val="StyleUnderline"/>
        </w:rPr>
        <w:t xml:space="preserve">both </w:t>
      </w:r>
      <w:r>
        <w:rPr>
          <w:rStyle w:val="Emphasis"/>
        </w:rPr>
        <w:t>an attempt</w:t>
      </w:r>
      <w:r>
        <w:rPr>
          <w:rStyle w:val="StyleUnderline"/>
        </w:rPr>
        <w:t xml:space="preserve"> to get back to that ego-shattering state of painfully pleasurable primary pity, and at the same time </w:t>
      </w:r>
      <w:r>
        <w:rPr>
          <w:rStyle w:val="Emphasis"/>
        </w:rPr>
        <w:t>to defend</w:t>
      </w:r>
      <w:r>
        <w:rPr>
          <w:rStyle w:val="StyleUnderline"/>
        </w:rPr>
        <w:t xml:space="preserve"> against that threat to </w:t>
      </w:r>
      <w:r>
        <w:rPr>
          <w:rStyle w:val="Emphasis"/>
          <w:highlight w:val="green"/>
        </w:rPr>
        <w:t>the ego</w:t>
      </w:r>
      <w:r>
        <w:rPr>
          <w:rStyle w:val="Emphasis"/>
        </w:rPr>
        <w:t xml:space="preserve"> by aggrandizing</w:t>
      </w:r>
      <w:r>
        <w:rPr>
          <w:rStyle w:val="StyleUnderline"/>
        </w:rPr>
        <w:t xml:space="preserve"> oneself </w:t>
      </w:r>
      <w:r>
        <w:rPr>
          <w:rStyle w:val="Emphasis"/>
          <w:highlight w:val="green"/>
        </w:rPr>
        <w:t>at someone else’s expense</w:t>
      </w:r>
      <w:r>
        <w:rPr>
          <w:rStyle w:val="Emphasis"/>
        </w:rPr>
        <w:t>.</w:t>
      </w:r>
      <w:r>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Pr>
          <w:rStyle w:val="Emphasis"/>
        </w:rPr>
        <w:t>nondisabled people</w:t>
      </w:r>
      <w:r>
        <w:rPr>
          <w:sz w:val="16"/>
        </w:rPr>
        <w:t xml:space="preserve">) </w:t>
      </w:r>
      <w:r>
        <w:rPr>
          <w:rStyle w:val="Emphasis"/>
        </w:rPr>
        <w:t>could never endure such suffering.</w:t>
      </w:r>
      <w:r>
        <w:rPr>
          <w:sz w:val="16"/>
        </w:rPr>
        <w:t xml:space="preserve"> More commonly known in our culture simply as “pity,” </w:t>
      </w:r>
      <w:r>
        <w:rPr>
          <w:rStyle w:val="Emphasis"/>
        </w:rPr>
        <w:t>secondary pity</w:t>
      </w:r>
      <w:r>
        <w:rPr>
          <w:rStyle w:val="StyleUnderline"/>
        </w:rPr>
        <w:t xml:space="preserve"> encompasses our culture’s most clichéd reactions to disability: charity, tears, </w:t>
      </w:r>
      <w:r>
        <w:rPr>
          <w:rStyle w:val="Emphasis"/>
          <w:highlight w:val="green"/>
        </w:rPr>
        <w:t>and calls for a cure.</w:t>
      </w:r>
      <w:r>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Pr>
          <w:rStyle w:val="Emphasis"/>
        </w:rPr>
        <w:t>these affects enlarge the ego of the pitier</w:t>
      </w:r>
      <w:r>
        <w:rPr>
          <w:rStyle w:val="StyleUnderline"/>
        </w:rPr>
        <w:t xml:space="preserve"> or the narcissist </w:t>
      </w:r>
      <w:r>
        <w:rPr>
          <w:rStyle w:val="Emphasis"/>
        </w:rPr>
        <w:t>at the expense of someone else.</w:t>
      </w:r>
      <w:r>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Pr>
          <w:rStyle w:val="Emphasis"/>
          <w:highlight w:val="green"/>
        </w:rPr>
        <w:t>we feel primary pity and then</w:t>
      </w:r>
      <w:r>
        <w:rPr>
          <w:rStyle w:val="StyleUnderline"/>
        </w:rPr>
        <w:t>, almost before we can blink,</w:t>
      </w:r>
      <w:r>
        <w:rPr>
          <w:sz w:val="16"/>
        </w:rPr>
        <w:t xml:space="preserve"> </w:t>
      </w:r>
      <w:r>
        <w:rPr>
          <w:rStyle w:val="Emphasis"/>
          <w:highlight w:val="green"/>
        </w:rPr>
        <w:t>deny that we</w:t>
      </w:r>
      <w:r>
        <w:rPr>
          <w:rStyle w:val="Emphasis"/>
        </w:rPr>
        <w:t xml:space="preserve"> feel or </w:t>
      </w:r>
      <w:r>
        <w:rPr>
          <w:rStyle w:val="Emphasis"/>
          <w:highlight w:val="green"/>
        </w:rPr>
        <w:t>have felt it.</w:t>
      </w:r>
      <w:r>
        <w:rPr>
          <w:sz w:val="16"/>
        </w:rPr>
        <w:t xml:space="preserve"> The denial is understandable: </w:t>
      </w:r>
      <w:r>
        <w:rPr>
          <w:rStyle w:val="StyleUnderline"/>
        </w:rPr>
        <w:t>who wants to admit that one gets pleasure from the sight of another person’s suffering</w:t>
      </w:r>
      <w:r>
        <w:rPr>
          <w:sz w:val="16"/>
        </w:rPr>
        <w:t>—or, to make matters worse, that this pleasure derives in part from the specter of disability’s transferability, the possibility that this suffering could be—</w:t>
      </w:r>
      <w:proofErr w:type="gramStart"/>
      <w:r>
        <w:rPr>
          <w:sz w:val="16"/>
        </w:rPr>
        <w:t>and,</w:t>
      </w:r>
      <w:proofErr w:type="gramEnd"/>
      <w:r>
        <w:rPr>
          <w:sz w:val="16"/>
        </w:rPr>
        <w:t xml:space="preserve"> </w:t>
      </w:r>
      <w:proofErr w:type="spellStart"/>
      <w:r>
        <w:rPr>
          <w:sz w:val="16"/>
        </w:rPr>
        <w:t>fantasmatically</w:t>
      </w:r>
      <w:proofErr w:type="spellEnd"/>
      <w:r>
        <w:rPr>
          <w:sz w:val="16"/>
        </w:rPr>
        <w:t>, perhaps already is—an image of one’s own self undone?</w:t>
      </w:r>
    </w:p>
    <w:p w14:paraId="0B64578B" w14:textId="77777777" w:rsidR="00644C3B" w:rsidRDefault="00644C3B" w:rsidP="00644C3B">
      <w:pPr>
        <w:pStyle w:val="Heading4"/>
      </w:pPr>
      <w:r>
        <w:t xml:space="preserve">Debate is a sphere of “fiat” and “futurism” which reifies rehabilitative futurism where the signifier of the </w:t>
      </w:r>
      <w:proofErr w:type="spellStart"/>
      <w:r>
        <w:t>fantasmatic</w:t>
      </w:r>
      <w:proofErr w:type="spellEnd"/>
      <w:r>
        <w:t xml:space="preserve"> child is placed forward to eradicate and cure disability. When the question of disability arises, communicative projects such as debate are centered around solely optimism and trying to create the ‘better future’ – this obsession with optimism pathologizes the disabled Child that </w:t>
      </w:r>
      <w:r>
        <w:rPr>
          <w:u w:val="single"/>
        </w:rPr>
        <w:t xml:space="preserve">cannot </w:t>
      </w:r>
      <w:r>
        <w:t xml:space="preserve">be in the better future – this 1AC serves as an ‘perspective shift’ that differs from the current </w:t>
      </w:r>
      <w:r>
        <w:rPr>
          <w:u w:val="single"/>
        </w:rPr>
        <w:t>form</w:t>
      </w:r>
      <w:r>
        <w:t xml:space="preserve"> of how disability is presented – absent questioning the form of argumentation the content of argumentation becomes unethically flawed – thus, the role of the ballot is to disrupt biopolitical systems of productivity and futurity.</w:t>
      </w:r>
    </w:p>
    <w:p w14:paraId="237F266C" w14:textId="77777777" w:rsidR="00644C3B" w:rsidRDefault="00644C3B" w:rsidP="00644C3B">
      <w:pPr>
        <w:spacing w:line="276" w:lineRule="auto"/>
        <w:rPr>
          <w:b/>
          <w:sz w:val="16"/>
          <w:szCs w:val="16"/>
        </w:rPr>
      </w:pPr>
      <w:proofErr w:type="spellStart"/>
      <w:r>
        <w:rPr>
          <w:rStyle w:val="Heading4Char"/>
          <w:rFonts w:cs="Times New Roman"/>
        </w:rPr>
        <w:t>Mollow</w:t>
      </w:r>
      <w:proofErr w:type="spellEnd"/>
      <w:r>
        <w:rPr>
          <w:rStyle w:val="Heading4Char"/>
          <w:rFonts w:cs="Times New Roman"/>
        </w:rPr>
        <w:t xml:space="preserve"> 2</w:t>
      </w:r>
      <w:r>
        <w:rPr>
          <w:rStyle w:val="Style13ptBold"/>
          <w:szCs w:val="26"/>
        </w:rP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5FF1B62E" w14:textId="77777777" w:rsidR="00644C3B" w:rsidRDefault="00644C3B" w:rsidP="00644C3B">
      <w:pPr>
        <w:rPr>
          <w:sz w:val="16"/>
        </w:rPr>
      </w:pPr>
      <w:r>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Pr>
          <w:sz w:val="16"/>
        </w:rPr>
        <w:t>hear</w:t>
      </w:r>
      <w:proofErr w:type="spellEnd"/>
      <w:r>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Pr>
          <w:rStyle w:val="Emphasis"/>
          <w:highlight w:val="green"/>
        </w:rPr>
        <w:t>the</w:t>
      </w:r>
      <w:r>
        <w:rPr>
          <w:rStyle w:val="StyleUnderline"/>
        </w:rPr>
        <w:t xml:space="preserve"> disciplinary </w:t>
      </w:r>
      <w:r>
        <w:rPr>
          <w:rStyle w:val="Emphasis"/>
          <w:highlight w:val="green"/>
        </w:rPr>
        <w:t>image of the</w:t>
      </w:r>
      <w:r>
        <w:rPr>
          <w:rStyle w:val="StyleUnderline"/>
        </w:rPr>
        <w:t xml:space="preserve"> ‘innocent’ </w:t>
      </w:r>
      <w:r>
        <w:rPr>
          <w:rStyle w:val="Emphasis"/>
          <w:highlight w:val="green"/>
        </w:rPr>
        <w:t>Child” is inextricable</w:t>
      </w:r>
      <w:r>
        <w:rPr>
          <w:sz w:val="16"/>
        </w:rPr>
        <w:t xml:space="preserve"> not only from queerness but also </w:t>
      </w:r>
      <w:r>
        <w:rPr>
          <w:rStyle w:val="Emphasis"/>
          <w:highlight w:val="green"/>
        </w:rPr>
        <w:t>from disability</w:t>
      </w:r>
      <w:r>
        <w:rPr>
          <w:sz w:val="16"/>
        </w:rPr>
        <w:t xml:space="preserve"> (19). For example, </w:t>
      </w:r>
      <w:r>
        <w:rPr>
          <w:rStyle w:val="Emphasis"/>
          <w:highlight w:val="green"/>
        </w:rPr>
        <w:t>the Child is</w:t>
      </w:r>
      <w:r>
        <w:rPr>
          <w:rStyle w:val="StyleUnderline"/>
        </w:rPr>
        <w:t xml:space="preserve"> the centerpiece of the telethon, </w:t>
      </w:r>
      <w:r>
        <w:rPr>
          <w:rStyle w:val="Emphasis"/>
          <w:highlight w:val="green"/>
        </w:rPr>
        <w:t>a</w:t>
      </w:r>
      <w:r>
        <w:rPr>
          <w:rStyle w:val="StyleUnderline"/>
        </w:rPr>
        <w:t xml:space="preserve"> ritual </w:t>
      </w:r>
      <w:r>
        <w:rPr>
          <w:rStyle w:val="Emphasis"/>
          <w:highlight w:val="green"/>
        </w:rPr>
        <w:t>display of pity that demeans disabled people.</w:t>
      </w:r>
      <w:r>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Pr>
          <w:rStyle w:val="Emphasis"/>
          <w:highlight w:val="green"/>
        </w:rPr>
        <w:t>the Child makes an excellent alibi for ableism</w:t>
      </w:r>
      <w:r>
        <w:rPr>
          <w:rStyle w:val="StyleUnderline"/>
        </w:rPr>
        <w:t xml:space="preserve">, perhaps this is </w:t>
      </w:r>
      <w:r>
        <w:rPr>
          <w:rStyle w:val="Emphasis"/>
          <w:highlight w:val="green"/>
        </w:rPr>
        <w:t>because</w:t>
      </w:r>
      <w:r>
        <w:rPr>
          <w:rStyle w:val="StyleUnderline"/>
        </w:rPr>
        <w:t xml:space="preserve">, as Edelman points out, </w:t>
      </w:r>
      <w:r>
        <w:rPr>
          <w:rStyle w:val="Emphasis"/>
        </w:rPr>
        <w:t xml:space="preserve">the idea of </w:t>
      </w:r>
      <w:r>
        <w:rPr>
          <w:rStyle w:val="Emphasis"/>
          <w:highlight w:val="green"/>
        </w:rPr>
        <w:t>not fighting for</w:t>
      </w:r>
      <w:r>
        <w:rPr>
          <w:rStyle w:val="StyleUnderline"/>
        </w:rPr>
        <w:t xml:space="preserve"> this figure </w:t>
      </w:r>
      <w:r>
        <w:rPr>
          <w:rStyle w:val="Emphasis"/>
          <w:highlight w:val="green"/>
        </w:rPr>
        <w:t>is unthinkable.</w:t>
      </w:r>
      <w:r>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Pr>
          <w:rStyle w:val="Emphasis"/>
        </w:rPr>
        <w:t>why would</w:t>
      </w:r>
      <w:r>
        <w:rPr>
          <w:rStyle w:val="StyleUnderline"/>
        </w:rPr>
        <w:t xml:space="preserve"> any</w:t>
      </w:r>
      <w:r>
        <w:rPr>
          <w:rStyle w:val="Emphasis"/>
        </w:rPr>
        <w:t>one come out for disability,</w:t>
      </w:r>
      <w:r>
        <w:rPr>
          <w:rStyle w:val="StyleUnderline"/>
        </w:rPr>
        <w:t xml:space="preserve"> and so against the Child </w:t>
      </w:r>
      <w:r>
        <w:rPr>
          <w:rStyle w:val="Emphasis"/>
        </w:rPr>
        <w:t>who</w:t>
      </w:r>
      <w:r>
        <w:rPr>
          <w:rStyle w:val="StyleUnderline"/>
        </w:rPr>
        <w:t xml:space="preserve">, </w:t>
      </w:r>
      <w:r>
        <w:rPr>
          <w:rStyle w:val="Emphasis"/>
        </w:rPr>
        <w:t>without a cure, might never</w:t>
      </w:r>
      <w:r>
        <w:rPr>
          <w:rStyle w:val="StyleUnderline"/>
        </w:rPr>
        <w:t xml:space="preserve"> walk, might never lead a normal life, </w:t>
      </w:r>
      <w:r>
        <w:rPr>
          <w:rStyle w:val="Emphasis"/>
        </w:rPr>
        <w:t>might not</w:t>
      </w:r>
      <w:r>
        <w:rPr>
          <w:rStyle w:val="StyleUnderline"/>
        </w:rPr>
        <w:t xml:space="preserve"> even </w:t>
      </w:r>
      <w:r>
        <w:rPr>
          <w:rStyle w:val="Emphasis"/>
        </w:rPr>
        <w:t>have a future</w:t>
      </w:r>
      <w:r>
        <w:rPr>
          <w:rStyle w:val="StyleUnderline"/>
        </w:rPr>
        <w:t xml:space="preserve"> at all?</w:t>
      </w:r>
      <w:r>
        <w:rPr>
          <w:sz w:val="16"/>
        </w:rPr>
        <w:t xml:space="preserve"> </w:t>
      </w:r>
      <w:r>
        <w:rPr>
          <w:rStyle w:val="Emphasis"/>
          <w:highlight w:val="green"/>
        </w:rPr>
        <w:t>The logic</w:t>
      </w:r>
      <w:r>
        <w:rPr>
          <w:sz w:val="16"/>
        </w:rPr>
        <w:t xml:space="preserve"> </w:t>
      </w:r>
      <w:r>
        <w:rPr>
          <w:rStyle w:val="StyleUnderline"/>
        </w:rPr>
        <w:t xml:space="preserve">of the telethon, in other words, </w:t>
      </w:r>
      <w:r>
        <w:rPr>
          <w:rStyle w:val="Emphasis"/>
          <w:highlight w:val="green"/>
        </w:rPr>
        <w:t>relies on</w:t>
      </w:r>
      <w:r>
        <w:rPr>
          <w:rStyle w:val="StyleUnderline"/>
        </w:rPr>
        <w:t xml:space="preserve"> an ideology that might be defined as </w:t>
      </w:r>
      <w:r>
        <w:rPr>
          <w:rStyle w:val="Emphasis"/>
          <w:highlight w:val="green"/>
        </w:rPr>
        <w:t>“rehabilitative futurism,”</w:t>
      </w:r>
      <w:r>
        <w:rPr>
          <w:sz w:val="16"/>
        </w:rPr>
        <w:t xml:space="preserve"> a term that I coin to overlap and intersect with Edelman’s notion of “reproductive futurism.” If, as Edelman maintains, the future is envisaged in terms of a </w:t>
      </w:r>
      <w:proofErr w:type="spellStart"/>
      <w:r>
        <w:rPr>
          <w:sz w:val="16"/>
        </w:rPr>
        <w:t>fantasmatic</w:t>
      </w:r>
      <w:proofErr w:type="spellEnd"/>
      <w:r>
        <w:rPr>
          <w:sz w:val="16"/>
        </w:rPr>
        <w:t xml:space="preserve"> “Child,” then </w:t>
      </w:r>
      <w:r>
        <w:rPr>
          <w:rStyle w:val="Emphasis"/>
        </w:rPr>
        <w:t>the survival of this future-figured-as-Child is threatened by</w:t>
      </w:r>
      <w:r>
        <w:rPr>
          <w:sz w:val="16"/>
        </w:rPr>
        <w:t xml:space="preserve"> both queerness and </w:t>
      </w:r>
      <w:r>
        <w:rPr>
          <w:rStyle w:val="Emphasis"/>
        </w:rPr>
        <w:t xml:space="preserve">disability. </w:t>
      </w:r>
      <w:r>
        <w:rPr>
          <w:rStyle w:val="Emphasis"/>
          <w:highlight w:val="green"/>
        </w:rPr>
        <w:t>Futurity is</w:t>
      </w:r>
      <w:r>
        <w:rPr>
          <w:rStyle w:val="StyleUnderline"/>
        </w:rPr>
        <w:t xml:space="preserve"> habitually </w:t>
      </w:r>
      <w:r>
        <w:rPr>
          <w:rStyle w:val="Emphasis"/>
          <w:highlight w:val="green"/>
        </w:rPr>
        <w:t>imagined</w:t>
      </w:r>
      <w:r>
        <w:rPr>
          <w:rStyle w:val="StyleUnderline"/>
        </w:rPr>
        <w:t xml:space="preserve"> in terms </w:t>
      </w:r>
      <w:r>
        <w:rPr>
          <w:rStyle w:val="Emphasis"/>
          <w:highlight w:val="green"/>
        </w:rPr>
        <w:t>that</w:t>
      </w:r>
      <w:r>
        <w:rPr>
          <w:rStyle w:val="StyleUnderline"/>
        </w:rPr>
        <w:t xml:space="preserve"> fantasize </w:t>
      </w:r>
      <w:r>
        <w:rPr>
          <w:rStyle w:val="Emphasis"/>
          <w:highlight w:val="green"/>
        </w:rPr>
        <w:t>the eradication of disability</w:t>
      </w:r>
      <w:r>
        <w:rPr>
          <w:sz w:val="16"/>
        </w:rPr>
        <w:t xml:space="preserve">: </w:t>
      </w:r>
      <w:r>
        <w:rPr>
          <w:rStyle w:val="StyleUnderline"/>
        </w:rPr>
        <w:t>a recovery of a “crippled” or “hobbled” economy, a cure for society’s ills, an end to suffering and disease. Eugenic ideologies are also grounded in</w:t>
      </w:r>
      <w:r>
        <w:rPr>
          <w:sz w:val="16"/>
        </w:rPr>
        <w:t xml:space="preserve"> both reproductive and </w:t>
      </w:r>
      <w:r>
        <w:rPr>
          <w:rStyle w:val="StyleUnderline"/>
        </w:rPr>
        <w:t>rehabilitative futurism:</w:t>
      </w:r>
      <w:r>
        <w:rPr>
          <w:sz w:val="16"/>
        </w:rPr>
        <w:t xml:space="preserve"> procreation by the fit and </w:t>
      </w:r>
      <w:r>
        <w:rPr>
          <w:rStyle w:val="StyleUnderline"/>
        </w:rPr>
        <w:t>elimination of the disabled</w:t>
      </w:r>
      <w:r>
        <w:rPr>
          <w:sz w:val="16"/>
        </w:rPr>
        <w:t xml:space="preserve">, eugenicists promised, </w:t>
      </w:r>
      <w:r>
        <w:rPr>
          <w:rStyle w:val="Emphasis"/>
          <w:highlight w:val="green"/>
        </w:rPr>
        <w:t>would bring</w:t>
      </w:r>
      <w:r>
        <w:rPr>
          <w:rStyle w:val="StyleUnderline"/>
        </w:rPr>
        <w:t xml:space="preserve"> forth</w:t>
      </w:r>
      <w:r>
        <w:rPr>
          <w:rStyle w:val="Emphasis"/>
        </w:rPr>
        <w:t xml:space="preserve"> </w:t>
      </w:r>
      <w:r>
        <w:rPr>
          <w:rStyle w:val="Emphasis"/>
          <w:highlight w:val="green"/>
        </w:rPr>
        <w:t>a better future.</w:t>
      </w:r>
      <w:r>
        <w:rPr>
          <w:sz w:val="16"/>
        </w:rPr>
        <w:t>” (68-69)</w:t>
      </w:r>
    </w:p>
    <w:p w14:paraId="56E6DE59" w14:textId="77777777" w:rsidR="00644C3B" w:rsidRDefault="00644C3B" w:rsidP="00644C3B">
      <w:pPr>
        <w:pStyle w:val="Heading4"/>
        <w:rPr>
          <w:rFonts w:eastAsia="MS Gothic"/>
        </w:rPr>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71ECDBCA" w14:textId="77777777" w:rsidR="00644C3B" w:rsidRDefault="00644C3B" w:rsidP="00644C3B">
      <w:pPr>
        <w:spacing w:after="0"/>
      </w:pPr>
      <w:r>
        <w:rPr>
          <w:rStyle w:val="Style13ptBold"/>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w:t>
      </w:r>
      <w:r>
        <w:rPr>
          <w:sz w:val="16"/>
          <w:szCs w:val="16"/>
          <w:u w:val="single"/>
        </w:rPr>
        <w:t>BRACKETED FOR ABLEIST RHETORIC</w:t>
      </w:r>
      <w:r>
        <w:rPr>
          <w:sz w:val="16"/>
          <w:szCs w:val="16"/>
        </w:rPr>
        <w:t>] //Lex VM Recut by ACCS JM</w:t>
      </w:r>
    </w:p>
    <w:p w14:paraId="26B8BDF5" w14:textId="77777777" w:rsidR="00644C3B" w:rsidRDefault="00644C3B" w:rsidP="00644C3B">
      <w:pPr>
        <w:spacing w:line="276" w:lineRule="auto"/>
        <w:rPr>
          <w:color w:val="000000" w:themeColor="text1"/>
          <w:sz w:val="8"/>
          <w:szCs w:val="26"/>
        </w:rPr>
      </w:pPr>
      <w:r>
        <w:rPr>
          <w:color w:val="000000" w:themeColor="text1"/>
          <w:sz w:val="16"/>
          <w:szCs w:val="16"/>
        </w:rPr>
        <w:t xml:space="preserve">“Given that </w:t>
      </w:r>
      <w:r>
        <w:rPr>
          <w:rStyle w:val="Emphasis"/>
          <w:color w:val="000000" w:themeColor="text1"/>
        </w:rPr>
        <w:t>compulsory able-</w:t>
      </w:r>
      <w:proofErr w:type="spellStart"/>
      <w:r>
        <w:rPr>
          <w:rStyle w:val="Emphasis"/>
          <w:color w:val="000000" w:themeColor="text1"/>
        </w:rPr>
        <w:t>bodiedness</w:t>
      </w:r>
      <w:proofErr w:type="spellEnd"/>
      <w:r>
        <w:rPr>
          <w:color w:val="000000" w:themeColor="text1"/>
          <w:sz w:val="16"/>
          <w:szCs w:val="16"/>
        </w:rPr>
        <w:t xml:space="preserve"> emanates from everywhere and nowhere, it is perhaps more fruitful to parse this consensus through the mode by which compulsory able-</w:t>
      </w:r>
      <w:proofErr w:type="spellStart"/>
      <w:r>
        <w:rPr>
          <w:color w:val="000000" w:themeColor="text1"/>
          <w:sz w:val="16"/>
          <w:szCs w:val="16"/>
        </w:rPr>
        <w:t>bodiedness</w:t>
      </w:r>
      <w:proofErr w:type="spellEnd"/>
      <w:r>
        <w:rPr>
          <w:color w:val="000000" w:themeColor="text1"/>
          <w:sz w:val="16"/>
          <w:szCs w:val="16"/>
        </w:rPr>
        <w:t xml:space="preserve"> </w:t>
      </w:r>
      <w:r>
        <w:rPr>
          <w:rStyle w:val="Emphasis"/>
        </w:rPr>
        <w:t>circulates and is translated across different ideas, practices, and institutions</w:t>
      </w:r>
      <w:r>
        <w:rPr>
          <w:color w:val="000000" w:themeColor="text1"/>
          <w:sz w:val="8"/>
          <w:szCs w:val="26"/>
        </w:rPr>
        <w:t xml:space="preserve"> </w:t>
      </w:r>
      <w:r>
        <w:rPr>
          <w:color w:val="000000" w:themeColor="text1"/>
          <w:sz w:val="16"/>
          <w:szCs w:val="16"/>
        </w:rPr>
        <w:t xml:space="preserve">rather than isolating the specific sites where this consensus, this hegemony, is produced. For </w:t>
      </w:r>
      <w:proofErr w:type="spellStart"/>
      <w:r>
        <w:rPr>
          <w:color w:val="000000" w:themeColor="text1"/>
          <w:sz w:val="16"/>
          <w:szCs w:val="16"/>
        </w:rPr>
        <w:t>McRuer</w:t>
      </w:r>
      <w:proofErr w:type="spellEnd"/>
      <w:r>
        <w:rPr>
          <w:sz w:val="16"/>
          <w:szCs w:val="16"/>
        </w:rPr>
        <w:t>,</w:t>
      </w:r>
      <w:r>
        <w:rPr>
          <w:sz w:val="8"/>
          <w:szCs w:val="8"/>
        </w:rPr>
        <w:t xml:space="preserve"> </w:t>
      </w:r>
      <w:r>
        <w:rPr>
          <w:rStyle w:val="Emphasis"/>
        </w:rPr>
        <w:t>“the experience of the able-bodied need for an agreed-on common ground” is a common experience that “links all people with disabilities under a system of compulsory able-</w:t>
      </w:r>
      <w:proofErr w:type="spellStart"/>
      <w:r>
        <w:rPr>
          <w:rStyle w:val="Emphasis"/>
        </w:rPr>
        <w:t>bodiedness</w:t>
      </w:r>
      <w:proofErr w:type="spellEnd"/>
      <w:r>
        <w:rPr>
          <w:rStyle w:val="Emphasis"/>
        </w:rPr>
        <w:t>”</w:t>
      </w:r>
      <w:r>
        <w:rPr>
          <w:sz w:val="16"/>
          <w:szCs w:val="16"/>
        </w:rPr>
        <w:t xml:space="preserve"> (8), and I suggest that this “common ground” of disability oppression is a how as much as a where or a what. That is, a common ground is never just found, but must be cleared away and maintained with effort through time. </w:t>
      </w:r>
      <w:r>
        <w:rPr>
          <w:rStyle w:val="Emphasis"/>
          <w:highlight w:val="green"/>
        </w:rPr>
        <w:t>“Fluency”</w:t>
      </w:r>
      <w:r>
        <w:rPr>
          <w:rStyle w:val="Emphasis"/>
        </w:rPr>
        <w:t xml:space="preserve"> can accordingly be understood as a technology operating at the intersection of biopower and hegemony that smooths over and </w:t>
      </w:r>
      <w:r>
        <w:rPr>
          <w:rStyle w:val="Emphasis"/>
          <w:highlight w:val="green"/>
        </w:rPr>
        <w:t xml:space="preserve">straightens </w:t>
      </w:r>
      <w:r>
        <w:rPr>
          <w:rStyle w:val="Emphasis"/>
        </w:rPr>
        <w:t xml:space="preserve">discontinuous </w:t>
      </w:r>
      <w:r>
        <w:rPr>
          <w:rStyle w:val="Emphasis"/>
          <w:highlight w:val="green"/>
        </w:rPr>
        <w:t>semiotics</w:t>
      </w:r>
      <w:r>
        <w:rPr>
          <w:rStyle w:val="Emphasis"/>
        </w:rPr>
        <w:t xml:space="preserve">, temporalities, and </w:t>
      </w:r>
      <w:proofErr w:type="spellStart"/>
      <w:r>
        <w:rPr>
          <w:rStyle w:val="Emphasis"/>
        </w:rPr>
        <w:t>materialities</w:t>
      </w:r>
      <w:proofErr w:type="spellEnd"/>
      <w:r>
        <w:rPr>
          <w:rStyle w:val="Emphasis"/>
        </w:rPr>
        <w:t xml:space="preserve"> </w:t>
      </w:r>
      <w:r>
        <w:rPr>
          <w:rStyle w:val="Emphasis"/>
          <w:highlight w:val="green"/>
        </w:rPr>
        <w:t>to eliminate</w:t>
      </w:r>
      <w:r>
        <w:rPr>
          <w:rStyle w:val="Emphasis"/>
        </w:rPr>
        <w:t xml:space="preserve"> frictions within </w:t>
      </w:r>
      <w:r>
        <w:rPr>
          <w:rStyle w:val="Emphasis"/>
          <w:highlight w:val="green"/>
        </w:rPr>
        <w:t>productive,</w:t>
      </w:r>
      <w:r>
        <w:rPr>
          <w:rStyle w:val="Emphasis"/>
        </w:rPr>
        <w:t xml:space="preserve"> biopolitical </w:t>
      </w:r>
      <w:r>
        <w:rPr>
          <w:rStyle w:val="Emphasis"/>
          <w:highlight w:val="green"/>
        </w:rPr>
        <w:t>systems</w:t>
      </w:r>
      <w:r>
        <w:rPr>
          <w:rStyle w:val="Emphasis"/>
        </w:rPr>
        <w:t xml:space="preserve"> and thus secure social order within the material realm. An attention to fluency moves beyond the orthodox focus on ideology as the essential vehicle of hegemony to locate</w:t>
      </w:r>
      <w:r>
        <w:rPr>
          <w:color w:val="000000" w:themeColor="text1"/>
          <w:sz w:val="16"/>
          <w:szCs w:val="16"/>
        </w:rPr>
        <w:t>, alongside Jon Beasley-Murray’s notion of “</w:t>
      </w:r>
      <w:proofErr w:type="spellStart"/>
      <w:r>
        <w:rPr>
          <w:color w:val="000000" w:themeColor="text1"/>
          <w:sz w:val="16"/>
          <w:szCs w:val="16"/>
        </w:rPr>
        <w:t>posthegemony</w:t>
      </w:r>
      <w:proofErr w:type="spellEnd"/>
      <w:r>
        <w:rPr>
          <w:color w:val="000000" w:themeColor="text1"/>
          <w:sz w:val="16"/>
          <w:szCs w:val="16"/>
        </w:rPr>
        <w:t xml:space="preserve">,” </w:t>
      </w:r>
      <w:r>
        <w:rPr>
          <w:rStyle w:val="Emphasis"/>
        </w:rPr>
        <w:t xml:space="preserve">the production of consensus and the security of social order not within the realm of representation but the governance of bodies and life itself. </w:t>
      </w:r>
      <w:r>
        <w:rPr>
          <w:rStyle w:val="Emphasis"/>
          <w:highlight w:val="green"/>
        </w:rPr>
        <w:t>Fluency attempts to</w:t>
      </w:r>
      <w:r>
        <w:rPr>
          <w:rStyle w:val="Emphasis"/>
        </w:rPr>
        <w:t xml:space="preserve"> regulate and collapse not merely the time between encounters, but the embodied time of encounter and access and judgment. Fluency attempts to </w:t>
      </w:r>
      <w:r>
        <w:rPr>
          <w:rStyle w:val="Emphasis"/>
          <w:highlight w:val="green"/>
        </w:rPr>
        <w:t>cover over</w:t>
      </w:r>
      <w:r>
        <w:rPr>
          <w:rStyle w:val="Emphasis"/>
        </w:rPr>
        <w:t xml:space="preserve"> political spaces</w:t>
      </w:r>
      <w:r>
        <w:rPr>
          <w:color w:val="000000" w:themeColor="text1"/>
          <w:sz w:val="16"/>
          <w:szCs w:val="16"/>
        </w:rPr>
        <w:t>—to mitigate (when it cannot eliminate) interruption and disruption—</w:t>
      </w:r>
      <w:r>
        <w:rPr>
          <w:rStyle w:val="Emphasis"/>
        </w:rPr>
        <w:t>thus facilitating</w:t>
      </w:r>
      <w:r>
        <w:rPr>
          <w:color w:val="000000" w:themeColor="text1"/>
          <w:sz w:val="16"/>
          <w:szCs w:val="16"/>
        </w:rPr>
        <w:t xml:space="preserve"> in one move </w:t>
      </w:r>
      <w:r>
        <w:rPr>
          <w:rStyle w:val="Emphasis"/>
        </w:rPr>
        <w:t>the rationalization</w:t>
      </w:r>
      <w:r>
        <w:rPr>
          <w:color w:val="000000" w:themeColor="text1"/>
          <w:sz w:val="16"/>
          <w:szCs w:val="16"/>
        </w:rPr>
        <w:t xml:space="preserve"> and naturalization</w:t>
      </w:r>
      <w:r>
        <w:rPr>
          <w:color w:val="000000" w:themeColor="text1"/>
          <w:sz w:val="8"/>
          <w:szCs w:val="26"/>
        </w:rPr>
        <w:t xml:space="preserve"> </w:t>
      </w:r>
      <w:r>
        <w:rPr>
          <w:rStyle w:val="Emphasis"/>
        </w:rPr>
        <w:t xml:space="preserve">of </w:t>
      </w:r>
      <w:r>
        <w:rPr>
          <w:rStyle w:val="Emphasis"/>
          <w:highlight w:val="green"/>
        </w:rPr>
        <w:t>embodied difference</w:t>
      </w:r>
      <w:r>
        <w:rPr>
          <w:color w:val="000000" w:themeColor="text1"/>
          <w:sz w:val="16"/>
          <w:szCs w:val="16"/>
        </w:rPr>
        <w:t xml:space="preserve"> that seems to emanate from everywhere </w:t>
      </w:r>
      <w:r>
        <w:rPr>
          <w:rStyle w:val="Emphasis"/>
          <w:color w:val="000000" w:themeColor="text1"/>
          <w:highlight w:val="green"/>
        </w:rPr>
        <w:t>and</w:t>
      </w:r>
      <w:r>
        <w:rPr>
          <w:color w:val="000000" w:themeColor="text1"/>
          <w:sz w:val="16"/>
          <w:szCs w:val="16"/>
        </w:rPr>
        <w:t xml:space="preserve"> nowhere, </w:t>
      </w:r>
      <w:r>
        <w:rPr>
          <w:rStyle w:val="Emphasis"/>
        </w:rPr>
        <w:t>as if everyone agrees.</w:t>
      </w:r>
      <w:r>
        <w:rPr>
          <w:color w:val="000000" w:themeColor="text1"/>
          <w:sz w:val="16"/>
          <w:szCs w:val="16"/>
        </w:rPr>
        <w:t xml:space="preserve"> But whatever else it may be,</w:t>
      </w:r>
      <w:r>
        <w:rPr>
          <w:color w:val="000000" w:themeColor="text1"/>
          <w:sz w:val="8"/>
          <w:szCs w:val="26"/>
        </w:rPr>
        <w:t xml:space="preserve"> </w:t>
      </w:r>
      <w:r>
        <w:rPr>
          <w:rStyle w:val="Emphasis"/>
        </w:rPr>
        <w:t xml:space="preserve">fluency </w:t>
      </w:r>
      <w:r>
        <w:rPr>
          <w:rStyle w:val="Emphasis"/>
          <w:highlight w:val="green"/>
        </w:rPr>
        <w:t>is</w:t>
      </w:r>
      <w:r>
        <w:rPr>
          <w:rStyle w:val="Emphasis"/>
        </w:rPr>
        <w:t xml:space="preserve"> first a process </w:t>
      </w:r>
      <w:r>
        <w:rPr>
          <w:rStyle w:val="Emphasis"/>
          <w:highlight w:val="green"/>
        </w:rPr>
        <w:t>enacted</w:t>
      </w:r>
      <w:r>
        <w:rPr>
          <w:rStyle w:val="Emphasis"/>
        </w:rPr>
        <w:t xml:space="preserve"> and lived </w:t>
      </w:r>
      <w:r>
        <w:rPr>
          <w:rStyle w:val="Emphasis"/>
          <w:highlight w:val="green"/>
        </w:rPr>
        <w:t>within the material</w:t>
      </w:r>
      <w:r>
        <w:rPr>
          <w:rStyle w:val="Emphasis"/>
        </w:rPr>
        <w:t xml:space="preserve"> and corporeal</w:t>
      </w:r>
      <w:r>
        <w:rPr>
          <w:b/>
          <w:color w:val="000000" w:themeColor="text1"/>
          <w:szCs w:val="26"/>
          <w:u w:val="single"/>
        </w:rPr>
        <w:t>.</w:t>
      </w:r>
      <w:r>
        <w:rPr>
          <w:color w:val="000000" w:themeColor="text1"/>
          <w:sz w:val="16"/>
          <w:szCs w:val="16"/>
        </w:rPr>
        <w:t xml:space="preserve"> Here I start from the semiotic and expand outwards. </w:t>
      </w:r>
      <w:r>
        <w:rPr>
          <w:rStyle w:val="Emphasis"/>
          <w:highlight w:val="green"/>
        </w:rPr>
        <w:t>The</w:t>
      </w:r>
      <w:r>
        <w:rPr>
          <w:rStyle w:val="Emphasis"/>
        </w:rPr>
        <w:t xml:space="preserve"> vast array of rhythms, </w:t>
      </w:r>
      <w:r>
        <w:rPr>
          <w:rStyle w:val="Emphasis"/>
          <w:highlight w:val="green"/>
        </w:rPr>
        <w:t>semiotic</w:t>
      </w:r>
      <w:r>
        <w:rPr>
          <w:rStyle w:val="Emphasis"/>
        </w:rPr>
        <w:t xml:space="preserve"> modes, tempos, dictions, and (racialized or disabled) accents that constitute practices of aural “communication” </w:t>
      </w:r>
      <w:r>
        <w:rPr>
          <w:rStyle w:val="Emphasis"/>
          <w:highlight w:val="green"/>
        </w:rPr>
        <w:t>have become the</w:t>
      </w:r>
      <w:r>
        <w:rPr>
          <w:rStyle w:val="Emphasis"/>
        </w:rPr>
        <w:t xml:space="preserve"> objective </w:t>
      </w:r>
      <w:r>
        <w:rPr>
          <w:rStyle w:val="Emphasis"/>
          <w:highlight w:val="green"/>
        </w:rPr>
        <w:t>domain of</w:t>
      </w:r>
      <w:r>
        <w:rPr>
          <w:rStyle w:val="Emphasis"/>
        </w:rPr>
        <w:t xml:space="preserve"> the </w:t>
      </w:r>
      <w:proofErr w:type="spellStart"/>
      <w:r>
        <w:rPr>
          <w:rStyle w:val="Emphasis"/>
        </w:rPr>
        <w:t>biomedicalizing</w:t>
      </w:r>
      <w:proofErr w:type="spellEnd"/>
      <w:r>
        <w:rPr>
          <w:rStyle w:val="Emphasis"/>
        </w:rPr>
        <w:t xml:space="preserve"> industry of Speech-</w:t>
      </w:r>
      <w:r>
        <w:rPr>
          <w:rStyle w:val="Emphasis"/>
          <w:highlight w:val="green"/>
        </w:rPr>
        <w:t>Language Pathology.</w:t>
      </w:r>
      <w:r>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Pr>
          <w:rStyle w:val="Emphasis"/>
          <w:highlight w:val="green"/>
        </w:rPr>
        <w:t>fluency</w:t>
      </w:r>
      <w:r>
        <w:rPr>
          <w:rStyle w:val="Emphasis"/>
        </w:rPr>
        <w:t xml:space="preserve"> is difficult to pin down and that researchers within Speech-Language Pathology often focus on what it is not—namely, dysfluency.</w:t>
      </w:r>
      <w:r>
        <w:rPr>
          <w:sz w:val="16"/>
          <w:szCs w:val="16"/>
        </w:rPr>
        <w:t xml:space="preserve"> There are a few characteristics: </w:t>
      </w:r>
      <w:r>
        <w:rPr>
          <w:rStyle w:val="Emphasis"/>
        </w:rPr>
        <w:t xml:space="preserve">Fluent speech </w:t>
      </w:r>
      <w:r>
        <w:rPr>
          <w:rStyle w:val="Emphasis"/>
          <w:highlight w:val="green"/>
        </w:rPr>
        <w:t>is marked by</w:t>
      </w:r>
      <w:r>
        <w:rPr>
          <w:rStyle w:val="Emphasis"/>
        </w:rPr>
        <w:t xml:space="preserve"> a lack of hesitation, and</w:t>
      </w:r>
      <w:r>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Pr>
          <w:rStyle w:val="Emphasis"/>
        </w:rPr>
        <w:t>the lack of “extra sounds” interjected into culturally dominant phonetic patterns.</w:t>
      </w:r>
      <w:r>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Pr>
          <w:rStyle w:val="Emphasis"/>
        </w:rPr>
        <w:t>a conceit of mastery over language</w:t>
      </w:r>
      <w:r>
        <w:rPr>
          <w:color w:val="000000" w:themeColor="text1"/>
          <w:sz w:val="16"/>
          <w:szCs w:val="16"/>
        </w:rPr>
        <w:t xml:space="preserve"> that highlights the twinned meaning of “fluency.” Transposing this definition into a critical register, </w:t>
      </w:r>
      <w:r>
        <w:rPr>
          <w:rStyle w:val="Emphasis"/>
          <w:highlight w:val="green"/>
        </w:rPr>
        <w:t>the</w:t>
      </w:r>
      <w:r>
        <w:rPr>
          <w:rStyle w:val="Emphasis"/>
        </w:rPr>
        <w:t xml:space="preserve"> “effortless </w:t>
      </w:r>
      <w:r>
        <w:rPr>
          <w:rStyle w:val="Emphasis"/>
          <w:highlight w:val="green"/>
        </w:rPr>
        <w:t>flow of speech”</w:t>
      </w:r>
      <w:r>
        <w:rPr>
          <w:rStyle w:val="Emphasis"/>
        </w:rPr>
        <w:t xml:space="preserve"> can be read as </w:t>
      </w:r>
      <w:r>
        <w:rPr>
          <w:rStyle w:val="Emphasis"/>
          <w:highlight w:val="green"/>
        </w:rPr>
        <w:t>a</w:t>
      </w:r>
      <w:r>
        <w:rPr>
          <w:rStyle w:val="Emphasis"/>
        </w:rPr>
        <w:t xml:space="preserve"> coordinated—yet often strained—</w:t>
      </w:r>
      <w:r>
        <w:rPr>
          <w:rStyle w:val="Emphasis"/>
          <w:highlight w:val="green"/>
        </w:rPr>
        <w:t>performance of bending</w:t>
      </w:r>
      <w:r>
        <w:rPr>
          <w:rStyle w:val="Emphasis"/>
        </w:rPr>
        <w:t xml:space="preserve"> the energies and capacities of </w:t>
      </w:r>
      <w:r>
        <w:rPr>
          <w:rStyle w:val="Emphasis"/>
          <w:highlight w:val="green"/>
        </w:rPr>
        <w:t>bodies toward</w:t>
      </w:r>
      <w:r>
        <w:rPr>
          <w:rStyle w:val="Emphasis"/>
        </w:rPr>
        <w:t xml:space="preserve"> stable and univocal </w:t>
      </w:r>
      <w:r>
        <w:rPr>
          <w:rStyle w:val="Emphasis"/>
          <w:highlight w:val="green"/>
        </w:rPr>
        <w:t>futures. [Those with Autism]</w:t>
      </w:r>
      <w:r>
        <w:rPr>
          <w:rStyle w:val="Emphasis"/>
        </w:rPr>
        <w:t xml:space="preserve"> </w:t>
      </w:r>
      <w:r>
        <w:rPr>
          <w:rStyle w:val="Emphasis"/>
          <w:strike/>
        </w:rPr>
        <w:t>Autistics</w:t>
      </w:r>
      <w:r>
        <w:rPr>
          <w:rStyle w:val="Emphasis"/>
        </w:rPr>
        <w:t xml:space="preserve"> are compelled to </w:t>
      </w:r>
      <w:r>
        <w:rPr>
          <w:rStyle w:val="Emphasis"/>
          <w:highlight w:val="green"/>
        </w:rPr>
        <w:t>restrict stimming</w:t>
      </w:r>
      <w:r>
        <w:rPr>
          <w:rStyle w:val="Emphasis"/>
        </w:rPr>
        <w:t>, to sit on their hands</w:t>
      </w:r>
      <w:r>
        <w:rPr>
          <w:color w:val="000000" w:themeColor="text1"/>
          <w:sz w:val="16"/>
          <w:szCs w:val="16"/>
        </w:rPr>
        <w:t xml:space="preserve"> (to have “quiet hands,” Bascom), </w:t>
      </w:r>
      <w:r>
        <w:rPr>
          <w:rStyle w:val="Emphasis"/>
        </w:rPr>
        <w:t xml:space="preserve">and thereby reroute bodily capacities to the smooth performance of so-called intelligible communication. </w:t>
      </w:r>
      <w:r>
        <w:rPr>
          <w:rStyle w:val="Emphasis"/>
          <w:highlight w:val="green"/>
        </w:rPr>
        <w:t>Dyslexic bodies</w:t>
      </w:r>
      <w:r>
        <w:rPr>
          <w:rStyle w:val="Emphasis"/>
        </w:rPr>
        <w:t xml:space="preserve"> that process information piecemeal and slowly are forced out of social time</w:t>
      </w:r>
      <w:r>
        <w:rPr>
          <w:color w:val="000000" w:themeColor="text1"/>
          <w:sz w:val="8"/>
          <w:szCs w:val="26"/>
        </w:rPr>
        <w:t xml:space="preserve"> </w:t>
      </w:r>
      <w:r>
        <w:rPr>
          <w:color w:val="000000" w:themeColor="text1"/>
          <w:sz w:val="16"/>
          <w:szCs w:val="16"/>
        </w:rPr>
        <w:t>(Cosenza 7). As Zach Richter has argued,</w:t>
      </w:r>
      <w:r>
        <w:rPr>
          <w:color w:val="000000" w:themeColor="text1"/>
          <w:sz w:val="8"/>
          <w:szCs w:val="26"/>
        </w:rPr>
        <w:t xml:space="preserve"> </w:t>
      </w:r>
      <w:r>
        <w:rPr>
          <w:rStyle w:val="Emphasis"/>
        </w:rPr>
        <w:t xml:space="preserve">the facial tics and erratic gestures of dysfluent speakers are likewise never communicative </w:t>
      </w:r>
      <w:proofErr w:type="gramStart"/>
      <w:r>
        <w:rPr>
          <w:rStyle w:val="Emphasis"/>
        </w:rPr>
        <w:t>inflections, but</w:t>
      </w:r>
      <w:proofErr w:type="gramEnd"/>
      <w:r>
        <w:rPr>
          <w:rStyle w:val="Emphasis"/>
        </w:rPr>
        <w:t xml:space="preserve"> are made abject and cast out of the communicative realm altogether by</w:t>
      </w:r>
      <w:r>
        <w:rPr>
          <w:color w:val="000000" w:themeColor="text1"/>
          <w:sz w:val="16"/>
          <w:szCs w:val="16"/>
        </w:rPr>
        <w:t xml:space="preserve"> what I am here calling </w:t>
      </w:r>
      <w:r>
        <w:rPr>
          <w:rStyle w:val="Emphasis"/>
        </w:rPr>
        <w:t>technologies of fluency. Tics</w:t>
      </w:r>
      <w:r>
        <w:rPr>
          <w:color w:val="000000" w:themeColor="text1"/>
          <w:sz w:val="16"/>
          <w:szCs w:val="16"/>
        </w:rPr>
        <w:t xml:space="preserve"> of loud cursing and grunting </w:t>
      </w:r>
      <w:r>
        <w:rPr>
          <w:rStyle w:val="Emphasis"/>
        </w:rPr>
        <w:t>from</w:t>
      </w:r>
      <w:r>
        <w:rPr>
          <w:color w:val="000000" w:themeColor="text1"/>
          <w:sz w:val="16"/>
          <w:szCs w:val="16"/>
        </w:rPr>
        <w:t xml:space="preserve"> a public speaker with Tourette’s are imagined as </w:t>
      </w:r>
      <w:r>
        <w:rPr>
          <w:rStyle w:val="Emphasis"/>
        </w:rPr>
        <w:t xml:space="preserve">an interruption to communication. Dysfluencies </w:t>
      </w:r>
      <w:r>
        <w:rPr>
          <w:rStyle w:val="Emphasis"/>
          <w:highlight w:val="green"/>
        </w:rPr>
        <w:t>are erased from</w:t>
      </w:r>
      <w:r>
        <w:rPr>
          <w:rStyle w:val="Emphasis"/>
        </w:rPr>
        <w:t xml:space="preserve"> closed captions and courtroom </w:t>
      </w:r>
      <w:r>
        <w:rPr>
          <w:rStyle w:val="Emphasis"/>
          <w:highlight w:val="green"/>
        </w:rPr>
        <w:t>transcripts.</w:t>
      </w:r>
      <w:r>
        <w:rPr>
          <w:rStyle w:val="Emphasis"/>
        </w:rPr>
        <w:t xml:space="preserve"> What is thus left is a univocal and fluid semiotic operation that instrumentalizes our relations with others.</w:t>
      </w:r>
      <w:r>
        <w:rPr>
          <w:sz w:val="16"/>
          <w:szCs w:val="16"/>
        </w:rPr>
        <w:t xml:space="preserve"> </w:t>
      </w:r>
      <w:r>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185C374C" w14:textId="77777777" w:rsidR="00644C3B" w:rsidRDefault="00644C3B" w:rsidP="00644C3B">
      <w:pPr>
        <w:pStyle w:val="Heading4"/>
      </w:pPr>
      <w:r>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t>forefronting</w:t>
      </w:r>
      <w:proofErr w:type="spellEnd"/>
      <w:r>
        <w:t xml:space="preserve"> discussions of disabled </w:t>
      </w:r>
      <w:proofErr w:type="spellStart"/>
      <w:r>
        <w:t>killability</w:t>
      </w:r>
      <w:proofErr w:type="spellEnd"/>
      <w:r>
        <w:t xml:space="preserve">. </w:t>
      </w:r>
    </w:p>
    <w:p w14:paraId="24C2298A" w14:textId="77777777" w:rsidR="00644C3B" w:rsidRDefault="00644C3B" w:rsidP="00644C3B">
      <w:pPr>
        <w:spacing w:line="276" w:lineRule="auto"/>
        <w:rPr>
          <w:color w:val="000000" w:themeColor="text1"/>
        </w:rPr>
      </w:pPr>
      <w:proofErr w:type="spellStart"/>
      <w:r>
        <w:rPr>
          <w:rStyle w:val="Style13ptBold"/>
          <w:color w:val="000000" w:themeColor="text1"/>
        </w:rPr>
        <w:t>Selck</w:t>
      </w:r>
      <w:proofErr w:type="spellEnd"/>
      <w:r>
        <w:rPr>
          <w:rStyle w:val="Style13ptBold"/>
          <w:color w:val="000000" w:themeColor="text1"/>
        </w:rPr>
        <w:t xml:space="preserve"> 16</w:t>
      </w:r>
      <w:r>
        <w:rPr>
          <w:color w:val="000000" w:themeColor="text1"/>
        </w:rPr>
        <w:t xml:space="preserve"> </w:t>
      </w:r>
      <w:r>
        <w:rPr>
          <w:color w:val="000000" w:themeColor="text1"/>
          <w:sz w:val="16"/>
          <w:szCs w:val="16"/>
        </w:rPr>
        <w:t>[</w:t>
      </w:r>
      <w:proofErr w:type="spellStart"/>
      <w:r>
        <w:rPr>
          <w:color w:val="000000" w:themeColor="text1"/>
          <w:sz w:val="16"/>
          <w:szCs w:val="16"/>
        </w:rPr>
        <w:t>Selck</w:t>
      </w:r>
      <w:proofErr w:type="spellEnd"/>
      <w:r>
        <w:rPr>
          <w:color w:val="000000" w:themeColor="text1"/>
          <w:sz w:val="16"/>
          <w:szCs w:val="16"/>
        </w:rPr>
        <w:t>, Michael L. "Crip Pessimism: The Language of Dis/ability and the Culture that Isn't." (Jan 2016) // WHSRS and Lex VM]</w:t>
      </w:r>
      <w:r>
        <w:rPr>
          <w:color w:val="000000" w:themeColor="text1"/>
        </w:rPr>
        <w:t xml:space="preserve"> </w:t>
      </w:r>
    </w:p>
    <w:p w14:paraId="47C05F2F" w14:textId="77777777" w:rsidR="00644C3B" w:rsidRDefault="00644C3B" w:rsidP="00644C3B">
      <w:pPr>
        <w:rPr>
          <w:b/>
          <w:iCs/>
          <w:color w:val="000000" w:themeColor="text1"/>
          <w:szCs w:val="26"/>
          <w:u w:val="single"/>
        </w:rPr>
      </w:pPr>
      <w:r>
        <w:rPr>
          <w:color w:val="000000" w:themeColor="text1"/>
          <w:sz w:val="12"/>
          <w:szCs w:val="26"/>
        </w:rPr>
        <w:t>“</w:t>
      </w:r>
      <w:r>
        <w:rPr>
          <w:rStyle w:val="Emphasis"/>
          <w:color w:val="000000" w:themeColor="text1"/>
        </w:rPr>
        <w:t>The</w:t>
      </w:r>
      <w:r>
        <w:rPr>
          <w:color w:val="000000" w:themeColor="text1"/>
          <w:sz w:val="12"/>
          <w:szCs w:val="26"/>
        </w:rPr>
        <w:t xml:space="preserve"> disabled are dying and with them </w:t>
      </w:r>
      <w:r>
        <w:rPr>
          <w:rStyle w:val="Emphasis"/>
          <w:color w:val="000000" w:themeColor="text1"/>
        </w:rPr>
        <w:t>dis/abled culture is being eradicated</w:t>
      </w:r>
      <w:r>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color w:val="000000" w:themeColor="text1"/>
          <w:sz w:val="12"/>
          <w:szCs w:val="26"/>
        </w:rPr>
        <w:t>Siebers</w:t>
      </w:r>
      <w:proofErr w:type="spellEnd"/>
      <w:r>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Pr>
          <w:rStyle w:val="Emphasis"/>
          <w:color w:val="000000" w:themeColor="text1"/>
          <w:highlight w:val="green"/>
        </w:rPr>
        <w:t>disability</w:t>
      </w:r>
      <w:r>
        <w:rPr>
          <w:color w:val="000000" w:themeColor="text1"/>
          <w:sz w:val="12"/>
          <w:szCs w:val="26"/>
        </w:rPr>
        <w:t xml:space="preserve"> studies dialogue </w:t>
      </w:r>
      <w:r>
        <w:rPr>
          <w:rStyle w:val="Emphasis"/>
          <w:color w:val="000000" w:themeColor="text1"/>
          <w:highlight w:val="green"/>
        </w:rPr>
        <w:t>is riddled with</w:t>
      </w:r>
      <w:r>
        <w:rPr>
          <w:rStyle w:val="Emphasis"/>
          <w:color w:val="000000" w:themeColor="text1"/>
        </w:rPr>
        <w:t xml:space="preserve"> grief, anger, and </w:t>
      </w:r>
      <w:r>
        <w:rPr>
          <w:rStyle w:val="Emphasis"/>
          <w:color w:val="000000" w:themeColor="text1"/>
          <w:highlight w:val="green"/>
        </w:rPr>
        <w:t>pain and</w:t>
      </w:r>
      <w:r>
        <w:rPr>
          <w:rStyle w:val="Emphasis"/>
          <w:color w:val="000000" w:themeColor="text1"/>
        </w:rPr>
        <w:t xml:space="preserve"> it is as such that this project plots a course of disability research that </w:t>
      </w:r>
      <w:r>
        <w:rPr>
          <w:rStyle w:val="Emphasis"/>
          <w:color w:val="000000" w:themeColor="text1"/>
          <w:highlight w:val="green"/>
        </w:rPr>
        <w:t>attempts to make a space free from</w:t>
      </w:r>
      <w:r>
        <w:rPr>
          <w:rStyle w:val="Emphasis"/>
          <w:color w:val="000000" w:themeColor="text1"/>
        </w:rPr>
        <w:t xml:space="preserve"> the ideological constraints of </w:t>
      </w:r>
      <w:r>
        <w:rPr>
          <w:rStyle w:val="Emphasis"/>
          <w:color w:val="000000" w:themeColor="text1"/>
          <w:highlight w:val="green"/>
        </w:rPr>
        <w:t>optimism</w:t>
      </w:r>
      <w:r>
        <w:rPr>
          <w:rStyle w:val="Emphasis"/>
          <w:color w:val="000000" w:themeColor="text1"/>
        </w:rPr>
        <w:t>.</w:t>
      </w:r>
      <w:r>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color w:val="000000" w:themeColor="text1"/>
          <w:sz w:val="12"/>
          <w:szCs w:val="26"/>
        </w:rPr>
        <w:t>handicapable</w:t>
      </w:r>
      <w:proofErr w:type="spellEnd"/>
      <w:r>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Pr>
          <w:rStyle w:val="Emphasis"/>
          <w:color w:val="000000" w:themeColor="text1"/>
        </w:rPr>
        <w:t>outside of intercultural communication programs</w:t>
      </w:r>
      <w:r>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Pr>
          <w:rStyle w:val="Emphasis"/>
          <w:color w:val="000000" w:themeColor="text1"/>
        </w:rPr>
        <w:t>I was beginning to notice a layer of optimism that has been communicatively imprinted upon the negotiation of dis/abled identity</w:t>
      </w:r>
      <w:r>
        <w:rPr>
          <w:color w:val="000000" w:themeColor="text1"/>
          <w:sz w:val="12"/>
          <w:szCs w:val="26"/>
        </w:rPr>
        <w:t xml:space="preserve">. The angst started to manifest as I questioned if I was in the correct field or if dis/ability even was ‘cultural’. I felt a very real </w:t>
      </w:r>
      <w:r>
        <w:rPr>
          <w:rStyle w:val="Emphasis"/>
          <w:color w:val="000000" w:themeColor="text1"/>
        </w:rPr>
        <w:t>cultural erasure of dis/ability in academia</w:t>
      </w:r>
      <w:r>
        <w:rPr>
          <w:color w:val="000000" w:themeColor="text1"/>
          <w:sz w:val="12"/>
          <w:szCs w:val="26"/>
        </w:rPr>
        <w:t xml:space="preserve"> and ultimately that glaring lack of consideration is what </w:t>
      </w:r>
      <w:r>
        <w:rPr>
          <w:rStyle w:val="Emphasis"/>
          <w:color w:val="000000" w:themeColor="text1"/>
        </w:rPr>
        <w:t>pushed</w:t>
      </w:r>
      <w:r>
        <w:rPr>
          <w:color w:val="000000" w:themeColor="text1"/>
          <w:sz w:val="12"/>
          <w:szCs w:val="26"/>
        </w:rPr>
        <w:t xml:space="preserve"> me to performance studies. I first worked to close the apparent research gap by crafting </w:t>
      </w:r>
      <w:r>
        <w:rPr>
          <w:rStyle w:val="Emphasis"/>
          <w:color w:val="000000" w:themeColor="text1"/>
        </w:rPr>
        <w:t>a collaborative performance</w:t>
      </w:r>
      <w:r>
        <w:rPr>
          <w:color w:val="000000" w:themeColor="text1"/>
          <w:sz w:val="12"/>
          <w:szCs w:val="26"/>
        </w:rPr>
        <w:t xml:space="preserve"> titled Under the Mantle (UTM), which put dis/ability, communication scholarship, and pessimist philosophy on stage. </w:t>
      </w:r>
      <w:r>
        <w:rPr>
          <w:rStyle w:val="Emphasis"/>
          <w:color w:val="000000" w:themeColor="text1"/>
        </w:rPr>
        <w:t>The</w:t>
      </w:r>
      <w:r>
        <w:rPr>
          <w:color w:val="000000" w:themeColor="text1"/>
          <w:sz w:val="12"/>
          <w:szCs w:val="26"/>
        </w:rPr>
        <w:t xml:space="preserve"> larger </w:t>
      </w:r>
      <w:r>
        <w:rPr>
          <w:rStyle w:val="Emphasis"/>
          <w:color w:val="000000" w:themeColor="text1"/>
        </w:rPr>
        <w:t>purpose</w:t>
      </w:r>
      <w:r>
        <w:rPr>
          <w:color w:val="000000" w:themeColor="text1"/>
          <w:sz w:val="12"/>
          <w:szCs w:val="26"/>
        </w:rPr>
        <w:t xml:space="preserve"> of this research report </w:t>
      </w:r>
      <w:r>
        <w:rPr>
          <w:rStyle w:val="Emphasis"/>
          <w:color w:val="000000" w:themeColor="text1"/>
        </w:rPr>
        <w:t xml:space="preserve">is </w:t>
      </w:r>
      <w:r>
        <w:rPr>
          <w:rStyle w:val="Emphasis"/>
          <w:color w:val="000000" w:themeColor="text1"/>
          <w:highlight w:val="green"/>
        </w:rPr>
        <w:t>to antagonize the erasure of dis/ability</w:t>
      </w:r>
      <w:r>
        <w:rPr>
          <w:rStyle w:val="Emphasis"/>
          <w:color w:val="000000" w:themeColor="text1"/>
        </w:rPr>
        <w:t xml:space="preserve"> from communication studies </w:t>
      </w:r>
      <w:r>
        <w:rPr>
          <w:rStyle w:val="Emphasis"/>
          <w:color w:val="000000" w:themeColor="text1"/>
          <w:highlight w:val="green"/>
        </w:rPr>
        <w:t>by</w:t>
      </w:r>
      <w:r>
        <w:rPr>
          <w:color w:val="000000" w:themeColor="text1"/>
          <w:sz w:val="12"/>
          <w:szCs w:val="26"/>
        </w:rPr>
        <w:t xml:space="preserve"> autoethnographically </w:t>
      </w:r>
      <w:r>
        <w:rPr>
          <w:rStyle w:val="Emphasis"/>
          <w:color w:val="000000" w:themeColor="text1"/>
          <w:highlight w:val="green"/>
        </w:rPr>
        <w:t>analyzing the crip-pessimist</w:t>
      </w:r>
      <w:r>
        <w:rPr>
          <w:rStyle w:val="Emphasis"/>
          <w:color w:val="000000" w:themeColor="text1"/>
        </w:rPr>
        <w:t xml:space="preserve"> performance</w:t>
      </w:r>
      <w:r>
        <w:rPr>
          <w:color w:val="000000" w:themeColor="text1"/>
          <w:sz w:val="12"/>
          <w:szCs w:val="26"/>
        </w:rPr>
        <w:t xml:space="preserve"> art project Under The Mantle.” (1-2) This research report will first detail the components of the theoretical work that was drawn on to create UTM. </w:t>
      </w:r>
      <w:proofErr w:type="gramStart"/>
      <w:r>
        <w:rPr>
          <w:color w:val="000000" w:themeColor="text1"/>
          <w:sz w:val="12"/>
          <w:szCs w:val="26"/>
        </w:rPr>
        <w:t>Next</w:t>
      </w:r>
      <w:proofErr w:type="gramEnd"/>
      <w:r>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Pr>
          <w:color w:val="000000" w:themeColor="text1"/>
          <w:sz w:val="12"/>
          <w:szCs w:val="26"/>
        </w:rPr>
        <w:t>section</w:t>
      </w:r>
      <w:proofErr w:type="gramEnd"/>
      <w:r>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Pr>
          <w:color w:val="000000" w:themeColor="text1"/>
          <w:sz w:val="12"/>
          <w:szCs w:val="26"/>
        </w:rPr>
        <w:t>report</w:t>
      </w:r>
      <w:proofErr w:type="gramEnd"/>
      <w:r>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color w:val="000000" w:themeColor="text1"/>
          <w:sz w:val="12"/>
          <w:szCs w:val="26"/>
        </w:rPr>
        <w:t>Pothier</w:t>
      </w:r>
      <w:proofErr w:type="spellEnd"/>
      <w:r>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color w:val="000000" w:themeColor="text1"/>
          <w:sz w:val="12"/>
          <w:szCs w:val="26"/>
        </w:rPr>
        <w:t>studies</w:t>
      </w:r>
      <w:proofErr w:type="spellEnd"/>
      <w:r>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Pr>
          <w:color w:val="000000" w:themeColor="text1"/>
          <w:sz w:val="12"/>
          <w:szCs w:val="26"/>
        </w:rPr>
        <w:t>Pothier</w:t>
      </w:r>
      <w:proofErr w:type="spellEnd"/>
      <w:r>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color w:val="000000" w:themeColor="text1"/>
          <w:sz w:val="12"/>
          <w:szCs w:val="26"/>
        </w:rPr>
        <w:t>Pothier</w:t>
      </w:r>
      <w:proofErr w:type="spellEnd"/>
      <w:r>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Pr>
          <w:rStyle w:val="Emphasis"/>
          <w:color w:val="000000" w:themeColor="text1"/>
        </w:rPr>
        <w:t xml:space="preserve">Often times, “social organization according to able-bodied norms is just taken as natural, normal, inevitable, necessary, even progress” (Delvin &amp; </w:t>
      </w:r>
      <w:proofErr w:type="spellStart"/>
      <w:r>
        <w:rPr>
          <w:rStyle w:val="Emphasis"/>
          <w:color w:val="000000" w:themeColor="text1"/>
        </w:rPr>
        <w:t>Pothier</w:t>
      </w:r>
      <w:proofErr w:type="spellEnd"/>
      <w:r>
        <w:rPr>
          <w:rStyle w:val="Emphasis"/>
          <w:color w:val="000000" w:themeColor="text1"/>
        </w:rPr>
        <w:t xml:space="preserve">, 2006, p. 7). It might be true that the lack of collaborative work between critical communication studies and dis/ability studies is because </w:t>
      </w:r>
      <w:r>
        <w:rPr>
          <w:rStyle w:val="Emphasis"/>
          <w:color w:val="000000" w:themeColor="text1"/>
          <w:highlight w:val="green"/>
        </w:rPr>
        <w:t>neoliberalism is</w:t>
      </w:r>
      <w:r>
        <w:rPr>
          <w:rStyle w:val="Emphasis"/>
          <w:color w:val="000000" w:themeColor="text1"/>
        </w:rPr>
        <w:t xml:space="preserve"> supremely </w:t>
      </w:r>
      <w:r>
        <w:rPr>
          <w:rStyle w:val="Emphasis"/>
          <w:color w:val="000000" w:themeColor="text1"/>
          <w:highlight w:val="green"/>
        </w:rPr>
        <w:t>effective at rebranding</w:t>
      </w:r>
      <w:r>
        <w:rPr>
          <w:rStyle w:val="Emphasis"/>
          <w:color w:val="000000" w:themeColor="text1"/>
        </w:rPr>
        <w:t xml:space="preserve"> marginalized </w:t>
      </w:r>
      <w:r>
        <w:rPr>
          <w:rStyle w:val="Emphasis"/>
          <w:color w:val="000000" w:themeColor="text1"/>
          <w:highlight w:val="green"/>
        </w:rPr>
        <w:t>oppression as</w:t>
      </w:r>
      <w:r>
        <w:rPr>
          <w:rStyle w:val="Emphasis"/>
          <w:color w:val="000000" w:themeColor="text1"/>
        </w:rPr>
        <w:t xml:space="preserve"> a marker of its </w:t>
      </w:r>
      <w:r>
        <w:rPr>
          <w:rStyle w:val="Emphasis"/>
          <w:color w:val="000000" w:themeColor="text1"/>
          <w:highlight w:val="green"/>
        </w:rPr>
        <w:t>progress</w:t>
      </w:r>
      <w:r>
        <w:rPr>
          <w:color w:val="000000" w:themeColor="text1"/>
          <w:sz w:val="12"/>
          <w:szCs w:val="26"/>
        </w:rPr>
        <w:t xml:space="preserve">. The implications of this assertion are dire but essential to the basis of crip-pessimism. </w:t>
      </w:r>
      <w:r>
        <w:rPr>
          <w:rStyle w:val="Emphasis"/>
          <w:color w:val="000000" w:themeColor="text1"/>
        </w:rPr>
        <w:t>Theoretical approaches based in pessimism</w:t>
      </w:r>
      <w:r>
        <w:rPr>
          <w:color w:val="000000" w:themeColor="text1"/>
          <w:sz w:val="12"/>
          <w:szCs w:val="26"/>
        </w:rPr>
        <w:t xml:space="preserve"> and skepticism </w:t>
      </w:r>
      <w:r>
        <w:rPr>
          <w:rStyle w:val="Emphasis"/>
          <w:color w:val="000000" w:themeColor="text1"/>
        </w:rPr>
        <w:t>are</w:t>
      </w:r>
      <w:r>
        <w:rPr>
          <w:color w:val="000000" w:themeColor="text1"/>
          <w:sz w:val="12"/>
          <w:szCs w:val="26"/>
        </w:rPr>
        <w:t xml:space="preserve"> often </w:t>
      </w:r>
      <w:r>
        <w:rPr>
          <w:rStyle w:val="Emphasis"/>
          <w:color w:val="000000" w:themeColor="text1"/>
        </w:rPr>
        <w:t xml:space="preserve">necessary to distinguish the instruments of </w:t>
      </w:r>
      <w:proofErr w:type="spellStart"/>
      <w:r>
        <w:rPr>
          <w:rStyle w:val="Emphasis"/>
          <w:color w:val="000000" w:themeColor="text1"/>
        </w:rPr>
        <w:t>self destruction</w:t>
      </w:r>
      <w:proofErr w:type="spellEnd"/>
      <w:r>
        <w:rPr>
          <w:rStyle w:val="Emphasis"/>
          <w:color w:val="000000" w:themeColor="text1"/>
        </w:rPr>
        <w:t xml:space="preserve"> that have been mistaken for those of </w:t>
      </w:r>
      <w:proofErr w:type="spellStart"/>
      <w:r>
        <w:rPr>
          <w:rStyle w:val="Emphasis"/>
          <w:color w:val="000000" w:themeColor="text1"/>
        </w:rPr>
        <w:t>self betterment</w:t>
      </w:r>
      <w:proofErr w:type="spellEnd"/>
      <w:r>
        <w:rPr>
          <w:color w:val="000000" w:themeColor="text1"/>
          <w:sz w:val="12"/>
          <w:szCs w:val="26"/>
        </w:rPr>
        <w:t xml:space="preserve">. Thus, a key question remains, </w:t>
      </w:r>
      <w:r>
        <w:rPr>
          <w:rStyle w:val="Emphasis"/>
          <w:color w:val="000000" w:themeColor="text1"/>
        </w:rPr>
        <w:t xml:space="preserve">what is regarded as progress and to whom does it count? The </w:t>
      </w:r>
      <w:r>
        <w:rPr>
          <w:rStyle w:val="Emphasis"/>
          <w:color w:val="000000" w:themeColor="text1"/>
          <w:highlight w:val="green"/>
        </w:rPr>
        <w:t>politics of progress</w:t>
      </w:r>
      <w:r>
        <w:rPr>
          <w:rStyle w:val="Emphasis"/>
          <w:color w:val="000000" w:themeColor="text1"/>
        </w:rPr>
        <w:t xml:space="preserve"> call for the second tenet of CDT, which is a destabilization of neoliberal practices that </w:t>
      </w:r>
      <w:r>
        <w:rPr>
          <w:rStyle w:val="Emphasis"/>
          <w:color w:val="000000" w:themeColor="text1"/>
          <w:highlight w:val="green"/>
        </w:rPr>
        <w:t>strip</w:t>
      </w:r>
      <w:r>
        <w:rPr>
          <w:rStyle w:val="Emphasis"/>
          <w:color w:val="000000" w:themeColor="text1"/>
        </w:rPr>
        <w:t xml:space="preserve"> power and </w:t>
      </w:r>
      <w:r>
        <w:rPr>
          <w:rStyle w:val="Emphasis"/>
          <w:color w:val="000000" w:themeColor="text1"/>
          <w:highlight w:val="green"/>
        </w:rPr>
        <w:t>agency from bodies with disabilities</w:t>
      </w:r>
      <w:r>
        <w:rPr>
          <w:rStyle w:val="Emphasis"/>
          <w:color w:val="000000" w:themeColor="text1"/>
        </w:rPr>
        <w:t>.</w:t>
      </w:r>
      <w:r>
        <w:rPr>
          <w:color w:val="000000" w:themeColor="text1"/>
          <w:sz w:val="12"/>
          <w:szCs w:val="26"/>
        </w:rPr>
        <w:t xml:space="preserve"> Devlin and </w:t>
      </w:r>
      <w:proofErr w:type="spellStart"/>
      <w:r>
        <w:rPr>
          <w:color w:val="000000" w:themeColor="text1"/>
          <w:sz w:val="12"/>
          <w:szCs w:val="26"/>
        </w:rPr>
        <w:t>Pothier</w:t>
      </w:r>
      <w:proofErr w:type="spellEnd"/>
      <w:r>
        <w:rPr>
          <w:color w:val="000000" w:themeColor="text1"/>
          <w:sz w:val="12"/>
          <w:szCs w:val="26"/>
        </w:rPr>
        <w:t xml:space="preserve"> (2006) use the language of “anti-necessitarian” (p. 2), which refers to the efficacy of social organizations and an unflinching skepticism of liberalism. For </w:t>
      </w:r>
      <w:proofErr w:type="spellStart"/>
      <w:r>
        <w:rPr>
          <w:color w:val="000000" w:themeColor="text1"/>
          <w:sz w:val="12"/>
          <w:szCs w:val="26"/>
        </w:rPr>
        <w:t>Shildrick</w:t>
      </w:r>
      <w:proofErr w:type="spellEnd"/>
      <w:r>
        <w:rPr>
          <w:color w:val="000000" w:themeColor="text1"/>
          <w:sz w:val="12"/>
          <w:szCs w:val="26"/>
        </w:rPr>
        <w:t xml:space="preserve"> and Price (1999), “disabled bodies call into question the ‘</w:t>
      </w:r>
      <w:proofErr w:type="spellStart"/>
      <w:r>
        <w:rPr>
          <w:color w:val="000000" w:themeColor="text1"/>
          <w:sz w:val="12"/>
          <w:szCs w:val="26"/>
        </w:rPr>
        <w:t>giveness</w:t>
      </w:r>
      <w:proofErr w:type="spellEnd"/>
      <w:r>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color w:val="000000" w:themeColor="text1"/>
          <w:sz w:val="12"/>
          <w:szCs w:val="26"/>
        </w:rPr>
        <w:t>progress</w:t>
      </w:r>
      <w:proofErr w:type="gramEnd"/>
      <w:r>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color w:val="000000" w:themeColor="text1"/>
          <w:sz w:val="12"/>
          <w:szCs w:val="26"/>
        </w:rPr>
        <w:t>denaturalising</w:t>
      </w:r>
      <w:proofErr w:type="spellEnd"/>
      <w:r>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color w:val="000000" w:themeColor="text1"/>
          <w:sz w:val="12"/>
          <w:szCs w:val="26"/>
        </w:rPr>
        <w:t>Siebers</w:t>
      </w:r>
      <w:proofErr w:type="spellEnd"/>
      <w:r>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Pr>
          <w:rStyle w:val="Emphasis"/>
          <w:color w:val="000000" w:themeColor="text1"/>
          <w:highlight w:val="green"/>
        </w:rPr>
        <w:t>There is no</w:t>
      </w:r>
      <w:r>
        <w:rPr>
          <w:rStyle w:val="Emphasis"/>
          <w:color w:val="000000" w:themeColor="text1"/>
        </w:rPr>
        <w:t xml:space="preserve"> one-size-fits-all human </w:t>
      </w:r>
      <w:proofErr w:type="gramStart"/>
      <w:r>
        <w:rPr>
          <w:rStyle w:val="Emphasis"/>
          <w:color w:val="000000" w:themeColor="text1"/>
        </w:rPr>
        <w:t>rights based</w:t>
      </w:r>
      <w:proofErr w:type="gramEnd"/>
      <w:r>
        <w:rPr>
          <w:rStyle w:val="Emphasis"/>
          <w:color w:val="000000" w:themeColor="text1"/>
        </w:rPr>
        <w:t xml:space="preserve"> </w:t>
      </w:r>
      <w:r>
        <w:rPr>
          <w:rStyle w:val="Emphasis"/>
          <w:color w:val="000000" w:themeColor="text1"/>
          <w:highlight w:val="green"/>
        </w:rPr>
        <w:t>approach that will</w:t>
      </w:r>
      <w:r>
        <w:rPr>
          <w:rStyle w:val="Emphasis"/>
          <w:color w:val="000000" w:themeColor="text1"/>
        </w:rPr>
        <w:t xml:space="preserve"> be suitable to </w:t>
      </w:r>
      <w:r>
        <w:rPr>
          <w:rStyle w:val="Emphasis"/>
          <w:color w:val="000000" w:themeColor="text1"/>
          <w:highlight w:val="green"/>
        </w:rPr>
        <w:t>address</w:t>
      </w:r>
      <w:r>
        <w:rPr>
          <w:rStyle w:val="Emphasis"/>
          <w:color w:val="000000" w:themeColor="text1"/>
        </w:rPr>
        <w:t xml:space="preserve"> all </w:t>
      </w:r>
      <w:r>
        <w:rPr>
          <w:rStyle w:val="Emphasis"/>
          <w:color w:val="000000" w:themeColor="text1"/>
          <w:highlight w:val="green"/>
        </w:rPr>
        <w:t>disabled experiences, as</w:t>
      </w:r>
      <w:r>
        <w:rPr>
          <w:rStyle w:val="Emphasis"/>
          <w:color w:val="000000" w:themeColor="text1"/>
        </w:rPr>
        <w:t xml:space="preserve"> the theoretical call for </w:t>
      </w:r>
      <w:r>
        <w:rPr>
          <w:rStyle w:val="Emphasis"/>
          <w:color w:val="000000" w:themeColor="text1"/>
          <w:highlight w:val="green"/>
        </w:rPr>
        <w:t>crip-pessimism will remind us.</w:t>
      </w:r>
      <w:r>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Pr>
          <w:color w:val="000000" w:themeColor="text1"/>
          <w:sz w:val="12"/>
          <w:szCs w:val="26"/>
        </w:rPr>
        <w:t>justice</w:t>
      </w:r>
      <w:proofErr w:type="gramEnd"/>
      <w:r>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color w:val="000000" w:themeColor="text1"/>
          <w:sz w:val="12"/>
          <w:szCs w:val="26"/>
        </w:rPr>
        <w:t>including:</w:t>
      </w:r>
      <w:proofErr w:type="gramEnd"/>
      <w:r>
        <w:rPr>
          <w:color w:val="000000" w:themeColor="text1"/>
          <w:sz w:val="12"/>
          <w:szCs w:val="26"/>
        </w:rPr>
        <w:t xml:space="preserve"> differently-abled, special needs, person with disability, disabled person, temporarily able-bodied, and others. Often, able- bodied audiences </w:t>
      </w:r>
      <w:proofErr w:type="gramStart"/>
      <w:r>
        <w:rPr>
          <w:color w:val="000000" w:themeColor="text1"/>
          <w:sz w:val="12"/>
          <w:szCs w:val="26"/>
        </w:rPr>
        <w:t>have a tendency to</w:t>
      </w:r>
      <w:proofErr w:type="gramEnd"/>
      <w:r>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color w:val="000000" w:themeColor="text1"/>
          <w:sz w:val="12"/>
          <w:szCs w:val="26"/>
        </w:rPr>
        <w:t>inspirationalize</w:t>
      </w:r>
      <w:proofErr w:type="spellEnd"/>
      <w:r>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Style w:val="Emphasis"/>
          <w:color w:val="000000" w:themeColor="text1"/>
        </w:rPr>
        <w:t>Philosophical pessimism is articulated next as a way to temper the risk of sensationalizing dis/ability</w:t>
      </w:r>
      <w:r>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color w:val="000000" w:themeColor="text1"/>
          <w:sz w:val="12"/>
          <w:szCs w:val="26"/>
        </w:rPr>
        <w:t>Dienstag</w:t>
      </w:r>
      <w:proofErr w:type="spellEnd"/>
      <w:r>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Style w:val="Emphasis"/>
          <w:color w:val="000000" w:themeColor="text1"/>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Pr>
          <w:rStyle w:val="Emphasis"/>
          <w:color w:val="000000" w:themeColor="text1"/>
          <w:highlight w:val="green"/>
        </w:rPr>
        <w:t>after</w:t>
      </w:r>
      <w:r>
        <w:rPr>
          <w:rStyle w:val="Emphasis"/>
          <w:color w:val="000000" w:themeColor="text1"/>
        </w:rPr>
        <w:t xml:space="preserve"> years of </w:t>
      </w:r>
      <w:r>
        <w:rPr>
          <w:rStyle w:val="Emphasis"/>
          <w:color w:val="000000" w:themeColor="text1"/>
          <w:highlight w:val="green"/>
        </w:rPr>
        <w:t>failing to rehabilitate</w:t>
      </w:r>
      <w:r>
        <w:rPr>
          <w:rStyle w:val="Emphasis"/>
          <w:color w:val="000000" w:themeColor="text1"/>
        </w:rPr>
        <w:t xml:space="preserve"> my sameness to </w:t>
      </w:r>
      <w:r>
        <w:rPr>
          <w:rStyle w:val="Emphasis"/>
          <w:color w:val="000000" w:themeColor="text1"/>
          <w:highlight w:val="green"/>
        </w:rPr>
        <w:t>able-bodied standards</w:t>
      </w:r>
      <w:r>
        <w:rPr>
          <w:rStyle w:val="Emphasis"/>
          <w:color w:val="000000" w:themeColor="text1"/>
        </w:rPr>
        <w:t xml:space="preserve">, I have </w:t>
      </w:r>
      <w:r>
        <w:rPr>
          <w:rStyle w:val="Emphasis"/>
          <w:color w:val="000000" w:themeColor="text1"/>
          <w:highlight w:val="green"/>
        </w:rPr>
        <w:t>come to a comfort with pessimism.</w:t>
      </w:r>
    </w:p>
    <w:p w14:paraId="1774FE4D" w14:textId="77777777" w:rsidR="00644C3B" w:rsidRPr="00644C3B" w:rsidRDefault="00644C3B" w:rsidP="00644C3B">
      <w:pPr>
        <w:keepNext/>
        <w:keepLines/>
        <w:spacing w:before="40" w:after="0" w:line="256" w:lineRule="auto"/>
        <w:outlineLvl w:val="3"/>
        <w:rPr>
          <w:rFonts w:eastAsia="Times New Roman" w:cs="Calibri"/>
          <w:b/>
          <w:iCs/>
          <w:sz w:val="26"/>
        </w:rPr>
      </w:pPr>
      <w:r w:rsidRPr="00644C3B">
        <w:rPr>
          <w:rFonts w:eastAsia="Times New Roman" w:cs="Calibri"/>
          <w:b/>
          <w:iCs/>
          <w:sz w:val="26"/>
        </w:rPr>
        <w:t>Exclusionary conceptions of topical correctness are violent.</w:t>
      </w:r>
    </w:p>
    <w:p w14:paraId="7E4C97C0" w14:textId="77777777" w:rsidR="00644C3B" w:rsidRPr="00644C3B" w:rsidRDefault="00644C3B" w:rsidP="00644C3B">
      <w:pPr>
        <w:shd w:val="clear" w:color="auto" w:fill="FFFFFF"/>
        <w:spacing w:line="235" w:lineRule="atLeast"/>
        <w:rPr>
          <w:rFonts w:eastAsia="Times New Roman" w:cs="Times New Roman"/>
          <w:color w:val="000000" w:themeColor="text1"/>
          <w:lang w:eastAsia="zh-CN"/>
        </w:rPr>
      </w:pPr>
      <w:proofErr w:type="spellStart"/>
      <w:r w:rsidRPr="00644C3B">
        <w:rPr>
          <w:rFonts w:eastAsia="Times New Roman" w:cs="Times New Roman"/>
          <w:b/>
          <w:bCs/>
          <w:color w:val="000000" w:themeColor="text1"/>
          <w:szCs w:val="26"/>
          <w:lang w:eastAsia="zh-CN"/>
        </w:rPr>
        <w:t>Conquergood</w:t>
      </w:r>
      <w:proofErr w:type="spellEnd"/>
      <w:r w:rsidRPr="00644C3B">
        <w:rPr>
          <w:rFonts w:eastAsia="Times New Roman" w:cs="Times New Roman"/>
          <w:b/>
          <w:bCs/>
          <w:color w:val="000000" w:themeColor="text1"/>
          <w:szCs w:val="26"/>
          <w:lang w:eastAsia="zh-CN"/>
        </w:rPr>
        <w:t xml:space="preserve"> 13</w:t>
      </w:r>
      <w:r w:rsidRPr="00644C3B">
        <w:rPr>
          <w:rFonts w:eastAsia="Times New Roman" w:cs="Times New Roman"/>
          <w:color w:val="000000" w:themeColor="text1"/>
          <w:lang w:eastAsia="zh-CN"/>
        </w:rPr>
        <w:t> [</w:t>
      </w:r>
      <w:proofErr w:type="spellStart"/>
      <w:r w:rsidRPr="00644C3B">
        <w:rPr>
          <w:rFonts w:eastAsia="Times New Roman" w:cs="Times New Roman"/>
          <w:color w:val="000000" w:themeColor="text1"/>
          <w:lang w:eastAsia="zh-CN"/>
        </w:rPr>
        <w:t>Conquergood</w:t>
      </w:r>
      <w:proofErr w:type="spellEnd"/>
      <w:r w:rsidRPr="00644C3B">
        <w:rPr>
          <w:rFonts w:eastAsia="Times New Roman" w:cs="Times New Roman"/>
          <w:color w:val="000000" w:themeColor="text1"/>
          <w:lang w:eastAsia="zh-CN"/>
        </w:rPr>
        <w:t>, Dwight. Cultural struggles: Performance, ethnography, praxis. University of Michigan Press, 2013. (a professor of anthropology and performance studies at Northwestern University)//Elmer</w:t>
      </w:r>
    </w:p>
    <w:p w14:paraId="5B66A167" w14:textId="123BD2D9" w:rsidR="00644C3B" w:rsidRDefault="00644C3B" w:rsidP="00644C3B">
      <w:pPr>
        <w:shd w:val="clear" w:color="auto" w:fill="FFFFFF"/>
        <w:spacing w:line="235" w:lineRule="atLeast"/>
        <w:rPr>
          <w:rFonts w:eastAsia="Times New Roman" w:cs="Times New Roman"/>
          <w:color w:val="000000" w:themeColor="text1"/>
          <w:sz w:val="16"/>
          <w:szCs w:val="16"/>
          <w:lang w:eastAsia="zh-CN"/>
        </w:rPr>
      </w:pPr>
      <w:r w:rsidRPr="00644C3B">
        <w:rPr>
          <w:rFonts w:eastAsia="Times New Roman" w:cs="Times New Roman"/>
          <w:color w:val="000000" w:themeColor="text1"/>
          <w:sz w:val="16"/>
          <w:szCs w:val="16"/>
          <w:lang w:eastAsia="zh-CN"/>
        </w:rPr>
        <w:t xml:space="preserve">According to de </w:t>
      </w:r>
      <w:proofErr w:type="spellStart"/>
      <w:r w:rsidRPr="00644C3B">
        <w:rPr>
          <w:rFonts w:eastAsia="Times New Roman" w:cs="Times New Roman"/>
          <w:color w:val="000000" w:themeColor="text1"/>
          <w:sz w:val="16"/>
          <w:szCs w:val="16"/>
          <w:lang w:eastAsia="zh-CN"/>
        </w:rPr>
        <w:t>Certeau</w:t>
      </w:r>
      <w:proofErr w:type="spellEnd"/>
      <w:r w:rsidRPr="00644C3B">
        <w:rPr>
          <w:rFonts w:eastAsia="Times New Roman" w:cs="Times New Roman"/>
          <w:color w:val="000000" w:themeColor="text1"/>
          <w:sz w:val="16"/>
          <w:szCs w:val="16"/>
          <w:lang w:eastAsia="zh-CN"/>
        </w:rPr>
        <w:t>, </w:t>
      </w:r>
      <w:r w:rsidRPr="00644C3B">
        <w:rPr>
          <w:rFonts w:eastAsia="Times New Roman" w:cs="Times New Roman"/>
          <w:color w:val="000000" w:themeColor="text1"/>
          <w:u w:val="single"/>
          <w:lang w:eastAsia="zh-CN"/>
        </w:rPr>
        <w:t>this </w:t>
      </w:r>
      <w:proofErr w:type="spellStart"/>
      <w:r w:rsidRPr="00644C3B">
        <w:rPr>
          <w:rFonts w:eastAsia="Times New Roman" w:cs="Times New Roman"/>
          <w:color w:val="000000" w:themeColor="text1"/>
          <w:u w:val="single"/>
          <w:shd w:val="clear" w:color="auto" w:fill="00FF00"/>
          <w:lang w:eastAsia="zh-CN"/>
        </w:rPr>
        <w:t>scriptocentrism</w:t>
      </w:r>
      <w:proofErr w:type="spellEnd"/>
      <w:r w:rsidRPr="00644C3B">
        <w:rPr>
          <w:rFonts w:eastAsia="Times New Roman" w:cs="Times New Roman"/>
          <w:color w:val="000000" w:themeColor="text1"/>
          <w:u w:val="single"/>
          <w:shd w:val="clear" w:color="auto" w:fill="00FF00"/>
          <w:lang w:eastAsia="zh-CN"/>
        </w:rPr>
        <w:t xml:space="preserve"> is a </w:t>
      </w:r>
      <w:r w:rsidRPr="00644C3B">
        <w:rPr>
          <w:rFonts w:eastAsia="Times New Roman" w:cs="Times New Roman"/>
          <w:b/>
          <w:bCs/>
          <w:color w:val="000000" w:themeColor="text1"/>
          <w:u w:val="single"/>
          <w:bdr w:val="single" w:sz="18" w:space="0" w:color="auto" w:frame="1"/>
          <w:shd w:val="clear" w:color="auto" w:fill="00FF00"/>
          <w:lang w:eastAsia="zh-CN"/>
        </w:rPr>
        <w:t>hallmark of Western imperialism</w:t>
      </w:r>
      <w:r w:rsidRPr="00644C3B">
        <w:rPr>
          <w:rFonts w:eastAsia="Times New Roman" w:cs="Times New Roman"/>
          <w:color w:val="000000" w:themeColor="text1"/>
          <w:u w:val="single"/>
          <w:lang w:eastAsia="zh-CN"/>
        </w:rPr>
        <w:t>. Posted above the gates of modernity, this sign: “‘Here </w:t>
      </w:r>
      <w:r w:rsidRPr="00644C3B">
        <w:rPr>
          <w:rFonts w:eastAsia="Times New Roman" w:cs="Times New Roman"/>
          <w:color w:val="000000" w:themeColor="text1"/>
          <w:u w:val="single"/>
          <w:shd w:val="clear" w:color="auto" w:fill="00FF00"/>
          <w:lang w:eastAsia="zh-CN"/>
        </w:rPr>
        <w:t>only what is written is understood</w:t>
      </w:r>
      <w:r w:rsidRPr="00644C3B">
        <w:rPr>
          <w:rFonts w:eastAsia="Times New Roman" w:cs="Times New Roman"/>
          <w:color w:val="000000" w:themeColor="text1"/>
          <w:u w:val="single"/>
          <w:lang w:eastAsia="zh-CN"/>
        </w:rPr>
        <w:t>.’ Such is </w:t>
      </w:r>
      <w:r w:rsidRPr="00644C3B">
        <w:rPr>
          <w:rFonts w:eastAsia="Times New Roman" w:cs="Times New Roman"/>
          <w:color w:val="000000" w:themeColor="text1"/>
          <w:u w:val="single"/>
          <w:shd w:val="clear" w:color="auto" w:fill="00FF00"/>
          <w:lang w:eastAsia="zh-CN"/>
        </w:rPr>
        <w:t>the internal law of </w:t>
      </w:r>
      <w:r w:rsidRPr="00644C3B">
        <w:rPr>
          <w:rFonts w:eastAsia="Times New Roman" w:cs="Times New Roman"/>
          <w:color w:val="000000" w:themeColor="text1"/>
          <w:u w:val="single"/>
          <w:lang w:eastAsia="zh-CN"/>
        </w:rPr>
        <w:t>that which has constituted itself as ‘</w:t>
      </w:r>
      <w:r w:rsidRPr="00644C3B">
        <w:rPr>
          <w:rFonts w:eastAsia="Times New Roman" w:cs="Times New Roman"/>
          <w:color w:val="000000" w:themeColor="text1"/>
          <w:u w:val="single"/>
          <w:shd w:val="clear" w:color="auto" w:fill="00FF00"/>
          <w:lang w:eastAsia="zh-CN"/>
        </w:rPr>
        <w:t>Western’ </w:t>
      </w:r>
      <w:r w:rsidRPr="00644C3B">
        <w:rPr>
          <w:rFonts w:eastAsia="Times New Roman" w:cs="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644C3B">
        <w:rPr>
          <w:rFonts w:eastAsia="Times New Roman" w:cs="Times New Roman"/>
          <w:color w:val="000000" w:themeColor="text1"/>
          <w:u w:val="single"/>
          <w:shd w:val="clear" w:color="auto" w:fill="00FF00"/>
          <w:lang w:eastAsia="zh-CN"/>
        </w:rPr>
        <w:t>For many</w:t>
      </w:r>
      <w:r w:rsidRPr="00644C3B">
        <w:rPr>
          <w:rFonts w:eastAsia="Times New Roman" w:cs="Times New Roman"/>
          <w:color w:val="000000" w:themeColor="text1"/>
          <w:sz w:val="16"/>
          <w:szCs w:val="16"/>
          <w:shd w:val="clear" w:color="auto" w:fill="00FF00"/>
          <w:lang w:eastAsia="zh-CN"/>
        </w:rPr>
        <w:t> </w:t>
      </w:r>
      <w:r w:rsidRPr="00644C3B">
        <w:rPr>
          <w:rFonts w:eastAsia="Times New Roman" w:cs="Times New Roman"/>
          <w:color w:val="000000" w:themeColor="text1"/>
          <w:sz w:val="16"/>
          <w:szCs w:val="16"/>
          <w:lang w:eastAsia="zh-CN"/>
        </w:rPr>
        <w:t>people </w:t>
      </w:r>
      <w:r w:rsidRPr="00644C3B">
        <w:rPr>
          <w:rFonts w:eastAsia="Times New Roman" w:cs="Times New Roman"/>
          <w:color w:val="000000" w:themeColor="text1"/>
          <w:u w:val="single"/>
          <w:lang w:eastAsia="zh-CN"/>
        </w:rPr>
        <w:t>throughout the world</w:t>
      </w:r>
      <w:r w:rsidRPr="00644C3B">
        <w:rPr>
          <w:rFonts w:eastAsia="Times New Roman" w:cs="Times New Roman"/>
          <w:color w:val="000000" w:themeColor="text1"/>
          <w:sz w:val="16"/>
          <w:szCs w:val="16"/>
          <w:lang w:eastAsia="zh-CN"/>
        </w:rPr>
        <w:t>, however, </w:t>
      </w:r>
      <w:r w:rsidRPr="00644C3B">
        <w:rPr>
          <w:rFonts w:eastAsia="Times New Roman" w:cs="Times New Roman"/>
          <w:color w:val="000000" w:themeColor="text1"/>
          <w:u w:val="single"/>
          <w:shd w:val="clear" w:color="auto" w:fill="00FF00"/>
          <w:lang w:eastAsia="zh-CN"/>
        </w:rPr>
        <w:t>particularly subaltern groups</w:t>
      </w:r>
      <w:r w:rsidRPr="00644C3B">
        <w:rPr>
          <w:rFonts w:eastAsia="Times New Roman" w:cs="Times New Roman"/>
          <w:color w:val="000000" w:themeColor="text1"/>
          <w:u w:val="single"/>
          <w:lang w:eastAsia="zh-CN"/>
        </w:rPr>
        <w:t>, </w:t>
      </w:r>
      <w:r w:rsidRPr="00644C3B">
        <w:rPr>
          <w:rFonts w:eastAsia="Times New Roman" w:cs="Times New Roman"/>
          <w:color w:val="000000" w:themeColor="text1"/>
          <w:u w:val="single"/>
          <w:shd w:val="clear" w:color="auto" w:fill="00FF00"/>
          <w:lang w:eastAsia="zh-CN"/>
        </w:rPr>
        <w:t>texts are</w:t>
      </w:r>
      <w:r w:rsidRPr="00644C3B">
        <w:rPr>
          <w:rFonts w:eastAsia="Times New Roman" w:cs="Times New Roman"/>
          <w:color w:val="000000" w:themeColor="text1"/>
          <w:sz w:val="16"/>
          <w:szCs w:val="16"/>
          <w:shd w:val="clear" w:color="auto" w:fill="00FF00"/>
          <w:lang w:eastAsia="zh-CN"/>
        </w:rPr>
        <w:t> </w:t>
      </w:r>
      <w:r w:rsidRPr="00644C3B">
        <w:rPr>
          <w:rFonts w:eastAsia="Times New Roman" w:cs="Times New Roman"/>
          <w:color w:val="000000" w:themeColor="text1"/>
          <w:sz w:val="16"/>
          <w:szCs w:val="16"/>
          <w:lang w:eastAsia="zh-CN"/>
        </w:rPr>
        <w:t>often </w:t>
      </w:r>
      <w:r w:rsidRPr="00644C3B">
        <w:rPr>
          <w:rFonts w:eastAsia="Times New Roman" w:cs="Times New Roman"/>
          <w:color w:val="000000" w:themeColor="text1"/>
          <w:u w:val="single"/>
          <w:shd w:val="clear" w:color="auto" w:fill="00FF00"/>
          <w:lang w:eastAsia="zh-CN"/>
        </w:rPr>
        <w:t>inaccessible, or threatening</w:t>
      </w:r>
      <w:r w:rsidRPr="00644C3B">
        <w:rPr>
          <w:rFonts w:eastAsia="Times New Roman" w:cs="Times New Roman"/>
          <w:color w:val="000000" w:themeColor="text1"/>
          <w:u w:val="single"/>
          <w:lang w:eastAsia="zh-CN"/>
        </w:rPr>
        <w:t>, charged with the regulator)' powers of the state.</w:t>
      </w:r>
      <w:r w:rsidRPr="00644C3B">
        <w:rPr>
          <w:rFonts w:eastAsia="Times New Roman" w:cs="Times New Roman"/>
          <w:color w:val="000000" w:themeColor="text1"/>
          <w:sz w:val="16"/>
          <w:szCs w:val="16"/>
          <w:lang w:eastAsia="zh-CN"/>
        </w:rPr>
        <w:t> More often than not, </w:t>
      </w:r>
      <w:r w:rsidRPr="00644C3B">
        <w:rPr>
          <w:rFonts w:eastAsia="Times New Roman" w:cs="Times New Roman"/>
          <w:color w:val="000000" w:themeColor="text1"/>
          <w:u w:val="single"/>
          <w:lang w:eastAsia="zh-CN"/>
        </w:rPr>
        <w:t>subordinate people experience texts and the bureaucracy of literacy as instruments of control and displacement, e.g., </w:t>
      </w:r>
      <w:r w:rsidRPr="00644C3B">
        <w:rPr>
          <w:rFonts w:eastAsia="Times New Roman" w:cs="Times New Roman"/>
          <w:b/>
          <w:bCs/>
          <w:color w:val="000000" w:themeColor="text1"/>
          <w:u w:val="single"/>
          <w:lang w:eastAsia="zh-CN"/>
        </w:rPr>
        <w:t>green cards, passports, arrest warrants, deportation orders</w:t>
      </w:r>
      <w:r w:rsidRPr="00644C3B">
        <w:rPr>
          <w:rFonts w:eastAsia="Times New Roman" w:cs="Times New Roman"/>
          <w:color w:val="000000" w:themeColor="text1"/>
          <w:sz w:val="16"/>
          <w:szCs w:val="16"/>
          <w:lang w:eastAsia="zh-CN"/>
        </w:rPr>
        <w:t xml:space="preserve">—what de </w:t>
      </w:r>
      <w:proofErr w:type="spellStart"/>
      <w:r w:rsidRPr="00644C3B">
        <w:rPr>
          <w:rFonts w:eastAsia="Times New Roman" w:cs="Times New Roman"/>
          <w:color w:val="000000" w:themeColor="text1"/>
          <w:sz w:val="16"/>
          <w:szCs w:val="16"/>
          <w:lang w:eastAsia="zh-CN"/>
        </w:rPr>
        <w:t>Certeau</w:t>
      </w:r>
      <w:proofErr w:type="spellEnd"/>
      <w:r w:rsidRPr="00644C3B">
        <w:rPr>
          <w:rFonts w:eastAsia="Times New Roman" w:cs="Times New Roman"/>
          <w:color w:val="000000" w:themeColor="text1"/>
          <w:sz w:val="16"/>
          <w:szCs w:val="16"/>
          <w:lang w:eastAsia="zh-CN"/>
        </w:rPr>
        <w:t xml:space="preserve"> calls "</w:t>
      </w:r>
      <w:proofErr w:type="spellStart"/>
      <w:r w:rsidRPr="00644C3B">
        <w:rPr>
          <w:rFonts w:eastAsia="Times New Roman" w:cs="Times New Roman"/>
          <w:color w:val="000000" w:themeColor="text1"/>
          <w:sz w:val="16"/>
          <w:szCs w:val="16"/>
          <w:lang w:eastAsia="zh-CN"/>
        </w:rPr>
        <w:t>intextuation</w:t>
      </w:r>
      <w:proofErr w:type="spellEnd"/>
      <w:r w:rsidRPr="00644C3B">
        <w:rPr>
          <w:rFonts w:eastAsia="Times New Roman" w:cs="Times New Roman"/>
          <w:color w:val="000000" w:themeColor="text1"/>
          <w:sz w:val="16"/>
          <w:szCs w:val="16"/>
          <w:lang w:eastAsia="zh-CN"/>
        </w:rPr>
        <w:t>": "Ever)' power, including </w:t>
      </w:r>
      <w:r w:rsidRPr="00644C3B">
        <w:rPr>
          <w:rFonts w:eastAsia="Times New Roman" w:cs="Times New Roman"/>
          <w:b/>
          <w:bCs/>
          <w:color w:val="000000" w:themeColor="text1"/>
          <w:u w:val="single"/>
          <w:bdr w:val="single" w:sz="18" w:space="0" w:color="auto" w:frame="1"/>
          <w:shd w:val="clear" w:color="auto" w:fill="00FF00"/>
          <w:lang w:eastAsia="zh-CN"/>
        </w:rPr>
        <w:t>the power of law, is written </w:t>
      </w:r>
      <w:r w:rsidRPr="00644C3B">
        <w:rPr>
          <w:rFonts w:eastAsia="Times New Roman" w:cs="Times New Roman"/>
          <w:b/>
          <w:bCs/>
          <w:color w:val="000000" w:themeColor="text1"/>
          <w:u w:val="single"/>
          <w:bdr w:val="single" w:sz="18" w:space="0" w:color="auto" w:frame="1"/>
          <w:lang w:eastAsia="zh-CN"/>
        </w:rPr>
        <w:t>first of all </w:t>
      </w:r>
      <w:r w:rsidRPr="00644C3B">
        <w:rPr>
          <w:rFonts w:eastAsia="Times New Roman" w:cs="Times New Roman"/>
          <w:b/>
          <w:bCs/>
          <w:color w:val="000000" w:themeColor="text1"/>
          <w:u w:val="single"/>
          <w:bdr w:val="single" w:sz="18" w:space="0" w:color="auto" w:frame="1"/>
          <w:shd w:val="clear" w:color="auto" w:fill="00FF00"/>
          <w:lang w:eastAsia="zh-CN"/>
        </w:rPr>
        <w:t>on the backs of its subjects</w:t>
      </w:r>
      <w:r w:rsidRPr="00644C3B">
        <w:rPr>
          <w:rFonts w:eastAsia="Times New Roman" w:cs="Times New Roman"/>
          <w:b/>
          <w:bCs/>
          <w:color w:val="000000" w:themeColor="text1"/>
          <w:u w:val="single"/>
          <w:bdr w:val="single" w:sz="18" w:space="0" w:color="auto" w:frame="1"/>
          <w:lang w:eastAsia="zh-CN"/>
        </w:rPr>
        <w:t>"</w:t>
      </w:r>
      <w:r w:rsidRPr="00644C3B">
        <w:rPr>
          <w:rFonts w:eastAsia="Times New Roman" w:cs="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644C3B">
        <w:rPr>
          <w:rFonts w:eastAsia="Times New Roman" w:cs="Times New Roman"/>
          <w:color w:val="000000" w:themeColor="text1"/>
          <w:sz w:val="16"/>
          <w:szCs w:val="16"/>
          <w:lang w:eastAsia="zh-CN"/>
        </w:rPr>
        <w:t>papeles</w:t>
      </w:r>
      <w:proofErr w:type="spellEnd"/>
      <w:r w:rsidRPr="00644C3B">
        <w:rPr>
          <w:rFonts w:eastAsia="Times New Roman" w:cs="Times New Roman"/>
          <w:color w:val="000000" w:themeColor="text1"/>
          <w:sz w:val="16"/>
          <w:szCs w:val="16"/>
          <w:lang w:eastAsia="zh-CN"/>
        </w:rPr>
        <w:t xml:space="preserve">," the people without papers, </w:t>
      </w:r>
      <w:proofErr w:type="spellStart"/>
      <w:r w:rsidRPr="00644C3B">
        <w:rPr>
          <w:rFonts w:eastAsia="Times New Roman" w:cs="Times New Roman"/>
          <w:color w:val="000000" w:themeColor="text1"/>
          <w:sz w:val="16"/>
          <w:szCs w:val="16"/>
          <w:lang w:eastAsia="zh-CN"/>
        </w:rPr>
        <w:t>indocitmentado</w:t>
      </w:r>
      <w:proofErr w:type="spellEnd"/>
      <w:r w:rsidRPr="00644C3B">
        <w:rPr>
          <w:rFonts w:eastAsia="Times New Roman" w:cs="Times New Roman"/>
          <w:color w:val="000000" w:themeColor="text1"/>
          <w:sz w:val="16"/>
          <w:szCs w:val="16"/>
          <w:lang w:eastAsia="zh-CN"/>
        </w:rPr>
        <w:t xml:space="preserve">/as. They are illegal because they are not legible, they trouble "the writing machine of the law" (de </w:t>
      </w:r>
      <w:proofErr w:type="spellStart"/>
      <w:r w:rsidRPr="00644C3B">
        <w:rPr>
          <w:rFonts w:eastAsia="Times New Roman" w:cs="Times New Roman"/>
          <w:color w:val="000000" w:themeColor="text1"/>
          <w:sz w:val="16"/>
          <w:szCs w:val="16"/>
          <w:lang w:eastAsia="zh-CN"/>
        </w:rPr>
        <w:t>Certeau</w:t>
      </w:r>
      <w:proofErr w:type="spellEnd"/>
      <w:r w:rsidRPr="00644C3B">
        <w:rPr>
          <w:rFonts w:eastAsia="Times New Roman" w:cs="Times New Roman"/>
          <w:color w:val="000000" w:themeColor="text1"/>
          <w:sz w:val="16"/>
          <w:szCs w:val="16"/>
          <w:lang w:eastAsia="zh-CN"/>
        </w:rPr>
        <w:t xml:space="preserve"> 1984:141). </w:t>
      </w:r>
      <w:r w:rsidRPr="00644C3B">
        <w:rPr>
          <w:rFonts w:eastAsia="Times New Roman" w:cs="Times New Roman"/>
          <w:b/>
          <w:bCs/>
          <w:color w:val="000000" w:themeColor="text1"/>
          <w:u w:val="single"/>
          <w:bdr w:val="single" w:sz="18" w:space="0" w:color="auto" w:frame="1"/>
          <w:shd w:val="clear" w:color="auto" w:fill="00FF00"/>
          <w:lang w:eastAsia="zh-CN"/>
        </w:rPr>
        <w:t>The hegemony of textualism needs to be exposed </w:t>
      </w:r>
      <w:r w:rsidRPr="00644C3B">
        <w:rPr>
          <w:rFonts w:eastAsia="Times New Roman" w:cs="Times New Roman"/>
          <w:b/>
          <w:bCs/>
          <w:color w:val="000000" w:themeColor="text1"/>
          <w:u w:val="single"/>
          <w:bdr w:val="single" w:sz="18" w:space="0" w:color="auto" w:frame="1"/>
          <w:lang w:eastAsia="zh-CN"/>
        </w:rPr>
        <w:t>and undermined.</w:t>
      </w:r>
      <w:r w:rsidRPr="00644C3B">
        <w:rPr>
          <w:rFonts w:eastAsia="Times New Roman" w:cs="Times New Roman"/>
          <w:color w:val="000000" w:themeColor="text1"/>
          <w:sz w:val="16"/>
          <w:szCs w:val="16"/>
          <w:lang w:eastAsia="zh-CN"/>
        </w:rPr>
        <w:t> </w:t>
      </w:r>
      <w:proofErr w:type="spellStart"/>
      <w:r w:rsidRPr="00644C3B">
        <w:rPr>
          <w:rFonts w:eastAsia="Times New Roman" w:cs="Times New Roman"/>
          <w:color w:val="000000" w:themeColor="text1"/>
          <w:u w:val="single"/>
          <w:lang w:eastAsia="zh-CN"/>
        </w:rPr>
        <w:t>Transcrip</w:t>
      </w:r>
      <w:proofErr w:type="spellEnd"/>
      <w:r w:rsidRPr="00644C3B">
        <w:rPr>
          <w:rFonts w:eastAsia="Times New Roman" w:cs="Times New Roman"/>
          <w:color w:val="000000" w:themeColor="text1"/>
          <w:u w:val="single"/>
          <w:lang w:eastAsia="zh-CN"/>
        </w:rPr>
        <w:t xml:space="preserve">- </w:t>
      </w:r>
      <w:proofErr w:type="spellStart"/>
      <w:r w:rsidRPr="00644C3B">
        <w:rPr>
          <w:rFonts w:eastAsia="Times New Roman" w:cs="Times New Roman"/>
          <w:color w:val="000000" w:themeColor="text1"/>
          <w:u w:val="single"/>
          <w:lang w:eastAsia="zh-CN"/>
        </w:rPr>
        <w:t>tion</w:t>
      </w:r>
      <w:proofErr w:type="spellEnd"/>
      <w:r w:rsidRPr="00644C3B">
        <w:rPr>
          <w:rFonts w:eastAsia="Times New Roman" w:cs="Times New Roman"/>
          <w:color w:val="000000" w:themeColor="text1"/>
          <w:u w:val="single"/>
          <w:lang w:eastAsia="zh-CN"/>
        </w:rPr>
        <w:t xml:space="preserve"> is not</w:t>
      </w:r>
      <w:r w:rsidRPr="00644C3B">
        <w:rPr>
          <w:rFonts w:eastAsia="Times New Roman" w:cs="Times New Roman"/>
          <w:color w:val="000000" w:themeColor="text1"/>
          <w:sz w:val="16"/>
          <w:szCs w:val="16"/>
          <w:lang w:eastAsia="zh-CN"/>
        </w:rPr>
        <w:t> a </w:t>
      </w:r>
      <w:r w:rsidRPr="00644C3B">
        <w:rPr>
          <w:rFonts w:eastAsia="Times New Roman" w:cs="Times New Roman"/>
          <w:b/>
          <w:bCs/>
          <w:color w:val="000000" w:themeColor="text1"/>
          <w:u w:val="single"/>
          <w:bdr w:val="single" w:sz="18" w:space="0" w:color="auto" w:frame="1"/>
          <w:lang w:eastAsia="zh-CN"/>
        </w:rPr>
        <w:t>transparent or politically innocent model for</w:t>
      </w:r>
      <w:r w:rsidRPr="00644C3B">
        <w:rPr>
          <w:rFonts w:eastAsia="Times New Roman" w:cs="Times New Roman"/>
          <w:color w:val="000000" w:themeColor="text1"/>
          <w:sz w:val="16"/>
          <w:szCs w:val="16"/>
          <w:lang w:eastAsia="zh-CN"/>
        </w:rPr>
        <w:t> conceptualizing or </w:t>
      </w:r>
      <w:r w:rsidRPr="00644C3B">
        <w:rPr>
          <w:rFonts w:eastAsia="Times New Roman" w:cs="Times New Roman"/>
          <w:b/>
          <w:bCs/>
          <w:color w:val="000000" w:themeColor="text1"/>
          <w:u w:val="single"/>
          <w:bdr w:val="single" w:sz="18" w:space="0" w:color="auto" w:frame="1"/>
          <w:lang w:eastAsia="zh-CN"/>
        </w:rPr>
        <w:t>engaging the world</w:t>
      </w:r>
      <w:r w:rsidRPr="00644C3B">
        <w:rPr>
          <w:rFonts w:eastAsia="Times New Roman" w:cs="Times New Roman"/>
          <w:color w:val="000000" w:themeColor="text1"/>
          <w:sz w:val="16"/>
          <w:szCs w:val="16"/>
          <w:lang w:eastAsia="zh-CN"/>
        </w:rPr>
        <w:t>. </w:t>
      </w:r>
      <w:r w:rsidRPr="00644C3B">
        <w:rPr>
          <w:rFonts w:eastAsia="Times New Roman" w:cs="Times New Roman"/>
          <w:color w:val="000000" w:themeColor="text1"/>
          <w:u w:val="single"/>
          <w:lang w:eastAsia="zh-CN"/>
        </w:rPr>
        <w:t>The root metaphor of the text underpins the </w:t>
      </w:r>
      <w:r w:rsidRPr="00644C3B">
        <w:rPr>
          <w:rFonts w:eastAsia="Times New Roman" w:cs="Times New Roman"/>
          <w:b/>
          <w:bCs/>
          <w:color w:val="000000" w:themeColor="text1"/>
          <w:u w:val="single"/>
          <w:bdr w:val="single" w:sz="18" w:space="0" w:color="auto" w:frame="1"/>
          <w:shd w:val="clear" w:color="auto" w:fill="00FF00"/>
          <w:lang w:eastAsia="zh-CN"/>
        </w:rPr>
        <w:t>supremacy of Western knowledge systems</w:t>
      </w:r>
      <w:r w:rsidRPr="00644C3B">
        <w:rPr>
          <w:rFonts w:eastAsia="Times New Roman" w:cs="Times New Roman"/>
          <w:color w:val="000000" w:themeColor="text1"/>
          <w:u w:val="single"/>
          <w:lang w:eastAsia="zh-CN"/>
        </w:rPr>
        <w:t> by </w:t>
      </w:r>
      <w:r w:rsidRPr="00644C3B">
        <w:rPr>
          <w:rFonts w:eastAsia="Times New Roman" w:cs="Times New Roman"/>
          <w:b/>
          <w:bCs/>
          <w:color w:val="000000" w:themeColor="text1"/>
          <w:u w:val="single"/>
          <w:bdr w:val="single" w:sz="18" w:space="0" w:color="auto" w:frame="1"/>
          <w:shd w:val="clear" w:color="auto" w:fill="00FF00"/>
          <w:lang w:eastAsia="zh-CN"/>
        </w:rPr>
        <w:t>erasing</w:t>
      </w:r>
      <w:r w:rsidRPr="00644C3B">
        <w:rPr>
          <w:rFonts w:eastAsia="Times New Roman" w:cs="Times New Roman"/>
          <w:color w:val="000000" w:themeColor="text1"/>
          <w:sz w:val="16"/>
          <w:szCs w:val="16"/>
          <w:shd w:val="clear" w:color="auto" w:fill="00FF00"/>
          <w:lang w:eastAsia="zh-CN"/>
        </w:rPr>
        <w:t> </w:t>
      </w:r>
      <w:r w:rsidRPr="00644C3B">
        <w:rPr>
          <w:rFonts w:eastAsia="Times New Roman" w:cs="Times New Roman"/>
          <w:color w:val="000000" w:themeColor="text1"/>
          <w:sz w:val="16"/>
          <w:szCs w:val="16"/>
          <w:lang w:eastAsia="zh-CN"/>
        </w:rPr>
        <w:t>the vast realm of human </w:t>
      </w:r>
      <w:r w:rsidRPr="00644C3B">
        <w:rPr>
          <w:rFonts w:eastAsia="Times New Roman" w:cs="Times New Roman"/>
          <w:b/>
          <w:bCs/>
          <w:color w:val="000000" w:themeColor="text1"/>
          <w:u w:val="single"/>
          <w:bdr w:val="single" w:sz="18" w:space="0" w:color="auto" w:frame="1"/>
          <w:shd w:val="clear" w:color="auto" w:fill="00FF00"/>
          <w:lang w:eastAsia="zh-CN"/>
        </w:rPr>
        <w:t>knowledge </w:t>
      </w:r>
      <w:r w:rsidRPr="00644C3B">
        <w:rPr>
          <w:rFonts w:eastAsia="Times New Roman" w:cs="Times New Roman"/>
          <w:b/>
          <w:bCs/>
          <w:color w:val="000000" w:themeColor="text1"/>
          <w:u w:val="single"/>
          <w:bdr w:val="single" w:sz="18" w:space="0" w:color="auto" w:frame="1"/>
          <w:lang w:eastAsia="zh-CN"/>
        </w:rPr>
        <w:t>and meaningful action </w:t>
      </w:r>
      <w:r w:rsidRPr="00644C3B">
        <w:rPr>
          <w:rFonts w:eastAsia="Times New Roman" w:cs="Times New Roman"/>
          <w:b/>
          <w:bCs/>
          <w:color w:val="000000" w:themeColor="text1"/>
          <w:u w:val="single"/>
          <w:bdr w:val="single" w:sz="18" w:space="0" w:color="auto" w:frame="1"/>
          <w:shd w:val="clear" w:color="auto" w:fill="00FF00"/>
          <w:lang w:eastAsia="zh-CN"/>
        </w:rPr>
        <w:t>that is unlettered</w:t>
      </w:r>
      <w:r w:rsidRPr="00644C3B">
        <w:rPr>
          <w:rFonts w:eastAsia="Times New Roman" w:cs="Times New Roman"/>
          <w:b/>
          <w:bCs/>
          <w:color w:val="000000" w:themeColor="text1"/>
          <w:u w:val="single"/>
          <w:bdr w:val="single" w:sz="18" w:space="0" w:color="auto" w:frame="1"/>
          <w:lang w:eastAsia="zh-CN"/>
        </w:rPr>
        <w:t>,</w:t>
      </w:r>
      <w:r w:rsidRPr="00644C3B">
        <w:rPr>
          <w:rFonts w:eastAsia="Times New Roman" w:cs="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644C3B">
        <w:rPr>
          <w:rFonts w:eastAsia="Times New Roman" w:cs="Times New Roman"/>
          <w:color w:val="000000" w:themeColor="text1"/>
          <w:sz w:val="16"/>
          <w:szCs w:val="16"/>
          <w:lang w:eastAsia="zh-CN"/>
        </w:rPr>
        <w:t>ComarofFpay</w:t>
      </w:r>
      <w:proofErr w:type="spellEnd"/>
      <w:r w:rsidRPr="00644C3B">
        <w:rPr>
          <w:rFonts w:eastAsia="Times New Roman" w:cs="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644C3B">
        <w:rPr>
          <w:rFonts w:eastAsia="Times New Roman" w:cs="Times New Roman"/>
          <w:color w:val="000000" w:themeColor="text1"/>
          <w:sz w:val="16"/>
          <w:szCs w:val="16"/>
          <w:lang w:eastAsia="zh-CN"/>
        </w:rPr>
        <w:t>strug</w:t>
      </w:r>
      <w:proofErr w:type="spellEnd"/>
      <w:r w:rsidRPr="00644C3B">
        <w:rPr>
          <w:rFonts w:eastAsia="Times New Roman" w:cs="Times New Roman"/>
          <w:color w:val="000000" w:themeColor="text1"/>
          <w:sz w:val="16"/>
          <w:szCs w:val="16"/>
          <w:lang w:eastAsia="zh-CN"/>
        </w:rPr>
        <w:t xml:space="preserve">- </w:t>
      </w:r>
      <w:proofErr w:type="spellStart"/>
      <w:r w:rsidRPr="00644C3B">
        <w:rPr>
          <w:rFonts w:eastAsia="Times New Roman" w:cs="Times New Roman"/>
          <w:color w:val="000000" w:themeColor="text1"/>
          <w:sz w:val="16"/>
          <w:szCs w:val="16"/>
          <w:lang w:eastAsia="zh-CN"/>
        </w:rPr>
        <w:t>gle</w:t>
      </w:r>
      <w:proofErr w:type="spellEnd"/>
      <w:r w:rsidRPr="00644C3B">
        <w:rPr>
          <w:rFonts w:eastAsia="Times New Roman" w:cs="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644C3B">
        <w:rPr>
          <w:rFonts w:eastAsia="Times New Roman" w:cs="Times New Roman"/>
          <w:color w:val="000000" w:themeColor="text1"/>
          <w:sz w:val="16"/>
          <w:szCs w:val="16"/>
          <w:lang w:eastAsia="zh-CN"/>
        </w:rPr>
        <w:t>Comarofis</w:t>
      </w:r>
      <w:proofErr w:type="spellEnd"/>
      <w:r w:rsidRPr="00644C3B">
        <w:rPr>
          <w:rFonts w:eastAsia="Times New Roman" w:cs="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644C3B">
        <w:rPr>
          <w:rFonts w:eastAsia="Times New Roman" w:cs="Times New Roman"/>
          <w:color w:val="000000" w:themeColor="text1"/>
          <w:u w:val="single"/>
          <w:lang w:eastAsia="zh-CN"/>
        </w:rPr>
        <w:t>do we still have to remind ourselves that many of the players on any historical stage </w:t>
      </w:r>
      <w:r w:rsidRPr="00644C3B">
        <w:rPr>
          <w:rFonts w:eastAsia="Times New Roman" w:cs="Times New Roman"/>
          <w:b/>
          <w:bCs/>
          <w:color w:val="000000" w:themeColor="text1"/>
          <w:u w:val="single"/>
          <w:bdr w:val="single" w:sz="18" w:space="0" w:color="auto" w:frame="1"/>
          <w:lang w:eastAsia="zh-CN"/>
        </w:rPr>
        <w:t>cannot speak at all? Or</w:t>
      </w:r>
      <w:r w:rsidRPr="00644C3B">
        <w:rPr>
          <w:rFonts w:eastAsia="Times New Roman" w:cs="Times New Roman"/>
          <w:color w:val="000000" w:themeColor="text1"/>
          <w:sz w:val="16"/>
          <w:szCs w:val="16"/>
          <w:lang w:eastAsia="zh-CN"/>
        </w:rPr>
        <w:t>, under greater or lesser duress, </w:t>
      </w:r>
      <w:r w:rsidRPr="00644C3B">
        <w:rPr>
          <w:rFonts w:eastAsia="Times New Roman" w:cs="Times New Roman"/>
          <w:b/>
          <w:bCs/>
          <w:color w:val="000000" w:themeColor="text1"/>
          <w:u w:val="single"/>
          <w:bdr w:val="single" w:sz="18" w:space="0" w:color="auto" w:frame="1"/>
          <w:lang w:eastAsia="zh-CN"/>
        </w:rPr>
        <w:t>opt not to</w:t>
      </w:r>
      <w:r w:rsidRPr="00644C3B">
        <w:rPr>
          <w:rFonts w:eastAsia="Times New Roman" w:cs="Times New Roman"/>
          <w:color w:val="000000" w:themeColor="text1"/>
          <w:sz w:val="16"/>
          <w:szCs w:val="16"/>
          <w:lang w:eastAsia="zh-CN"/>
        </w:rPr>
        <w:t> do so" (1997:48; see also Scott 1990)?</w:t>
      </w:r>
    </w:p>
    <w:p w14:paraId="18EC2F69" w14:textId="77777777" w:rsidR="00644C3B" w:rsidRPr="00644C3B" w:rsidRDefault="00644C3B" w:rsidP="00644C3B">
      <w:pPr>
        <w:keepNext/>
        <w:keepLines/>
        <w:spacing w:before="40" w:after="0" w:line="256" w:lineRule="auto"/>
        <w:outlineLvl w:val="3"/>
        <w:rPr>
          <w:rFonts w:eastAsia="Times New Roman" w:cs="Calibri"/>
          <w:b/>
          <w:iCs/>
          <w:sz w:val="26"/>
        </w:rPr>
      </w:pPr>
      <w:bookmarkStart w:id="0" w:name="_Hlk92408398"/>
      <w:r w:rsidRPr="00644C3B">
        <w:rPr>
          <w:rFonts w:eastAsia="Times New Roman" w:cs="Calibri"/>
          <w:b/>
          <w:iCs/>
          <w:sz w:val="26"/>
        </w:rPr>
        <w:t>Psychoanalysis is both falsifiable and accurate – studies prove.</w:t>
      </w:r>
    </w:p>
    <w:p w14:paraId="37E39E45" w14:textId="77777777" w:rsidR="00644C3B" w:rsidRPr="00644C3B" w:rsidRDefault="00644C3B" w:rsidP="00644C3B">
      <w:pPr>
        <w:spacing w:line="256" w:lineRule="auto"/>
        <w:rPr>
          <w:rFonts w:eastAsia="Calibri" w:cs="Times New Roman"/>
          <w:sz w:val="16"/>
          <w:szCs w:val="16"/>
        </w:rPr>
      </w:pPr>
      <w:r w:rsidRPr="00644C3B">
        <w:rPr>
          <w:rFonts w:eastAsia="Calibri" w:cs="Times New Roman"/>
          <w:b/>
          <w:bCs/>
          <w:sz w:val="26"/>
        </w:rPr>
        <w:t>Grant &amp; Harari 5</w:t>
      </w:r>
      <w:r w:rsidRPr="00644C3B">
        <w:rPr>
          <w:rFonts w:eastAsia="Calibri" w:cs="Times New Roman"/>
          <w:sz w:val="16"/>
          <w:szCs w:val="16"/>
        </w:rPr>
        <w:t xml:space="preserve"> (Don and Edwin, psychiatrists, “Psychoanalysis, science and the seductive theory of Karl Popper,” Australian and New Zealand Journal of Psychiatry)</w:t>
      </w:r>
    </w:p>
    <w:p w14:paraId="1C14920C" w14:textId="3205205F" w:rsidR="00644C3B" w:rsidRPr="00644C3B" w:rsidRDefault="00644C3B" w:rsidP="00644C3B">
      <w:pPr>
        <w:spacing w:line="256" w:lineRule="auto"/>
        <w:rPr>
          <w:rFonts w:eastAsia="Calibri" w:cs="Times New Roman"/>
          <w:sz w:val="16"/>
        </w:rPr>
      </w:pPr>
      <w:r w:rsidRPr="00644C3B">
        <w:rPr>
          <w:rFonts w:eastAsia="Calibri" w:cs="Times New Roman"/>
          <w:b/>
          <w:iCs/>
          <w:highlight w:val="green"/>
          <w:u w:val="single"/>
        </w:rPr>
        <w:t>Attacks on psychoanalysis</w:t>
      </w:r>
      <w:r w:rsidRPr="00644C3B">
        <w:rPr>
          <w:rFonts w:eastAsia="Calibri" w:cs="Times New Roman"/>
          <w:b/>
          <w:iCs/>
          <w:u w:val="single"/>
        </w:rPr>
        <w:t xml:space="preserve"> and the long-term therapies derived from it, have enjoyed a long history and much publicity [1-4]. Yet, the justification for such attacks </w:t>
      </w:r>
      <w:r w:rsidRPr="00644C3B">
        <w:rPr>
          <w:rFonts w:eastAsia="Calibri" w:cs="Times New Roman"/>
          <w:b/>
          <w:iCs/>
          <w:highlight w:val="green"/>
          <w:u w:val="single"/>
        </w:rPr>
        <w:t>has been challenged on</w:t>
      </w:r>
      <w:r w:rsidRPr="00644C3B">
        <w:rPr>
          <w:rFonts w:eastAsia="Calibri" w:cs="Times New Roman"/>
          <w:b/>
          <w:iCs/>
          <w:u w:val="single"/>
        </w:rPr>
        <w:t xml:space="preserve"> many grounds, including their </w:t>
      </w:r>
      <w:r w:rsidRPr="00644C3B">
        <w:rPr>
          <w:rFonts w:eastAsia="Calibri" w:cs="Times New Roman"/>
          <w:b/>
          <w:iCs/>
          <w:highlight w:val="green"/>
          <w:u w:val="single"/>
        </w:rPr>
        <w:t>methodology</w:t>
      </w:r>
      <w:r w:rsidRPr="00644C3B">
        <w:rPr>
          <w:rFonts w:eastAsia="Calibri" w:cs="Times New Roman"/>
          <w:b/>
          <w:iCs/>
          <w:u w:val="single"/>
        </w:rPr>
        <w:t xml:space="preserve"> [5] </w:t>
      </w:r>
      <w:r w:rsidRPr="00644C3B">
        <w:rPr>
          <w:rFonts w:eastAsia="Calibri" w:cs="Times New Roman"/>
          <w:b/>
          <w:iCs/>
          <w:highlight w:val="green"/>
          <w:u w:val="single"/>
        </w:rPr>
        <w:t>and</w:t>
      </w:r>
      <w:r w:rsidRPr="00644C3B">
        <w:rPr>
          <w:rFonts w:eastAsia="Calibri" w:cs="Times New Roman"/>
          <w:b/>
          <w:iCs/>
          <w:u w:val="single"/>
        </w:rPr>
        <w:t xml:space="preserve"> the </w:t>
      </w:r>
      <w:r w:rsidRPr="00644C3B">
        <w:rPr>
          <w:rFonts w:eastAsia="Calibri" w:cs="Times New Roman"/>
          <w:b/>
          <w:iCs/>
          <w:highlight w:val="green"/>
          <w:u w:val="single"/>
        </w:rPr>
        <w:t>empirical</w:t>
      </w:r>
      <w:r w:rsidRPr="00644C3B">
        <w:rPr>
          <w:rFonts w:eastAsia="Calibri" w:cs="Times New Roman"/>
          <w:b/>
          <w:iCs/>
          <w:u w:val="single"/>
        </w:rPr>
        <w:t xml:space="preserve">ly demonstrable </w:t>
      </w:r>
      <w:r w:rsidRPr="00644C3B">
        <w:rPr>
          <w:rFonts w:eastAsia="Calibri" w:cs="Times New Roman"/>
          <w:b/>
          <w:iCs/>
          <w:highlight w:val="green"/>
          <w:u w:val="single"/>
        </w:rPr>
        <w:t>validity of</w:t>
      </w:r>
      <w:r w:rsidRPr="00644C3B">
        <w:rPr>
          <w:rFonts w:eastAsia="Calibri" w:cs="Times New Roman"/>
          <w:b/>
          <w:iCs/>
          <w:u w:val="single"/>
        </w:rPr>
        <w:t xml:space="preserve"> core </w:t>
      </w:r>
      <w:r w:rsidRPr="00644C3B">
        <w:rPr>
          <w:rFonts w:eastAsia="Calibri" w:cs="Times New Roman"/>
          <w:b/>
          <w:iCs/>
          <w:highlight w:val="green"/>
          <w:u w:val="single"/>
        </w:rPr>
        <w:t>psychoanalytic concepts</w:t>
      </w:r>
      <w:r w:rsidRPr="00644C3B">
        <w:rPr>
          <w:rFonts w:eastAsia="Calibri" w:cs="Times New Roman"/>
          <w:sz w:val="16"/>
        </w:rPr>
        <w:t xml:space="preserve"> [6,7]. Also, burgeoning </w:t>
      </w:r>
      <w:r w:rsidRPr="00644C3B">
        <w:rPr>
          <w:rFonts w:eastAsia="Calibri" w:cs="Times New Roman"/>
          <w:b/>
          <w:iCs/>
          <w:highlight w:val="green"/>
          <w:u w:val="single"/>
        </w:rPr>
        <w:t>neuroscience</w:t>
      </w:r>
      <w:r w:rsidRPr="00644C3B">
        <w:rPr>
          <w:rFonts w:eastAsia="Calibri" w:cs="Times New Roman"/>
          <w:sz w:val="16"/>
          <w:highlight w:val="green"/>
        </w:rPr>
        <w:t xml:space="preserve"> </w:t>
      </w:r>
      <w:r w:rsidRPr="00644C3B">
        <w:rPr>
          <w:rFonts w:eastAsia="Calibri" w:cs="Times New Roman"/>
          <w:b/>
          <w:iCs/>
          <w:highlight w:val="green"/>
          <w:u w:val="single"/>
        </w:rPr>
        <w:t>research</w:t>
      </w:r>
      <w:r w:rsidRPr="00644C3B">
        <w:rPr>
          <w:rFonts w:eastAsia="Calibri" w:cs="Times New Roman"/>
          <w:sz w:val="16"/>
        </w:rPr>
        <w:t xml:space="preserve">, some of which is summarized below, </w:t>
      </w:r>
      <w:r w:rsidRPr="00644C3B">
        <w:rPr>
          <w:rFonts w:eastAsia="Calibri" w:cs="Times New Roman"/>
          <w:b/>
          <w:iCs/>
          <w:highlight w:val="green"/>
          <w:u w:val="single"/>
        </w:rPr>
        <w:t>indicates</w:t>
      </w:r>
      <w:r w:rsidRPr="00644C3B">
        <w:rPr>
          <w:rFonts w:eastAsia="Calibri" w:cs="Times New Roman"/>
          <w:b/>
          <w:iCs/>
          <w:u w:val="single"/>
        </w:rPr>
        <w:t xml:space="preserve"> likely neurological correlates for many </w:t>
      </w:r>
      <w:proofErr w:type="gramStart"/>
      <w:r w:rsidRPr="00644C3B">
        <w:rPr>
          <w:rFonts w:eastAsia="Calibri" w:cs="Times New Roman"/>
          <w:b/>
          <w:iCs/>
          <w:u w:val="single"/>
        </w:rPr>
        <w:t>key</w:t>
      </w:r>
      <w:proofErr w:type="gramEnd"/>
      <w:r w:rsidRPr="00644C3B">
        <w:rPr>
          <w:rFonts w:eastAsia="Calibri" w:cs="Times New Roman"/>
          <w:b/>
          <w:iCs/>
          <w:u w:val="single"/>
        </w:rPr>
        <w:t xml:space="preserve"> clinically derived </w:t>
      </w:r>
      <w:r w:rsidRPr="00644C3B">
        <w:rPr>
          <w:rFonts w:eastAsia="Calibri" w:cs="Times New Roman"/>
          <w:b/>
          <w:iCs/>
          <w:highlight w:val="green"/>
          <w:u w:val="single"/>
        </w:rPr>
        <w:t xml:space="preserve">psychoanalytic concepts </w:t>
      </w:r>
      <w:r w:rsidRPr="00644C3B">
        <w:rPr>
          <w:rFonts w:eastAsia="Calibri" w:cs="Times New Roman"/>
          <w:b/>
          <w:iCs/>
          <w:u w:val="single"/>
        </w:rPr>
        <w:t xml:space="preserve">such as </w:t>
      </w:r>
      <w:r w:rsidRPr="00644C3B">
        <w:rPr>
          <w:rFonts w:eastAsia="Calibri" w:cs="Times New Roman"/>
          <w:b/>
          <w:iCs/>
          <w:highlight w:val="green"/>
          <w:u w:val="single"/>
        </w:rPr>
        <w:t>self-coherence</w:t>
      </w:r>
      <w:r w:rsidRPr="00644C3B">
        <w:rPr>
          <w:rFonts w:eastAsia="Calibri" w:cs="Times New Roman"/>
          <w:b/>
          <w:iCs/>
          <w:u w:val="single"/>
        </w:rPr>
        <w:t xml:space="preserve"> [8], </w:t>
      </w:r>
      <w:r w:rsidRPr="00644C3B">
        <w:rPr>
          <w:rFonts w:eastAsia="Calibri" w:cs="Times New Roman"/>
          <w:b/>
          <w:iCs/>
          <w:highlight w:val="green"/>
          <w:u w:val="single"/>
        </w:rPr>
        <w:t>repression</w:t>
      </w:r>
      <w:r w:rsidRPr="00644C3B">
        <w:rPr>
          <w:rFonts w:eastAsia="Calibri" w:cs="Times New Roman"/>
          <w:b/>
          <w:iCs/>
          <w:u w:val="single"/>
        </w:rPr>
        <w:t xml:space="preserve"> [9] </w:t>
      </w:r>
      <w:r w:rsidRPr="00644C3B">
        <w:rPr>
          <w:rFonts w:eastAsia="Calibri" w:cs="Times New Roman"/>
          <w:b/>
          <w:iCs/>
          <w:highlight w:val="green"/>
          <w:u w:val="single"/>
        </w:rPr>
        <w:t>and projective identification</w:t>
      </w:r>
      <w:r w:rsidRPr="00644C3B">
        <w:rPr>
          <w:rFonts w:eastAsia="Calibri" w:cs="Times New Roman"/>
          <w:b/>
          <w:iCs/>
          <w:u w:val="single"/>
        </w:rPr>
        <w:t xml:space="preserve"> [10].</w:t>
      </w:r>
      <w:r w:rsidRPr="00644C3B">
        <w:rPr>
          <w:rFonts w:eastAsia="Calibri" w:cs="Times New Roman"/>
          <w:sz w:val="16"/>
        </w:rPr>
        <w:t xml:space="preserve"> Furthermore, </w:t>
      </w:r>
      <w:r w:rsidRPr="00644C3B">
        <w:rPr>
          <w:rFonts w:eastAsia="Calibri" w:cs="Times New Roman"/>
          <w:b/>
          <w:iCs/>
          <w:u w:val="single"/>
        </w:rPr>
        <w:t xml:space="preserve">the effectiveness of </w:t>
      </w:r>
      <w:r w:rsidRPr="00644C3B">
        <w:rPr>
          <w:rFonts w:eastAsia="Calibri" w:cs="Times New Roman"/>
          <w:b/>
          <w:iCs/>
          <w:highlight w:val="green"/>
          <w:u w:val="single"/>
        </w:rPr>
        <w:t>psychoanalysis</w:t>
      </w:r>
      <w:r w:rsidRPr="00644C3B">
        <w:rPr>
          <w:rFonts w:eastAsia="Calibri" w:cs="Times New Roman"/>
          <w:b/>
          <w:iCs/>
          <w:u w:val="single"/>
        </w:rPr>
        <w:t xml:space="preserve"> and its derivative therapies </w:t>
      </w:r>
      <w:r w:rsidRPr="00644C3B">
        <w:rPr>
          <w:rFonts w:eastAsia="Calibri" w:cs="Times New Roman"/>
          <w:b/>
          <w:iCs/>
          <w:highlight w:val="green"/>
          <w:u w:val="single"/>
        </w:rPr>
        <w:t>has been supported by empirical research</w:t>
      </w:r>
      <w:r w:rsidRPr="00644C3B">
        <w:rPr>
          <w:rFonts w:eastAsia="Calibri" w:cs="Times New Roman"/>
          <w:sz w:val="16"/>
        </w:rPr>
        <w:t xml:space="preserve"> [11,12], particularly </w:t>
      </w:r>
      <w:r w:rsidRPr="00644C3B">
        <w:rPr>
          <w:rFonts w:eastAsia="Calibri" w:cs="Times New Roman"/>
          <w:b/>
          <w:iCs/>
          <w:highlight w:val="green"/>
          <w:u w:val="single"/>
        </w:rPr>
        <w:t>for</w:t>
      </w:r>
      <w:r w:rsidRPr="00644C3B">
        <w:rPr>
          <w:rFonts w:eastAsia="Calibri" w:cs="Times New Roman"/>
          <w:sz w:val="16"/>
        </w:rPr>
        <w:t xml:space="preserve"> patients with </w:t>
      </w:r>
      <w:r w:rsidRPr="00644C3B">
        <w:rPr>
          <w:rFonts w:eastAsia="Calibri" w:cs="Times New Roman"/>
          <w:b/>
          <w:iCs/>
          <w:highlight w:val="green"/>
          <w:u w:val="single"/>
        </w:rPr>
        <w:t>DSM axis II pathology</w:t>
      </w:r>
      <w:r w:rsidRPr="00644C3B">
        <w:rPr>
          <w:rFonts w:eastAsia="Calibri" w:cs="Times New Roman"/>
          <w:sz w:val="16"/>
        </w:rPr>
        <w:t xml:space="preserve">. Despite this evidence, the attacks on psychoanalysis continue unabated, not only from some psychiatrists [13,14] but also from the highest levels of politics and health bureaucrats [15], although </w:t>
      </w:r>
      <w:r w:rsidRPr="00644C3B">
        <w:rPr>
          <w:rFonts w:eastAsia="Calibri" w:cs="Times New Roman"/>
          <w:b/>
          <w:iCs/>
          <w:u w:val="single"/>
        </w:rPr>
        <w:t>what exactly is being attacked is often unclear</w:t>
      </w:r>
      <w:r w:rsidRPr="00644C3B">
        <w:rPr>
          <w:rFonts w:eastAsia="Calibri" w:cs="Times New Roman"/>
          <w:sz w:val="16"/>
        </w:rPr>
        <w:t>.</w:t>
      </w:r>
      <w:bookmarkEnd w:id="0"/>
    </w:p>
    <w:p w14:paraId="0B4AC19D" w14:textId="77777777" w:rsidR="00644C3B" w:rsidRPr="00644C3B" w:rsidRDefault="00644C3B" w:rsidP="00644C3B">
      <w:pPr>
        <w:keepNext/>
        <w:keepLines/>
        <w:spacing w:before="40" w:after="0" w:line="256" w:lineRule="auto"/>
        <w:outlineLvl w:val="3"/>
        <w:rPr>
          <w:rFonts w:eastAsia="Times New Roman" w:cs="Times New Roman"/>
          <w:b/>
          <w:iCs/>
          <w:sz w:val="8"/>
        </w:rPr>
      </w:pPr>
      <w:r w:rsidRPr="00644C3B">
        <w:rPr>
          <w:rFonts w:eastAsia="Times New Roman" w:cs="Times New Roman"/>
          <w:b/>
          <w:iCs/>
          <w:sz w:val="26"/>
        </w:rPr>
        <w:t>Notions of competitive equity marginalize the out group and retrench power structures.</w:t>
      </w:r>
    </w:p>
    <w:p w14:paraId="4DF26BAB" w14:textId="77777777" w:rsidR="00644C3B" w:rsidRPr="00644C3B" w:rsidRDefault="00644C3B" w:rsidP="00644C3B">
      <w:pPr>
        <w:spacing w:line="256" w:lineRule="auto"/>
        <w:rPr>
          <w:rFonts w:eastAsia="Calibri" w:cs="Calibri"/>
          <w:color w:val="000000" w:themeColor="text1"/>
          <w:sz w:val="14"/>
        </w:rPr>
      </w:pPr>
      <w:r w:rsidRPr="00644C3B">
        <w:rPr>
          <w:rFonts w:eastAsia="Calibri" w:cs="Calibri"/>
          <w:b/>
          <w:bCs/>
          <w:color w:val="000000" w:themeColor="text1"/>
          <w:sz w:val="26"/>
        </w:rPr>
        <w:t>Delgado 92</w:t>
      </w:r>
      <w:r w:rsidRPr="00644C3B">
        <w:rPr>
          <w:rFonts w:eastAsia="Calibri" w:cs="Calibri"/>
          <w:color w:val="000000" w:themeColor="text1"/>
          <w:sz w:val="14"/>
        </w:rPr>
        <w:t>, Law Prof at U. of Colorado, 1992 [Richard, “Shadowboxing: An Essay On Power,” In Cornell Law Review, May]</w:t>
      </w:r>
    </w:p>
    <w:p w14:paraId="68194B79" w14:textId="1285F8B5" w:rsidR="00644C3B" w:rsidRPr="00C704BE" w:rsidRDefault="00644C3B" w:rsidP="00644C3B">
      <w:pPr>
        <w:spacing w:line="256" w:lineRule="auto"/>
        <w:rPr>
          <w:rFonts w:eastAsia="Calibri" w:cs="Calibri"/>
          <w:color w:val="000000" w:themeColor="text1"/>
          <w:sz w:val="16"/>
          <w:szCs w:val="26"/>
        </w:rPr>
      </w:pPr>
      <w:r w:rsidRPr="00644C3B">
        <w:rPr>
          <w:rFonts w:eastAsia="Calibri" w:cs="Times New Roman"/>
          <w:b/>
          <w:iCs/>
          <w:sz w:val="26"/>
          <w:szCs w:val="26"/>
          <w:u w:val="single"/>
        </w:rPr>
        <w:t>We have cleverly built power's view of the appropriate standard of conduct into the very term fair. Thus</w:t>
      </w:r>
      <w:r w:rsidRPr="00644C3B">
        <w:rPr>
          <w:rFonts w:eastAsia="Calibri" w:cs="Times New Roman"/>
          <w:b/>
          <w:iCs/>
          <w:sz w:val="26"/>
          <w:szCs w:val="26"/>
          <w:highlight w:val="green"/>
          <w:u w:val="single"/>
        </w:rPr>
        <w:t>, the stronger party is able to have</w:t>
      </w:r>
      <w:r w:rsidRPr="00644C3B">
        <w:rPr>
          <w:rFonts w:eastAsia="Calibri" w:cs="Times New Roman"/>
          <w:b/>
          <w:iCs/>
          <w:sz w:val="26"/>
          <w:szCs w:val="26"/>
          <w:u w:val="single"/>
        </w:rPr>
        <w:t xml:space="preserve"> his/</w:t>
      </w:r>
      <w:r w:rsidRPr="00644C3B">
        <w:rPr>
          <w:rFonts w:eastAsia="Calibri" w:cs="Times New Roman"/>
          <w:b/>
          <w:iCs/>
          <w:sz w:val="26"/>
          <w:szCs w:val="26"/>
          <w:highlight w:val="green"/>
          <w:u w:val="single"/>
        </w:rPr>
        <w:t>her way</w:t>
      </w:r>
      <w:r w:rsidRPr="00644C3B">
        <w:rPr>
          <w:rFonts w:eastAsia="Calibri" w:cs="Times New Roman"/>
          <w:b/>
          <w:iCs/>
          <w:sz w:val="26"/>
          <w:szCs w:val="26"/>
          <w:u w:val="single"/>
        </w:rPr>
        <w:t xml:space="preserve"> and see her/himself as principled at the same time.</w:t>
      </w:r>
      <w:r w:rsidRPr="00644C3B">
        <w:rPr>
          <w:rFonts w:eastAsia="Calibri" w:cs="Calibri"/>
          <w:color w:val="000000" w:themeColor="text1"/>
          <w:sz w:val="26"/>
          <w:szCs w:val="26"/>
          <w:u w:val="single"/>
        </w:rPr>
        <w:t xml:space="preserve"> </w:t>
      </w:r>
      <w:r w:rsidRPr="00644C3B">
        <w:rPr>
          <w:rFonts w:eastAsia="Calibri" w:cs="Calibri"/>
          <w:color w:val="000000" w:themeColor="text1"/>
          <w:sz w:val="16"/>
          <w:szCs w:val="26"/>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644C3B">
        <w:rPr>
          <w:rFonts w:eastAsia="Calibri" w:cs="Calibri"/>
          <w:color w:val="000000" w:themeColor="text1"/>
          <w:sz w:val="16"/>
          <w:szCs w:val="26"/>
        </w:rPr>
        <w:t xml:space="preserve">entitled </w:t>
      </w:r>
      <w:bookmarkStart w:id="1" w:name="PAGE_820_8325"/>
      <w:bookmarkEnd w:id="1"/>
      <w:r w:rsidRPr="00644C3B">
        <w:rPr>
          <w:rFonts w:eastAsia="Calibri" w:cs="Calibri"/>
          <w:color w:val="000000" w:themeColor="text1"/>
          <w:sz w:val="16"/>
          <w:szCs w:val="26"/>
        </w:rPr>
        <w:t> [</w:t>
      </w:r>
      <w:proofErr w:type="gramEnd"/>
      <w:r w:rsidRPr="00644C3B">
        <w:rPr>
          <w:rFonts w:eastAsia="Calibri" w:cs="Calibri"/>
          <w:color w:val="000000" w:themeColor="text1"/>
          <w:sz w:val="16"/>
          <w:szCs w:val="26"/>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644C3B">
        <w:rPr>
          <w:rFonts w:eastAsia="Calibri" w:cs="Times New Roman"/>
          <w:b/>
          <w:iCs/>
          <w:sz w:val="26"/>
          <w:szCs w:val="26"/>
          <w:highlight w:val="green"/>
          <w:u w:val="single"/>
        </w:rPr>
        <w:t>The "objective" approach</w:t>
      </w:r>
      <w:r w:rsidRPr="00644C3B">
        <w:rPr>
          <w:rFonts w:eastAsia="Calibri" w:cs="Times New Roman"/>
          <w:b/>
          <w:iCs/>
          <w:sz w:val="26"/>
          <w:szCs w:val="26"/>
          <w:u w:val="single"/>
        </w:rPr>
        <w:t xml:space="preserve"> is </w:t>
      </w:r>
      <w:r w:rsidRPr="00644C3B">
        <w:rPr>
          <w:rFonts w:eastAsia="Calibri" w:cs="Times New Roman"/>
          <w:b/>
          <w:iCs/>
          <w:sz w:val="26"/>
          <w:szCs w:val="26"/>
          <w:highlight w:val="green"/>
          <w:u w:val="single"/>
        </w:rPr>
        <w:t>not</w:t>
      </w:r>
      <w:r w:rsidRPr="00644C3B">
        <w:rPr>
          <w:rFonts w:eastAsia="Calibri" w:cs="Times New Roman"/>
          <w:b/>
          <w:iCs/>
          <w:sz w:val="26"/>
          <w:szCs w:val="26"/>
          <w:u w:val="single"/>
        </w:rPr>
        <w:t xml:space="preserve"> inherently better or </w:t>
      </w:r>
      <w:proofErr w:type="gramStart"/>
      <w:r w:rsidRPr="00644C3B">
        <w:rPr>
          <w:rFonts w:eastAsia="Calibri" w:cs="Times New Roman"/>
          <w:b/>
          <w:iCs/>
          <w:sz w:val="26"/>
          <w:szCs w:val="26"/>
          <w:highlight w:val="green"/>
          <w:u w:val="single"/>
        </w:rPr>
        <w:t>more fair</w:t>
      </w:r>
      <w:proofErr w:type="gramEnd"/>
      <w:r w:rsidRPr="00644C3B">
        <w:rPr>
          <w:rFonts w:eastAsia="Calibri" w:cs="Times New Roman"/>
          <w:b/>
          <w:iCs/>
          <w:sz w:val="26"/>
          <w:szCs w:val="26"/>
          <w:u w:val="single"/>
        </w:rPr>
        <w:t xml:space="preserve">. Rather, it is accepted because </w:t>
      </w:r>
      <w:r w:rsidRPr="00644C3B">
        <w:rPr>
          <w:rFonts w:eastAsia="Calibri" w:cs="Times New Roman"/>
          <w:b/>
          <w:iCs/>
          <w:sz w:val="26"/>
          <w:szCs w:val="26"/>
          <w:highlight w:val="green"/>
          <w:u w:val="single"/>
        </w:rPr>
        <w:t>it embodies</w:t>
      </w:r>
      <w:r w:rsidRPr="00644C3B">
        <w:rPr>
          <w:rFonts w:eastAsia="Calibri" w:cs="Times New Roman"/>
          <w:b/>
          <w:iCs/>
          <w:sz w:val="26"/>
          <w:szCs w:val="26"/>
          <w:u w:val="single"/>
        </w:rPr>
        <w:t xml:space="preserve"> the sense of </w:t>
      </w:r>
      <w:r w:rsidRPr="00644C3B">
        <w:rPr>
          <w:rFonts w:eastAsia="Calibri" w:cs="Times New Roman"/>
          <w:b/>
          <w:iCs/>
          <w:sz w:val="26"/>
          <w:szCs w:val="26"/>
          <w:highlight w:val="green"/>
          <w:u w:val="single"/>
        </w:rPr>
        <w:t>the stronger party</w:t>
      </w:r>
      <w:r w:rsidRPr="00644C3B">
        <w:rPr>
          <w:rFonts w:eastAsia="Calibri" w:cs="Times New Roman"/>
          <w:b/>
          <w:iCs/>
          <w:sz w:val="26"/>
          <w:szCs w:val="26"/>
          <w:u w:val="single"/>
        </w:rPr>
        <w:t xml:space="preserve">, who centuries ago found himself in a position to dictate what permission meant. </w:t>
      </w:r>
      <w:r w:rsidRPr="00644C3B">
        <w:rPr>
          <w:rFonts w:eastAsia="Calibri" w:cs="Times New Roman"/>
          <w:b/>
          <w:iCs/>
          <w:sz w:val="26"/>
          <w:szCs w:val="26"/>
          <w:highlight w:val="green"/>
          <w:u w:val="single"/>
        </w:rPr>
        <w:t>Allowing ourselves to be drawn into</w:t>
      </w:r>
      <w:r w:rsidRPr="00644C3B">
        <w:rPr>
          <w:rFonts w:eastAsia="Calibri" w:cs="Times New Roman"/>
          <w:b/>
          <w:iCs/>
          <w:sz w:val="26"/>
          <w:szCs w:val="26"/>
          <w:u w:val="single"/>
        </w:rPr>
        <w:t xml:space="preserve"> reflexive, predictable </w:t>
      </w:r>
      <w:r w:rsidRPr="00644C3B">
        <w:rPr>
          <w:rFonts w:eastAsia="Calibri" w:cs="Times New Roman"/>
          <w:b/>
          <w:iCs/>
          <w:sz w:val="26"/>
          <w:szCs w:val="26"/>
          <w:highlight w:val="green"/>
          <w:u w:val="single"/>
        </w:rPr>
        <w:t>arguments</w:t>
      </w:r>
      <w:r w:rsidRPr="00644C3B">
        <w:rPr>
          <w:rFonts w:eastAsia="Calibri" w:cs="Times New Roman"/>
          <w:b/>
          <w:iCs/>
          <w:sz w:val="26"/>
          <w:szCs w:val="26"/>
          <w:u w:val="single"/>
        </w:rPr>
        <w:t xml:space="preserve"> </w:t>
      </w:r>
      <w:r w:rsidRPr="00644C3B">
        <w:rPr>
          <w:rFonts w:eastAsia="Calibri" w:cs="Times New Roman"/>
          <w:b/>
          <w:iCs/>
          <w:sz w:val="26"/>
          <w:szCs w:val="26"/>
          <w:highlight w:val="green"/>
          <w:u w:val="single"/>
        </w:rPr>
        <w:t>about</w:t>
      </w:r>
      <w:r w:rsidRPr="00644C3B">
        <w:rPr>
          <w:rFonts w:eastAsia="Calibri" w:cs="Calibri"/>
          <w:color w:val="000000" w:themeColor="text1"/>
          <w:sz w:val="16"/>
          <w:szCs w:val="26"/>
        </w:rPr>
        <w:t xml:space="preserve"> administrability, </w:t>
      </w:r>
      <w:r w:rsidRPr="00644C3B">
        <w:rPr>
          <w:rFonts w:eastAsia="Calibri" w:cs="Times New Roman"/>
          <w:b/>
          <w:iCs/>
          <w:sz w:val="26"/>
          <w:szCs w:val="26"/>
          <w:highlight w:val="green"/>
          <w:u w:val="single"/>
        </w:rPr>
        <w:t>fairness</w:t>
      </w:r>
      <w:r w:rsidRPr="00644C3B">
        <w:rPr>
          <w:rFonts w:eastAsia="Calibri" w:cs="Times New Roman"/>
          <w:b/>
          <w:iCs/>
          <w:sz w:val="26"/>
          <w:szCs w:val="26"/>
          <w:u w:val="single"/>
        </w:rPr>
        <w:t xml:space="preserve">, stability, and ease of determination </w:t>
      </w:r>
      <w:r w:rsidRPr="00644C3B">
        <w:rPr>
          <w:rFonts w:eastAsia="Calibri" w:cs="Times New Roman"/>
          <w:b/>
          <w:iCs/>
          <w:sz w:val="26"/>
          <w:szCs w:val="26"/>
          <w:highlight w:val="green"/>
          <w:u w:val="single"/>
        </w:rPr>
        <w:t>points us away from</w:t>
      </w:r>
      <w:r w:rsidRPr="00644C3B">
        <w:rPr>
          <w:rFonts w:eastAsia="Calibri" w:cs="Times New Roman"/>
          <w:b/>
          <w:iCs/>
          <w:sz w:val="26"/>
          <w:szCs w:val="26"/>
          <w:u w:val="single"/>
        </w:rPr>
        <w:t xml:space="preserve"> </w:t>
      </w:r>
      <w:proofErr w:type="gramStart"/>
      <w:r w:rsidRPr="00644C3B">
        <w:rPr>
          <w:rFonts w:eastAsia="Calibri" w:cs="Times New Roman"/>
          <w:b/>
          <w:iCs/>
          <w:sz w:val="26"/>
          <w:szCs w:val="26"/>
          <w:u w:val="single"/>
        </w:rPr>
        <w:t xml:space="preserve">what </w:t>
      </w:r>
      <w:bookmarkStart w:id="2" w:name="PAGE_821_8325"/>
      <w:bookmarkEnd w:id="2"/>
      <w:r w:rsidRPr="00644C3B">
        <w:rPr>
          <w:rFonts w:eastAsia="Calibri" w:cs="Times New Roman"/>
          <w:b/>
          <w:iCs/>
          <w:sz w:val="26"/>
          <w:szCs w:val="26"/>
          <w:u w:val="single"/>
        </w:rPr>
        <w:t> [</w:t>
      </w:r>
      <w:proofErr w:type="gramEnd"/>
      <w:r w:rsidRPr="00644C3B">
        <w:rPr>
          <w:rFonts w:eastAsia="Calibri" w:cs="Times New Roman"/>
          <w:b/>
          <w:iCs/>
          <w:sz w:val="26"/>
          <w:szCs w:val="26"/>
          <w:u w:val="single"/>
        </w:rPr>
        <w:t xml:space="preserve">*821]  really counts: </w:t>
      </w:r>
      <w:r w:rsidRPr="00644C3B">
        <w:rPr>
          <w:rFonts w:eastAsia="Calibri" w:cs="Times New Roman"/>
          <w:b/>
          <w:iCs/>
          <w:sz w:val="26"/>
          <w:szCs w:val="26"/>
          <w:highlight w:val="green"/>
          <w:u w:val="single"/>
        </w:rPr>
        <w:t>the way in which stronger parties have managed to inscribe their views and interests</w:t>
      </w:r>
      <w:r w:rsidRPr="00644C3B">
        <w:rPr>
          <w:rFonts w:eastAsia="Calibri" w:cs="Times New Roman"/>
          <w:b/>
          <w:iCs/>
          <w:sz w:val="26"/>
          <w:szCs w:val="26"/>
          <w:u w:val="single"/>
        </w:rPr>
        <w:t xml:space="preserve"> into "external" culture</w:t>
      </w:r>
      <w:r w:rsidRPr="00644C3B">
        <w:rPr>
          <w:rFonts w:eastAsia="Calibri" w:cs="Calibri"/>
          <w:color w:val="000000" w:themeColor="text1"/>
          <w:sz w:val="26"/>
          <w:szCs w:val="26"/>
          <w:u w:val="single"/>
        </w:rPr>
        <w:t>,</w:t>
      </w:r>
      <w:r w:rsidRPr="00644C3B">
        <w:rPr>
          <w:rFonts w:eastAsia="Calibri" w:cs="Calibri"/>
          <w:color w:val="000000" w:themeColor="text1"/>
          <w:sz w:val="16"/>
          <w:szCs w:val="26"/>
        </w:rPr>
        <w:t xml:space="preserve"> so that we are now enamored with that way of judging action. First, we read our values and preferences into the culture; then we pretend to consult that culture meekly and humbly in order to judge our own acts. </w:t>
      </w:r>
    </w:p>
    <w:p w14:paraId="5C4C91EF" w14:textId="77777777" w:rsidR="00644C3B" w:rsidRPr="00644C3B" w:rsidRDefault="00644C3B" w:rsidP="00644C3B">
      <w:pPr>
        <w:pStyle w:val="Heading4"/>
      </w:pPr>
      <w:r w:rsidRPr="00644C3B">
        <w:t>The 1AC method is compatible with a form of conspiratorial communism – it’s the only solution to neoliberalism.</w:t>
      </w:r>
    </w:p>
    <w:p w14:paraId="00875D83" w14:textId="77777777" w:rsidR="00644C3B" w:rsidRPr="00644C3B" w:rsidRDefault="00644C3B" w:rsidP="00644C3B">
      <w:pPr>
        <w:spacing w:line="256" w:lineRule="auto"/>
        <w:rPr>
          <w:rFonts w:eastAsia="Calibri" w:cs="Times New Roman"/>
          <w:sz w:val="16"/>
          <w:szCs w:val="18"/>
        </w:rPr>
      </w:pPr>
      <w:r w:rsidRPr="00644C3B">
        <w:rPr>
          <w:rFonts w:eastAsia="Calibri" w:cs="Times New Roman"/>
          <w:b/>
          <w:bCs/>
          <w:sz w:val="26"/>
        </w:rPr>
        <w:t>Culp 16</w:t>
      </w:r>
      <w:r w:rsidRPr="00644C3B">
        <w:rPr>
          <w:rFonts w:eastAsia="Calibri" w:cs="Times New Roman"/>
        </w:rPr>
        <w:t xml:space="preserve"> </w:t>
      </w:r>
      <w:r w:rsidRPr="00644C3B">
        <w:rPr>
          <w:rFonts w:eastAsia="Calibri" w:cs="Times New Roman"/>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644C3B">
        <w:rPr>
          <w:rFonts w:eastAsia="Calibri" w:cs="Times New Roman"/>
          <w:sz w:val="16"/>
          <w:szCs w:val="18"/>
        </w:rPr>
        <w:t>Angelaki</w:t>
      </w:r>
      <w:proofErr w:type="spellEnd"/>
      <w:r w:rsidRPr="00644C3B">
        <w:rPr>
          <w:rFonts w:eastAsia="Calibri" w:cs="Times New Roman"/>
          <w:sz w:val="16"/>
          <w:szCs w:val="18"/>
        </w:rPr>
        <w:t xml:space="preserve">: Journal of the Theoretical Humanities, Quarterly Journal of Speech, parallax, and boundary 2 online, “Dark Deleuze”, </w:t>
      </w:r>
      <w:hyperlink r:id="rId6" w:history="1">
        <w:r w:rsidRPr="00644C3B">
          <w:rPr>
            <w:rFonts w:eastAsia="Calibri" w:cs="Times New Roman"/>
            <w:sz w:val="16"/>
            <w:szCs w:val="18"/>
            <w:u w:val="single"/>
          </w:rPr>
          <w:t>https://track5.mixtape.moe/frhirn.pdf</w:t>
        </w:r>
      </w:hyperlink>
      <w:r w:rsidRPr="00644C3B">
        <w:rPr>
          <w:rFonts w:eastAsia="Calibri" w:cs="Times New Roman"/>
          <w:sz w:val="16"/>
          <w:szCs w:val="18"/>
        </w:rPr>
        <w:t>) SJBE</w:t>
      </w:r>
    </w:p>
    <w:p w14:paraId="38A2E589" w14:textId="7F1B26D2" w:rsidR="00644C3B" w:rsidRPr="00644C3B" w:rsidRDefault="00644C3B" w:rsidP="00644C3B">
      <w:pPr>
        <w:spacing w:line="256" w:lineRule="auto"/>
        <w:rPr>
          <w:rFonts w:eastAsia="Calibri" w:cs="Times New Roman"/>
          <w:sz w:val="16"/>
        </w:rPr>
      </w:pPr>
      <w:r w:rsidRPr="00644C3B">
        <w:rPr>
          <w:rFonts w:eastAsia="Calibri" w:cs="Times New Roman"/>
          <w:sz w:val="16"/>
        </w:rPr>
        <w:t>“</w:t>
      </w:r>
      <w:r w:rsidRPr="00644C3B">
        <w:rPr>
          <w:rFonts w:eastAsia="Calibri" w:cs="Times New Roman"/>
          <w:b/>
          <w:iCs/>
          <w:u w:val="single"/>
        </w:rPr>
        <w:t xml:space="preserve">Deleuze happily </w:t>
      </w:r>
      <w:r w:rsidRPr="00644C3B">
        <w:rPr>
          <w:rFonts w:eastAsia="Calibri" w:cs="Times New Roman"/>
          <w:b/>
          <w:iCs/>
          <w:highlight w:val="green"/>
          <w:u w:val="single"/>
        </w:rPr>
        <w:t>embrace</w:t>
      </w:r>
      <w:r w:rsidRPr="00644C3B">
        <w:rPr>
          <w:rFonts w:eastAsia="Calibri" w:cs="Times New Roman"/>
          <w:b/>
          <w:iCs/>
          <w:u w:val="single"/>
        </w:rPr>
        <w:t xml:space="preserve">s </w:t>
      </w:r>
      <w:r w:rsidRPr="00644C3B">
        <w:rPr>
          <w:rFonts w:eastAsia="Calibri" w:cs="Times New Roman"/>
          <w:b/>
          <w:iCs/>
          <w:highlight w:val="green"/>
          <w:u w:val="single"/>
        </w:rPr>
        <w:t>a Marxism so anti-State that it refuses</w:t>
      </w:r>
      <w:r w:rsidRPr="00644C3B">
        <w:rPr>
          <w:rFonts w:eastAsia="Calibri" w:cs="Times New Roman"/>
          <w:b/>
          <w:iCs/>
          <w:u w:val="single"/>
        </w:rPr>
        <w:t xml:space="preserve"> the project of </w:t>
      </w:r>
      <w:r w:rsidRPr="00644C3B">
        <w:rPr>
          <w:rFonts w:eastAsia="Calibri" w:cs="Times New Roman"/>
          <w:b/>
          <w:iCs/>
          <w:highlight w:val="green"/>
          <w:u w:val="single"/>
        </w:rPr>
        <w:t>democracy</w:t>
      </w:r>
      <w:r w:rsidRPr="00644C3B">
        <w:rPr>
          <w:rFonts w:eastAsia="Calibri" w:cs="Times New Roman"/>
          <w:sz w:val="16"/>
        </w:rPr>
        <w:t xml:space="preserve">. It is up to us to render his Marxism in darker terms than </w:t>
      </w:r>
      <w:proofErr w:type="spellStart"/>
      <w:r w:rsidRPr="00644C3B">
        <w:rPr>
          <w:rFonts w:eastAsia="Calibri" w:cs="Times New Roman"/>
          <w:sz w:val="16"/>
        </w:rPr>
        <w:t>Rancière</w:t>
      </w:r>
      <w:proofErr w:type="spellEnd"/>
      <w:r w:rsidRPr="00644C3B">
        <w:rPr>
          <w:rFonts w:eastAsia="Calibri" w:cs="Times New Roman"/>
          <w:sz w:val="16"/>
        </w:rPr>
        <w:t xml:space="preserve">, who would rather break down the state through the democratic dissensus of aesthesis acting as “the power of an ontological difference between two orders of reality” (Dissensus, 180). Outright, </w:t>
      </w:r>
      <w:r w:rsidRPr="00644C3B">
        <w:rPr>
          <w:rFonts w:eastAsia="Calibri" w:cs="Times New Roman"/>
          <w:b/>
          <w:iCs/>
          <w:highlight w:val="green"/>
          <w:u w:val="single"/>
        </w:rPr>
        <w:t>darkness begins by subverting</w:t>
      </w:r>
      <w:r w:rsidRPr="00644C3B">
        <w:rPr>
          <w:rFonts w:eastAsia="Calibri" w:cs="Times New Roman"/>
          <w:b/>
          <w:iCs/>
          <w:u w:val="single"/>
        </w:rPr>
        <w:t xml:space="preserve"> Negri’s joyous </w:t>
      </w:r>
      <w:r w:rsidRPr="00644C3B">
        <w:rPr>
          <w:rFonts w:eastAsia="Calibri" w:cs="Times New Roman"/>
          <w:b/>
          <w:iCs/>
          <w:highlight w:val="green"/>
          <w:u w:val="single"/>
        </w:rPr>
        <w:t>celebration of democracy</w:t>
      </w:r>
      <w:r w:rsidRPr="00644C3B">
        <w:rPr>
          <w:rFonts w:eastAsia="Calibri" w:cs="Times New Roman"/>
          <w:b/>
          <w:iCs/>
          <w:u w:val="single"/>
        </w:rPr>
        <w:t xml:space="preserve">, </w:t>
      </w:r>
      <w:r w:rsidRPr="00644C3B">
        <w:rPr>
          <w:rFonts w:eastAsia="Calibri" w:cs="Times New Roman"/>
          <w:b/>
          <w:iCs/>
          <w:highlight w:val="green"/>
          <w:u w:val="single"/>
        </w:rPr>
        <w:t xml:space="preserve">which offers a </w:t>
      </w:r>
      <w:proofErr w:type="spellStart"/>
      <w:r w:rsidRPr="00644C3B">
        <w:rPr>
          <w:rFonts w:eastAsia="Calibri" w:cs="Times New Roman"/>
          <w:b/>
          <w:iCs/>
          <w:u w:val="single"/>
        </w:rPr>
        <w:t>productivist</w:t>
      </w:r>
      <w:proofErr w:type="spellEnd"/>
      <w:r w:rsidRPr="00644C3B">
        <w:rPr>
          <w:rFonts w:eastAsia="Calibri" w:cs="Times New Roman"/>
          <w:b/>
          <w:iCs/>
          <w:u w:val="single"/>
        </w:rPr>
        <w:t xml:space="preserve"> composition of forces as both the conditions of and </w:t>
      </w:r>
      <w:r w:rsidRPr="00644C3B">
        <w:rPr>
          <w:rFonts w:eastAsia="Calibri" w:cs="Times New Roman"/>
          <w:b/>
          <w:iCs/>
          <w:highlight w:val="green"/>
          <w:u w:val="single"/>
        </w:rPr>
        <w:t>resolution to capitalism</w:t>
      </w:r>
      <w:r w:rsidRPr="00644C3B">
        <w:rPr>
          <w:rFonts w:eastAsia="Calibri" w:cs="Times New Roman"/>
          <w:sz w:val="16"/>
        </w:rPr>
        <w:t xml:space="preserve"> (Ruddick, “Politics of Affect”). If </w:t>
      </w:r>
      <w:proofErr w:type="spellStart"/>
      <w:r w:rsidRPr="00644C3B">
        <w:rPr>
          <w:rFonts w:eastAsia="Calibri" w:cs="Times New Roman"/>
          <w:sz w:val="16"/>
        </w:rPr>
        <w:t>Negriism</w:t>
      </w:r>
      <w:proofErr w:type="spellEnd"/>
      <w:r w:rsidRPr="00644C3B">
        <w:rPr>
          <w:rFonts w:eastAsia="Calibri" w:cs="Times New Roman"/>
          <w:sz w:val="16"/>
        </w:rPr>
        <w:t xml:space="preserve"> was true, the only thing left for us to do is to “dump the bosses off our backs” (Hardt, “Common in Communism”). </w:t>
      </w:r>
      <w:r w:rsidRPr="00644C3B">
        <w:rPr>
          <w:rFonts w:eastAsia="Calibri" w:cs="Times New Roman"/>
          <w:b/>
          <w:iCs/>
          <w:u w:val="single"/>
        </w:rPr>
        <w:t>But the balance of power is far too ambivalent to make the epochal declaration that a revolutionary subject, such as the multitude, has already been produced and merely needs to be found.</w:t>
      </w:r>
      <w:r w:rsidRPr="00644C3B">
        <w:rPr>
          <w:rFonts w:eastAsia="Calibri" w:cs="Times New Roman"/>
          <w:sz w:val="16"/>
        </w:rPr>
        <w:t xml:space="preserve"> </w:t>
      </w:r>
      <w:r w:rsidRPr="00644C3B">
        <w:rPr>
          <w:rFonts w:eastAsia="Calibri" w:cs="Times New Roman"/>
          <w:b/>
          <w:iCs/>
          <w:u w:val="single"/>
        </w:rPr>
        <w:t>Our mad black communism is not a reworking of Marx’s universalism</w:t>
      </w:r>
      <w:r w:rsidRPr="00644C3B">
        <w:rPr>
          <w:rFonts w:eastAsia="Calibri" w:cs="Times New Roman"/>
          <w:sz w:val="16"/>
        </w:rPr>
        <w:t xml:space="preserve">, which is the seamless unity of thought and action that can be found in </w:t>
      </w:r>
      <w:proofErr w:type="spellStart"/>
      <w:r w:rsidRPr="00644C3B">
        <w:rPr>
          <w:rFonts w:eastAsia="Calibri" w:cs="Times New Roman"/>
          <w:sz w:val="16"/>
        </w:rPr>
        <w:t>productivist</w:t>
      </w:r>
      <w:proofErr w:type="spellEnd"/>
      <w:r w:rsidRPr="00644C3B">
        <w:rPr>
          <w:rFonts w:eastAsia="Calibri" w:cs="Times New Roman"/>
          <w:sz w:val="16"/>
        </w:rPr>
        <w:t xml:space="preserve"> appeals to immanence as immediate and unmediated, that is to say, automatic (PI, 29; DR, 29). On this account, </w:t>
      </w:r>
      <w:r w:rsidRPr="00644C3B">
        <w:rPr>
          <w:rFonts w:eastAsia="Calibri" w:cs="Times New Roman"/>
          <w:b/>
          <w:iCs/>
          <w:u w:val="single"/>
        </w:rPr>
        <w:t>an a priori communism is too dangerously close to Kant</w:t>
      </w:r>
      <w:r w:rsidRPr="00644C3B">
        <w:rPr>
          <w:rFonts w:eastAsia="Calibri" w:cs="Times New Roman"/>
          <w:sz w:val="16"/>
        </w:rPr>
        <w:t xml:space="preserve"> (DI, 60 “). </w:t>
      </w:r>
      <w:r w:rsidRPr="00644C3B">
        <w:rPr>
          <w:rFonts w:eastAsia="Calibri" w:cs="Times New Roman"/>
          <w:b/>
          <w:iCs/>
          <w:u w:val="single"/>
        </w:rPr>
        <w:t xml:space="preserve">We have no use for the judgment of a communist natura, which comes from the Joyous </w:t>
      </w:r>
      <w:proofErr w:type="spellStart"/>
      <w:r w:rsidRPr="00644C3B">
        <w:rPr>
          <w:rFonts w:eastAsia="Calibri" w:cs="Times New Roman"/>
          <w:b/>
          <w:iCs/>
          <w:u w:val="single"/>
        </w:rPr>
        <w:t>Deleuzians</w:t>
      </w:r>
      <w:proofErr w:type="spellEnd"/>
      <w:r w:rsidRPr="00644C3B">
        <w:rPr>
          <w:rFonts w:eastAsia="Calibri" w:cs="Times New Roman"/>
          <w:b/>
          <w:iCs/>
          <w:u w:val="single"/>
        </w:rPr>
        <w:t>’ confusion of metaphysics for politics</w:t>
      </w:r>
      <w:r w:rsidRPr="00644C3B">
        <w:rPr>
          <w:rFonts w:eastAsia="Calibri" w:cs="Times New Roman"/>
          <w:sz w:val="16"/>
        </w:rPr>
        <w:t xml:space="preserve">. </w:t>
      </w:r>
      <w:r w:rsidRPr="00644C3B">
        <w:rPr>
          <w:rFonts w:eastAsia="Calibri" w:cs="Times New Roman"/>
          <w:b/>
          <w:iCs/>
          <w:u w:val="single"/>
        </w:rPr>
        <w:t xml:space="preserve">Neither automatic </w:t>
      </w:r>
      <w:proofErr w:type="gramStart"/>
      <w:r w:rsidRPr="00644C3B">
        <w:rPr>
          <w:rFonts w:eastAsia="Calibri" w:cs="Times New Roman"/>
          <w:b/>
          <w:iCs/>
          <w:u w:val="single"/>
        </w:rPr>
        <w:t>or</w:t>
      </w:r>
      <w:proofErr w:type="gramEnd"/>
      <w:r w:rsidRPr="00644C3B">
        <w:rPr>
          <w:rFonts w:eastAsia="Calibri" w:cs="Times New Roman"/>
          <w:b/>
          <w:iCs/>
          <w:u w:val="single"/>
        </w:rPr>
        <w:t xml:space="preserve"> automated, our communism is not tempted by the fully automated luxury communism of cybernetics, which is a temptation only from the perspective of control societies. </w:t>
      </w:r>
      <w:r w:rsidRPr="00644C3B">
        <w:rPr>
          <w:rFonts w:eastAsia="Calibri" w:cs="Times New Roman"/>
          <w:b/>
          <w:iCs/>
          <w:highlight w:val="green"/>
          <w:u w:val="single"/>
        </w:rPr>
        <w:t xml:space="preserve">Our communism is nothing but the conspiracy of communism (against ontology). </w:t>
      </w:r>
      <w:r w:rsidRPr="00644C3B">
        <w:rPr>
          <w:rFonts w:eastAsia="Calibri" w:cs="Times New Roman"/>
          <w:b/>
          <w:iCs/>
          <w:u w:val="single"/>
        </w:rPr>
        <w:t xml:space="preserve">It is </w:t>
      </w:r>
      <w:r w:rsidRPr="00644C3B">
        <w:rPr>
          <w:rFonts w:eastAsia="Calibri" w:cs="Times New Roman"/>
          <w:b/>
          <w:iCs/>
          <w:highlight w:val="green"/>
          <w:u w:val="single"/>
        </w:rPr>
        <w:t>the conspiracy to destroy the factory of production</w:t>
      </w:r>
      <w:r w:rsidRPr="00644C3B">
        <w:rPr>
          <w:rFonts w:eastAsia="Calibri" w:cs="Times New Roman"/>
          <w:sz w:val="16"/>
        </w:rPr>
        <w:t xml:space="preserve">. As a conspiracy, </w:t>
      </w:r>
      <w:r w:rsidRPr="00644C3B">
        <w:rPr>
          <w:rFonts w:eastAsia="Calibri" w:cs="Times New Roman"/>
          <w:b/>
          <w:iCs/>
          <w:u w:val="single"/>
        </w:rPr>
        <w:t xml:space="preserve">communism is </w:t>
      </w:r>
      <w:r w:rsidRPr="00644C3B">
        <w:rPr>
          <w:rFonts w:eastAsia="Calibri" w:cs="Times New Roman"/>
          <w:b/>
          <w:iCs/>
          <w:highlight w:val="green"/>
          <w:u w:val="single"/>
        </w:rPr>
        <w:t>a war machine that turns</w:t>
      </w:r>
      <w:r w:rsidRPr="00644C3B">
        <w:rPr>
          <w:rFonts w:eastAsia="Calibri" w:cs="Times New Roman"/>
          <w:b/>
          <w:iCs/>
          <w:u w:val="single"/>
        </w:rPr>
        <w:t xml:space="preserve"> the </w:t>
      </w:r>
      <w:proofErr w:type="spellStart"/>
      <w:r w:rsidRPr="00644C3B">
        <w:rPr>
          <w:rFonts w:eastAsia="Calibri" w:cs="Times New Roman"/>
          <w:b/>
          <w:iCs/>
          <w:highlight w:val="green"/>
          <w:u w:val="single"/>
        </w:rPr>
        <w:t>autoproductive</w:t>
      </w:r>
      <w:proofErr w:type="spellEnd"/>
      <w:r w:rsidRPr="00644C3B">
        <w:rPr>
          <w:rFonts w:eastAsia="Calibri" w:cs="Times New Roman"/>
          <w:b/>
          <w:iCs/>
          <w:highlight w:val="green"/>
          <w:u w:val="single"/>
        </w:rPr>
        <w:t xml:space="preserve"> processes of the Real into weapons for destroying</w:t>
      </w:r>
      <w:r w:rsidRPr="00644C3B">
        <w:rPr>
          <w:rFonts w:eastAsia="Calibri" w:cs="Times New Roman"/>
          <w:b/>
          <w:iCs/>
          <w:u w:val="single"/>
        </w:rPr>
        <w:t xml:space="preserve"> any project built on </w:t>
      </w:r>
      <w:r w:rsidRPr="00644C3B">
        <w:rPr>
          <w:rFonts w:eastAsia="Calibri" w:cs="Times New Roman"/>
          <w:b/>
          <w:iCs/>
          <w:highlight w:val="green"/>
          <w:u w:val="single"/>
        </w:rPr>
        <w:t>metaphysical consistency</w:t>
      </w:r>
      <w:r w:rsidRPr="00644C3B">
        <w:rPr>
          <w:rFonts w:eastAsia="Calibri" w:cs="Times New Roman"/>
          <w:b/>
          <w:iCs/>
          <w:u w:val="single"/>
        </w:rPr>
        <w:t xml:space="preserve">. It targets the collusion between the creation of concepts and the reproduction of this world. </w:t>
      </w:r>
      <w:r w:rsidRPr="00644C3B">
        <w:rPr>
          <w:rFonts w:eastAsia="Calibri" w:cs="Times New Roman"/>
          <w:sz w:val="16"/>
        </w:rPr>
        <w:t xml:space="preserve">In this sense, </w:t>
      </w:r>
      <w:r w:rsidRPr="00644C3B">
        <w:rPr>
          <w:rFonts w:eastAsia="Calibri" w:cs="Times New Roman"/>
          <w:b/>
          <w:iCs/>
          <w:u w:val="single"/>
        </w:rPr>
        <w:t>it wages a guerilla struggle against those who joyfully affirm “the ontology of Deleuze.”</w:t>
      </w:r>
      <w:r w:rsidRPr="00644C3B">
        <w:rPr>
          <w:rFonts w:eastAsia="Calibri" w:cs="Times New Roman"/>
          <w:sz w:val="16"/>
        </w:rPr>
        <w:t xml:space="preserve"> It is a conspiracy for at least two reasons: first, </w:t>
      </w:r>
      <w:r w:rsidRPr="00644C3B">
        <w:rPr>
          <w:rFonts w:eastAsia="Calibri" w:cs="Times New Roman"/>
          <w:b/>
          <w:iCs/>
          <w:highlight w:val="green"/>
          <w:u w:val="single"/>
        </w:rPr>
        <w:t>it has a penchant for negativity</w:t>
      </w:r>
      <w:r w:rsidRPr="00644C3B">
        <w:rPr>
          <w:rFonts w:eastAsia="Calibri" w:cs="Times New Roman"/>
          <w:b/>
          <w:iCs/>
          <w:u w:val="single"/>
        </w:rPr>
        <w:t xml:space="preserve"> that makes its revolutionary force appear as a conspiracy </w:t>
      </w:r>
      <w:r w:rsidRPr="00644C3B">
        <w:rPr>
          <w:rFonts w:eastAsia="Calibri" w:cs="Times New Roman"/>
          <w:b/>
          <w:iCs/>
          <w:highlight w:val="green"/>
          <w:u w:val="single"/>
        </w:rPr>
        <w:t>against everything that the joyful take as a given</w:t>
      </w:r>
      <w:r w:rsidRPr="00644C3B">
        <w:rPr>
          <w:rFonts w:eastAsia="Calibri" w:cs="Times New Roman"/>
          <w:b/>
          <w:iCs/>
          <w:u w:val="single"/>
        </w:rPr>
        <w:t xml:space="preserve">; second, its inclination toward collective forms of asymmetric struggle sets it wholly at odds with scholarly common sense. </w:t>
      </w:r>
      <w:r w:rsidRPr="00644C3B">
        <w:rPr>
          <w:rFonts w:eastAsia="Calibri" w:cs="Times New Roman"/>
          <w:sz w:val="16"/>
        </w:rPr>
        <w:t>It dares any communism worth its name to wage a war of annihilation against God, Man, and the World itself.”</w:t>
      </w:r>
    </w:p>
    <w:p w14:paraId="5072CD6D" w14:textId="77777777" w:rsidR="00644C3B" w:rsidRPr="00644C3B" w:rsidRDefault="00644C3B" w:rsidP="00644C3B">
      <w:pPr>
        <w:keepNext/>
        <w:keepLines/>
        <w:spacing w:before="40" w:after="0" w:line="256" w:lineRule="auto"/>
        <w:outlineLvl w:val="3"/>
        <w:rPr>
          <w:rFonts w:eastAsia="MS Gothic" w:cs="Times New Roman"/>
          <w:b/>
          <w:iCs/>
          <w:color w:val="000000"/>
          <w:sz w:val="26"/>
        </w:rPr>
      </w:pPr>
      <w:r w:rsidRPr="00644C3B">
        <w:rPr>
          <w:rFonts w:eastAsia="MS Gothic" w:cs="Times New Roman"/>
          <w:b/>
          <w:iCs/>
          <w:color w:val="000000"/>
          <w:sz w:val="26"/>
        </w:rPr>
        <w:t xml:space="preserve">Discussions of how we are not topical always privilege elitism in debate  </w:t>
      </w:r>
    </w:p>
    <w:p w14:paraId="5F3FB386" w14:textId="77777777" w:rsidR="00644C3B" w:rsidRPr="00644C3B" w:rsidRDefault="00644C3B" w:rsidP="00644C3B">
      <w:pPr>
        <w:spacing w:line="256" w:lineRule="auto"/>
        <w:rPr>
          <w:rFonts w:eastAsia="Cambria" w:cs="Times New Roman"/>
          <w:color w:val="000000"/>
          <w:sz w:val="16"/>
          <w:szCs w:val="16"/>
        </w:rPr>
      </w:pPr>
      <w:r w:rsidRPr="00644C3B">
        <w:rPr>
          <w:rFonts w:eastAsia="Cambria" w:cs="Times New Roman"/>
          <w:b/>
          <w:bCs/>
          <w:color w:val="000000"/>
          <w:sz w:val="26"/>
          <w:szCs w:val="26"/>
        </w:rPr>
        <w:t>Reid-Brinkley 08</w:t>
      </w:r>
      <w:r w:rsidRPr="00644C3B">
        <w:rPr>
          <w:rFonts w:eastAsia="Cambria" w:cs="Times New Roman"/>
          <w:color w:val="000000"/>
          <w:sz w:val="16"/>
          <w:szCs w:val="16"/>
        </w:rPr>
        <w:t xml:space="preserve"> [</w:t>
      </w:r>
      <w:proofErr w:type="spellStart"/>
      <w:r w:rsidRPr="00644C3B">
        <w:rPr>
          <w:rFonts w:eastAsia="Cambria" w:cs="Times New Roman"/>
          <w:color w:val="000000"/>
          <w:sz w:val="16"/>
          <w:szCs w:val="16"/>
        </w:rPr>
        <w:t>Shanara</w:t>
      </w:r>
      <w:proofErr w:type="spellEnd"/>
      <w:r w:rsidRPr="00644C3B">
        <w:rPr>
          <w:rFonts w:eastAsia="Cambria" w:cs="Times New Roman"/>
          <w:color w:val="000000"/>
          <w:sz w:val="16"/>
          <w:szCs w:val="16"/>
        </w:rPr>
        <w:t xml:space="preserve"> Rose </w:t>
      </w:r>
      <w:r w:rsidRPr="00644C3B">
        <w:rPr>
          <w:rFonts w:eastAsia="Cambria" w:cs="Times New Roman"/>
          <w:bCs/>
          <w:color w:val="000000"/>
          <w:sz w:val="16"/>
          <w:szCs w:val="16"/>
        </w:rPr>
        <w:t>Reid-Brinkley 2008</w:t>
      </w:r>
      <w:r w:rsidRPr="00644C3B">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29D70F39" w14:textId="09B79B88" w:rsidR="00644C3B" w:rsidRDefault="00644C3B" w:rsidP="00644C3B">
      <w:pPr>
        <w:spacing w:line="256" w:lineRule="auto"/>
        <w:rPr>
          <w:rFonts w:eastAsia="Times New Roman" w:cs="Times New Roman"/>
          <w:color w:val="000000"/>
          <w:sz w:val="14"/>
        </w:rPr>
      </w:pPr>
      <w:r w:rsidRPr="00644C3B">
        <w:rPr>
          <w:rFonts w:eastAsia="Times New Roman" w:cs="Times New Roman"/>
          <w:b/>
          <w:color w:val="000000"/>
          <w:highlight w:val="green"/>
          <w:u w:val="single"/>
        </w:rPr>
        <w:t xml:space="preserve">The </w:t>
      </w:r>
      <w:r w:rsidRPr="00644C3B">
        <w:rPr>
          <w:rFonts w:eastAsia="Times New Roman" w:cs="Times New Roman"/>
          <w:b/>
          <w:color w:val="000000"/>
          <w:u w:val="single"/>
        </w:rPr>
        <w:t xml:space="preserve">stylistic </w:t>
      </w:r>
      <w:r w:rsidRPr="00644C3B">
        <w:rPr>
          <w:rFonts w:eastAsia="Times New Roman" w:cs="Times New Roman"/>
          <w:b/>
          <w:color w:val="000000"/>
          <w:highlight w:val="green"/>
          <w:u w:val="single"/>
        </w:rPr>
        <w:t xml:space="preserve">norms of </w:t>
      </w:r>
      <w:proofErr w:type="gramStart"/>
      <w:r w:rsidRPr="00644C3B">
        <w:rPr>
          <w:rFonts w:eastAsia="Times New Roman" w:cs="Times New Roman"/>
          <w:b/>
          <w:color w:val="000000"/>
          <w:highlight w:val="green"/>
          <w:u w:val="single"/>
        </w:rPr>
        <w:t xml:space="preserve">the </w:t>
      </w:r>
      <w:r w:rsidRPr="00644C3B">
        <w:rPr>
          <w:rFonts w:eastAsia="Times New Roman" w:cs="Times New Roman"/>
          <w:b/>
          <w:color w:val="000000"/>
          <w:u w:val="single"/>
        </w:rPr>
        <w:t xml:space="preserve"> </w:t>
      </w:r>
      <w:r w:rsidRPr="00644C3B">
        <w:rPr>
          <w:rFonts w:eastAsia="Times New Roman" w:cs="Times New Roman"/>
          <w:color w:val="000000"/>
          <w:sz w:val="14"/>
        </w:rPr>
        <w:t>policy</w:t>
      </w:r>
      <w:proofErr w:type="gramEnd"/>
      <w:r w:rsidRPr="00644C3B">
        <w:rPr>
          <w:rFonts w:eastAsia="Times New Roman" w:cs="Times New Roman"/>
          <w:color w:val="000000"/>
          <w:sz w:val="14"/>
        </w:rPr>
        <w:t xml:space="preserve"> </w:t>
      </w:r>
      <w:r w:rsidRPr="00644C3B">
        <w:rPr>
          <w:rFonts w:eastAsia="Times New Roman" w:cs="Times New Roman"/>
          <w:b/>
          <w:color w:val="000000"/>
          <w:highlight w:val="green"/>
          <w:u w:val="single"/>
        </w:rPr>
        <w:t xml:space="preserve">debate </w:t>
      </w:r>
      <w:r w:rsidRPr="00644C3B">
        <w:rPr>
          <w:rFonts w:eastAsia="Times New Roman" w:cs="Times New Roman"/>
          <w:b/>
          <w:color w:val="000000"/>
          <w:u w:val="single"/>
        </w:rPr>
        <w:t xml:space="preserve">community </w:t>
      </w:r>
      <w:r w:rsidRPr="00644C3B">
        <w:rPr>
          <w:rFonts w:eastAsia="Times New Roman" w:cs="Times New Roman"/>
          <w:b/>
          <w:color w:val="000000"/>
          <w:highlight w:val="green"/>
          <w:u w:val="single"/>
        </w:rPr>
        <w:t>are inextricably attached to the social performance of identity</w:t>
      </w:r>
      <w:r w:rsidRPr="00644C3B">
        <w:rPr>
          <w:rFonts w:eastAsia="Times New Roman" w:cs="Times New Roman"/>
          <w:color w:val="000000"/>
          <w:sz w:val="14"/>
        </w:rPr>
        <w:t xml:space="preserve">. In other </w:t>
      </w:r>
      <w:proofErr w:type="spellStart"/>
      <w:proofErr w:type="gramStart"/>
      <w:r w:rsidRPr="00644C3B">
        <w:rPr>
          <w:rFonts w:eastAsia="Times New Roman" w:cs="Times New Roman"/>
          <w:color w:val="000000"/>
          <w:sz w:val="14"/>
        </w:rPr>
        <w:t>words,if</w:t>
      </w:r>
      <w:proofErr w:type="spellEnd"/>
      <w:proofErr w:type="gramEnd"/>
      <w:r w:rsidRPr="00644C3B">
        <w:rPr>
          <w:rFonts w:eastAsia="Times New Roman" w:cs="Times New Roman"/>
          <w:b/>
          <w:color w:val="000000"/>
          <w:u w:val="single"/>
        </w:rPr>
        <w:t xml:space="preserve"> </w:t>
      </w:r>
      <w:r w:rsidRPr="00644C3B">
        <w:rPr>
          <w:rFonts w:eastAsia="Times New Roman" w:cs="Times New Roman"/>
          <w:b/>
          <w:color w:val="000000"/>
          <w:highlight w:val="green"/>
          <w:u w:val="single"/>
        </w:rPr>
        <w:t xml:space="preserve">the </w:t>
      </w:r>
      <w:r w:rsidRPr="00644C3B">
        <w:rPr>
          <w:rFonts w:eastAsia="Times New Roman" w:cs="Times New Roman"/>
          <w:b/>
          <w:color w:val="000000"/>
          <w:u w:val="single"/>
        </w:rPr>
        <w:t xml:space="preserve">stylistic </w:t>
      </w:r>
      <w:r w:rsidRPr="00644C3B">
        <w:rPr>
          <w:rFonts w:eastAsia="Times New Roman" w:cs="Times New Roman"/>
          <w:b/>
          <w:color w:val="000000"/>
          <w:highlight w:val="green"/>
          <w:u w:val="single"/>
        </w:rPr>
        <w:t xml:space="preserve">norms privilege the stylistic choices of white, straight, </w:t>
      </w:r>
      <w:r w:rsidRPr="00644C3B">
        <w:rPr>
          <w:rFonts w:eastAsia="Times New Roman" w:cs="Times New Roman"/>
          <w:b/>
          <w:color w:val="000000"/>
          <w:u w:val="single"/>
        </w:rPr>
        <w:t xml:space="preserve">economically </w:t>
      </w:r>
      <w:r w:rsidRPr="00644C3B">
        <w:rPr>
          <w:rFonts w:eastAsia="Times New Roman" w:cs="Times New Roman"/>
          <w:b/>
          <w:color w:val="000000"/>
          <w:highlight w:val="green"/>
          <w:u w:val="single"/>
        </w:rPr>
        <w:t>privileged males,</w:t>
      </w:r>
      <w:r w:rsidRPr="00644C3B">
        <w:rPr>
          <w:rFonts w:eastAsia="Times New Roman" w:cs="Times New Roman"/>
          <w:b/>
          <w:color w:val="000000"/>
          <w:u w:val="single"/>
        </w:rPr>
        <w:t xml:space="preserve"> </w:t>
      </w:r>
      <w:r w:rsidRPr="00644C3B">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44C3B">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44C3B">
        <w:rPr>
          <w:rFonts w:eastAsia="Times New Roman" w:cs="Times New Roman"/>
          <w:b/>
          <w:color w:val="000000"/>
          <w:highlight w:val="green"/>
          <w:u w:val="single"/>
        </w:rPr>
        <w:t xml:space="preserve">students of color are performatively “whitened” in order to have an opportunity for achieving in debate competitions. </w:t>
      </w:r>
      <w:r w:rsidRPr="00644C3B">
        <w:rPr>
          <w:rFonts w:eastAsia="Times New Roman" w:cs="Times New Roman"/>
          <w:color w:val="000000"/>
          <w:sz w:val="14"/>
        </w:rPr>
        <w:t>“Acting black” or brown is problematic</w:t>
      </w:r>
      <w:r w:rsidRPr="00644C3B">
        <w:rPr>
          <w:rFonts w:eastAsia="Times New Roman" w:cs="Times New Roman"/>
          <w:b/>
          <w:color w:val="000000"/>
          <w:u w:val="single"/>
        </w:rPr>
        <w:t xml:space="preserve"> </w:t>
      </w:r>
      <w:r w:rsidRPr="00644C3B">
        <w:rPr>
          <w:rFonts w:eastAsia="Times New Roman" w:cs="Times New Roman"/>
          <w:color w:val="000000"/>
          <w:sz w:val="14"/>
        </w:rPr>
        <w:t xml:space="preserve">because those performative identities are not privileged in terms of successful participation. In fact, </w:t>
      </w:r>
      <w:r w:rsidRPr="00644C3B">
        <w:rPr>
          <w:rFonts w:eastAsia="Times New Roman" w:cs="Times New Roman"/>
          <w:b/>
          <w:color w:val="000000"/>
          <w:highlight w:val="green"/>
          <w:u w:val="single"/>
        </w:rPr>
        <w:t>they signify a difference, an opposite, a negative differential</w:t>
      </w:r>
      <w:r w:rsidRPr="00644C3B">
        <w:rPr>
          <w:rFonts w:eastAsia="Times New Roman" w:cs="Times New Roman"/>
          <w:color w:val="000000"/>
          <w:sz w:val="14"/>
          <w:highlight w:val="green"/>
        </w:rPr>
        <w:t>.</w:t>
      </w:r>
      <w:r w:rsidRPr="00644C3B">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4FC0A9DC" w14:textId="77777777" w:rsidR="00644C3B" w:rsidRPr="00644C3B" w:rsidRDefault="00644C3B" w:rsidP="00644C3B">
      <w:pPr>
        <w:keepNext/>
        <w:keepLines/>
        <w:spacing w:before="40" w:after="0" w:line="256" w:lineRule="auto"/>
        <w:outlineLvl w:val="3"/>
        <w:rPr>
          <w:rFonts w:eastAsia="Times New Roman" w:cs="Calibri"/>
          <w:b/>
          <w:iCs/>
          <w:sz w:val="26"/>
        </w:rPr>
      </w:pPr>
      <w:r w:rsidRPr="00644C3B">
        <w:rPr>
          <w:rFonts w:eastAsia="Times New Roman" w:cs="Calibri"/>
          <w:b/>
          <w:iCs/>
          <w:sz w:val="26"/>
        </w:rPr>
        <w:t xml:space="preserve">Put away your psychoanalysis indicts – we integrate </w:t>
      </w:r>
      <w:r w:rsidRPr="00644C3B">
        <w:rPr>
          <w:rFonts w:eastAsia="Times New Roman" w:cs="Calibri"/>
          <w:b/>
          <w:iCs/>
          <w:color w:val="000000" w:themeColor="text1"/>
          <w:sz w:val="26"/>
        </w:rPr>
        <w:t>intersection with feminist, queer, colonialist, and anti-white supremacist theorization that accounts for lacks in original psychoanalytic theories which accounts for and revises Freudian and Lacanian theorization.</w:t>
      </w:r>
    </w:p>
    <w:p w14:paraId="2D413291" w14:textId="77777777" w:rsidR="00644C3B" w:rsidRPr="00644C3B" w:rsidRDefault="00644C3B" w:rsidP="00644C3B">
      <w:pPr>
        <w:spacing w:line="256" w:lineRule="auto"/>
        <w:rPr>
          <w:rFonts w:eastAsia="Calibri" w:cs="Times New Roman"/>
          <w:b/>
          <w:szCs w:val="26"/>
        </w:rPr>
      </w:pPr>
      <w:proofErr w:type="spellStart"/>
      <w:r w:rsidRPr="00644C3B">
        <w:rPr>
          <w:rFonts w:eastAsia="Calibri" w:cs="Times New Roman"/>
          <w:b/>
          <w:bCs/>
          <w:sz w:val="26"/>
          <w:szCs w:val="26"/>
        </w:rPr>
        <w:t>Mollow</w:t>
      </w:r>
      <w:proofErr w:type="spellEnd"/>
      <w:r w:rsidRPr="00644C3B">
        <w:rPr>
          <w:rFonts w:eastAsia="Calibri" w:cs="Times New Roman"/>
          <w:b/>
          <w:bCs/>
          <w:sz w:val="26"/>
          <w:szCs w:val="26"/>
        </w:rPr>
        <w:t xml:space="preserve"> 3 </w:t>
      </w:r>
      <w:r w:rsidRPr="00644C3B">
        <w:rPr>
          <w:rFonts w:eastAsia="Calibri" w:cs="Times New Roman"/>
          <w:sz w:val="16"/>
          <w:szCs w:val="16"/>
        </w:rPr>
        <w:t xml:space="preserve">(The Disability Drive by Anna </w:t>
      </w:r>
      <w:proofErr w:type="spellStart"/>
      <w:r w:rsidRPr="00644C3B">
        <w:rPr>
          <w:rFonts w:eastAsia="Calibri" w:cs="Times New Roman"/>
          <w:sz w:val="16"/>
          <w:szCs w:val="16"/>
        </w:rPr>
        <w:t>Mollow</w:t>
      </w:r>
      <w:proofErr w:type="spellEnd"/>
      <w:r w:rsidRPr="00644C3B">
        <w:rPr>
          <w:rFonts w:eastAsia="Calibri" w:cs="Times New Roman"/>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44C3B">
        <w:rPr>
          <w:rFonts w:eastAsia="Calibri" w:cs="Times New Roman"/>
          <w:sz w:val="16"/>
          <w:szCs w:val="16"/>
        </w:rPr>
        <w:t>Langan</w:t>
      </w:r>
      <w:proofErr w:type="spellEnd"/>
      <w:r w:rsidRPr="00644C3B">
        <w:rPr>
          <w:rFonts w:eastAsia="Calibri" w:cs="Times New Roman"/>
          <w:sz w:val="16"/>
          <w:szCs w:val="16"/>
        </w:rPr>
        <w:t xml:space="preserve"> Professor Melinda Y. Chen Spring 2015) BL</w:t>
      </w:r>
    </w:p>
    <w:p w14:paraId="63D65AAA" w14:textId="0E8C591B" w:rsidR="00644C3B" w:rsidRPr="00644C3B" w:rsidRDefault="00644C3B" w:rsidP="00644C3B">
      <w:pPr>
        <w:spacing w:line="256" w:lineRule="auto"/>
        <w:rPr>
          <w:rFonts w:eastAsia="Calibri" w:cs="Times New Roman"/>
          <w:sz w:val="14"/>
          <w:szCs w:val="26"/>
        </w:rPr>
      </w:pPr>
      <w:r w:rsidRPr="00644C3B">
        <w:rPr>
          <w:rFonts w:eastAsia="Calibri" w:cs="Times New Roman"/>
          <w:sz w:val="14"/>
          <w:szCs w:val="26"/>
        </w:rPr>
        <w:t xml:space="preserve">The theoretical trajectory that I will trace, which begins with </w:t>
      </w:r>
      <w:proofErr w:type="spellStart"/>
      <w:r w:rsidRPr="00644C3B">
        <w:rPr>
          <w:rFonts w:eastAsia="Calibri" w:cs="Times New Roman"/>
          <w:sz w:val="14"/>
          <w:szCs w:val="26"/>
        </w:rPr>
        <w:t>Dora‟s</w:t>
      </w:r>
      <w:proofErr w:type="spellEnd"/>
      <w:r w:rsidRPr="00644C3B">
        <w:rPr>
          <w:rFonts w:eastAsia="Calibri" w:cs="Times New Roman"/>
          <w:sz w:val="14"/>
          <w:szCs w:val="26"/>
        </w:rPr>
        <w:t xml:space="preserve"> account of hysteria as a disorder afflicting a minority of disabled </w:t>
      </w:r>
      <w:proofErr w:type="gramStart"/>
      <w:r w:rsidRPr="00644C3B">
        <w:rPr>
          <w:rFonts w:eastAsia="Calibri" w:cs="Times New Roman"/>
          <w:sz w:val="14"/>
          <w:szCs w:val="26"/>
        </w:rPr>
        <w:t>subjects, and</w:t>
      </w:r>
      <w:proofErr w:type="gramEnd"/>
      <w:r w:rsidRPr="00644C3B">
        <w:rPr>
          <w:rFonts w:eastAsia="Calibri" w:cs="Times New Roman"/>
          <w:sz w:val="14"/>
          <w:szCs w:val="26"/>
        </w:rPr>
        <w:t xml:space="preserve"> ends with Beyond the Pleasure </w:t>
      </w:r>
      <w:proofErr w:type="spellStart"/>
      <w:r w:rsidRPr="00644C3B">
        <w:rPr>
          <w:rFonts w:eastAsia="Calibri" w:cs="Times New Roman"/>
          <w:sz w:val="14"/>
          <w:szCs w:val="26"/>
        </w:rPr>
        <w:t>Principle‟s</w:t>
      </w:r>
      <w:proofErr w:type="spellEnd"/>
      <w:r w:rsidRPr="00644C3B">
        <w:rPr>
          <w:rFonts w:eastAsia="Calibri" w:cs="Times New Roman"/>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644C3B">
        <w:rPr>
          <w:rFonts w:eastAsia="Calibri" w:cs="Times New Roman"/>
          <w:sz w:val="14"/>
          <w:szCs w:val="26"/>
        </w:rPr>
        <w:t>Freud‟s</w:t>
      </w:r>
      <w:proofErr w:type="spellEnd"/>
      <w:r w:rsidRPr="00644C3B">
        <w:rPr>
          <w:rFonts w:eastAsia="Calibri" w:cs="Times New Roman"/>
          <w:sz w:val="14"/>
          <w:szCs w:val="26"/>
        </w:rPr>
        <w:t xml:space="preserve"> concept of hysteria can be a starting point for a more universalizing approach, grounded in the concept of the disability drive. Departing from </w:t>
      </w:r>
      <w:proofErr w:type="spellStart"/>
      <w:r w:rsidRPr="00644C3B">
        <w:rPr>
          <w:rFonts w:eastAsia="Calibri" w:cs="Times New Roman"/>
          <w:sz w:val="14"/>
          <w:szCs w:val="26"/>
        </w:rPr>
        <w:t>Freud‟s</w:t>
      </w:r>
      <w:proofErr w:type="spellEnd"/>
      <w:r w:rsidRPr="00644C3B">
        <w:rPr>
          <w:rFonts w:eastAsia="Calibri" w:cs="Times New Roman"/>
          <w:sz w:val="14"/>
          <w:szCs w:val="26"/>
        </w:rPr>
        <w:t xml:space="preserve"> tendency to pathologize individual disabled people, such a model may yield more nearly universal insights about psychic life. </w:t>
      </w:r>
      <w:r w:rsidRPr="00644C3B">
        <w:rPr>
          <w:rFonts w:eastAsia="Calibri" w:cs="Times New Roman"/>
          <w:b/>
          <w:iCs/>
          <w:u w:val="single"/>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644C3B">
        <w:rPr>
          <w:rFonts w:eastAsia="Calibri" w:cs="Times New Roman"/>
          <w:b/>
          <w:iCs/>
          <w:highlight w:val="green"/>
          <w:u w:val="single"/>
        </w:rPr>
        <w:t>although Freud specifies</w:t>
      </w:r>
      <w:r w:rsidRPr="00644C3B">
        <w:rPr>
          <w:rFonts w:eastAsia="Calibri" w:cs="Times New Roman"/>
          <w:b/>
          <w:iCs/>
          <w:u w:val="single"/>
        </w:rPr>
        <w:t xml:space="preserve"> that the </w:t>
      </w:r>
      <w:r w:rsidRPr="00644C3B">
        <w:rPr>
          <w:rFonts w:eastAsia="Calibri" w:cs="Times New Roman"/>
          <w:b/>
          <w:iCs/>
          <w:highlight w:val="green"/>
          <w:u w:val="single"/>
        </w:rPr>
        <w:t>structure</w:t>
      </w:r>
      <w:r w:rsidRPr="00644C3B">
        <w:rPr>
          <w:rFonts w:eastAsia="Calibri" w:cs="Times New Roman"/>
          <w:b/>
          <w:iCs/>
          <w:u w:val="single"/>
        </w:rPr>
        <w:t xml:space="preserve"> of the psyche that he delineates is universal, </w:t>
      </w:r>
      <w:r w:rsidRPr="00644C3B">
        <w:rPr>
          <w:rFonts w:eastAsia="Calibri" w:cs="Times New Roman"/>
          <w:b/>
          <w:iCs/>
          <w:highlight w:val="green"/>
          <w:u w:val="single"/>
        </w:rPr>
        <w:t>his model leaves room for the theorization of</w:t>
      </w:r>
      <w:r w:rsidRPr="00644C3B">
        <w:rPr>
          <w:rFonts w:eastAsia="Calibri" w:cs="Times New Roman"/>
          <w:b/>
          <w:iCs/>
          <w:u w:val="single"/>
        </w:rPr>
        <w:t xml:space="preserve"> a </w:t>
      </w:r>
      <w:r w:rsidRPr="00644C3B">
        <w:rPr>
          <w:rFonts w:eastAsia="Calibri" w:cs="Times New Roman"/>
          <w:b/>
          <w:iCs/>
          <w:highlight w:val="green"/>
          <w:u w:val="single"/>
        </w:rPr>
        <w:t>great diversity of</w:t>
      </w:r>
      <w:r w:rsidRPr="00644C3B">
        <w:rPr>
          <w:rFonts w:eastAsia="Calibri" w:cs="Times New Roman"/>
          <w:b/>
          <w:iCs/>
          <w:u w:val="single"/>
        </w:rPr>
        <w:t xml:space="preserve"> particular </w:t>
      </w:r>
      <w:r w:rsidRPr="00644C3B">
        <w:rPr>
          <w:rFonts w:eastAsia="Calibri" w:cs="Times New Roman"/>
          <w:b/>
          <w:iCs/>
          <w:highlight w:val="green"/>
          <w:u w:val="single"/>
        </w:rPr>
        <w:t>content that</w:t>
      </w:r>
      <w:r w:rsidRPr="00644C3B">
        <w:rPr>
          <w:rFonts w:eastAsia="Calibri" w:cs="Times New Roman"/>
          <w:b/>
          <w:iCs/>
          <w:u w:val="single"/>
        </w:rPr>
        <w:t xml:space="preserve"> might </w:t>
      </w:r>
      <w:r w:rsidRPr="00644C3B">
        <w:rPr>
          <w:rFonts w:eastAsia="Calibri" w:cs="Times New Roman"/>
          <w:b/>
          <w:iCs/>
          <w:highlight w:val="green"/>
          <w:u w:val="single"/>
        </w:rPr>
        <w:t>fill that structure</w:t>
      </w:r>
      <w:r w:rsidRPr="00644C3B">
        <w:rPr>
          <w:rFonts w:eastAsia="Calibri" w:cs="Times New Roman"/>
          <w:b/>
          <w:iCs/>
          <w:u w:val="single"/>
        </w:rPr>
        <w:t xml:space="preserve">. </w:t>
      </w:r>
      <w:r w:rsidRPr="00644C3B">
        <w:rPr>
          <w:rFonts w:eastAsia="Calibri" w:cs="Times New Roman"/>
          <w:b/>
          <w:iCs/>
          <w:highlight w:val="green"/>
          <w:u w:val="single"/>
        </w:rPr>
        <w:t>Factors such as gender, queerness, race, class, colonialism, disability</w:t>
      </w:r>
      <w:r w:rsidRPr="00644C3B">
        <w:rPr>
          <w:rFonts w:eastAsia="Calibri" w:cs="Times New Roman"/>
          <w:b/>
          <w:iCs/>
          <w:u w:val="single"/>
        </w:rPr>
        <w:t xml:space="preserve">, and historical context </w:t>
      </w:r>
      <w:r w:rsidRPr="00644C3B">
        <w:rPr>
          <w:rFonts w:eastAsia="Calibri" w:cs="Times New Roman"/>
          <w:b/>
          <w:iCs/>
          <w:highlight w:val="green"/>
          <w:u w:val="single"/>
        </w:rPr>
        <w:t>can radically alter the ways in which constructs such as “the ego,” “the drive,” and “sexuality” come to be figured.</w:t>
      </w:r>
      <w:r w:rsidRPr="00644C3B">
        <w:rPr>
          <w:rFonts w:eastAsia="Calibri" w:cs="Times New Roman"/>
          <w:b/>
          <w:iCs/>
          <w:u w:val="single"/>
        </w:rPr>
        <w:t xml:space="preserve"> </w:t>
      </w:r>
      <w:r w:rsidRPr="00644C3B">
        <w:rPr>
          <w:rFonts w:eastAsia="Calibri" w:cs="Times New Roman"/>
          <w:b/>
          <w:iCs/>
          <w:highlight w:val="green"/>
          <w:u w:val="single"/>
        </w:rPr>
        <w:t>The</w:t>
      </w:r>
      <w:r w:rsidRPr="00644C3B">
        <w:rPr>
          <w:rFonts w:eastAsia="Calibri" w:cs="Times New Roman"/>
          <w:b/>
          <w:iCs/>
          <w:u w:val="single"/>
        </w:rPr>
        <w:t xml:space="preserve"> potential </w:t>
      </w:r>
      <w:r w:rsidRPr="00644C3B">
        <w:rPr>
          <w:rFonts w:eastAsia="Calibri" w:cs="Times New Roman"/>
          <w:b/>
          <w:iCs/>
          <w:highlight w:val="green"/>
          <w:u w:val="single"/>
        </w:rPr>
        <w:t xml:space="preserve">fluidity of </w:t>
      </w:r>
      <w:proofErr w:type="spellStart"/>
      <w:r w:rsidRPr="00644C3B">
        <w:rPr>
          <w:rFonts w:eastAsia="Calibri" w:cs="Times New Roman"/>
          <w:b/>
          <w:iCs/>
          <w:highlight w:val="green"/>
          <w:u w:val="single"/>
        </w:rPr>
        <w:t>Freud‟s</w:t>
      </w:r>
      <w:proofErr w:type="spellEnd"/>
      <w:r w:rsidRPr="00644C3B">
        <w:rPr>
          <w:rFonts w:eastAsia="Calibri" w:cs="Times New Roman"/>
          <w:b/>
          <w:iCs/>
          <w:highlight w:val="green"/>
          <w:u w:val="single"/>
        </w:rPr>
        <w:t xml:space="preserve"> paradigm has been the basis of important interventions by social theorists who</w:t>
      </w:r>
      <w:r w:rsidRPr="00644C3B">
        <w:rPr>
          <w:rFonts w:eastAsia="Calibri" w:cs="Times New Roman"/>
          <w:b/>
          <w:iCs/>
          <w:u w:val="single"/>
        </w:rPr>
        <w:t xml:space="preserve">, working within and beyond the discipline of psychoanalysis, have rethought </w:t>
      </w:r>
      <w:proofErr w:type="spellStart"/>
      <w:r w:rsidRPr="00644C3B">
        <w:rPr>
          <w:rFonts w:eastAsia="Calibri" w:cs="Times New Roman"/>
          <w:b/>
          <w:iCs/>
          <w:u w:val="single"/>
        </w:rPr>
        <w:t>Freud‟s</w:t>
      </w:r>
      <w:proofErr w:type="spellEnd"/>
      <w:r w:rsidRPr="00644C3B">
        <w:rPr>
          <w:rFonts w:eastAsia="Calibri" w:cs="Times New Roman"/>
          <w:b/>
          <w:iCs/>
          <w:u w:val="single"/>
        </w:rPr>
        <w:t xml:space="preserve"> arguments from the vantage points of feminist, antiracist, postcolonial, and queer criticism.</w:t>
      </w:r>
      <w:r w:rsidRPr="00644C3B">
        <w:rPr>
          <w:rFonts w:eastAsia="Calibri" w:cs="Times New Roman"/>
          <w:sz w:val="14"/>
          <w:szCs w:val="26"/>
        </w:rPr>
        <w:t xml:space="preserve">22 My project builds upon this work by bringing a critical disability studies perspective to bear upon </w:t>
      </w:r>
      <w:proofErr w:type="spellStart"/>
      <w:r w:rsidRPr="00644C3B">
        <w:rPr>
          <w:rFonts w:eastAsia="Calibri" w:cs="Times New Roman"/>
          <w:sz w:val="14"/>
          <w:szCs w:val="26"/>
        </w:rPr>
        <w:t>Freud‟s</w:t>
      </w:r>
      <w:proofErr w:type="spellEnd"/>
      <w:r w:rsidRPr="00644C3B">
        <w:rPr>
          <w:rFonts w:eastAsia="Calibri" w:cs="Times New Roman"/>
          <w:sz w:val="14"/>
          <w:szCs w:val="26"/>
        </w:rPr>
        <w:t xml:space="preserve"> concept of the death drive. In the chapters that follow</w:t>
      </w:r>
      <w:r w:rsidRPr="00644C3B">
        <w:rPr>
          <w:rFonts w:eastAsia="Calibri" w:cs="Times New Roman"/>
          <w:b/>
          <w:iCs/>
          <w:u w:val="single"/>
        </w:rPr>
        <w:t xml:space="preserve">, </w:t>
      </w:r>
      <w:r w:rsidRPr="00644C3B">
        <w:rPr>
          <w:rFonts w:eastAsia="Calibri" w:cs="Times New Roman"/>
          <w:b/>
          <w:iCs/>
          <w:highlight w:val="green"/>
          <w:u w:val="single"/>
        </w:rPr>
        <w:t>I</w:t>
      </w:r>
      <w:r w:rsidRPr="00644C3B">
        <w:rPr>
          <w:rFonts w:eastAsia="Calibri" w:cs="Times New Roman"/>
          <w:b/>
          <w:iCs/>
          <w:u w:val="single"/>
        </w:rPr>
        <w:t xml:space="preserve"> will </w:t>
      </w:r>
      <w:r w:rsidRPr="00644C3B">
        <w:rPr>
          <w:rFonts w:eastAsia="Calibri" w:cs="Times New Roman"/>
          <w:b/>
          <w:iCs/>
          <w:highlight w:val="green"/>
          <w:u w:val="single"/>
        </w:rPr>
        <w:t>examine the</w:t>
      </w:r>
      <w:r w:rsidRPr="00644C3B">
        <w:rPr>
          <w:rFonts w:eastAsia="Calibri" w:cs="Times New Roman"/>
          <w:b/>
          <w:iCs/>
          <w:u w:val="single"/>
        </w:rPr>
        <w:t xml:space="preserve"> 9 </w:t>
      </w:r>
      <w:r w:rsidRPr="00644C3B">
        <w:rPr>
          <w:rFonts w:eastAsia="Calibri" w:cs="Times New Roman"/>
          <w:b/>
          <w:iCs/>
          <w:highlight w:val="green"/>
          <w:u w:val="single"/>
        </w:rPr>
        <w:t>ways in which cultural projections of the disability drive shape intersections</w:t>
      </w:r>
      <w:r w:rsidRPr="00644C3B">
        <w:rPr>
          <w:rFonts w:eastAsia="Calibri" w:cs="Times New Roman"/>
          <w:b/>
          <w:iCs/>
          <w:u w:val="single"/>
        </w:rPr>
        <w:t xml:space="preserve"> of multiple modalities </w:t>
      </w:r>
      <w:r w:rsidRPr="00644C3B">
        <w:rPr>
          <w:rFonts w:eastAsia="Calibri" w:cs="Times New Roman"/>
          <w:b/>
          <w:iCs/>
          <w:highlight w:val="green"/>
          <w:u w:val="single"/>
        </w:rPr>
        <w:t>of oppression</w:t>
      </w:r>
      <w:r w:rsidRPr="00644C3B">
        <w:rPr>
          <w:rFonts w:eastAsia="Calibri" w:cs="Times New Roman"/>
          <w:b/>
          <w:iCs/>
          <w:u w:val="single"/>
        </w:rPr>
        <w:t xml:space="preserve">, </w:t>
      </w:r>
      <w:r w:rsidRPr="00644C3B">
        <w:rPr>
          <w:rFonts w:eastAsia="Calibri" w:cs="Times New Roman"/>
          <w:b/>
          <w:iCs/>
          <w:highlight w:val="green"/>
          <w:u w:val="single"/>
        </w:rPr>
        <w:t>including</w:t>
      </w:r>
      <w:r w:rsidRPr="00644C3B">
        <w:rPr>
          <w:rFonts w:eastAsia="Calibri" w:cs="Times New Roman"/>
          <w:b/>
          <w:iCs/>
          <w:u w:val="single"/>
        </w:rPr>
        <w:t xml:space="preserve"> ableism, </w:t>
      </w:r>
      <w:r w:rsidRPr="00644C3B">
        <w:rPr>
          <w:rFonts w:eastAsia="Calibri" w:cs="Times New Roman"/>
          <w:b/>
          <w:iCs/>
          <w:highlight w:val="green"/>
          <w:u w:val="single"/>
        </w:rPr>
        <w:t>misogyny</w:t>
      </w:r>
      <w:r w:rsidRPr="00644C3B">
        <w:rPr>
          <w:rFonts w:eastAsia="Calibri" w:cs="Times New Roman"/>
          <w:b/>
          <w:iCs/>
          <w:u w:val="single"/>
        </w:rPr>
        <w:t xml:space="preserve">, </w:t>
      </w:r>
      <w:r w:rsidRPr="00644C3B">
        <w:rPr>
          <w:rFonts w:eastAsia="Calibri" w:cs="Times New Roman"/>
          <w:b/>
          <w:iCs/>
          <w:highlight w:val="green"/>
          <w:u w:val="single"/>
        </w:rPr>
        <w:t>homophobia</w:t>
      </w:r>
      <w:r w:rsidRPr="00644C3B">
        <w:rPr>
          <w:rFonts w:eastAsia="Calibri" w:cs="Times New Roman"/>
          <w:b/>
          <w:iCs/>
          <w:u w:val="single"/>
        </w:rPr>
        <w:t xml:space="preserve">, fatphobia, </w:t>
      </w:r>
      <w:r w:rsidRPr="00644C3B">
        <w:rPr>
          <w:rFonts w:eastAsia="Calibri" w:cs="Times New Roman"/>
          <w:b/>
          <w:iCs/>
          <w:highlight w:val="green"/>
          <w:u w:val="single"/>
        </w:rPr>
        <w:t>white supremacy</w:t>
      </w:r>
      <w:r w:rsidRPr="00644C3B">
        <w:rPr>
          <w:rFonts w:eastAsia="Calibri" w:cs="Times New Roman"/>
          <w:b/>
          <w:iCs/>
          <w:u w:val="single"/>
        </w:rPr>
        <w:t>, classism</w:t>
      </w:r>
      <w:r w:rsidRPr="00644C3B">
        <w:rPr>
          <w:rFonts w:eastAsia="Calibri" w:cs="Times New Roman"/>
          <w:b/>
          <w:iCs/>
          <w:highlight w:val="green"/>
          <w:u w:val="single"/>
        </w:rPr>
        <w:t>, and colonialism</w:t>
      </w:r>
      <w:r w:rsidRPr="00644C3B">
        <w:rPr>
          <w:rFonts w:eastAsia="Calibri" w:cs="Times New Roman"/>
          <w:b/>
          <w:iCs/>
          <w:u w:val="single"/>
        </w:rPr>
        <w:t>.</w:t>
      </w:r>
      <w:r w:rsidRPr="00644C3B">
        <w:rPr>
          <w:rFonts w:eastAsia="Calibri" w:cs="Times New Roman"/>
          <w:sz w:val="14"/>
          <w:szCs w:val="26"/>
        </w:rPr>
        <w:t xml:space="preserve"> I also wish to emphasize that although my argument about the disability drive unfolds within a psychoanalytic framework, in which the structuring components of the psyche are said to be universal, </w:t>
      </w:r>
      <w:r w:rsidRPr="00644C3B">
        <w:rPr>
          <w:rFonts w:eastAsia="Calibri" w:cs="Times New Roman"/>
          <w:b/>
          <w:iCs/>
          <w:u w:val="single"/>
        </w:rPr>
        <w:t xml:space="preserve">I am not suggesting that a psychoanalytic epistemology should be seen as trumping other ways of knowing human minds, bodies, and </w:t>
      </w:r>
      <w:proofErr w:type="spellStart"/>
      <w:r w:rsidRPr="00644C3B">
        <w:rPr>
          <w:rFonts w:eastAsia="Calibri" w:cs="Times New Roman"/>
          <w:b/>
          <w:iCs/>
          <w:u w:val="single"/>
        </w:rPr>
        <w:t>bodyminds</w:t>
      </w:r>
      <w:proofErr w:type="spellEnd"/>
      <w:r w:rsidRPr="00644C3B">
        <w:rPr>
          <w:rFonts w:eastAsia="Calibri" w:cs="Times New Roman"/>
          <w:b/>
          <w:iCs/>
          <w:u w:val="single"/>
        </w:rPr>
        <w:t>.</w:t>
      </w:r>
      <w:r w:rsidRPr="00644C3B">
        <w:rPr>
          <w:rFonts w:eastAsia="Calibri" w:cs="Times New Roman"/>
          <w:sz w:val="14"/>
          <w:szCs w:val="26"/>
        </w:rPr>
        <w:t xml:space="preserve"> Nonwestern models of mind and body, for example, may differ significantly from the frame within which I situate my analysis. For this reason, </w:t>
      </w:r>
      <w:r w:rsidRPr="00644C3B">
        <w:rPr>
          <w:rFonts w:eastAsia="Calibri" w:cs="Times New Roman"/>
          <w:b/>
          <w:iCs/>
          <w:highlight w:val="green"/>
          <w:u w:val="single"/>
        </w:rPr>
        <w:t>I will neither assume nor attempt to establish that the psychoanalytic ways of thinking</w:t>
      </w:r>
      <w:r w:rsidRPr="00644C3B">
        <w:rPr>
          <w:rFonts w:eastAsia="Calibri" w:cs="Times New Roman"/>
          <w:b/>
          <w:iCs/>
          <w:u w:val="single"/>
        </w:rPr>
        <w:t xml:space="preserve"> that I employ in this dissertation </w:t>
      </w:r>
      <w:r w:rsidRPr="00644C3B">
        <w:rPr>
          <w:rFonts w:eastAsia="Calibri" w:cs="Times New Roman"/>
          <w:b/>
          <w:iCs/>
          <w:highlight w:val="green"/>
          <w:u w:val="single"/>
        </w:rPr>
        <w:t>will be useful</w:t>
      </w:r>
      <w:r w:rsidRPr="00644C3B">
        <w:rPr>
          <w:rFonts w:eastAsia="Calibri" w:cs="Times New Roman"/>
          <w:b/>
          <w:iCs/>
          <w:u w:val="single"/>
        </w:rPr>
        <w:t xml:space="preserve"> or meaningful </w:t>
      </w:r>
      <w:r w:rsidRPr="00644C3B">
        <w:rPr>
          <w:rFonts w:eastAsia="Calibri" w:cs="Times New Roman"/>
          <w:b/>
          <w:iCs/>
          <w:highlight w:val="green"/>
          <w:u w:val="single"/>
        </w:rPr>
        <w:t>to every subject and culture</w:t>
      </w:r>
      <w:r w:rsidRPr="00644C3B">
        <w:rPr>
          <w:rFonts w:eastAsia="Calibri" w:cs="Times New Roman"/>
          <w:szCs w:val="26"/>
          <w:u w:val="single"/>
        </w:rPr>
        <w:t>.</w:t>
      </w:r>
      <w:r w:rsidRPr="00644C3B">
        <w:rPr>
          <w:rFonts w:eastAsia="Calibri" w:cs="Times New Roman"/>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644C3B">
        <w:rPr>
          <w:rFonts w:eastAsia="Calibri" w:cs="Times New Roman"/>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644C3B">
        <w:rPr>
          <w:rFonts w:eastAsia="Calibri" w:cs="Times New Roman"/>
          <w:b/>
          <w:szCs w:val="26"/>
          <w:highlight w:val="green"/>
          <w:u w:val="single"/>
        </w:rPr>
        <w:t>. The words</w:t>
      </w:r>
      <w:r w:rsidRPr="00644C3B">
        <w:rPr>
          <w:rFonts w:eastAsia="Calibri" w:cs="Times New Roman"/>
          <w:b/>
          <w:szCs w:val="26"/>
          <w:u w:val="single"/>
        </w:rPr>
        <w:t xml:space="preserve"> “</w:t>
      </w:r>
      <w:r w:rsidRPr="00644C3B">
        <w:rPr>
          <w:rFonts w:eastAsia="Calibri" w:cs="Times New Roman"/>
          <w:b/>
          <w:szCs w:val="26"/>
          <w:highlight w:val="green"/>
          <w:u w:val="single"/>
        </w:rPr>
        <w:t>our culture” cannot</w:t>
      </w:r>
      <w:r w:rsidRPr="00644C3B">
        <w:rPr>
          <w:rFonts w:eastAsia="Calibri" w:cs="Times New Roman"/>
          <w:b/>
          <w:szCs w:val="26"/>
          <w:u w:val="single"/>
        </w:rPr>
        <w:t>, of course</w:t>
      </w:r>
      <w:r w:rsidRPr="00644C3B">
        <w:rPr>
          <w:rFonts w:eastAsia="Calibri" w:cs="Times New Roman"/>
          <w:b/>
          <w:szCs w:val="26"/>
          <w:highlight w:val="green"/>
          <w:u w:val="single"/>
        </w:rPr>
        <w:t>, reference every person</w:t>
      </w:r>
      <w:r w:rsidRPr="00644C3B">
        <w:rPr>
          <w:rFonts w:eastAsia="Calibri" w:cs="Times New Roman"/>
          <w:b/>
          <w:szCs w:val="26"/>
          <w:u w:val="single"/>
        </w:rPr>
        <w:t xml:space="preserve"> in the world; </w:t>
      </w:r>
      <w:r w:rsidRPr="00644C3B">
        <w:rPr>
          <w:rFonts w:eastAsia="Calibri" w:cs="Times New Roman"/>
          <w:b/>
          <w:szCs w:val="26"/>
          <w:highlight w:val="green"/>
          <w:u w:val="single"/>
        </w:rPr>
        <w:t>but</w:t>
      </w:r>
      <w:r w:rsidRPr="00644C3B">
        <w:rPr>
          <w:rFonts w:eastAsia="Calibri" w:cs="Times New Roman"/>
          <w:b/>
          <w:szCs w:val="26"/>
          <w:u w:val="single"/>
        </w:rPr>
        <w:t xml:space="preserve"> because </w:t>
      </w:r>
      <w:r w:rsidRPr="00644C3B">
        <w:rPr>
          <w:rFonts w:eastAsia="Calibri" w:cs="Times New Roman"/>
          <w:b/>
          <w:szCs w:val="26"/>
          <w:highlight w:val="green"/>
          <w:u w:val="single"/>
        </w:rPr>
        <w:t>the ableist social and psychic structures</w:t>
      </w:r>
      <w:r w:rsidRPr="00644C3B">
        <w:rPr>
          <w:rFonts w:eastAsia="Calibri" w:cs="Times New Roman"/>
          <w:b/>
          <w:szCs w:val="26"/>
          <w:u w:val="single"/>
        </w:rPr>
        <w:t xml:space="preserve"> that I delineate in this project seem to me to potentially </w:t>
      </w:r>
      <w:r w:rsidRPr="00644C3B">
        <w:rPr>
          <w:rFonts w:eastAsia="Calibri" w:cs="Times New Roman"/>
          <w:b/>
          <w:szCs w:val="26"/>
          <w:highlight w:val="green"/>
          <w:u w:val="single"/>
        </w:rPr>
        <w:t>exceed the bounds of</w:t>
      </w:r>
      <w:r w:rsidRPr="00644C3B">
        <w:rPr>
          <w:rFonts w:eastAsia="Calibri" w:cs="Times New Roman"/>
          <w:b/>
          <w:szCs w:val="26"/>
          <w:u w:val="single"/>
        </w:rPr>
        <w:t xml:space="preserve"> </w:t>
      </w:r>
      <w:r w:rsidRPr="00644C3B">
        <w:rPr>
          <w:rFonts w:eastAsia="Calibri" w:cs="Times New Roman"/>
          <w:b/>
          <w:szCs w:val="26"/>
          <w:highlight w:val="green"/>
          <w:u w:val="single"/>
        </w:rPr>
        <w:t>demarcations such as “US American culture,” “the West,” or “modern industrial societies</w:t>
      </w:r>
      <w:r w:rsidRPr="00644C3B">
        <w:rPr>
          <w:rFonts w:eastAsia="Calibri" w:cs="Times New Roman"/>
          <w:b/>
          <w:szCs w:val="26"/>
          <w:u w:val="single"/>
        </w:rPr>
        <w:t>,” I employ this “our” to leave open questions about the extent to which my analyses may or may not apply to particular geographies and cultural locations.</w:t>
      </w:r>
      <w:r w:rsidRPr="00644C3B">
        <w:rPr>
          <w:rFonts w:eastAsia="Calibri" w:cs="Times New Roman"/>
          <w:sz w:val="14"/>
          <w:szCs w:val="26"/>
        </w:rPr>
        <w:t xml:space="preserve"> The problematic of universalism versus exclusions in this project can be illustrated by raising a set of questions regarding my arguments‟ relation to asexual </w:t>
      </w:r>
      <w:proofErr w:type="spellStart"/>
      <w:r w:rsidRPr="00644C3B">
        <w:rPr>
          <w:rFonts w:eastAsia="Calibri" w:cs="Times New Roman"/>
          <w:sz w:val="14"/>
          <w:szCs w:val="26"/>
        </w:rPr>
        <w:t>people‟s</w:t>
      </w:r>
      <w:proofErr w:type="spellEnd"/>
      <w:r w:rsidRPr="00644C3B">
        <w:rPr>
          <w:rFonts w:eastAsia="Calibri" w:cs="Times New Roman"/>
          <w:sz w:val="14"/>
          <w:szCs w:val="26"/>
        </w:rPr>
        <w:t xml:space="preserve"> experiences and identities. If this </w:t>
      </w:r>
      <w:proofErr w:type="spellStart"/>
      <w:r w:rsidRPr="00644C3B">
        <w:rPr>
          <w:rFonts w:eastAsia="Calibri" w:cs="Times New Roman"/>
          <w:sz w:val="14"/>
          <w:szCs w:val="26"/>
        </w:rPr>
        <w:t>dissertation‟s</w:t>
      </w:r>
      <w:proofErr w:type="spellEnd"/>
      <w:r w:rsidRPr="00644C3B">
        <w:rPr>
          <w:rFonts w:eastAsia="Calibri" w:cs="Times New Roman"/>
          <w:sz w:val="14"/>
          <w:szCs w:val="26"/>
        </w:rPr>
        <w:t xml:space="preserve"> opening assertion of </w:t>
      </w:r>
      <w:proofErr w:type="spellStart"/>
      <w:r w:rsidRPr="00644C3B">
        <w:rPr>
          <w:rFonts w:eastAsia="Calibri" w:cs="Times New Roman"/>
          <w:sz w:val="14"/>
          <w:szCs w:val="26"/>
        </w:rPr>
        <w:t>disability‟s</w:t>
      </w:r>
      <w:proofErr w:type="spellEnd"/>
      <w:r w:rsidRPr="00644C3B">
        <w:rPr>
          <w:rFonts w:eastAsia="Calibri" w:cs="Times New Roman"/>
          <w:sz w:val="14"/>
          <w:szCs w:val="26"/>
        </w:rPr>
        <w:t xml:space="preserve"> sexiness </w:t>
      </w:r>
      <w:proofErr w:type="gramStart"/>
      <w:r w:rsidRPr="00644C3B">
        <w:rPr>
          <w:rFonts w:eastAsia="Calibri" w:cs="Times New Roman"/>
          <w:sz w:val="14"/>
          <w:szCs w:val="26"/>
        </w:rPr>
        <w:t>were</w:t>
      </w:r>
      <w:proofErr w:type="gramEnd"/>
      <w:r w:rsidRPr="00644C3B">
        <w:rPr>
          <w:rFonts w:eastAsia="Calibri" w:cs="Times New Roman"/>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644C3B">
        <w:rPr>
          <w:rFonts w:eastAsia="Calibri" w:cs="Times New Roman"/>
          <w:sz w:val="14"/>
          <w:szCs w:val="26"/>
        </w:rPr>
        <w:t>culture‟s</w:t>
      </w:r>
      <w:proofErr w:type="spellEnd"/>
      <w:r w:rsidRPr="00644C3B">
        <w:rPr>
          <w:rFonts w:eastAsia="Calibri" w:cs="Times New Roman"/>
          <w:sz w:val="14"/>
          <w:szCs w:val="26"/>
        </w:rPr>
        <w:t xml:space="preserve"> stigmatization of asexual people. Such a reading, however, would run directly counter to my </w:t>
      </w:r>
      <w:proofErr w:type="spellStart"/>
      <w:r w:rsidRPr="00644C3B">
        <w:rPr>
          <w:rFonts w:eastAsia="Calibri" w:cs="Times New Roman"/>
          <w:sz w:val="14"/>
          <w:szCs w:val="26"/>
        </w:rPr>
        <w:t>project‟s</w:t>
      </w:r>
      <w:proofErr w:type="spellEnd"/>
      <w:r w:rsidRPr="00644C3B">
        <w:rPr>
          <w:rFonts w:eastAsia="Calibri" w:cs="Times New Roman"/>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644C3B">
        <w:rPr>
          <w:rFonts w:eastAsia="Calibri" w:cs="Times New Roman"/>
          <w:sz w:val="14"/>
          <w:szCs w:val="26"/>
        </w:rPr>
        <w:t>sexuality‟s</w:t>
      </w:r>
      <w:proofErr w:type="spellEnd"/>
      <w:r w:rsidRPr="00644C3B">
        <w:rPr>
          <w:rFonts w:eastAsia="Calibri" w:cs="Times New Roman"/>
          <w:sz w:val="14"/>
          <w:szCs w:val="26"/>
        </w:rPr>
        <w:t xml:space="preserve"> incompatibility with proud identity claims. Yet even this approach presents risks. As I will discuss in the next section of this chapter, some queer theorists‟ citations of </w:t>
      </w:r>
      <w:proofErr w:type="spellStart"/>
      <w:r w:rsidRPr="00644C3B">
        <w:rPr>
          <w:rFonts w:eastAsia="Calibri" w:cs="Times New Roman"/>
          <w:sz w:val="14"/>
          <w:szCs w:val="26"/>
        </w:rPr>
        <w:t>sexuality‟s</w:t>
      </w:r>
      <w:proofErr w:type="spellEnd"/>
      <w:r w:rsidRPr="00644C3B">
        <w:rPr>
          <w:rFonts w:eastAsia="Calibri" w:cs="Times New Roman"/>
          <w:sz w:val="14"/>
          <w:szCs w:val="26"/>
        </w:rPr>
        <w:t xml:space="preserve"> identity-disturbing effects have been articulated in ways that seem to imply that the more sex one has, or the more </w:t>
      </w:r>
      <w:proofErr w:type="spellStart"/>
      <w:r w:rsidRPr="00644C3B">
        <w:rPr>
          <w:rFonts w:eastAsia="Calibri" w:cs="Times New Roman"/>
          <w:sz w:val="14"/>
          <w:szCs w:val="26"/>
        </w:rPr>
        <w:t>that</w:t>
      </w:r>
      <w:proofErr w:type="spellEnd"/>
      <w:r w:rsidRPr="00644C3B">
        <w:rPr>
          <w:rFonts w:eastAsia="Calibri" w:cs="Times New Roman"/>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644C3B">
        <w:rPr>
          <w:rFonts w:eastAsia="Calibri" w:cs="Times New Roman"/>
          <w:sz w:val="14"/>
          <w:szCs w:val="26"/>
        </w:rPr>
        <w:t>culture‟s</w:t>
      </w:r>
      <w:proofErr w:type="spellEnd"/>
      <w:r w:rsidRPr="00644C3B">
        <w:rPr>
          <w:rFonts w:eastAsia="Calibri" w:cs="Times New Roman"/>
          <w:sz w:val="14"/>
          <w:szCs w:val="26"/>
        </w:rPr>
        <w:t xml:space="preserve"> widespread </w:t>
      </w:r>
      <w:proofErr w:type="spellStart"/>
      <w:r w:rsidRPr="00644C3B">
        <w:rPr>
          <w:rFonts w:eastAsia="Calibri" w:cs="Times New Roman"/>
          <w:sz w:val="14"/>
          <w:szCs w:val="26"/>
        </w:rPr>
        <w:t>desexualization</w:t>
      </w:r>
      <w:proofErr w:type="spellEnd"/>
      <w:r w:rsidRPr="00644C3B">
        <w:rPr>
          <w:rFonts w:eastAsia="Calibri" w:cs="Times New Roman"/>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644C3B">
        <w:rPr>
          <w:rFonts w:eastAsia="Calibri" w:cs="Times New Roman"/>
          <w:b/>
          <w:iCs/>
          <w:szCs w:val="26"/>
          <w:u w:val="single"/>
        </w:rPr>
        <w:t>although Freud assumed that sexuality was universal, I will not make this assumption,</w:t>
      </w:r>
      <w:r w:rsidRPr="00644C3B">
        <w:rPr>
          <w:rFonts w:eastAsia="Calibri" w:cs="Times New Roman"/>
          <w:sz w:val="14"/>
          <w:szCs w:val="26"/>
        </w:rPr>
        <w:t xml:space="preserve"> since such a claim would contradict many asexual </w:t>
      </w:r>
      <w:proofErr w:type="spellStart"/>
      <w:r w:rsidRPr="00644C3B">
        <w:rPr>
          <w:rFonts w:eastAsia="Calibri" w:cs="Times New Roman"/>
          <w:sz w:val="14"/>
          <w:szCs w:val="26"/>
        </w:rPr>
        <w:t>people‟s</w:t>
      </w:r>
      <w:proofErr w:type="spellEnd"/>
      <w:r w:rsidRPr="00644C3B">
        <w:rPr>
          <w:rFonts w:eastAsia="Calibri" w:cs="Times New Roman"/>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644C3B">
        <w:rPr>
          <w:rFonts w:eastAsia="Calibri" w:cs="Times New Roman"/>
          <w:sz w:val="14"/>
          <w:szCs w:val="26"/>
        </w:rPr>
        <w:t>nonlibidoists</w:t>
      </w:r>
      <w:proofErr w:type="spellEnd"/>
      <w:r w:rsidRPr="00644C3B">
        <w:rPr>
          <w:rFonts w:eastAsia="Calibri" w:cs="Times New Roman"/>
          <w:sz w:val="14"/>
          <w:szCs w:val="26"/>
        </w:rPr>
        <w:t xml:space="preserve">, those </w:t>
      </w:r>
      <w:proofErr w:type="spellStart"/>
      <w:r w:rsidRPr="00644C3B">
        <w:rPr>
          <w:rFonts w:eastAsia="Calibri" w:cs="Times New Roman"/>
          <w:sz w:val="14"/>
          <w:szCs w:val="26"/>
        </w:rPr>
        <w:t>asexuals</w:t>
      </w:r>
      <w:proofErr w:type="spellEnd"/>
      <w:r w:rsidRPr="00644C3B">
        <w:rPr>
          <w:rFonts w:eastAsia="Calibri" w:cs="Times New Roman"/>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3A6FB4A1" w14:textId="77777777" w:rsidR="00644C3B" w:rsidRPr="00644C3B" w:rsidRDefault="00644C3B" w:rsidP="00644C3B">
      <w:pPr>
        <w:keepNext/>
        <w:keepLines/>
        <w:spacing w:before="40" w:after="0" w:line="256" w:lineRule="auto"/>
        <w:jc w:val="both"/>
        <w:outlineLvl w:val="3"/>
        <w:rPr>
          <w:rFonts w:eastAsia="Times New Roman" w:cs="Calibri"/>
          <w:b/>
          <w:iCs/>
          <w:sz w:val="26"/>
          <w:lang w:bidi="he-IL"/>
        </w:rPr>
      </w:pPr>
      <w:r w:rsidRPr="00644C3B">
        <w:rPr>
          <w:rFonts w:eastAsia="Times New Roman" w:cs="Calibri"/>
          <w:b/>
          <w:iCs/>
          <w:sz w:val="26"/>
        </w:rPr>
        <w:t xml:space="preserve">Enforcing only to look with Fiat teaches us to “see like the state” – that’s a form of political manipulation that locks us into the preservation of the </w:t>
      </w:r>
      <w:proofErr w:type="spellStart"/>
      <w:r w:rsidRPr="00644C3B">
        <w:rPr>
          <w:rFonts w:eastAsia="Times New Roman" w:cs="Calibri"/>
          <w:b/>
          <w:iCs/>
          <w:sz w:val="26"/>
        </w:rPr>
        <w:t>squo</w:t>
      </w:r>
      <w:proofErr w:type="spellEnd"/>
    </w:p>
    <w:p w14:paraId="6A7163CB" w14:textId="77777777" w:rsidR="00644C3B" w:rsidRPr="00644C3B" w:rsidRDefault="00644C3B" w:rsidP="00644C3B">
      <w:pPr>
        <w:spacing w:line="256" w:lineRule="auto"/>
        <w:rPr>
          <w:rFonts w:eastAsia="Calibri" w:cs="Times New Roman"/>
          <w:sz w:val="16"/>
          <w:szCs w:val="18"/>
        </w:rPr>
      </w:pPr>
      <w:r w:rsidRPr="00644C3B">
        <w:rPr>
          <w:rFonts w:eastAsia="Calibri" w:cs="Times New Roman"/>
          <w:b/>
          <w:bCs/>
          <w:sz w:val="26"/>
        </w:rPr>
        <w:t>Halberstam 11</w:t>
      </w:r>
      <w:r w:rsidRPr="00644C3B">
        <w:rPr>
          <w:rFonts w:eastAsia="Calibri" w:cs="Times New Roman"/>
        </w:rPr>
        <w:t xml:space="preserve"> </w:t>
      </w:r>
      <w:r w:rsidRPr="00644C3B">
        <w:rPr>
          <w:rFonts w:eastAsia="Calibri" w:cs="Times New Roman"/>
          <w:sz w:val="16"/>
          <w:szCs w:val="18"/>
        </w:rPr>
        <w:t xml:space="preserve">Jack Halberstam, 2011, “The Queer Art of Failure,” Duke University Press, </w:t>
      </w:r>
      <w:proofErr w:type="gramStart"/>
      <w:r w:rsidRPr="00644C3B">
        <w:rPr>
          <w:rFonts w:eastAsia="Calibri" w:cs="Times New Roman"/>
          <w:sz w:val="16"/>
          <w:szCs w:val="18"/>
        </w:rPr>
        <w:t>Durham</w:t>
      </w:r>
      <w:proofErr w:type="gramEnd"/>
      <w:r w:rsidRPr="00644C3B">
        <w:rPr>
          <w:rFonts w:eastAsia="Calibri" w:cs="Times New Roman"/>
          <w:sz w:val="16"/>
          <w:szCs w:val="18"/>
        </w:rPr>
        <w:t xml:space="preserve"> and London, SJBE</w:t>
      </w:r>
    </w:p>
    <w:p w14:paraId="1B0E64C0" w14:textId="77777777" w:rsidR="00644C3B" w:rsidRPr="00644C3B" w:rsidRDefault="00644C3B" w:rsidP="00644C3B">
      <w:pPr>
        <w:spacing w:line="256" w:lineRule="auto"/>
        <w:rPr>
          <w:rFonts w:eastAsia="Calibri" w:cs="Times New Roman"/>
          <w:b/>
          <w:iCs/>
          <w:u w:val="single"/>
        </w:rPr>
      </w:pPr>
      <w:r w:rsidRPr="00644C3B">
        <w:rPr>
          <w:rFonts w:eastAsia="Calibri" w:cs="Times New Roman"/>
          <w:sz w:val="16"/>
        </w:rPr>
        <w:t xml:space="preserve">In place of the Germanic ordered forest that Scott uses as a potent metaphor for the start of the modern imposition of bureaucratic order upon populations, </w:t>
      </w:r>
      <w:r w:rsidRPr="00644C3B">
        <w:rPr>
          <w:rFonts w:eastAsia="Calibri" w:cs="Times New Roman"/>
          <w:b/>
          <w:iCs/>
          <w:u w:val="single"/>
        </w:rPr>
        <w:t xml:space="preserve">we might go with the thicket of subjugated </w:t>
      </w:r>
      <w:proofErr w:type="spellStart"/>
      <w:r w:rsidRPr="00644C3B">
        <w:rPr>
          <w:rFonts w:eastAsia="Calibri" w:cs="Times New Roman"/>
          <w:b/>
          <w:iCs/>
          <w:u w:val="single"/>
        </w:rPr>
        <w:t>knowl</w:t>
      </w:r>
      <w:proofErr w:type="spellEnd"/>
      <w:r w:rsidRPr="00644C3B">
        <w:rPr>
          <w:rFonts w:eastAsia="Calibri" w:cs="Times New Roman"/>
          <w:b/>
          <w:iCs/>
          <w:u w:val="single"/>
        </w:rPr>
        <w:t xml:space="preserve">- edge that sprouts like weeds among the disciplinary forms of knowledge, threatening always to overwhelm the cultivation and pruning of the intel- </w:t>
      </w:r>
      <w:proofErr w:type="spellStart"/>
      <w:r w:rsidRPr="00644C3B">
        <w:rPr>
          <w:rFonts w:eastAsia="Calibri" w:cs="Times New Roman"/>
          <w:b/>
          <w:iCs/>
          <w:u w:val="single"/>
        </w:rPr>
        <w:t>lect</w:t>
      </w:r>
      <w:proofErr w:type="spellEnd"/>
      <w:r w:rsidRPr="00644C3B">
        <w:rPr>
          <w:rFonts w:eastAsia="Calibri" w:cs="Times New Roman"/>
          <w:b/>
          <w:iCs/>
          <w:u w:val="single"/>
        </w:rPr>
        <w:t xml:space="preserve"> with mad plant life. For Scott, </w:t>
      </w:r>
      <w:r w:rsidRPr="00644C3B">
        <w:rPr>
          <w:rFonts w:eastAsia="Calibri" w:cs="Times New Roman"/>
          <w:b/>
          <w:iCs/>
          <w:highlight w:val="green"/>
          <w:u w:val="single"/>
        </w:rPr>
        <w:t>to “see like a state” means to accept the order of things and to internalize them</w:t>
      </w:r>
      <w:r w:rsidRPr="00644C3B">
        <w:rPr>
          <w:rFonts w:eastAsia="Calibri" w:cs="Times New Roman"/>
          <w:b/>
          <w:iCs/>
          <w:u w:val="single"/>
        </w:rPr>
        <w:t xml:space="preserve">; it means that we begin to deploy and think with the logic of the superiority of orderliness and that </w:t>
      </w:r>
      <w:r w:rsidRPr="00644C3B">
        <w:rPr>
          <w:rFonts w:eastAsia="Calibri" w:cs="Times New Roman"/>
          <w:b/>
          <w:iCs/>
          <w:highlight w:val="green"/>
          <w:u w:val="single"/>
        </w:rPr>
        <w:t>we erase</w:t>
      </w:r>
      <w:r w:rsidRPr="00644C3B">
        <w:rPr>
          <w:rFonts w:eastAsia="Calibri" w:cs="Times New Roman"/>
          <w:b/>
          <w:iCs/>
          <w:u w:val="single"/>
        </w:rPr>
        <w:t xml:space="preserve"> and indeed sacrifice </w:t>
      </w:r>
      <w:r w:rsidRPr="00644C3B">
        <w:rPr>
          <w:rFonts w:eastAsia="Calibri" w:cs="Times New Roman"/>
          <w:b/>
          <w:iCs/>
          <w:highlight w:val="green"/>
          <w:u w:val="single"/>
        </w:rPr>
        <w:t>other</w:t>
      </w:r>
      <w:r w:rsidRPr="00644C3B">
        <w:rPr>
          <w:rFonts w:eastAsia="Calibri" w:cs="Times New Roman"/>
          <w:b/>
          <w:iCs/>
          <w:u w:val="single"/>
        </w:rPr>
        <w:t xml:space="preserve">, more local </w:t>
      </w:r>
      <w:r w:rsidRPr="00644C3B">
        <w:rPr>
          <w:rFonts w:eastAsia="Calibri" w:cs="Times New Roman"/>
          <w:b/>
          <w:iCs/>
          <w:highlight w:val="green"/>
          <w:u w:val="single"/>
        </w:rPr>
        <w:t>practices of knowledge</w:t>
      </w:r>
      <w:r w:rsidRPr="00644C3B">
        <w:rPr>
          <w:rFonts w:eastAsia="Calibri" w:cs="Times New Roman"/>
          <w:b/>
          <w:iCs/>
          <w:u w:val="single"/>
        </w:rPr>
        <w:t>, practices moreover that may be less efficient, may yield less marketable results, but may also, in the long term, be more sustaining.</w:t>
      </w:r>
      <w:r w:rsidRPr="00644C3B">
        <w:rPr>
          <w:rFonts w:eastAsia="Calibri" w:cs="Times New Roman"/>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and simplicity of Le Corbusier’s urban design as part of a new commitment to symmetry and division and planning that complements authoritarian preferences for hierarchies and despises the complex and messy forms of organic </w:t>
      </w:r>
      <w:proofErr w:type="spellStart"/>
      <w:r w:rsidRPr="00644C3B">
        <w:rPr>
          <w:rFonts w:eastAsia="Calibri" w:cs="Times New Roman"/>
          <w:sz w:val="16"/>
        </w:rPr>
        <w:t>profu</w:t>
      </w:r>
      <w:proofErr w:type="spellEnd"/>
      <w:r w:rsidRPr="00644C3B">
        <w:rPr>
          <w:rFonts w:eastAsia="Calibri" w:cs="Times New Roman"/>
          <w:sz w:val="16"/>
        </w:rPr>
        <w:t xml:space="preserve">- </w:t>
      </w:r>
      <w:proofErr w:type="spellStart"/>
      <w:r w:rsidRPr="00644C3B">
        <w:rPr>
          <w:rFonts w:eastAsia="Calibri" w:cs="Times New Roman"/>
          <w:sz w:val="16"/>
        </w:rPr>
        <w:t>sion</w:t>
      </w:r>
      <w:proofErr w:type="spellEnd"/>
      <w:r w:rsidRPr="00644C3B">
        <w:rPr>
          <w:rFonts w:eastAsia="Calibri" w:cs="Times New Roman"/>
          <w:sz w:val="16"/>
        </w:rPr>
        <w:t xml:space="preserve"> and improvised creativity. “</w:t>
      </w:r>
      <w:r w:rsidRPr="00644C3B">
        <w:rPr>
          <w:rFonts w:eastAsia="Calibri" w:cs="Times New Roman"/>
          <w:b/>
          <w:iCs/>
          <w:u w:val="single"/>
        </w:rPr>
        <w:t>Legibility,” writes Scott, “is a condition of manipulation</w:t>
      </w:r>
      <w:r w:rsidRPr="00644C3B">
        <w:rPr>
          <w:rFonts w:eastAsia="Calibri" w:cs="Times New Roman"/>
          <w:sz w:val="16"/>
        </w:rPr>
        <w:t xml:space="preserve">” (1999: 183). He favors instead, borrowing from Euro- pean anarchist thought, more practical forms of knowledge that he calls </w:t>
      </w:r>
      <w:proofErr w:type="spellStart"/>
      <w:r w:rsidRPr="00644C3B">
        <w:rPr>
          <w:rFonts w:eastAsia="Calibri" w:cs="Times New Roman"/>
          <w:sz w:val="16"/>
        </w:rPr>
        <w:t>metis</w:t>
      </w:r>
      <w:proofErr w:type="spellEnd"/>
      <w:r w:rsidRPr="00644C3B">
        <w:rPr>
          <w:rFonts w:eastAsia="Calibri" w:cs="Times New Roman"/>
          <w:sz w:val="16"/>
        </w:rPr>
        <w:t xml:space="preserve"> and that emphasize mutuality, collectivity, plasticity, diversity, and adaptability. </w:t>
      </w:r>
      <w:r w:rsidRPr="00644C3B">
        <w:rPr>
          <w:rFonts w:eastAsia="Calibri" w:cs="Times New Roman"/>
          <w:b/>
          <w:iCs/>
          <w:highlight w:val="green"/>
          <w:u w:val="single"/>
        </w:rPr>
        <w:t>Illegibility may</w:t>
      </w:r>
      <w:r w:rsidRPr="00644C3B">
        <w:rPr>
          <w:rFonts w:eastAsia="Calibri" w:cs="Times New Roman"/>
          <w:b/>
          <w:iCs/>
          <w:u w:val="single"/>
        </w:rPr>
        <w:t xml:space="preserve"> in fact be one way of </w:t>
      </w:r>
      <w:r w:rsidRPr="00644C3B">
        <w:rPr>
          <w:rFonts w:eastAsia="Calibri" w:cs="Times New Roman"/>
          <w:b/>
          <w:iCs/>
          <w:highlight w:val="green"/>
          <w:u w:val="single"/>
        </w:rPr>
        <w:t>escap</w:t>
      </w:r>
      <w:r w:rsidRPr="00644C3B">
        <w:rPr>
          <w:rFonts w:eastAsia="Calibri" w:cs="Times New Roman"/>
          <w:b/>
          <w:iCs/>
          <w:u w:val="single"/>
        </w:rPr>
        <w:t xml:space="preserve">ing the </w:t>
      </w:r>
      <w:r w:rsidRPr="00644C3B">
        <w:rPr>
          <w:rFonts w:eastAsia="Calibri" w:cs="Times New Roman"/>
          <w:b/>
          <w:iCs/>
          <w:highlight w:val="green"/>
          <w:u w:val="single"/>
        </w:rPr>
        <w:t>political manipulation</w:t>
      </w:r>
      <w:r w:rsidRPr="00644C3B">
        <w:rPr>
          <w:rFonts w:eastAsia="Calibri" w:cs="Times New Roman"/>
          <w:b/>
          <w:iCs/>
          <w:u w:val="single"/>
        </w:rPr>
        <w:t xml:space="preserve"> </w:t>
      </w:r>
      <w:r w:rsidRPr="00644C3B">
        <w:rPr>
          <w:rFonts w:eastAsia="Calibri" w:cs="Times New Roman"/>
          <w:b/>
          <w:iCs/>
          <w:highlight w:val="green"/>
          <w:u w:val="single"/>
        </w:rPr>
        <w:t>to which</w:t>
      </w:r>
      <w:r w:rsidRPr="00644C3B">
        <w:rPr>
          <w:rFonts w:eastAsia="Calibri" w:cs="Times New Roman"/>
          <w:b/>
          <w:iCs/>
          <w:u w:val="single"/>
        </w:rPr>
        <w:t xml:space="preserve"> all </w:t>
      </w:r>
      <w:r w:rsidRPr="00644C3B">
        <w:rPr>
          <w:rFonts w:eastAsia="Calibri" w:cs="Times New Roman"/>
          <w:b/>
          <w:iCs/>
          <w:highlight w:val="green"/>
          <w:u w:val="single"/>
        </w:rPr>
        <w:t>university fields</w:t>
      </w:r>
      <w:r w:rsidRPr="00644C3B">
        <w:rPr>
          <w:rFonts w:eastAsia="Calibri" w:cs="Times New Roman"/>
          <w:b/>
          <w:iCs/>
          <w:u w:val="single"/>
        </w:rPr>
        <w:t xml:space="preserve"> and disciplines </w:t>
      </w:r>
      <w:r w:rsidRPr="00644C3B">
        <w:rPr>
          <w:rFonts w:eastAsia="Calibri" w:cs="Times New Roman"/>
          <w:b/>
          <w:iCs/>
          <w:highlight w:val="green"/>
          <w:u w:val="single"/>
        </w:rPr>
        <w:t>are subject</w:t>
      </w:r>
      <w:r w:rsidRPr="00644C3B">
        <w:rPr>
          <w:rFonts w:eastAsia="Calibri" w:cs="Times New Roman"/>
          <w:b/>
          <w:iCs/>
          <w:u w:val="single"/>
        </w:rPr>
        <w:t xml:space="preserve">. </w:t>
      </w:r>
      <w:r w:rsidRPr="00644C3B">
        <w:rPr>
          <w:rFonts w:eastAsia="Calibri" w:cs="Times New Roman"/>
          <w:sz w:val="16"/>
        </w:rPr>
        <w:t xml:space="preserve">While Scott’s insight about illegibility has implications for all kinds of subjects who are manipulated precisely when they become legible and visible to the state (undocumented workers, visible queers, racialized mi- </w:t>
      </w:r>
      <w:proofErr w:type="spellStart"/>
      <w:r w:rsidRPr="00644C3B">
        <w:rPr>
          <w:rFonts w:eastAsia="Calibri" w:cs="Times New Roman"/>
          <w:sz w:val="16"/>
        </w:rPr>
        <w:t>norities</w:t>
      </w:r>
      <w:proofErr w:type="spellEnd"/>
      <w:r w:rsidRPr="00644C3B">
        <w:rPr>
          <w:rFonts w:eastAsia="Calibri" w:cs="Times New Roman"/>
          <w:sz w:val="16"/>
        </w:rPr>
        <w:t xml:space="preserve">), it also points to an argument for </w:t>
      </w:r>
      <w:proofErr w:type="spellStart"/>
      <w:r w:rsidRPr="00644C3B">
        <w:rPr>
          <w:rFonts w:eastAsia="Calibri" w:cs="Times New Roman"/>
          <w:sz w:val="16"/>
        </w:rPr>
        <w:t>antidisciplinarity</w:t>
      </w:r>
      <w:proofErr w:type="spellEnd"/>
      <w:r w:rsidRPr="00644C3B">
        <w:rPr>
          <w:rFonts w:eastAsia="Calibri" w:cs="Times New Roman"/>
          <w:sz w:val="16"/>
        </w:rPr>
        <w:t xml:space="preserve"> in the sense that knowledge practices that refuse both the form and the content of </w:t>
      </w:r>
      <w:proofErr w:type="spellStart"/>
      <w:r w:rsidRPr="00644C3B">
        <w:rPr>
          <w:rFonts w:eastAsia="Calibri" w:cs="Times New Roman"/>
          <w:sz w:val="16"/>
        </w:rPr>
        <w:t>tra</w:t>
      </w:r>
      <w:proofErr w:type="spellEnd"/>
      <w:r w:rsidRPr="00644C3B">
        <w:rPr>
          <w:rFonts w:eastAsia="Calibri" w:cs="Times New Roman"/>
          <w:sz w:val="16"/>
        </w:rPr>
        <w:t xml:space="preserve">- </w:t>
      </w:r>
      <w:proofErr w:type="spellStart"/>
      <w:r w:rsidRPr="00644C3B">
        <w:rPr>
          <w:rFonts w:eastAsia="Calibri" w:cs="Times New Roman"/>
          <w:sz w:val="16"/>
        </w:rPr>
        <w:t>ditional</w:t>
      </w:r>
      <w:proofErr w:type="spellEnd"/>
      <w:r w:rsidRPr="00644C3B">
        <w:rPr>
          <w:rFonts w:eastAsia="Calibri" w:cs="Times New Roman"/>
          <w:sz w:val="16"/>
        </w:rPr>
        <w:t xml:space="preserve"> canons may lead to unbounded forms of speculation, modes of thinking that ally not with rigor and order but with inspiration and </w:t>
      </w:r>
      <w:proofErr w:type="spellStart"/>
      <w:r w:rsidRPr="00644C3B">
        <w:rPr>
          <w:rFonts w:eastAsia="Calibri" w:cs="Times New Roman"/>
          <w:sz w:val="16"/>
        </w:rPr>
        <w:t>unpre</w:t>
      </w:r>
      <w:proofErr w:type="spellEnd"/>
      <w:r w:rsidRPr="00644C3B">
        <w:rPr>
          <w:rFonts w:eastAsia="Calibri" w:cs="Times New Roman"/>
          <w:sz w:val="16"/>
        </w:rPr>
        <w:t xml:space="preserve">- </w:t>
      </w:r>
      <w:proofErr w:type="spellStart"/>
      <w:r w:rsidRPr="00644C3B">
        <w:rPr>
          <w:rFonts w:eastAsia="Calibri" w:cs="Times New Roman"/>
          <w:sz w:val="16"/>
        </w:rPr>
        <w:t>dictability</w:t>
      </w:r>
      <w:proofErr w:type="spellEnd"/>
      <w:r w:rsidRPr="00644C3B">
        <w:rPr>
          <w:rFonts w:eastAsia="Calibri" w:cs="Times New Roman"/>
          <w:sz w:val="16"/>
        </w:rPr>
        <w:t xml:space="preserve">. </w:t>
      </w:r>
      <w:r w:rsidRPr="00644C3B">
        <w:rPr>
          <w:rFonts w:eastAsia="Calibri" w:cs="Times New Roman"/>
          <w:b/>
          <w:iCs/>
          <w:u w:val="single"/>
        </w:rPr>
        <w:t xml:space="preserve">We may in fact want to think about how to see unlike a state; </w:t>
      </w:r>
      <w:r w:rsidRPr="00644C3B">
        <w:rPr>
          <w:rFonts w:eastAsia="Calibri" w:cs="Times New Roman"/>
          <w:b/>
          <w:iCs/>
          <w:highlight w:val="green"/>
          <w:u w:val="single"/>
        </w:rPr>
        <w:t>we</w:t>
      </w:r>
      <w:r w:rsidRPr="00644C3B">
        <w:rPr>
          <w:rFonts w:eastAsia="Calibri" w:cs="Times New Roman"/>
          <w:b/>
          <w:iCs/>
          <w:u w:val="single"/>
        </w:rPr>
        <w:t xml:space="preserve"> may </w:t>
      </w:r>
      <w:r w:rsidRPr="00644C3B">
        <w:rPr>
          <w:rFonts w:eastAsia="Calibri" w:cs="Times New Roman"/>
          <w:b/>
          <w:iCs/>
          <w:highlight w:val="green"/>
          <w:u w:val="single"/>
        </w:rPr>
        <w:t>want new rationales for knowledge production</w:t>
      </w:r>
      <w:r w:rsidRPr="00644C3B">
        <w:rPr>
          <w:rFonts w:eastAsia="Calibri" w:cs="Times New Roman"/>
          <w:b/>
          <w:iCs/>
          <w:u w:val="single"/>
        </w:rPr>
        <w:t xml:space="preserve">, different aesthetic standards for ordering or disordering space, other modes of political </w:t>
      </w:r>
      <w:proofErr w:type="spellStart"/>
      <w:r w:rsidRPr="00644C3B">
        <w:rPr>
          <w:rFonts w:eastAsia="Calibri" w:cs="Times New Roman"/>
          <w:b/>
          <w:iCs/>
          <w:u w:val="single"/>
        </w:rPr>
        <w:t>en</w:t>
      </w:r>
      <w:proofErr w:type="spellEnd"/>
      <w:r w:rsidRPr="00644C3B">
        <w:rPr>
          <w:rFonts w:eastAsia="Calibri" w:cs="Times New Roman"/>
          <w:b/>
          <w:iCs/>
          <w:u w:val="single"/>
        </w:rPr>
        <w:t xml:space="preserve">- </w:t>
      </w:r>
      <w:proofErr w:type="spellStart"/>
      <w:r w:rsidRPr="00644C3B">
        <w:rPr>
          <w:rFonts w:eastAsia="Calibri" w:cs="Times New Roman"/>
          <w:b/>
          <w:iCs/>
          <w:u w:val="single"/>
        </w:rPr>
        <w:t>gagement</w:t>
      </w:r>
      <w:proofErr w:type="spellEnd"/>
      <w:r w:rsidRPr="00644C3B">
        <w:rPr>
          <w:rFonts w:eastAsia="Calibri" w:cs="Times New Roman"/>
          <w:b/>
          <w:iCs/>
          <w:u w:val="single"/>
        </w:rPr>
        <w:t xml:space="preserve"> than those conjured by the liberal imagination. </w:t>
      </w:r>
      <w:r w:rsidRPr="00644C3B">
        <w:rPr>
          <w:rFonts w:eastAsia="Calibri" w:cs="Times New Roman"/>
          <w:b/>
          <w:iCs/>
          <w:highlight w:val="green"/>
          <w:u w:val="single"/>
        </w:rPr>
        <w:t xml:space="preserve">We </w:t>
      </w:r>
      <w:r w:rsidRPr="00644C3B">
        <w:rPr>
          <w:rFonts w:eastAsia="Calibri" w:cs="Times New Roman"/>
          <w:b/>
          <w:iCs/>
          <w:u w:val="single"/>
        </w:rPr>
        <w:t xml:space="preserve">may, </w:t>
      </w:r>
      <w:proofErr w:type="spellStart"/>
      <w:r w:rsidRPr="00644C3B">
        <w:rPr>
          <w:rFonts w:eastAsia="Calibri" w:cs="Times New Roman"/>
          <w:b/>
          <w:iCs/>
          <w:u w:val="single"/>
        </w:rPr>
        <w:t>ulti</w:t>
      </w:r>
      <w:proofErr w:type="spellEnd"/>
      <w:r w:rsidRPr="00644C3B">
        <w:rPr>
          <w:rFonts w:eastAsia="Calibri" w:cs="Times New Roman"/>
          <w:b/>
          <w:iCs/>
          <w:u w:val="single"/>
        </w:rPr>
        <w:t xml:space="preserve">- </w:t>
      </w:r>
      <w:proofErr w:type="spellStart"/>
      <w:r w:rsidRPr="00644C3B">
        <w:rPr>
          <w:rFonts w:eastAsia="Calibri" w:cs="Times New Roman"/>
          <w:b/>
          <w:iCs/>
          <w:u w:val="single"/>
        </w:rPr>
        <w:t>mately</w:t>
      </w:r>
      <w:proofErr w:type="spellEnd"/>
      <w:r w:rsidRPr="00644C3B">
        <w:rPr>
          <w:rFonts w:eastAsia="Calibri" w:cs="Times New Roman"/>
          <w:b/>
          <w:iCs/>
          <w:u w:val="single"/>
        </w:rPr>
        <w:t xml:space="preserve">, </w:t>
      </w:r>
      <w:r w:rsidRPr="00644C3B">
        <w:rPr>
          <w:rFonts w:eastAsia="Calibri" w:cs="Times New Roman"/>
          <w:b/>
          <w:iCs/>
          <w:highlight w:val="green"/>
          <w:u w:val="single"/>
        </w:rPr>
        <w:t xml:space="preserve">want </w:t>
      </w:r>
      <w:r w:rsidRPr="00644C3B">
        <w:rPr>
          <w:rFonts w:eastAsia="Calibri" w:cs="Times New Roman"/>
          <w:b/>
          <w:iCs/>
          <w:u w:val="single"/>
        </w:rPr>
        <w:t>more undisciplined knowledge</w:t>
      </w:r>
      <w:r w:rsidRPr="00644C3B">
        <w:rPr>
          <w:rFonts w:eastAsia="Calibri" w:cs="Times New Roman"/>
          <w:b/>
          <w:iCs/>
          <w:highlight w:val="green"/>
          <w:u w:val="single"/>
        </w:rPr>
        <w:t xml:space="preserve">, more </w:t>
      </w:r>
      <w:proofErr w:type="gramStart"/>
      <w:r w:rsidRPr="00644C3B">
        <w:rPr>
          <w:rFonts w:eastAsia="Calibri" w:cs="Times New Roman"/>
          <w:b/>
          <w:iCs/>
          <w:highlight w:val="green"/>
          <w:u w:val="single"/>
        </w:rPr>
        <w:t>questions</w:t>
      </w:r>
      <w:proofErr w:type="gramEnd"/>
      <w:r w:rsidRPr="00644C3B">
        <w:rPr>
          <w:rFonts w:eastAsia="Calibri" w:cs="Times New Roman"/>
          <w:b/>
          <w:iCs/>
          <w:highlight w:val="green"/>
          <w:u w:val="single"/>
        </w:rPr>
        <w:t xml:space="preserve"> and fewer answers</w:t>
      </w:r>
      <w:r w:rsidRPr="00644C3B">
        <w:rPr>
          <w:rFonts w:eastAsia="Calibri" w:cs="Times New Roman"/>
          <w:b/>
          <w:iCs/>
          <w:u w:val="single"/>
        </w:rPr>
        <w:t>. Disciplines qualify and disqualify, legitimate and delegitimate, reward and punish; most important, they statically reproduce themselves and inhibit dissent.</w:t>
      </w:r>
      <w:r w:rsidRPr="00644C3B">
        <w:rPr>
          <w:rFonts w:eastAsia="Calibri" w:cs="Times New Roman"/>
          <w:sz w:val="16"/>
        </w:rPr>
        <w:t xml:space="preserve"> As Foucault writes, “Disciplines will define not a code of law, but a code of normalization” (2003: 38). </w:t>
      </w:r>
      <w:r w:rsidRPr="00644C3B">
        <w:rPr>
          <w:rFonts w:eastAsia="Calibri" w:cs="Times New Roman"/>
          <w:b/>
          <w:iCs/>
          <w:u w:val="single"/>
        </w:rPr>
        <w:t>In</w:t>
      </w:r>
      <w:r w:rsidRPr="00644C3B">
        <w:rPr>
          <w:rFonts w:eastAsia="Calibri" w:cs="Times New Roman"/>
          <w:sz w:val="16"/>
        </w:rPr>
        <w:t xml:space="preserve"> a series of lectures on knowledge production given at the College de France and then published posthumously as a collection titled Society Must Be Defended, Foucault pro- vides a context for his own </w:t>
      </w:r>
      <w:proofErr w:type="spellStart"/>
      <w:r w:rsidRPr="00644C3B">
        <w:rPr>
          <w:rFonts w:eastAsia="Calibri" w:cs="Times New Roman"/>
          <w:sz w:val="16"/>
        </w:rPr>
        <w:t>antidisciplinary</w:t>
      </w:r>
      <w:proofErr w:type="spellEnd"/>
      <w:r w:rsidRPr="00644C3B">
        <w:rPr>
          <w:rFonts w:eastAsia="Calibri" w:cs="Times New Roman"/>
          <w:sz w:val="16"/>
        </w:rPr>
        <w:t xml:space="preserve"> thinking and declares the age of “all-encompassing and global theories” to be over, giving way to the “local character of critique” or “something resembling a sort of au- </w:t>
      </w:r>
      <w:proofErr w:type="spellStart"/>
      <w:r w:rsidRPr="00644C3B">
        <w:rPr>
          <w:rFonts w:eastAsia="Calibri" w:cs="Times New Roman"/>
          <w:sz w:val="16"/>
        </w:rPr>
        <w:t>tonomous</w:t>
      </w:r>
      <w:proofErr w:type="spellEnd"/>
      <w:r w:rsidRPr="00644C3B">
        <w:rPr>
          <w:rFonts w:eastAsia="Calibri" w:cs="Times New Roman"/>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644C3B">
        <w:rPr>
          <w:rFonts w:eastAsia="Calibri" w:cs="Times New Roman"/>
          <w:sz w:val="16"/>
        </w:rPr>
        <w:t>ing</w:t>
      </w:r>
      <w:proofErr w:type="spellEnd"/>
      <w:r w:rsidRPr="00644C3B">
        <w:rPr>
          <w:rFonts w:eastAsia="Calibri" w:cs="Times New Roman"/>
          <w:sz w:val="16"/>
        </w:rPr>
        <w:t xml:space="preserve"> of </w:t>
      </w:r>
      <w:r w:rsidRPr="00644C3B">
        <w:rPr>
          <w:rFonts w:eastAsia="Calibri" w:cs="Times New Roman"/>
          <w:b/>
          <w:iCs/>
          <w:u w:val="single"/>
        </w:rPr>
        <w:t>The History of Sexuality Volume 1,</w:t>
      </w:r>
      <w:r w:rsidRPr="00644C3B">
        <w:rPr>
          <w:rFonts w:eastAsia="Calibri" w:cs="Times New Roman"/>
          <w:sz w:val="16"/>
        </w:rPr>
        <w:t xml:space="preserve"> and we find the outline of his cri- </w:t>
      </w:r>
      <w:proofErr w:type="spellStart"/>
      <w:r w:rsidRPr="00644C3B">
        <w:rPr>
          <w:rFonts w:eastAsia="Calibri" w:cs="Times New Roman"/>
          <w:sz w:val="16"/>
        </w:rPr>
        <w:t>tique</w:t>
      </w:r>
      <w:proofErr w:type="spellEnd"/>
      <w:r w:rsidRPr="00644C3B">
        <w:rPr>
          <w:rFonts w:eastAsia="Calibri" w:cs="Times New Roman"/>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644C3B">
        <w:rPr>
          <w:rFonts w:eastAsia="Calibri" w:cs="Times New Roman"/>
          <w:sz w:val="16"/>
        </w:rPr>
        <w:t>norities</w:t>
      </w:r>
      <w:proofErr w:type="spellEnd"/>
      <w:r w:rsidRPr="00644C3B">
        <w:rPr>
          <w:rFonts w:eastAsia="Calibri" w:cs="Times New Roman"/>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644C3B">
        <w:rPr>
          <w:rFonts w:eastAsia="Calibri" w:cs="Times New Roman"/>
          <w:sz w:val="16"/>
        </w:rPr>
        <w:t>uni</w:t>
      </w:r>
      <w:proofErr w:type="spellEnd"/>
      <w:r w:rsidRPr="00644C3B">
        <w:rPr>
          <w:rFonts w:eastAsia="Calibri" w:cs="Times New Roman"/>
          <w:sz w:val="16"/>
        </w:rPr>
        <w:t xml:space="preserve">- </w:t>
      </w:r>
      <w:proofErr w:type="spellStart"/>
      <w:r w:rsidRPr="00644C3B">
        <w:rPr>
          <w:rFonts w:eastAsia="Calibri" w:cs="Times New Roman"/>
          <w:sz w:val="16"/>
        </w:rPr>
        <w:t>versity</w:t>
      </w:r>
      <w:proofErr w:type="spellEnd"/>
      <w:r w:rsidRPr="00644C3B">
        <w:rPr>
          <w:rFonts w:eastAsia="Calibri" w:cs="Times New Roman"/>
          <w:sz w:val="16"/>
        </w:rPr>
        <w:t xml:space="preserve"> encourages, </w:t>
      </w:r>
      <w:r w:rsidRPr="00644C3B">
        <w:rPr>
          <w:rFonts w:eastAsia="Calibri" w:cs="Times New Roman"/>
          <w:b/>
          <w:iCs/>
          <w:u w:val="single"/>
        </w:rPr>
        <w:t xml:space="preserve">Foucault exhorts his students to think about and turn to “subjugated knowledges,” namely those forms of knowledge </w:t>
      </w:r>
      <w:proofErr w:type="spellStart"/>
      <w:r w:rsidRPr="00644C3B">
        <w:rPr>
          <w:rFonts w:eastAsia="Calibri" w:cs="Times New Roman"/>
          <w:b/>
          <w:iCs/>
          <w:u w:val="single"/>
        </w:rPr>
        <w:t>produc</w:t>
      </w:r>
      <w:proofErr w:type="spellEnd"/>
      <w:r w:rsidRPr="00644C3B">
        <w:rPr>
          <w:rFonts w:eastAsia="Calibri" w:cs="Times New Roman"/>
          <w:b/>
          <w:iCs/>
          <w:u w:val="single"/>
        </w:rPr>
        <w:t xml:space="preserve">- </w:t>
      </w:r>
      <w:proofErr w:type="spellStart"/>
      <w:r w:rsidRPr="00644C3B">
        <w:rPr>
          <w:rFonts w:eastAsia="Calibri" w:cs="Times New Roman"/>
          <w:b/>
          <w:iCs/>
          <w:u w:val="single"/>
        </w:rPr>
        <w:t>tion</w:t>
      </w:r>
      <w:proofErr w:type="spellEnd"/>
      <w:r w:rsidRPr="00644C3B">
        <w:rPr>
          <w:rFonts w:eastAsia="Calibri" w:cs="Times New Roman"/>
          <w:b/>
          <w:iCs/>
          <w:u w:val="single"/>
        </w:rPr>
        <w:t xml:space="preserve"> that have been “buried or masked in functional coherences or formal systematizations</w:t>
      </w:r>
      <w:r w:rsidRPr="00644C3B">
        <w:rPr>
          <w:rFonts w:eastAsia="Calibri" w:cs="Times New Roman"/>
          <w:sz w:val="16"/>
        </w:rPr>
        <w:t xml:space="preserve">” (2003: 7). </w:t>
      </w:r>
      <w:r w:rsidRPr="00644C3B">
        <w:rPr>
          <w:rFonts w:eastAsia="Calibri" w:cs="Times New Roman"/>
          <w:b/>
          <w:iCs/>
          <w:u w:val="single"/>
        </w:rPr>
        <w:t xml:space="preserve">These forms of knowledge have not simply been lost or forgotten; they have been disqualified, rendered </w:t>
      </w:r>
      <w:proofErr w:type="spellStart"/>
      <w:r w:rsidRPr="00644C3B">
        <w:rPr>
          <w:rFonts w:eastAsia="Calibri" w:cs="Times New Roman"/>
          <w:b/>
          <w:iCs/>
          <w:u w:val="single"/>
        </w:rPr>
        <w:t>nonsensi</w:t>
      </w:r>
      <w:proofErr w:type="spellEnd"/>
      <w:r w:rsidRPr="00644C3B">
        <w:rPr>
          <w:rFonts w:eastAsia="Calibri" w:cs="Times New Roman"/>
          <w:b/>
          <w:iCs/>
          <w:u w:val="single"/>
        </w:rPr>
        <w:t xml:space="preserve">- </w:t>
      </w:r>
      <w:proofErr w:type="spellStart"/>
      <w:r w:rsidRPr="00644C3B">
        <w:rPr>
          <w:rFonts w:eastAsia="Calibri" w:cs="Times New Roman"/>
          <w:b/>
          <w:iCs/>
          <w:u w:val="single"/>
        </w:rPr>
        <w:t>cal</w:t>
      </w:r>
      <w:proofErr w:type="spellEnd"/>
      <w:r w:rsidRPr="00644C3B">
        <w:rPr>
          <w:rFonts w:eastAsia="Calibri" w:cs="Times New Roman"/>
          <w:b/>
          <w:iCs/>
          <w:u w:val="single"/>
        </w:rPr>
        <w:t xml:space="preserve"> or nonconceptual or “insufficiently elaborated.”</w:t>
      </w:r>
      <w:r w:rsidRPr="00644C3B">
        <w:rPr>
          <w:rFonts w:eastAsia="Calibri" w:cs="Times New Roman"/>
          <w:sz w:val="16"/>
        </w:rPr>
        <w:t xml:space="preserve"> Foucault calls them “</w:t>
      </w:r>
      <w:proofErr w:type="spellStart"/>
      <w:r w:rsidRPr="00644C3B">
        <w:rPr>
          <w:rFonts w:eastAsia="Calibri" w:cs="Times New Roman"/>
          <w:sz w:val="16"/>
        </w:rPr>
        <w:t>naïve</w:t>
      </w:r>
      <w:proofErr w:type="spellEnd"/>
      <w:r w:rsidRPr="00644C3B">
        <w:rPr>
          <w:rFonts w:eastAsia="Calibri" w:cs="Times New Roman"/>
          <w:sz w:val="16"/>
        </w:rPr>
        <w:t xml:space="preserve"> knowledges, hierarchically inferior knowledges, knowledges that are below the required level of erudition or </w:t>
      </w:r>
      <w:proofErr w:type="spellStart"/>
      <w:r w:rsidRPr="00644C3B">
        <w:rPr>
          <w:rFonts w:eastAsia="Calibri" w:cs="Times New Roman"/>
          <w:sz w:val="16"/>
        </w:rPr>
        <w:t>scientificity</w:t>
      </w:r>
      <w:proofErr w:type="spellEnd"/>
      <w:r w:rsidRPr="00644C3B">
        <w:rPr>
          <w:rFonts w:eastAsia="Calibri" w:cs="Times New Roman"/>
          <w:sz w:val="16"/>
        </w:rPr>
        <w:t xml:space="preserve">” (7)—this is what we mean by knowledge from below. </w:t>
      </w:r>
      <w:r w:rsidRPr="00644C3B">
        <w:rPr>
          <w:rFonts w:eastAsia="Calibri" w:cs="Times New Roman"/>
          <w:b/>
          <w:iCs/>
          <w:u w:val="single"/>
        </w:rPr>
        <w:t xml:space="preserve">In relation to the identification of “subjugated knowledges,” we might ask, How do we participate in the production and circulation of “sub- jugated knowledge”? How do we keep disciplinary forms of knowledge at bay? </w:t>
      </w:r>
      <w:r w:rsidRPr="00644C3B">
        <w:rPr>
          <w:rFonts w:eastAsia="Calibri" w:cs="Times New Roman"/>
          <w:b/>
          <w:iCs/>
          <w:highlight w:val="green"/>
          <w:u w:val="single"/>
        </w:rPr>
        <w:t>How do we avoid</w:t>
      </w:r>
      <w:r w:rsidRPr="00644C3B">
        <w:rPr>
          <w:rFonts w:eastAsia="Calibri" w:cs="Times New Roman"/>
          <w:b/>
          <w:iCs/>
          <w:u w:val="single"/>
        </w:rPr>
        <w:t xml:space="preserve"> precisely the </w:t>
      </w:r>
      <w:r w:rsidRPr="00644C3B">
        <w:rPr>
          <w:rFonts w:eastAsia="Calibri" w:cs="Times New Roman"/>
          <w:b/>
          <w:iCs/>
          <w:highlight w:val="green"/>
          <w:u w:val="single"/>
        </w:rPr>
        <w:t xml:space="preserve">“scientific” forms of knowing that relegate other modes of knowing </w:t>
      </w:r>
      <w:r w:rsidRPr="00644C3B">
        <w:rPr>
          <w:rFonts w:eastAsia="Calibri" w:cs="Times New Roman"/>
          <w:b/>
          <w:iCs/>
          <w:u w:val="single"/>
        </w:rPr>
        <w:t xml:space="preserve">to the redundant or </w:t>
      </w:r>
      <w:r w:rsidRPr="00644C3B">
        <w:rPr>
          <w:rFonts w:eastAsia="Calibri" w:cs="Times New Roman"/>
          <w:b/>
          <w:iCs/>
          <w:highlight w:val="green"/>
          <w:u w:val="single"/>
        </w:rPr>
        <w:t>irrelevant</w:t>
      </w:r>
      <w:r w:rsidRPr="00644C3B">
        <w:rPr>
          <w:rFonts w:eastAsia="Calibri" w:cs="Times New Roman"/>
          <w:b/>
          <w:iCs/>
          <w:u w:val="single"/>
        </w:rPr>
        <w:t>?</w:t>
      </w:r>
      <w:r w:rsidRPr="00644C3B">
        <w:rPr>
          <w:rFonts w:eastAsia="Calibri" w:cs="Times New Roman"/>
          <w:sz w:val="16"/>
        </w:rPr>
        <w:t xml:space="preserve"> How do we engage in and teach </w:t>
      </w:r>
      <w:proofErr w:type="spellStart"/>
      <w:r w:rsidRPr="00644C3B">
        <w:rPr>
          <w:rFonts w:eastAsia="Calibri" w:cs="Times New Roman"/>
          <w:sz w:val="16"/>
        </w:rPr>
        <w:t>antidisciplinary</w:t>
      </w:r>
      <w:proofErr w:type="spellEnd"/>
      <w:r w:rsidRPr="00644C3B">
        <w:rPr>
          <w:rFonts w:eastAsia="Calibri" w:cs="Times New Roman"/>
          <w:sz w:val="16"/>
        </w:rPr>
        <w:t xml:space="preserve"> knowledge? Foucault pro- poses this answer: “Truth to tell, if we are to struggle against disciplines, or rather against disciplinary power, in our search for a </w:t>
      </w:r>
      <w:proofErr w:type="spellStart"/>
      <w:r w:rsidRPr="00644C3B">
        <w:rPr>
          <w:rFonts w:eastAsia="Calibri" w:cs="Times New Roman"/>
          <w:sz w:val="16"/>
        </w:rPr>
        <w:t>nondisciplin</w:t>
      </w:r>
      <w:proofErr w:type="spellEnd"/>
      <w:r w:rsidRPr="00644C3B">
        <w:rPr>
          <w:rFonts w:eastAsia="Calibri" w:cs="Times New Roman"/>
          <w:sz w:val="16"/>
        </w:rPr>
        <w:t xml:space="preserve">- </w:t>
      </w:r>
      <w:proofErr w:type="spellStart"/>
      <w:r w:rsidRPr="00644C3B">
        <w:rPr>
          <w:rFonts w:eastAsia="Calibri" w:cs="Times New Roman"/>
          <w:sz w:val="16"/>
        </w:rPr>
        <w:t>ary</w:t>
      </w:r>
      <w:proofErr w:type="spellEnd"/>
      <w:r w:rsidRPr="00644C3B">
        <w:rPr>
          <w:rFonts w:eastAsia="Calibri" w:cs="Times New Roman"/>
          <w:sz w:val="16"/>
        </w:rPr>
        <w:t xml:space="preserve"> power, we should not be turning to the old right of sovereignty; we should be looking to a new right that is both anti-disciplinary and </w:t>
      </w:r>
      <w:proofErr w:type="spellStart"/>
      <w:r w:rsidRPr="00644C3B">
        <w:rPr>
          <w:rFonts w:eastAsia="Calibri" w:cs="Times New Roman"/>
          <w:sz w:val="16"/>
        </w:rPr>
        <w:t>eman</w:t>
      </w:r>
      <w:proofErr w:type="spellEnd"/>
      <w:r w:rsidRPr="00644C3B">
        <w:rPr>
          <w:rFonts w:eastAsia="Calibri" w:cs="Times New Roman"/>
          <w:sz w:val="16"/>
        </w:rPr>
        <w:t xml:space="preserve">- </w:t>
      </w:r>
      <w:proofErr w:type="spellStart"/>
      <w:r w:rsidRPr="00644C3B">
        <w:rPr>
          <w:rFonts w:eastAsia="Calibri" w:cs="Times New Roman"/>
          <w:sz w:val="16"/>
        </w:rPr>
        <w:t>cipated</w:t>
      </w:r>
      <w:proofErr w:type="spellEnd"/>
      <w:r w:rsidRPr="00644C3B">
        <w:rPr>
          <w:rFonts w:eastAsia="Calibri" w:cs="Times New Roman"/>
          <w:sz w:val="16"/>
        </w:rPr>
        <w:t xml:space="preserve"> from the principle of sovereignty” (2003: 40). </w:t>
      </w:r>
      <w:r w:rsidRPr="00644C3B">
        <w:rPr>
          <w:rFonts w:eastAsia="Calibri" w:cs="Times New Roman"/>
          <w:b/>
          <w:iCs/>
          <w:u w:val="single"/>
        </w:rPr>
        <w:t xml:space="preserve">In some sense we have to untrain ourselves so that we can read the struggles and debates back into questions that seem settled and resolved. </w:t>
      </w:r>
    </w:p>
    <w:p w14:paraId="54C911E1" w14:textId="77777777" w:rsidR="00644C3B" w:rsidRPr="00644C3B" w:rsidRDefault="00644C3B" w:rsidP="00644C3B">
      <w:pPr>
        <w:keepNext/>
        <w:keepLines/>
        <w:spacing w:before="40" w:after="0" w:line="256" w:lineRule="auto"/>
        <w:outlineLvl w:val="3"/>
        <w:rPr>
          <w:rFonts w:eastAsia="Times New Roman" w:cs="Times New Roman"/>
          <w:b/>
          <w:iCs/>
          <w:sz w:val="26"/>
        </w:rPr>
      </w:pPr>
      <w:r w:rsidRPr="00644C3B">
        <w:rPr>
          <w:rFonts w:eastAsia="Times New Roman" w:cs="Times New Roman"/>
          <w:b/>
          <w:iCs/>
          <w:sz w:val="26"/>
        </w:rPr>
        <w:t xml:space="preserve">Kant’s criteria for personhood violently excludes the disabled. </w:t>
      </w:r>
    </w:p>
    <w:p w14:paraId="40BFCCD0" w14:textId="77777777" w:rsidR="00644C3B" w:rsidRPr="00644C3B" w:rsidRDefault="00644C3B" w:rsidP="00644C3B">
      <w:pPr>
        <w:spacing w:line="256" w:lineRule="auto"/>
        <w:rPr>
          <w:rFonts w:eastAsia="Calibri" w:cs="Times New Roman"/>
        </w:rPr>
      </w:pPr>
      <w:r w:rsidRPr="00644C3B">
        <w:rPr>
          <w:rFonts w:eastAsia="Calibri" w:cs="Times New Roman"/>
        </w:rPr>
        <w:t xml:space="preserve">Lucas G. </w:t>
      </w:r>
      <w:r w:rsidRPr="00644C3B">
        <w:rPr>
          <w:rFonts w:eastAsia="Calibri" w:cs="Times New Roman"/>
          <w:b/>
          <w:bCs/>
          <w:sz w:val="26"/>
        </w:rPr>
        <w:t>Pinheiro 17</w:t>
      </w:r>
      <w:r w:rsidRPr="00644C3B">
        <w:rPr>
          <w:rFonts w:eastAsia="Calibri" w:cs="Times New Roman"/>
        </w:rPr>
        <w:t xml:space="preserve"> [(Lucas G. Pinheiro</w:t>
      </w:r>
      <w:proofErr w:type="gramStart"/>
      <w:r w:rsidRPr="00644C3B">
        <w:rPr>
          <w:rFonts w:eastAsia="Calibri" w:cs="Times New Roman"/>
        </w:rPr>
        <w:t>, )</w:t>
      </w:r>
      <w:proofErr w:type="gramEnd"/>
      <w:r w:rsidRPr="00644C3B">
        <w:rPr>
          <w:rFonts w:eastAsia="Calibri" w:cs="Times New Roman"/>
        </w:rPr>
        <w:t xml:space="preserve"> The Ableist Contract Intellectual Disability and the Limits of Justice in Kant’s Political Thought, Cambridge Core Online publication date: March 2017, pp 43-78] AT</w:t>
      </w:r>
    </w:p>
    <w:p w14:paraId="19212CDE" w14:textId="4FAD3D33" w:rsidR="00644C3B" w:rsidRDefault="00644C3B" w:rsidP="00644C3B">
      <w:pPr>
        <w:spacing w:line="256" w:lineRule="auto"/>
        <w:rPr>
          <w:rFonts w:eastAsia="Calibri" w:cs="Times New Roman"/>
          <w:sz w:val="14"/>
        </w:rPr>
      </w:pPr>
      <w:r w:rsidRPr="00644C3B">
        <w:rPr>
          <w:rFonts w:eastAsia="Calibri" w:cs="Times New Roman"/>
          <w:sz w:val="14"/>
        </w:rPr>
        <w:t xml:space="preserve">With these theoretical considerations in mind, </w:t>
      </w:r>
      <w:r w:rsidRPr="00644C3B">
        <w:rPr>
          <w:rFonts w:eastAsia="Calibri" w:cs="Times New Roman"/>
          <w:u w:val="single"/>
        </w:rPr>
        <w:t>this chapter probes the political and moral spaces occupied by intellectually disabled subjects in the political, ethical, and moral thought of Immanuel Kant.</w:t>
      </w:r>
      <w:r w:rsidRPr="00644C3B">
        <w:rPr>
          <w:rFonts w:eastAsia="Calibri" w:cs="Times New Roman"/>
          <w:sz w:val="14"/>
        </w:rPr>
        <w:t xml:space="preserve"> To this end, I place particular emphasis on the ways in which </w:t>
      </w:r>
      <w:r w:rsidRPr="00644C3B">
        <w:rPr>
          <w:rFonts w:eastAsia="Calibri" w:cs="Times New Roman"/>
          <w:b/>
          <w:iCs/>
          <w:highlight w:val="green"/>
          <w:u w:val="single"/>
        </w:rPr>
        <w:t>Kant’s “empirical” observations on disability</w:t>
      </w:r>
      <w:r w:rsidRPr="00644C3B">
        <w:rPr>
          <w:rFonts w:eastAsia="Calibri" w:cs="Times New Roman"/>
          <w:u w:val="single"/>
        </w:rPr>
        <w:t xml:space="preserve"> fundamentally </w:t>
      </w:r>
      <w:r w:rsidRPr="00644C3B">
        <w:rPr>
          <w:rFonts w:eastAsia="Calibri" w:cs="Times New Roman"/>
          <w:b/>
          <w:iCs/>
          <w:highlight w:val="green"/>
          <w:u w:val="single"/>
        </w:rPr>
        <w:t>impact his political formulations</w:t>
      </w:r>
      <w:r w:rsidRPr="00644C3B">
        <w:rPr>
          <w:rFonts w:eastAsia="Calibri" w:cs="Times New Roman"/>
          <w:u w:val="single"/>
        </w:rPr>
        <w:t xml:space="preserve"> of justice, freedom, citizenship, personhood, and the human species.</w:t>
      </w:r>
      <w:r w:rsidRPr="00644C3B">
        <w:rPr>
          <w:rFonts w:eastAsia="Calibri" w:cs="Times New Roman"/>
          <w:sz w:val="14"/>
        </w:rPr>
        <w:t xml:space="preserve"> My approach to interpreting intellectual disability in Kant’s theory of justice begins with a close reading of his practical definitions of disability in lesser-known works on anthropology, physical geography, and natural history. I then deploy this reading as a source for contextualizing his political ideas and thus uncovering the meaning and political significance of his exclusionary terminology in the Metaphysics of Morals as it pertains to the treatment of intellectually disabled subjects in his theory of justice. It is important to note that, in the context of Kant’s political and moral philosophy, I use the term “contract” figuratively, since my argument applies broadly to contractarian ideas of rights, freedom, civil society, and justice in the history of modern political thought as a whole. So, with respect to Kant, “contract” operates as a placeholder for the totality of his political constituency which is composed by his moral laws, doctrines of rights and duties (private and public), theory of the state, scale of progress, and formulation of civil society. To be sure, Kant’s political ideas – including his definitions of justice, personhood, freedom, rights, duties, citizenship, and the state – are not limited to the Metaphysics of Morals, just as they are not exclusive to his writings on practical and transcendental philosophy. Much the contrary, in fact, Kant articulates his political theory through an expansive and eclectic array of sources, scattered across an impressively diverse range of fields and genres well beyond his strictly political writings and moral philosophy.8 Although perhaps unfamiliar to a contemporary political theory audience, Kant’s empirical works encompass a detailed, rich, and intricate sociopolitical system, whose relevance to his political ideas I attempt to recover by interpreting his onomasiology of intellectual disability. Indeed, as I will argue, </w:t>
      </w:r>
      <w:r w:rsidRPr="00644C3B">
        <w:rPr>
          <w:rFonts w:eastAsia="Calibri" w:cs="Times New Roman"/>
          <w:u w:val="single"/>
        </w:rPr>
        <w:t xml:space="preserve">Kant’s understanding of disability affects and informs his theory of justice in such constitutive ways that </w:t>
      </w:r>
      <w:r w:rsidRPr="00644C3B">
        <w:rPr>
          <w:rFonts w:eastAsia="Calibri" w:cs="Times New Roman"/>
          <w:b/>
          <w:iCs/>
          <w:highlight w:val="green"/>
          <w:u w:val="single"/>
        </w:rPr>
        <w:t>its continual neglect has resulted in an insufficiently critical and accurate interpretation of Kant’s political thought</w:t>
      </w:r>
      <w:r w:rsidRPr="00644C3B">
        <w:rPr>
          <w:rFonts w:eastAsia="Calibri" w:cs="Times New Roman"/>
          <w:u w:val="single"/>
        </w:rPr>
        <w:t xml:space="preserve"> writ large.</w:t>
      </w:r>
      <w:r w:rsidRPr="00644C3B">
        <w:rPr>
          <w:rFonts w:eastAsia="Calibri" w:cs="Times New Roman"/>
          <w:sz w:val="14"/>
        </w:rPr>
        <w:t xml:space="preserve"> From a broader perspective, </w:t>
      </w:r>
      <w:r w:rsidRPr="00644C3B">
        <w:rPr>
          <w:rFonts w:eastAsia="Calibri" w:cs="Times New Roman"/>
          <w:u w:val="single"/>
        </w:rPr>
        <w:t xml:space="preserve">my interpretation of disability in Kant seeks to recast the political thrust of Kant’s theory by rearticulating its relationship to other strains of the Kantian corpus that, while less accepted, less philosophical, and undoubtedly less agreeable, are, on my account, no less politically and philosophically significant to his thought than the “strictly” political and philosophical works. </w:t>
      </w:r>
      <w:r w:rsidRPr="00644C3B">
        <w:rPr>
          <w:rFonts w:eastAsia="Calibri" w:cs="Times New Roman"/>
          <w:sz w:val="14"/>
        </w:rPr>
        <w:t xml:space="preserve">As of late, </w:t>
      </w:r>
      <w:r w:rsidRPr="00644C3B">
        <w:rPr>
          <w:rFonts w:eastAsia="Calibri" w:cs="Times New Roman"/>
          <w:u w:val="single"/>
        </w:rPr>
        <w:t xml:space="preserve">a host of </w:t>
      </w:r>
      <w:r w:rsidRPr="00644C3B">
        <w:rPr>
          <w:rFonts w:eastAsia="Calibri" w:cs="Times New Roman"/>
          <w:b/>
          <w:iCs/>
          <w:highlight w:val="green"/>
          <w:u w:val="single"/>
        </w:rPr>
        <w:t>scholars in</w:t>
      </w:r>
      <w:r w:rsidRPr="00644C3B">
        <w:rPr>
          <w:rFonts w:eastAsia="Calibri" w:cs="Times New Roman"/>
          <w:b/>
          <w:iCs/>
          <w:u w:val="single"/>
        </w:rPr>
        <w:t xml:space="preserve"> </w:t>
      </w:r>
      <w:r w:rsidRPr="00644C3B">
        <w:rPr>
          <w:rFonts w:eastAsia="Calibri" w:cs="Times New Roman"/>
          <w:b/>
          <w:iCs/>
          <w:highlight w:val="green"/>
          <w:u w:val="single"/>
        </w:rPr>
        <w:t>disability studies</w:t>
      </w:r>
      <w:r w:rsidRPr="00644C3B">
        <w:rPr>
          <w:rFonts w:eastAsia="Calibri" w:cs="Times New Roman"/>
          <w:u w:val="single"/>
        </w:rPr>
        <w:t xml:space="preserve"> have vocally </w:t>
      </w:r>
      <w:r w:rsidRPr="00644C3B">
        <w:rPr>
          <w:rFonts w:eastAsia="Calibri" w:cs="Times New Roman"/>
          <w:b/>
          <w:iCs/>
          <w:highlight w:val="green"/>
          <w:u w:val="single"/>
        </w:rPr>
        <w:t>contest</w:t>
      </w:r>
      <w:r w:rsidRPr="00644C3B">
        <w:rPr>
          <w:rFonts w:eastAsia="Calibri" w:cs="Times New Roman"/>
          <w:u w:val="single"/>
        </w:rPr>
        <w:t xml:space="preserve">ed </w:t>
      </w:r>
      <w:r w:rsidRPr="00644C3B">
        <w:rPr>
          <w:rFonts w:eastAsia="Calibri" w:cs="Times New Roman"/>
          <w:b/>
          <w:iCs/>
          <w:highlight w:val="green"/>
          <w:u w:val="single"/>
        </w:rPr>
        <w:t>Kant’s moral theory of personhood</w:t>
      </w:r>
      <w:r w:rsidRPr="00644C3B">
        <w:rPr>
          <w:rFonts w:eastAsia="Calibri" w:cs="Times New Roman"/>
          <w:u w:val="single"/>
        </w:rPr>
        <w:t>.</w:t>
      </w:r>
      <w:r w:rsidRPr="00644C3B">
        <w:rPr>
          <w:rFonts w:eastAsia="Calibri" w:cs="Times New Roman"/>
          <w:sz w:val="14"/>
        </w:rPr>
        <w:t xml:space="preserve"> This burgeoning literature on Kant and disability is largely composed of critical responses to the works of Jeff McMahan (1995, 1996, 2002, 2005, 2009) and Peter Singer (1994, 2009), both of whom vindicate non-human moral standing by grounding the corporeal existence of animals within an ethically defensible, intra-species moral realm, akin to that of Kant’s person. In his work, McMahan (2009: 583–4) invokes cognitive disability as the premise of a reduction argument that figures the severely intellectually disabled as a rhetorical device tasked with exposing the logical contradiction of theories that grant moral status to the severely mentally disabled while denying it to non-human animals with commensurate cognitive capacities. Singer likewise argues that, since many non-human animals possess cognitive capacities that are often on a par with or superior to, those of severely intellectually disabled humans, it is altogether groundless and unjustifiable – that is, “</w:t>
      </w:r>
      <w:proofErr w:type="spellStart"/>
      <w:r w:rsidRPr="00644C3B">
        <w:rPr>
          <w:rFonts w:eastAsia="Calibri" w:cs="Times New Roman"/>
          <w:sz w:val="14"/>
        </w:rPr>
        <w:t>speciesist</w:t>
      </w:r>
      <w:proofErr w:type="spellEnd"/>
      <w:r w:rsidRPr="00644C3B">
        <w:rPr>
          <w:rFonts w:eastAsia="Calibri" w:cs="Times New Roman"/>
          <w:sz w:val="14"/>
        </w:rPr>
        <w:t xml:space="preserve">” – to deny the former group (animals) moral standing while extending it to the latter (the disabled) (1994, 2009: 567–8). In building their philosophical arguments for intra-species moral standing, both Singer (2009: 573–4) and McMahan (2002: 245–6, 252–5) rely prominently on Kant’s personhood–animality split as a means to support their formulations of extra-corporeal moral status, grounded on intellectual predispositions and cognitive capacities. Yet, both philosophers part ways with Kant insofar as they believe human animality and species membership should play no role as criteria for determining moral life (Singer 2009: 572–3; McMahan 2002: 148, 209–17).9 McMahan’s (2009: 604) idea that “differences of moral status are grounded in differences of psychological capacity” prefigures Singer’s (2009: 575) suggestion to “abandon the idea of the equal value of all humans” and replace it with a “graduated view in which moral status depends on some aspects of cognitive ability.” As a result, both Singer and McMahan advocate integrating non-human animals to a moral community of “persons” at the expense of denying personhood to humans who fall below a Kantian moral threshold rooted entirely in cognitive capacity as opposed to human animality. Unsurprisingly, Singer and McMahan have received ample criticism from scholars seeking to include or maintain the cognitively disabled within the bounds of our moral community of persons. As I see it, </w:t>
      </w:r>
      <w:r w:rsidRPr="00644C3B">
        <w:rPr>
          <w:rFonts w:eastAsia="Calibri" w:cs="Times New Roman"/>
          <w:u w:val="single"/>
        </w:rPr>
        <w:t xml:space="preserve">the central and most politically salient aspect of these critiques resides in the Kantian discourse Singer and McMahan mobilize in support of their projects. Pushing back against rationalist conceptions of moral status, </w:t>
      </w:r>
      <w:r w:rsidRPr="00644C3B">
        <w:rPr>
          <w:rFonts w:eastAsia="Calibri" w:cs="Times New Roman"/>
          <w:sz w:val="14"/>
        </w:rPr>
        <w:t>philosopher Eva</w:t>
      </w:r>
      <w:r w:rsidRPr="00644C3B">
        <w:rPr>
          <w:rFonts w:eastAsia="Calibri" w:cs="Times New Roman"/>
          <w:u w:val="single"/>
        </w:rPr>
        <w:t xml:space="preserve"> </w:t>
      </w:r>
      <w:proofErr w:type="spellStart"/>
      <w:r w:rsidRPr="00644C3B">
        <w:rPr>
          <w:rFonts w:eastAsia="Calibri" w:cs="Times New Roman"/>
          <w:u w:val="single"/>
        </w:rPr>
        <w:t>Kittay</w:t>
      </w:r>
      <w:proofErr w:type="spellEnd"/>
      <w:r w:rsidRPr="00644C3B">
        <w:rPr>
          <w:rFonts w:eastAsia="Calibri" w:cs="Times New Roman"/>
          <w:sz w:val="14"/>
        </w:rPr>
        <w:t xml:space="preserve"> (2001, 2005a, 2005b, 2009a, 2009b) </w:t>
      </w:r>
      <w:r w:rsidRPr="00644C3B">
        <w:rPr>
          <w:rFonts w:eastAsia="Calibri" w:cs="Times New Roman"/>
          <w:u w:val="single"/>
        </w:rPr>
        <w:t>has argued that species membership alone should suffice as a criterion for equal moral status among human beings.</w:t>
      </w:r>
      <w:r w:rsidRPr="00644C3B">
        <w:rPr>
          <w:rFonts w:eastAsia="Calibri" w:cs="Times New Roman"/>
          <w:sz w:val="14"/>
        </w:rPr>
        <w:t xml:space="preserve"> </w:t>
      </w:r>
      <w:proofErr w:type="spellStart"/>
      <w:r w:rsidRPr="00644C3B">
        <w:rPr>
          <w:rFonts w:eastAsia="Calibri" w:cs="Times New Roman"/>
          <w:sz w:val="14"/>
        </w:rPr>
        <w:t>Licia</w:t>
      </w:r>
      <w:proofErr w:type="spellEnd"/>
      <w:r w:rsidRPr="00644C3B">
        <w:rPr>
          <w:rFonts w:eastAsia="Calibri" w:cs="Times New Roman"/>
          <w:sz w:val="14"/>
        </w:rPr>
        <w:t xml:space="preserve"> Carlson (2009, 2010), who furthers </w:t>
      </w:r>
      <w:proofErr w:type="spellStart"/>
      <w:r w:rsidRPr="00644C3B">
        <w:rPr>
          <w:rFonts w:eastAsia="Calibri" w:cs="Times New Roman"/>
          <w:sz w:val="14"/>
        </w:rPr>
        <w:t>Kittay’s</w:t>
      </w:r>
      <w:proofErr w:type="spellEnd"/>
      <w:r w:rsidRPr="00644C3B">
        <w:rPr>
          <w:rFonts w:eastAsia="Calibri" w:cs="Times New Roman"/>
          <w:sz w:val="14"/>
        </w:rPr>
        <w:t xml:space="preserve"> critique of reason-centric moral theories, questions the political discourse through which these conceptions of personhood have been articulated. She recalls, for example, that viewing humans as animals “is precisely the basis on which the most horrific atrocities are justified” (2010: 160). Carlson also outlines important ways in which critiques of speciesism, such as Singer’s, “rely on ableist assumptions and arguments” (2010: 157). Although </w:t>
      </w:r>
      <w:proofErr w:type="spellStart"/>
      <w:r w:rsidRPr="00644C3B">
        <w:rPr>
          <w:rFonts w:eastAsia="Calibri" w:cs="Times New Roman"/>
          <w:sz w:val="14"/>
        </w:rPr>
        <w:t>Kittay</w:t>
      </w:r>
      <w:proofErr w:type="spellEnd"/>
      <w:r w:rsidRPr="00644C3B">
        <w:rPr>
          <w:rFonts w:eastAsia="Calibri" w:cs="Times New Roman"/>
          <w:sz w:val="14"/>
        </w:rPr>
        <w:t xml:space="preserve"> and Carlson do not comment directly on Kant’s specific formulation of moral personhood, they effectively highlight how and why </w:t>
      </w:r>
      <w:r w:rsidRPr="00644C3B">
        <w:rPr>
          <w:rFonts w:eastAsia="Calibri" w:cs="Times New Roman"/>
          <w:u w:val="single"/>
        </w:rPr>
        <w:t>elevating cognitive capacity to the role of arbiter for moral life, as is the case with Kant’s theory of personhood, has deeply problematic repercussions for the intellectually disabled.</w:t>
      </w:r>
      <w:r w:rsidRPr="00644C3B">
        <w:rPr>
          <w:rFonts w:eastAsia="Calibri" w:cs="Times New Roman"/>
          <w:sz w:val="14"/>
        </w:rPr>
        <w:t xml:space="preserve">10 </w:t>
      </w:r>
      <w:r w:rsidRPr="00644C3B">
        <w:rPr>
          <w:rFonts w:eastAsia="Calibri" w:cs="Times New Roman"/>
          <w:u w:val="single"/>
        </w:rPr>
        <w:t>Other scholars writing on disability and political theory have also expressed profound skepticism toward rationalist formulations of moral personhood rooted in Kant’s categorical imperative.</w:t>
      </w:r>
      <w:r w:rsidRPr="00644C3B">
        <w:rPr>
          <w:rFonts w:eastAsia="Calibri" w:cs="Times New Roman"/>
          <w:sz w:val="14"/>
        </w:rPr>
        <w:t xml:space="preserve">11 One notable critic of Kantian personhood from the standpoint of disability is Barbara </w:t>
      </w:r>
      <w:proofErr w:type="spellStart"/>
      <w:r w:rsidRPr="00644C3B">
        <w:rPr>
          <w:rFonts w:eastAsia="Calibri" w:cs="Times New Roman"/>
          <w:sz w:val="14"/>
        </w:rPr>
        <w:t>Arneil</w:t>
      </w:r>
      <w:proofErr w:type="spellEnd"/>
      <w:r w:rsidRPr="00644C3B">
        <w:rPr>
          <w:rFonts w:eastAsia="Calibri" w:cs="Times New Roman"/>
          <w:sz w:val="14"/>
        </w:rPr>
        <w:t xml:space="preserve"> (2009), whose </w:t>
      </w:r>
      <w:r w:rsidRPr="00644C3B">
        <w:rPr>
          <w:rFonts w:eastAsia="Calibri" w:cs="Times New Roman"/>
          <w:u w:val="single"/>
        </w:rPr>
        <w:t>key charge against Kant’s moral theory is his crowning of rational autonomy as the foundation for human dignity</w:t>
      </w:r>
      <w:r w:rsidRPr="00644C3B">
        <w:rPr>
          <w:rFonts w:eastAsia="Calibri" w:cs="Times New Roman"/>
          <w:sz w:val="14"/>
        </w:rPr>
        <w:t xml:space="preserve"> (2009: 224). </w:t>
      </w:r>
      <w:r w:rsidRPr="00644C3B">
        <w:rPr>
          <w:rFonts w:eastAsia="Calibri" w:cs="Times New Roman"/>
          <w:b/>
          <w:iCs/>
          <w:highlight w:val="green"/>
          <w:u w:val="single"/>
        </w:rPr>
        <w:t>In its quest to “protect human dignity through</w:t>
      </w:r>
      <w:r w:rsidRPr="00644C3B">
        <w:rPr>
          <w:rFonts w:eastAsia="Calibri" w:cs="Times New Roman"/>
          <w:u w:val="single"/>
        </w:rPr>
        <w:t xml:space="preserve"> the mutual </w:t>
      </w:r>
      <w:r w:rsidRPr="00644C3B">
        <w:rPr>
          <w:rFonts w:eastAsia="Calibri" w:cs="Times New Roman"/>
          <w:b/>
          <w:iCs/>
          <w:highlight w:val="green"/>
          <w:u w:val="single"/>
        </w:rPr>
        <w:t>recognition of others as rational</w:t>
      </w:r>
      <w:r w:rsidRPr="00644C3B">
        <w:rPr>
          <w:rFonts w:eastAsia="Calibri" w:cs="Times New Roman"/>
          <w:u w:val="single"/>
        </w:rPr>
        <w:t xml:space="preserve"> self-legislating ‘</w:t>
      </w:r>
      <w:r w:rsidRPr="00644C3B">
        <w:rPr>
          <w:rFonts w:eastAsia="Calibri" w:cs="Times New Roman"/>
          <w:b/>
          <w:iCs/>
          <w:highlight w:val="green"/>
          <w:u w:val="single"/>
        </w:rPr>
        <w:t>persons</w:t>
      </w:r>
      <w:r w:rsidRPr="00644C3B">
        <w:rPr>
          <w:rFonts w:eastAsia="Calibri" w:cs="Times New Roman"/>
          <w:u w:val="single"/>
        </w:rPr>
        <w:t xml:space="preserve">,’” </w:t>
      </w:r>
      <w:proofErr w:type="spellStart"/>
      <w:r w:rsidRPr="00644C3B">
        <w:rPr>
          <w:rFonts w:eastAsia="Calibri" w:cs="Times New Roman"/>
          <w:u w:val="single"/>
        </w:rPr>
        <w:t>Arneil</w:t>
      </w:r>
      <w:proofErr w:type="spellEnd"/>
      <w:r w:rsidRPr="00644C3B">
        <w:rPr>
          <w:rFonts w:eastAsia="Calibri" w:cs="Times New Roman"/>
          <w:u w:val="single"/>
        </w:rPr>
        <w:t xml:space="preserve"> remarks, </w:t>
      </w:r>
      <w:r w:rsidRPr="00644C3B">
        <w:rPr>
          <w:rFonts w:eastAsia="Calibri" w:cs="Times New Roman"/>
          <w:b/>
          <w:iCs/>
          <w:highlight w:val="green"/>
          <w:u w:val="single"/>
        </w:rPr>
        <w:t>Kant’s moral theory consequently figures the “irrational” as “not ‘autonomous</w:t>
      </w:r>
      <w:r w:rsidRPr="00644C3B">
        <w:rPr>
          <w:rFonts w:eastAsia="Calibri" w:cs="Times New Roman"/>
          <w:b/>
          <w:iCs/>
          <w:u w:val="single"/>
        </w:rPr>
        <w:t>’</w:t>
      </w:r>
      <w:r w:rsidRPr="00644C3B">
        <w:rPr>
          <w:rFonts w:eastAsia="Calibri" w:cs="Times New Roman"/>
          <w:u w:val="single"/>
        </w:rPr>
        <w:t xml:space="preserve"> and strictly speaking not ‘persons’ </w:t>
      </w:r>
      <w:r w:rsidRPr="00644C3B">
        <w:rPr>
          <w:rFonts w:eastAsia="Calibri" w:cs="Times New Roman"/>
          <w:b/>
          <w:iCs/>
          <w:highlight w:val="green"/>
          <w:u w:val="single"/>
        </w:rPr>
        <w:t>and therefore not due the dignity accorded to ‘rational beings</w:t>
      </w:r>
      <w:r w:rsidRPr="00644C3B">
        <w:rPr>
          <w:rFonts w:eastAsia="Calibri" w:cs="Times New Roman"/>
          <w:b/>
          <w:iCs/>
          <w:u w:val="single"/>
        </w:rPr>
        <w:t>’</w:t>
      </w:r>
      <w:r w:rsidRPr="00644C3B">
        <w:rPr>
          <w:rFonts w:eastAsia="Calibri" w:cs="Times New Roman"/>
          <w:u w:val="single"/>
        </w:rPr>
        <w:t>”</w:t>
      </w:r>
      <w:r w:rsidRPr="00644C3B">
        <w:rPr>
          <w:rFonts w:eastAsia="Calibri" w:cs="Times New Roman"/>
          <w:sz w:val="14"/>
        </w:rPr>
        <w:t xml:space="preserve"> (2009: 224–5).12 Moreover, </w:t>
      </w:r>
      <w:proofErr w:type="spellStart"/>
      <w:r w:rsidRPr="00644C3B">
        <w:rPr>
          <w:rFonts w:eastAsia="Calibri" w:cs="Times New Roman"/>
          <w:sz w:val="14"/>
        </w:rPr>
        <w:t>Arneil</w:t>
      </w:r>
      <w:proofErr w:type="spellEnd"/>
      <w:r w:rsidRPr="00644C3B">
        <w:rPr>
          <w:rFonts w:eastAsia="Calibri" w:cs="Times New Roman"/>
          <w:sz w:val="14"/>
        </w:rPr>
        <w:t xml:space="preserve"> exposes how Kant’s formulation of personhood has pervasively found its way to the backdrop of influential political theories of justice by the likes of John Rawls and Charles Taylor. Because Kant locates personhood in the human ability to reason, </w:t>
      </w:r>
      <w:proofErr w:type="spellStart"/>
      <w:r w:rsidRPr="00644C3B">
        <w:rPr>
          <w:rFonts w:eastAsia="Calibri" w:cs="Times New Roman"/>
          <w:sz w:val="14"/>
        </w:rPr>
        <w:t>Arneil</w:t>
      </w:r>
      <w:proofErr w:type="spellEnd"/>
      <w:r w:rsidRPr="00644C3B">
        <w:rPr>
          <w:rFonts w:eastAsia="Calibri" w:cs="Times New Roman"/>
          <w:sz w:val="14"/>
        </w:rPr>
        <w:t xml:space="preserve"> argues that </w:t>
      </w:r>
      <w:r w:rsidRPr="00644C3B">
        <w:rPr>
          <w:rFonts w:eastAsia="Calibri" w:cs="Times New Roman"/>
          <w:u w:val="single"/>
        </w:rPr>
        <w:t>contemporary authors who draw on Kant</w:t>
      </w:r>
      <w:r w:rsidRPr="00644C3B">
        <w:rPr>
          <w:rFonts w:eastAsia="Calibri" w:cs="Times New Roman"/>
          <w:sz w:val="14"/>
        </w:rPr>
        <w:t xml:space="preserve"> (such as Taylor) </w:t>
      </w:r>
      <w:r w:rsidRPr="00644C3B">
        <w:rPr>
          <w:rFonts w:eastAsia="Calibri" w:cs="Times New Roman"/>
          <w:u w:val="single"/>
        </w:rPr>
        <w:t>are consequently “forced to define those incapable of ‘rationality’ as outside the ‘normal’ meaning of personhood,” as possessing an unrealizable potential to become human</w:t>
      </w:r>
      <w:r w:rsidRPr="00644C3B">
        <w:rPr>
          <w:rFonts w:eastAsia="Calibri" w:cs="Times New Roman"/>
          <w:sz w:val="14"/>
        </w:rPr>
        <w:t xml:space="preserve"> (2009: 225, 228). Together, these works by critical disability scholars illustrate how </w:t>
      </w:r>
      <w:r w:rsidRPr="00644C3B">
        <w:rPr>
          <w:rFonts w:eastAsia="Calibri" w:cs="Times New Roman"/>
          <w:b/>
          <w:iCs/>
          <w:u w:val="single"/>
        </w:rPr>
        <w:t xml:space="preserve">Kant’s moral philosophy has sustained a political discourse that categorically exempts the disabled from the remits of justice. </w:t>
      </w:r>
      <w:r w:rsidRPr="00644C3B">
        <w:rPr>
          <w:rFonts w:eastAsia="Calibri" w:cs="Times New Roman"/>
          <w:sz w:val="14"/>
        </w:rPr>
        <w:t xml:space="preserve">Overall, three important conclusions can be drawn from the literature on Kant and disability. First, scholars working on intellectual disability and political theory have provided convincing arguments as to how </w:t>
      </w:r>
      <w:r w:rsidRPr="00644C3B">
        <w:rPr>
          <w:rFonts w:eastAsia="Calibri" w:cs="Times New Roman"/>
          <w:b/>
          <w:iCs/>
          <w:u w:val="single"/>
        </w:rPr>
        <w:t>Kantian conceptions of personhood misrecognize the inherent humanity of the intellectually disabled</w:t>
      </w:r>
      <w:r w:rsidRPr="00644C3B">
        <w:rPr>
          <w:rFonts w:eastAsia="Calibri" w:cs="Times New Roman"/>
          <w:u w:val="single"/>
        </w:rPr>
        <w:t>.</w:t>
      </w:r>
      <w:r w:rsidRPr="00644C3B">
        <w:rPr>
          <w:rFonts w:eastAsia="Calibri" w:cs="Times New Roman"/>
          <w:sz w:val="14"/>
        </w:rPr>
        <w:t xml:space="preserve"> Second, these scholars have compellingly identified why, </w:t>
      </w:r>
      <w:r w:rsidRPr="00644C3B">
        <w:rPr>
          <w:rFonts w:eastAsia="Calibri" w:cs="Times New Roman"/>
          <w:u w:val="single"/>
        </w:rPr>
        <w:t xml:space="preserve">from a political standpoint of justice, liberty, and equality, it is desirable to move away from such reason-centric formulations of moral status that privilege the able-minded over the intellectually disabled. </w:t>
      </w:r>
      <w:r w:rsidRPr="00644C3B">
        <w:rPr>
          <w:rFonts w:eastAsia="Calibri" w:cs="Times New Roman"/>
          <w:sz w:val="14"/>
        </w:rPr>
        <w:t xml:space="preserve">Third, many of these commentators have conclusively outlined how </w:t>
      </w:r>
      <w:r w:rsidRPr="00644C3B">
        <w:rPr>
          <w:rFonts w:eastAsia="Calibri" w:cs="Times New Roman"/>
          <w:b/>
          <w:iCs/>
          <w:highlight w:val="green"/>
          <w:u w:val="single"/>
        </w:rPr>
        <w:t>Kant’s moral philosophy is conceptually</w:t>
      </w:r>
      <w:r w:rsidRPr="00644C3B">
        <w:rPr>
          <w:rFonts w:eastAsia="Calibri" w:cs="Times New Roman"/>
          <w:sz w:val="14"/>
        </w:rPr>
        <w:t>, albeit indirectly,</w:t>
      </w:r>
      <w:r w:rsidRPr="00644C3B">
        <w:rPr>
          <w:rFonts w:eastAsia="Calibri" w:cs="Times New Roman"/>
          <w:u w:val="single"/>
        </w:rPr>
        <w:t xml:space="preserve"> </w:t>
      </w:r>
      <w:r w:rsidRPr="00644C3B">
        <w:rPr>
          <w:rFonts w:eastAsia="Calibri" w:cs="Times New Roman"/>
          <w:b/>
          <w:iCs/>
          <w:highlight w:val="green"/>
          <w:u w:val="single"/>
        </w:rPr>
        <w:t>implicated in the political marginalization of the disabled persons.</w:t>
      </w:r>
      <w:r w:rsidRPr="00644C3B">
        <w:rPr>
          <w:rFonts w:eastAsia="Calibri" w:cs="Times New Roman"/>
          <w:u w:val="single"/>
        </w:rPr>
        <w:t xml:space="preserve"> </w:t>
      </w:r>
      <w:r w:rsidRPr="00644C3B">
        <w:rPr>
          <w:rFonts w:eastAsia="Calibri" w:cs="Times New Roman"/>
          <w:sz w:val="14"/>
        </w:rPr>
        <w:t xml:space="preserve">Notwithstanding the merits of their projects, the authors in question have limited their critiques of Kant’s political thought to his moral and practical philosophies, or what is colloquially known as the “pure” segment of his work. Take Tobin </w:t>
      </w:r>
      <w:proofErr w:type="spellStart"/>
      <w:r w:rsidRPr="00644C3B">
        <w:rPr>
          <w:rFonts w:eastAsia="Calibri" w:cs="Times New Roman"/>
          <w:sz w:val="14"/>
        </w:rPr>
        <w:t>Siebers</w:t>
      </w:r>
      <w:proofErr w:type="spellEnd"/>
      <w:r w:rsidRPr="00644C3B">
        <w:rPr>
          <w:rFonts w:eastAsia="Calibri" w:cs="Times New Roman"/>
          <w:sz w:val="14"/>
        </w:rPr>
        <w:t xml:space="preserve">’ (2011: 89) following claim for instance: “Theories of rationality […] configure rationality itself in terms of the objective properties and identifying characteristics of those agents whom Kant called rational beings, and these characteristics do not allow for the inclusion of people with disabilities.” </w:t>
      </w:r>
      <w:proofErr w:type="spellStart"/>
      <w:r w:rsidRPr="00644C3B">
        <w:rPr>
          <w:rFonts w:eastAsia="Calibri" w:cs="Times New Roman"/>
          <w:sz w:val="14"/>
        </w:rPr>
        <w:t>Siebers</w:t>
      </w:r>
      <w:proofErr w:type="spellEnd"/>
      <w:r w:rsidRPr="00644C3B">
        <w:rPr>
          <w:rFonts w:eastAsia="Calibri" w:cs="Times New Roman"/>
          <w:sz w:val="14"/>
        </w:rPr>
        <w:t xml:space="preserve">’ point here illustrates a general trend in critiques of Kant’s moral philosophy from the perspective of disability in which Kant’s empirical views on the disabled are persistently overlooked. Because of this oversight, discussions of Kant and disability are limited to speculative arguments that hinge on the impenetrability of Kant’s moral theory by the intellectually disabled. As such, Kant’s extensive definitions of cognitive disability and lively figurations of disabled subjects have yet to be weighed against the political arguments of his moral and practical philosophy in an effort to assess how these views may effectively, rather than merely potentially, impact the meaning of his ideas about justice and thus sway their political and theoretical significance. As I argue throughout this chapter, Kant’s empirical writings on disability are critical to this scholarly debate for two reasons. First, it is in these texts that Kant entertains political questions concerning the civil and moral standing of intellectually disabled subjects. Second, Kant’s empirical works are essential to our understanding of his transcendental philosophy and political system, especially regarding the categorical imperative, because it is here – in his construction of the intellectually disabled – that Kant outlines the identity of those exceptional, irrational beings barred from the political concessions of justice. By turning my attention to how, where, and why </w:t>
      </w:r>
      <w:r w:rsidRPr="00644C3B">
        <w:rPr>
          <w:rFonts w:eastAsia="Calibri" w:cs="Times New Roman"/>
          <w:b/>
          <w:iCs/>
          <w:highlight w:val="green"/>
          <w:u w:val="single"/>
        </w:rPr>
        <w:t>Kant’s approach to justice fails with respect to the intellectually disabled</w:t>
      </w:r>
      <w:r w:rsidRPr="00644C3B">
        <w:rPr>
          <w:rFonts w:eastAsia="Calibri" w:cs="Times New Roman"/>
          <w:sz w:val="14"/>
        </w:rPr>
        <w:t xml:space="preserve">, I intend to cast light on what I consider to be the margins of his moral philosophy and, as a result, delineate the limits of his political theory of justice. </w:t>
      </w:r>
      <w:r w:rsidRPr="00644C3B">
        <w:rPr>
          <w:rFonts w:eastAsia="Calibri" w:cs="Times New Roman"/>
          <w:u w:val="single"/>
        </w:rPr>
        <w:t>This marginal space wherein the intellectually disabled are enclosed exemplifies</w:t>
      </w:r>
      <w:r w:rsidRPr="00644C3B">
        <w:rPr>
          <w:rFonts w:eastAsia="Calibri" w:cs="Times New Roman"/>
          <w:sz w:val="14"/>
        </w:rPr>
        <w:t xml:space="preserve"> what Uday Mehta (1999) describes as </w:t>
      </w:r>
      <w:r w:rsidRPr="00644C3B">
        <w:rPr>
          <w:rFonts w:eastAsia="Calibri" w:cs="Times New Roman"/>
          <w:u w:val="single"/>
        </w:rPr>
        <w:t>the explicit exclusion of the unfamiliar, along with the erasure of their “sentiments, feelings, sense of location, and forms of life</w:t>
      </w:r>
      <w:r w:rsidRPr="00644C3B">
        <w:rPr>
          <w:rFonts w:eastAsia="Calibri" w:cs="Times New Roman"/>
          <w:sz w:val="14"/>
        </w:rPr>
        <w:t xml:space="preserve">” (1999: 20–1). Such occult “spaces” of exception are, in Mehta’s words, “places that when identified by the grid of Enlightenment rationality [become] only spots on a map or past points on the scale of civilizational progress, but not dwellings in which peoples lived and had deeply invested identities” (1999: 21).13 To the extent that it moves toward recasting the meaning of his theory of justice, </w:t>
      </w:r>
      <w:r w:rsidRPr="00644C3B">
        <w:rPr>
          <w:rFonts w:eastAsia="Calibri" w:cs="Times New Roman"/>
          <w:u w:val="single"/>
        </w:rPr>
        <w:t>my interpretation of disability in Kant endeavors to reaffirm the political and conceptual significance of disability to the history of political thought and contemporary politicized identity.</w:t>
      </w:r>
      <w:r w:rsidRPr="00644C3B">
        <w:rPr>
          <w:rFonts w:eastAsia="Calibri" w:cs="Times New Roman"/>
          <w:sz w:val="14"/>
        </w:rPr>
        <w:t xml:space="preserve"> Read as such, I intend for the reach of my argument to stretch beyond interpretations of Kant. By demonstrating just how problematic Kant’s conception of justice is with regards to intellectual disability, this chapter consequently interrogates contemporary political theories whose ambit of justice, in being bound by reason, effectively forecloses the intellectually disabled from freedom, citizenship, and personhood.</w:t>
      </w:r>
    </w:p>
    <w:p w14:paraId="3E088DA4" w14:textId="77777777" w:rsidR="00644C3B" w:rsidRPr="00644C3B" w:rsidRDefault="00644C3B" w:rsidP="00644C3B">
      <w:pPr>
        <w:keepNext/>
        <w:keepLines/>
        <w:spacing w:before="40" w:after="0" w:line="256" w:lineRule="auto"/>
        <w:outlineLvl w:val="3"/>
        <w:rPr>
          <w:rFonts w:eastAsia="Times New Roman" w:cs="Calibri"/>
          <w:b/>
          <w:iCs/>
          <w:color w:val="000000" w:themeColor="text1"/>
          <w:sz w:val="26"/>
        </w:rPr>
      </w:pPr>
      <w:r w:rsidRPr="00644C3B">
        <w:rPr>
          <w:rFonts w:eastAsia="Times New Roman" w:cs="Calibri"/>
          <w:b/>
          <w:iCs/>
          <w:color w:val="000000" w:themeColor="text1"/>
          <w:sz w:val="26"/>
        </w:rPr>
        <w:t>Disability controls proximate cause to and explains all other violence – treating those as inferior is only justifiable through the guise of disability.</w:t>
      </w:r>
    </w:p>
    <w:p w14:paraId="692E9AA7" w14:textId="77777777" w:rsidR="00644C3B" w:rsidRPr="00644C3B" w:rsidRDefault="00644C3B" w:rsidP="00644C3B">
      <w:pPr>
        <w:spacing w:line="256" w:lineRule="auto"/>
        <w:rPr>
          <w:rFonts w:eastAsia="Calibri" w:cs="Times New Roman"/>
          <w:color w:val="000000" w:themeColor="text1"/>
          <w:sz w:val="16"/>
          <w:szCs w:val="16"/>
        </w:rPr>
      </w:pPr>
      <w:proofErr w:type="spellStart"/>
      <w:r w:rsidRPr="00644C3B">
        <w:rPr>
          <w:rFonts w:eastAsia="Calibri" w:cs="Times New Roman"/>
          <w:b/>
          <w:bCs/>
          <w:color w:val="000000" w:themeColor="text1"/>
          <w:szCs w:val="26"/>
        </w:rPr>
        <w:t>Siebers</w:t>
      </w:r>
      <w:proofErr w:type="spellEnd"/>
      <w:r w:rsidRPr="00644C3B">
        <w:rPr>
          <w:rFonts w:eastAsia="Calibri" w:cs="Times New Roman"/>
          <w:b/>
          <w:bCs/>
          <w:color w:val="000000" w:themeColor="text1"/>
          <w:szCs w:val="26"/>
        </w:rPr>
        <w:t xml:space="preserve"> et al. 17</w:t>
      </w:r>
      <w:r w:rsidRPr="00644C3B">
        <w:rPr>
          <w:rFonts w:eastAsia="Calibri" w:cs="Times New Roman"/>
          <w:color w:val="000000" w:themeColor="text1"/>
          <w:sz w:val="16"/>
          <w:szCs w:val="16"/>
        </w:rPr>
        <w:t xml:space="preserve"> Tobin, et al. (2017): Culture – Theory – Disability: Encounters between Disability Studies and Cultural Studies, </w:t>
      </w:r>
      <w:proofErr w:type="spellStart"/>
      <w:r w:rsidRPr="00644C3B">
        <w:rPr>
          <w:rFonts w:eastAsia="Calibri" w:cs="Times New Roman"/>
          <w:color w:val="000000" w:themeColor="text1"/>
          <w:sz w:val="16"/>
          <w:szCs w:val="16"/>
        </w:rPr>
        <w:t>Siebers</w:t>
      </w:r>
      <w:proofErr w:type="spellEnd"/>
      <w:r w:rsidRPr="00644C3B">
        <w:rPr>
          <w:rFonts w:eastAsia="Calibri" w:cs="Times New Roman"/>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644C3B">
        <w:rPr>
          <w:rFonts w:eastAsia="Calibri" w:cs="Times New Roman"/>
          <w:color w:val="000000" w:themeColor="text1"/>
          <w:sz w:val="16"/>
          <w:szCs w:val="16"/>
        </w:rPr>
        <w:t>Siebers</w:t>
      </w:r>
      <w:proofErr w:type="spellEnd"/>
      <w:r w:rsidRPr="00644C3B">
        <w:rPr>
          <w:rFonts w:eastAsia="Calibri" w:cs="Times New Roman"/>
          <w:color w:val="000000" w:themeColor="text1"/>
          <w:sz w:val="16"/>
          <w:szCs w:val="16"/>
        </w:rPr>
        <w:t xml:space="preserve"> was named the V. L. Parrington Collegiate Professor. </w:t>
      </w:r>
      <w:proofErr w:type="spellStart"/>
      <w:r w:rsidRPr="00644C3B">
        <w:rPr>
          <w:rFonts w:eastAsia="Calibri" w:cs="Times New Roman"/>
          <w:color w:val="000000" w:themeColor="text1"/>
          <w:sz w:val="16"/>
          <w:szCs w:val="16"/>
        </w:rPr>
        <w:t>Siebers</w:t>
      </w:r>
      <w:proofErr w:type="spellEnd"/>
      <w:r w:rsidRPr="00644C3B">
        <w:rPr>
          <w:rFonts w:eastAsia="Calibri" w:cs="Times New Roman"/>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644C3B">
        <w:rPr>
          <w:rFonts w:eastAsia="Calibri" w:cs="Times New Roman"/>
          <w:color w:val="000000" w:themeColor="text1"/>
          <w:sz w:val="16"/>
          <w:szCs w:val="16"/>
        </w:rPr>
        <w:t>Siebers</w:t>
      </w:r>
      <w:proofErr w:type="spellEnd"/>
      <w:r w:rsidRPr="00644C3B">
        <w:rPr>
          <w:rFonts w:eastAsia="Calibri" w:cs="Times New Roman"/>
          <w:color w:val="000000" w:themeColor="text1"/>
          <w:sz w:val="16"/>
          <w:szCs w:val="16"/>
        </w:rPr>
        <w:t xml:space="preserve"> with the James T. </w:t>
      </w:r>
      <w:proofErr w:type="spellStart"/>
      <w:r w:rsidRPr="00644C3B">
        <w:rPr>
          <w:rFonts w:eastAsia="Calibri" w:cs="Times New Roman"/>
          <w:color w:val="000000" w:themeColor="text1"/>
          <w:sz w:val="16"/>
          <w:szCs w:val="16"/>
        </w:rPr>
        <w:t>Neubacher</w:t>
      </w:r>
      <w:proofErr w:type="spellEnd"/>
      <w:r w:rsidRPr="00644C3B">
        <w:rPr>
          <w:rFonts w:eastAsia="Calibri" w:cs="Times New Roman"/>
          <w:color w:val="000000" w:themeColor="text1"/>
          <w:sz w:val="16"/>
          <w:szCs w:val="16"/>
        </w:rPr>
        <w:t xml:space="preserve"> Award in recognition of extraordinary leadership and service in support of the disability community. </w:t>
      </w:r>
      <w:proofErr w:type="spellStart"/>
      <w:r w:rsidRPr="00644C3B">
        <w:rPr>
          <w:rFonts w:eastAsia="Calibri" w:cs="Times New Roman"/>
          <w:color w:val="000000" w:themeColor="text1"/>
          <w:sz w:val="16"/>
          <w:szCs w:val="16"/>
        </w:rPr>
        <w:t>Siebers</w:t>
      </w:r>
      <w:proofErr w:type="spellEnd"/>
      <w:r w:rsidRPr="00644C3B">
        <w:rPr>
          <w:rFonts w:eastAsia="Calibri" w:cs="Times New Roman"/>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644C3B">
        <w:rPr>
          <w:rFonts w:eastAsia="Calibri" w:cs="Times New Roman"/>
          <w:color w:val="000000" w:themeColor="text1"/>
          <w:sz w:val="16"/>
          <w:szCs w:val="16"/>
        </w:rPr>
        <w:t>Siebers</w:t>
      </w:r>
      <w:proofErr w:type="spellEnd"/>
      <w:r w:rsidRPr="00644C3B">
        <w:rPr>
          <w:rFonts w:eastAsia="Calibri" w:cs="Times New Roman"/>
          <w:color w:val="000000" w:themeColor="text1"/>
          <w:sz w:val="16"/>
          <w:szCs w:val="16"/>
        </w:rPr>
        <w:t xml:space="preserve"> passed away in January 2015. In March 2015, the University of Michigan announced the establishment of the Tobin </w:t>
      </w:r>
      <w:proofErr w:type="spellStart"/>
      <w:r w:rsidRPr="00644C3B">
        <w:rPr>
          <w:rFonts w:eastAsia="Calibri" w:cs="Times New Roman"/>
          <w:color w:val="000000" w:themeColor="text1"/>
          <w:sz w:val="16"/>
          <w:szCs w:val="16"/>
        </w:rPr>
        <w:t>Siebers</w:t>
      </w:r>
      <w:proofErr w:type="spellEnd"/>
      <w:r w:rsidRPr="00644C3B">
        <w:rPr>
          <w:rFonts w:eastAsia="Calibri" w:cs="Times New Roman"/>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4411B18F" w14:textId="7BF8450C" w:rsidR="00644C3B" w:rsidRPr="00644C3B" w:rsidRDefault="00644C3B" w:rsidP="00644C3B">
      <w:pPr>
        <w:spacing w:line="256" w:lineRule="auto"/>
        <w:rPr>
          <w:rFonts w:eastAsia="Calibri" w:cs="Times New Roman"/>
          <w:b/>
          <w:iCs/>
          <w:color w:val="000000" w:themeColor="text1"/>
          <w:u w:val="single"/>
        </w:rPr>
      </w:pPr>
      <w:r w:rsidRPr="00644C3B">
        <w:rPr>
          <w:rFonts w:eastAsia="Calibri" w:cs="Times New Roman"/>
          <w:b/>
          <w:iCs/>
          <w:color w:val="000000" w:themeColor="text1"/>
          <w:u w:val="single"/>
        </w:rPr>
        <w:t xml:space="preserve">The use of </w:t>
      </w:r>
      <w:r w:rsidRPr="00644C3B">
        <w:rPr>
          <w:rFonts w:eastAsia="Calibri" w:cs="Times New Roman"/>
          <w:b/>
          <w:iCs/>
          <w:color w:val="000000" w:themeColor="text1"/>
          <w:highlight w:val="green"/>
          <w:u w:val="single"/>
        </w:rPr>
        <w:t>disability</w:t>
      </w:r>
      <w:r w:rsidRPr="00644C3B">
        <w:rPr>
          <w:rFonts w:eastAsia="Calibri" w:cs="Times New Roman"/>
          <w:b/>
          <w:iCs/>
          <w:color w:val="000000" w:themeColor="text1"/>
          <w:u w:val="single"/>
        </w:rPr>
        <w:t xml:space="preserve"> identity as a prop to </w:t>
      </w:r>
      <w:r w:rsidRPr="00644C3B">
        <w:rPr>
          <w:rFonts w:eastAsia="Calibri" w:cs="Times New Roman"/>
          <w:b/>
          <w:iCs/>
          <w:color w:val="000000" w:themeColor="text1"/>
          <w:highlight w:val="green"/>
          <w:u w:val="single"/>
        </w:rPr>
        <w:t>denigrate minority politics</w:t>
      </w:r>
      <w:r w:rsidRPr="00644C3B">
        <w:rPr>
          <w:rFonts w:eastAsia="Calibri" w:cs="Times New Roman"/>
          <w:b/>
          <w:iCs/>
          <w:color w:val="000000" w:themeColor="text1"/>
          <w:u w:val="single"/>
        </w:rPr>
        <w:t xml:space="preserve"> has a long and pernicious history on the right</w:t>
      </w:r>
      <w:r w:rsidRPr="00644C3B">
        <w:rPr>
          <w:rFonts w:eastAsia="Calibri" w:cs="Times New Roman"/>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644C3B">
        <w:rPr>
          <w:rFonts w:eastAsia="Calibri" w:cs="Times New Roman"/>
          <w:b/>
          <w:iCs/>
          <w:color w:val="000000" w:themeColor="text1"/>
          <w:u w:val="single"/>
        </w:rPr>
        <w:t xml:space="preserve">Indeed, the idea that the political claims made by </w:t>
      </w:r>
      <w:r w:rsidRPr="00644C3B">
        <w:rPr>
          <w:rFonts w:eastAsia="Calibri" w:cs="Times New Roman"/>
          <w:b/>
          <w:iCs/>
          <w:color w:val="000000" w:themeColor="text1"/>
          <w:highlight w:val="green"/>
          <w:u w:val="single"/>
        </w:rPr>
        <w:t>people of color and women are illegitimate</w:t>
      </w:r>
      <w:r w:rsidRPr="00644C3B">
        <w:rPr>
          <w:rFonts w:eastAsia="Calibri" w:cs="Times New Roman"/>
          <w:b/>
          <w:iCs/>
          <w:color w:val="000000" w:themeColor="text1"/>
          <w:u w:val="single"/>
        </w:rPr>
        <w:t xml:space="preserve"> because </w:t>
      </w:r>
      <w:r w:rsidRPr="00644C3B">
        <w:rPr>
          <w:rFonts w:eastAsia="Calibri" w:cs="Times New Roman"/>
          <w:b/>
          <w:iCs/>
          <w:color w:val="000000" w:themeColor="text1"/>
          <w:highlight w:val="green"/>
          <w:u w:val="single"/>
        </w:rPr>
        <w:t>their identities are disabled</w:t>
      </w:r>
      <w:r w:rsidRPr="00644C3B">
        <w:rPr>
          <w:rFonts w:eastAsia="Calibri" w:cs="Times New Roman"/>
          <w:b/>
          <w:iCs/>
          <w:color w:val="000000" w:themeColor="text1"/>
          <w:u w:val="single"/>
        </w:rPr>
        <w:t xml:space="preserve"> would be outrageous if it were not such a familiar and </w:t>
      </w:r>
      <w:r w:rsidRPr="00644C3B">
        <w:rPr>
          <w:rFonts w:eastAsia="Calibri" w:cs="Times New Roman"/>
          <w:b/>
          <w:iCs/>
          <w:color w:val="000000" w:themeColor="text1"/>
          <w:highlight w:val="green"/>
          <w:u w:val="single"/>
        </w:rPr>
        <w:t>successful ploy</w:t>
      </w:r>
      <w:r w:rsidRPr="00644C3B">
        <w:rPr>
          <w:rFonts w:eastAsia="Calibri" w:cs="Times New Roman"/>
          <w:color w:val="000000" w:themeColor="text1"/>
          <w:sz w:val="14"/>
        </w:rPr>
        <w:t xml:space="preserve">. </w:t>
      </w:r>
      <w:r w:rsidRPr="00644C3B">
        <w:rPr>
          <w:rFonts w:eastAsia="Calibri" w:cs="Times New Roman"/>
          <w:b/>
          <w:iCs/>
          <w:color w:val="000000" w:themeColor="text1"/>
          <w:u w:val="single"/>
        </w:rPr>
        <w:t xml:space="preserve">Historical opponents of political and social equality for women, Douglas Baynton shows, cite their </w:t>
      </w:r>
      <w:r w:rsidRPr="00644C3B">
        <w:rPr>
          <w:rFonts w:eastAsia="Calibri" w:cs="Times New Roman"/>
          <w:b/>
          <w:iCs/>
          <w:color w:val="000000" w:themeColor="text1"/>
          <w:highlight w:val="green"/>
          <w:u w:val="single"/>
        </w:rPr>
        <w:t>supposed</w:t>
      </w:r>
      <w:r w:rsidRPr="00644C3B">
        <w:rPr>
          <w:rFonts w:eastAsia="Calibri" w:cs="Times New Roman"/>
          <w:b/>
          <w:iCs/>
          <w:color w:val="000000" w:themeColor="text1"/>
          <w:u w:val="single"/>
        </w:rPr>
        <w:t xml:space="preserve"> </w:t>
      </w:r>
      <w:r w:rsidRPr="00644C3B">
        <w:rPr>
          <w:rFonts w:eastAsia="Calibri" w:cs="Times New Roman"/>
          <w:b/>
          <w:iCs/>
          <w:color w:val="000000" w:themeColor="text1"/>
          <w:highlight w:val="green"/>
          <w:u w:val="single"/>
        </w:rPr>
        <w:t>physical</w:t>
      </w:r>
      <w:r w:rsidRPr="00644C3B">
        <w:rPr>
          <w:rFonts w:eastAsia="Calibri" w:cs="Times New Roman"/>
          <w:b/>
          <w:iCs/>
          <w:color w:val="000000" w:themeColor="text1"/>
          <w:u w:val="single"/>
        </w:rPr>
        <w:t xml:space="preserve">, intellectual, and </w:t>
      </w:r>
      <w:r w:rsidRPr="00644C3B">
        <w:rPr>
          <w:rFonts w:eastAsia="Calibri" w:cs="Times New Roman"/>
          <w:b/>
          <w:iCs/>
          <w:color w:val="000000" w:themeColor="text1"/>
          <w:highlight w:val="green"/>
          <w:u w:val="single"/>
        </w:rPr>
        <w:t>psychological flaws</w:t>
      </w:r>
      <w:r w:rsidRPr="00644C3B">
        <w:rPr>
          <w:rFonts w:eastAsia="Calibri" w:cs="Times New Roman"/>
          <w:b/>
          <w:iCs/>
          <w:color w:val="000000" w:themeColor="text1"/>
          <w:u w:val="single"/>
        </w:rPr>
        <w:t xml:space="preserve">, stressing </w:t>
      </w:r>
      <w:r w:rsidRPr="00644C3B">
        <w:rPr>
          <w:rFonts w:eastAsia="Calibri" w:cs="Times New Roman"/>
          <w:b/>
          <w:iCs/>
          <w:color w:val="000000" w:themeColor="text1"/>
          <w:highlight w:val="green"/>
          <w:u w:val="single"/>
        </w:rPr>
        <w:t>irrationality</w:t>
      </w:r>
      <w:r w:rsidRPr="00644C3B">
        <w:rPr>
          <w:rFonts w:eastAsia="Calibri" w:cs="Times New Roman"/>
          <w:b/>
          <w:iCs/>
          <w:color w:val="000000" w:themeColor="text1"/>
          <w:u w:val="single"/>
        </w:rPr>
        <w:t xml:space="preserve">, excessive </w:t>
      </w:r>
      <w:r w:rsidRPr="00644C3B">
        <w:rPr>
          <w:rFonts w:eastAsia="Calibri" w:cs="Times New Roman"/>
          <w:b/>
          <w:iCs/>
          <w:color w:val="000000" w:themeColor="text1"/>
          <w:highlight w:val="green"/>
          <w:u w:val="single"/>
        </w:rPr>
        <w:t>emotions</w:t>
      </w:r>
      <w:r w:rsidRPr="00644C3B">
        <w:rPr>
          <w:rFonts w:eastAsia="Calibri" w:cs="Times New Roman"/>
          <w:b/>
          <w:iCs/>
          <w:color w:val="000000" w:themeColor="text1"/>
          <w:u w:val="single"/>
        </w:rPr>
        <w:t xml:space="preserve">, </w:t>
      </w:r>
      <w:r w:rsidRPr="00644C3B">
        <w:rPr>
          <w:rFonts w:eastAsia="Calibri" w:cs="Times New Roman"/>
          <w:b/>
          <w:iCs/>
          <w:color w:val="000000" w:themeColor="text1"/>
          <w:highlight w:val="green"/>
          <w:u w:val="single"/>
        </w:rPr>
        <w:t>and</w:t>
      </w:r>
      <w:r w:rsidRPr="00644C3B">
        <w:rPr>
          <w:rFonts w:eastAsia="Calibri" w:cs="Times New Roman"/>
          <w:b/>
          <w:iCs/>
          <w:color w:val="000000" w:themeColor="text1"/>
          <w:u w:val="single"/>
        </w:rPr>
        <w:t xml:space="preserve"> physical </w:t>
      </w:r>
      <w:r w:rsidRPr="00644C3B">
        <w:rPr>
          <w:rFonts w:eastAsia="Calibri" w:cs="Times New Roman"/>
          <w:b/>
          <w:iCs/>
          <w:color w:val="000000" w:themeColor="text1"/>
          <w:highlight w:val="green"/>
          <w:u w:val="single"/>
        </w:rPr>
        <w:t>weakness</w:t>
      </w:r>
      <w:r w:rsidRPr="00644C3B">
        <w:rPr>
          <w:rFonts w:eastAsia="Calibri" w:cs="Times New Roman"/>
          <w:b/>
          <w:iCs/>
          <w:color w:val="000000" w:themeColor="text1"/>
          <w:u w:val="single"/>
        </w:rPr>
        <w:t xml:space="preserve">, while similar arguments for </w:t>
      </w:r>
      <w:r w:rsidRPr="00644C3B">
        <w:rPr>
          <w:rFonts w:eastAsia="Calibri" w:cs="Times New Roman"/>
          <w:b/>
          <w:iCs/>
          <w:color w:val="000000" w:themeColor="text1"/>
          <w:highlight w:val="green"/>
          <w:u w:val="single"/>
        </w:rPr>
        <w:t>racial inequality</w:t>
      </w:r>
      <w:r w:rsidRPr="00644C3B">
        <w:rPr>
          <w:rFonts w:eastAsia="Calibri" w:cs="Times New Roman"/>
          <w:b/>
          <w:iCs/>
          <w:color w:val="000000" w:themeColor="text1"/>
          <w:u w:val="single"/>
        </w:rPr>
        <w:t xml:space="preserve"> and immigration restrictions involving particular races and ethnic groups invoke their apparent </w:t>
      </w:r>
      <w:r w:rsidRPr="00644C3B">
        <w:rPr>
          <w:rFonts w:eastAsia="Calibri" w:cs="Times New Roman"/>
          <w:b/>
          <w:iCs/>
          <w:color w:val="000000" w:themeColor="text1"/>
          <w:highlight w:val="green"/>
          <w:u w:val="single"/>
        </w:rPr>
        <w:t>susceptibility to feeble-mindedness</w:t>
      </w:r>
      <w:r w:rsidRPr="00644C3B">
        <w:rPr>
          <w:rFonts w:eastAsia="Calibri" w:cs="Times New Roman"/>
          <w:b/>
          <w:iCs/>
          <w:color w:val="000000" w:themeColor="text1"/>
          <w:u w:val="single"/>
        </w:rPr>
        <w:t>, mental illness, deafness, blindness, and other disabilities</w:t>
      </w:r>
      <w:r w:rsidRPr="00644C3B">
        <w:rPr>
          <w:rFonts w:eastAsia="Calibri" w:cs="Times New Roman"/>
          <w:color w:val="000000" w:themeColor="text1"/>
          <w:sz w:val="14"/>
        </w:rPr>
        <w:t xml:space="preserve"> (see Baynton 33). </w:t>
      </w:r>
      <w:r w:rsidRPr="00644C3B">
        <w:rPr>
          <w:rFonts w:eastAsia="Calibri" w:cs="Times New Roman"/>
          <w:b/>
          <w:iCs/>
          <w:color w:val="000000" w:themeColor="text1"/>
          <w:u w:val="single"/>
        </w:rPr>
        <w:t xml:space="preserve">Moreover, </w:t>
      </w:r>
      <w:r w:rsidRPr="00644C3B">
        <w:rPr>
          <w:rFonts w:eastAsia="Calibri" w:cs="Times New Roman"/>
          <w:b/>
          <w:iCs/>
          <w:color w:val="000000" w:themeColor="text1"/>
          <w:highlight w:val="green"/>
          <w:u w:val="single"/>
        </w:rPr>
        <w:t>disability remains today</w:t>
      </w:r>
      <w:r w:rsidRPr="00644C3B">
        <w:rPr>
          <w:rFonts w:eastAsia="Calibri" w:cs="Times New Roman"/>
          <w:b/>
          <w:iCs/>
          <w:color w:val="000000" w:themeColor="text1"/>
          <w:u w:val="single"/>
        </w:rPr>
        <w:t xml:space="preserve">, Baynton explains, </w:t>
      </w:r>
      <w:r w:rsidRPr="00644C3B">
        <w:rPr>
          <w:rFonts w:eastAsia="Calibri" w:cs="Times New Roman"/>
          <w:b/>
          <w:iCs/>
          <w:color w:val="000000" w:themeColor="text1"/>
          <w:highlight w:val="green"/>
          <w:u w:val="single"/>
        </w:rPr>
        <w:t>an acceptable reason for unequal treatment</w:t>
      </w:r>
      <w:r w:rsidRPr="00644C3B">
        <w:rPr>
          <w:rFonts w:eastAsia="Calibri" w:cs="Times New Roman"/>
          <w:b/>
          <w:iCs/>
          <w:color w:val="000000" w:themeColor="text1"/>
          <w:u w:val="single"/>
        </w:rPr>
        <w:t xml:space="preserve">, even as </w:t>
      </w:r>
      <w:r w:rsidRPr="00644C3B">
        <w:rPr>
          <w:rFonts w:eastAsia="Calibri" w:cs="Times New Roman"/>
          <w:b/>
          <w:iCs/>
          <w:color w:val="000000" w:themeColor="text1"/>
          <w:highlight w:val="green"/>
          <w:u w:val="single"/>
        </w:rPr>
        <w:t>other justifications</w:t>
      </w:r>
      <w:r w:rsidRPr="00644C3B">
        <w:rPr>
          <w:rFonts w:eastAsia="Calibri" w:cs="Times New Roman"/>
          <w:b/>
          <w:iCs/>
          <w:color w:val="000000" w:themeColor="text1"/>
          <w:u w:val="single"/>
        </w:rPr>
        <w:t xml:space="preserve"> for discrimination, based on race, ethnicity, sex, and gender, </w:t>
      </w:r>
      <w:r w:rsidRPr="00644C3B">
        <w:rPr>
          <w:rFonts w:eastAsia="Calibri" w:cs="Times New Roman"/>
          <w:b/>
          <w:iCs/>
          <w:color w:val="000000" w:themeColor="text1"/>
          <w:highlight w:val="green"/>
          <w:u w:val="single"/>
        </w:rPr>
        <w:t>have begun to fall away</w:t>
      </w:r>
      <w:r w:rsidRPr="00644C3B">
        <w:rPr>
          <w:rFonts w:eastAsia="Calibri" w:cs="Times New Roman"/>
          <w:b/>
          <w:iCs/>
          <w:color w:val="000000" w:themeColor="text1"/>
          <w:u w:val="single"/>
        </w:rPr>
        <w:t xml:space="preserve">. It is </w:t>
      </w:r>
      <w:r w:rsidRPr="00644C3B">
        <w:rPr>
          <w:rFonts w:eastAsia="Calibri" w:cs="Times New Roman"/>
          <w:b/>
          <w:iCs/>
          <w:color w:val="000000" w:themeColor="text1"/>
          <w:highlight w:val="green"/>
          <w:u w:val="single"/>
        </w:rPr>
        <w:t>no longer</w:t>
      </w:r>
      <w:r w:rsidRPr="00644C3B">
        <w:rPr>
          <w:rFonts w:eastAsia="Calibri" w:cs="Times New Roman"/>
          <w:b/>
          <w:iCs/>
          <w:color w:val="000000" w:themeColor="text1"/>
          <w:u w:val="single"/>
        </w:rPr>
        <w:t xml:space="preserve"> considered permissible </w:t>
      </w:r>
      <w:r w:rsidRPr="00644C3B">
        <w:rPr>
          <w:rFonts w:eastAsia="Calibri" w:cs="Times New Roman"/>
          <w:b/>
          <w:iCs/>
          <w:color w:val="000000" w:themeColor="text1"/>
          <w:highlight w:val="green"/>
          <w:u w:val="single"/>
        </w:rPr>
        <w:t>to treat</w:t>
      </w:r>
      <w:r w:rsidRPr="00644C3B">
        <w:rPr>
          <w:rFonts w:eastAsia="Calibri" w:cs="Times New Roman"/>
          <w:b/>
          <w:iCs/>
          <w:color w:val="000000" w:themeColor="text1"/>
          <w:u w:val="single"/>
        </w:rPr>
        <w:t xml:space="preserve"> minority people </w:t>
      </w:r>
      <w:r w:rsidRPr="00644C3B">
        <w:rPr>
          <w:rFonts w:eastAsia="Calibri" w:cs="Times New Roman"/>
          <w:b/>
          <w:iCs/>
          <w:color w:val="000000" w:themeColor="text1"/>
          <w:highlight w:val="green"/>
          <w:u w:val="single"/>
        </w:rPr>
        <w:t>as inferior</w:t>
      </w:r>
      <w:r w:rsidRPr="00644C3B">
        <w:rPr>
          <w:rFonts w:eastAsia="Calibri" w:cs="Times New Roman"/>
          <w:b/>
          <w:iCs/>
          <w:color w:val="000000" w:themeColor="text1"/>
          <w:u w:val="single"/>
        </w:rPr>
        <w:t xml:space="preserve"> citizens, although it happens all the time, </w:t>
      </w:r>
      <w:r w:rsidRPr="00644C3B">
        <w:rPr>
          <w:rFonts w:eastAsia="Calibri" w:cs="Times New Roman"/>
          <w:b/>
          <w:iCs/>
          <w:color w:val="000000" w:themeColor="text1"/>
          <w:highlight w:val="green"/>
          <w:u w:val="single"/>
        </w:rPr>
        <w:t>unless</w:t>
      </w:r>
      <w:r w:rsidRPr="00644C3B">
        <w:rPr>
          <w:rFonts w:eastAsia="Calibri" w:cs="Times New Roman"/>
          <w:b/>
          <w:iCs/>
          <w:color w:val="000000" w:themeColor="text1"/>
          <w:u w:val="single"/>
        </w:rPr>
        <w:t xml:space="preserve"> that inferiority is </w:t>
      </w:r>
      <w:r w:rsidRPr="00644C3B">
        <w:rPr>
          <w:rFonts w:eastAsia="Calibri" w:cs="Times New Roman"/>
          <w:b/>
          <w:iCs/>
          <w:color w:val="000000" w:themeColor="text1"/>
          <w:highlight w:val="green"/>
          <w:u w:val="single"/>
        </w:rPr>
        <w:t>tied to disability</w:t>
      </w:r>
      <w:r w:rsidRPr="00644C3B">
        <w:rPr>
          <w:rFonts w:eastAsia="Calibri" w:cs="Times New Roman"/>
          <w:b/>
          <w:iCs/>
          <w:color w:val="000000" w:themeColor="text1"/>
          <w:u w:val="single"/>
        </w:rPr>
        <w:t>.</w:t>
      </w:r>
      <w:r w:rsidRPr="00644C3B">
        <w:rPr>
          <w:rFonts w:eastAsia="Calibri" w:cs="Times New Roman"/>
          <w:color w:val="000000" w:themeColor="text1"/>
          <w:sz w:val="14"/>
        </w:rPr>
        <w:t xml:space="preserve"> As long as minority identities are thought disabled, </w:t>
      </w:r>
      <w:r w:rsidRPr="00644C3B">
        <w:rPr>
          <w:rFonts w:eastAsia="Calibri" w:cs="Times New Roman"/>
          <w:b/>
          <w:iCs/>
          <w:color w:val="000000" w:themeColor="text1"/>
          <w:u w:val="single"/>
        </w:rPr>
        <w:t xml:space="preserve">there is little hope for the political and social equality of either persons with these identities or disabled people, for </w:t>
      </w:r>
      <w:r w:rsidRPr="00644C3B">
        <w:rPr>
          <w:rFonts w:eastAsia="Calibri" w:cs="Times New Roman"/>
          <w:b/>
          <w:iCs/>
          <w:color w:val="000000" w:themeColor="text1"/>
          <w:highlight w:val="green"/>
          <w:u w:val="single"/>
        </w:rPr>
        <w:t>there will always</w:t>
      </w:r>
      <w:r w:rsidRPr="00644C3B">
        <w:rPr>
          <w:rFonts w:eastAsia="Calibri" w:cs="Times New Roman"/>
          <w:b/>
          <w:iCs/>
          <w:color w:val="000000" w:themeColor="text1"/>
          <w:u w:val="single"/>
        </w:rPr>
        <w:t xml:space="preserve"> </w:t>
      </w:r>
      <w:r w:rsidRPr="00644C3B">
        <w:rPr>
          <w:rFonts w:eastAsia="Calibri" w:cs="Times New Roman"/>
          <w:b/>
          <w:iCs/>
          <w:color w:val="000000" w:themeColor="text1"/>
          <w:highlight w:val="green"/>
          <w:u w:val="single"/>
        </w:rPr>
        <w:t>be one last justification for inferior treatment</w:t>
      </w:r>
      <w:r w:rsidRPr="00644C3B">
        <w:rPr>
          <w:rFonts w:eastAsia="Calibri" w:cs="Times New Roman"/>
          <w:b/>
          <w:iCs/>
          <w:color w:val="000000" w:themeColor="text1"/>
          <w:u w:val="single"/>
        </w:rPr>
        <w:t>.</w:t>
      </w:r>
      <w:r w:rsidRPr="00644C3B">
        <w:rPr>
          <w:rFonts w:eastAsia="Calibri" w:cs="Times New Roman"/>
          <w:color w:val="000000" w:themeColor="text1"/>
          <w:sz w:val="14"/>
        </w:rPr>
        <w:t xml:space="preserve"> There will always be the possibility of proving the inferiority of any given human being at any given moment as long as </w:t>
      </w:r>
      <w:r w:rsidRPr="00644C3B">
        <w:rPr>
          <w:rFonts w:eastAsia="Calibri" w:cs="Times New Roman"/>
          <w:b/>
          <w:iCs/>
          <w:color w:val="000000" w:themeColor="text1"/>
          <w:u w:val="single"/>
        </w:rPr>
        <w:t xml:space="preserve">inferiority is </w:t>
      </w:r>
      <w:r w:rsidRPr="00644C3B">
        <w:rPr>
          <w:rFonts w:eastAsia="Calibri" w:cs="Times New Roman"/>
          <w:b/>
          <w:iCs/>
          <w:color w:val="000000" w:themeColor="text1"/>
          <w:highlight w:val="green"/>
          <w:u w:val="single"/>
        </w:rPr>
        <w:t>tied to physical and mental difference</w:t>
      </w:r>
      <w:r w:rsidRPr="00644C3B">
        <w:rPr>
          <w:rFonts w:eastAsia="Calibri" w:cs="Times New Roman"/>
          <w:b/>
          <w:iCs/>
          <w:color w:val="000000" w:themeColor="text1"/>
          <w:u w:val="single"/>
        </w:rPr>
        <w:t>. Moreover, that pain in itself leads to inferior identities, ones given to greater self-recrimination or frequent victimizing of others, relies on a fallacious psychological scenario prejudiced inherently against disability</w:t>
      </w:r>
      <w:r w:rsidRPr="00644C3B">
        <w:rPr>
          <w:rFonts w:eastAsia="Calibri" w:cs="Times New Roman"/>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644C3B">
        <w:rPr>
          <w:rFonts w:eastAsia="Calibri" w:cs="Times New Roman"/>
          <w:color w:val="000000" w:themeColor="text1"/>
          <w:sz w:val="14"/>
        </w:rPr>
        <w:t>and,</w:t>
      </w:r>
      <w:proofErr w:type="gramEnd"/>
      <w:r w:rsidRPr="00644C3B">
        <w:rPr>
          <w:rFonts w:eastAsia="Calibri" w:cs="Times New Roman"/>
          <w:color w:val="000000" w:themeColor="text1"/>
          <w:sz w:val="14"/>
        </w:rPr>
        <w:t xml:space="preserve"> second, it names pain, opposed to all other causes, as transformative of individuals, compelling them to withdraw into selfish, narcissistic, and anti-social behavior. </w:t>
      </w:r>
      <w:r w:rsidRPr="00644C3B">
        <w:rPr>
          <w:rFonts w:eastAsia="Calibri" w:cs="Times New Roman"/>
          <w:b/>
          <w:iCs/>
          <w:color w:val="000000" w:themeColor="text1"/>
          <w:u w:val="single"/>
        </w:rPr>
        <w:t xml:space="preserve">Any attempt to sketch a political theory, especially of minority identity, based on this misleading psychology will produce the same predictable and deplorable results. </w:t>
      </w:r>
    </w:p>
    <w:p w14:paraId="0A5F107B" w14:textId="77777777" w:rsidR="00644C3B" w:rsidRPr="00644C3B" w:rsidRDefault="00644C3B" w:rsidP="00644C3B">
      <w:pPr>
        <w:keepNext/>
        <w:keepLines/>
        <w:spacing w:before="40" w:after="0" w:line="256" w:lineRule="auto"/>
        <w:outlineLvl w:val="3"/>
        <w:rPr>
          <w:rFonts w:eastAsia="Times New Roman" w:cs="Calibri"/>
          <w:b/>
          <w:iCs/>
          <w:sz w:val="26"/>
        </w:rPr>
      </w:pPr>
      <w:r w:rsidRPr="00644C3B">
        <w:rPr>
          <w:rFonts w:eastAsia="Times New Roman" w:cs="Calibri"/>
          <w:b/>
          <w:iCs/>
          <w:sz w:val="26"/>
        </w:rPr>
        <w:t>Disability is abject to modernity through emotional disgust and subject to psychogenesis and an irrational violence – through these processes, the fundamental antagonism is sustained and upheld by civil society.</w:t>
      </w:r>
    </w:p>
    <w:p w14:paraId="7C07E831" w14:textId="77777777" w:rsidR="00644C3B" w:rsidRPr="00644C3B" w:rsidRDefault="00644C3B" w:rsidP="00644C3B">
      <w:pPr>
        <w:spacing w:after="0" w:line="240" w:lineRule="auto"/>
        <w:rPr>
          <w:rFonts w:eastAsia="Times New Roman" w:cs="Times New Roman"/>
          <w:color w:val="000000" w:themeColor="text1"/>
          <w:sz w:val="24"/>
          <w:lang w:eastAsia="zh-CN"/>
        </w:rPr>
      </w:pPr>
      <w:r w:rsidRPr="00644C3B">
        <w:rPr>
          <w:rFonts w:eastAsia="Calibri" w:cs="Times New Roman"/>
          <w:b/>
          <w:bCs/>
          <w:color w:val="000000" w:themeColor="text1"/>
          <w:szCs w:val="26"/>
        </w:rPr>
        <w:t xml:space="preserve">Hughes 12 </w:t>
      </w:r>
      <w:r w:rsidRPr="00644C3B">
        <w:rPr>
          <w:rFonts w:eastAsia="Calibri" w:cs="Times New Roman"/>
          <w:color w:val="000000" w:themeColor="text1"/>
          <w:sz w:val="16"/>
          <w:szCs w:val="16"/>
        </w:rPr>
        <w:t xml:space="preserve">Bill (2012): Disability and Social Theory | </w:t>
      </w:r>
      <w:proofErr w:type="spellStart"/>
      <w:r w:rsidRPr="00644C3B">
        <w:rPr>
          <w:rFonts w:eastAsia="Calibri" w:cs="Times New Roman"/>
          <w:color w:val="000000" w:themeColor="text1"/>
          <w:sz w:val="16"/>
          <w:szCs w:val="16"/>
        </w:rPr>
        <w:t>Civilising</w:t>
      </w:r>
      <w:proofErr w:type="spellEnd"/>
      <w:r w:rsidRPr="00644C3B">
        <w:rPr>
          <w:rFonts w:eastAsia="Calibri" w:cs="Times New Roman"/>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sidRPr="00644C3B">
        <w:rPr>
          <w:rFonts w:eastAsia="Calibri" w:cs="Times New Roman"/>
          <w:color w:val="000000" w:themeColor="text1"/>
          <w:sz w:val="16"/>
          <w:szCs w:val="16"/>
        </w:rPr>
        <w:t>thirty five year</w:t>
      </w:r>
      <w:proofErr w:type="gramEnd"/>
      <w:r w:rsidRPr="00644C3B">
        <w:rPr>
          <w:rFonts w:eastAsia="Calibri" w:cs="Times New Roman"/>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sidRPr="00644C3B">
        <w:rPr>
          <w:rFonts w:eastAsia="Calibri" w:cs="Times New Roman"/>
          <w:color w:val="000000" w:themeColor="text1"/>
          <w:sz w:val="16"/>
          <w:szCs w:val="16"/>
          <w:lang w:eastAsia="zh-CN"/>
        </w:rPr>
        <w:t>10.1057/9781137023001_2</w:t>
      </w:r>
      <w:r w:rsidRPr="00644C3B">
        <w:rPr>
          <w:rFonts w:eastAsia="Calibri" w:cs="Times New Roman"/>
          <w:color w:val="000000" w:themeColor="text1"/>
          <w:sz w:val="16"/>
          <w:szCs w:val="16"/>
        </w:rPr>
        <w:t xml:space="preserve"> SJCP//JG</w:t>
      </w:r>
    </w:p>
    <w:p w14:paraId="543B990F" w14:textId="51A5525E" w:rsidR="00644C3B" w:rsidRPr="00644C3B" w:rsidRDefault="00644C3B" w:rsidP="00644C3B">
      <w:pPr>
        <w:spacing w:line="256" w:lineRule="auto"/>
        <w:rPr>
          <w:rFonts w:eastAsia="Calibri" w:cs="Times New Roman"/>
          <w:b/>
          <w:iCs/>
          <w:color w:val="000000" w:themeColor="text1"/>
          <w:u w:val="single"/>
        </w:rPr>
      </w:pPr>
      <w:r w:rsidRPr="00644C3B">
        <w:rPr>
          <w:rFonts w:eastAsia="Calibri" w:cs="Times New Roman"/>
          <w:color w:val="000000" w:themeColor="text1"/>
          <w:sz w:val="14"/>
        </w:rPr>
        <w:t xml:space="preserve">Disability and the </w:t>
      </w:r>
      <w:proofErr w:type="spellStart"/>
      <w:r w:rsidRPr="00644C3B">
        <w:rPr>
          <w:rFonts w:eastAsia="Calibri" w:cs="Times New Roman"/>
          <w:color w:val="000000" w:themeColor="text1"/>
          <w:sz w:val="14"/>
        </w:rPr>
        <w:t>civilising</w:t>
      </w:r>
      <w:proofErr w:type="spellEnd"/>
      <w:r w:rsidRPr="00644C3B">
        <w:rPr>
          <w:rFonts w:eastAsia="Calibri" w:cs="Times New Roman"/>
          <w:color w:val="000000" w:themeColor="text1"/>
          <w:sz w:val="14"/>
        </w:rPr>
        <w:t xml:space="preserve">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sidRPr="00644C3B">
        <w:rPr>
          <w:rFonts w:eastAsia="Calibri" w:cs="Times New Roman"/>
          <w:color w:val="000000" w:themeColor="text1"/>
          <w:sz w:val="14"/>
        </w:rPr>
        <w:t>long established</w:t>
      </w:r>
      <w:proofErr w:type="gramEnd"/>
      <w:r w:rsidRPr="00644C3B">
        <w:rPr>
          <w:rFonts w:eastAsia="Calibri" w:cs="Times New Roman"/>
          <w:color w:val="000000" w:themeColor="text1"/>
          <w:sz w:val="14"/>
        </w:rPr>
        <w:t xml:space="preserve"> courtly tradition, a cultural process marked by the march of ‘</w:t>
      </w:r>
      <w:proofErr w:type="spellStart"/>
      <w:r w:rsidRPr="00644C3B">
        <w:rPr>
          <w:rFonts w:eastAsia="Calibri" w:cs="Times New Roman"/>
          <w:color w:val="000000" w:themeColor="text1"/>
          <w:sz w:val="14"/>
        </w:rPr>
        <w:t>civilisation</w:t>
      </w:r>
      <w:proofErr w:type="spellEnd"/>
      <w:r w:rsidRPr="00644C3B">
        <w:rPr>
          <w:rFonts w:eastAsia="Calibri" w:cs="Times New Roman"/>
          <w:color w:val="000000" w:themeColor="text1"/>
          <w:sz w:val="14"/>
        </w:rPr>
        <w:t xml:space="preserve">’ introduces new manners and technologies that slowly re-adjust Western self- consciousness, making anew, simultaneously, its personality, its emotional values and its </w:t>
      </w:r>
      <w:proofErr w:type="spellStart"/>
      <w:r w:rsidRPr="00644C3B">
        <w:rPr>
          <w:rFonts w:eastAsia="Calibri" w:cs="Times New Roman"/>
          <w:color w:val="000000" w:themeColor="text1"/>
          <w:sz w:val="14"/>
        </w:rPr>
        <w:t>organisational</w:t>
      </w:r>
      <w:proofErr w:type="spellEnd"/>
      <w:r w:rsidRPr="00644C3B">
        <w:rPr>
          <w:rFonts w:eastAsia="Calibri" w:cs="Times New Roman"/>
          <w:color w:val="000000" w:themeColor="text1"/>
          <w:sz w:val="14"/>
        </w:rPr>
        <w:t xml:space="preserve"> structures (Elias, 2000). Yet the refinement of morals and manners that marks the </w:t>
      </w:r>
      <w:proofErr w:type="spellStart"/>
      <w:r w:rsidRPr="00644C3B">
        <w:rPr>
          <w:rFonts w:eastAsia="Calibri" w:cs="Times New Roman"/>
          <w:color w:val="000000" w:themeColor="text1"/>
          <w:sz w:val="14"/>
        </w:rPr>
        <w:t>civilising</w:t>
      </w:r>
      <w:proofErr w:type="spellEnd"/>
      <w:r w:rsidRPr="00644C3B">
        <w:rPr>
          <w:rFonts w:eastAsia="Calibri" w:cs="Times New Roman"/>
          <w:color w:val="000000" w:themeColor="text1"/>
          <w:sz w:val="14"/>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644C3B">
        <w:rPr>
          <w:rFonts w:eastAsia="Calibri" w:cs="Times New Roman"/>
          <w:b/>
          <w:iCs/>
          <w:color w:val="000000" w:themeColor="text1"/>
          <w:u w:val="single"/>
        </w:rPr>
        <w:t xml:space="preserve">In </w:t>
      </w:r>
      <w:proofErr w:type="spellStart"/>
      <w:r w:rsidRPr="00644C3B">
        <w:rPr>
          <w:rFonts w:eastAsia="Calibri" w:cs="Times New Roman"/>
          <w:b/>
          <w:iCs/>
          <w:color w:val="000000" w:themeColor="text1"/>
          <w:u w:val="single"/>
        </w:rPr>
        <w:t>civilising</w:t>
      </w:r>
      <w:proofErr w:type="spellEnd"/>
      <w:r w:rsidRPr="00644C3B">
        <w:rPr>
          <w:rFonts w:eastAsia="Calibri" w:cs="Times New Roman"/>
          <w:b/>
          <w:iCs/>
          <w:color w:val="000000" w:themeColor="text1"/>
          <w:u w:val="single"/>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w:t>
      </w:r>
      <w:proofErr w:type="spellStart"/>
      <w:r w:rsidRPr="00644C3B">
        <w:rPr>
          <w:rFonts w:eastAsia="Calibri" w:cs="Times New Roman"/>
          <w:b/>
          <w:iCs/>
          <w:color w:val="000000" w:themeColor="text1"/>
          <w:u w:val="single"/>
        </w:rPr>
        <w:t>civilising</w:t>
      </w:r>
      <w:proofErr w:type="spellEnd"/>
      <w:r w:rsidRPr="00644C3B">
        <w:rPr>
          <w:rFonts w:eastAsia="Calibri" w:cs="Times New Roman"/>
          <w:b/>
          <w:iCs/>
          <w:color w:val="000000" w:themeColor="text1"/>
          <w:u w:val="single"/>
        </w:rPr>
        <w:t xml:space="preserve"> modernity plods along, it creates a new model of ‘cultural’ citizenship and, simultaneously, a framework for conduct that clarifies those who are eligible to embrace this cherished status.</w:t>
      </w:r>
      <w:r w:rsidRPr="00644C3B">
        <w:rPr>
          <w:rFonts w:eastAsia="Calibri" w:cs="Times New Roman"/>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w:t>
      </w:r>
      <w:proofErr w:type="spellStart"/>
      <w:r w:rsidRPr="00644C3B">
        <w:rPr>
          <w:rFonts w:eastAsia="Calibri" w:cs="Times New Roman"/>
          <w:color w:val="000000" w:themeColor="text1"/>
          <w:sz w:val="14"/>
        </w:rPr>
        <w:t>behaviour</w:t>
      </w:r>
      <w:proofErr w:type="spellEnd"/>
      <w:r w:rsidRPr="00644C3B">
        <w:rPr>
          <w:rFonts w:eastAsia="Calibri" w:cs="Times New Roman"/>
          <w:color w:val="000000" w:themeColor="text1"/>
          <w:sz w:val="14"/>
        </w:rPr>
        <w:t xml:space="preserve">. </w:t>
      </w:r>
      <w:r w:rsidRPr="00644C3B">
        <w:rPr>
          <w:rFonts w:eastAsia="Calibri" w:cs="Times New Roman"/>
          <w:b/>
          <w:iCs/>
          <w:color w:val="000000" w:themeColor="text1"/>
          <w:u w:val="single"/>
        </w:rPr>
        <w:t xml:space="preserve">Contempt and reserve </w:t>
      </w:r>
      <w:proofErr w:type="gramStart"/>
      <w:r w:rsidRPr="00644C3B">
        <w:rPr>
          <w:rFonts w:eastAsia="Calibri" w:cs="Times New Roman"/>
          <w:b/>
          <w:iCs/>
          <w:color w:val="000000" w:themeColor="text1"/>
          <w:u w:val="single"/>
        </w:rPr>
        <w:t>is</w:t>
      </w:r>
      <w:proofErr w:type="gramEnd"/>
      <w:r w:rsidRPr="00644C3B">
        <w:rPr>
          <w:rFonts w:eastAsia="Calibri" w:cs="Times New Roman"/>
          <w:b/>
          <w:iCs/>
          <w:color w:val="000000" w:themeColor="text1"/>
          <w:u w:val="single"/>
        </w:rPr>
        <w:t xml:space="preserve"> directed towards those who do not appear to represent the embodiment of the </w:t>
      </w:r>
      <w:proofErr w:type="spellStart"/>
      <w:r w:rsidRPr="00644C3B">
        <w:rPr>
          <w:rFonts w:eastAsia="Calibri" w:cs="Times New Roman"/>
          <w:b/>
          <w:iCs/>
          <w:color w:val="000000" w:themeColor="text1"/>
          <w:u w:val="single"/>
        </w:rPr>
        <w:t>civilised</w:t>
      </w:r>
      <w:proofErr w:type="spellEnd"/>
      <w:r w:rsidRPr="00644C3B">
        <w:rPr>
          <w:rFonts w:eastAsia="Calibri" w:cs="Times New Roman"/>
          <w:b/>
          <w:iCs/>
          <w:color w:val="000000" w:themeColor="text1"/>
          <w:u w:val="single"/>
        </w:rPr>
        <w:t xml:space="preserve"> citizen. The unfit </w:t>
      </w:r>
      <w:proofErr w:type="gramStart"/>
      <w:r w:rsidRPr="00644C3B">
        <w:rPr>
          <w:rFonts w:eastAsia="Calibri" w:cs="Times New Roman"/>
          <w:b/>
          <w:iCs/>
          <w:color w:val="000000" w:themeColor="text1"/>
          <w:u w:val="single"/>
        </w:rPr>
        <w:t>fail</w:t>
      </w:r>
      <w:proofErr w:type="gramEnd"/>
      <w:r w:rsidRPr="00644C3B">
        <w:rPr>
          <w:rFonts w:eastAsia="Calibri" w:cs="Times New Roman"/>
          <w:b/>
          <w:iCs/>
          <w:color w:val="000000" w:themeColor="text1"/>
          <w:u w:val="single"/>
        </w:rPr>
        <w:t xml:space="preserve"> the test of fitness for citizenship. Disabled people fail it every day, in the </w:t>
      </w:r>
      <w:proofErr w:type="spellStart"/>
      <w:r w:rsidRPr="00644C3B">
        <w:rPr>
          <w:rFonts w:eastAsia="Calibri" w:cs="Times New Roman"/>
          <w:b/>
          <w:iCs/>
          <w:color w:val="000000" w:themeColor="text1"/>
          <w:u w:val="single"/>
        </w:rPr>
        <w:t>moralised</w:t>
      </w:r>
      <w:proofErr w:type="spellEnd"/>
      <w:r w:rsidRPr="00644C3B">
        <w:rPr>
          <w:rFonts w:eastAsia="Calibri" w:cs="Times New Roman"/>
          <w:b/>
          <w:iCs/>
          <w:color w:val="000000" w:themeColor="text1"/>
          <w:u w:val="single"/>
        </w:rPr>
        <w:t xml:space="preserve"> environment where judgement of conduct takes place.</w:t>
      </w:r>
      <w:r w:rsidRPr="00644C3B">
        <w:rPr>
          <w:rFonts w:eastAsia="Calibri" w:cs="Times New Roman"/>
          <w:color w:val="000000" w:themeColor="text1"/>
          <w:sz w:val="14"/>
        </w:rPr>
        <w:t xml:space="preserve"> Elias (2000: 159) notes that ‘</w:t>
      </w:r>
      <w:r w:rsidRPr="00644C3B">
        <w:rPr>
          <w:rFonts w:eastAsia="Calibri" w:cs="Times New Roman"/>
          <w:b/>
          <w:iCs/>
          <w:color w:val="000000" w:themeColor="text1"/>
          <w:highlight w:val="green"/>
          <w:u w:val="single"/>
        </w:rPr>
        <w:t xml:space="preserve">The trend of the </w:t>
      </w:r>
      <w:proofErr w:type="spellStart"/>
      <w:r w:rsidRPr="00644C3B">
        <w:rPr>
          <w:rFonts w:eastAsia="Calibri" w:cs="Times New Roman"/>
          <w:b/>
          <w:iCs/>
          <w:color w:val="000000" w:themeColor="text1"/>
          <w:highlight w:val="green"/>
          <w:u w:val="single"/>
        </w:rPr>
        <w:t>civilising</w:t>
      </w:r>
      <w:proofErr w:type="spellEnd"/>
      <w:r w:rsidRPr="00644C3B">
        <w:rPr>
          <w:rFonts w:eastAsia="Calibri" w:cs="Times New Roman"/>
          <w:b/>
          <w:iCs/>
          <w:color w:val="000000" w:themeColor="text1"/>
          <w:highlight w:val="green"/>
          <w:u w:val="single"/>
        </w:rPr>
        <w:t xml:space="preserve"> movement </w:t>
      </w:r>
      <w:r w:rsidRPr="00644C3B">
        <w:rPr>
          <w:rFonts w:eastAsia="Calibri" w:cs="Times New Roman"/>
          <w:b/>
          <w:iCs/>
          <w:color w:val="000000" w:themeColor="text1"/>
          <w:u w:val="single"/>
        </w:rPr>
        <w:t xml:space="preserve">towards the stronger and stronger and </w:t>
      </w:r>
      <w:r w:rsidRPr="00644C3B">
        <w:rPr>
          <w:rFonts w:eastAsia="Calibri" w:cs="Times New Roman"/>
          <w:b/>
          <w:iCs/>
          <w:color w:val="000000" w:themeColor="text1"/>
          <w:highlight w:val="green"/>
          <w:u w:val="single"/>
        </w:rPr>
        <w:t>more complete</w:t>
      </w:r>
      <w:r w:rsidRPr="00644C3B">
        <w:rPr>
          <w:rFonts w:eastAsia="Calibri" w:cs="Times New Roman"/>
          <w:b/>
          <w:iCs/>
          <w:color w:val="000000" w:themeColor="text1"/>
          <w:u w:val="single"/>
        </w:rPr>
        <w:t xml:space="preserve"> “</w:t>
      </w:r>
      <w:proofErr w:type="spellStart"/>
      <w:r w:rsidRPr="00644C3B">
        <w:rPr>
          <w:rFonts w:eastAsia="Calibri" w:cs="Times New Roman"/>
          <w:b/>
          <w:iCs/>
          <w:color w:val="000000" w:themeColor="text1"/>
          <w:u w:val="single"/>
        </w:rPr>
        <w:t>intimization</w:t>
      </w:r>
      <w:proofErr w:type="spellEnd"/>
      <w:r w:rsidRPr="00644C3B">
        <w:rPr>
          <w:rFonts w:eastAsia="Calibri" w:cs="Times New Roman"/>
          <w:b/>
          <w:iCs/>
          <w:color w:val="000000" w:themeColor="text1"/>
          <w:u w:val="single"/>
        </w:rPr>
        <w:t xml:space="preserve">” of all </w:t>
      </w:r>
      <w:r w:rsidRPr="00644C3B">
        <w:rPr>
          <w:rFonts w:eastAsia="Calibri" w:cs="Times New Roman"/>
          <w:b/>
          <w:iCs/>
          <w:color w:val="000000" w:themeColor="text1"/>
          <w:highlight w:val="green"/>
          <w:u w:val="single"/>
        </w:rPr>
        <w:t>bodily functions</w:t>
      </w:r>
      <w:r w:rsidRPr="00644C3B">
        <w:rPr>
          <w:rFonts w:eastAsia="Calibri" w:cs="Times New Roman"/>
          <w:b/>
          <w:iCs/>
          <w:color w:val="000000" w:themeColor="text1"/>
          <w:u w:val="single"/>
        </w:rPr>
        <w:t xml:space="preserve">, towards their enclosure in particular enclaves, to put them “behind closed doors”, has diverse consequences’. However, what these </w:t>
      </w:r>
      <w:r w:rsidRPr="00644C3B">
        <w:rPr>
          <w:rFonts w:eastAsia="Calibri" w:cs="Times New Roman"/>
          <w:b/>
          <w:iCs/>
          <w:color w:val="000000" w:themeColor="text1"/>
          <w:highlight w:val="green"/>
          <w:u w:val="single"/>
        </w:rPr>
        <w:t>consequences</w:t>
      </w:r>
      <w:r w:rsidRPr="00644C3B">
        <w:rPr>
          <w:rFonts w:eastAsia="Calibri" w:cs="Times New Roman"/>
          <w:b/>
          <w:iCs/>
          <w:color w:val="000000" w:themeColor="text1"/>
          <w:u w:val="single"/>
        </w:rPr>
        <w:t xml:space="preserve"> might be </w:t>
      </w:r>
      <w:r w:rsidRPr="00644C3B">
        <w:rPr>
          <w:rFonts w:eastAsia="Calibri" w:cs="Times New Roman"/>
          <w:b/>
          <w:iCs/>
          <w:color w:val="000000" w:themeColor="text1"/>
          <w:highlight w:val="green"/>
          <w:u w:val="single"/>
        </w:rPr>
        <w:t>for disabled people</w:t>
      </w:r>
      <w:r w:rsidRPr="00644C3B">
        <w:rPr>
          <w:rFonts w:eastAsia="Calibri" w:cs="Times New Roman"/>
          <w:b/>
          <w:iCs/>
          <w:color w:val="000000" w:themeColor="text1"/>
          <w:u w:val="single"/>
        </w:rPr>
        <w:t xml:space="preserve"> remains a mystery. Although Elias </w:t>
      </w:r>
      <w:proofErr w:type="spellStart"/>
      <w:r w:rsidRPr="00644C3B">
        <w:rPr>
          <w:rFonts w:eastAsia="Calibri" w:cs="Times New Roman"/>
          <w:b/>
          <w:iCs/>
          <w:color w:val="000000" w:themeColor="text1"/>
          <w:u w:val="single"/>
        </w:rPr>
        <w:t>recognises</w:t>
      </w:r>
      <w:proofErr w:type="spellEnd"/>
      <w:r w:rsidRPr="00644C3B">
        <w:rPr>
          <w:rFonts w:eastAsia="Calibri" w:cs="Times New Roman"/>
          <w:b/>
          <w:iCs/>
          <w:color w:val="000000" w:themeColor="text1"/>
          <w:u w:val="single"/>
        </w:rPr>
        <w:t xml:space="preserve"> that the </w:t>
      </w:r>
      <w:proofErr w:type="spellStart"/>
      <w:r w:rsidRPr="00644C3B">
        <w:rPr>
          <w:rFonts w:eastAsia="Calibri" w:cs="Times New Roman"/>
          <w:b/>
          <w:iCs/>
          <w:color w:val="000000" w:themeColor="text1"/>
          <w:u w:val="single"/>
        </w:rPr>
        <w:t>civilising</w:t>
      </w:r>
      <w:proofErr w:type="spellEnd"/>
      <w:r w:rsidRPr="00644C3B">
        <w:rPr>
          <w:rFonts w:eastAsia="Calibri" w:cs="Times New Roman"/>
          <w:b/>
          <w:iCs/>
          <w:color w:val="000000" w:themeColor="text1"/>
          <w:u w:val="single"/>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644C3B">
        <w:rPr>
          <w:rFonts w:eastAsia="Calibri" w:cs="Times New Roman"/>
          <w:b/>
          <w:iCs/>
          <w:color w:val="000000" w:themeColor="text1"/>
          <w:highlight w:val="green"/>
          <w:u w:val="single"/>
        </w:rPr>
        <w:t xml:space="preserve">disgust, </w:t>
      </w:r>
      <w:proofErr w:type="gramStart"/>
      <w:r w:rsidRPr="00644C3B">
        <w:rPr>
          <w:rFonts w:eastAsia="Calibri" w:cs="Times New Roman"/>
          <w:b/>
          <w:iCs/>
          <w:color w:val="000000" w:themeColor="text1"/>
          <w:highlight w:val="green"/>
          <w:u w:val="single"/>
        </w:rPr>
        <w:t>shame</w:t>
      </w:r>
      <w:proofErr w:type="gramEnd"/>
      <w:r w:rsidRPr="00644C3B">
        <w:rPr>
          <w:rFonts w:eastAsia="Calibri" w:cs="Times New Roman"/>
          <w:b/>
          <w:iCs/>
          <w:color w:val="000000" w:themeColor="text1"/>
          <w:highlight w:val="green"/>
          <w:u w:val="single"/>
        </w:rPr>
        <w:t xml:space="preserve"> and embarrassment</w:t>
      </w:r>
      <w:r w:rsidRPr="00644C3B">
        <w:rPr>
          <w:rFonts w:eastAsia="Calibri" w:cs="Times New Roman"/>
          <w:b/>
          <w:iCs/>
          <w:color w:val="000000" w:themeColor="text1"/>
          <w:u w:val="single"/>
        </w:rPr>
        <w:t>.</w:t>
      </w:r>
      <w:r w:rsidRPr="00644C3B">
        <w:rPr>
          <w:rFonts w:eastAsia="Calibri" w:cs="Times New Roman"/>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sidRPr="00644C3B">
        <w:rPr>
          <w:rFonts w:eastAsia="Calibri" w:cs="Times New Roman"/>
          <w:color w:val="000000" w:themeColor="text1"/>
          <w:sz w:val="14"/>
        </w:rPr>
        <w:t>life like</w:t>
      </w:r>
      <w:proofErr w:type="gramEnd"/>
      <w:r w:rsidRPr="00644C3B">
        <w:rPr>
          <w:rFonts w:eastAsia="Calibri" w:cs="Times New Roman"/>
          <w:color w:val="000000" w:themeColor="text1"/>
          <w:sz w:val="14"/>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sidRPr="00644C3B">
        <w:rPr>
          <w:rFonts w:eastAsia="Calibri" w:cs="Times New Roman"/>
          <w:color w:val="000000" w:themeColor="text1"/>
          <w:sz w:val="14"/>
        </w:rPr>
        <w:t>civilising</w:t>
      </w:r>
      <w:proofErr w:type="spellEnd"/>
      <w:r w:rsidRPr="00644C3B">
        <w:rPr>
          <w:rFonts w:eastAsia="Calibri" w:cs="Times New Roman"/>
          <w:color w:val="000000" w:themeColor="text1"/>
          <w:sz w:val="14"/>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sidRPr="00644C3B">
        <w:rPr>
          <w:rFonts w:eastAsia="Calibri" w:cs="Times New Roman"/>
          <w:color w:val="000000" w:themeColor="text1"/>
          <w:sz w:val="14"/>
        </w:rPr>
        <w:t>naturalised</w:t>
      </w:r>
      <w:proofErr w:type="spellEnd"/>
      <w:r w:rsidRPr="00644C3B">
        <w:rPr>
          <w:rFonts w:eastAsia="Calibri" w:cs="Times New Roman"/>
          <w:color w:val="000000" w:themeColor="text1"/>
          <w:sz w:val="14"/>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sidRPr="00644C3B">
        <w:rPr>
          <w:rFonts w:eastAsia="Calibri" w:cs="Times New Roman"/>
          <w:color w:val="000000" w:themeColor="text1"/>
          <w:sz w:val="14"/>
        </w:rPr>
        <w:t>civilised</w:t>
      </w:r>
      <w:proofErr w:type="spellEnd"/>
      <w:r w:rsidRPr="00644C3B">
        <w:rPr>
          <w:rFonts w:eastAsia="Calibri" w:cs="Times New Roman"/>
          <w:color w:val="000000" w:themeColor="text1"/>
          <w:sz w:val="14"/>
        </w:rPr>
        <w:t xml:space="preserve"> (yet as Elias points out, mythical and theoretically naive) world of homo </w:t>
      </w:r>
      <w:proofErr w:type="spellStart"/>
      <w:r w:rsidRPr="00644C3B">
        <w:rPr>
          <w:rFonts w:eastAsia="Calibri" w:cs="Times New Roman"/>
          <w:color w:val="000000" w:themeColor="text1"/>
          <w:sz w:val="14"/>
        </w:rPr>
        <w:t>clausus</w:t>
      </w:r>
      <w:proofErr w:type="spellEnd"/>
      <w:r w:rsidRPr="00644C3B">
        <w:rPr>
          <w:rFonts w:eastAsia="Calibri" w:cs="Times New Roman"/>
          <w:color w:val="000000" w:themeColor="text1"/>
          <w:sz w:val="14"/>
        </w:rPr>
        <w:t xml:space="preserve">. Crucial among these cultural practices was the nineteenth-century ‘freak show’ which is based on the ‘cardinal principle of </w:t>
      </w:r>
      <w:proofErr w:type="spellStart"/>
      <w:r w:rsidRPr="00644C3B">
        <w:rPr>
          <w:rFonts w:eastAsia="Calibri" w:cs="Times New Roman"/>
          <w:color w:val="000000" w:themeColor="text1"/>
          <w:sz w:val="14"/>
        </w:rPr>
        <w:t>enfreakment</w:t>
      </w:r>
      <w:proofErr w:type="spellEnd"/>
      <w:r w:rsidRPr="00644C3B">
        <w:rPr>
          <w:rFonts w:eastAsia="Calibri" w:cs="Times New Roman"/>
          <w:color w:val="000000" w:themeColor="text1"/>
          <w:sz w:val="14"/>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sidRPr="00644C3B">
        <w:rPr>
          <w:rFonts w:eastAsia="Calibri" w:cs="Times New Roman"/>
          <w:color w:val="000000" w:themeColor="text1"/>
          <w:sz w:val="14"/>
        </w:rPr>
        <w:t>Kolnai</w:t>
      </w:r>
      <w:proofErr w:type="spellEnd"/>
      <w:r w:rsidRPr="00644C3B">
        <w:rPr>
          <w:rFonts w:eastAsia="Calibri" w:cs="Times New Roman"/>
          <w:color w:val="000000" w:themeColor="text1"/>
          <w:sz w:val="14"/>
        </w:rPr>
        <w:t xml:space="preserve">, 2004: 42–4). The ‘show’, of course, simultaneously serves the parallel ‘positive’ purposes of confirming the spectator’s normalcy and humanity: manifest, most compellingly in the difference between the </w:t>
      </w:r>
      <w:proofErr w:type="spellStart"/>
      <w:r w:rsidRPr="00644C3B">
        <w:rPr>
          <w:rFonts w:eastAsia="Calibri" w:cs="Times New Roman"/>
          <w:color w:val="000000" w:themeColor="text1"/>
          <w:sz w:val="14"/>
        </w:rPr>
        <w:t>civilised</w:t>
      </w:r>
      <w:proofErr w:type="spellEnd"/>
      <w:r w:rsidRPr="00644C3B">
        <w:rPr>
          <w:rFonts w:eastAsia="Calibri" w:cs="Times New Roman"/>
          <w:color w:val="000000" w:themeColor="text1"/>
          <w:sz w:val="14"/>
        </w:rPr>
        <w:t xml:space="preserve"> spectators and the baroque creatures on display. The freak shows and the ‘lunatic exhibitions’, common in early modern Germany, England and France in which asylum ‘inmates were shown as caged monsters to a paying populace’ (</w:t>
      </w:r>
      <w:proofErr w:type="spellStart"/>
      <w:r w:rsidRPr="00644C3B">
        <w:rPr>
          <w:rFonts w:eastAsia="Calibri" w:cs="Times New Roman"/>
          <w:color w:val="000000" w:themeColor="text1"/>
          <w:sz w:val="14"/>
        </w:rPr>
        <w:t>Winzer</w:t>
      </w:r>
      <w:proofErr w:type="spellEnd"/>
      <w:r w:rsidRPr="00644C3B">
        <w:rPr>
          <w:rFonts w:eastAsia="Calibri" w:cs="Times New Roman"/>
          <w:color w:val="000000" w:themeColor="text1"/>
          <w:sz w:val="14"/>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sidRPr="00644C3B">
        <w:rPr>
          <w:rFonts w:eastAsia="Calibri" w:cs="Times New Roman"/>
          <w:color w:val="000000" w:themeColor="text1"/>
          <w:sz w:val="14"/>
        </w:rPr>
        <w:t>civilising</w:t>
      </w:r>
      <w:proofErr w:type="spellEnd"/>
      <w:r w:rsidRPr="00644C3B">
        <w:rPr>
          <w:rFonts w:eastAsia="Calibri" w:cs="Times New Roman"/>
          <w:color w:val="000000" w:themeColor="text1"/>
          <w:sz w:val="14"/>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sidRPr="00644C3B">
        <w:rPr>
          <w:rFonts w:eastAsia="Calibri" w:cs="Times New Roman"/>
          <w:color w:val="000000" w:themeColor="text1"/>
          <w:sz w:val="14"/>
        </w:rPr>
        <w:t>colonises</w:t>
      </w:r>
      <w:proofErr w:type="spellEnd"/>
      <w:r w:rsidRPr="00644C3B">
        <w:rPr>
          <w:rFonts w:eastAsia="Calibri" w:cs="Times New Roman"/>
          <w:color w:val="000000" w:themeColor="text1"/>
          <w:sz w:val="14"/>
        </w:rPr>
        <w:t xml:space="preserve"> these activities, indeed, invests our ‘whole instinctual and affective life’ with ‘feelings of shame’ (Elias, 2000: 365). Medicine as it grew in power and prestige, during the nineteenth century, replaced this carnival of </w:t>
      </w:r>
      <w:proofErr w:type="spellStart"/>
      <w:r w:rsidRPr="00644C3B">
        <w:rPr>
          <w:rFonts w:eastAsia="Calibri" w:cs="Times New Roman"/>
          <w:color w:val="000000" w:themeColor="text1"/>
          <w:sz w:val="14"/>
        </w:rPr>
        <w:t>normalisation</w:t>
      </w:r>
      <w:proofErr w:type="spellEnd"/>
      <w:r w:rsidRPr="00644C3B">
        <w:rPr>
          <w:rFonts w:eastAsia="Calibri" w:cs="Times New Roman"/>
          <w:color w:val="000000" w:themeColor="text1"/>
          <w:sz w:val="14"/>
        </w:rPr>
        <w:t xml:space="preserve"> and </w:t>
      </w:r>
      <w:proofErr w:type="spellStart"/>
      <w:r w:rsidRPr="00644C3B">
        <w:rPr>
          <w:rFonts w:eastAsia="Calibri" w:cs="Times New Roman"/>
          <w:color w:val="000000" w:themeColor="text1"/>
          <w:sz w:val="14"/>
        </w:rPr>
        <w:t>dehumanisation</w:t>
      </w:r>
      <w:proofErr w:type="spellEnd"/>
      <w:r w:rsidRPr="00644C3B">
        <w:rPr>
          <w:rFonts w:eastAsia="Calibri" w:cs="Times New Roman"/>
          <w:color w:val="000000" w:themeColor="text1"/>
          <w:sz w:val="14"/>
        </w:rPr>
        <w:t xml:space="preserve"> with a science of much the same, introducing new categories, such as pathology and abnormality, to sustain the ontological boundaries that kept disabled and non-disabled people </w:t>
      </w:r>
      <w:proofErr w:type="spellStart"/>
      <w:r w:rsidRPr="00644C3B">
        <w:rPr>
          <w:rFonts w:eastAsia="Calibri" w:cs="Times New Roman"/>
          <w:color w:val="000000" w:themeColor="text1"/>
          <w:sz w:val="14"/>
        </w:rPr>
        <w:t>compartmentalised</w:t>
      </w:r>
      <w:proofErr w:type="spellEnd"/>
      <w:r w:rsidRPr="00644C3B">
        <w:rPr>
          <w:rFonts w:eastAsia="Calibri" w:cs="Times New Roman"/>
          <w:color w:val="000000" w:themeColor="text1"/>
          <w:sz w:val="14"/>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644C3B">
        <w:rPr>
          <w:rFonts w:eastAsia="Calibri" w:cs="Times New Roman"/>
          <w:b/>
          <w:iCs/>
          <w:color w:val="000000" w:themeColor="text1"/>
          <w:u w:val="single"/>
        </w:rPr>
        <w:t xml:space="preserve">The stratifying binary of </w:t>
      </w:r>
      <w:r w:rsidRPr="00644C3B">
        <w:rPr>
          <w:rFonts w:eastAsia="Calibri" w:cs="Times New Roman"/>
          <w:b/>
          <w:iCs/>
          <w:color w:val="000000" w:themeColor="text1"/>
          <w:highlight w:val="green"/>
          <w:u w:val="single"/>
        </w:rPr>
        <w:t>disability</w:t>
      </w:r>
      <w:r w:rsidRPr="00644C3B">
        <w:rPr>
          <w:rFonts w:eastAsia="Calibri" w:cs="Times New Roman"/>
          <w:b/>
          <w:iCs/>
          <w:color w:val="000000" w:themeColor="text1"/>
          <w:u w:val="single"/>
        </w:rPr>
        <w:t xml:space="preserve">/non-disability and the </w:t>
      </w:r>
      <w:r w:rsidRPr="00644C3B">
        <w:rPr>
          <w:rFonts w:eastAsia="Calibri" w:cs="Times New Roman"/>
          <w:b/>
          <w:iCs/>
          <w:color w:val="000000" w:themeColor="text1"/>
          <w:highlight w:val="green"/>
          <w:u w:val="single"/>
        </w:rPr>
        <w:t>antagonism</w:t>
      </w:r>
      <w:r w:rsidRPr="00644C3B">
        <w:rPr>
          <w:rFonts w:eastAsia="Calibri" w:cs="Times New Roman"/>
          <w:b/>
          <w:iCs/>
          <w:color w:val="000000" w:themeColor="text1"/>
          <w:u w:val="single"/>
        </w:rPr>
        <w:t xml:space="preserve"> of the latter towards the former is </w:t>
      </w:r>
      <w:r w:rsidRPr="00644C3B">
        <w:rPr>
          <w:rFonts w:eastAsia="Calibri" w:cs="Times New Roman"/>
          <w:b/>
          <w:iCs/>
          <w:color w:val="000000" w:themeColor="text1"/>
          <w:highlight w:val="green"/>
          <w:u w:val="single"/>
        </w:rPr>
        <w:t>mediated</w:t>
      </w:r>
      <w:r w:rsidRPr="00644C3B">
        <w:rPr>
          <w:rFonts w:eastAsia="Calibri" w:cs="Times New Roman"/>
          <w:b/>
          <w:iCs/>
          <w:color w:val="000000" w:themeColor="text1"/>
          <w:u w:val="single"/>
        </w:rPr>
        <w:t xml:space="preserve"> and maintained, principally, </w:t>
      </w:r>
      <w:r w:rsidRPr="00644C3B">
        <w:rPr>
          <w:rFonts w:eastAsia="Calibri" w:cs="Times New Roman"/>
          <w:b/>
          <w:iCs/>
          <w:color w:val="000000" w:themeColor="text1"/>
          <w:highlight w:val="green"/>
          <w:u w:val="single"/>
        </w:rPr>
        <w:t>by</w:t>
      </w:r>
      <w:r w:rsidRPr="00644C3B">
        <w:rPr>
          <w:rFonts w:eastAsia="Calibri" w:cs="Times New Roman"/>
          <w:b/>
          <w:iCs/>
          <w:color w:val="000000" w:themeColor="text1"/>
          <w:u w:val="single"/>
        </w:rPr>
        <w:t xml:space="preserve"> the emotion of </w:t>
      </w:r>
      <w:r w:rsidRPr="00644C3B">
        <w:rPr>
          <w:rFonts w:eastAsia="Calibri" w:cs="Times New Roman"/>
          <w:b/>
          <w:iCs/>
          <w:color w:val="000000" w:themeColor="text1"/>
          <w:highlight w:val="green"/>
          <w:u w:val="single"/>
        </w:rPr>
        <w:t>disgust</w:t>
      </w:r>
      <w:r w:rsidRPr="00644C3B">
        <w:rPr>
          <w:rFonts w:eastAsia="Calibri" w:cs="Times New Roman"/>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644C3B">
        <w:rPr>
          <w:rFonts w:eastAsia="Calibri" w:cs="Times New Roman"/>
          <w:b/>
          <w:iCs/>
          <w:color w:val="000000" w:themeColor="text1"/>
          <w:u w:val="single"/>
        </w:rPr>
        <w:t xml:space="preserve">The body produced by ableism is </w:t>
      </w:r>
      <w:proofErr w:type="spellStart"/>
      <w:r w:rsidRPr="00644C3B">
        <w:rPr>
          <w:rFonts w:eastAsia="Calibri" w:cs="Times New Roman"/>
          <w:b/>
          <w:iCs/>
          <w:color w:val="000000" w:themeColor="text1"/>
          <w:highlight w:val="green"/>
          <w:u w:val="single"/>
        </w:rPr>
        <w:t>dequivalent</w:t>
      </w:r>
      <w:proofErr w:type="spellEnd"/>
      <w:r w:rsidRPr="00644C3B">
        <w:rPr>
          <w:rFonts w:eastAsia="Calibri" w:cs="Times New Roman"/>
          <w:b/>
          <w:iCs/>
          <w:color w:val="000000" w:themeColor="text1"/>
          <w:highlight w:val="green"/>
          <w:u w:val="single"/>
        </w:rPr>
        <w:t xml:space="preserve"> to</w:t>
      </w:r>
      <w:r w:rsidRPr="00644C3B">
        <w:rPr>
          <w:rFonts w:eastAsia="Calibri" w:cs="Times New Roman"/>
          <w:b/>
          <w:iCs/>
          <w:color w:val="000000" w:themeColor="text1"/>
          <w:u w:val="single"/>
        </w:rPr>
        <w:t xml:space="preserve"> what Kristeva (1982: 71) calls the ‘clean and </w:t>
      </w:r>
      <w:r w:rsidRPr="00644C3B">
        <w:rPr>
          <w:rFonts w:eastAsia="Calibri" w:cs="Times New Roman"/>
          <w:b/>
          <w:iCs/>
          <w:color w:val="000000" w:themeColor="text1"/>
          <w:highlight w:val="green"/>
          <w:u w:val="single"/>
        </w:rPr>
        <w:t>proper body’</w:t>
      </w:r>
      <w:r w:rsidRPr="00644C3B">
        <w:rPr>
          <w:rFonts w:eastAsia="Calibri" w:cs="Times New Roman"/>
          <w:b/>
          <w:iCs/>
          <w:color w:val="000000" w:themeColor="text1"/>
          <w:u w:val="single"/>
        </w:rPr>
        <w:t>. It is the body of the ‘</w:t>
      </w:r>
      <w:proofErr w:type="spellStart"/>
      <w:r w:rsidRPr="00644C3B">
        <w:rPr>
          <w:rFonts w:eastAsia="Calibri" w:cs="Times New Roman"/>
          <w:b/>
          <w:iCs/>
          <w:color w:val="000000" w:themeColor="text1"/>
          <w:u w:val="single"/>
        </w:rPr>
        <w:t>normate</w:t>
      </w:r>
      <w:proofErr w:type="spellEnd"/>
      <w:r w:rsidRPr="00644C3B">
        <w:rPr>
          <w:rFonts w:eastAsia="Calibri" w:cs="Times New Roman"/>
          <w:b/>
          <w:iCs/>
          <w:color w:val="000000" w:themeColor="text1"/>
          <w:u w:val="single"/>
        </w:rPr>
        <w:t>’, the name that Rosemarie Garland-Thomson (1997) gives to the body that thinks of itself as invulnerable and definitive</w:t>
      </w:r>
      <w:r w:rsidRPr="00644C3B">
        <w:rPr>
          <w:rFonts w:eastAsia="Calibri" w:cs="Times New Roman"/>
          <w:color w:val="000000" w:themeColor="text1"/>
          <w:sz w:val="14"/>
        </w:rPr>
        <w:t xml:space="preserve">. It is the hygienic, aspirational body of </w:t>
      </w:r>
      <w:proofErr w:type="spellStart"/>
      <w:r w:rsidRPr="00644C3B">
        <w:rPr>
          <w:rFonts w:eastAsia="Calibri" w:cs="Times New Roman"/>
          <w:color w:val="000000" w:themeColor="text1"/>
          <w:sz w:val="14"/>
        </w:rPr>
        <w:t>civilising</w:t>
      </w:r>
      <w:proofErr w:type="spellEnd"/>
      <w:r w:rsidRPr="00644C3B">
        <w:rPr>
          <w:rFonts w:eastAsia="Calibri" w:cs="Times New Roman"/>
          <w:color w:val="000000" w:themeColor="text1"/>
          <w:sz w:val="14"/>
        </w:rPr>
        <w:t xml:space="preserve"> modernity. It is cast from the increasingly stringent norms and rules about emotional </w:t>
      </w:r>
      <w:proofErr w:type="spellStart"/>
      <w:r w:rsidRPr="00644C3B">
        <w:rPr>
          <w:rFonts w:eastAsia="Calibri" w:cs="Times New Roman"/>
          <w:color w:val="000000" w:themeColor="text1"/>
          <w:sz w:val="14"/>
        </w:rPr>
        <w:t>behaviour</w:t>
      </w:r>
      <w:proofErr w:type="spellEnd"/>
      <w:r w:rsidRPr="00644C3B">
        <w:rPr>
          <w:rFonts w:eastAsia="Calibri" w:cs="Times New Roman"/>
          <w:color w:val="000000" w:themeColor="text1"/>
          <w:sz w:val="14"/>
        </w:rPr>
        <w:t xml:space="preserve"> and bodily display that mark mundane social relations in the </w:t>
      </w:r>
      <w:proofErr w:type="spellStart"/>
      <w:r w:rsidRPr="00644C3B">
        <w:rPr>
          <w:rFonts w:eastAsia="Calibri" w:cs="Times New Roman"/>
          <w:color w:val="000000" w:themeColor="text1"/>
          <w:sz w:val="14"/>
        </w:rPr>
        <w:t>lebenswelt</w:t>
      </w:r>
      <w:proofErr w:type="spellEnd"/>
      <w:r w:rsidRPr="00644C3B">
        <w:rPr>
          <w:rFonts w:eastAsia="Calibri" w:cs="Times New Roman"/>
          <w:color w:val="000000" w:themeColor="text1"/>
          <w:sz w:val="14"/>
        </w:rPr>
        <w:t xml:space="preserve"> (lifeworld). </w:t>
      </w:r>
      <w:r w:rsidRPr="00644C3B">
        <w:rPr>
          <w:rFonts w:eastAsia="Calibri" w:cs="Times New Roman"/>
          <w:b/>
          <w:iCs/>
          <w:color w:val="000000" w:themeColor="text1"/>
          <w:u w:val="single"/>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644C3B">
        <w:rPr>
          <w:rFonts w:eastAsia="Calibri" w:cs="Times New Roman"/>
          <w:b/>
          <w:iCs/>
          <w:color w:val="000000" w:themeColor="text1"/>
          <w:u w:val="single"/>
        </w:rPr>
        <w:t>closed</w:t>
      </w:r>
      <w:proofErr w:type="gramEnd"/>
      <w:r w:rsidRPr="00644C3B">
        <w:rPr>
          <w:rFonts w:eastAsia="Calibri" w:cs="Times New Roman"/>
          <w:b/>
          <w:iCs/>
          <w:color w:val="000000" w:themeColor="text1"/>
          <w:u w:val="single"/>
        </w:rPr>
        <w:t xml:space="preserve"> and autonomous’</w:t>
      </w:r>
      <w:r w:rsidRPr="00644C3B">
        <w:rPr>
          <w:rFonts w:eastAsia="Calibri" w:cs="Times New Roman"/>
          <w:color w:val="000000" w:themeColor="text1"/>
          <w:sz w:val="14"/>
        </w:rPr>
        <w:t xml:space="preserve"> (</w:t>
      </w:r>
      <w:proofErr w:type="spellStart"/>
      <w:r w:rsidRPr="00644C3B">
        <w:rPr>
          <w:rFonts w:eastAsia="Calibri" w:cs="Times New Roman"/>
          <w:color w:val="000000" w:themeColor="text1"/>
          <w:sz w:val="14"/>
        </w:rPr>
        <w:t>Shildrick</w:t>
      </w:r>
      <w:proofErr w:type="spellEnd"/>
      <w:r w:rsidRPr="00644C3B">
        <w:rPr>
          <w:rFonts w:eastAsia="Calibri" w:cs="Times New Roman"/>
          <w:color w:val="000000" w:themeColor="text1"/>
          <w:sz w:val="14"/>
        </w:rPr>
        <w:t xml:space="preserve">, 2002: 51). </w:t>
      </w:r>
      <w:r w:rsidRPr="00644C3B">
        <w:rPr>
          <w:rFonts w:eastAsia="Calibri" w:cs="Times New Roman"/>
          <w:b/>
          <w:iCs/>
          <w:color w:val="000000" w:themeColor="text1"/>
          <w:u w:val="single"/>
        </w:rPr>
        <w:t>It embraces ‘human perfectibility as a normative physical or psychological standard’ and involves ‘a curious disavowal of variation and mortality’ (Kaplan, 2000: 303). It is what we are supposed to aspire to, to learn to be but can never become</w:t>
      </w:r>
      <w:r w:rsidRPr="00644C3B">
        <w:rPr>
          <w:rFonts w:eastAsia="Calibri" w:cs="Times New Roman"/>
          <w:color w:val="000000" w:themeColor="text1"/>
          <w:sz w:val="14"/>
        </w:rPr>
        <w:t>. It has no grounding in the material world. It is a ‘body schema, a psychic construction of wholeness that … belies its own precariousness and vulnerability’ (</w:t>
      </w:r>
      <w:proofErr w:type="spellStart"/>
      <w:r w:rsidRPr="00644C3B">
        <w:rPr>
          <w:rFonts w:eastAsia="Calibri" w:cs="Times New Roman"/>
          <w:color w:val="000000" w:themeColor="text1"/>
          <w:sz w:val="14"/>
        </w:rPr>
        <w:t>Shildrick</w:t>
      </w:r>
      <w:proofErr w:type="spellEnd"/>
      <w:r w:rsidRPr="00644C3B">
        <w:rPr>
          <w:rFonts w:eastAsia="Calibri" w:cs="Times New Roman"/>
          <w:color w:val="000000" w:themeColor="text1"/>
          <w:sz w:val="14"/>
        </w:rPr>
        <w:t xml:space="preserve">, 2002: 79). It is a ‘body divorced from time and space; a thoroughly artificial affair’ (Mitchell and Snyder, 2000: 7), </w:t>
      </w:r>
      <w:r w:rsidRPr="00644C3B">
        <w:rPr>
          <w:rFonts w:eastAsia="Calibri" w:cs="Times New Roman"/>
          <w:b/>
          <w:iCs/>
          <w:color w:val="000000" w:themeColor="text1"/>
          <w:u w:val="single"/>
        </w:rPr>
        <w:t xml:space="preserve">the </w:t>
      </w:r>
      <w:r w:rsidRPr="00644C3B">
        <w:rPr>
          <w:rFonts w:eastAsia="Calibri" w:cs="Times New Roman"/>
          <w:b/>
          <w:iCs/>
          <w:color w:val="000000" w:themeColor="text1"/>
          <w:highlight w:val="green"/>
          <w:u w:val="single"/>
        </w:rPr>
        <w:t xml:space="preserve">epitome of </w:t>
      </w:r>
      <w:proofErr w:type="spellStart"/>
      <w:r w:rsidRPr="00644C3B">
        <w:rPr>
          <w:rFonts w:eastAsia="Calibri" w:cs="Times New Roman"/>
          <w:b/>
          <w:iCs/>
          <w:color w:val="000000" w:themeColor="text1"/>
          <w:highlight w:val="green"/>
          <w:u w:val="single"/>
        </w:rPr>
        <w:t>civilisation</w:t>
      </w:r>
      <w:proofErr w:type="spellEnd"/>
      <w:r w:rsidRPr="00644C3B">
        <w:rPr>
          <w:rFonts w:eastAsia="Calibri" w:cs="Times New Roman"/>
          <w:b/>
          <w:iCs/>
          <w:color w:val="000000" w:themeColor="text1"/>
          <w:u w:val="single"/>
        </w:rPr>
        <w:t xml:space="preserve">, </w:t>
      </w:r>
      <w:r w:rsidRPr="00644C3B">
        <w:rPr>
          <w:rFonts w:eastAsia="Calibri" w:cs="Times New Roman"/>
          <w:b/>
          <w:iCs/>
          <w:color w:val="000000" w:themeColor="text1"/>
          <w:highlight w:val="green"/>
          <w:u w:val="single"/>
        </w:rPr>
        <w:t>closed off</w:t>
      </w:r>
      <w:r w:rsidRPr="00644C3B">
        <w:rPr>
          <w:rFonts w:eastAsia="Calibri" w:cs="Times New Roman"/>
          <w:b/>
          <w:iCs/>
          <w:color w:val="000000" w:themeColor="text1"/>
          <w:u w:val="single"/>
        </w:rPr>
        <w:t xml:space="preserve"> from any </w:t>
      </w:r>
      <w:r w:rsidRPr="00644C3B">
        <w:rPr>
          <w:rFonts w:eastAsia="Calibri" w:cs="Times New Roman"/>
          <w:b/>
          <w:iCs/>
          <w:color w:val="000000" w:themeColor="text1"/>
          <w:highlight w:val="green"/>
          <w:u w:val="single"/>
        </w:rPr>
        <w:t>connection with</w:t>
      </w:r>
      <w:r w:rsidRPr="00644C3B">
        <w:rPr>
          <w:rFonts w:eastAsia="Calibri" w:cs="Times New Roman"/>
          <w:b/>
          <w:iCs/>
          <w:color w:val="000000" w:themeColor="text1"/>
          <w:u w:val="single"/>
        </w:rPr>
        <w:t xml:space="preserve"> the </w:t>
      </w:r>
      <w:r w:rsidRPr="00644C3B">
        <w:rPr>
          <w:rFonts w:eastAsia="Calibri" w:cs="Times New Roman"/>
          <w:b/>
          <w:iCs/>
          <w:color w:val="000000" w:themeColor="text1"/>
          <w:highlight w:val="green"/>
          <w:u w:val="single"/>
        </w:rPr>
        <w:t>animal side</w:t>
      </w:r>
      <w:r w:rsidRPr="00644C3B">
        <w:rPr>
          <w:rFonts w:eastAsia="Calibri" w:cs="Times New Roman"/>
          <w:b/>
          <w:iCs/>
          <w:color w:val="000000" w:themeColor="text1"/>
          <w:u w:val="single"/>
        </w:rPr>
        <w:t xml:space="preserve"> of humanity and from the ways in which our bodily nature wallows in its carnal improprieties. It is a body aghast at the messiness of existence. </w:t>
      </w:r>
      <w:r w:rsidRPr="00644C3B">
        <w:rPr>
          <w:rFonts w:eastAsia="Calibri" w:cs="Times New Roman"/>
          <w:b/>
          <w:iCs/>
          <w:color w:val="000000" w:themeColor="text1"/>
          <w:highlight w:val="green"/>
          <w:u w:val="single"/>
        </w:rPr>
        <w:t>Disability is the opposite</w:t>
      </w:r>
      <w:r w:rsidRPr="00644C3B">
        <w:rPr>
          <w:rFonts w:eastAsia="Calibri" w:cs="Times New Roman"/>
          <w:b/>
          <w:iCs/>
          <w:color w:val="000000" w:themeColor="text1"/>
          <w:u w:val="single"/>
        </w:rPr>
        <w:t xml:space="preserve"> of this ideal body, its ‘</w:t>
      </w:r>
      <w:r w:rsidRPr="00644C3B">
        <w:rPr>
          <w:rFonts w:eastAsia="Calibri" w:cs="Times New Roman"/>
          <w:b/>
          <w:iCs/>
          <w:color w:val="000000" w:themeColor="text1"/>
          <w:highlight w:val="green"/>
          <w:u w:val="single"/>
        </w:rPr>
        <w:t>inverse reflection’</w:t>
      </w:r>
      <w:r w:rsidRPr="00644C3B">
        <w:rPr>
          <w:rFonts w:eastAsia="Calibri" w:cs="Times New Roman"/>
          <w:color w:val="000000" w:themeColor="text1"/>
          <w:sz w:val="14"/>
        </w:rPr>
        <w:t xml:space="preserve"> (Deutsch and Nussbaum, 2000: 13). The disabled body is or has the propensity to be unruly. In the kingdom of the ‘clean and proper body’, disability is the epitome of ‘what not to be’. </w:t>
      </w:r>
      <w:r w:rsidRPr="00644C3B">
        <w:rPr>
          <w:rFonts w:eastAsia="Calibri" w:cs="Times New Roman"/>
          <w:b/>
          <w:iCs/>
          <w:color w:val="000000" w:themeColor="text1"/>
          <w:u w:val="single"/>
        </w:rPr>
        <w:t xml:space="preserve">As a </w:t>
      </w:r>
      <w:proofErr w:type="gramStart"/>
      <w:r w:rsidRPr="00644C3B">
        <w:rPr>
          <w:rFonts w:eastAsia="Calibri" w:cs="Times New Roman"/>
          <w:b/>
          <w:iCs/>
          <w:color w:val="000000" w:themeColor="text1"/>
          <w:u w:val="single"/>
        </w:rPr>
        <w:t>consequence</w:t>
      </w:r>
      <w:proofErr w:type="gramEnd"/>
      <w:r w:rsidRPr="00644C3B">
        <w:rPr>
          <w:rFonts w:eastAsia="Calibri" w:cs="Times New Roman"/>
          <w:b/>
          <w:iCs/>
          <w:color w:val="000000" w:themeColor="text1"/>
          <w:u w:val="single"/>
        </w:rPr>
        <w:t xml:space="preserve"> the disabled body can be easily excluded from the mainstream ‘psychic habitus’ (Elias, 2000: 167). The ‘clean and proper’ – a normative body of delicacy, refinement and </w:t>
      </w:r>
      <w:proofErr w:type="spellStart"/>
      <w:r w:rsidRPr="00644C3B">
        <w:rPr>
          <w:rFonts w:eastAsia="Calibri" w:cs="Times New Roman"/>
          <w:b/>
          <w:iCs/>
          <w:color w:val="000000" w:themeColor="text1"/>
          <w:u w:val="single"/>
        </w:rPr>
        <w:t>selfdiscipline</w:t>
      </w:r>
      <w:proofErr w:type="spellEnd"/>
      <w:r w:rsidRPr="00644C3B">
        <w:rPr>
          <w:rFonts w:eastAsia="Calibri" w:cs="Times New Roman"/>
          <w:b/>
          <w:iCs/>
          <w:color w:val="000000" w:themeColor="text1"/>
          <w:u w:val="single"/>
        </w:rPr>
        <w:t xml:space="preserve"> – has powerful social consequences most manifest in its </w:t>
      </w:r>
      <w:proofErr w:type="spellStart"/>
      <w:r w:rsidRPr="00644C3B">
        <w:rPr>
          <w:rFonts w:eastAsia="Calibri" w:cs="Times New Roman"/>
          <w:b/>
          <w:iCs/>
          <w:color w:val="000000" w:themeColor="text1"/>
          <w:u w:val="single"/>
        </w:rPr>
        <w:t>normalising</w:t>
      </w:r>
      <w:proofErr w:type="spellEnd"/>
      <w:r w:rsidRPr="00644C3B">
        <w:rPr>
          <w:rFonts w:eastAsia="Calibri" w:cs="Times New Roman"/>
          <w:b/>
          <w:iCs/>
          <w:color w:val="000000" w:themeColor="text1"/>
          <w:u w:val="single"/>
        </w:rPr>
        <w:t xml:space="preserve"> dynamics</w:t>
      </w:r>
      <w:r w:rsidRPr="00644C3B">
        <w:rPr>
          <w:rFonts w:eastAsia="Calibri" w:cs="Times New Roman"/>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sidRPr="00644C3B">
        <w:rPr>
          <w:rFonts w:eastAsia="Calibri" w:cs="Times New Roman"/>
          <w:color w:val="000000" w:themeColor="text1"/>
          <w:sz w:val="14"/>
        </w:rPr>
        <w:t>civilising</w:t>
      </w:r>
      <w:proofErr w:type="spellEnd"/>
      <w:r w:rsidRPr="00644C3B">
        <w:rPr>
          <w:rFonts w:eastAsia="Calibri" w:cs="Times New Roman"/>
          <w:color w:val="000000" w:themeColor="text1"/>
          <w:sz w:val="14"/>
        </w:rPr>
        <w:t xml:space="preserve"> process (Elias, 2000: 114–19, 414–21). </w:t>
      </w:r>
      <w:r w:rsidRPr="00644C3B">
        <w:rPr>
          <w:rFonts w:eastAsia="Calibri" w:cs="Times New Roman"/>
          <w:b/>
          <w:iCs/>
          <w:color w:val="000000" w:themeColor="text1"/>
          <w:u w:val="single"/>
        </w:rPr>
        <w:t xml:space="preserve">Through ableism, </w:t>
      </w:r>
      <w:r w:rsidRPr="00644C3B">
        <w:rPr>
          <w:rFonts w:eastAsia="Calibri" w:cs="Times New Roman"/>
          <w:b/>
          <w:iCs/>
          <w:color w:val="000000" w:themeColor="text1"/>
          <w:highlight w:val="green"/>
          <w:u w:val="single"/>
        </w:rPr>
        <w:t>modernity</w:t>
      </w:r>
      <w:r w:rsidRPr="00644C3B">
        <w:rPr>
          <w:rFonts w:eastAsia="Calibri" w:cs="Times New Roman"/>
          <w:b/>
          <w:iCs/>
          <w:color w:val="000000" w:themeColor="text1"/>
          <w:u w:val="single"/>
        </w:rPr>
        <w:t xml:space="preserve"> has been able to </w:t>
      </w:r>
      <w:r w:rsidRPr="00644C3B">
        <w:rPr>
          <w:rFonts w:eastAsia="Calibri" w:cs="Times New Roman"/>
          <w:b/>
          <w:iCs/>
          <w:color w:val="000000" w:themeColor="text1"/>
          <w:highlight w:val="green"/>
          <w:u w:val="single"/>
        </w:rPr>
        <w:t xml:space="preserve">structure disability as </w:t>
      </w:r>
      <w:proofErr w:type="spellStart"/>
      <w:r w:rsidRPr="00644C3B">
        <w:rPr>
          <w:rFonts w:eastAsia="Calibri" w:cs="Times New Roman"/>
          <w:b/>
          <w:iCs/>
          <w:color w:val="000000" w:themeColor="text1"/>
          <w:highlight w:val="green"/>
          <w:u w:val="single"/>
        </w:rPr>
        <w:t>uncivilised</w:t>
      </w:r>
      <w:proofErr w:type="spellEnd"/>
      <w:r w:rsidRPr="00644C3B">
        <w:rPr>
          <w:rFonts w:eastAsia="Calibri" w:cs="Times New Roman"/>
          <w:b/>
          <w:iCs/>
          <w:color w:val="000000" w:themeColor="text1"/>
          <w:u w:val="single"/>
        </w:rPr>
        <w:t xml:space="preserve">, </w:t>
      </w:r>
      <w:r w:rsidRPr="00644C3B">
        <w:rPr>
          <w:rFonts w:eastAsia="Calibri" w:cs="Times New Roman"/>
          <w:b/>
          <w:iCs/>
          <w:color w:val="000000" w:themeColor="text1"/>
          <w:highlight w:val="green"/>
          <w:u w:val="single"/>
        </w:rPr>
        <w:t>outside</w:t>
      </w:r>
      <w:r w:rsidRPr="00644C3B">
        <w:rPr>
          <w:rFonts w:eastAsia="Calibri" w:cs="Times New Roman"/>
          <w:b/>
          <w:iCs/>
          <w:color w:val="000000" w:themeColor="text1"/>
          <w:u w:val="single"/>
        </w:rPr>
        <w:t xml:space="preserve"> or on the margins </w:t>
      </w:r>
      <w:r w:rsidRPr="00644C3B">
        <w:rPr>
          <w:rFonts w:eastAsia="Calibri" w:cs="Times New Roman"/>
          <w:b/>
          <w:iCs/>
          <w:color w:val="000000" w:themeColor="text1"/>
          <w:highlight w:val="green"/>
          <w:u w:val="single"/>
        </w:rPr>
        <w:t>of humanity</w:t>
      </w:r>
      <w:r w:rsidRPr="00644C3B">
        <w:rPr>
          <w:rFonts w:eastAsia="Calibri" w:cs="Times New Roman"/>
          <w:b/>
          <w:iCs/>
          <w:color w:val="000000" w:themeColor="text1"/>
          <w:u w:val="single"/>
        </w:rPr>
        <w:t xml:space="preserve">. One of the great books of the science of natural history published under the title Systema Naturae by Linnaeus in 1735 distinguishes between homo sapiens and </w:t>
      </w:r>
      <w:r w:rsidRPr="00644C3B">
        <w:rPr>
          <w:rFonts w:eastAsia="Calibri" w:cs="Times New Roman"/>
          <w:b/>
          <w:iCs/>
          <w:color w:val="000000" w:themeColor="text1"/>
          <w:highlight w:val="green"/>
          <w:u w:val="single"/>
        </w:rPr>
        <w:t xml:space="preserve">homo </w:t>
      </w:r>
      <w:proofErr w:type="spellStart"/>
      <w:r w:rsidRPr="00644C3B">
        <w:rPr>
          <w:rFonts w:eastAsia="Calibri" w:cs="Times New Roman"/>
          <w:b/>
          <w:iCs/>
          <w:color w:val="000000" w:themeColor="text1"/>
          <w:highlight w:val="green"/>
          <w:u w:val="single"/>
        </w:rPr>
        <w:t>monstrosus</w:t>
      </w:r>
      <w:proofErr w:type="spellEnd"/>
      <w:r w:rsidRPr="00644C3B">
        <w:rPr>
          <w:rFonts w:eastAsia="Calibri" w:cs="Times New Roman"/>
          <w:b/>
          <w:iCs/>
          <w:color w:val="000000" w:themeColor="text1"/>
          <w:u w:val="single"/>
        </w:rPr>
        <w:t xml:space="preserve">. In this classification impairment – at its extreme and highly visible end – is </w:t>
      </w:r>
      <w:r w:rsidRPr="00644C3B">
        <w:rPr>
          <w:rFonts w:eastAsia="Calibri" w:cs="Times New Roman"/>
          <w:b/>
          <w:iCs/>
          <w:color w:val="000000" w:themeColor="text1"/>
          <w:highlight w:val="green"/>
          <w:u w:val="single"/>
        </w:rPr>
        <w:t>excluded</w:t>
      </w:r>
      <w:r w:rsidRPr="00644C3B">
        <w:rPr>
          <w:rFonts w:eastAsia="Calibri" w:cs="Times New Roman"/>
          <w:b/>
          <w:iCs/>
          <w:color w:val="000000" w:themeColor="text1"/>
          <w:u w:val="single"/>
        </w:rPr>
        <w:t xml:space="preserve"> </w:t>
      </w:r>
      <w:r w:rsidRPr="00644C3B">
        <w:rPr>
          <w:rFonts w:eastAsia="Calibri" w:cs="Times New Roman"/>
          <w:b/>
          <w:iCs/>
          <w:color w:val="000000" w:themeColor="text1"/>
          <w:highlight w:val="green"/>
          <w:u w:val="single"/>
        </w:rPr>
        <w:t>from</w:t>
      </w:r>
      <w:r w:rsidRPr="00644C3B">
        <w:rPr>
          <w:rFonts w:eastAsia="Calibri" w:cs="Times New Roman"/>
          <w:b/>
          <w:iCs/>
          <w:color w:val="000000" w:themeColor="text1"/>
          <w:u w:val="single"/>
        </w:rPr>
        <w:t xml:space="preserve"> the </w:t>
      </w:r>
      <w:r w:rsidRPr="00644C3B">
        <w:rPr>
          <w:rFonts w:eastAsia="Calibri" w:cs="Times New Roman"/>
          <w:b/>
          <w:iCs/>
          <w:color w:val="000000" w:themeColor="text1"/>
          <w:highlight w:val="green"/>
          <w:u w:val="single"/>
        </w:rPr>
        <w:t>human</w:t>
      </w:r>
      <w:r w:rsidRPr="00644C3B">
        <w:rPr>
          <w:rFonts w:eastAsia="Calibri" w:cs="Times New Roman"/>
          <w:b/>
          <w:iCs/>
          <w:color w:val="000000" w:themeColor="text1"/>
          <w:u w:val="single"/>
        </w:rPr>
        <w:t xml:space="preserve"> family. The distinction is, in itself, an act of violence and invalidation, an object lesson in transforming difference and ‘defect’ into the abominable. The distinction </w:t>
      </w:r>
      <w:proofErr w:type="spellStart"/>
      <w:r w:rsidRPr="00644C3B">
        <w:rPr>
          <w:rFonts w:eastAsia="Calibri" w:cs="Times New Roman"/>
          <w:b/>
          <w:iCs/>
          <w:color w:val="000000" w:themeColor="text1"/>
          <w:u w:val="single"/>
        </w:rPr>
        <w:t>mobilises</w:t>
      </w:r>
      <w:proofErr w:type="spellEnd"/>
      <w:r w:rsidRPr="00644C3B">
        <w:rPr>
          <w:rFonts w:eastAsia="Calibri" w:cs="Times New Roman"/>
          <w:b/>
          <w:iCs/>
          <w:color w:val="000000" w:themeColor="text1"/>
          <w:u w:val="single"/>
        </w:rPr>
        <w:t xml:space="preserve"> the aversive emotions of fear and disgust. Ableism is a cruel teacher. It embodies violence at many levels: ‘epistemic, psychic, ontological and physical’</w:t>
      </w:r>
      <w:r w:rsidRPr="00644C3B">
        <w:rPr>
          <w:rFonts w:eastAsia="Calibri" w:cs="Times New Roman"/>
          <w:color w:val="000000" w:themeColor="text1"/>
          <w:sz w:val="14"/>
        </w:rPr>
        <w:t xml:space="preserve"> (Campbell, 2008: 159). It is at its most bellicose when it is mediated by </w:t>
      </w:r>
      <w:r w:rsidRPr="00644C3B">
        <w:rPr>
          <w:rFonts w:eastAsia="Calibri" w:cs="Times New Roman"/>
          <w:b/>
          <w:iCs/>
          <w:color w:val="000000" w:themeColor="text1"/>
          <w:highlight w:val="green"/>
          <w:u w:val="single"/>
        </w:rPr>
        <w:t>disgust</w:t>
      </w:r>
      <w:r w:rsidRPr="00644C3B">
        <w:rPr>
          <w:rFonts w:eastAsia="Calibri" w:cs="Times New Roman"/>
          <w:b/>
          <w:iCs/>
          <w:color w:val="000000" w:themeColor="text1"/>
          <w:u w:val="single"/>
        </w:rPr>
        <w:t xml:space="preserve">: a mediation </w:t>
      </w:r>
      <w:r w:rsidRPr="00644C3B">
        <w:rPr>
          <w:rFonts w:eastAsia="Calibri" w:cs="Times New Roman"/>
          <w:b/>
          <w:iCs/>
          <w:color w:val="000000" w:themeColor="text1"/>
          <w:highlight w:val="green"/>
          <w:u w:val="single"/>
        </w:rPr>
        <w:t>invoked</w:t>
      </w:r>
      <w:r w:rsidRPr="00644C3B">
        <w:rPr>
          <w:rFonts w:eastAsia="Calibri" w:cs="Times New Roman"/>
          <w:b/>
          <w:iCs/>
          <w:color w:val="000000" w:themeColor="text1"/>
          <w:u w:val="single"/>
        </w:rPr>
        <w:t xml:space="preserve"> mostly in the social fabrication of taboo and most compellingly in a context </w:t>
      </w:r>
      <w:r w:rsidRPr="00644C3B">
        <w:rPr>
          <w:rFonts w:eastAsia="Calibri" w:cs="Times New Roman"/>
          <w:b/>
          <w:iCs/>
          <w:color w:val="000000" w:themeColor="text1"/>
          <w:highlight w:val="green"/>
          <w:u w:val="single"/>
        </w:rPr>
        <w:t>when</w:t>
      </w:r>
      <w:r w:rsidRPr="00644C3B">
        <w:rPr>
          <w:rFonts w:eastAsia="Calibri" w:cs="Times New Roman"/>
          <w:b/>
          <w:iCs/>
          <w:color w:val="000000" w:themeColor="text1"/>
          <w:u w:val="single"/>
        </w:rPr>
        <w:t xml:space="preserve"> the </w:t>
      </w:r>
      <w:r w:rsidRPr="00644C3B">
        <w:rPr>
          <w:rFonts w:eastAsia="Calibri" w:cs="Times New Roman"/>
          <w:b/>
          <w:iCs/>
          <w:color w:val="000000" w:themeColor="text1"/>
          <w:highlight w:val="green"/>
          <w:u w:val="single"/>
        </w:rPr>
        <w:t>human/animal boundary</w:t>
      </w:r>
      <w:r w:rsidRPr="00644C3B">
        <w:rPr>
          <w:rFonts w:eastAsia="Calibri" w:cs="Times New Roman"/>
          <w:b/>
          <w:iCs/>
          <w:color w:val="000000" w:themeColor="text1"/>
          <w:u w:val="single"/>
        </w:rPr>
        <w:t xml:space="preserve"> is </w:t>
      </w:r>
      <w:r w:rsidRPr="00644C3B">
        <w:rPr>
          <w:rFonts w:eastAsia="Calibri" w:cs="Times New Roman"/>
          <w:b/>
          <w:iCs/>
          <w:color w:val="000000" w:themeColor="text1"/>
          <w:highlight w:val="green"/>
          <w:u w:val="single"/>
        </w:rPr>
        <w:t>under threat</w:t>
      </w:r>
      <w:r w:rsidRPr="00644C3B">
        <w:rPr>
          <w:rFonts w:eastAsia="Calibri" w:cs="Times New Roman"/>
          <w:color w:val="000000" w:themeColor="text1"/>
          <w:sz w:val="14"/>
        </w:rPr>
        <w:t xml:space="preserve">. Ableism rests on the effort to eliminate from awareness, chaos, abjection, animality and death: all that </w:t>
      </w:r>
      <w:proofErr w:type="spellStart"/>
      <w:r w:rsidRPr="00644C3B">
        <w:rPr>
          <w:rFonts w:eastAsia="Calibri" w:cs="Times New Roman"/>
          <w:color w:val="000000" w:themeColor="text1"/>
          <w:sz w:val="14"/>
        </w:rPr>
        <w:t>civilisation</w:t>
      </w:r>
      <w:proofErr w:type="spellEnd"/>
      <w:r w:rsidRPr="00644C3B">
        <w:rPr>
          <w:rFonts w:eastAsia="Calibri" w:cs="Times New Roman"/>
          <w:color w:val="000000" w:themeColor="text1"/>
          <w:sz w:val="14"/>
        </w:rPr>
        <w:t xml:space="preserve"> seeks to repress. It encourages us to live in the false hope that we will not suffer and die, to adopt a perspective of invulnerability, to confuse morality with beauty and to see death, </w:t>
      </w:r>
      <w:proofErr w:type="gramStart"/>
      <w:r w:rsidRPr="00644C3B">
        <w:rPr>
          <w:rFonts w:eastAsia="Calibri" w:cs="Times New Roman"/>
          <w:color w:val="000000" w:themeColor="text1"/>
          <w:sz w:val="14"/>
        </w:rPr>
        <w:t>pain</w:t>
      </w:r>
      <w:proofErr w:type="gramEnd"/>
      <w:r w:rsidRPr="00644C3B">
        <w:rPr>
          <w:rFonts w:eastAsia="Calibri" w:cs="Times New Roman"/>
          <w:color w:val="000000" w:themeColor="text1"/>
          <w:sz w:val="14"/>
        </w:rPr>
        <w:t xml:space="preserve"> and disability as the repulsive woes of mortality rather than as the existential basis for community and communication. </w:t>
      </w:r>
      <w:proofErr w:type="spellStart"/>
      <w:r w:rsidRPr="00644C3B">
        <w:rPr>
          <w:rFonts w:eastAsia="Calibri" w:cs="Times New Roman"/>
          <w:color w:val="000000" w:themeColor="text1"/>
          <w:sz w:val="14"/>
        </w:rPr>
        <w:t>Kolnai</w:t>
      </w:r>
      <w:proofErr w:type="spellEnd"/>
      <w:r w:rsidRPr="00644C3B">
        <w:rPr>
          <w:rFonts w:eastAsia="Calibri" w:cs="Times New Roman"/>
          <w:color w:val="000000" w:themeColor="text1"/>
          <w:sz w:val="14"/>
        </w:rPr>
        <w:t xml:space="preserve"> (2004: 74) reminds us that, ‘in its full intention, it is death … that announces itself to us in the phenomenon of disgust’. </w:t>
      </w:r>
      <w:r w:rsidRPr="00644C3B">
        <w:rPr>
          <w:rFonts w:eastAsia="Calibri" w:cs="Times New Roman"/>
          <w:b/>
          <w:iCs/>
          <w:color w:val="000000" w:themeColor="text1"/>
          <w:u w:val="single"/>
        </w:rPr>
        <w:t xml:space="preserve">Disability, in modernity, has been produced in the ontological household of the abject, as the antithesis of communication and community, in a place that we might on occasion peer into only to ‘choke’ on the </w:t>
      </w:r>
      <w:proofErr w:type="spellStart"/>
      <w:r w:rsidRPr="00644C3B">
        <w:rPr>
          <w:rFonts w:eastAsia="Calibri" w:cs="Times New Roman"/>
          <w:b/>
          <w:iCs/>
          <w:color w:val="000000" w:themeColor="text1"/>
          <w:u w:val="single"/>
        </w:rPr>
        <w:t>unsavoury</w:t>
      </w:r>
      <w:proofErr w:type="spellEnd"/>
      <w:r w:rsidRPr="00644C3B">
        <w:rPr>
          <w:rFonts w:eastAsia="Calibri" w:cs="Times New Roman"/>
          <w:b/>
          <w:iCs/>
          <w:color w:val="000000" w:themeColor="text1"/>
          <w:u w:val="single"/>
        </w:rPr>
        <w:t xml:space="preserve"> sights that greet us</w:t>
      </w:r>
      <w:r w:rsidRPr="00644C3B">
        <w:rPr>
          <w:rFonts w:eastAsia="Calibri" w:cs="Times New Roman"/>
          <w:color w:val="000000" w:themeColor="text1"/>
          <w:sz w:val="14"/>
        </w:rPr>
        <w:t xml:space="preserve">. Disability is put out, put away, hidden, </w:t>
      </w:r>
      <w:proofErr w:type="gramStart"/>
      <w:r w:rsidRPr="00644C3B">
        <w:rPr>
          <w:rFonts w:eastAsia="Calibri" w:cs="Times New Roman"/>
          <w:color w:val="000000" w:themeColor="text1"/>
          <w:sz w:val="14"/>
        </w:rPr>
        <w:t>segregated</w:t>
      </w:r>
      <w:proofErr w:type="gramEnd"/>
      <w:r w:rsidRPr="00644C3B">
        <w:rPr>
          <w:rFonts w:eastAsia="Calibri" w:cs="Times New Roman"/>
          <w:color w:val="000000" w:themeColor="text1"/>
          <w:sz w:val="14"/>
        </w:rPr>
        <w:t xml:space="preserve"> or transformed into its opposite, covered up by whatever medical or aesthetic techniques are available to achieve this end. </w:t>
      </w:r>
      <w:r w:rsidRPr="00644C3B">
        <w:rPr>
          <w:rFonts w:eastAsia="Calibri" w:cs="Times New Roman"/>
          <w:b/>
          <w:iCs/>
          <w:color w:val="000000" w:themeColor="text1"/>
          <w:highlight w:val="green"/>
          <w:u w:val="single"/>
        </w:rPr>
        <w:t>Any opportunity</w:t>
      </w:r>
      <w:r w:rsidRPr="00644C3B">
        <w:rPr>
          <w:rFonts w:eastAsia="Calibri" w:cs="Times New Roman"/>
          <w:b/>
          <w:iCs/>
          <w:color w:val="000000" w:themeColor="text1"/>
          <w:u w:val="single"/>
        </w:rPr>
        <w:t xml:space="preserve"> that </w:t>
      </w:r>
      <w:r w:rsidRPr="00644C3B">
        <w:rPr>
          <w:rFonts w:eastAsia="Calibri" w:cs="Times New Roman"/>
          <w:b/>
          <w:iCs/>
          <w:color w:val="000000" w:themeColor="text1"/>
          <w:highlight w:val="green"/>
          <w:u w:val="single"/>
        </w:rPr>
        <w:t>disability might have</w:t>
      </w:r>
      <w:r w:rsidRPr="00644C3B">
        <w:rPr>
          <w:rFonts w:eastAsia="Calibri" w:cs="Times New Roman"/>
          <w:b/>
          <w:iCs/>
          <w:color w:val="000000" w:themeColor="text1"/>
          <w:u w:val="single"/>
        </w:rPr>
        <w:t xml:space="preserve"> to take its place at the heart of </w:t>
      </w:r>
      <w:r w:rsidRPr="00644C3B">
        <w:rPr>
          <w:rFonts w:eastAsia="Calibri" w:cs="Times New Roman"/>
          <w:b/>
          <w:iCs/>
          <w:color w:val="000000" w:themeColor="text1"/>
          <w:highlight w:val="green"/>
          <w:u w:val="single"/>
        </w:rPr>
        <w:t>communication</w:t>
      </w:r>
      <w:r w:rsidRPr="00644C3B">
        <w:rPr>
          <w:rFonts w:eastAsia="Calibri" w:cs="Times New Roman"/>
          <w:b/>
          <w:iCs/>
          <w:color w:val="000000" w:themeColor="text1"/>
          <w:u w:val="single"/>
        </w:rPr>
        <w:t xml:space="preserve"> and community is </w:t>
      </w:r>
      <w:r w:rsidRPr="00644C3B">
        <w:rPr>
          <w:rFonts w:eastAsia="Calibri" w:cs="Times New Roman"/>
          <w:b/>
          <w:iCs/>
          <w:color w:val="000000" w:themeColor="text1"/>
          <w:highlight w:val="green"/>
          <w:u w:val="single"/>
        </w:rPr>
        <w:t>thwarted</w:t>
      </w:r>
      <w:r w:rsidRPr="00644C3B">
        <w:rPr>
          <w:rFonts w:eastAsia="Calibri" w:cs="Times New Roman"/>
          <w:b/>
          <w:iCs/>
          <w:color w:val="000000" w:themeColor="text1"/>
          <w:u w:val="single"/>
        </w:rPr>
        <w:t xml:space="preserve"> by the ablest sensibilities that push it back down </w:t>
      </w:r>
      <w:r w:rsidRPr="00644C3B">
        <w:rPr>
          <w:rFonts w:eastAsia="Calibri" w:cs="Times New Roman"/>
          <w:b/>
          <w:iCs/>
          <w:color w:val="000000" w:themeColor="text1"/>
          <w:highlight w:val="green"/>
          <w:u w:val="single"/>
        </w:rPr>
        <w:t>among the disgusting</w:t>
      </w:r>
      <w:r w:rsidRPr="00644C3B">
        <w:rPr>
          <w:rFonts w:eastAsia="Calibri" w:cs="Times New Roman"/>
          <w:b/>
          <w:iCs/>
          <w:color w:val="000000" w:themeColor="text1"/>
          <w:u w:val="single"/>
        </w:rPr>
        <w:t>, the sick, the dead and the dying</w:t>
      </w:r>
      <w:r w:rsidRPr="00644C3B">
        <w:rPr>
          <w:rFonts w:eastAsia="Calibri" w:cs="Times New Roman"/>
          <w:color w:val="000000" w:themeColor="text1"/>
          <w:sz w:val="14"/>
        </w:rPr>
        <w:t>. In fact, as Elias (2000) suggested, the making of ‘</w:t>
      </w:r>
      <w:proofErr w:type="spellStart"/>
      <w:r w:rsidRPr="00644C3B">
        <w:rPr>
          <w:rFonts w:eastAsia="Calibri" w:cs="Times New Roman"/>
          <w:color w:val="000000" w:themeColor="text1"/>
          <w:sz w:val="14"/>
        </w:rPr>
        <w:t>civilised</w:t>
      </w:r>
      <w:proofErr w:type="spellEnd"/>
      <w:r w:rsidRPr="00644C3B">
        <w:rPr>
          <w:rFonts w:eastAsia="Calibri" w:cs="Times New Roman"/>
          <w:color w:val="000000" w:themeColor="text1"/>
          <w:sz w:val="14"/>
        </w:rPr>
        <w:t xml:space="preserve">’ community and communication in modernity proceeds by exclusion and interdiction, by cutting out and hiding away whatever causes or might come to inspire </w:t>
      </w:r>
      <w:proofErr w:type="spellStart"/>
      <w:r w:rsidRPr="00644C3B">
        <w:rPr>
          <w:rFonts w:eastAsia="Calibri" w:cs="Times New Roman"/>
          <w:color w:val="000000" w:themeColor="text1"/>
          <w:sz w:val="14"/>
        </w:rPr>
        <w:t>angar</w:t>
      </w:r>
      <w:proofErr w:type="spellEnd"/>
      <w:r w:rsidRPr="00644C3B">
        <w:rPr>
          <w:rFonts w:eastAsia="Calibri" w:cs="Times New Roman"/>
          <w:color w:val="000000" w:themeColor="text1"/>
          <w:sz w:val="14"/>
        </w:rPr>
        <w:t xml:space="preserve"> (choking) or </w:t>
      </w:r>
      <w:proofErr w:type="spellStart"/>
      <w:r w:rsidRPr="00644C3B">
        <w:rPr>
          <w:rFonts w:eastAsia="Calibri" w:cs="Times New Roman"/>
          <w:color w:val="000000" w:themeColor="text1"/>
          <w:sz w:val="14"/>
        </w:rPr>
        <w:t>anguista</w:t>
      </w:r>
      <w:proofErr w:type="spellEnd"/>
      <w:r w:rsidRPr="00644C3B">
        <w:rPr>
          <w:rFonts w:eastAsia="Calibri" w:cs="Times New Roman"/>
          <w:color w:val="000000" w:themeColor="text1"/>
          <w:sz w:val="14"/>
        </w:rPr>
        <w:t xml:space="preserve"> (tightness). </w:t>
      </w:r>
      <w:r w:rsidRPr="00644C3B">
        <w:rPr>
          <w:rFonts w:eastAsia="Calibri" w:cs="Times New Roman"/>
          <w:b/>
          <w:iCs/>
          <w:color w:val="000000" w:themeColor="text1"/>
          <w:u w:val="single"/>
        </w:rPr>
        <w:t xml:space="preserve">It is important to understand ableist disgust as an emotion that attests to the failure of non-disabled people to fully </w:t>
      </w:r>
      <w:proofErr w:type="spellStart"/>
      <w:r w:rsidRPr="00644C3B">
        <w:rPr>
          <w:rFonts w:eastAsia="Calibri" w:cs="Times New Roman"/>
          <w:b/>
          <w:iCs/>
          <w:color w:val="000000" w:themeColor="text1"/>
          <w:u w:val="single"/>
        </w:rPr>
        <w:t>recognise</w:t>
      </w:r>
      <w:proofErr w:type="spellEnd"/>
      <w:r w:rsidRPr="00644C3B">
        <w:rPr>
          <w:rFonts w:eastAsia="Calibri" w:cs="Times New Roman"/>
          <w:b/>
          <w:iCs/>
          <w:color w:val="000000" w:themeColor="text1"/>
          <w:u w:val="single"/>
        </w:rPr>
        <w:t xml:space="preserve"> their own vulnerabilities and imperfections particularly as these relate to their mortal selves and to the death and decay that is the fate of all. Although it appears as an aversion to ‘the other’, it is a form of </w:t>
      </w:r>
      <w:r w:rsidRPr="00644C3B">
        <w:rPr>
          <w:rFonts w:eastAsia="Calibri" w:cs="Times New Roman"/>
          <w:b/>
          <w:iCs/>
          <w:color w:val="000000" w:themeColor="text1"/>
          <w:highlight w:val="green"/>
          <w:u w:val="single"/>
        </w:rPr>
        <w:t>self-aversion</w:t>
      </w:r>
      <w:r w:rsidRPr="00644C3B">
        <w:rPr>
          <w:rFonts w:eastAsia="Calibri" w:cs="Times New Roman"/>
          <w:b/>
          <w:iCs/>
          <w:color w:val="000000" w:themeColor="text1"/>
          <w:u w:val="single"/>
        </w:rPr>
        <w:t xml:space="preserve"> or a means by which we hide from the bodily basis of our own humanity</w:t>
      </w:r>
      <w:r w:rsidRPr="00644C3B">
        <w:rPr>
          <w:rFonts w:eastAsia="Calibri" w:cs="Times New Roman"/>
          <w:color w:val="000000" w:themeColor="text1"/>
          <w:sz w:val="14"/>
        </w:rPr>
        <w:t xml:space="preserve"> (Nussbaum, 2004). Indeed, disgust begins close to home and is derived from our discomfort with our own bodily functions, our oozy, sticky ‘leaky selves’ (</w:t>
      </w:r>
      <w:proofErr w:type="spellStart"/>
      <w:r w:rsidRPr="00644C3B">
        <w:rPr>
          <w:rFonts w:eastAsia="Calibri" w:cs="Times New Roman"/>
          <w:color w:val="000000" w:themeColor="text1"/>
          <w:sz w:val="14"/>
        </w:rPr>
        <w:t>Shildrick</w:t>
      </w:r>
      <w:proofErr w:type="spellEnd"/>
      <w:r w:rsidRPr="00644C3B">
        <w:rPr>
          <w:rFonts w:eastAsia="Calibri" w:cs="Times New Roman"/>
          <w:color w:val="000000" w:themeColor="text1"/>
          <w:sz w:val="14"/>
        </w:rPr>
        <w:t xml:space="preserve">, 1997; </w:t>
      </w:r>
      <w:proofErr w:type="spellStart"/>
      <w:r w:rsidRPr="00644C3B">
        <w:rPr>
          <w:rFonts w:eastAsia="Calibri" w:cs="Times New Roman"/>
          <w:color w:val="000000" w:themeColor="text1"/>
          <w:sz w:val="14"/>
        </w:rPr>
        <w:t>Kolnai</w:t>
      </w:r>
      <w:proofErr w:type="spellEnd"/>
      <w:r w:rsidRPr="00644C3B">
        <w:rPr>
          <w:rFonts w:eastAsia="Calibri" w:cs="Times New Roman"/>
          <w:color w:val="000000" w:themeColor="text1"/>
          <w:sz w:val="14"/>
        </w:rPr>
        <w:t>, 2004), the fact that we cannot contain ourselves within our own boundaries and the shame and embarrassment that the ‘</w:t>
      </w:r>
      <w:proofErr w:type="spellStart"/>
      <w:r w:rsidRPr="00644C3B">
        <w:rPr>
          <w:rFonts w:eastAsia="Calibri" w:cs="Times New Roman"/>
          <w:color w:val="000000" w:themeColor="text1"/>
          <w:sz w:val="14"/>
        </w:rPr>
        <w:t>civilising</w:t>
      </w:r>
      <w:proofErr w:type="spellEnd"/>
      <w:r w:rsidRPr="00644C3B">
        <w:rPr>
          <w:rFonts w:eastAsia="Calibri" w:cs="Times New Roman"/>
          <w:color w:val="000000" w:themeColor="text1"/>
          <w:sz w:val="14"/>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644C3B">
        <w:rPr>
          <w:rFonts w:eastAsia="Calibri" w:cs="Times New Roman"/>
          <w:b/>
          <w:iCs/>
          <w:color w:val="000000" w:themeColor="text1"/>
          <w:u w:val="single"/>
        </w:rPr>
        <w:t xml:space="preserve">The ableist body ‘helps’ non-disabled people cope with their fears about their own corporeal vulnerability. It does so by invoking its opposite, the disabled body, a foreign entity that is anomalous, </w:t>
      </w:r>
      <w:proofErr w:type="gramStart"/>
      <w:r w:rsidRPr="00644C3B">
        <w:rPr>
          <w:rFonts w:eastAsia="Calibri" w:cs="Times New Roman"/>
          <w:b/>
          <w:iCs/>
          <w:color w:val="000000" w:themeColor="text1"/>
          <w:u w:val="single"/>
        </w:rPr>
        <w:t>chaotic</w:t>
      </w:r>
      <w:proofErr w:type="gramEnd"/>
      <w:r w:rsidRPr="00644C3B">
        <w:rPr>
          <w:rFonts w:eastAsia="Calibri" w:cs="Times New Roman"/>
          <w:b/>
          <w:iCs/>
          <w:color w:val="000000" w:themeColor="text1"/>
          <w:u w:val="single"/>
        </w:rPr>
        <w:t xml:space="preserve"> and disgusting. </w:t>
      </w:r>
      <w:r w:rsidRPr="00644C3B">
        <w:rPr>
          <w:rFonts w:eastAsia="Calibri" w:cs="Times New Roman"/>
          <w:b/>
          <w:iCs/>
          <w:color w:val="000000" w:themeColor="text1"/>
          <w:highlight w:val="green"/>
          <w:u w:val="single"/>
        </w:rPr>
        <w:t>Modern history</w:t>
      </w:r>
      <w:r w:rsidRPr="00644C3B">
        <w:rPr>
          <w:rFonts w:eastAsia="Calibri" w:cs="Times New Roman"/>
          <w:b/>
          <w:iCs/>
          <w:color w:val="000000" w:themeColor="text1"/>
          <w:u w:val="single"/>
        </w:rPr>
        <w:t xml:space="preserve"> helps to </w:t>
      </w:r>
      <w:r w:rsidRPr="00644C3B">
        <w:rPr>
          <w:rFonts w:eastAsia="Calibri" w:cs="Times New Roman"/>
          <w:b/>
          <w:iCs/>
          <w:color w:val="000000" w:themeColor="text1"/>
          <w:highlight w:val="green"/>
          <w:u w:val="single"/>
        </w:rPr>
        <w:t>make</w:t>
      </w:r>
      <w:r w:rsidRPr="00644C3B">
        <w:rPr>
          <w:rFonts w:eastAsia="Calibri" w:cs="Times New Roman"/>
          <w:b/>
          <w:iCs/>
          <w:color w:val="000000" w:themeColor="text1"/>
          <w:u w:val="single"/>
        </w:rPr>
        <w:t xml:space="preserve"> this object of </w:t>
      </w:r>
      <w:r w:rsidRPr="00644C3B">
        <w:rPr>
          <w:rFonts w:eastAsia="Calibri" w:cs="Times New Roman"/>
          <w:b/>
          <w:iCs/>
          <w:color w:val="000000" w:themeColor="text1"/>
          <w:highlight w:val="green"/>
          <w:u w:val="single"/>
        </w:rPr>
        <w:t>disgust</w:t>
      </w:r>
      <w:r w:rsidRPr="00644C3B">
        <w:rPr>
          <w:rFonts w:eastAsia="Calibri" w:cs="Times New Roman"/>
          <w:b/>
          <w:iCs/>
          <w:color w:val="000000" w:themeColor="text1"/>
          <w:u w:val="single"/>
        </w:rPr>
        <w:t xml:space="preserve"> more </w:t>
      </w:r>
      <w:r w:rsidRPr="00644C3B">
        <w:rPr>
          <w:rFonts w:eastAsia="Calibri" w:cs="Times New Roman"/>
          <w:b/>
          <w:iCs/>
          <w:color w:val="000000" w:themeColor="text1"/>
          <w:highlight w:val="green"/>
          <w:u w:val="single"/>
        </w:rPr>
        <w:t>tangible</w:t>
      </w:r>
      <w:r w:rsidRPr="00644C3B">
        <w:rPr>
          <w:rFonts w:eastAsia="Calibri" w:cs="Times New Roman"/>
          <w:b/>
          <w:iCs/>
          <w:color w:val="000000" w:themeColor="text1"/>
          <w:u w:val="single"/>
        </w:rPr>
        <w:t xml:space="preserve">. </w:t>
      </w:r>
      <w:proofErr w:type="spellStart"/>
      <w:r w:rsidRPr="00644C3B">
        <w:rPr>
          <w:rFonts w:eastAsia="Calibri" w:cs="Times New Roman"/>
          <w:b/>
          <w:iCs/>
          <w:color w:val="000000" w:themeColor="text1"/>
          <w:u w:val="single"/>
        </w:rPr>
        <w:t>Civilising</w:t>
      </w:r>
      <w:proofErr w:type="spellEnd"/>
      <w:r w:rsidRPr="00644C3B">
        <w:rPr>
          <w:rFonts w:eastAsia="Calibri" w:cs="Times New Roman"/>
          <w:b/>
          <w:iCs/>
          <w:color w:val="000000" w:themeColor="text1"/>
          <w:u w:val="single"/>
        </w:rPr>
        <w:t xml:space="preserve"> processes clarify stigma and make biological differences into socio-moral categories. Disgust provokes the </w:t>
      </w:r>
      <w:proofErr w:type="spellStart"/>
      <w:r w:rsidRPr="00644C3B">
        <w:rPr>
          <w:rFonts w:eastAsia="Calibri" w:cs="Times New Roman"/>
          <w:b/>
          <w:iCs/>
          <w:color w:val="000000" w:themeColor="text1"/>
          <w:u w:val="single"/>
        </w:rPr>
        <w:t>civilising</w:t>
      </w:r>
      <w:proofErr w:type="spellEnd"/>
      <w:r w:rsidRPr="00644C3B">
        <w:rPr>
          <w:rFonts w:eastAsia="Calibri" w:cs="Times New Roman"/>
          <w:b/>
          <w:iCs/>
          <w:color w:val="000000" w:themeColor="text1"/>
          <w:u w:val="single"/>
        </w:rPr>
        <w:t xml:space="preserve"> sensibilities.</w:t>
      </w:r>
      <w:r w:rsidRPr="00644C3B">
        <w:rPr>
          <w:rFonts w:eastAsia="Calibri" w:cs="Times New Roman"/>
          <w:color w:val="000000" w:themeColor="text1"/>
          <w:sz w:val="14"/>
        </w:rPr>
        <w:t xml:space="preserve"> It warns them of the presence of possible contaminants (Miller, 1997). Consequently, </w:t>
      </w:r>
      <w:proofErr w:type="gramStart"/>
      <w:r w:rsidRPr="00644C3B">
        <w:rPr>
          <w:rFonts w:eastAsia="Calibri" w:cs="Times New Roman"/>
          <w:color w:val="000000" w:themeColor="text1"/>
          <w:sz w:val="14"/>
        </w:rPr>
        <w:t>psychological</w:t>
      </w:r>
      <w:proofErr w:type="gramEnd"/>
      <w:r w:rsidRPr="00644C3B">
        <w:rPr>
          <w:rFonts w:eastAsia="Calibri" w:cs="Times New Roman"/>
          <w:color w:val="000000" w:themeColor="text1"/>
          <w:sz w:val="14"/>
        </w:rPr>
        <w:t xml:space="preserve"> and social distance between disability and non-disability expands. </w:t>
      </w:r>
      <w:r w:rsidRPr="00644C3B">
        <w:rPr>
          <w:rFonts w:eastAsia="Calibri" w:cs="Times New Roman"/>
          <w:b/>
          <w:iCs/>
          <w:color w:val="000000" w:themeColor="text1"/>
          <w:u w:val="single"/>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644C3B">
        <w:rPr>
          <w:rFonts w:eastAsia="Calibri" w:cs="Times New Roman"/>
          <w:color w:val="000000" w:themeColor="text1"/>
          <w:sz w:val="14"/>
        </w:rPr>
        <w:t xml:space="preserve">, our patterns of social interaction and – most pressingly from the perspective of this chapter – in processes of social exclusion. </w:t>
      </w:r>
      <w:r w:rsidRPr="00644C3B">
        <w:rPr>
          <w:rFonts w:eastAsia="Calibri" w:cs="Times New Roman"/>
          <w:b/>
          <w:iCs/>
          <w:color w:val="000000" w:themeColor="text1"/>
          <w:u w:val="single"/>
        </w:rPr>
        <w:t xml:space="preserve">Disgust is the </w:t>
      </w:r>
      <w:r w:rsidRPr="00644C3B">
        <w:rPr>
          <w:rFonts w:eastAsia="Calibri" w:cs="Times New Roman"/>
          <w:b/>
          <w:iCs/>
          <w:color w:val="000000" w:themeColor="text1"/>
          <w:highlight w:val="green"/>
          <w:u w:val="single"/>
        </w:rPr>
        <w:t>emotional fuel of ableism</w:t>
      </w:r>
      <w:r w:rsidRPr="00644C3B">
        <w:rPr>
          <w:rFonts w:eastAsia="Calibri" w:cs="Times New Roman"/>
          <w:color w:val="000000" w:themeColor="text1"/>
          <w:sz w:val="14"/>
        </w:rPr>
        <w:t xml:space="preserve">. The threat posed by </w:t>
      </w:r>
      <w:proofErr w:type="gramStart"/>
      <w:r w:rsidRPr="00644C3B">
        <w:rPr>
          <w:rFonts w:eastAsia="Calibri" w:cs="Times New Roman"/>
          <w:color w:val="000000" w:themeColor="text1"/>
          <w:sz w:val="14"/>
        </w:rPr>
        <w:t>ourselves</w:t>
      </w:r>
      <w:proofErr w:type="gramEnd"/>
      <w:r w:rsidRPr="00644C3B">
        <w:rPr>
          <w:rFonts w:eastAsia="Calibri" w:cs="Times New Roman"/>
          <w:color w:val="000000" w:themeColor="text1"/>
          <w:sz w:val="14"/>
        </w:rPr>
        <w:t xml:space="preserve"> to ourselves (and projected onto others), the threat of our ‘</w:t>
      </w:r>
      <w:proofErr w:type="spellStart"/>
      <w:r w:rsidRPr="00644C3B">
        <w:rPr>
          <w:rFonts w:eastAsia="Calibri" w:cs="Times New Roman"/>
          <w:color w:val="000000" w:themeColor="text1"/>
          <w:sz w:val="14"/>
        </w:rPr>
        <w:t>bodiliness</w:t>
      </w:r>
      <w:proofErr w:type="spellEnd"/>
      <w:r w:rsidRPr="00644C3B">
        <w:rPr>
          <w:rFonts w:eastAsia="Calibri" w:cs="Times New Roman"/>
          <w:color w:val="000000" w:themeColor="text1"/>
          <w:sz w:val="14"/>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644C3B">
        <w:rPr>
          <w:rFonts w:eastAsia="Calibri" w:cs="Times New Roman"/>
          <w:b/>
          <w:iCs/>
          <w:color w:val="000000" w:themeColor="text1"/>
          <w:u w:val="single"/>
        </w:rPr>
        <w:t xml:space="preserve">The ‘corporeality of the disabled body’ is, according to Campbell (2008: 157), ‘constantly in a state of deferral’ awaiting the affective response that will demean it or the travails of </w:t>
      </w:r>
      <w:r w:rsidRPr="00644C3B">
        <w:rPr>
          <w:rFonts w:eastAsia="Calibri" w:cs="Times New Roman"/>
          <w:b/>
          <w:iCs/>
          <w:color w:val="000000" w:themeColor="text1"/>
          <w:highlight w:val="green"/>
          <w:u w:val="single"/>
        </w:rPr>
        <w:t>sociogenesis</w:t>
      </w:r>
      <w:r w:rsidRPr="00644C3B">
        <w:rPr>
          <w:rFonts w:eastAsia="Calibri" w:cs="Times New Roman"/>
          <w:b/>
          <w:iCs/>
          <w:color w:val="000000" w:themeColor="text1"/>
          <w:u w:val="single"/>
        </w:rPr>
        <w:t xml:space="preserve"> that will </w:t>
      </w:r>
      <w:r w:rsidRPr="00644C3B">
        <w:rPr>
          <w:rFonts w:eastAsia="Calibri" w:cs="Times New Roman"/>
          <w:b/>
          <w:iCs/>
          <w:color w:val="000000" w:themeColor="text1"/>
          <w:highlight w:val="green"/>
          <w:u w:val="single"/>
        </w:rPr>
        <w:t>either do away with it or ‘make it better’</w:t>
      </w:r>
      <w:r w:rsidRPr="00644C3B">
        <w:rPr>
          <w:rFonts w:eastAsia="Calibri" w:cs="Times New Roman"/>
          <w:b/>
          <w:iCs/>
          <w:color w:val="000000" w:themeColor="text1"/>
          <w:u w:val="single"/>
        </w:rPr>
        <w:t>.</w:t>
      </w:r>
    </w:p>
    <w:p w14:paraId="5C90F45B" w14:textId="77777777" w:rsidR="00644C3B" w:rsidRPr="00644C3B" w:rsidRDefault="00644C3B" w:rsidP="00644C3B">
      <w:pPr>
        <w:pStyle w:val="Heading4"/>
      </w:pPr>
      <w:r w:rsidRPr="00644C3B">
        <w:t>Disability controls proximate cause to justification of class-based inequality – monstrosity through disgust and dehumanization explains justification for exploitation and enforcing superiority over the working class.</w:t>
      </w:r>
    </w:p>
    <w:p w14:paraId="3FFB21A6" w14:textId="77777777" w:rsidR="00644C3B" w:rsidRPr="00644C3B" w:rsidRDefault="00644C3B" w:rsidP="00644C3B">
      <w:pPr>
        <w:spacing w:line="256" w:lineRule="auto"/>
        <w:rPr>
          <w:rFonts w:eastAsia="Calibri" w:cs="Times New Roman"/>
        </w:rPr>
      </w:pPr>
      <w:proofErr w:type="spellStart"/>
      <w:r w:rsidRPr="00644C3B">
        <w:rPr>
          <w:rFonts w:eastAsia="Times New Roman" w:cs="Times New Roman"/>
          <w:b/>
          <w:bCs/>
          <w:sz w:val="26"/>
          <w:szCs w:val="26"/>
        </w:rPr>
        <w:t>Soldatic</w:t>
      </w:r>
      <w:proofErr w:type="spellEnd"/>
      <w:r w:rsidRPr="00644C3B">
        <w:rPr>
          <w:rFonts w:eastAsia="Times New Roman" w:cs="Times New Roman"/>
          <w:b/>
          <w:bCs/>
          <w:sz w:val="26"/>
          <w:szCs w:val="26"/>
        </w:rPr>
        <w:t xml:space="preserve"> and </w:t>
      </w:r>
      <w:proofErr w:type="spellStart"/>
      <w:r w:rsidRPr="00644C3B">
        <w:rPr>
          <w:rFonts w:eastAsia="Times New Roman" w:cs="Times New Roman"/>
          <w:b/>
          <w:bCs/>
          <w:sz w:val="26"/>
          <w:szCs w:val="26"/>
        </w:rPr>
        <w:t>Meekosha</w:t>
      </w:r>
      <w:proofErr w:type="spellEnd"/>
      <w:r w:rsidRPr="00644C3B">
        <w:rPr>
          <w:rFonts w:eastAsia="Times New Roman" w:cs="Times New Roman"/>
          <w:b/>
          <w:bCs/>
          <w:sz w:val="26"/>
          <w:szCs w:val="26"/>
        </w:rPr>
        <w:t xml:space="preserve"> 12</w:t>
      </w:r>
      <w:r w:rsidRPr="00644C3B">
        <w:rPr>
          <w:rFonts w:eastAsia="Calibri" w:cs="Times New Roman"/>
        </w:rPr>
        <w:t xml:space="preserve"> </w:t>
      </w:r>
      <w:r w:rsidRPr="00644C3B">
        <w:rPr>
          <w:rFonts w:eastAsia="Calibri" w:cs="Times New Roman"/>
          <w:sz w:val="16"/>
          <w:szCs w:val="16"/>
        </w:rPr>
        <w:t xml:space="preserve">Karen </w:t>
      </w:r>
      <w:proofErr w:type="spellStart"/>
      <w:r w:rsidRPr="00644C3B">
        <w:rPr>
          <w:rFonts w:eastAsia="Calibri" w:cs="Times New Roman"/>
          <w:sz w:val="16"/>
          <w:szCs w:val="16"/>
        </w:rPr>
        <w:t>Soldatic</w:t>
      </w:r>
      <w:proofErr w:type="spellEnd"/>
      <w:r w:rsidRPr="00644C3B">
        <w:rPr>
          <w:rFonts w:eastAsia="Calibri" w:cs="Times New Roman"/>
          <w:sz w:val="16"/>
          <w:szCs w:val="16"/>
        </w:rPr>
        <w:t xml:space="preserve">, and Helen </w:t>
      </w:r>
      <w:proofErr w:type="spellStart"/>
      <w:r w:rsidRPr="00644C3B">
        <w:rPr>
          <w:rFonts w:eastAsia="Calibri" w:cs="Times New Roman"/>
          <w:sz w:val="16"/>
          <w:szCs w:val="16"/>
        </w:rPr>
        <w:t>Meekosha</w:t>
      </w:r>
      <w:proofErr w:type="spellEnd"/>
      <w:r w:rsidRPr="00644C3B">
        <w:rPr>
          <w:rFonts w:eastAsia="Calibri" w:cs="Times New Roman"/>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644C3B">
          <w:rPr>
            <w:rFonts w:eastAsia="Calibri" w:cs="Times New Roman"/>
            <w:sz w:val="16"/>
            <w:szCs w:val="16"/>
            <w:u w:val="single"/>
          </w:rPr>
          <w:t>h.meekosha@unsw.edu.au</w:t>
        </w:r>
      </w:hyperlink>
      <w:r w:rsidRPr="00644C3B">
        <w:rPr>
          <w:rFonts w:eastAsia="Calibri" w:cs="Times New Roman"/>
          <w:sz w:val="16"/>
          <w:szCs w:val="16"/>
        </w:rPr>
        <w:t xml:space="preserve"> </w:t>
      </w:r>
      <w:hyperlink r:id="rId8" w:history="1">
        <w:r w:rsidRPr="00644C3B">
          <w:rPr>
            <w:rFonts w:eastAsia="Calibri" w:cs="Times New Roman"/>
            <w:sz w:val="16"/>
            <w:szCs w:val="16"/>
            <w:u w:val="single"/>
          </w:rPr>
          <w:t>www.mdpi.com/journal/societies</w:t>
        </w:r>
      </w:hyperlink>
      <w:r w:rsidRPr="00644C3B">
        <w:rPr>
          <w:rFonts w:eastAsia="Calibri" w:cs="Times New Roman"/>
          <w:sz w:val="16"/>
          <w:szCs w:val="16"/>
        </w:rPr>
        <w:t xml:space="preserve"> doi:10.3390/soc2030139 SJCP//JG</w:t>
      </w:r>
    </w:p>
    <w:p w14:paraId="7BE5704B" w14:textId="69475CD9" w:rsidR="007C1D60" w:rsidRPr="00D10650" w:rsidRDefault="00644C3B" w:rsidP="00D10650">
      <w:pPr>
        <w:spacing w:line="256" w:lineRule="auto"/>
        <w:rPr>
          <w:rFonts w:eastAsia="Calibri" w:cs="Times New Roman"/>
          <w:b/>
          <w:iCs/>
          <w:u w:val="single"/>
        </w:rPr>
      </w:pPr>
      <w:r w:rsidRPr="00644C3B">
        <w:rPr>
          <w:rFonts w:eastAsia="Calibri" w:cs="Times New Roman"/>
          <w:sz w:val="14"/>
        </w:rPr>
        <w:t xml:space="preserve">As numerous scholars have suggested, </w:t>
      </w:r>
      <w:r w:rsidRPr="00644C3B">
        <w:rPr>
          <w:rFonts w:eastAsia="Calibri" w:cs="Times New Roman"/>
          <w:b/>
          <w:iCs/>
          <w:u w:val="single"/>
        </w:rPr>
        <w:t>disgust has become a prominent theme in neoliberal political debates</w:t>
      </w:r>
      <w:r w:rsidRPr="00644C3B">
        <w:rPr>
          <w:rFonts w:eastAsia="Calibri" w:cs="Times New Roman"/>
          <w:sz w:val="14"/>
        </w:rPr>
        <w:t xml:space="preserve">. In Britain [46], the USA [47] and Australia [44], </w:t>
      </w:r>
      <w:r w:rsidRPr="00644C3B">
        <w:rPr>
          <w:rFonts w:eastAsia="Calibri" w:cs="Times New Roman"/>
          <w:b/>
          <w:iCs/>
          <w:highlight w:val="green"/>
          <w:u w:val="single"/>
        </w:rPr>
        <w:t>disgust</w:t>
      </w:r>
      <w:r w:rsidRPr="00644C3B">
        <w:rPr>
          <w:rFonts w:eastAsia="Calibri" w:cs="Times New Roman"/>
          <w:b/>
          <w:iCs/>
          <w:u w:val="single"/>
        </w:rPr>
        <w:t xml:space="preserve"> has </w:t>
      </w:r>
      <w:r w:rsidRPr="00644C3B">
        <w:rPr>
          <w:rFonts w:eastAsia="Calibri" w:cs="Times New Roman"/>
          <w:b/>
          <w:iCs/>
          <w:highlight w:val="green"/>
          <w:u w:val="single"/>
        </w:rPr>
        <w:t>promulgated public discussions on people reliant on welfare</w:t>
      </w:r>
      <w:r w:rsidRPr="00644C3B">
        <w:rPr>
          <w:rFonts w:eastAsia="Calibri" w:cs="Times New Roman"/>
          <w:b/>
          <w:iCs/>
          <w:u w:val="single"/>
        </w:rPr>
        <w:t xml:space="preserve"> and the </w:t>
      </w:r>
      <w:r w:rsidRPr="00644C3B">
        <w:rPr>
          <w:rFonts w:eastAsia="Calibri" w:cs="Times New Roman"/>
          <w:b/>
          <w:iCs/>
          <w:highlight w:val="green"/>
          <w:u w:val="single"/>
        </w:rPr>
        <w:t>ways in which they have been positioned</w:t>
      </w:r>
      <w:r w:rsidRPr="00644C3B">
        <w:rPr>
          <w:rFonts w:eastAsia="Calibri" w:cs="Times New Roman"/>
          <w:b/>
          <w:iCs/>
          <w:u w:val="single"/>
        </w:rPr>
        <w:t xml:space="preserve"> in public discourse </w:t>
      </w:r>
      <w:r w:rsidRPr="00644C3B">
        <w:rPr>
          <w:rFonts w:eastAsia="Calibri" w:cs="Times New Roman"/>
          <w:b/>
          <w:iCs/>
          <w:highlight w:val="green"/>
          <w:u w:val="single"/>
        </w:rPr>
        <w:t>as</w:t>
      </w:r>
      <w:r w:rsidRPr="00644C3B">
        <w:rPr>
          <w:rFonts w:eastAsia="Calibri" w:cs="Times New Roman"/>
          <w:b/>
          <w:iCs/>
          <w:u w:val="single"/>
        </w:rPr>
        <w:t xml:space="preserve"> the </w:t>
      </w:r>
      <w:r w:rsidRPr="00644C3B">
        <w:rPr>
          <w:rFonts w:eastAsia="Calibri" w:cs="Times New Roman"/>
          <w:b/>
          <w:iCs/>
          <w:highlight w:val="green"/>
          <w:u w:val="single"/>
        </w:rPr>
        <w:t>abject</w:t>
      </w:r>
      <w:r w:rsidRPr="00644C3B">
        <w:rPr>
          <w:rFonts w:eastAsia="Calibri" w:cs="Times New Roman"/>
          <w:b/>
          <w:iCs/>
          <w:u w:val="single"/>
        </w:rPr>
        <w:t xml:space="preserve">, the </w:t>
      </w:r>
      <w:r w:rsidRPr="00644C3B">
        <w:rPr>
          <w:rFonts w:eastAsia="Calibri" w:cs="Times New Roman"/>
          <w:b/>
          <w:iCs/>
          <w:highlight w:val="green"/>
          <w:u w:val="single"/>
        </w:rPr>
        <w:t>monstrous</w:t>
      </w:r>
      <w:r w:rsidRPr="00644C3B">
        <w:rPr>
          <w:rFonts w:eastAsia="Calibri" w:cs="Times New Roman"/>
          <w:b/>
          <w:iCs/>
          <w:u w:val="single"/>
        </w:rPr>
        <w:t xml:space="preserve"> and the </w:t>
      </w:r>
      <w:r w:rsidRPr="00644C3B">
        <w:rPr>
          <w:rFonts w:eastAsia="Calibri" w:cs="Times New Roman"/>
          <w:b/>
          <w:iCs/>
          <w:highlight w:val="green"/>
          <w:u w:val="single"/>
        </w:rPr>
        <w:t>disgusting</w:t>
      </w:r>
    </w:p>
    <w:sectPr w:rsidR="007C1D60" w:rsidRPr="00D106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24014240"/>
    <w:docVar w:name="VerbatimVersion" w:val="5.1"/>
  </w:docVars>
  <w:rsids>
    <w:rsidRoot w:val="00D75379"/>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55C43"/>
    <w:rsid w:val="002855A7"/>
    <w:rsid w:val="002B0DEB"/>
    <w:rsid w:val="002B146A"/>
    <w:rsid w:val="002B5E17"/>
    <w:rsid w:val="00315690"/>
    <w:rsid w:val="00316B75"/>
    <w:rsid w:val="00325646"/>
    <w:rsid w:val="003460F2"/>
    <w:rsid w:val="0038158C"/>
    <w:rsid w:val="003902BA"/>
    <w:rsid w:val="003A09E2"/>
    <w:rsid w:val="003A5668"/>
    <w:rsid w:val="003B253F"/>
    <w:rsid w:val="003E7521"/>
    <w:rsid w:val="00407037"/>
    <w:rsid w:val="004605D6"/>
    <w:rsid w:val="004C60E8"/>
    <w:rsid w:val="004E3579"/>
    <w:rsid w:val="004E728B"/>
    <w:rsid w:val="004F39E0"/>
    <w:rsid w:val="0050726D"/>
    <w:rsid w:val="00537BD5"/>
    <w:rsid w:val="005417BC"/>
    <w:rsid w:val="0057268A"/>
    <w:rsid w:val="005D2912"/>
    <w:rsid w:val="006065BD"/>
    <w:rsid w:val="00644C3B"/>
    <w:rsid w:val="00645FA9"/>
    <w:rsid w:val="00647866"/>
    <w:rsid w:val="00665003"/>
    <w:rsid w:val="006A2AD0"/>
    <w:rsid w:val="006C2375"/>
    <w:rsid w:val="006D4ECC"/>
    <w:rsid w:val="00722258"/>
    <w:rsid w:val="007243E5"/>
    <w:rsid w:val="00766EA0"/>
    <w:rsid w:val="00782390"/>
    <w:rsid w:val="007A2226"/>
    <w:rsid w:val="007C1D60"/>
    <w:rsid w:val="007F5B66"/>
    <w:rsid w:val="00823A1C"/>
    <w:rsid w:val="00845B9D"/>
    <w:rsid w:val="00860984"/>
    <w:rsid w:val="008B3ECB"/>
    <w:rsid w:val="008B4E85"/>
    <w:rsid w:val="008C1B2E"/>
    <w:rsid w:val="0091627E"/>
    <w:rsid w:val="0097032B"/>
    <w:rsid w:val="0098715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04BE"/>
    <w:rsid w:val="00C83417"/>
    <w:rsid w:val="00C9604F"/>
    <w:rsid w:val="00CA19AA"/>
    <w:rsid w:val="00CC5298"/>
    <w:rsid w:val="00CD736E"/>
    <w:rsid w:val="00CD798D"/>
    <w:rsid w:val="00CE161E"/>
    <w:rsid w:val="00CF59A8"/>
    <w:rsid w:val="00D10650"/>
    <w:rsid w:val="00D325A9"/>
    <w:rsid w:val="00D36A8A"/>
    <w:rsid w:val="00D61409"/>
    <w:rsid w:val="00D6691E"/>
    <w:rsid w:val="00D71170"/>
    <w:rsid w:val="00D75379"/>
    <w:rsid w:val="00DA1C92"/>
    <w:rsid w:val="00DA25D4"/>
    <w:rsid w:val="00DA6538"/>
    <w:rsid w:val="00DD1FBD"/>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D1C19"/>
  <w15:chartTrackingRefBased/>
  <w15:docId w15:val="{08CD740D-8DC1-4D23-912A-C14D4FAA2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0650"/>
    <w:rPr>
      <w:rFonts w:ascii="Calibri" w:hAnsi="Calibri"/>
    </w:rPr>
  </w:style>
  <w:style w:type="paragraph" w:styleId="Heading1">
    <w:name w:val="heading 1"/>
    <w:aliases w:val="Pocket"/>
    <w:basedOn w:val="Normal"/>
    <w:next w:val="Normal"/>
    <w:link w:val="Heading1Char"/>
    <w:qFormat/>
    <w:rsid w:val="00D106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06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06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106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06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0650"/>
  </w:style>
  <w:style w:type="character" w:customStyle="1" w:styleId="Heading1Char">
    <w:name w:val="Heading 1 Char"/>
    <w:aliases w:val="Pocket Char"/>
    <w:basedOn w:val="DefaultParagraphFont"/>
    <w:link w:val="Heading1"/>
    <w:rsid w:val="00D106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065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065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10650"/>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D1065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10650"/>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D10650"/>
    <w:rPr>
      <w:b w:val="0"/>
      <w:sz w:val="22"/>
      <w:u w:val="single"/>
    </w:rPr>
  </w:style>
  <w:style w:type="character" w:styleId="Hyperlink">
    <w:name w:val="Hyperlink"/>
    <w:basedOn w:val="DefaultParagraphFont"/>
    <w:uiPriority w:val="99"/>
    <w:semiHidden/>
    <w:unhideWhenUsed/>
    <w:rsid w:val="00D10650"/>
    <w:rPr>
      <w:color w:val="auto"/>
      <w:u w:val="none"/>
    </w:rPr>
  </w:style>
  <w:style w:type="character" w:styleId="FollowedHyperlink">
    <w:name w:val="FollowedHyperlink"/>
    <w:basedOn w:val="DefaultParagraphFont"/>
    <w:uiPriority w:val="99"/>
    <w:semiHidden/>
    <w:unhideWhenUsed/>
    <w:rsid w:val="00D10650"/>
    <w:rPr>
      <w:color w:val="auto"/>
      <w:u w:val="none"/>
    </w:rPr>
  </w:style>
  <w:style w:type="paragraph" w:customStyle="1" w:styleId="textbold">
    <w:name w:val="text bold"/>
    <w:basedOn w:val="Normal"/>
    <w:link w:val="Emphasis"/>
    <w:uiPriority w:val="7"/>
    <w:qFormat/>
    <w:rsid w:val="00644C3B"/>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2029">
      <w:bodyDiv w:val="1"/>
      <w:marLeft w:val="0"/>
      <w:marRight w:val="0"/>
      <w:marTop w:val="0"/>
      <w:marBottom w:val="0"/>
      <w:divBdr>
        <w:top w:val="none" w:sz="0" w:space="0" w:color="auto"/>
        <w:left w:val="none" w:sz="0" w:space="0" w:color="auto"/>
        <w:bottom w:val="none" w:sz="0" w:space="0" w:color="auto"/>
        <w:right w:val="none" w:sz="0" w:space="0" w:color="auto"/>
      </w:divBdr>
    </w:div>
    <w:div w:id="203325044">
      <w:bodyDiv w:val="1"/>
      <w:marLeft w:val="0"/>
      <w:marRight w:val="0"/>
      <w:marTop w:val="0"/>
      <w:marBottom w:val="0"/>
      <w:divBdr>
        <w:top w:val="none" w:sz="0" w:space="0" w:color="auto"/>
        <w:left w:val="none" w:sz="0" w:space="0" w:color="auto"/>
        <w:bottom w:val="none" w:sz="0" w:space="0" w:color="auto"/>
        <w:right w:val="none" w:sz="0" w:space="0" w:color="auto"/>
      </w:divBdr>
    </w:div>
    <w:div w:id="243537229">
      <w:bodyDiv w:val="1"/>
      <w:marLeft w:val="0"/>
      <w:marRight w:val="0"/>
      <w:marTop w:val="0"/>
      <w:marBottom w:val="0"/>
      <w:divBdr>
        <w:top w:val="none" w:sz="0" w:space="0" w:color="auto"/>
        <w:left w:val="none" w:sz="0" w:space="0" w:color="auto"/>
        <w:bottom w:val="none" w:sz="0" w:space="0" w:color="auto"/>
        <w:right w:val="none" w:sz="0" w:space="0" w:color="auto"/>
      </w:divBdr>
    </w:div>
    <w:div w:id="273366346">
      <w:bodyDiv w:val="1"/>
      <w:marLeft w:val="0"/>
      <w:marRight w:val="0"/>
      <w:marTop w:val="0"/>
      <w:marBottom w:val="0"/>
      <w:divBdr>
        <w:top w:val="none" w:sz="0" w:space="0" w:color="auto"/>
        <w:left w:val="none" w:sz="0" w:space="0" w:color="auto"/>
        <w:bottom w:val="none" w:sz="0" w:space="0" w:color="auto"/>
        <w:right w:val="none" w:sz="0" w:space="0" w:color="auto"/>
      </w:divBdr>
    </w:div>
    <w:div w:id="287929891">
      <w:bodyDiv w:val="1"/>
      <w:marLeft w:val="0"/>
      <w:marRight w:val="0"/>
      <w:marTop w:val="0"/>
      <w:marBottom w:val="0"/>
      <w:divBdr>
        <w:top w:val="none" w:sz="0" w:space="0" w:color="auto"/>
        <w:left w:val="none" w:sz="0" w:space="0" w:color="auto"/>
        <w:bottom w:val="none" w:sz="0" w:space="0" w:color="auto"/>
        <w:right w:val="none" w:sz="0" w:space="0" w:color="auto"/>
      </w:divBdr>
    </w:div>
    <w:div w:id="346179683">
      <w:bodyDiv w:val="1"/>
      <w:marLeft w:val="0"/>
      <w:marRight w:val="0"/>
      <w:marTop w:val="0"/>
      <w:marBottom w:val="0"/>
      <w:divBdr>
        <w:top w:val="none" w:sz="0" w:space="0" w:color="auto"/>
        <w:left w:val="none" w:sz="0" w:space="0" w:color="auto"/>
        <w:bottom w:val="none" w:sz="0" w:space="0" w:color="auto"/>
        <w:right w:val="none" w:sz="0" w:space="0" w:color="auto"/>
      </w:divBdr>
    </w:div>
    <w:div w:id="363792669">
      <w:bodyDiv w:val="1"/>
      <w:marLeft w:val="0"/>
      <w:marRight w:val="0"/>
      <w:marTop w:val="0"/>
      <w:marBottom w:val="0"/>
      <w:divBdr>
        <w:top w:val="none" w:sz="0" w:space="0" w:color="auto"/>
        <w:left w:val="none" w:sz="0" w:space="0" w:color="auto"/>
        <w:bottom w:val="none" w:sz="0" w:space="0" w:color="auto"/>
        <w:right w:val="none" w:sz="0" w:space="0" w:color="auto"/>
      </w:divBdr>
    </w:div>
    <w:div w:id="411239529">
      <w:bodyDiv w:val="1"/>
      <w:marLeft w:val="0"/>
      <w:marRight w:val="0"/>
      <w:marTop w:val="0"/>
      <w:marBottom w:val="0"/>
      <w:divBdr>
        <w:top w:val="none" w:sz="0" w:space="0" w:color="auto"/>
        <w:left w:val="none" w:sz="0" w:space="0" w:color="auto"/>
        <w:bottom w:val="none" w:sz="0" w:space="0" w:color="auto"/>
        <w:right w:val="none" w:sz="0" w:space="0" w:color="auto"/>
      </w:divBdr>
    </w:div>
    <w:div w:id="428552540">
      <w:bodyDiv w:val="1"/>
      <w:marLeft w:val="0"/>
      <w:marRight w:val="0"/>
      <w:marTop w:val="0"/>
      <w:marBottom w:val="0"/>
      <w:divBdr>
        <w:top w:val="none" w:sz="0" w:space="0" w:color="auto"/>
        <w:left w:val="none" w:sz="0" w:space="0" w:color="auto"/>
        <w:bottom w:val="none" w:sz="0" w:space="0" w:color="auto"/>
        <w:right w:val="none" w:sz="0" w:space="0" w:color="auto"/>
      </w:divBdr>
    </w:div>
    <w:div w:id="435518391">
      <w:bodyDiv w:val="1"/>
      <w:marLeft w:val="0"/>
      <w:marRight w:val="0"/>
      <w:marTop w:val="0"/>
      <w:marBottom w:val="0"/>
      <w:divBdr>
        <w:top w:val="none" w:sz="0" w:space="0" w:color="auto"/>
        <w:left w:val="none" w:sz="0" w:space="0" w:color="auto"/>
        <w:bottom w:val="none" w:sz="0" w:space="0" w:color="auto"/>
        <w:right w:val="none" w:sz="0" w:space="0" w:color="auto"/>
      </w:divBdr>
    </w:div>
    <w:div w:id="486560388">
      <w:bodyDiv w:val="1"/>
      <w:marLeft w:val="0"/>
      <w:marRight w:val="0"/>
      <w:marTop w:val="0"/>
      <w:marBottom w:val="0"/>
      <w:divBdr>
        <w:top w:val="none" w:sz="0" w:space="0" w:color="auto"/>
        <w:left w:val="none" w:sz="0" w:space="0" w:color="auto"/>
        <w:bottom w:val="none" w:sz="0" w:space="0" w:color="auto"/>
        <w:right w:val="none" w:sz="0" w:space="0" w:color="auto"/>
      </w:divBdr>
    </w:div>
    <w:div w:id="516580323">
      <w:bodyDiv w:val="1"/>
      <w:marLeft w:val="0"/>
      <w:marRight w:val="0"/>
      <w:marTop w:val="0"/>
      <w:marBottom w:val="0"/>
      <w:divBdr>
        <w:top w:val="none" w:sz="0" w:space="0" w:color="auto"/>
        <w:left w:val="none" w:sz="0" w:space="0" w:color="auto"/>
        <w:bottom w:val="none" w:sz="0" w:space="0" w:color="auto"/>
        <w:right w:val="none" w:sz="0" w:space="0" w:color="auto"/>
      </w:divBdr>
    </w:div>
    <w:div w:id="546913458">
      <w:bodyDiv w:val="1"/>
      <w:marLeft w:val="0"/>
      <w:marRight w:val="0"/>
      <w:marTop w:val="0"/>
      <w:marBottom w:val="0"/>
      <w:divBdr>
        <w:top w:val="none" w:sz="0" w:space="0" w:color="auto"/>
        <w:left w:val="none" w:sz="0" w:space="0" w:color="auto"/>
        <w:bottom w:val="none" w:sz="0" w:space="0" w:color="auto"/>
        <w:right w:val="none" w:sz="0" w:space="0" w:color="auto"/>
      </w:divBdr>
    </w:div>
    <w:div w:id="597106948">
      <w:bodyDiv w:val="1"/>
      <w:marLeft w:val="0"/>
      <w:marRight w:val="0"/>
      <w:marTop w:val="0"/>
      <w:marBottom w:val="0"/>
      <w:divBdr>
        <w:top w:val="none" w:sz="0" w:space="0" w:color="auto"/>
        <w:left w:val="none" w:sz="0" w:space="0" w:color="auto"/>
        <w:bottom w:val="none" w:sz="0" w:space="0" w:color="auto"/>
        <w:right w:val="none" w:sz="0" w:space="0" w:color="auto"/>
      </w:divBdr>
    </w:div>
    <w:div w:id="624196134">
      <w:bodyDiv w:val="1"/>
      <w:marLeft w:val="0"/>
      <w:marRight w:val="0"/>
      <w:marTop w:val="0"/>
      <w:marBottom w:val="0"/>
      <w:divBdr>
        <w:top w:val="none" w:sz="0" w:space="0" w:color="auto"/>
        <w:left w:val="none" w:sz="0" w:space="0" w:color="auto"/>
        <w:bottom w:val="none" w:sz="0" w:space="0" w:color="auto"/>
        <w:right w:val="none" w:sz="0" w:space="0" w:color="auto"/>
      </w:divBdr>
    </w:div>
    <w:div w:id="755248265">
      <w:bodyDiv w:val="1"/>
      <w:marLeft w:val="0"/>
      <w:marRight w:val="0"/>
      <w:marTop w:val="0"/>
      <w:marBottom w:val="0"/>
      <w:divBdr>
        <w:top w:val="none" w:sz="0" w:space="0" w:color="auto"/>
        <w:left w:val="none" w:sz="0" w:space="0" w:color="auto"/>
        <w:bottom w:val="none" w:sz="0" w:space="0" w:color="auto"/>
        <w:right w:val="none" w:sz="0" w:space="0" w:color="auto"/>
      </w:divBdr>
    </w:div>
    <w:div w:id="924190344">
      <w:bodyDiv w:val="1"/>
      <w:marLeft w:val="0"/>
      <w:marRight w:val="0"/>
      <w:marTop w:val="0"/>
      <w:marBottom w:val="0"/>
      <w:divBdr>
        <w:top w:val="none" w:sz="0" w:space="0" w:color="auto"/>
        <w:left w:val="none" w:sz="0" w:space="0" w:color="auto"/>
        <w:bottom w:val="none" w:sz="0" w:space="0" w:color="auto"/>
        <w:right w:val="none" w:sz="0" w:space="0" w:color="auto"/>
      </w:divBdr>
    </w:div>
    <w:div w:id="941037265">
      <w:bodyDiv w:val="1"/>
      <w:marLeft w:val="0"/>
      <w:marRight w:val="0"/>
      <w:marTop w:val="0"/>
      <w:marBottom w:val="0"/>
      <w:divBdr>
        <w:top w:val="none" w:sz="0" w:space="0" w:color="auto"/>
        <w:left w:val="none" w:sz="0" w:space="0" w:color="auto"/>
        <w:bottom w:val="none" w:sz="0" w:space="0" w:color="auto"/>
        <w:right w:val="none" w:sz="0" w:space="0" w:color="auto"/>
      </w:divBdr>
    </w:div>
    <w:div w:id="1033652662">
      <w:bodyDiv w:val="1"/>
      <w:marLeft w:val="0"/>
      <w:marRight w:val="0"/>
      <w:marTop w:val="0"/>
      <w:marBottom w:val="0"/>
      <w:divBdr>
        <w:top w:val="none" w:sz="0" w:space="0" w:color="auto"/>
        <w:left w:val="none" w:sz="0" w:space="0" w:color="auto"/>
        <w:bottom w:val="none" w:sz="0" w:space="0" w:color="auto"/>
        <w:right w:val="none" w:sz="0" w:space="0" w:color="auto"/>
      </w:divBdr>
    </w:div>
    <w:div w:id="1051657646">
      <w:bodyDiv w:val="1"/>
      <w:marLeft w:val="0"/>
      <w:marRight w:val="0"/>
      <w:marTop w:val="0"/>
      <w:marBottom w:val="0"/>
      <w:divBdr>
        <w:top w:val="none" w:sz="0" w:space="0" w:color="auto"/>
        <w:left w:val="none" w:sz="0" w:space="0" w:color="auto"/>
        <w:bottom w:val="none" w:sz="0" w:space="0" w:color="auto"/>
        <w:right w:val="none" w:sz="0" w:space="0" w:color="auto"/>
      </w:divBdr>
    </w:div>
    <w:div w:id="1185635449">
      <w:bodyDiv w:val="1"/>
      <w:marLeft w:val="0"/>
      <w:marRight w:val="0"/>
      <w:marTop w:val="0"/>
      <w:marBottom w:val="0"/>
      <w:divBdr>
        <w:top w:val="none" w:sz="0" w:space="0" w:color="auto"/>
        <w:left w:val="none" w:sz="0" w:space="0" w:color="auto"/>
        <w:bottom w:val="none" w:sz="0" w:space="0" w:color="auto"/>
        <w:right w:val="none" w:sz="0" w:space="0" w:color="auto"/>
      </w:divBdr>
    </w:div>
    <w:div w:id="1199659763">
      <w:bodyDiv w:val="1"/>
      <w:marLeft w:val="0"/>
      <w:marRight w:val="0"/>
      <w:marTop w:val="0"/>
      <w:marBottom w:val="0"/>
      <w:divBdr>
        <w:top w:val="none" w:sz="0" w:space="0" w:color="auto"/>
        <w:left w:val="none" w:sz="0" w:space="0" w:color="auto"/>
        <w:bottom w:val="none" w:sz="0" w:space="0" w:color="auto"/>
        <w:right w:val="none" w:sz="0" w:space="0" w:color="auto"/>
      </w:divBdr>
    </w:div>
    <w:div w:id="1225219495">
      <w:bodyDiv w:val="1"/>
      <w:marLeft w:val="0"/>
      <w:marRight w:val="0"/>
      <w:marTop w:val="0"/>
      <w:marBottom w:val="0"/>
      <w:divBdr>
        <w:top w:val="none" w:sz="0" w:space="0" w:color="auto"/>
        <w:left w:val="none" w:sz="0" w:space="0" w:color="auto"/>
        <w:bottom w:val="none" w:sz="0" w:space="0" w:color="auto"/>
        <w:right w:val="none" w:sz="0" w:space="0" w:color="auto"/>
      </w:divBdr>
    </w:div>
    <w:div w:id="1247154815">
      <w:bodyDiv w:val="1"/>
      <w:marLeft w:val="0"/>
      <w:marRight w:val="0"/>
      <w:marTop w:val="0"/>
      <w:marBottom w:val="0"/>
      <w:divBdr>
        <w:top w:val="none" w:sz="0" w:space="0" w:color="auto"/>
        <w:left w:val="none" w:sz="0" w:space="0" w:color="auto"/>
        <w:bottom w:val="none" w:sz="0" w:space="0" w:color="auto"/>
        <w:right w:val="none" w:sz="0" w:space="0" w:color="auto"/>
      </w:divBdr>
    </w:div>
    <w:div w:id="1248810983">
      <w:bodyDiv w:val="1"/>
      <w:marLeft w:val="0"/>
      <w:marRight w:val="0"/>
      <w:marTop w:val="0"/>
      <w:marBottom w:val="0"/>
      <w:divBdr>
        <w:top w:val="none" w:sz="0" w:space="0" w:color="auto"/>
        <w:left w:val="none" w:sz="0" w:space="0" w:color="auto"/>
        <w:bottom w:val="none" w:sz="0" w:space="0" w:color="auto"/>
        <w:right w:val="none" w:sz="0" w:space="0" w:color="auto"/>
      </w:divBdr>
    </w:div>
    <w:div w:id="1300261139">
      <w:bodyDiv w:val="1"/>
      <w:marLeft w:val="0"/>
      <w:marRight w:val="0"/>
      <w:marTop w:val="0"/>
      <w:marBottom w:val="0"/>
      <w:divBdr>
        <w:top w:val="none" w:sz="0" w:space="0" w:color="auto"/>
        <w:left w:val="none" w:sz="0" w:space="0" w:color="auto"/>
        <w:bottom w:val="none" w:sz="0" w:space="0" w:color="auto"/>
        <w:right w:val="none" w:sz="0" w:space="0" w:color="auto"/>
      </w:divBdr>
    </w:div>
    <w:div w:id="1327057459">
      <w:bodyDiv w:val="1"/>
      <w:marLeft w:val="0"/>
      <w:marRight w:val="0"/>
      <w:marTop w:val="0"/>
      <w:marBottom w:val="0"/>
      <w:divBdr>
        <w:top w:val="none" w:sz="0" w:space="0" w:color="auto"/>
        <w:left w:val="none" w:sz="0" w:space="0" w:color="auto"/>
        <w:bottom w:val="none" w:sz="0" w:space="0" w:color="auto"/>
        <w:right w:val="none" w:sz="0" w:space="0" w:color="auto"/>
      </w:divBdr>
    </w:div>
    <w:div w:id="1439328031">
      <w:bodyDiv w:val="1"/>
      <w:marLeft w:val="0"/>
      <w:marRight w:val="0"/>
      <w:marTop w:val="0"/>
      <w:marBottom w:val="0"/>
      <w:divBdr>
        <w:top w:val="none" w:sz="0" w:space="0" w:color="auto"/>
        <w:left w:val="none" w:sz="0" w:space="0" w:color="auto"/>
        <w:bottom w:val="none" w:sz="0" w:space="0" w:color="auto"/>
        <w:right w:val="none" w:sz="0" w:space="0" w:color="auto"/>
      </w:divBdr>
    </w:div>
    <w:div w:id="1470323388">
      <w:bodyDiv w:val="1"/>
      <w:marLeft w:val="0"/>
      <w:marRight w:val="0"/>
      <w:marTop w:val="0"/>
      <w:marBottom w:val="0"/>
      <w:divBdr>
        <w:top w:val="none" w:sz="0" w:space="0" w:color="auto"/>
        <w:left w:val="none" w:sz="0" w:space="0" w:color="auto"/>
        <w:bottom w:val="none" w:sz="0" w:space="0" w:color="auto"/>
        <w:right w:val="none" w:sz="0" w:space="0" w:color="auto"/>
      </w:divBdr>
    </w:div>
    <w:div w:id="1744404464">
      <w:bodyDiv w:val="1"/>
      <w:marLeft w:val="0"/>
      <w:marRight w:val="0"/>
      <w:marTop w:val="0"/>
      <w:marBottom w:val="0"/>
      <w:divBdr>
        <w:top w:val="none" w:sz="0" w:space="0" w:color="auto"/>
        <w:left w:val="none" w:sz="0" w:space="0" w:color="auto"/>
        <w:bottom w:val="none" w:sz="0" w:space="0" w:color="auto"/>
        <w:right w:val="none" w:sz="0" w:space="0" w:color="auto"/>
      </w:divBdr>
    </w:div>
    <w:div w:id="1745713217">
      <w:bodyDiv w:val="1"/>
      <w:marLeft w:val="0"/>
      <w:marRight w:val="0"/>
      <w:marTop w:val="0"/>
      <w:marBottom w:val="0"/>
      <w:divBdr>
        <w:top w:val="none" w:sz="0" w:space="0" w:color="auto"/>
        <w:left w:val="none" w:sz="0" w:space="0" w:color="auto"/>
        <w:bottom w:val="none" w:sz="0" w:space="0" w:color="auto"/>
        <w:right w:val="none" w:sz="0" w:space="0" w:color="auto"/>
      </w:divBdr>
    </w:div>
    <w:div w:id="1784880144">
      <w:bodyDiv w:val="1"/>
      <w:marLeft w:val="0"/>
      <w:marRight w:val="0"/>
      <w:marTop w:val="0"/>
      <w:marBottom w:val="0"/>
      <w:divBdr>
        <w:top w:val="none" w:sz="0" w:space="0" w:color="auto"/>
        <w:left w:val="none" w:sz="0" w:space="0" w:color="auto"/>
        <w:bottom w:val="none" w:sz="0" w:space="0" w:color="auto"/>
        <w:right w:val="none" w:sz="0" w:space="0" w:color="auto"/>
      </w:divBdr>
    </w:div>
    <w:div w:id="1814784909">
      <w:bodyDiv w:val="1"/>
      <w:marLeft w:val="0"/>
      <w:marRight w:val="0"/>
      <w:marTop w:val="0"/>
      <w:marBottom w:val="0"/>
      <w:divBdr>
        <w:top w:val="none" w:sz="0" w:space="0" w:color="auto"/>
        <w:left w:val="none" w:sz="0" w:space="0" w:color="auto"/>
        <w:bottom w:val="none" w:sz="0" w:space="0" w:color="auto"/>
        <w:right w:val="none" w:sz="0" w:space="0" w:color="auto"/>
      </w:divBdr>
    </w:div>
    <w:div w:id="1889222330">
      <w:bodyDiv w:val="1"/>
      <w:marLeft w:val="0"/>
      <w:marRight w:val="0"/>
      <w:marTop w:val="0"/>
      <w:marBottom w:val="0"/>
      <w:divBdr>
        <w:top w:val="none" w:sz="0" w:space="0" w:color="auto"/>
        <w:left w:val="none" w:sz="0" w:space="0" w:color="auto"/>
        <w:bottom w:val="none" w:sz="0" w:space="0" w:color="auto"/>
        <w:right w:val="none" w:sz="0" w:space="0" w:color="auto"/>
      </w:divBdr>
    </w:div>
    <w:div w:id="2024555474">
      <w:bodyDiv w:val="1"/>
      <w:marLeft w:val="0"/>
      <w:marRight w:val="0"/>
      <w:marTop w:val="0"/>
      <w:marBottom w:val="0"/>
      <w:divBdr>
        <w:top w:val="none" w:sz="0" w:space="0" w:color="auto"/>
        <w:left w:val="none" w:sz="0" w:space="0" w:color="auto"/>
        <w:bottom w:val="none" w:sz="0" w:space="0" w:color="auto"/>
        <w:right w:val="none" w:sz="0" w:space="0" w:color="auto"/>
      </w:divBdr>
    </w:div>
    <w:div w:id="213767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159</TotalTime>
  <Pages>1</Pages>
  <Words>13760</Words>
  <Characters>78438</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2022-01-29T16:17:00Z</dcterms:created>
  <dcterms:modified xsi:type="dcterms:W3CDTF">2022-02-15T04:41:00Z</dcterms:modified>
</cp:coreProperties>
</file>