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827FF" w14:textId="004F287E" w:rsidR="00A95652" w:rsidRDefault="00F93490" w:rsidP="00F93490">
      <w:pPr>
        <w:pStyle w:val="Heading1"/>
      </w:pPr>
      <w:r>
        <w:t>1AC vs Newtown NT</w:t>
      </w:r>
    </w:p>
    <w:p w14:paraId="77D1092A" w14:textId="213FE411" w:rsidR="00F93490" w:rsidRDefault="00F93490" w:rsidP="00F93490">
      <w:pPr>
        <w:pStyle w:val="Heading2"/>
      </w:pPr>
      <w:r>
        <w:t>1AC</w:t>
      </w:r>
    </w:p>
    <w:p w14:paraId="2C9B9F89" w14:textId="77DFDE02" w:rsidR="00053C15" w:rsidRDefault="00DF46C8" w:rsidP="00053C15">
      <w:pPr>
        <w:pStyle w:val="Heading3"/>
      </w:pPr>
      <w:r>
        <w:t>R3</w:t>
      </w:r>
    </w:p>
    <w:p w14:paraId="12FBDE4B" w14:textId="77777777" w:rsidR="00DF46C8" w:rsidRPr="009802CC" w:rsidRDefault="00DF46C8" w:rsidP="00DF46C8">
      <w:pPr>
        <w:pStyle w:val="Heading4"/>
        <w:rPr>
          <w:rFonts w:cs="Times New Roman"/>
          <w:color w:val="000000" w:themeColor="text1"/>
        </w:rPr>
      </w:pPr>
      <w:r>
        <w:rPr>
          <w:rFonts w:cs="Times New Roman"/>
          <w:color w:val="000000" w:themeColor="text1"/>
        </w:rPr>
        <w:t>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638BA9FA" w14:textId="77777777" w:rsidR="00DF46C8" w:rsidRDefault="00DF46C8" w:rsidP="00DF46C8">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0004C7A5" w14:textId="77777777" w:rsidR="00DF46C8" w:rsidRPr="00BC404C" w:rsidRDefault="00DF46C8" w:rsidP="00DF46C8">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526BC707" w14:textId="77777777" w:rsidR="00DF46C8" w:rsidRPr="0004302C" w:rsidRDefault="00DF46C8" w:rsidP="00DF46C8">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0BBF3954" w14:textId="77777777" w:rsidR="00DF46C8" w:rsidRPr="009802CC" w:rsidRDefault="00DF46C8" w:rsidP="00DF46C8">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42070E6D" w14:textId="77777777" w:rsidR="00DF46C8" w:rsidRPr="002E3A75" w:rsidRDefault="00DF46C8" w:rsidP="00DF46C8">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23C14D4E" w14:textId="77777777" w:rsidR="00DF46C8" w:rsidRPr="00CF49AE" w:rsidRDefault="00DF46C8" w:rsidP="00DF46C8">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49BF7DC8" w14:textId="77777777" w:rsidR="00DF46C8" w:rsidRPr="009802CC" w:rsidRDefault="00DF46C8" w:rsidP="00DF46C8">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52493055" w14:textId="77777777" w:rsidR="00DF46C8" w:rsidRPr="009802CC" w:rsidRDefault="00DF46C8" w:rsidP="00DF46C8">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5CCFFC14" w14:textId="77777777" w:rsidR="00DF46C8" w:rsidRDefault="00DF46C8" w:rsidP="00DF46C8">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320664E2" w14:textId="77777777" w:rsidR="00DF46C8" w:rsidRPr="009802CC" w:rsidRDefault="00DF46C8" w:rsidP="00DF46C8">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3A58EEDE" w14:textId="2D6BAEE8" w:rsidR="00DF46C8" w:rsidRDefault="00DF46C8" w:rsidP="00DF46C8">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04F67BEA" w14:textId="77777777" w:rsidR="00DF46C8" w:rsidRPr="006948C8" w:rsidRDefault="00DF46C8" w:rsidP="00DF46C8">
      <w:pPr>
        <w:pStyle w:val="Heading4"/>
        <w:rPr>
          <w:rFonts w:cs="Calibri"/>
        </w:rPr>
      </w:pPr>
      <w:bookmarkStart w:id="0" w:name="_Hlk92408398"/>
      <w:r w:rsidRPr="006948C8">
        <w:rPr>
          <w:rFonts w:cs="Calibri"/>
        </w:rPr>
        <w:t>Psychoanalysis is both falsifiable and accurate – studies prove.</w:t>
      </w:r>
    </w:p>
    <w:p w14:paraId="7EFC8217" w14:textId="77777777" w:rsidR="00DF46C8" w:rsidRPr="006948C8" w:rsidRDefault="00DF46C8" w:rsidP="00DF46C8">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1721C104" w14:textId="48E380FE" w:rsidR="00DF46C8" w:rsidRDefault="00DF46C8" w:rsidP="00DF46C8">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0"/>
    </w:p>
    <w:p w14:paraId="3B0DF061" w14:textId="654C1C45" w:rsidR="00DF46C8" w:rsidRPr="00BC324F" w:rsidRDefault="00DF46C8" w:rsidP="00DF46C8">
      <w:pPr>
        <w:pStyle w:val="Heading4"/>
        <w:spacing w:line="276" w:lineRule="auto"/>
        <w:rPr>
          <w:rFonts w:cs="Calibri"/>
          <w:color w:val="000000" w:themeColor="text1"/>
        </w:rPr>
      </w:pPr>
      <w:r>
        <w:rPr>
          <w:rFonts w:cs="Calibri"/>
          <w:color w:val="000000" w:themeColor="text1"/>
        </w:rPr>
        <w:t>Pluralism is good.</w:t>
      </w:r>
    </w:p>
    <w:p w14:paraId="20CB89CA" w14:textId="77777777" w:rsidR="00DF46C8" w:rsidRPr="00BC324F" w:rsidRDefault="00DF46C8" w:rsidP="00DF46C8">
      <w:pPr>
        <w:spacing w:line="276" w:lineRule="auto"/>
        <w:rPr>
          <w:color w:val="000000" w:themeColor="text1"/>
        </w:rPr>
      </w:pPr>
      <w:proofErr w:type="spellStart"/>
      <w:r w:rsidRPr="00BC324F">
        <w:rPr>
          <w:b/>
          <w:color w:val="000000" w:themeColor="text1"/>
          <w:szCs w:val="26"/>
        </w:rPr>
        <w:t>Bleiker</w:t>
      </w:r>
      <w:proofErr w:type="spellEnd"/>
      <w:r w:rsidRPr="00BC324F">
        <w:rPr>
          <w:b/>
          <w:color w:val="000000" w:themeColor="text1"/>
          <w:szCs w:val="26"/>
        </w:rPr>
        <w:t xml:space="preserve"> 14</w:t>
      </w:r>
      <w:r w:rsidRPr="00BC324F">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5AD863D1" w14:textId="17118123" w:rsidR="00DF46C8" w:rsidRPr="00DF46C8" w:rsidRDefault="00DF46C8" w:rsidP="00DF46C8">
      <w:pPr>
        <w:spacing w:line="276" w:lineRule="auto"/>
        <w:rPr>
          <w:color w:val="000000" w:themeColor="text1"/>
          <w:sz w:val="14"/>
        </w:rPr>
      </w:pPr>
      <w:r w:rsidRPr="00B04ECE">
        <w:rPr>
          <w:rStyle w:val="Emphasis"/>
          <w:color w:val="000000" w:themeColor="text1"/>
          <w:highlight w:val="green"/>
        </w:rPr>
        <w:t xml:space="preserve">Methodological pluralism lies at the heart of </w:t>
      </w:r>
      <w:r w:rsidRPr="00BC324F">
        <w:rPr>
          <w:rStyle w:val="Emphasis"/>
          <w:color w:val="000000" w:themeColor="text1"/>
        </w:rPr>
        <w:t xml:space="preserve">Levine's </w:t>
      </w:r>
      <w:r w:rsidRPr="00B04ECE">
        <w:rPr>
          <w:rStyle w:val="Emphasis"/>
          <w:color w:val="000000" w:themeColor="text1"/>
          <w:highlight w:val="green"/>
        </w:rPr>
        <w:t>sustainable critique</w:t>
      </w:r>
      <w:r w:rsidRPr="00BC324F">
        <w:rPr>
          <w:rStyle w:val="Emphasis"/>
          <w:color w:val="000000" w:themeColor="text1"/>
        </w:rPr>
        <w:t>.</w:t>
      </w:r>
      <w:r w:rsidRPr="00BC324F">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04ECE">
        <w:rPr>
          <w:rStyle w:val="Emphasis"/>
          <w:color w:val="000000" w:themeColor="text1"/>
          <w:highlight w:val="green"/>
        </w:rPr>
        <w:t xml:space="preserve"> No single method can ever adequately represent the event </w:t>
      </w:r>
      <w:r w:rsidRPr="00BC324F">
        <w:rPr>
          <w:color w:val="000000" w:themeColor="text1"/>
          <w:sz w:val="14"/>
        </w:rPr>
        <w:t>or should gain the upper hand. But</w:t>
      </w:r>
      <w:r w:rsidRPr="00BC324F">
        <w:rPr>
          <w:rStyle w:val="Emphasis"/>
          <w:color w:val="000000" w:themeColor="text1"/>
        </w:rPr>
        <w:t xml:space="preserve"> each should, in a way, recognize and capture details or perspectives that the others cannot (p. 102). In practical terms, </w:t>
      </w:r>
      <w:r w:rsidRPr="00B04ECE">
        <w:rPr>
          <w:rStyle w:val="Emphasis"/>
          <w:color w:val="000000" w:themeColor="text1"/>
          <w:highlight w:val="green"/>
        </w:rPr>
        <w:t>this means combining</w:t>
      </w:r>
      <w:r w:rsidRPr="00BC324F">
        <w:rPr>
          <w:rStyle w:val="Emphasis"/>
          <w:color w:val="000000" w:themeColor="text1"/>
        </w:rPr>
        <w:t xml:space="preserve"> a range of </w:t>
      </w:r>
      <w:r w:rsidRPr="00B04ECE">
        <w:rPr>
          <w:rStyle w:val="Emphasis"/>
          <w:color w:val="000000" w:themeColor="text1"/>
          <w:highlight w:val="green"/>
        </w:rPr>
        <w:t>methods</w:t>
      </w:r>
      <w:r w:rsidRPr="00BC324F">
        <w:rPr>
          <w:rStyle w:val="Emphasis"/>
          <w:color w:val="000000" w:themeColor="text1"/>
        </w:rPr>
        <w:t xml:space="preserve"> </w:t>
      </w:r>
      <w:r w:rsidRPr="00BC324F">
        <w:rPr>
          <w:color w:val="000000" w:themeColor="text1"/>
          <w:sz w:val="14"/>
        </w:rPr>
        <w:t>even when—or, rather,</w:t>
      </w:r>
      <w:r w:rsidRPr="00BC324F">
        <w:rPr>
          <w:rStyle w:val="Emphasis"/>
          <w:color w:val="000000" w:themeColor="text1"/>
        </w:rPr>
        <w:t xml:space="preserve"> </w:t>
      </w:r>
      <w:r w:rsidRPr="00B04ECE">
        <w:rPr>
          <w:rStyle w:val="Emphasis"/>
          <w:color w:val="000000" w:themeColor="text1"/>
          <w:highlight w:val="green"/>
        </w:rPr>
        <w:t>precisely when</w:t>
      </w:r>
      <w:r w:rsidRPr="00BC324F">
        <w:rPr>
          <w:rStyle w:val="Emphasis"/>
          <w:color w:val="000000" w:themeColor="text1"/>
        </w:rPr>
        <w:t xml:space="preserve">—they are </w:t>
      </w:r>
      <w:r w:rsidRPr="00B04ECE">
        <w:rPr>
          <w:rStyle w:val="Emphasis"/>
          <w:color w:val="000000" w:themeColor="text1"/>
          <w:highlight w:val="green"/>
        </w:rPr>
        <w:t xml:space="preserve">deemed incompatible. They can range from </w:t>
      </w:r>
      <w:proofErr w:type="spellStart"/>
      <w:r w:rsidRPr="00B04ECE">
        <w:rPr>
          <w:rStyle w:val="Emphasis"/>
          <w:color w:val="000000" w:themeColor="text1"/>
          <w:highlight w:val="green"/>
        </w:rPr>
        <w:t>poststructual</w:t>
      </w:r>
      <w:proofErr w:type="spellEnd"/>
      <w:r w:rsidRPr="00B04ECE">
        <w:rPr>
          <w:rStyle w:val="Emphasis"/>
          <w:color w:val="000000" w:themeColor="text1"/>
          <w:highlight w:val="green"/>
        </w:rPr>
        <w:t xml:space="preserve"> deconstruction to</w:t>
      </w:r>
      <w:r w:rsidRPr="00BC324F">
        <w:rPr>
          <w:rStyle w:val="Emphasis"/>
          <w:color w:val="000000" w:themeColor="text1"/>
        </w:rPr>
        <w:t xml:space="preserve"> the tools pioneered and championed by </w:t>
      </w:r>
      <w:r w:rsidRPr="00B04ECE">
        <w:rPr>
          <w:rStyle w:val="Emphasis"/>
          <w:color w:val="000000" w:themeColor="text1"/>
          <w:highlight w:val="green"/>
        </w:rPr>
        <w:t>positivist social sciences. The benefit</w:t>
      </w:r>
      <w:r w:rsidRPr="00BC324F">
        <w:rPr>
          <w:rStyle w:val="Emphasis"/>
          <w:color w:val="000000" w:themeColor="text1"/>
        </w:rPr>
        <w:t xml:space="preserve"> </w:t>
      </w:r>
      <w:r w:rsidRPr="00BC324F">
        <w:rPr>
          <w:color w:val="000000" w:themeColor="text1"/>
          <w:sz w:val="14"/>
        </w:rPr>
        <w:t>of such a methodological polyphony</w:t>
      </w:r>
      <w:r w:rsidRPr="00BC324F">
        <w:rPr>
          <w:rStyle w:val="Emphasis"/>
          <w:color w:val="000000" w:themeColor="text1"/>
        </w:rPr>
        <w:t xml:space="preserve"> </w:t>
      </w:r>
      <w:r w:rsidRPr="00B04ECE">
        <w:rPr>
          <w:rStyle w:val="Emphasis"/>
          <w:color w:val="000000" w:themeColor="text1"/>
          <w:highlight w:val="green"/>
        </w:rPr>
        <w:t xml:space="preserve">is </w:t>
      </w:r>
      <w:r w:rsidRPr="00BC324F">
        <w:rPr>
          <w:rStyle w:val="Emphasis"/>
          <w:color w:val="000000" w:themeColor="text1"/>
        </w:rPr>
        <w:t xml:space="preserve">not just the </w:t>
      </w:r>
      <w:r w:rsidRPr="00B04ECE">
        <w:rPr>
          <w:rStyle w:val="Emphasis"/>
          <w:color w:val="000000" w:themeColor="text1"/>
          <w:highlight w:val="green"/>
        </w:rPr>
        <w:t xml:space="preserve">opportunity to bring out nuances </w:t>
      </w:r>
      <w:r w:rsidRPr="00BC324F">
        <w:rPr>
          <w:color w:val="000000" w:themeColor="text1"/>
          <w:sz w:val="14"/>
        </w:rPr>
        <w:t>and new perspectives. Once the false hope of a smooth synthesis has been abandoned, the very incompatibility of the respective perspectives can then be used to</w:t>
      </w:r>
      <w:r w:rsidRPr="00BC324F">
        <w:rPr>
          <w:rStyle w:val="Emphasis"/>
          <w:color w:val="000000" w:themeColor="text1"/>
        </w:rPr>
        <w:t xml:space="preserve"> </w:t>
      </w:r>
      <w:r w:rsidRPr="00B04ECE">
        <w:rPr>
          <w:rStyle w:val="Emphasis"/>
          <w:color w:val="000000" w:themeColor="text1"/>
          <w:highlight w:val="green"/>
        </w:rPr>
        <w:t>identify the reifying tendencies</w:t>
      </w:r>
      <w:r w:rsidRPr="00BC324F">
        <w:rPr>
          <w:rStyle w:val="Emphasis"/>
          <w:color w:val="000000" w:themeColor="text1"/>
        </w:rPr>
        <w:t xml:space="preserve"> </w:t>
      </w:r>
      <w:r w:rsidRPr="00BC324F">
        <w:rPr>
          <w:color w:val="000000" w:themeColor="text1"/>
          <w:sz w:val="14"/>
        </w:rPr>
        <w:t>in each of them. For Levine, this is how reification may be “checked at the source”</w:t>
      </w:r>
      <w:r w:rsidRPr="00BC324F">
        <w:rPr>
          <w:rStyle w:val="Emphasis"/>
          <w:color w:val="000000" w:themeColor="text1"/>
        </w:rPr>
        <w:t xml:space="preserve"> </w:t>
      </w:r>
      <w:r w:rsidRPr="00B04ECE">
        <w:rPr>
          <w:rStyle w:val="Emphasis"/>
          <w:color w:val="000000" w:themeColor="text1"/>
          <w:highlight w:val="green"/>
        </w:rPr>
        <w:t>and</w:t>
      </w:r>
      <w:r w:rsidRPr="00BC324F">
        <w:rPr>
          <w:rStyle w:val="Emphasis"/>
          <w:color w:val="000000" w:themeColor="text1"/>
        </w:rPr>
        <w:t xml:space="preserve"> this is how </w:t>
      </w:r>
      <w:r w:rsidRPr="00B04ECE">
        <w:rPr>
          <w:rStyle w:val="Emphasis"/>
          <w:color w:val="000000" w:themeColor="text1"/>
          <w:highlight w:val="green"/>
        </w:rPr>
        <w:t>a “critically reflexive moment might thus be rendered sustainable</w:t>
      </w:r>
      <w:r w:rsidRPr="00BC324F">
        <w:rPr>
          <w:color w:val="000000" w:themeColor="text1"/>
          <w:sz w:val="14"/>
        </w:rPr>
        <w:t xml:space="preserve">” (p. 103). It is in this sense that Levine's approach is not really post-foundational but, rather, an attempt to “balance </w:t>
      </w:r>
      <w:proofErr w:type="spellStart"/>
      <w:r w:rsidRPr="00BC324F">
        <w:rPr>
          <w:color w:val="000000" w:themeColor="text1"/>
          <w:sz w:val="14"/>
        </w:rPr>
        <w:t>foundationalisms</w:t>
      </w:r>
      <w:proofErr w:type="spellEnd"/>
      <w:r w:rsidRPr="00BC324F">
        <w:rPr>
          <w:color w:val="000000" w:themeColor="text1"/>
          <w:sz w:val="14"/>
        </w:rPr>
        <w:t xml:space="preserve"> against one another” (p. 14). There are strong parallels here with arguments advanced by assemblage thinking and complexity theory—links that could have been explored in more detail.</w:t>
      </w:r>
    </w:p>
    <w:p w14:paraId="64476008" w14:textId="77777777" w:rsidR="00DF46C8" w:rsidRPr="0005677F" w:rsidRDefault="00DF46C8" w:rsidP="00DF46C8">
      <w:pPr>
        <w:pStyle w:val="Heading4"/>
        <w:rPr>
          <w:rFonts w:cs="Calibri"/>
        </w:rPr>
      </w:pPr>
      <w:r>
        <w:rPr>
          <w:rFonts w:cs="Calibri"/>
        </w:rPr>
        <w:t>Exclusionary conceptions of topical correctness are violent.</w:t>
      </w:r>
    </w:p>
    <w:p w14:paraId="213C0CE4" w14:textId="77777777" w:rsidR="00DF46C8" w:rsidRPr="003A2CE2" w:rsidRDefault="00DF46C8" w:rsidP="00DF46C8">
      <w:pPr>
        <w:shd w:val="clear" w:color="auto" w:fill="FFFFFF"/>
        <w:spacing w:line="235" w:lineRule="atLeast"/>
        <w:rPr>
          <w:rFonts w:eastAsia="Times New Roman"/>
          <w:color w:val="000000" w:themeColor="text1"/>
          <w:lang w:eastAsia="zh-CN"/>
        </w:rPr>
      </w:pPr>
      <w:proofErr w:type="spellStart"/>
      <w:r w:rsidRPr="003A2CE2">
        <w:rPr>
          <w:rFonts w:eastAsia="Times New Roman"/>
          <w:b/>
          <w:bCs/>
          <w:color w:val="000000" w:themeColor="text1"/>
          <w:szCs w:val="26"/>
          <w:lang w:eastAsia="zh-CN"/>
        </w:rPr>
        <w:t>Conquergood</w:t>
      </w:r>
      <w:proofErr w:type="spellEnd"/>
      <w:r w:rsidRPr="003A2CE2">
        <w:rPr>
          <w:rFonts w:eastAsia="Times New Roman"/>
          <w:b/>
          <w:bCs/>
          <w:color w:val="000000" w:themeColor="text1"/>
          <w:szCs w:val="26"/>
          <w:lang w:eastAsia="zh-CN"/>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17C75595" w14:textId="77777777" w:rsidR="00DF46C8" w:rsidRPr="003A2CE2" w:rsidRDefault="00DF46C8" w:rsidP="00DF46C8">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552AE4EF" w14:textId="77777777" w:rsidR="00DF46C8" w:rsidRPr="00B10F37" w:rsidRDefault="00DF46C8" w:rsidP="00DF46C8">
      <w:pPr>
        <w:pStyle w:val="Heading4"/>
        <w:rPr>
          <w:sz w:val="8"/>
        </w:rPr>
      </w:pPr>
      <w:r>
        <w:t xml:space="preserve">Notions of competitive equity </w:t>
      </w:r>
      <w:r w:rsidRPr="00B10F37">
        <w:t>marginalize the out group and retrench power structures</w:t>
      </w:r>
      <w:r>
        <w:t>.</w:t>
      </w:r>
    </w:p>
    <w:p w14:paraId="699D7A51" w14:textId="77777777" w:rsidR="00DF46C8" w:rsidRPr="00B10F37" w:rsidRDefault="00DF46C8" w:rsidP="00DF46C8">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14:paraId="596A58EE" w14:textId="77777777" w:rsidR="00DF46C8" w:rsidRDefault="00DF46C8" w:rsidP="00DF46C8">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1" w:name="PAGE_820_8325"/>
      <w:bookmarkEnd w:id="1"/>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2" w:name="PAGE_821_8325"/>
      <w:bookmarkEnd w:id="2"/>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278FE7D1" w14:textId="77777777" w:rsidR="00DF46C8" w:rsidRPr="0004302C" w:rsidRDefault="00DF46C8" w:rsidP="00DF46C8">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56BCFDE3" w14:textId="77777777" w:rsidR="00DF46C8" w:rsidRPr="0004302C" w:rsidRDefault="00DF46C8" w:rsidP="00DF46C8">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6E643D82" w14:textId="473E117E" w:rsidR="00053C15" w:rsidRDefault="00DF46C8" w:rsidP="00F93490">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1EA6EA56" w14:textId="77777777" w:rsidR="00DF46C8" w:rsidRPr="00D24FE5" w:rsidRDefault="00DF46C8" w:rsidP="00DF46C8">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0478A83B" w14:textId="77777777" w:rsidR="00DF46C8" w:rsidRPr="00D24FE5" w:rsidRDefault="00DF46C8" w:rsidP="00DF46C8">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286C11A1" w14:textId="0E2BC7CA" w:rsidR="00E8150E" w:rsidRPr="009E6367" w:rsidRDefault="00DF46C8" w:rsidP="00E8150E">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sectPr w:rsidR="00E8150E" w:rsidRPr="009E6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9B7034"/>
    <w:multiLevelType w:val="hybridMultilevel"/>
    <w:tmpl w:val="1F80E4A6"/>
    <w:lvl w:ilvl="0" w:tplc="E41457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1"/>
  </w:num>
  <w:num w:numId="13">
    <w:abstractNumId w:val="0"/>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93490"/>
    <w:rsid w:val="000139A3"/>
    <w:rsid w:val="00053C15"/>
    <w:rsid w:val="000E0007"/>
    <w:rsid w:val="00100833"/>
    <w:rsid w:val="00104529"/>
    <w:rsid w:val="00105942"/>
    <w:rsid w:val="00107396"/>
    <w:rsid w:val="00144A4C"/>
    <w:rsid w:val="00176AB0"/>
    <w:rsid w:val="00177B7D"/>
    <w:rsid w:val="0018322D"/>
    <w:rsid w:val="001B5776"/>
    <w:rsid w:val="001E527A"/>
    <w:rsid w:val="001F78CE"/>
    <w:rsid w:val="00200D89"/>
    <w:rsid w:val="00251FC7"/>
    <w:rsid w:val="002855A7"/>
    <w:rsid w:val="002B146A"/>
    <w:rsid w:val="002B5E17"/>
    <w:rsid w:val="00315690"/>
    <w:rsid w:val="00316B75"/>
    <w:rsid w:val="00325646"/>
    <w:rsid w:val="003460F2"/>
    <w:rsid w:val="0038158C"/>
    <w:rsid w:val="003902BA"/>
    <w:rsid w:val="003A09E2"/>
    <w:rsid w:val="00407037"/>
    <w:rsid w:val="004605D6"/>
    <w:rsid w:val="004715A3"/>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2EF9"/>
    <w:rsid w:val="007F5B66"/>
    <w:rsid w:val="00823A1C"/>
    <w:rsid w:val="00845B9D"/>
    <w:rsid w:val="00860984"/>
    <w:rsid w:val="008B3ECB"/>
    <w:rsid w:val="008B4E85"/>
    <w:rsid w:val="008C1B2E"/>
    <w:rsid w:val="0091627E"/>
    <w:rsid w:val="0097032B"/>
    <w:rsid w:val="009D2EAD"/>
    <w:rsid w:val="009D54B2"/>
    <w:rsid w:val="009E1922"/>
    <w:rsid w:val="009E6367"/>
    <w:rsid w:val="009F7ED2"/>
    <w:rsid w:val="00A93661"/>
    <w:rsid w:val="00A95652"/>
    <w:rsid w:val="00AC0AB8"/>
    <w:rsid w:val="00B33C6D"/>
    <w:rsid w:val="00B4508F"/>
    <w:rsid w:val="00B52465"/>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46C8"/>
    <w:rsid w:val="00E15E75"/>
    <w:rsid w:val="00E5262C"/>
    <w:rsid w:val="00E8150E"/>
    <w:rsid w:val="00EC7DC4"/>
    <w:rsid w:val="00ED30CF"/>
    <w:rsid w:val="00F176EF"/>
    <w:rsid w:val="00F45E10"/>
    <w:rsid w:val="00F6364A"/>
    <w:rsid w:val="00F9113A"/>
    <w:rsid w:val="00F9349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1A814"/>
  <w15:chartTrackingRefBased/>
  <w15:docId w15:val="{1E318F2B-8D9D-4ACB-A44C-973015A15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6367"/>
    <w:rPr>
      <w:rFonts w:ascii="Calibri" w:hAnsi="Calibri"/>
    </w:rPr>
  </w:style>
  <w:style w:type="paragraph" w:styleId="Heading1">
    <w:name w:val="heading 1"/>
    <w:aliases w:val="Pocket"/>
    <w:basedOn w:val="Normal"/>
    <w:next w:val="Normal"/>
    <w:link w:val="Heading1Char"/>
    <w:qFormat/>
    <w:rsid w:val="009E63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63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9E63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9E63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63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6367"/>
  </w:style>
  <w:style w:type="character" w:customStyle="1" w:styleId="Heading1Char">
    <w:name w:val="Heading 1 Char"/>
    <w:aliases w:val="Pocket Char"/>
    <w:basedOn w:val="DefaultParagraphFont"/>
    <w:link w:val="Heading1"/>
    <w:rsid w:val="009E63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6367"/>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9E636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9E6367"/>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9E636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E6367"/>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9E636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9E6367"/>
    <w:rPr>
      <w:color w:val="auto"/>
      <w:u w:val="none"/>
    </w:rPr>
  </w:style>
  <w:style w:type="character" w:styleId="FollowedHyperlink">
    <w:name w:val="FollowedHyperlink"/>
    <w:basedOn w:val="DefaultParagraphFont"/>
    <w:uiPriority w:val="99"/>
    <w:semiHidden/>
    <w:unhideWhenUsed/>
    <w:rsid w:val="009E6367"/>
    <w:rPr>
      <w:color w:val="auto"/>
      <w:u w:val="none"/>
    </w:rPr>
  </w:style>
  <w:style w:type="paragraph" w:customStyle="1" w:styleId="Emphasis1">
    <w:name w:val="Emphasis1"/>
    <w:basedOn w:val="Normal"/>
    <w:link w:val="Emphasis"/>
    <w:uiPriority w:val="7"/>
    <w:qFormat/>
    <w:rsid w:val="00053C1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053C1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053C15"/>
    <w:rPr>
      <w:color w:val="605E5C"/>
      <w:shd w:val="clear" w:color="auto" w:fill="E1DFDD"/>
    </w:rPr>
  </w:style>
  <w:style w:type="paragraph" w:customStyle="1" w:styleId="textbold">
    <w:name w:val="text bold"/>
    <w:basedOn w:val="Normal"/>
    <w:uiPriority w:val="7"/>
    <w:qFormat/>
    <w:rsid w:val="00053C15"/>
    <w:pPr>
      <w:widowControl w:val="0"/>
      <w:spacing w:line="240" w:lineRule="auto"/>
      <w:ind w:left="720"/>
      <w:jc w:val="both"/>
    </w:pPr>
    <w:rPr>
      <w:rFonts w:cs="Calibri"/>
      <w:b/>
      <w:iCs/>
      <w:u w:val="single"/>
    </w:rPr>
  </w:style>
  <w:style w:type="character" w:customStyle="1" w:styleId="underline">
    <w:name w:val="underline"/>
    <w:basedOn w:val="DefaultParagraphFont"/>
    <w:qFormat/>
    <w:rsid w:val="00053C15"/>
    <w:rPr>
      <w:u w:val="single"/>
    </w:rPr>
  </w:style>
  <w:style w:type="paragraph" w:styleId="DocumentMap">
    <w:name w:val="Document Map"/>
    <w:basedOn w:val="Normal"/>
    <w:link w:val="DocumentMapChar"/>
    <w:uiPriority w:val="99"/>
    <w:semiHidden/>
    <w:unhideWhenUsed/>
    <w:rsid w:val="00053C1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53C15"/>
    <w:rPr>
      <w:rFonts w:ascii="Lucida Grande" w:hAnsi="Lucida Grande" w:cs="Lucida Grande"/>
    </w:rPr>
  </w:style>
  <w:style w:type="character" w:customStyle="1" w:styleId="namedate">
    <w:name w:val="name+date"/>
    <w:basedOn w:val="DefaultParagraphFont"/>
    <w:uiPriority w:val="1"/>
    <w:qFormat/>
    <w:rsid w:val="00053C15"/>
    <w:rPr>
      <w:b/>
      <w:sz w:val="26"/>
      <w:u w:val="none"/>
    </w:rPr>
  </w:style>
  <w:style w:type="paragraph" w:customStyle="1" w:styleId="analytics">
    <w:name w:val="analytics"/>
    <w:basedOn w:val="Normal"/>
    <w:next w:val="Normal"/>
    <w:qFormat/>
    <w:rsid w:val="00053C15"/>
    <w:rPr>
      <w:rFonts w:cs="Calibri"/>
      <w:b/>
      <w:color w:val="000000" w:themeColor="text1"/>
      <w:sz w:val="26"/>
    </w:rPr>
  </w:style>
  <w:style w:type="paragraph" w:styleId="BlockText">
    <w:name w:val="Block Text"/>
    <w:basedOn w:val="Normal"/>
    <w:uiPriority w:val="99"/>
    <w:semiHidden/>
    <w:unhideWhenUsed/>
    <w:rsid w:val="00053C1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cs="Calibri"/>
      <w:i/>
      <w:iCs/>
      <w:color w:val="5B9BD5" w:themeColor="accent1"/>
    </w:rPr>
  </w:style>
  <w:style w:type="paragraph" w:styleId="ListParagraph">
    <w:name w:val="List Paragraph"/>
    <w:basedOn w:val="Normal"/>
    <w:uiPriority w:val="34"/>
    <w:qFormat/>
    <w:rsid w:val="00053C15"/>
    <w:pPr>
      <w:ind w:left="720"/>
      <w:contextualSpacing/>
    </w:pPr>
    <w:rPr>
      <w:rFonts w:cs="Calibri"/>
    </w:rPr>
  </w:style>
  <w:style w:type="paragraph" w:customStyle="1" w:styleId="Analytics0">
    <w:name w:val="Analytics"/>
    <w:next w:val="NormalWeb"/>
    <w:link w:val="AnalyticsChar"/>
    <w:uiPriority w:val="4"/>
    <w:qFormat/>
    <w:rsid w:val="00053C15"/>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053C15"/>
    <w:rPr>
      <w:rFonts w:ascii="Calibri" w:eastAsiaTheme="majorEastAsia" w:hAnsi="Calibri" w:cstheme="majorBidi"/>
      <w:b/>
      <w:iCs/>
      <w:sz w:val="26"/>
      <w:szCs w:val="28"/>
    </w:rPr>
  </w:style>
  <w:style w:type="paragraph" w:styleId="NormalWeb">
    <w:name w:val="Normal (Web)"/>
    <w:basedOn w:val="Normal"/>
    <w:uiPriority w:val="99"/>
    <w:semiHidden/>
    <w:unhideWhenUsed/>
    <w:rsid w:val="00053C15"/>
    <w:rPr>
      <w:rFonts w:ascii="Times New Roman" w:hAnsi="Times New Roman" w:cs="Times New Roman"/>
      <w:sz w:val="24"/>
      <w:szCs w:val="24"/>
    </w:rPr>
  </w:style>
  <w:style w:type="paragraph" w:customStyle="1" w:styleId="Smalltext">
    <w:name w:val="Small text"/>
    <w:aliases w:val="Quote1,Quote11"/>
    <w:basedOn w:val="Normal"/>
    <w:link w:val="SmalltextChar"/>
    <w:qFormat/>
    <w:rsid w:val="00DF46C8"/>
    <w:rPr>
      <w:rFonts w:eastAsia="Calibri"/>
      <w:sz w:val="14"/>
    </w:rPr>
  </w:style>
  <w:style w:type="character" w:customStyle="1" w:styleId="SmalltextChar">
    <w:name w:val="Small text Char"/>
    <w:aliases w:val="Quote Char,Quote1 Char1"/>
    <w:link w:val="Smalltext"/>
    <w:rsid w:val="00DF46C8"/>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61</TotalTime>
  <Pages>1</Pages>
  <Words>7672</Words>
  <Characters>43737</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3</cp:revision>
  <dcterms:created xsi:type="dcterms:W3CDTF">2022-02-19T15:00:00Z</dcterms:created>
  <dcterms:modified xsi:type="dcterms:W3CDTF">2022-02-21T14:27:00Z</dcterms:modified>
</cp:coreProperties>
</file>