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869C0" w14:textId="77777777" w:rsidR="00CE5B6E" w:rsidRPr="00DF13EF" w:rsidRDefault="00CE5B6E" w:rsidP="00CE5B6E">
      <w:pPr>
        <w:pStyle w:val="Heading2"/>
      </w:pPr>
      <w:r w:rsidRPr="00DF13EF">
        <w:t>Cases</w:t>
      </w:r>
    </w:p>
    <w:p w14:paraId="3EBDD812" w14:textId="77777777" w:rsidR="00CE5B6E" w:rsidRPr="00DF13EF" w:rsidRDefault="00CE5B6E" w:rsidP="00CE5B6E">
      <w:pPr>
        <w:pStyle w:val="Heading3"/>
      </w:pPr>
      <w:r w:rsidRPr="00DF13EF">
        <w:lastRenderedPageBreak/>
        <w:t xml:space="preserve">Aff Case </w:t>
      </w:r>
    </w:p>
    <w:p w14:paraId="141704FB" w14:textId="77777777" w:rsidR="00CE5B6E" w:rsidRPr="00DF13EF" w:rsidRDefault="00CE5B6E" w:rsidP="00CE5B6E">
      <w:r w:rsidRPr="00DF13EF">
        <w:t>Resolved: The appropriation of outer space by private entities is unjust.</w:t>
      </w:r>
    </w:p>
    <w:p w14:paraId="5226CDE0" w14:textId="77777777" w:rsidR="00CE5B6E" w:rsidRPr="00DF13EF" w:rsidRDefault="00CE5B6E" w:rsidP="00CE5B6E">
      <w:pPr>
        <w:pStyle w:val="Heading4"/>
      </w:pPr>
      <w:r w:rsidRPr="00DF13EF">
        <w:t xml:space="preserve">I affirm the resolution </w:t>
      </w:r>
    </w:p>
    <w:p w14:paraId="35B4E929" w14:textId="77777777" w:rsidR="00CE5B6E" w:rsidRPr="00DF13EF" w:rsidRDefault="00CE5B6E" w:rsidP="00CE5B6E">
      <w:r w:rsidRPr="00DF13EF">
        <w:t>The appropriation of outer space by private entities is unjust.</w:t>
      </w:r>
    </w:p>
    <w:p w14:paraId="78619B1D" w14:textId="77777777" w:rsidR="00CE5B6E" w:rsidRPr="00DF13EF" w:rsidRDefault="00CE5B6E" w:rsidP="00CE5B6E">
      <w:pPr>
        <w:pStyle w:val="Heading4"/>
      </w:pPr>
      <w:r w:rsidRPr="00DF13EF">
        <w:t>The value question for today’s debate should be about who promotes justice and equity in their paradigm to understand and approach outer space</w:t>
      </w:r>
    </w:p>
    <w:p w14:paraId="5388A3D7" w14:textId="77777777" w:rsidR="00CE5B6E" w:rsidRPr="00DF13EF" w:rsidRDefault="00CE5B6E" w:rsidP="00CE5B6E"/>
    <w:p w14:paraId="3C025622" w14:textId="77777777" w:rsidR="00CE5B6E" w:rsidRPr="00DF13EF" w:rsidRDefault="00CE5B6E" w:rsidP="00CE5B6E">
      <w:pPr>
        <w:pStyle w:val="Heading4"/>
      </w:pPr>
      <w:r w:rsidRPr="00DF13EF">
        <w:t xml:space="preserve">My framework is viewing outer space through the common heritage principle which recognizes space as something that is commonly shared by humankind instead of owned and controlled by specific entities, I will present reasons why this paradigm demonstrates the appropriate of outer space by private entities is unjust </w:t>
      </w:r>
    </w:p>
    <w:p w14:paraId="40AF26D3" w14:textId="77777777" w:rsidR="00CE5B6E" w:rsidRPr="00DF13EF" w:rsidRDefault="00CE5B6E" w:rsidP="00CE5B6E">
      <w:r w:rsidRPr="00DF13EF">
        <w:t xml:space="preserve"> </w:t>
      </w:r>
    </w:p>
    <w:p w14:paraId="1A7149A4" w14:textId="77777777" w:rsidR="00CE5B6E" w:rsidRPr="00DF13EF" w:rsidRDefault="00CE5B6E" w:rsidP="00CE5B6E">
      <w:pPr>
        <w:pStyle w:val="Heading4"/>
      </w:pPr>
      <w:r w:rsidRPr="00DF13EF">
        <w:t xml:space="preserve">The common heritage principle is a superior paradigm to encounter space – privatization of space prevents its realization </w:t>
      </w:r>
    </w:p>
    <w:p w14:paraId="0722DC04" w14:textId="77777777" w:rsidR="00CE5B6E" w:rsidRPr="00DF13EF" w:rsidRDefault="00CE5B6E" w:rsidP="00CE5B6E">
      <w:r w:rsidRPr="00DF13EF">
        <w:t xml:space="preserve">Henry, </w:t>
      </w:r>
      <w:r w:rsidRPr="00DF13EF">
        <w:rPr>
          <w:rStyle w:val="Style13ptBold"/>
        </w:rPr>
        <w:t>Edward 2018</w:t>
      </w:r>
      <w:r w:rsidRPr="00DF13EF">
        <w:t xml:space="preserve"> C., Edward C. Henry, B.A., California State University, Sacramento, M.A., University of Massachusetts Boston "The United States of Sol: Privatization as a Tool of American Hegemony in the Solar System" (2018). Graduate Masters Theses. 510. https://scholarworks.umb.edu/masters_theses/510</w:t>
      </w:r>
    </w:p>
    <w:p w14:paraId="5F5F4B36" w14:textId="77777777" w:rsidR="00CE5B6E" w:rsidRPr="00DF13EF" w:rsidRDefault="00CE5B6E" w:rsidP="00CE5B6E">
      <w:pPr>
        <w:rPr>
          <w:rStyle w:val="StyleUnderline"/>
        </w:rPr>
      </w:pPr>
      <w:r w:rsidRPr="00DF13EF">
        <w:rPr>
          <w:sz w:val="16"/>
        </w:rPr>
        <w:t xml:space="preserve">The story is incomplete without considering the international treaty system and the recent historical context. American efforts in outer space, reflected through the presidential rhetoric and congressional legislation, were focused on extending and protecting American hegemonic presence in outer space. Prior to the privatization shift in the outer space rhetoric (that occurs in the 1980s), the presidential </w:t>
      </w:r>
      <w:r w:rsidRPr="00DF13EF">
        <w:rPr>
          <w:rStyle w:val="StyleUnderline"/>
          <w:highlight w:val="cyan"/>
        </w:rPr>
        <w:t>rhetoric</w:t>
      </w:r>
      <w:r w:rsidRPr="00DF13EF">
        <w:rPr>
          <w:sz w:val="16"/>
        </w:rPr>
        <w:t xml:space="preserve"> and related legislation </w:t>
      </w:r>
      <w:r w:rsidRPr="00DF13EF">
        <w:rPr>
          <w:rStyle w:val="StyleUnderline"/>
        </w:rPr>
        <w:t xml:space="preserve">spoke </w:t>
      </w:r>
      <w:r w:rsidRPr="00DF13EF">
        <w:rPr>
          <w:rStyle w:val="StyleUnderline"/>
          <w:highlight w:val="cyan"/>
        </w:rPr>
        <w:t>of</w:t>
      </w:r>
      <w:r w:rsidRPr="00DF13EF">
        <w:rPr>
          <w:rStyle w:val="StyleUnderline"/>
        </w:rPr>
        <w:t xml:space="preserve"> scientific </w:t>
      </w:r>
      <w:r w:rsidRPr="00DF13EF">
        <w:rPr>
          <w:rStyle w:val="Emphasis"/>
          <w:highlight w:val="cyan"/>
        </w:rPr>
        <w:t>advancement and peaceful exploration for the betterment of all humanity</w:t>
      </w:r>
      <w:r w:rsidRPr="00DF13EF">
        <w:rPr>
          <w:rStyle w:val="StyleUnderline"/>
          <w:highlight w:val="cyan"/>
        </w:rPr>
        <w:t>,</w:t>
      </w:r>
      <w:r w:rsidRPr="00DF13EF">
        <w:rPr>
          <w:rStyle w:val="StyleUnderline"/>
        </w:rPr>
        <w:t xml:space="preserve"> </w:t>
      </w:r>
      <w:r w:rsidRPr="00DF13EF">
        <w:rPr>
          <w:rStyle w:val="StyleUnderline"/>
          <w:highlight w:val="cyan"/>
        </w:rPr>
        <w:t>through</w:t>
      </w:r>
      <w:r w:rsidRPr="00DF13EF">
        <w:rPr>
          <w:rStyle w:val="StyleUnderline"/>
        </w:rPr>
        <w:t xml:space="preserve"> the leadership of “free men”</w:t>
      </w:r>
      <w:r w:rsidRPr="00DF13EF">
        <w:rPr>
          <w:sz w:val="16"/>
        </w:rPr>
        <w:t xml:space="preserve"> (the United States). </w:t>
      </w:r>
      <w:r w:rsidRPr="00DF13EF">
        <w:rPr>
          <w:rStyle w:val="StyleUnderline"/>
        </w:rPr>
        <w:t>This sentiment is more in line with the ethos of the five international outer space tries</w:t>
      </w:r>
      <w:r w:rsidRPr="00DF13EF">
        <w:rPr>
          <w:sz w:val="16"/>
        </w:rPr>
        <w:t xml:space="preserve"> (including the failed Moon treaty): </w:t>
      </w:r>
      <w:r w:rsidRPr="00DF13EF">
        <w:rPr>
          <w:rStyle w:val="Emphasis"/>
          <w:highlight w:val="cyan"/>
        </w:rPr>
        <w:t>the common heritage principles of humankind</w:t>
      </w:r>
      <w:r w:rsidRPr="00DF13EF">
        <w:rPr>
          <w:sz w:val="16"/>
        </w:rPr>
        <w:t xml:space="preserve">. </w:t>
      </w:r>
      <w:r w:rsidRPr="00DF13EF">
        <w:rPr>
          <w:rStyle w:val="StyleUnderline"/>
        </w:rPr>
        <w:t xml:space="preserve">The </w:t>
      </w:r>
      <w:r w:rsidRPr="00DF13EF">
        <w:rPr>
          <w:rStyle w:val="StyleUnderline"/>
          <w:highlight w:val="cyan"/>
        </w:rPr>
        <w:t>key aspects of the common heritage principles</w:t>
      </w:r>
      <w:r w:rsidRPr="00DF13EF">
        <w:rPr>
          <w:rStyle w:val="StyleUnderline"/>
        </w:rPr>
        <w:t xml:space="preserve"> (as it relates to outer space law and discussed in the treaties) </w:t>
      </w:r>
      <w:proofErr w:type="gramStart"/>
      <w:r w:rsidRPr="00DF13EF">
        <w:rPr>
          <w:rStyle w:val="StyleUnderline"/>
          <w:highlight w:val="cyan"/>
        </w:rPr>
        <w:t>are</w:t>
      </w:r>
      <w:r w:rsidRPr="00DF13EF">
        <w:rPr>
          <w:rStyle w:val="Emphasis"/>
          <w:highlight w:val="cyan"/>
        </w:rPr>
        <w:t>:</w:t>
      </w:r>
      <w:proofErr w:type="gramEnd"/>
      <w:r w:rsidRPr="00DF13EF">
        <w:rPr>
          <w:rStyle w:val="Emphasis"/>
          <w:highlight w:val="cyan"/>
        </w:rPr>
        <w:t xml:space="preserve"> a ban on unilateral sovereignty claims</w:t>
      </w:r>
      <w:r w:rsidRPr="00DF13EF">
        <w:rPr>
          <w:sz w:val="16"/>
        </w:rPr>
        <w:t>, peaceful (</w:t>
      </w:r>
      <w:r w:rsidRPr="00DF13EF">
        <w:rPr>
          <w:rStyle w:val="StyleUnderline"/>
          <w:highlight w:val="cyan"/>
        </w:rPr>
        <w:t>demilitarized) exploration of outer space</w:t>
      </w:r>
      <w:r w:rsidRPr="00DF13EF">
        <w:rPr>
          <w:sz w:val="16"/>
        </w:rPr>
        <w:t xml:space="preserve">, </w:t>
      </w:r>
      <w:r w:rsidRPr="00DF13EF">
        <w:rPr>
          <w:rStyle w:val="Emphasis"/>
        </w:rPr>
        <w:t xml:space="preserve">and </w:t>
      </w:r>
      <w:r w:rsidRPr="00DF13EF">
        <w:rPr>
          <w:rStyle w:val="Emphasis"/>
          <w:highlight w:val="cyan"/>
        </w:rPr>
        <w:t>redistribution of the economic</w:t>
      </w:r>
      <w:r w:rsidRPr="00DF13EF">
        <w:rPr>
          <w:rStyle w:val="Emphasis"/>
        </w:rPr>
        <w:t xml:space="preserve"> </w:t>
      </w:r>
      <w:r w:rsidRPr="00DF13EF">
        <w:rPr>
          <w:rStyle w:val="Emphasis"/>
          <w:highlight w:val="cyan"/>
        </w:rPr>
        <w:t>and scientific benefit</w:t>
      </w:r>
      <w:r w:rsidRPr="00DF13EF">
        <w:rPr>
          <w:rStyle w:val="Emphasis"/>
        </w:rPr>
        <w:t xml:space="preserve">. </w:t>
      </w:r>
      <w:r w:rsidRPr="00DF13EF">
        <w:rPr>
          <w:rStyle w:val="Emphasis"/>
          <w:highlight w:val="cyan"/>
        </w:rPr>
        <w:t>In short, the whole of the planet must benefit.</w:t>
      </w:r>
      <w:r w:rsidRPr="00DF13EF">
        <w:rPr>
          <w:sz w:val="16"/>
        </w:rPr>
        <w:t xml:space="preserve"> The common heritage principles were initially proposed and long supported by member states of the Non-Aligned Movement (NAM). NAM’s strong support for the common heritage principles was a response to </w:t>
      </w:r>
      <w:proofErr w:type="gramStart"/>
      <w:r w:rsidRPr="00DF13EF">
        <w:rPr>
          <w:sz w:val="16"/>
        </w:rPr>
        <w:t>the both</w:t>
      </w:r>
      <w:proofErr w:type="gramEnd"/>
      <w:r w:rsidRPr="00DF13EF">
        <w:rPr>
          <w:sz w:val="16"/>
        </w:rPr>
        <w:t xml:space="preserve"> Cold War conflict and political decolonization. NAM worked to represent and protect the interests of the Third World (most of which were recently independent). Within the bipolar balance of power struggles of the Cold War, NAM was a third </w:t>
      </w:r>
      <w:r w:rsidRPr="00DF13EF">
        <w:rPr>
          <w:rStyle w:val="StyleUnderline"/>
        </w:rPr>
        <w:t xml:space="preserve">voice. </w:t>
      </w:r>
      <w:r w:rsidRPr="00DF13EF">
        <w:rPr>
          <w:rStyle w:val="StyleUnderline"/>
          <w:highlight w:val="cyan"/>
        </w:rPr>
        <w:t>The common heritage principles</w:t>
      </w:r>
      <w:r w:rsidRPr="00DF13EF">
        <w:rPr>
          <w:sz w:val="16"/>
        </w:rPr>
        <w:t xml:space="preserve"> (which were also applied to the deep see and Antarctica, in their own forms) </w:t>
      </w:r>
      <w:r w:rsidRPr="00DF13EF">
        <w:rPr>
          <w:rStyle w:val="StyleUnderline"/>
          <w:highlight w:val="cyan"/>
        </w:rPr>
        <w:t xml:space="preserve">are part of an effort to </w:t>
      </w:r>
      <w:r w:rsidRPr="00DF13EF">
        <w:rPr>
          <w:rStyle w:val="StyleUnderline"/>
        </w:rPr>
        <w:t xml:space="preserve">constrain the two warring </w:t>
      </w:r>
      <w:proofErr w:type="gramStart"/>
      <w:r w:rsidRPr="00DF13EF">
        <w:rPr>
          <w:rStyle w:val="StyleUnderline"/>
        </w:rPr>
        <w:t>super powers</w:t>
      </w:r>
      <w:proofErr w:type="gramEnd"/>
      <w:r w:rsidRPr="00DF13EF">
        <w:rPr>
          <w:rStyle w:val="StyleUnderline"/>
        </w:rPr>
        <w:t xml:space="preserve"> (</w:t>
      </w:r>
      <w:r w:rsidRPr="00DF13EF">
        <w:rPr>
          <w:rStyle w:val="Emphasis"/>
        </w:rPr>
        <w:t>demilitarization</w:t>
      </w:r>
      <w:r w:rsidRPr="00DF13EF">
        <w:rPr>
          <w:rStyle w:val="StyleUnderline"/>
        </w:rPr>
        <w:t xml:space="preserve">) and </w:t>
      </w:r>
      <w:r w:rsidRPr="00DF13EF">
        <w:rPr>
          <w:rStyle w:val="Emphasis"/>
          <w:highlight w:val="cyan"/>
        </w:rPr>
        <w:t>protect out of reach resources for future generations</w:t>
      </w:r>
      <w:r w:rsidRPr="00DF13EF">
        <w:rPr>
          <w:rStyle w:val="StyleUnderline"/>
        </w:rPr>
        <w:t xml:space="preserve"> (an attempt to slow the development gap).</w:t>
      </w:r>
    </w:p>
    <w:p w14:paraId="65D53493" w14:textId="77777777" w:rsidR="00CE5B6E" w:rsidRPr="00DF13EF" w:rsidRDefault="00CE5B6E" w:rsidP="00CE5B6E">
      <w:pPr>
        <w:rPr>
          <w:sz w:val="10"/>
          <w:szCs w:val="10"/>
        </w:rPr>
      </w:pPr>
      <w:r w:rsidRPr="00DF13EF">
        <w:rPr>
          <w:rStyle w:val="Emphasis"/>
        </w:rPr>
        <w:t xml:space="preserve">Reagan’s </w:t>
      </w:r>
      <w:r w:rsidRPr="00DF13EF">
        <w:rPr>
          <w:rStyle w:val="Emphasis"/>
          <w:highlight w:val="cyan"/>
        </w:rPr>
        <w:t xml:space="preserve">introduction of commercialization into </w:t>
      </w:r>
      <w:r w:rsidRPr="00DF13EF">
        <w:rPr>
          <w:rStyle w:val="Emphasis"/>
        </w:rPr>
        <w:t xml:space="preserve">the </w:t>
      </w:r>
      <w:r w:rsidRPr="00DF13EF">
        <w:rPr>
          <w:rStyle w:val="Emphasis"/>
          <w:highlight w:val="cyan"/>
        </w:rPr>
        <w:t>outer</w:t>
      </w:r>
      <w:r w:rsidRPr="00DF13EF">
        <w:rPr>
          <w:rStyle w:val="Emphasis"/>
        </w:rPr>
        <w:t xml:space="preserve"> </w:t>
      </w:r>
      <w:r w:rsidRPr="00DF13EF">
        <w:rPr>
          <w:rStyle w:val="Emphasis"/>
          <w:highlight w:val="cyan"/>
        </w:rPr>
        <w:t>space</w:t>
      </w:r>
      <w:r w:rsidRPr="00DF13EF">
        <w:rPr>
          <w:rStyle w:val="Emphasis"/>
        </w:rPr>
        <w:t xml:space="preserve"> rhetoric </w:t>
      </w:r>
      <w:r w:rsidRPr="00DF13EF">
        <w:rPr>
          <w:rStyle w:val="Emphasis"/>
          <w:highlight w:val="cyan"/>
        </w:rPr>
        <w:t>began</w:t>
      </w:r>
      <w:r w:rsidRPr="00DF13EF">
        <w:rPr>
          <w:rStyle w:val="Emphasis"/>
        </w:rPr>
        <w:t xml:space="preserve"> the </w:t>
      </w:r>
      <w:r w:rsidRPr="00DF13EF">
        <w:rPr>
          <w:rStyle w:val="Emphasis"/>
          <w:highlight w:val="cyan"/>
        </w:rPr>
        <w:t>movement further away from the common heritage principles</w:t>
      </w:r>
      <w:r w:rsidRPr="00DF13EF">
        <w:t xml:space="preserve"> in the treaty. </w:t>
      </w:r>
      <w:r w:rsidRPr="00DF13EF">
        <w:rPr>
          <w:rStyle w:val="StyleUnderline"/>
          <w:highlight w:val="cyan"/>
        </w:rPr>
        <w:t xml:space="preserve">The new paradigm focused on cost cutting, budget efficiency, deregulation, and the expansion of “free” </w:t>
      </w:r>
      <w:r w:rsidRPr="00DF13EF">
        <w:rPr>
          <w:rStyle w:val="StyleUnderline"/>
          <w:sz w:val="10"/>
          <w:szCs w:val="10"/>
          <w:highlight w:val="cyan"/>
        </w:rPr>
        <w:t>markets</w:t>
      </w:r>
      <w:r w:rsidRPr="00DF13EF">
        <w:rPr>
          <w:sz w:val="10"/>
          <w:szCs w:val="10"/>
        </w:rPr>
        <w:t xml:space="preserve"> (at the expense of discussing scientific, peaceful exploration for the betterment of humanity</w:t>
      </w:r>
      <w:r w:rsidRPr="00DF13EF">
        <w:rPr>
          <w:rStyle w:val="StyleUnderline"/>
          <w:sz w:val="10"/>
          <w:szCs w:val="10"/>
        </w:rPr>
        <w:t>). By 1990, Congress declared that free market capitalism was the only route to successfully develop outer space</w:t>
      </w:r>
      <w:r w:rsidRPr="00DF13EF">
        <w:rPr>
          <w:sz w:val="10"/>
          <w:szCs w:val="10"/>
        </w:rPr>
        <w:t xml:space="preserve">. Reagan and his successors’ language differed from that of their predecessors. Eisenhower and Kennedy established a framework dedicated to American leadership as the beacon of “free men.” Eisenhower began with a warning of threats to such moral leadership while Kennedy presented a grand vision of propelling American leadership literally to the moon. Johnson presented a hope that the new international outer space treaties would contain the ravages of war to the planet, keeping outer space a realm of peaceful exploration, stating his hope that astronauts and cosmonauts would interact peacefully on missions of scientific discovery. Reagan introduced privatization and the need for commercial development while highlighting the American space “victories” particularly focusing on being the first and only state to reach the moon. George H.W. Bush continued to emphasize this exception noting the only flag on the surface is the American flag. His son, George W. Bush, and Obama continued the privatization rhetoric. </w:t>
      </w:r>
      <w:proofErr w:type="gramStart"/>
      <w:r w:rsidRPr="00DF13EF">
        <w:rPr>
          <w:sz w:val="10"/>
          <w:szCs w:val="10"/>
        </w:rPr>
        <w:t>Both of the Bush’s</w:t>
      </w:r>
      <w:proofErr w:type="gramEnd"/>
      <w:r w:rsidRPr="00DF13EF">
        <w:rPr>
          <w:sz w:val="10"/>
          <w:szCs w:val="10"/>
        </w:rPr>
        <w:t xml:space="preserve"> followed a precedent established by previous presidents (such as Kennedy) in connecting outer space exploration to the colonization of the American west. Obama added legislative and policy strength to that endeavor by signing the SPACE Act of 2015 and releasing the 2010 National Outer Space Policy Security document. The 2010 policy document recommitted outer space to the national security of the US (which includes commercializing outer space through expanding the “free” market into orbit and beyond). The policy further stipulated that the American government </w:t>
      </w:r>
      <w:proofErr w:type="gramStart"/>
      <w:r w:rsidRPr="00DF13EF">
        <w:rPr>
          <w:sz w:val="10"/>
          <w:szCs w:val="10"/>
        </w:rPr>
        <w:t>will</w:t>
      </w:r>
      <w:proofErr w:type="gramEnd"/>
      <w:r w:rsidRPr="00DF13EF">
        <w:rPr>
          <w:sz w:val="10"/>
          <w:szCs w:val="10"/>
        </w:rPr>
        <w:t xml:space="preserve"> defend its national security interests in outer space including its own citizens and actors working to develop it (private companies). This steady progress of commercialization has led to the current administration announcement to sell the International Space Station to private operators. Nearly thirty years after Reagan introduced privatization into the outer space rhetoric, the goal is well on its way to completion: low earth orbit is being developed under free market principles.</w:t>
      </w:r>
    </w:p>
    <w:p w14:paraId="3F4EE310" w14:textId="77777777" w:rsidR="00CE5B6E" w:rsidRPr="00DF13EF" w:rsidRDefault="00CE5B6E" w:rsidP="00CE5B6E">
      <w:pPr>
        <w:rPr>
          <w:sz w:val="10"/>
          <w:szCs w:val="10"/>
        </w:rPr>
      </w:pPr>
    </w:p>
    <w:p w14:paraId="5069B9B9" w14:textId="77777777" w:rsidR="00CE5B6E" w:rsidRPr="00DF13EF" w:rsidRDefault="00CE5B6E" w:rsidP="00CE5B6E">
      <w:pPr>
        <w:pStyle w:val="Heading4"/>
      </w:pPr>
      <w:r w:rsidRPr="00DF13EF">
        <w:lastRenderedPageBreak/>
        <w:t xml:space="preserve">My first contention is that private ownership of space would be unjust </w:t>
      </w:r>
    </w:p>
    <w:p w14:paraId="0306D10B" w14:textId="77777777" w:rsidR="00CE5B6E" w:rsidRPr="00DF13EF" w:rsidRDefault="00CE5B6E" w:rsidP="00CE5B6E"/>
    <w:p w14:paraId="378E3683" w14:textId="77777777" w:rsidR="00CE5B6E" w:rsidRPr="00DF13EF" w:rsidRDefault="00CE5B6E" w:rsidP="00CE5B6E">
      <w:pPr>
        <w:pStyle w:val="Heading4"/>
      </w:pPr>
      <w:r w:rsidRPr="00DF13EF">
        <w:t xml:space="preserve">The paradigm of privatization means that space will be developed for the enjoyment of the few and causes wage servitude into the future for a small elite that control space </w:t>
      </w:r>
    </w:p>
    <w:p w14:paraId="65CE1D2D" w14:textId="77777777" w:rsidR="00CE5B6E" w:rsidRPr="00DF13EF" w:rsidRDefault="00CE5B6E" w:rsidP="00CE5B6E">
      <w:r w:rsidRPr="00DF13EF">
        <w:t xml:space="preserve">Paris </w:t>
      </w:r>
      <w:r w:rsidRPr="00DF13EF">
        <w:rPr>
          <w:rStyle w:val="Style13ptBold"/>
          <w:highlight w:val="cyan"/>
        </w:rPr>
        <w:t>Marx</w:t>
      </w:r>
      <w:r w:rsidRPr="00DF13EF">
        <w:t xml:space="preserve"> is the host of the Tech Won't Save Us podcast and author of Road to Nowhere: Silicon Valley and the Future of Mobility, coming in 2022 from Verso Books. 6-8-</w:t>
      </w:r>
      <w:r w:rsidRPr="00DF13EF">
        <w:rPr>
          <w:rStyle w:val="Style13ptBold"/>
          <w:highlight w:val="cyan"/>
        </w:rPr>
        <w:t>2020</w:t>
      </w:r>
      <w:r w:rsidRPr="00DF13EF">
        <w:t xml:space="preserve">, "Yes to Space Exploration. No to Space Capitalism.," Paris Marx </w:t>
      </w:r>
      <w:hyperlink r:id="rId9" w:history="1">
        <w:r w:rsidRPr="00DF13EF">
          <w:rPr>
            <w:rStyle w:val="Hyperlink"/>
          </w:rPr>
          <w:t>https://jacobinmag.com/2020/06/spacex-elon-musk-jeff-bezos-capitalism</w:t>
        </w:r>
      </w:hyperlink>
      <w:r w:rsidRPr="00DF13EF">
        <w:t xml:space="preserve"> /kds-ch</w:t>
      </w:r>
    </w:p>
    <w:p w14:paraId="2F42332C" w14:textId="77777777" w:rsidR="00CE5B6E" w:rsidRPr="00DF13EF" w:rsidRDefault="00CE5B6E" w:rsidP="00CE5B6E">
      <w:r w:rsidRPr="00DF13EF">
        <w:t xml:space="preserve">On May 30, SpaceX finally launched astronauts into space more than two years behind schedule. President Donald Trump was on hand for the launch. After pushing for the militarization of space with the formation of the US Space Force, Trump fused his own vision with that of SpaceX founder Elon Musk, declaring, “We’ll soon be landing on </w:t>
      </w:r>
      <w:proofErr w:type="gramStart"/>
      <w:r w:rsidRPr="00DF13EF">
        <w:t>Mars</w:t>
      </w:r>
      <w:proofErr w:type="gramEnd"/>
      <w:r w:rsidRPr="00DF13EF">
        <w:t xml:space="preserve"> and we’ll soon have the greatest weapons ever imagined in history.”</w:t>
      </w:r>
    </w:p>
    <w:p w14:paraId="19B1E113" w14:textId="77777777" w:rsidR="00CE5B6E" w:rsidRPr="00DF13EF" w:rsidRDefault="00CE5B6E" w:rsidP="00CE5B6E">
      <w:r w:rsidRPr="00DF13EF">
        <w:t xml:space="preserve">Early in Trump’s presidency, Musk faced criticism for being part of the administration’s advisory council and refusing to step down even as Trump signed his signature Muslim ban. It was believed </w:t>
      </w:r>
      <w:r w:rsidRPr="00DF13EF">
        <w:rPr>
          <w:rStyle w:val="Emphasis"/>
        </w:rPr>
        <w:t>Musk was hoping to benefit from greater public subsidies, on top of the billions NASA gave to SpaceX,</w:t>
      </w:r>
      <w:r w:rsidRPr="00DF13EF">
        <w:t xml:space="preserve"> and he’s set to do so as part of Trump’s plan to get astronauts back on the moon by 2024. More recently, the two have found themselves of the same mind on the pandemic as they shared misleading health information and Musk echoed Trump’s calls to “open the economy” and give people their “freedom” back.</w:t>
      </w:r>
    </w:p>
    <w:p w14:paraId="58145152" w14:textId="77777777" w:rsidR="00CE5B6E" w:rsidRPr="00DF13EF" w:rsidRDefault="00CE5B6E" w:rsidP="00CE5B6E">
      <w:r w:rsidRPr="00DF13EF">
        <w:t>The May 30 launch symbolized both Trump’s desire to project an image of revived American greatness and Musk’s need not only to bolster the myth that makes his wealth possible, but to set the foundations for a privatized space industry.</w:t>
      </w:r>
    </w:p>
    <w:p w14:paraId="1E809234" w14:textId="77777777" w:rsidR="00CE5B6E" w:rsidRPr="00DF13EF" w:rsidRDefault="00CE5B6E" w:rsidP="00CE5B6E">
      <w:pPr>
        <w:rPr>
          <w:rStyle w:val="Emphasis"/>
        </w:rPr>
      </w:pPr>
      <w:r w:rsidRPr="00DF13EF">
        <w:t xml:space="preserve">The space billionaires </w:t>
      </w:r>
      <w:r w:rsidRPr="00DF13EF">
        <w:rPr>
          <w:rStyle w:val="Emphasis"/>
        </w:rPr>
        <w:t>— Musk and</w:t>
      </w:r>
      <w:r w:rsidRPr="00DF13EF">
        <w:t xml:space="preserve"> Amazon CEO </w:t>
      </w:r>
      <w:r w:rsidRPr="00DF13EF">
        <w:rPr>
          <w:rStyle w:val="Emphasis"/>
        </w:rPr>
        <w:t>Jeff Bezos</w:t>
      </w:r>
      <w:r w:rsidRPr="00DF13EF">
        <w:t xml:space="preserve"> foremost among them — </w:t>
      </w:r>
      <w:r w:rsidRPr="00DF13EF">
        <w:rPr>
          <w:rStyle w:val="Emphasis"/>
        </w:rPr>
        <w:t xml:space="preserve">have little stake in the well-being of </w:t>
      </w:r>
      <w:proofErr w:type="gramStart"/>
      <w:r w:rsidRPr="00DF13EF">
        <w:rPr>
          <w:rStyle w:val="Emphasis"/>
        </w:rPr>
        <w:t>the majority of</w:t>
      </w:r>
      <w:proofErr w:type="gramEnd"/>
      <w:r w:rsidRPr="00DF13EF">
        <w:rPr>
          <w:rStyle w:val="Emphasis"/>
        </w:rPr>
        <w:t xml:space="preserve"> the population</w:t>
      </w:r>
      <w:r w:rsidRPr="00DF13EF">
        <w:t xml:space="preserve">. </w:t>
      </w:r>
      <w:r w:rsidRPr="00DF13EF">
        <w:rPr>
          <w:rStyle w:val="Emphasis"/>
          <w:highlight w:val="cyan"/>
        </w:rPr>
        <w:t>Their space visions are designed for wealthy people like themselves</w:t>
      </w:r>
      <w:r w:rsidRPr="00DF13EF">
        <w:rPr>
          <w:rStyle w:val="Emphasis"/>
        </w:rPr>
        <w:t xml:space="preserve">, with little mention of where the working class would fit in. </w:t>
      </w:r>
      <w:r w:rsidRPr="00DF13EF">
        <w:rPr>
          <w:rStyle w:val="Emphasis"/>
          <w:highlight w:val="cyan"/>
        </w:rPr>
        <w:t xml:space="preserve">They’ve built </w:t>
      </w:r>
      <w:r w:rsidRPr="00DF13EF">
        <w:rPr>
          <w:rStyle w:val="Emphasis"/>
        </w:rPr>
        <w:t>their</w:t>
      </w:r>
      <w:r w:rsidRPr="00DF13EF">
        <w:rPr>
          <w:rStyle w:val="Emphasis"/>
          <w:highlight w:val="cyan"/>
        </w:rPr>
        <w:t xml:space="preserve"> wealth on exploitation,</w:t>
      </w:r>
      <w:r w:rsidRPr="00DF13EF">
        <w:rPr>
          <w:rStyle w:val="Emphasis"/>
        </w:rPr>
        <w:t xml:space="preserve"> and </w:t>
      </w:r>
      <w:r w:rsidRPr="00DF13EF">
        <w:rPr>
          <w:rStyle w:val="Emphasis"/>
          <w:highlight w:val="cyan"/>
        </w:rPr>
        <w:t>their visions of the future are</w:t>
      </w:r>
      <w:r w:rsidRPr="00DF13EF">
        <w:rPr>
          <w:rStyle w:val="Emphasis"/>
        </w:rPr>
        <w:t xml:space="preserve"> little more than </w:t>
      </w:r>
      <w:r w:rsidRPr="00DF13EF">
        <w:rPr>
          <w:rStyle w:val="Emphasis"/>
          <w:highlight w:val="cyan"/>
        </w:rPr>
        <w:t>an extension of their present actions.</w:t>
      </w:r>
    </w:p>
    <w:p w14:paraId="45759F72" w14:textId="77777777" w:rsidR="00CE5B6E" w:rsidRPr="00DF13EF" w:rsidRDefault="00CE5B6E" w:rsidP="00CE5B6E">
      <w:pPr>
        <w:rPr>
          <w:sz w:val="13"/>
          <w:szCs w:val="13"/>
        </w:rPr>
      </w:pPr>
      <w:r w:rsidRPr="00DF13EF">
        <w:rPr>
          <w:sz w:val="13"/>
          <w:szCs w:val="13"/>
          <w:highlight w:val="yellow"/>
        </w:rPr>
        <w:t>A History of Violence</w:t>
      </w:r>
    </w:p>
    <w:p w14:paraId="4C72A7FD" w14:textId="77777777" w:rsidR="00CE5B6E" w:rsidRPr="00DF13EF" w:rsidRDefault="00CE5B6E" w:rsidP="00CE5B6E">
      <w:pPr>
        <w:rPr>
          <w:rStyle w:val="Emphasis"/>
          <w:sz w:val="13"/>
          <w:szCs w:val="13"/>
        </w:rPr>
      </w:pPr>
      <w:r w:rsidRPr="00DF13EF">
        <w:rPr>
          <w:rStyle w:val="Emphasis"/>
          <w:sz w:val="13"/>
          <w:szCs w:val="13"/>
        </w:rPr>
        <w:t xml:space="preserve">The business practices </w:t>
      </w:r>
      <w:r w:rsidRPr="00DF13EF">
        <w:rPr>
          <w:sz w:val="13"/>
          <w:szCs w:val="13"/>
        </w:rPr>
        <w:t xml:space="preserve">of Musk and Bezos are increasingly well known and have been on clear display during the pandemic. Musk tried to claim Tesla’s Fremont, California factory was “essential” until authorities forced him to close it; then he reopened it in defiance of health orders. As Tesla CEO, </w:t>
      </w:r>
      <w:r w:rsidRPr="00DF13EF">
        <w:rPr>
          <w:rStyle w:val="Emphasis"/>
          <w:sz w:val="13"/>
          <w:szCs w:val="13"/>
        </w:rPr>
        <w:t>Musk has a long history of opposing the unionization of workers, presiding over a high rate of worker injuries</w:t>
      </w:r>
      <w:r w:rsidRPr="00DF13EF">
        <w:rPr>
          <w:sz w:val="13"/>
          <w:szCs w:val="13"/>
        </w:rPr>
        <w:t xml:space="preserve"> (which the company tried to cover up), </w:t>
      </w:r>
      <w:r w:rsidRPr="00DF13EF">
        <w:rPr>
          <w:rStyle w:val="Emphasis"/>
          <w:sz w:val="13"/>
          <w:szCs w:val="13"/>
        </w:rPr>
        <w:t>and even having a former worker hacked and harassed after he became a whistleblower.</w:t>
      </w:r>
    </w:p>
    <w:p w14:paraId="65A36B00" w14:textId="77777777" w:rsidR="00CE5B6E" w:rsidRPr="00DF13EF" w:rsidRDefault="00CE5B6E" w:rsidP="00CE5B6E">
      <w:pPr>
        <w:rPr>
          <w:sz w:val="13"/>
          <w:szCs w:val="13"/>
        </w:rPr>
      </w:pPr>
      <w:r w:rsidRPr="00DF13EF">
        <w:rPr>
          <w:sz w:val="13"/>
          <w:szCs w:val="13"/>
        </w:rPr>
        <w:t>Meanwhile, Bezos has a similar history of abusing Amazon workers.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w:t>
      </w:r>
    </w:p>
    <w:p w14:paraId="494CD3E3" w14:textId="77777777" w:rsidR="00CE5B6E" w:rsidRPr="00DF13EF" w:rsidRDefault="00CE5B6E" w:rsidP="00CE5B6E">
      <w:pPr>
        <w:rPr>
          <w:sz w:val="13"/>
          <w:szCs w:val="13"/>
        </w:rPr>
      </w:pPr>
      <w:r w:rsidRPr="00DF13EF">
        <w:rPr>
          <w:sz w:val="13"/>
          <w:szCs w:val="13"/>
        </w:rPr>
        <w:t xml:space="preserve">But it goes beyond that, because the worldviews of these billionaires began to be formed long before they started the </w:t>
      </w:r>
      <w:proofErr w:type="gramStart"/>
      <w:r w:rsidRPr="00DF13EF">
        <w:rPr>
          <w:sz w:val="13"/>
          <w:szCs w:val="13"/>
        </w:rPr>
        <w:t>empires</w:t>
      </w:r>
      <w:proofErr w:type="gramEnd"/>
      <w:r w:rsidRPr="00DF13EF">
        <w:rPr>
          <w:sz w:val="13"/>
          <w:szCs w:val="13"/>
        </w:rPr>
        <w:t xml:space="preserve"> they currently lord over.</w:t>
      </w:r>
    </w:p>
    <w:p w14:paraId="23699318" w14:textId="77777777" w:rsidR="00CE5B6E" w:rsidRPr="00DF13EF" w:rsidRDefault="00CE5B6E" w:rsidP="00CE5B6E">
      <w:pPr>
        <w:rPr>
          <w:sz w:val="13"/>
          <w:szCs w:val="13"/>
        </w:rPr>
      </w:pPr>
      <w:r w:rsidRPr="00DF13EF">
        <w:rPr>
          <w:sz w:val="13"/>
          <w:szCs w:val="13"/>
        </w:rPr>
        <w:t>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w:t>
      </w:r>
    </w:p>
    <w:p w14:paraId="243CBB37" w14:textId="77777777" w:rsidR="00CE5B6E" w:rsidRPr="00DF13EF" w:rsidRDefault="00CE5B6E" w:rsidP="00CE5B6E">
      <w:pPr>
        <w:rPr>
          <w:sz w:val="13"/>
          <w:szCs w:val="13"/>
        </w:rPr>
      </w:pPr>
      <w:r w:rsidRPr="00DF13EF">
        <w:rPr>
          <w:sz w:val="13"/>
          <w:szCs w:val="13"/>
        </w:rPr>
        <w:t>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w:t>
      </w:r>
    </w:p>
    <w:p w14:paraId="48E6E8FF" w14:textId="77777777" w:rsidR="00CE5B6E" w:rsidRPr="00DF13EF" w:rsidRDefault="00CE5B6E" w:rsidP="00CE5B6E">
      <w:pPr>
        <w:rPr>
          <w:sz w:val="13"/>
          <w:szCs w:val="13"/>
        </w:rPr>
      </w:pPr>
      <w:r w:rsidRPr="00DF13EF">
        <w:rPr>
          <w:sz w:val="13"/>
          <w:szCs w:val="13"/>
        </w:rPr>
        <w:t>These space barons made their billions through the exploitation of their workers and came from well-off backgrounds made possible from resource extraction. When digging into their visions for a future in space, it’s clear that they seek to extend these conditions into the cosmos, not challenge them in favor of space exploration for the benefit of all.</w:t>
      </w:r>
    </w:p>
    <w:p w14:paraId="5D856B6E" w14:textId="77777777" w:rsidR="00CE5B6E" w:rsidRPr="00DF13EF" w:rsidRDefault="00CE5B6E" w:rsidP="00CE5B6E">
      <w:r w:rsidRPr="00DF13EF">
        <w:rPr>
          <w:highlight w:val="yellow"/>
        </w:rPr>
        <w:t>The Future They Want</w:t>
      </w:r>
    </w:p>
    <w:p w14:paraId="62775145" w14:textId="77777777" w:rsidR="00CE5B6E" w:rsidRPr="00DF13EF" w:rsidRDefault="00CE5B6E" w:rsidP="00CE5B6E">
      <w:r w:rsidRPr="00DF13EF">
        <w:rPr>
          <w:rStyle w:val="Emphasis"/>
          <w:highlight w:val="cyan"/>
        </w:rPr>
        <w:t>Musk and Bezos</w:t>
      </w:r>
      <w:r w:rsidRPr="00DF13EF">
        <w:rPr>
          <w:rStyle w:val="Emphasis"/>
        </w:rPr>
        <w:t xml:space="preserve"> </w:t>
      </w:r>
      <w:r w:rsidRPr="00DF13EF">
        <w:rPr>
          <w:rStyle w:val="Emphasis"/>
          <w:highlight w:val="cyan"/>
        </w:rPr>
        <w:t>are the leading drivers of the modern push to privatize and colonize space</w:t>
      </w:r>
      <w:r w:rsidRPr="00DF13EF">
        <w:rPr>
          <w:rStyle w:val="Emphasis"/>
        </w:rPr>
        <w:t xml:space="preserve"> through their respective companies, </w:t>
      </w:r>
      <w:proofErr w:type="gramStart"/>
      <w:r w:rsidRPr="00DF13EF">
        <w:rPr>
          <w:rStyle w:val="Emphasis"/>
        </w:rPr>
        <w:t>SpaceX</w:t>
      </w:r>
      <w:proofErr w:type="gramEnd"/>
      <w:r w:rsidRPr="00DF13EF">
        <w:rPr>
          <w:rStyle w:val="Emphasis"/>
        </w:rPr>
        <w:t xml:space="preserve"> and Blue Origin.</w:t>
      </w:r>
      <w:r w:rsidRPr="00DF13EF">
        <w:t xml:space="preserve"> </w:t>
      </w:r>
    </w:p>
    <w:p w14:paraId="1675BD01" w14:textId="77777777" w:rsidR="00CE5B6E" w:rsidRPr="00DF13EF" w:rsidRDefault="00CE5B6E" w:rsidP="00CE5B6E">
      <w:r w:rsidRPr="00DF13EF">
        <w:t>Their visions differ slightly, with Musk preferring to colonize Mars, while Bezos has more interest in building space colonies in orbit.</w:t>
      </w:r>
    </w:p>
    <w:p w14:paraId="3DE08949" w14:textId="77777777" w:rsidR="00CE5B6E" w:rsidRPr="00DF13EF" w:rsidRDefault="00CE5B6E" w:rsidP="00CE5B6E">
      <w:r w:rsidRPr="00DF13EF">
        <w:t xml:space="preserve">In 2016, Musk claimed he would begin sending rockets to Mars in 2018. That never happened, but it hasn’t ended his obsession. Musk is determined to make humans a multi-planetary species, framing our choice as either space colonization or the risk of extinction. Bezos says that Earth is </w:t>
      </w:r>
      <w:r w:rsidRPr="00DF13EF">
        <w:lastRenderedPageBreak/>
        <w:t xml:space="preserve">the best planet in our solar system, but if we don’t colonize </w:t>
      </w:r>
      <w:proofErr w:type="gramStart"/>
      <w:r w:rsidRPr="00DF13EF">
        <w:t>space</w:t>
      </w:r>
      <w:proofErr w:type="gramEnd"/>
      <w:r w:rsidRPr="00DF13EF">
        <w:t xml:space="preserve"> we doom ourselves to “stasis and rationing.”</w:t>
      </w:r>
    </w:p>
    <w:p w14:paraId="69FF78A7" w14:textId="77777777" w:rsidR="00CE5B6E" w:rsidRPr="00DF13EF" w:rsidRDefault="00CE5B6E" w:rsidP="00CE5B6E">
      <w:r w:rsidRPr="00DF13EF">
        <w:rPr>
          <w:rStyle w:val="Emphasis"/>
        </w:rPr>
        <w:t>These framings serve the interests of these billionaires, and make it seem like colonizing space is an obvious and necessary choice when it isn’t</w:t>
      </w:r>
      <w:r w:rsidRPr="00DF13EF">
        <w:t>. It ignores their personal culpability and the role of the capitalist system they seek to reproduce in causing the problems they say we need to flee in the first place.</w:t>
      </w:r>
    </w:p>
    <w:p w14:paraId="08C49548" w14:textId="77777777" w:rsidR="00CE5B6E" w:rsidRPr="00DF13EF" w:rsidRDefault="00CE5B6E" w:rsidP="00CE5B6E">
      <w:r w:rsidRPr="00DF13EF">
        <w:t>Billionaires have a much greater carbon footprint than ordinary people,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Colonizing space will not save us from billionaire-fueled climate dystopia.</w:t>
      </w:r>
    </w:p>
    <w:p w14:paraId="789FB33C" w14:textId="77777777" w:rsidR="00CE5B6E" w:rsidRPr="00DF13EF" w:rsidRDefault="00CE5B6E" w:rsidP="00CE5B6E">
      <w:r w:rsidRPr="00DF13EF">
        <w:t>But these billionaires do not hide who would be served by their futures. Musk has given many figures for the cost of a ticket to Mars, but they’re never cheap. He told Vance the tickets would cost $500,000 to $1 million, a price at which he thinks “</w:t>
      </w:r>
      <w:r w:rsidRPr="00DF13EF">
        <w:rPr>
          <w:rStyle w:val="Emphasis"/>
        </w:rPr>
        <w:t xml:space="preserve">it’s highly likely that there will be a self-sustaining Martian colony.” However, </w:t>
      </w:r>
      <w:r w:rsidRPr="00DF13EF">
        <w:rPr>
          <w:rStyle w:val="Emphasis"/>
          <w:highlight w:val="cyan"/>
        </w:rPr>
        <w:t xml:space="preserve">the workers for such a colony clearly won’t be able to buy their own way. Rather, Musk tweeted a plan for Martian indentured servitude where workers would take on loans to pay for their tickets and pay them off later </w:t>
      </w:r>
      <w:r w:rsidRPr="00DF13EF">
        <w:rPr>
          <w:rStyle w:val="Emphasis"/>
        </w:rPr>
        <w:t xml:space="preserve">because “There will be a lot of jobs </w:t>
      </w:r>
      <w:r w:rsidRPr="00DF13EF">
        <w:t>on Mars\!”</w:t>
      </w:r>
    </w:p>
    <w:p w14:paraId="21ABFAF6" w14:textId="77777777" w:rsidR="00CE5B6E" w:rsidRPr="00FC03FE" w:rsidRDefault="00CE5B6E" w:rsidP="00CE5B6E">
      <w:pPr>
        <w:rPr>
          <w:rStyle w:val="StyleUnderline"/>
          <w:color w:val="000000" w:themeColor="text1"/>
          <w:sz w:val="30"/>
          <w:szCs w:val="30"/>
          <w:u w:val="none"/>
        </w:rPr>
      </w:pPr>
      <w:r w:rsidRPr="00DF13EF">
        <w:t xml:space="preserve">Bezos is even more open about how the workforce will have to expand to serve his </w:t>
      </w:r>
      <w:proofErr w:type="gramStart"/>
      <w:r w:rsidRPr="00DF13EF">
        <w:t>vision, but</w:t>
      </w:r>
      <w:proofErr w:type="gramEnd"/>
      <w:r w:rsidRPr="00DF13EF">
        <w:t xml:space="preserve"> has little to say about what they’ll be doing. His plan to maintain economic “growth and dynamism” requires the human population to grow to a trillion people. He claims this would create “a thousand </w:t>
      </w:r>
      <w:proofErr w:type="spellStart"/>
      <w:r w:rsidRPr="00DF13EF">
        <w:t>Mozarts</w:t>
      </w:r>
      <w:proofErr w:type="spellEnd"/>
      <w:r w:rsidRPr="00DF13EF">
        <w:t xml:space="preserve"> and a thousand Einsteins” who would live in space colonies that are supposed to house a million people each, with the surface of Earth being mainly for tourism</w:t>
      </w:r>
      <w:r w:rsidRPr="00DF13EF">
        <w:rPr>
          <w:rStyle w:val="StyleUnderline"/>
        </w:rPr>
        <w:t xml:space="preserve">. Meanwhile, </w:t>
      </w:r>
      <w:r w:rsidRPr="00DF13EF">
        <w:t>industrial and mining work</w:t>
      </w:r>
      <w:r w:rsidRPr="00DF13EF">
        <w:rPr>
          <w:rStyle w:val="StyleUnderline"/>
        </w:rPr>
        <w:t xml:space="preserve"> would move into orbit so as not to pollute the planet, and while he doesn’t explicitly acknowledge it, </w:t>
      </w:r>
      <w:r w:rsidRPr="00DF13EF">
        <w:rPr>
          <w:rStyle w:val="StyleUnderline"/>
          <w:highlight w:val="cyan"/>
        </w:rPr>
        <w:t>it’s likely that’s where you’ll find many of those trillion workers toiling for their space overlord and his descendants</w:t>
      </w:r>
      <w:r w:rsidRPr="00FC03FE">
        <w:rPr>
          <w:rStyle w:val="StyleUnderline"/>
          <w:highlight w:val="cyan"/>
          <w:u w:val="none"/>
        </w:rPr>
        <w:t>.</w:t>
      </w:r>
      <w:r>
        <w:rPr>
          <w:rStyle w:val="StyleUnderline"/>
          <w:u w:val="none"/>
        </w:rPr>
        <w:t xml:space="preserve">      </w:t>
      </w:r>
      <w:r w:rsidRPr="00FC03FE">
        <w:rPr>
          <w:rStyle w:val="StyleUnderline"/>
          <w:u w:val="none"/>
        </w:rPr>
        <w:t xml:space="preserve"> </w:t>
      </w:r>
      <w:r w:rsidRPr="00FC03FE">
        <w:rPr>
          <w:rStyle w:val="StyleUnderline"/>
          <w:sz w:val="30"/>
          <w:szCs w:val="30"/>
          <w:u w:val="none"/>
        </w:rPr>
        <w:t>2mins</w:t>
      </w:r>
    </w:p>
    <w:p w14:paraId="5DC77413" w14:textId="77777777" w:rsidR="00CE5B6E" w:rsidRPr="00DF13EF" w:rsidRDefault="00CE5B6E" w:rsidP="00CE5B6E">
      <w:pPr>
        <w:rPr>
          <w:rStyle w:val="Emphasis"/>
        </w:rPr>
      </w:pPr>
      <w:r w:rsidRPr="00DF13EF">
        <w:rPr>
          <w:rStyle w:val="Emphasis"/>
        </w:rPr>
        <w:t>Space Shouldn’t Serve Capitalists</w:t>
      </w:r>
    </w:p>
    <w:p w14:paraId="47BCEC65" w14:textId="77777777" w:rsidR="00CE5B6E" w:rsidRPr="00DF13EF" w:rsidRDefault="00CE5B6E" w:rsidP="00CE5B6E">
      <w:pPr>
        <w:rPr>
          <w:rStyle w:val="StyleUnderline"/>
        </w:rPr>
      </w:pPr>
      <w:r w:rsidRPr="00DF13EF">
        <w:t>In 1978, Murray Bookchin skewered a certain brand of futurism that sought to “extend the present into the future” and desired</w:t>
      </w:r>
      <w:r w:rsidRPr="00DF13EF">
        <w:rPr>
          <w:rStyle w:val="StyleUnderline"/>
        </w:rPr>
        <w:t xml:space="preserve"> “multinational corporations to become multi-cosmic corporations.” </w:t>
      </w:r>
      <w:r w:rsidRPr="00DF13EF">
        <w:rPr>
          <w:rStyle w:val="StyleUnderline"/>
          <w:highlight w:val="cyan"/>
        </w:rPr>
        <w:t xml:space="preserve">Much of this future thinking obsesses about possible changes to </w:t>
      </w:r>
      <w:proofErr w:type="gramStart"/>
      <w:r w:rsidRPr="00DF13EF">
        <w:rPr>
          <w:rStyle w:val="StyleUnderline"/>
          <w:highlight w:val="cyan"/>
        </w:rPr>
        <w:t>technology, but</w:t>
      </w:r>
      <w:proofErr w:type="gramEnd"/>
      <w:r w:rsidRPr="00DF13EF">
        <w:rPr>
          <w:rStyle w:val="StyleUnderline"/>
          <w:highlight w:val="cyan"/>
        </w:rPr>
        <w:t xml:space="preserve"> seeks to preserve the existing social and economic relations</w:t>
      </w:r>
      <w:r w:rsidRPr="00DF13EF">
        <w:rPr>
          <w:rStyle w:val="StyleUnderline"/>
        </w:rPr>
        <w:t xml:space="preserve"> — “the present as it exists today, projected, one hundred years from now,” as Bookchin put it</w:t>
      </w:r>
      <w:r w:rsidRPr="00DF13EF">
        <w:rPr>
          <w:rStyle w:val="StyleUnderline"/>
          <w:highlight w:val="cyan"/>
        </w:rPr>
        <w:t>. That’s at the core of the space billionaires’ vision for the future.</w:t>
      </w:r>
      <w:r>
        <w:rPr>
          <w:rStyle w:val="StyleUnderline"/>
        </w:rPr>
        <w:t xml:space="preserve"> </w:t>
      </w:r>
    </w:p>
    <w:p w14:paraId="35C5C352" w14:textId="77777777" w:rsidR="00CE5B6E" w:rsidRPr="00DF13EF" w:rsidRDefault="00CE5B6E" w:rsidP="00CE5B6E">
      <w:r w:rsidRPr="00DF13EF">
        <w:t>Space has been used by past US presidents to bolster American power and influence, but it was largely accepted that capitalism ended at the edge of the atmosphere. 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w:t>
      </w:r>
    </w:p>
    <w:p w14:paraId="7EE2F874" w14:textId="77777777" w:rsidR="00CE5B6E" w:rsidRPr="00DF13EF" w:rsidRDefault="00CE5B6E" w:rsidP="00CE5B6E">
      <w:pPr>
        <w:rPr>
          <w:u w:val="single"/>
        </w:rPr>
      </w:pPr>
      <w:r w:rsidRPr="00DF13EF">
        <w:t xml:space="preserve">This is not to say that we need to halt space exploration. </w:t>
      </w:r>
      <w:r w:rsidRPr="00DF13EF">
        <w:rPr>
          <w:rStyle w:val="StyleUnderline"/>
          <w:highlight w:val="cyan"/>
        </w:rPr>
        <w:t>The collective interest of humanity is served by learning more about the solar system and the universe</w:t>
      </w:r>
      <w:r w:rsidRPr="00DF13EF">
        <w:rPr>
          <w:rStyle w:val="StyleUnderline"/>
        </w:rPr>
        <w:t xml:space="preserve"> beyond, but </w:t>
      </w:r>
      <w:r w:rsidRPr="00DF13EF">
        <w:rPr>
          <w:rStyle w:val="StyleUnderline"/>
          <w:highlight w:val="cyan"/>
        </w:rPr>
        <w:t>the goal</w:t>
      </w:r>
      <w:r w:rsidRPr="00DF13EF">
        <w:rPr>
          <w:rStyle w:val="StyleUnderline"/>
        </w:rPr>
        <w:t xml:space="preserve"> of such missions </w:t>
      </w:r>
      <w:r w:rsidRPr="00DF13EF">
        <w:rPr>
          <w:rStyle w:val="StyleUnderline"/>
          <w:highlight w:val="cyan"/>
        </w:rPr>
        <w:t>must be</w:t>
      </w:r>
      <w:r w:rsidRPr="00DF13EF">
        <w:rPr>
          <w:rStyle w:val="StyleUnderline"/>
        </w:rPr>
        <w:t xml:space="preserve"> driven by gaining scientific knowledge and </w:t>
      </w:r>
      <w:r w:rsidRPr="00DF13EF">
        <w:rPr>
          <w:rStyle w:val="StyleUnderline"/>
          <w:highlight w:val="cyan"/>
        </w:rPr>
        <w:t>enhancing global cooperation, not nationalism and profit-making.</w:t>
      </w:r>
    </w:p>
    <w:p w14:paraId="646267E9" w14:textId="77777777" w:rsidR="00CE5B6E" w:rsidRPr="00DF13EF" w:rsidRDefault="00CE5B6E" w:rsidP="00CE5B6E"/>
    <w:p w14:paraId="2E393388" w14:textId="77777777" w:rsidR="00CE5B6E" w:rsidRPr="00DF13EF" w:rsidRDefault="00CE5B6E" w:rsidP="00CE5B6E">
      <w:pPr>
        <w:pStyle w:val="Heading4"/>
        <w:rPr>
          <w:rFonts w:cs="Times New Roman"/>
        </w:rPr>
      </w:pPr>
      <w:r w:rsidRPr="00DF13EF">
        <w:rPr>
          <w:rFonts w:cs="Times New Roman"/>
        </w:rPr>
        <w:t xml:space="preserve">This kind of inequality creates </w:t>
      </w:r>
      <w:r w:rsidRPr="00DF13EF">
        <w:rPr>
          <w:rFonts w:cs="Times New Roman"/>
          <w:u w:val="single"/>
        </w:rPr>
        <w:t>permanent conditions</w:t>
      </w:r>
      <w:r w:rsidRPr="00DF13EF">
        <w:rPr>
          <w:rFonts w:cs="Times New Roman"/>
        </w:rPr>
        <w:t xml:space="preserve"> of social destruction that makes violence inevitable </w:t>
      </w:r>
    </w:p>
    <w:p w14:paraId="637AB2BC" w14:textId="77777777" w:rsidR="00CE5B6E" w:rsidRPr="00DF13EF" w:rsidRDefault="00CE5B6E" w:rsidP="00CE5B6E"/>
    <w:p w14:paraId="7527B753" w14:textId="77777777" w:rsidR="00CE5B6E" w:rsidRPr="00DF13EF" w:rsidRDefault="00CE5B6E" w:rsidP="00CE5B6E">
      <w:pPr>
        <w:rPr>
          <w:b/>
        </w:rPr>
      </w:pPr>
      <w:proofErr w:type="spellStart"/>
      <w:r w:rsidRPr="00DF13EF">
        <w:lastRenderedPageBreak/>
        <w:t>Tamás</w:t>
      </w:r>
      <w:proofErr w:type="spellEnd"/>
      <w:r w:rsidRPr="00DF13EF">
        <w:t xml:space="preserve"> </w:t>
      </w:r>
      <w:proofErr w:type="spellStart"/>
      <w:r w:rsidRPr="00DF13EF">
        <w:rPr>
          <w:rStyle w:val="Style13ptBold"/>
        </w:rPr>
        <w:t>Szentes</w:t>
      </w:r>
      <w:proofErr w:type="spellEnd"/>
      <w:r w:rsidRPr="00DF13EF">
        <w:rPr>
          <w:rStyle w:val="Style13ptBold"/>
        </w:rPr>
        <w:t xml:space="preserve"> 8</w:t>
      </w:r>
      <w:r w:rsidRPr="00DF13EF">
        <w:t>, Professor Emeritus at the Corvinus University of Budapest, “</w:t>
      </w:r>
      <w:proofErr w:type="spellStart"/>
      <w:r w:rsidRPr="00DF13EF">
        <w:t>Globalisation</w:t>
      </w:r>
      <w:proofErr w:type="spellEnd"/>
      <w:r w:rsidRPr="00DF13EF">
        <w:t xml:space="preserve"> and Prospects of the World Society”, 4-22, </w:t>
      </w:r>
      <w:proofErr w:type="gramStart"/>
      <w:r w:rsidRPr="00DF13EF">
        <w:t>http://www.eadi.org/fileadmin/Documents/Events/exco/Glob.___prospects_-_jav..</w:t>
      </w:r>
      <w:proofErr w:type="gramEnd"/>
      <w:r w:rsidRPr="00DF13EF">
        <w:t>pdf [language modified]</w:t>
      </w:r>
    </w:p>
    <w:p w14:paraId="0FB0F3FA" w14:textId="77777777" w:rsidR="00CE5B6E" w:rsidRPr="00DF13EF" w:rsidRDefault="00CE5B6E" w:rsidP="00CE5B6E">
      <w:pPr>
        <w:rPr>
          <w:sz w:val="16"/>
          <w:szCs w:val="14"/>
        </w:rPr>
      </w:pPr>
      <w:r w:rsidRPr="00DF13EF">
        <w:rPr>
          <w:sz w:val="16"/>
          <w:szCs w:val="14"/>
        </w:rPr>
        <w:t xml:space="preserve">It’ s a common place that </w:t>
      </w:r>
      <w:r w:rsidRPr="00DF13EF">
        <w:rPr>
          <w:rStyle w:val="StyleUnderline"/>
        </w:rPr>
        <w:t xml:space="preserve">human society can </w:t>
      </w:r>
      <w:r w:rsidRPr="00DF13EF">
        <w:rPr>
          <w:rStyle w:val="Emphasis"/>
        </w:rPr>
        <w:t>survive</w:t>
      </w:r>
      <w:r w:rsidRPr="00DF13EF">
        <w:rPr>
          <w:sz w:val="16"/>
          <w:szCs w:val="14"/>
        </w:rPr>
        <w:t xml:space="preserve"> and develop </w:t>
      </w:r>
      <w:r w:rsidRPr="00DF13EF">
        <w:rPr>
          <w:rStyle w:val="StyleUnderline"/>
        </w:rPr>
        <w:t>only in a lasting real peace</w:t>
      </w:r>
      <w:r w:rsidRPr="00DF13EF">
        <w:rPr>
          <w:sz w:val="16"/>
          <w:szCs w:val="14"/>
        </w:rPr>
        <w:t>. Without peace countries cannot develop. Although since 1945 there has been no world war, but --numerous local wars took place, --terrorism has spread all over the world, undermining security even in the most developed and powerful countries, --</w:t>
      </w:r>
      <w:r w:rsidRPr="00DF13EF">
        <w:rPr>
          <w:rStyle w:val="StyleUnderline"/>
        </w:rPr>
        <w:t xml:space="preserve">arms race and </w:t>
      </w:r>
      <w:proofErr w:type="spellStart"/>
      <w:r w:rsidRPr="00DF13EF">
        <w:rPr>
          <w:rStyle w:val="StyleUnderline"/>
        </w:rPr>
        <w:t>militarisation</w:t>
      </w:r>
      <w:proofErr w:type="spellEnd"/>
      <w:r w:rsidRPr="00DF13EF">
        <w:rPr>
          <w:rStyle w:val="StyleUnderline"/>
        </w:rPr>
        <w:t xml:space="preserve"> have</w:t>
      </w:r>
      <w:r w:rsidRPr="00DF13EF">
        <w:rPr>
          <w:sz w:val="16"/>
          <w:szCs w:val="14"/>
        </w:rPr>
        <w:t xml:space="preserve"> not ended with the collapse of the Soviet bloc, but </w:t>
      </w:r>
      <w:r w:rsidRPr="00DF13EF">
        <w:rPr>
          <w:rStyle w:val="StyleUnderline"/>
        </w:rPr>
        <w:t>escalated</w:t>
      </w:r>
      <w:r w:rsidRPr="00DF13EF">
        <w:rPr>
          <w:sz w:val="16"/>
          <w:szCs w:val="14"/>
        </w:rPr>
        <w:t xml:space="preserve"> and continued, extending also to weapons of mass destruction and misusing enormous resources badly needed for development, --</w:t>
      </w:r>
      <w:r w:rsidRPr="00DF13EF">
        <w:rPr>
          <w:rStyle w:val="underline"/>
        </w:rPr>
        <w:t xml:space="preserve">many </w:t>
      </w:r>
      <w:r w:rsidRPr="00DF13EF">
        <w:rPr>
          <w:rStyle w:val="Emphasis"/>
        </w:rPr>
        <w:t>“</w:t>
      </w:r>
      <w:r w:rsidRPr="00DF13EF">
        <w:rPr>
          <w:rStyle w:val="Emphasis"/>
          <w:highlight w:val="cyan"/>
        </w:rPr>
        <w:t>invisible wars</w:t>
      </w:r>
      <w:r w:rsidRPr="00DF13EF">
        <w:rPr>
          <w:rStyle w:val="Emphasis"/>
        </w:rPr>
        <w:t>”</w:t>
      </w:r>
      <w:r w:rsidRPr="00DF13EF">
        <w:rPr>
          <w:rStyle w:val="underline"/>
        </w:rPr>
        <w:t xml:space="preserve"> </w:t>
      </w:r>
      <w:r w:rsidRPr="00DF13EF">
        <w:rPr>
          <w:rStyle w:val="underline"/>
          <w:highlight w:val="cyan"/>
        </w:rPr>
        <w:t>are suffered by the poor</w:t>
      </w:r>
      <w:r w:rsidRPr="00DF13EF">
        <w:rPr>
          <w:sz w:val="16"/>
          <w:szCs w:val="14"/>
        </w:rPr>
        <w:t xml:space="preserve"> and oppressed people, </w:t>
      </w:r>
      <w:r w:rsidRPr="00DF13EF">
        <w:rPr>
          <w:rStyle w:val="underline"/>
        </w:rPr>
        <w:t xml:space="preserve">manifested </w:t>
      </w:r>
      <w:r w:rsidRPr="00DF13EF">
        <w:rPr>
          <w:rStyle w:val="underline"/>
          <w:highlight w:val="cyan"/>
        </w:rPr>
        <w:t>in mass misery, poverty</w:t>
      </w:r>
      <w:r w:rsidRPr="00DF13EF">
        <w:rPr>
          <w:rStyle w:val="underline"/>
        </w:rPr>
        <w:t xml:space="preserve">, unemployment, homelessness, </w:t>
      </w:r>
      <w:r w:rsidRPr="00DF13EF">
        <w:rPr>
          <w:rStyle w:val="underline"/>
          <w:highlight w:val="cyan"/>
        </w:rPr>
        <w:t>starvation</w:t>
      </w:r>
      <w:r w:rsidRPr="00DF13EF">
        <w:rPr>
          <w:sz w:val="16"/>
          <w:szCs w:val="14"/>
        </w:rPr>
        <w:t xml:space="preserve"> and malnutrition, </w:t>
      </w:r>
      <w:r w:rsidRPr="00DF13EF">
        <w:rPr>
          <w:rStyle w:val="StyleUnderline"/>
        </w:rPr>
        <w:t xml:space="preserve">epidemics and </w:t>
      </w:r>
      <w:r w:rsidRPr="00DF13EF">
        <w:rPr>
          <w:rStyle w:val="StyleUnderline"/>
          <w:highlight w:val="cyan"/>
        </w:rPr>
        <w:t>poor health</w:t>
      </w:r>
      <w:r w:rsidRPr="00DF13EF">
        <w:rPr>
          <w:rStyle w:val="StyleUnderline"/>
        </w:rPr>
        <w:t xml:space="preserve"> conditions,</w:t>
      </w:r>
      <w:r w:rsidRPr="00DF13EF">
        <w:rPr>
          <w:sz w:val="16"/>
          <w:szCs w:val="14"/>
        </w:rPr>
        <w:t xml:space="preserve"> </w:t>
      </w:r>
      <w:r w:rsidRPr="00DF13EF">
        <w:rPr>
          <w:rStyle w:val="underline"/>
          <w:highlight w:val="cyan"/>
        </w:rPr>
        <w:t>exploitation</w:t>
      </w:r>
      <w:r w:rsidRPr="00DF13EF">
        <w:rPr>
          <w:rStyle w:val="underline"/>
        </w:rPr>
        <w:t xml:space="preserve"> and oppression</w:t>
      </w:r>
      <w:r w:rsidRPr="00DF13EF">
        <w:rPr>
          <w:sz w:val="16"/>
          <w:szCs w:val="14"/>
        </w:rPr>
        <w:t xml:space="preserve">, </w:t>
      </w:r>
      <w:r w:rsidRPr="00DF13EF">
        <w:rPr>
          <w:rStyle w:val="StyleUnderline"/>
        </w:rPr>
        <w:t>racial and other discrimination</w:t>
      </w:r>
      <w:r w:rsidRPr="00DF13EF">
        <w:rPr>
          <w:sz w:val="16"/>
          <w:szCs w:val="14"/>
        </w:rPr>
        <w:t xml:space="preserve">, physical terror, </w:t>
      </w:r>
      <w:proofErr w:type="spellStart"/>
      <w:r w:rsidRPr="00DF13EF">
        <w:rPr>
          <w:rStyle w:val="StyleUnderline"/>
        </w:rPr>
        <w:t>organised</w:t>
      </w:r>
      <w:proofErr w:type="spellEnd"/>
      <w:r w:rsidRPr="00DF13EF">
        <w:rPr>
          <w:rStyle w:val="StyleUnderline"/>
        </w:rPr>
        <w:t xml:space="preserve"> injustice</w:t>
      </w:r>
      <w:r w:rsidRPr="00DF13EF">
        <w:rPr>
          <w:sz w:val="16"/>
          <w:szCs w:val="14"/>
        </w:rPr>
        <w:t xml:space="preserve">, disguised forms of violence, the denial or regular infringement of the democratic rights of citizens, women, youth, ethnic or religious minorities, etc., </w:t>
      </w:r>
      <w:r w:rsidRPr="00DF13EF">
        <w:rPr>
          <w:rStyle w:val="underline"/>
          <w:highlight w:val="cyan"/>
        </w:rPr>
        <w:t>and</w:t>
      </w:r>
      <w:r w:rsidRPr="00DF13EF">
        <w:rPr>
          <w:sz w:val="16"/>
          <w:szCs w:val="14"/>
        </w:rPr>
        <w:t xml:space="preserve"> last but not least, </w:t>
      </w:r>
      <w:r w:rsidRPr="00DF13EF">
        <w:rPr>
          <w:rStyle w:val="underline"/>
        </w:rPr>
        <w:t>in the degradation of human environment</w:t>
      </w:r>
      <w:r w:rsidRPr="00DF13EF">
        <w:rPr>
          <w:sz w:val="16"/>
          <w:szCs w:val="14"/>
        </w:rPr>
        <w:t>, which means that --</w:t>
      </w:r>
      <w:r w:rsidRPr="00DF13EF">
        <w:rPr>
          <w:rStyle w:val="Emphasis"/>
          <w:highlight w:val="cyan"/>
        </w:rPr>
        <w:t>the “war against Nature”</w:t>
      </w:r>
      <w:r w:rsidRPr="00DF13EF">
        <w:rPr>
          <w:sz w:val="16"/>
          <w:szCs w:val="14"/>
        </w:rPr>
        <w:t xml:space="preserve">, i.e. the disturbance of ecological balance, wasteful management of natural resources, </w:t>
      </w:r>
      <w:r w:rsidRPr="00DF13EF">
        <w:rPr>
          <w:rStyle w:val="StyleUnderline"/>
        </w:rPr>
        <w:t>and large-scale pollution of our environment</w:t>
      </w:r>
      <w:r w:rsidRPr="00DF13EF">
        <w:rPr>
          <w:sz w:val="16"/>
          <w:szCs w:val="14"/>
        </w:rPr>
        <w:t xml:space="preserve">, is still going on, causing also losses and fatal dangers for human life. </w:t>
      </w:r>
      <w:r w:rsidRPr="00DF13EF">
        <w:rPr>
          <w:rStyle w:val="underline"/>
        </w:rPr>
        <w:t xml:space="preserve">Behind </w:t>
      </w:r>
      <w:r w:rsidRPr="00DF13EF">
        <w:rPr>
          <w:sz w:val="16"/>
          <w:szCs w:val="14"/>
        </w:rPr>
        <w:t xml:space="preserve">global terrorism and </w:t>
      </w:r>
      <w:r w:rsidRPr="00DF13EF">
        <w:rPr>
          <w:rStyle w:val="underline"/>
        </w:rPr>
        <w:t xml:space="preserve">“invisible wars” we find striking international and </w:t>
      </w:r>
      <w:proofErr w:type="spellStart"/>
      <w:r w:rsidRPr="00DF13EF">
        <w:rPr>
          <w:rStyle w:val="underline"/>
        </w:rPr>
        <w:t>intrasociety</w:t>
      </w:r>
      <w:proofErr w:type="spellEnd"/>
      <w:r w:rsidRPr="00DF13EF">
        <w:rPr>
          <w:rStyle w:val="underline"/>
        </w:rPr>
        <w:t xml:space="preserve"> inequities and </w:t>
      </w:r>
      <w:r w:rsidRPr="00DF13EF">
        <w:rPr>
          <w:rStyle w:val="underline"/>
          <w:highlight w:val="cyan"/>
        </w:rPr>
        <w:t>distorted development</w:t>
      </w:r>
      <w:r w:rsidRPr="00DF13EF">
        <w:rPr>
          <w:rStyle w:val="underline"/>
        </w:rPr>
        <w:t xml:space="preserve"> </w:t>
      </w:r>
      <w:proofErr w:type="gramStart"/>
      <w:r w:rsidRPr="00DF13EF">
        <w:rPr>
          <w:rStyle w:val="underline"/>
        </w:rPr>
        <w:t>patterns</w:t>
      </w:r>
      <w:r w:rsidRPr="00DF13EF">
        <w:rPr>
          <w:sz w:val="16"/>
          <w:szCs w:val="14"/>
        </w:rPr>
        <w:t xml:space="preserve"> ,</w:t>
      </w:r>
      <w:proofErr w:type="gramEnd"/>
      <w:r w:rsidRPr="00DF13EF">
        <w:rPr>
          <w:sz w:val="16"/>
          <w:szCs w:val="14"/>
        </w:rPr>
        <w:t xml:space="preserve"> </w:t>
      </w:r>
      <w:r w:rsidRPr="00DF13EF">
        <w:rPr>
          <w:rStyle w:val="underline"/>
        </w:rPr>
        <w:t xml:space="preserve">which tend to </w:t>
      </w:r>
      <w:r w:rsidRPr="00DF13EF">
        <w:rPr>
          <w:rStyle w:val="Emphasis"/>
          <w:highlight w:val="cyan"/>
        </w:rPr>
        <w:t>generate social as well as international tensions</w:t>
      </w:r>
      <w:r w:rsidRPr="00DF13EF">
        <w:rPr>
          <w:sz w:val="16"/>
          <w:szCs w:val="14"/>
        </w:rPr>
        <w:t xml:space="preserve">, thus </w:t>
      </w:r>
      <w:r w:rsidRPr="00DF13EF">
        <w:rPr>
          <w:rStyle w:val="Emphasis"/>
          <w:highlight w:val="cyan"/>
          <w:bdr w:val="single" w:sz="4" w:space="0" w:color="auto"/>
        </w:rPr>
        <w:t>paving</w:t>
      </w:r>
      <w:r w:rsidRPr="00DF13EF">
        <w:rPr>
          <w:rStyle w:val="Emphasis"/>
          <w:bdr w:val="single" w:sz="4" w:space="0" w:color="auto"/>
        </w:rPr>
        <w:t xml:space="preserve"> the way for</w:t>
      </w:r>
      <w:r w:rsidRPr="00DF13EF">
        <w:rPr>
          <w:rStyle w:val="underline"/>
          <w:bdr w:val="single" w:sz="4" w:space="0" w:color="auto"/>
        </w:rPr>
        <w:t xml:space="preserve"> unrest and </w:t>
      </w:r>
      <w:r w:rsidRPr="00DF13EF">
        <w:rPr>
          <w:rStyle w:val="Emphasis"/>
          <w:highlight w:val="cyan"/>
          <w:bdr w:val="single" w:sz="4" w:space="0" w:color="auto"/>
        </w:rPr>
        <w:t>“visible” wars</w:t>
      </w:r>
      <w:r w:rsidRPr="00DF13EF">
        <w:rPr>
          <w:sz w:val="16"/>
          <w:szCs w:val="14"/>
        </w:rPr>
        <w:t xml:space="preserve">. It is a commonplace now that peace is not merely the absence of war. </w:t>
      </w:r>
      <w:r w:rsidRPr="00DF13EF">
        <w:rPr>
          <w:rStyle w:val="StyleUnderline"/>
        </w:rPr>
        <w:t xml:space="preserve">The </w:t>
      </w:r>
      <w:r w:rsidRPr="00DF13EF">
        <w:rPr>
          <w:rStyle w:val="Emphasis"/>
          <w:highlight w:val="cyan"/>
        </w:rPr>
        <w:t>prerequisites</w:t>
      </w:r>
      <w:r w:rsidRPr="00DF13EF">
        <w:rPr>
          <w:rStyle w:val="StyleUnderline"/>
          <w:highlight w:val="cyan"/>
        </w:rPr>
        <w:t xml:space="preserve"> of a</w:t>
      </w:r>
      <w:r w:rsidRPr="00DF13EF">
        <w:rPr>
          <w:rStyle w:val="StyleUnderline"/>
        </w:rPr>
        <w:t xml:space="preserve"> </w:t>
      </w:r>
      <w:r w:rsidRPr="00DF13EF">
        <w:rPr>
          <w:rStyle w:val="Emphasis"/>
          <w:highlight w:val="cyan"/>
        </w:rPr>
        <w:t>lasting peace</w:t>
      </w:r>
      <w:r w:rsidRPr="00DF13EF">
        <w:rPr>
          <w:sz w:val="16"/>
          <w:szCs w:val="14"/>
        </w:rPr>
        <w:t xml:space="preserve"> between and within societies </w:t>
      </w:r>
      <w:r w:rsidRPr="00DF13EF">
        <w:rPr>
          <w:rStyle w:val="Emphasis"/>
          <w:highlight w:val="cyan"/>
        </w:rPr>
        <w:t>involve not only</w:t>
      </w:r>
      <w:r w:rsidRPr="00DF13EF">
        <w:rPr>
          <w:sz w:val="16"/>
          <w:szCs w:val="14"/>
        </w:rPr>
        <w:t xml:space="preserve"> - though, of course, necessarily - </w:t>
      </w:r>
      <w:proofErr w:type="spellStart"/>
      <w:r w:rsidRPr="00DF13EF">
        <w:rPr>
          <w:rStyle w:val="Emphasis"/>
          <w:highlight w:val="cyan"/>
        </w:rPr>
        <w:t>demilitarisation</w:t>
      </w:r>
      <w:proofErr w:type="spellEnd"/>
      <w:r w:rsidRPr="00DF13EF">
        <w:rPr>
          <w:rStyle w:val="StyleUnderline"/>
          <w:highlight w:val="cyan"/>
        </w:rPr>
        <w:t>, but</w:t>
      </w:r>
      <w:r w:rsidRPr="00DF13EF">
        <w:rPr>
          <w:rStyle w:val="StyleUnderline"/>
        </w:rPr>
        <w:t xml:space="preserve"> also a</w:t>
      </w:r>
      <w:r w:rsidRPr="00DF13EF">
        <w:rPr>
          <w:sz w:val="16"/>
          <w:szCs w:val="14"/>
        </w:rPr>
        <w:t xml:space="preserve"> systematic </w:t>
      </w:r>
      <w:r w:rsidRPr="00DF13EF">
        <w:rPr>
          <w:rStyle w:val="StyleUnderline"/>
        </w:rPr>
        <w:t>and</w:t>
      </w:r>
      <w:r w:rsidRPr="00DF13EF">
        <w:rPr>
          <w:sz w:val="16"/>
          <w:szCs w:val="14"/>
        </w:rPr>
        <w:t xml:space="preserve"> gradual </w:t>
      </w:r>
      <w:r w:rsidRPr="00DF13EF">
        <w:rPr>
          <w:rStyle w:val="StyleUnderline"/>
          <w:highlight w:val="cyan"/>
        </w:rPr>
        <w:t>elimination of the roots of violence</w:t>
      </w:r>
      <w:r w:rsidRPr="00DF13EF">
        <w:rPr>
          <w:rStyle w:val="StyleUnderline"/>
        </w:rPr>
        <w:t>, of the causes of “invisible wars”, of the structural and institutional bases of</w:t>
      </w:r>
      <w:r w:rsidRPr="00DF13EF">
        <w:rPr>
          <w:sz w:val="16"/>
          <w:szCs w:val="14"/>
        </w:rPr>
        <w:t xml:space="preserve"> large-scale international and intra-society </w:t>
      </w:r>
      <w:r w:rsidRPr="00DF13EF">
        <w:rPr>
          <w:rStyle w:val="StyleUnderline"/>
        </w:rPr>
        <w:t>inequalities,</w:t>
      </w:r>
      <w:r w:rsidRPr="00DF13EF">
        <w:rPr>
          <w:sz w:val="16"/>
          <w:szCs w:val="14"/>
        </w:rPr>
        <w:t xml:space="preserve"> </w:t>
      </w:r>
      <w:proofErr w:type="gramStart"/>
      <w:r w:rsidRPr="00DF13EF">
        <w:rPr>
          <w:rStyle w:val="StyleUnderline"/>
        </w:rPr>
        <w:t>exploitation</w:t>
      </w:r>
      <w:proofErr w:type="gramEnd"/>
      <w:r w:rsidRPr="00DF13EF">
        <w:rPr>
          <w:rStyle w:val="StyleUnderline"/>
        </w:rPr>
        <w:t xml:space="preserve"> and oppression</w:t>
      </w:r>
      <w:r w:rsidRPr="00DF13EF">
        <w:rPr>
          <w:sz w:val="16"/>
          <w:szCs w:val="14"/>
        </w:rPr>
        <w:t xml:space="preserve">. </w:t>
      </w:r>
      <w:r w:rsidRPr="00DF13EF">
        <w:rPr>
          <w:rStyle w:val="Emphasis"/>
        </w:rPr>
        <w:t>Peace requires a process of</w:t>
      </w:r>
      <w:r w:rsidRPr="00DF13EF">
        <w:rPr>
          <w:sz w:val="16"/>
          <w:szCs w:val="14"/>
        </w:rPr>
        <w:t xml:space="preserve"> social and national </w:t>
      </w:r>
      <w:r w:rsidRPr="00DF13EF">
        <w:rPr>
          <w:rStyle w:val="Emphasis"/>
        </w:rPr>
        <w:t>emancipation</w:t>
      </w:r>
      <w:r w:rsidRPr="00DF13EF">
        <w:rPr>
          <w:sz w:val="16"/>
          <w:szCs w:val="14"/>
        </w:rPr>
        <w:t xml:space="preserve">, a progressive, democratic transformation of societies and the world bringing about equal rights and opportunities for all people, sovereign </w:t>
      </w:r>
      <w:proofErr w:type="gramStart"/>
      <w:r w:rsidRPr="00DF13EF">
        <w:rPr>
          <w:sz w:val="16"/>
          <w:szCs w:val="14"/>
        </w:rPr>
        <w:t>participation</w:t>
      </w:r>
      <w:proofErr w:type="gramEnd"/>
      <w:r w:rsidRPr="00DF13EF">
        <w:rPr>
          <w:sz w:val="16"/>
          <w:szCs w:val="14"/>
        </w:rPr>
        <w:t xml:space="preserve"> and mutually advantageous co-operation among nations. It further requires a pluralistic democracy on global level with an appropriate system of proportional representation of the world society, articulation of diverse interests and their peaceful reconciliation, by non-violent conflict management, and thus also a global governance with a </w:t>
      </w:r>
      <w:proofErr w:type="gramStart"/>
      <w:r w:rsidRPr="00DF13EF">
        <w:rPr>
          <w:sz w:val="16"/>
          <w:szCs w:val="14"/>
        </w:rPr>
        <w:t>really global</w:t>
      </w:r>
      <w:proofErr w:type="gramEnd"/>
      <w:r w:rsidRPr="00DF13EF">
        <w:rPr>
          <w:sz w:val="16"/>
          <w:szCs w:val="14"/>
        </w:rPr>
        <w:t xml:space="preserve"> institutional system. Under the contemporary conditions of accelerating </w:t>
      </w:r>
      <w:proofErr w:type="spellStart"/>
      <w:r w:rsidRPr="00DF13EF">
        <w:rPr>
          <w:sz w:val="16"/>
          <w:szCs w:val="14"/>
        </w:rPr>
        <w:t>globalisation</w:t>
      </w:r>
      <w:proofErr w:type="spellEnd"/>
      <w:r w:rsidRPr="00DF13EF">
        <w:rPr>
          <w:sz w:val="16"/>
          <w:szCs w:val="14"/>
        </w:rPr>
        <w:t xml:space="preserve"> and deepening global interdependencies in our world, </w:t>
      </w:r>
      <w:r w:rsidRPr="00DF13EF">
        <w:rPr>
          <w:rStyle w:val="underline"/>
        </w:rPr>
        <w:t xml:space="preserve">peace </w:t>
      </w:r>
      <w:r w:rsidRPr="00DF13EF">
        <w:rPr>
          <w:sz w:val="16"/>
          <w:szCs w:val="14"/>
        </w:rPr>
        <w:t xml:space="preserve">is indivisible in both time and space. It cannot exist if reduced to a period only after or before </w:t>
      </w:r>
      <w:proofErr w:type="gramStart"/>
      <w:r w:rsidRPr="00DF13EF">
        <w:rPr>
          <w:sz w:val="16"/>
          <w:szCs w:val="14"/>
        </w:rPr>
        <w:t>war, and</w:t>
      </w:r>
      <w:proofErr w:type="gramEnd"/>
      <w:r w:rsidRPr="00DF13EF">
        <w:rPr>
          <w:sz w:val="16"/>
          <w:szCs w:val="14"/>
        </w:rPr>
        <w:t xml:space="preserve"> </w:t>
      </w:r>
      <w:r w:rsidRPr="00DF13EF">
        <w:rPr>
          <w:rStyle w:val="underline"/>
        </w:rPr>
        <w:t>cannot be safeguarded in one part of the world when some others suffer visible or invisible wars</w:t>
      </w:r>
      <w:r w:rsidRPr="00DF13EF">
        <w:rPr>
          <w:sz w:val="16"/>
          <w:szCs w:val="14"/>
        </w:rPr>
        <w:t xml:space="preserve">. Thus, peace requires, indeed, a new, </w:t>
      </w:r>
      <w:proofErr w:type="spellStart"/>
      <w:proofErr w:type="gramStart"/>
      <w:r w:rsidRPr="00DF13EF">
        <w:rPr>
          <w:sz w:val="16"/>
          <w:szCs w:val="14"/>
        </w:rPr>
        <w:t>demilitarised</w:t>
      </w:r>
      <w:proofErr w:type="spellEnd"/>
      <w:proofErr w:type="gramEnd"/>
      <w:r w:rsidRPr="00DF13EF">
        <w:rPr>
          <w:sz w:val="16"/>
          <w:szCs w:val="14"/>
        </w:rPr>
        <w:t xml:space="preserve"> and democratic world order, which can provide equal opportunities for sustainable development. “Sustainability of development” (both on national and world level) is often interpreted as an issue of environmental protection only and reduced to the need for preserving the ecological balance and delivering the next generations not a destroyed Nature with </w:t>
      </w:r>
      <w:proofErr w:type="spellStart"/>
      <w:r w:rsidRPr="00DF13EF">
        <w:rPr>
          <w:sz w:val="16"/>
          <w:szCs w:val="14"/>
        </w:rPr>
        <w:t>overexhausted</w:t>
      </w:r>
      <w:proofErr w:type="spellEnd"/>
      <w:r w:rsidRPr="00DF13EF">
        <w:rPr>
          <w:sz w:val="16"/>
          <w:szCs w:val="14"/>
        </w:rPr>
        <w:t xml:space="preserve"> resources and polluted environment. However, </w:t>
      </w:r>
      <w:r w:rsidRPr="00DF13EF">
        <w:rPr>
          <w:rStyle w:val="underline"/>
        </w:rPr>
        <w:t>no ecological balance can be ensured, unless the deep international development gap and intra-society inequalities are substantially reduced</w:t>
      </w:r>
      <w:r w:rsidRPr="00DF13EF">
        <w:rPr>
          <w:sz w:val="16"/>
          <w:szCs w:val="14"/>
        </w:rPr>
        <w:t xml:space="preserve">. Owing to global interdependencies there may exist hardly any “zero-sum-games”, in which one can gain at the expense of others, but, instead, the “negative-sum-games” tend to predominate, in which everybody must suffer, later or sooner, </w:t>
      </w:r>
      <w:proofErr w:type="gramStart"/>
      <w:r w:rsidRPr="00DF13EF">
        <w:rPr>
          <w:sz w:val="16"/>
          <w:szCs w:val="14"/>
        </w:rPr>
        <w:t>directly</w:t>
      </w:r>
      <w:proofErr w:type="gramEnd"/>
      <w:r w:rsidRPr="00DF13EF">
        <w:rPr>
          <w:sz w:val="16"/>
          <w:szCs w:val="14"/>
        </w:rPr>
        <w:t xml:space="preserve"> or indirectly, losses. Therefore, </w:t>
      </w:r>
      <w:r w:rsidRPr="00DF13EF">
        <w:rPr>
          <w:highlight w:val="cyan"/>
          <w:u w:val="single"/>
        </w:rPr>
        <w:t>the</w:t>
      </w:r>
      <w:r w:rsidRPr="00DF13EF">
        <w:rPr>
          <w:sz w:val="16"/>
          <w:szCs w:val="14"/>
        </w:rPr>
        <w:t xml:space="preserve"> actual </w:t>
      </w:r>
      <w:r w:rsidRPr="00DF13EF">
        <w:rPr>
          <w:highlight w:val="cyan"/>
          <w:u w:val="single"/>
        </w:rPr>
        <w:t>question is</w:t>
      </w:r>
      <w:r w:rsidRPr="00DF13EF">
        <w:rPr>
          <w:u w:val="single"/>
        </w:rPr>
        <w:t xml:space="preserve"> not about “sustainability of development” but</w:t>
      </w:r>
      <w:r w:rsidRPr="00DF13EF">
        <w:rPr>
          <w:sz w:val="16"/>
          <w:szCs w:val="14"/>
        </w:rPr>
        <w:t xml:space="preserve"> rather </w:t>
      </w:r>
      <w:r w:rsidRPr="00DF13EF">
        <w:rPr>
          <w:rStyle w:val="Emphasis"/>
        </w:rPr>
        <w:t xml:space="preserve">about </w:t>
      </w:r>
      <w:r w:rsidRPr="00DF13EF">
        <w:rPr>
          <w:rStyle w:val="Emphasis"/>
          <w:highlight w:val="cyan"/>
        </w:rPr>
        <w:t>the “sustainability of human life”</w:t>
      </w:r>
      <w:r w:rsidRPr="00DF13EF">
        <w:rPr>
          <w:rStyle w:val="Emphasis"/>
        </w:rPr>
        <w:t xml:space="preserve">, </w:t>
      </w:r>
      <w:proofErr w:type="gramStart"/>
      <w:r w:rsidRPr="00DF13EF">
        <w:rPr>
          <w:rStyle w:val="Emphasis"/>
        </w:rPr>
        <w:t>i.e.</w:t>
      </w:r>
      <w:proofErr w:type="gramEnd"/>
      <w:r w:rsidRPr="00DF13EF">
        <w:rPr>
          <w:rStyle w:val="Emphasis"/>
        </w:rPr>
        <w:t xml:space="preserve"> survival of [hu]mankind</w:t>
      </w:r>
      <w:r w:rsidRPr="00DF13EF">
        <w:rPr>
          <w:rStyle w:val="StyleUnderline"/>
        </w:rPr>
        <w:t xml:space="preserve"> – </w:t>
      </w:r>
      <w:r w:rsidRPr="00DF13EF">
        <w:rPr>
          <w:rStyle w:val="StyleUnderline"/>
          <w:highlight w:val="cyan"/>
        </w:rPr>
        <w:t xml:space="preserve">because </w:t>
      </w:r>
      <w:r w:rsidRPr="00DD1986">
        <w:rPr>
          <w:rStyle w:val="StyleUnderline"/>
          <w:highlight w:val="cyan"/>
        </w:rPr>
        <w:t xml:space="preserve">of </w:t>
      </w:r>
      <w:r w:rsidRPr="00DD1986">
        <w:rPr>
          <w:highlight w:val="cyan"/>
        </w:rPr>
        <w:t>eco</w:t>
      </w:r>
      <w:r w:rsidRPr="00DD1986">
        <w:rPr>
          <w:rStyle w:val="Emphasis"/>
          <w:highlight w:val="cyan"/>
        </w:rPr>
        <w:t>logical imbalance</w:t>
      </w:r>
      <w:r w:rsidRPr="00DD1986">
        <w:rPr>
          <w:rStyle w:val="StyleUnderline"/>
          <w:highlight w:val="cyan"/>
        </w:rPr>
        <w:t xml:space="preserve"> and</w:t>
      </w:r>
      <w:r w:rsidRPr="00DD1986">
        <w:rPr>
          <w:rStyle w:val="StyleUnderline"/>
        </w:rPr>
        <w:t xml:space="preserve"> </w:t>
      </w:r>
      <w:proofErr w:type="spellStart"/>
      <w:r w:rsidRPr="00DD1986">
        <w:rPr>
          <w:rStyle w:val="Emphasis"/>
          <w:highlight w:val="cyan"/>
        </w:rPr>
        <w:t>globalised</w:t>
      </w:r>
      <w:proofErr w:type="spellEnd"/>
      <w:r w:rsidRPr="00DF13EF">
        <w:rPr>
          <w:rStyle w:val="Emphasis"/>
        </w:rPr>
        <w:t xml:space="preserve"> </w:t>
      </w:r>
      <w:r w:rsidRPr="00DF13EF">
        <w:rPr>
          <w:rStyle w:val="Emphasis"/>
          <w:highlight w:val="cyan"/>
        </w:rPr>
        <w:t>terrorism</w:t>
      </w:r>
      <w:r w:rsidRPr="00DF13EF">
        <w:rPr>
          <w:sz w:val="16"/>
          <w:szCs w:val="14"/>
        </w:rPr>
        <w:t xml:space="preserve">. When Professor </w:t>
      </w:r>
      <w:proofErr w:type="spellStart"/>
      <w:r w:rsidRPr="00DF13EF">
        <w:rPr>
          <w:sz w:val="16"/>
          <w:szCs w:val="14"/>
        </w:rPr>
        <w:t>Louk</w:t>
      </w:r>
      <w:proofErr w:type="spellEnd"/>
      <w:r w:rsidRPr="00DF13EF">
        <w:rPr>
          <w:sz w:val="16"/>
          <w:szCs w:val="14"/>
        </w:rPr>
        <w:t xml:space="preserve"> de la Rive Box was the president of EADI, one day we had an exchange of views on </w:t>
      </w:r>
      <w:r w:rsidRPr="00DD1986">
        <w:rPr>
          <w:sz w:val="16"/>
          <w:szCs w:val="14"/>
        </w:rPr>
        <w:t>the</w:t>
      </w:r>
      <w:r w:rsidRPr="00DF13EF">
        <w:rPr>
          <w:sz w:val="16"/>
          <w:szCs w:val="14"/>
        </w:rPr>
        <w:t xml:space="preserve"> state and future of development studies. We agreed that development studies are not any more restricted to the case of underdeveloped countries, as the developed ones (as well as the former “socialist” countries) are also facing development problems, such as those of structural and institutional (and even system-) transformation, requirements of changes in development patterns, and concerns about natural environment. While all these are true, today I would dare say that besides (or even instead of) “development studies” we must speak about and make “survival studies”. While the monetary, financial, and debt crises are cyclical, </w:t>
      </w:r>
      <w:r w:rsidRPr="00DF13EF">
        <w:rPr>
          <w:rStyle w:val="StyleUnderline"/>
          <w:highlight w:val="cyan"/>
        </w:rPr>
        <w:t>we live in</w:t>
      </w:r>
      <w:r w:rsidRPr="00DF13EF">
        <w:rPr>
          <w:rStyle w:val="StyleUnderline"/>
        </w:rPr>
        <w:t xml:space="preserve"> an</w:t>
      </w:r>
      <w:r w:rsidRPr="00DF13EF">
        <w:rPr>
          <w:sz w:val="16"/>
          <w:szCs w:val="14"/>
        </w:rPr>
        <w:t xml:space="preserve"> </w:t>
      </w:r>
      <w:r w:rsidRPr="00DF13EF">
        <w:rPr>
          <w:rStyle w:val="StyleUnderline"/>
        </w:rPr>
        <w:t xml:space="preserve">almost </w:t>
      </w:r>
      <w:r w:rsidRPr="00DF13EF">
        <w:rPr>
          <w:rStyle w:val="Emphasis"/>
          <w:highlight w:val="cyan"/>
        </w:rPr>
        <w:t>permanent crisis</w:t>
      </w:r>
      <w:r w:rsidRPr="00DF13EF">
        <w:rPr>
          <w:sz w:val="16"/>
          <w:szCs w:val="14"/>
        </w:rPr>
        <w:t xml:space="preserve"> of the world society, which is multidimensional in nature, involving not only economic but also socio-psychological, </w:t>
      </w:r>
      <w:proofErr w:type="spellStart"/>
      <w:r w:rsidRPr="00DF13EF">
        <w:rPr>
          <w:sz w:val="16"/>
          <w:szCs w:val="14"/>
        </w:rPr>
        <w:t>behavioural</w:t>
      </w:r>
      <w:proofErr w:type="spellEnd"/>
      <w:r w:rsidRPr="00DF13EF">
        <w:rPr>
          <w:sz w:val="16"/>
          <w:szCs w:val="14"/>
        </w:rPr>
        <w:t xml:space="preserve">, </w:t>
      </w:r>
      <w:proofErr w:type="gramStart"/>
      <w:r w:rsidRPr="00DF13EF">
        <w:rPr>
          <w:sz w:val="16"/>
          <w:szCs w:val="14"/>
        </w:rPr>
        <w:t>cultural</w:t>
      </w:r>
      <w:proofErr w:type="gramEnd"/>
      <w:r w:rsidRPr="00DF13EF">
        <w:rPr>
          <w:sz w:val="16"/>
          <w:szCs w:val="14"/>
        </w:rPr>
        <w:t xml:space="preserve"> and political aspects. </w:t>
      </w:r>
      <w:r w:rsidRPr="00DF13EF">
        <w:rPr>
          <w:rStyle w:val="underline"/>
        </w:rPr>
        <w:t xml:space="preserve">The narrow-minded, election-oriented, selfish </w:t>
      </w:r>
      <w:proofErr w:type="spellStart"/>
      <w:r w:rsidRPr="00DF13EF">
        <w:rPr>
          <w:rStyle w:val="underline"/>
        </w:rPr>
        <w:t>behaviour</w:t>
      </w:r>
      <w:proofErr w:type="spellEnd"/>
      <w:r w:rsidRPr="00DF13EF">
        <w:rPr>
          <w:rStyle w:val="underline"/>
        </w:rPr>
        <w:t xml:space="preserve"> motivated by thirst for power and wealth,</w:t>
      </w:r>
      <w:r w:rsidRPr="00DF13EF">
        <w:rPr>
          <w:sz w:val="16"/>
          <w:szCs w:val="14"/>
        </w:rPr>
        <w:t xml:space="preserve"> which still </w:t>
      </w:r>
      <w:proofErr w:type="spellStart"/>
      <w:r w:rsidRPr="00DF13EF">
        <w:rPr>
          <w:sz w:val="16"/>
          <w:szCs w:val="14"/>
        </w:rPr>
        <w:t>characterise</w:t>
      </w:r>
      <w:proofErr w:type="spellEnd"/>
      <w:r w:rsidRPr="00DF13EF">
        <w:rPr>
          <w:sz w:val="16"/>
          <w:szCs w:val="14"/>
        </w:rPr>
        <w:t xml:space="preserve"> the political leadership almost all over the world, </w:t>
      </w:r>
      <w:r w:rsidRPr="00DF13EF">
        <w:rPr>
          <w:rStyle w:val="underline"/>
        </w:rPr>
        <w:t>paves the way for the final, last catastrophe</w:t>
      </w:r>
      <w:r w:rsidRPr="00DF13EF">
        <w:rPr>
          <w:sz w:val="16"/>
          <w:szCs w:val="14"/>
        </w:rPr>
        <w:t xml:space="preserve">. One cannot doubt, of course, that great many positive historical changes have also taken place in the world in the last century. Such as </w:t>
      </w:r>
      <w:proofErr w:type="spellStart"/>
      <w:r w:rsidRPr="00DF13EF">
        <w:rPr>
          <w:sz w:val="16"/>
          <w:szCs w:val="14"/>
        </w:rPr>
        <w:t>decolonisation</w:t>
      </w:r>
      <w:proofErr w:type="spellEnd"/>
      <w:r w:rsidRPr="00DF13EF">
        <w:rPr>
          <w:sz w:val="16"/>
          <w:szCs w:val="14"/>
        </w:rPr>
        <w:t xml:space="preserve">, transformation of socio-economic systems, </w:t>
      </w:r>
      <w:proofErr w:type="spellStart"/>
      <w:r w:rsidRPr="00DF13EF">
        <w:rPr>
          <w:sz w:val="16"/>
          <w:szCs w:val="14"/>
        </w:rPr>
        <w:t>democratisation</w:t>
      </w:r>
      <w:proofErr w:type="spellEnd"/>
      <w:r w:rsidRPr="00DF13EF">
        <w:rPr>
          <w:sz w:val="16"/>
          <w:szCs w:val="14"/>
        </w:rPr>
        <w:t xml:space="preserve"> of political life in some former fascist or authoritarian states, </w:t>
      </w:r>
      <w:proofErr w:type="spellStart"/>
      <w:r w:rsidRPr="00DF13EF">
        <w:rPr>
          <w:sz w:val="16"/>
          <w:szCs w:val="14"/>
        </w:rPr>
        <w:t>institutionalisation</w:t>
      </w:r>
      <w:proofErr w:type="spellEnd"/>
      <w:r w:rsidRPr="00DF13EF">
        <w:rPr>
          <w:sz w:val="16"/>
          <w:szCs w:val="14"/>
        </w:rPr>
        <w:t xml:space="preserve"> of welfare policies in several countries, rise of international </w:t>
      </w:r>
      <w:proofErr w:type="spellStart"/>
      <w:r w:rsidRPr="00DF13EF">
        <w:rPr>
          <w:sz w:val="16"/>
          <w:szCs w:val="14"/>
        </w:rPr>
        <w:t>organisations</w:t>
      </w:r>
      <w:proofErr w:type="spellEnd"/>
      <w:r w:rsidRPr="00DF13EF">
        <w:rPr>
          <w:sz w:val="16"/>
          <w:szCs w:val="14"/>
        </w:rPr>
        <w:t xml:space="preserve"> and new forums for negotiations, conflict management and cooperation, </w:t>
      </w:r>
      <w:proofErr w:type="spellStart"/>
      <w:r w:rsidRPr="00DF13EF">
        <w:rPr>
          <w:sz w:val="16"/>
          <w:szCs w:val="14"/>
        </w:rPr>
        <w:t>institutionalisation</w:t>
      </w:r>
      <w:proofErr w:type="spellEnd"/>
      <w:r w:rsidRPr="00DF13EF">
        <w:rPr>
          <w:sz w:val="16"/>
          <w:szCs w:val="14"/>
        </w:rPr>
        <w:t xml:space="preserve"> of international assistance </w:t>
      </w:r>
      <w:proofErr w:type="spellStart"/>
      <w:r w:rsidRPr="00DF13EF">
        <w:rPr>
          <w:sz w:val="16"/>
          <w:szCs w:val="14"/>
        </w:rPr>
        <w:t>programmes</w:t>
      </w:r>
      <w:proofErr w:type="spellEnd"/>
      <w:r w:rsidRPr="00DF13EF">
        <w:rPr>
          <w:sz w:val="16"/>
          <w:szCs w:val="14"/>
        </w:rPr>
        <w:t xml:space="preserve"> by multilateral agencies, codification of human rights, and rights of sovereignty and democracy also on international level, collapse of the </w:t>
      </w:r>
      <w:proofErr w:type="spellStart"/>
      <w:r w:rsidRPr="00DF13EF">
        <w:rPr>
          <w:sz w:val="16"/>
          <w:szCs w:val="14"/>
        </w:rPr>
        <w:t>militarised</w:t>
      </w:r>
      <w:proofErr w:type="spellEnd"/>
      <w:r w:rsidRPr="00DF13EF">
        <w:rPr>
          <w:sz w:val="16"/>
          <w:szCs w:val="14"/>
        </w:rPr>
        <w:t xml:space="preserve"> Soviet bloc and system-change3 in the countries concerned, the end of cold war, etc., to mention only a few. Nevertheless, the crisis of the world society has extended and deepened, approaching to a point of bifurcation that necessarily puts an end to the present tendencies, either </w:t>
      </w:r>
      <w:r w:rsidRPr="00DF13EF">
        <w:rPr>
          <w:sz w:val="16"/>
          <w:szCs w:val="14"/>
        </w:rPr>
        <w:lastRenderedPageBreak/>
        <w:t xml:space="preserve">by the final catastrophe or a common solution. </w:t>
      </w:r>
      <w:r w:rsidRPr="00DF13EF">
        <w:rPr>
          <w:rStyle w:val="underline"/>
        </w:rPr>
        <w:t xml:space="preserve">Under the circumstances provided by rapidly progressing science and technological revolutions, </w:t>
      </w:r>
      <w:r w:rsidRPr="00DF13EF">
        <w:rPr>
          <w:rStyle w:val="Emphasis"/>
        </w:rPr>
        <w:t xml:space="preserve">human </w:t>
      </w:r>
      <w:r w:rsidRPr="00DF13EF">
        <w:rPr>
          <w:rStyle w:val="Emphasis"/>
          <w:highlight w:val="cyan"/>
        </w:rPr>
        <w:t>society cannot survive unless</w:t>
      </w:r>
      <w:r w:rsidRPr="00DF13EF">
        <w:rPr>
          <w:rStyle w:val="underline"/>
        </w:rPr>
        <w:t xml:space="preserve"> such profound </w:t>
      </w:r>
      <w:r w:rsidRPr="00DF13EF">
        <w:rPr>
          <w:rStyle w:val="Emphasis"/>
        </w:rPr>
        <w:t xml:space="preserve">intra-society and international </w:t>
      </w:r>
      <w:r w:rsidRPr="00DF13EF">
        <w:rPr>
          <w:rStyle w:val="Emphasis"/>
          <w:highlight w:val="cyan"/>
        </w:rPr>
        <w:t>inequalities</w:t>
      </w:r>
      <w:r w:rsidRPr="00DF13EF">
        <w:rPr>
          <w:rStyle w:val="underline"/>
        </w:rPr>
        <w:t xml:space="preserve"> prevailing today </w:t>
      </w:r>
      <w:r w:rsidRPr="00DF13EF">
        <w:rPr>
          <w:rStyle w:val="Emphasis"/>
          <w:highlight w:val="cyan"/>
        </w:rPr>
        <w:t>are</w:t>
      </w:r>
      <w:r w:rsidRPr="00DF13EF">
        <w:rPr>
          <w:rStyle w:val="underline"/>
        </w:rPr>
        <w:t xml:space="preserve"> soon </w:t>
      </w:r>
      <w:r w:rsidRPr="00DF13EF">
        <w:rPr>
          <w:rStyle w:val="Emphasis"/>
          <w:highlight w:val="cyan"/>
        </w:rPr>
        <w:t>eliminated</w:t>
      </w:r>
      <w:r w:rsidRPr="00DF13EF">
        <w:rPr>
          <w:sz w:val="16"/>
          <w:szCs w:val="14"/>
        </w:rPr>
        <w:t xml:space="preserve">. Like a single spacecraft, the </w:t>
      </w:r>
      <w:r w:rsidRPr="00DF13EF">
        <w:rPr>
          <w:rStyle w:val="Emphasis"/>
          <w:highlight w:val="cyan"/>
        </w:rPr>
        <w:t>Earth can no longer afford to have</w:t>
      </w:r>
      <w:r w:rsidRPr="00DF13EF">
        <w:rPr>
          <w:sz w:val="16"/>
          <w:szCs w:val="14"/>
        </w:rPr>
        <w:t xml:space="preserve"> a 'crew' divided into </w:t>
      </w:r>
      <w:r w:rsidRPr="00DF13EF">
        <w:rPr>
          <w:u w:val="single"/>
        </w:rPr>
        <w:t xml:space="preserve">two parts: </w:t>
      </w:r>
      <w:r w:rsidRPr="00DF13EF">
        <w:rPr>
          <w:highlight w:val="cyan"/>
          <w:u w:val="single"/>
        </w:rPr>
        <w:t>the rich</w:t>
      </w:r>
      <w:r w:rsidRPr="00DF13EF">
        <w:rPr>
          <w:u w:val="single"/>
        </w:rPr>
        <w:t xml:space="preserve">, </w:t>
      </w:r>
      <w:r w:rsidRPr="00DF13EF">
        <w:rPr>
          <w:highlight w:val="cyan"/>
        </w:rPr>
        <w:t>privileged</w:t>
      </w:r>
      <w:r w:rsidRPr="00DF13EF">
        <w:rPr>
          <w:sz w:val="16"/>
          <w:szCs w:val="14"/>
        </w:rPr>
        <w:t xml:space="preserve">, </w:t>
      </w:r>
      <w:proofErr w:type="spellStart"/>
      <w:r w:rsidRPr="00DF13EF">
        <w:rPr>
          <w:sz w:val="16"/>
          <w:szCs w:val="14"/>
        </w:rPr>
        <w:t>wellfed</w:t>
      </w:r>
      <w:proofErr w:type="spellEnd"/>
      <w:r w:rsidRPr="00DF13EF">
        <w:rPr>
          <w:sz w:val="16"/>
          <w:szCs w:val="14"/>
        </w:rPr>
        <w:t xml:space="preserve">, well-educated, </w:t>
      </w:r>
      <w:r w:rsidRPr="00DF13EF">
        <w:rPr>
          <w:u w:val="single"/>
        </w:rPr>
        <w:t xml:space="preserve">on the one hand, </w:t>
      </w:r>
      <w:r w:rsidRPr="00DF13EF">
        <w:rPr>
          <w:highlight w:val="cyan"/>
          <w:u w:val="single"/>
        </w:rPr>
        <w:t>and the poor, deprived</w:t>
      </w:r>
      <w:r w:rsidRPr="00DF13EF">
        <w:rPr>
          <w:sz w:val="16"/>
          <w:szCs w:val="14"/>
        </w:rPr>
        <w:t xml:space="preserve">, starving, sick and uneducated, </w:t>
      </w:r>
      <w:r w:rsidRPr="00DF13EF">
        <w:rPr>
          <w:u w:val="single"/>
        </w:rPr>
        <w:t>on the other</w:t>
      </w:r>
      <w:r w:rsidRPr="00DF13EF">
        <w:rPr>
          <w:sz w:val="16"/>
          <w:szCs w:val="14"/>
        </w:rPr>
        <w:t xml:space="preserve">. Dangerous 'zero-sum-games' (which mostly prove to be “negative-sum-games”) can hardly be played any more by visible or invisible wars in the world society. Because of global interdependencies, the apparent winner </w:t>
      </w:r>
      <w:proofErr w:type="gramStart"/>
      <w:r w:rsidRPr="00DF13EF">
        <w:rPr>
          <w:sz w:val="16"/>
          <w:szCs w:val="14"/>
        </w:rPr>
        <w:t>becomes also</w:t>
      </w:r>
      <w:proofErr w:type="gramEnd"/>
      <w:r w:rsidRPr="00DF13EF">
        <w:rPr>
          <w:sz w:val="16"/>
          <w:szCs w:val="14"/>
        </w:rPr>
        <w:t xml:space="preserve"> a loser. The real choice for the world society is between negative- and positive-sum-games: </w:t>
      </w:r>
      <w:proofErr w:type="gramStart"/>
      <w:r w:rsidRPr="00DF13EF">
        <w:rPr>
          <w:sz w:val="16"/>
          <w:szCs w:val="14"/>
        </w:rPr>
        <w:t>i.e.</w:t>
      </w:r>
      <w:proofErr w:type="gramEnd"/>
      <w:r w:rsidRPr="00DF13EF">
        <w:rPr>
          <w:sz w:val="16"/>
          <w:szCs w:val="14"/>
        </w:rPr>
        <w:t xml:space="preserve"> between, on the one hand, continuation of visible and “invisible wars”, as long as this is possible at all, and, on the other, transformation of the world order by </w:t>
      </w:r>
      <w:proofErr w:type="spellStart"/>
      <w:r w:rsidRPr="00DF13EF">
        <w:rPr>
          <w:sz w:val="16"/>
          <w:szCs w:val="14"/>
        </w:rPr>
        <w:t>demilitarisation</w:t>
      </w:r>
      <w:proofErr w:type="spellEnd"/>
      <w:r w:rsidRPr="00DF13EF">
        <w:rPr>
          <w:sz w:val="16"/>
          <w:szCs w:val="14"/>
        </w:rPr>
        <w:t xml:space="preserve"> and democratization. No ideological or terminological camouflage can conceal this real dilemma </w:t>
      </w:r>
      <w:proofErr w:type="gramStart"/>
      <w:r w:rsidRPr="00DF13EF">
        <w:rPr>
          <w:sz w:val="16"/>
          <w:szCs w:val="14"/>
        </w:rPr>
        <w:t>any more</w:t>
      </w:r>
      <w:proofErr w:type="gramEnd"/>
      <w:r w:rsidRPr="00DF13EF">
        <w:rPr>
          <w:sz w:val="16"/>
          <w:szCs w:val="14"/>
        </w:rPr>
        <w:t>, which is to be faced not in the distant future, by the next generations, but in the coming years, because of global terrorism soon having nuclear and other mass destructive weapons, and also due to irreversible changes in natural environment.</w:t>
      </w:r>
    </w:p>
    <w:p w14:paraId="128C6503" w14:textId="77777777" w:rsidR="00CE5B6E" w:rsidRPr="00DF13EF" w:rsidRDefault="00CE5B6E" w:rsidP="00CE5B6E"/>
    <w:p w14:paraId="2F0BD77E" w14:textId="77777777" w:rsidR="00CE5B6E" w:rsidRPr="00DF13EF" w:rsidRDefault="00CE5B6E" w:rsidP="00CE5B6E"/>
    <w:p w14:paraId="7456C779" w14:textId="77777777" w:rsidR="00CE5B6E" w:rsidRPr="00DF13EF" w:rsidRDefault="00CE5B6E" w:rsidP="00CE5B6E">
      <w:pPr>
        <w:pStyle w:val="Heading4"/>
      </w:pPr>
      <w:proofErr w:type="gramStart"/>
      <w:r w:rsidRPr="00DF13EF">
        <w:t>And,</w:t>
      </w:r>
      <w:proofErr w:type="gramEnd"/>
      <w:r w:rsidRPr="00DF13EF">
        <w:t xml:space="preserve"> a paradigm that focuses on human equity is the best to ensure we can colonize space effectively and better allocate resources to solve problems on earth </w:t>
      </w:r>
    </w:p>
    <w:p w14:paraId="402F70D5" w14:textId="77777777" w:rsidR="00CE5B6E" w:rsidRPr="00DF13EF" w:rsidRDefault="00CE5B6E" w:rsidP="00CE5B6E">
      <w:r w:rsidRPr="00DF13EF">
        <w:t xml:space="preserve">Leigh </w:t>
      </w:r>
      <w:r w:rsidRPr="00DF13EF">
        <w:rPr>
          <w:rStyle w:val="Style13ptBold"/>
        </w:rPr>
        <w:t>Phillips</w:t>
      </w:r>
      <w:r w:rsidRPr="00DF13EF">
        <w:t xml:space="preserve"> is a science writer and EU affairs journalist. He is the author of Austerity Ecology &amp; the Collapse-Porn Addicts., 5-8-</w:t>
      </w:r>
      <w:r w:rsidRPr="00DF13EF">
        <w:rPr>
          <w:rStyle w:val="Style13ptBold"/>
        </w:rPr>
        <w:t>2021</w:t>
      </w:r>
      <w:r w:rsidRPr="00DF13EF">
        <w:t>, We Don’t Need Elon Musk to Explore the Solar System," No Publication, https://jacobinmag.com/2021/05/elon-musk-space-exploration-mars-colonization, Accessed: 2-8-2022, /Kent Denver-MB</w:t>
      </w:r>
    </w:p>
    <w:p w14:paraId="7708693A" w14:textId="77777777" w:rsidR="00CE5B6E" w:rsidRPr="00DF13EF" w:rsidRDefault="00CE5B6E" w:rsidP="00CE5B6E">
      <w:r w:rsidRPr="00DF13EF">
        <w:t xml:space="preserve">A reasonable critique of Musk’s SpaceX endeavors might begin by noting that, regardless of how noble an aim Musk may have for his </w:t>
      </w:r>
      <w:proofErr w:type="spellStart"/>
      <w:r w:rsidRPr="00DF13EF">
        <w:t>centibillions</w:t>
      </w:r>
      <w:proofErr w:type="spellEnd"/>
      <w:r w:rsidRPr="00DF13EF">
        <w:t xml:space="preserve">, there simply should not be </w:t>
      </w:r>
      <w:proofErr w:type="spellStart"/>
      <w:r w:rsidRPr="00DF13EF">
        <w:t>centibillionaires</w:t>
      </w:r>
      <w:proofErr w:type="spellEnd"/>
      <w:r w:rsidRPr="00DF13EF">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w:t>
      </w:r>
    </w:p>
    <w:p w14:paraId="18B9CBB6" w14:textId="77777777" w:rsidR="00CE5B6E" w:rsidRPr="00DF13EF" w:rsidRDefault="00CE5B6E" w:rsidP="00CE5B6E">
      <w:r w:rsidRPr="00DF13EF">
        <w:t xml:space="preserve">A democratic and public redirection of Elon Musk’s billions might be spent differently. One might further assert that, </w:t>
      </w:r>
      <w:r w:rsidRPr="00DF13EF">
        <w:rPr>
          <w:rStyle w:val="StyleUnderline"/>
        </w:rPr>
        <w:t xml:space="preserve">given the non-identity of the set of all things that are beneficial and the set of all things that are profitable, </w:t>
      </w:r>
      <w:r w:rsidRPr="00DF13EF">
        <w:rPr>
          <w:rStyle w:val="StyleUnderline"/>
          <w:highlight w:val="cyan"/>
        </w:rPr>
        <w:t>space colonization will be a public-sector endeavor, or it will not happen —</w:t>
      </w:r>
      <w:r w:rsidRPr="00DF13EF">
        <w:rPr>
          <w:rStyle w:val="StyleUnderline"/>
        </w:rPr>
        <w:t xml:space="preserve"> as such a </w:t>
      </w:r>
      <w:r w:rsidRPr="00DF13EF">
        <w:rPr>
          <w:rStyle w:val="StyleUnderline"/>
          <w:highlight w:val="cyan"/>
        </w:rPr>
        <w:t>private space travel has no</w:t>
      </w:r>
      <w:r w:rsidRPr="00DF13EF">
        <w:rPr>
          <w:rStyle w:val="StyleUnderline"/>
        </w:rPr>
        <w:t xml:space="preserve"> near-term, medium-term, or even </w:t>
      </w:r>
      <w:r w:rsidRPr="00DF13EF">
        <w:rPr>
          <w:rStyle w:val="StyleUnderline"/>
          <w:highlight w:val="cyan"/>
        </w:rPr>
        <w:t>long-term prospect of any return on financial investment</w:t>
      </w:r>
      <w:r w:rsidRPr="00DF13EF">
        <w:rPr>
          <w:rStyle w:val="StyleUnderline"/>
        </w:rPr>
        <w:t xml:space="preserve"> beyond servicing low-earth, medium-</w:t>
      </w:r>
      <w:r>
        <w:rPr>
          <w:rStyle w:val="StyleUnderline"/>
        </w:rPr>
        <w:t xml:space="preserve"> </w:t>
      </w:r>
      <w:r w:rsidRPr="00DF13EF">
        <w:rPr>
          <w:rStyle w:val="StyleUnderline"/>
        </w:rPr>
        <w:t>earth, or geostationary orbit</w:t>
      </w:r>
      <w:r w:rsidRPr="00DF13EF">
        <w:t>. And, finally, we might denounce the union-busting at Musk’s factories or even argue that his “accumulation of resources” is less the product of his own efforts than it is primarily an upward redistribution of value created by his workers.</w:t>
      </w:r>
    </w:p>
    <w:p w14:paraId="2AC8BF7D" w14:textId="77777777" w:rsidR="00CE5B6E" w:rsidRPr="00DF13EF" w:rsidRDefault="00CE5B6E" w:rsidP="00CE5B6E">
      <w:pPr>
        <w:rPr>
          <w:rStyle w:val="Emphasis"/>
        </w:rPr>
      </w:pPr>
      <w:r w:rsidRPr="00DF13EF">
        <w:rPr>
          <w:rStyle w:val="StyleUnderline"/>
        </w:rPr>
        <w:t xml:space="preserve">That is to say that there </w:t>
      </w:r>
      <w:proofErr w:type="gramStart"/>
      <w:r w:rsidRPr="00DF13EF">
        <w:rPr>
          <w:rStyle w:val="StyleUnderline"/>
        </w:rPr>
        <w:t>are</w:t>
      </w:r>
      <w:proofErr w:type="gramEnd"/>
      <w:r w:rsidRPr="00DF13EF">
        <w:rPr>
          <w:rStyle w:val="StyleUnderline"/>
        </w:rPr>
        <w:t xml:space="preserve"> a raft of </w:t>
      </w:r>
      <w:r w:rsidRPr="00DF13EF">
        <w:rPr>
          <w:rStyle w:val="StyleUnderline"/>
          <w:highlight w:val="cyan"/>
        </w:rPr>
        <w:t>progressive critiques</w:t>
      </w:r>
      <w:r w:rsidRPr="00DF13EF">
        <w:rPr>
          <w:rStyle w:val="StyleUnderline"/>
        </w:rPr>
        <w:t xml:space="preserve"> of Musk that </w:t>
      </w:r>
      <w:r w:rsidRPr="00DF13EF">
        <w:rPr>
          <w:rStyle w:val="StyleUnderline"/>
          <w:highlight w:val="cyan"/>
        </w:rPr>
        <w:t xml:space="preserve">could be made </w:t>
      </w:r>
      <w:r w:rsidRPr="00DF13EF">
        <w:rPr>
          <w:rStyle w:val="Emphasis"/>
          <w:highlight w:val="cyan"/>
        </w:rPr>
        <w:t>that nevertheless still value space exploration and, one day, human colonization of the cosmos</w:t>
      </w:r>
      <w:r w:rsidRPr="00DF13EF">
        <w:rPr>
          <w:rStyle w:val="Emphasis"/>
        </w:rPr>
        <w:t>.</w:t>
      </w:r>
    </w:p>
    <w:p w14:paraId="7266E4FD" w14:textId="77777777" w:rsidR="00CE5B6E" w:rsidRPr="00DF13EF" w:rsidRDefault="00CE5B6E" w:rsidP="00CE5B6E">
      <w:r w:rsidRPr="00DF13EF">
        <w:t>Indeed</w:t>
      </w:r>
      <w:r w:rsidRPr="00DF13EF">
        <w:rPr>
          <w:rStyle w:val="StyleUnderline"/>
        </w:rPr>
        <w:t xml:space="preserve">, </w:t>
      </w:r>
      <w:r w:rsidRPr="00DF13EF">
        <w:rPr>
          <w:rStyle w:val="StyleUnderline"/>
          <w:highlight w:val="cyan"/>
        </w:rPr>
        <w:t>if one values space exploration</w:t>
      </w:r>
      <w:r w:rsidRPr="00DF13EF">
        <w:rPr>
          <w:rStyle w:val="StyleUnderline"/>
        </w:rPr>
        <w:t xml:space="preserve"> and looks forward to the time</w:t>
      </w:r>
      <w:r w:rsidRPr="00DF13EF">
        <w:t>, as astronomer Carl Sagan put it, “</w:t>
      </w:r>
      <w:r w:rsidRPr="00DF13EF">
        <w:rPr>
          <w:rStyle w:val="StyleUnderline"/>
        </w:rPr>
        <w:t xml:space="preserve">when most human cultures will be engaged in an activity you might describe as a dandelion going to seed,” </w:t>
      </w:r>
      <w:r w:rsidRPr="00DF13EF">
        <w:rPr>
          <w:rStyle w:val="Emphasis"/>
          <w:highlight w:val="cyan"/>
        </w:rPr>
        <w:t xml:space="preserve">then a socialist critique is </w:t>
      </w:r>
      <w:proofErr w:type="gramStart"/>
      <w:r w:rsidRPr="00DF13EF">
        <w:rPr>
          <w:rStyle w:val="Emphasis"/>
          <w:highlight w:val="cyan"/>
        </w:rPr>
        <w:t>all the more</w:t>
      </w:r>
      <w:proofErr w:type="gramEnd"/>
      <w:r w:rsidRPr="00DF13EF">
        <w:rPr>
          <w:rStyle w:val="Emphasis"/>
          <w:highlight w:val="cyan"/>
        </w:rPr>
        <w:t xml:space="preserve"> necessary, given the irrational limitations markets impose on human endeavor</w:t>
      </w:r>
      <w:r w:rsidRPr="00DF13EF">
        <w:rPr>
          <w:highlight w:val="cyan"/>
        </w:rPr>
        <w:t>.</w:t>
      </w:r>
    </w:p>
    <w:p w14:paraId="706BC228" w14:textId="77777777" w:rsidR="00CE5B6E" w:rsidRPr="00DF13EF" w:rsidRDefault="00CE5B6E" w:rsidP="00CE5B6E">
      <w:r w:rsidRPr="00DF13EF">
        <w:t>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w:t>
      </w:r>
    </w:p>
    <w:p w14:paraId="7104694C" w14:textId="77777777" w:rsidR="00CE5B6E" w:rsidRPr="00DF13EF" w:rsidRDefault="00CE5B6E" w:rsidP="00CE5B6E">
      <w:r w:rsidRPr="00DF13EF">
        <w:t xml:space="preserve">Even Bernie Sanders responded to Musk by saying: “Space travel is an exciting idea, but right now we need to focus on Earth and create a progressive tax system so that children don’t go hungry, people are not </w:t>
      </w:r>
      <w:proofErr w:type="gramStart"/>
      <w:r w:rsidRPr="00DF13EF">
        <w:t>homeless</w:t>
      </w:r>
      <w:proofErr w:type="gramEnd"/>
      <w:r w:rsidRPr="00DF13EF">
        <w:t xml:space="preserve"> and all Americans have healthcare. The level of inequality in America is obscene and a threat to our democracy.” At the time of writing, the senator’s tweet had received some 95,000 likes.</w:t>
      </w:r>
    </w:p>
    <w:p w14:paraId="514870AF" w14:textId="77777777" w:rsidR="00CE5B6E" w:rsidRPr="00DF13EF" w:rsidRDefault="00CE5B6E" w:rsidP="00CE5B6E">
      <w:pPr>
        <w:rPr>
          <w:rStyle w:val="StyleUnderline"/>
        </w:rPr>
      </w:pPr>
      <w:r w:rsidRPr="00DF13EF">
        <w:rPr>
          <w:rStyle w:val="StyleUnderline"/>
        </w:rPr>
        <w:lastRenderedPageBreak/>
        <w:t>Bernie is, in this case, wrong.</w:t>
      </w:r>
    </w:p>
    <w:p w14:paraId="6317CEF3" w14:textId="77777777" w:rsidR="00CE5B6E" w:rsidRPr="00DF13EF" w:rsidRDefault="00CE5B6E" w:rsidP="00CE5B6E">
      <w:r w:rsidRPr="00DF13EF">
        <w:rPr>
          <w:rStyle w:val="StyleUnderline"/>
        </w:rPr>
        <w:t xml:space="preserve">Space exploration, including space travel, is one of the grandest tasks </w:t>
      </w:r>
      <w:proofErr w:type="gramStart"/>
      <w:r w:rsidRPr="00DF13EF">
        <w:rPr>
          <w:rStyle w:val="StyleUnderline"/>
        </w:rPr>
        <w:t>humanity</w:t>
      </w:r>
      <w:proofErr w:type="gramEnd"/>
      <w:r w:rsidRPr="00DF13EF">
        <w:rPr>
          <w:rStyle w:val="StyleUnderline"/>
        </w:rPr>
        <w:t xml:space="preserve"> has ever set for itself</w:t>
      </w:r>
      <w:r w:rsidRPr="00DF13EF">
        <w:t xml:space="preserve">. </w:t>
      </w:r>
      <w:r w:rsidRPr="00DF13EF">
        <w:rPr>
          <w:rStyle w:val="Emphasis"/>
          <w:highlight w:val="cyan"/>
        </w:rPr>
        <w:t>It is a false dichotomy</w:t>
      </w:r>
      <w:r w:rsidRPr="00DF13EF">
        <w:rPr>
          <w:rStyle w:val="Emphasis"/>
        </w:rPr>
        <w:t xml:space="preserve"> — and an </w:t>
      </w:r>
      <w:proofErr w:type="spellStart"/>
      <w:r w:rsidRPr="00DF13EF">
        <w:rPr>
          <w:rStyle w:val="Emphasis"/>
        </w:rPr>
        <w:t>austerian</w:t>
      </w:r>
      <w:proofErr w:type="spellEnd"/>
      <w:r w:rsidRPr="00DF13EF">
        <w:rPr>
          <w:rStyle w:val="Emphasis"/>
        </w:rPr>
        <w:t xml:space="preserve"> one at that — </w:t>
      </w:r>
      <w:r w:rsidRPr="00DF13EF">
        <w:rPr>
          <w:rStyle w:val="Emphasis"/>
          <w:highlight w:val="cyan"/>
        </w:rPr>
        <w:t>to say that we do not have enough money for both a space program and social justice or environmental protection.</w:t>
      </w:r>
      <w:r w:rsidRPr="00B83648">
        <w:rPr>
          <w:rStyle w:val="Emphasis"/>
          <w:highlight w:val="magenta"/>
        </w:rPr>
        <w:t>4 mins</w:t>
      </w:r>
      <w:r w:rsidRPr="00B83648">
        <w:rPr>
          <w:highlight w:val="magenta"/>
        </w:rPr>
        <w:t xml:space="preserve"> </w:t>
      </w:r>
      <w:r w:rsidRPr="00DF13EF">
        <w:rPr>
          <w:rStyle w:val="Emphasis"/>
          <w:highlight w:val="cyan"/>
        </w:rPr>
        <w:t>We can more than afford to do both</w:t>
      </w:r>
      <w:r w:rsidRPr="00DF13EF">
        <w:t xml:space="preserve">. </w:t>
      </w:r>
      <w:r w:rsidRPr="00DF13EF">
        <w:rPr>
          <w:rStyle w:val="StyleUnderline"/>
          <w:highlight w:val="cyan"/>
        </w:rPr>
        <w:t>NASA’s budget is but a fraction of the Pentagon’s. It should not be difficult to imagine a democratic socialist economy</w:t>
      </w:r>
      <w:r w:rsidRPr="00DF13EF">
        <w:rPr>
          <w:rStyle w:val="StyleUnderline"/>
        </w:rPr>
        <w:t xml:space="preserve">, or even just one a little less neoliberal, </w:t>
      </w:r>
      <w:r w:rsidRPr="00DF13EF">
        <w:rPr>
          <w:rStyle w:val="StyleUnderline"/>
          <w:highlight w:val="cyan"/>
        </w:rPr>
        <w:t>that permits much more space and much less war</w:t>
      </w:r>
      <w:r w:rsidRPr="00DF13EF">
        <w:rPr>
          <w:rStyle w:val="StyleUnderline"/>
        </w:rPr>
        <w:t>.</w:t>
      </w:r>
    </w:p>
    <w:p w14:paraId="236B3744" w14:textId="77777777" w:rsidR="00CE5B6E" w:rsidRPr="00DF13EF" w:rsidRDefault="00CE5B6E" w:rsidP="00CE5B6E">
      <w:r w:rsidRPr="00DF13EF">
        <w:rPr>
          <w:rStyle w:val="StyleUnderline"/>
          <w:highlight w:val="cyan"/>
        </w:rPr>
        <w:t>We can have public health care and science</w:t>
      </w:r>
      <w:r w:rsidRPr="00DF13EF">
        <w:rPr>
          <w:rStyle w:val="StyleUnderline"/>
        </w:rPr>
        <w:t xml:space="preserve">. </w:t>
      </w:r>
      <w:r w:rsidRPr="00DF13EF">
        <w:rPr>
          <w:rStyle w:val="StyleUnderline"/>
          <w:highlight w:val="cyan"/>
        </w:rPr>
        <w:t>We can end homelessness and explore the cosmos</w:t>
      </w:r>
      <w:r w:rsidRPr="00DF13EF">
        <w:rPr>
          <w:rStyle w:val="StyleUnderline"/>
        </w:rPr>
        <w:t>.</w:t>
      </w:r>
      <w:r w:rsidRPr="00DF13EF">
        <w:t xml:space="preserve"> </w:t>
      </w:r>
      <w:r w:rsidRPr="00DF13EF">
        <w:rPr>
          <w:rStyle w:val="Emphasis"/>
        </w:rPr>
        <w:t>We can have unionized, family-supporting jobs for all and, one day, almost certainly some considerable time from now, colonies on other worlds</w:t>
      </w:r>
      <w:r w:rsidRPr="00DF13EF">
        <w:t>.</w:t>
      </w:r>
    </w:p>
    <w:p w14:paraId="6333F043" w14:textId="77777777" w:rsidR="00CE5B6E" w:rsidRPr="00DF13EF" w:rsidRDefault="00CE5B6E" w:rsidP="00CE5B6E">
      <w:pPr>
        <w:rPr>
          <w:rStyle w:val="StyleUnderline"/>
        </w:rPr>
      </w:pPr>
    </w:p>
    <w:p w14:paraId="5A951BE5" w14:textId="77777777" w:rsidR="00CE5B6E" w:rsidRPr="00DF13EF" w:rsidRDefault="00CE5B6E" w:rsidP="00CE5B6E">
      <w:pPr>
        <w:pStyle w:val="Heading4"/>
      </w:pPr>
      <w:r w:rsidRPr="00DF13EF">
        <w:t xml:space="preserve">My second contention is that </w:t>
      </w:r>
      <w:proofErr w:type="spellStart"/>
      <w:r w:rsidRPr="00DF13EF">
        <w:t>privitization</w:t>
      </w:r>
      <w:proofErr w:type="spellEnd"/>
      <w:r w:rsidRPr="00DF13EF">
        <w:t xml:space="preserve"> of space produces </w:t>
      </w:r>
      <w:r>
        <w:t>dangerous</w:t>
      </w:r>
      <w:r w:rsidRPr="00DF13EF">
        <w:t xml:space="preserve"> consequences </w:t>
      </w:r>
    </w:p>
    <w:p w14:paraId="255C0D10" w14:textId="77777777" w:rsidR="00CE5B6E" w:rsidRPr="00DF13EF" w:rsidRDefault="00CE5B6E" w:rsidP="00CE5B6E"/>
    <w:p w14:paraId="576DF5BA" w14:textId="77777777" w:rsidR="00CE5B6E" w:rsidRPr="00DF13EF" w:rsidRDefault="00CE5B6E" w:rsidP="00CE5B6E">
      <w:pPr>
        <w:pStyle w:val="Heading4"/>
      </w:pPr>
      <w:r w:rsidRPr="00DF13EF">
        <w:t xml:space="preserve">First, Privatization views space as a frontier of limited resources for expansion this recreates colonialism and enables continued capitalist expansion </w:t>
      </w:r>
    </w:p>
    <w:p w14:paraId="3078D563" w14:textId="77777777" w:rsidR="00CE5B6E" w:rsidRPr="00DF13EF" w:rsidRDefault="00CE5B6E" w:rsidP="00CE5B6E">
      <w:pPr>
        <w:pStyle w:val="cardChar"/>
        <w:ind w:left="0"/>
        <w:rPr>
          <w:b/>
          <w:szCs w:val="20"/>
        </w:rPr>
      </w:pPr>
      <w:r w:rsidRPr="00DF13EF">
        <w:rPr>
          <w:rStyle w:val="Style13ptBold"/>
        </w:rPr>
        <w:t xml:space="preserve">Billings, </w:t>
      </w:r>
      <w:proofErr w:type="gramStart"/>
      <w:r w:rsidRPr="00DF13EF">
        <w:rPr>
          <w:rStyle w:val="Style13ptBold"/>
        </w:rPr>
        <w:t>2007</w:t>
      </w:r>
      <w:r w:rsidRPr="00DF13EF">
        <w:rPr>
          <w:rStyle w:val="Heading4Char"/>
        </w:rPr>
        <w:t xml:space="preserve">  </w:t>
      </w:r>
      <w:r w:rsidRPr="00DF13EF">
        <w:t>[</w:t>
      </w:r>
      <w:proofErr w:type="gramEnd"/>
      <w:r w:rsidRPr="00DF13EF">
        <w:t xml:space="preserve">Linda, “Overview: Ideology, Advocacy, and Spaceflight—Evolution of a Cultural Narrative.” Found in </w:t>
      </w:r>
      <w:r w:rsidRPr="00DF13EF">
        <w:rPr>
          <w:u w:val="single"/>
        </w:rPr>
        <w:t>Societal Impact of Spaceflight</w:t>
      </w:r>
      <w:r w:rsidRPr="00DF13EF">
        <w:t xml:space="preserve">, Ed. Stephen Dick and Roger Launius, NASA Chief Historian and National Air and Space Museum, </w:t>
      </w:r>
      <w:proofErr w:type="spellStart"/>
      <w:r w:rsidRPr="00DF13EF">
        <w:t>pg</w:t>
      </w:r>
      <w:proofErr w:type="spellEnd"/>
      <w:r w:rsidRPr="00DF13EF">
        <w:t xml:space="preserve"> 486-487] WFI-MB</w:t>
      </w:r>
    </w:p>
    <w:p w14:paraId="269EF143" w14:textId="77777777" w:rsidR="00CE5B6E" w:rsidRPr="00DF13EF" w:rsidRDefault="00CE5B6E" w:rsidP="00CE5B6E">
      <w:pPr>
        <w:pStyle w:val="cardChar"/>
        <w:ind w:left="0"/>
        <w:rPr>
          <w:rStyle w:val="underline"/>
        </w:rPr>
      </w:pPr>
      <w:r w:rsidRPr="00DF13EF">
        <w:t xml:space="preserve">Historically and </w:t>
      </w:r>
      <w:proofErr w:type="spellStart"/>
      <w:proofErr w:type="gramStart"/>
      <w:r w:rsidRPr="00DF13EF">
        <w:t>presently,the</w:t>
      </w:r>
      <w:proofErr w:type="spellEnd"/>
      <w:proofErr w:type="gramEnd"/>
      <w:r w:rsidRPr="00DF13EF">
        <w:t xml:space="preserve"> </w:t>
      </w:r>
      <w:r w:rsidRPr="00DF13EF">
        <w:rPr>
          <w:rStyle w:val="underline"/>
        </w:rPr>
        <w:t xml:space="preserve">rhetoric of space advocacy advances </w:t>
      </w:r>
      <w:r w:rsidRPr="00DF13EF">
        <w:rPr>
          <w:rStyle w:val="underline"/>
          <w:highlight w:val="cyan"/>
        </w:rPr>
        <w:t xml:space="preserve">a conception of outer space as a place of wide-open spaces and limitless resources—a space frontier. the metaphor of the </w:t>
      </w:r>
      <w:proofErr w:type="spellStart"/>
      <w:proofErr w:type="gramStart"/>
      <w:r w:rsidRPr="00DF13EF">
        <w:rPr>
          <w:rStyle w:val="underline"/>
          <w:highlight w:val="cyan"/>
        </w:rPr>
        <w:t>frontier</w:t>
      </w:r>
      <w:r w:rsidRPr="00DF13EF">
        <w:rPr>
          <w:rStyle w:val="underline"/>
        </w:rPr>
        <w:t>,with</w:t>
      </w:r>
      <w:proofErr w:type="spellEnd"/>
      <w:proofErr w:type="gramEnd"/>
      <w:r w:rsidRPr="00DF13EF">
        <w:rPr>
          <w:rStyle w:val="underline"/>
        </w:rPr>
        <w:t xml:space="preserve"> its associated images of </w:t>
      </w:r>
      <w:proofErr w:type="spellStart"/>
      <w:r w:rsidRPr="00DF13EF">
        <w:rPr>
          <w:rStyle w:val="underline"/>
        </w:rPr>
        <w:t>pioneering,homesteading</w:t>
      </w:r>
      <w:proofErr w:type="spellEnd"/>
      <w:r w:rsidRPr="00DF13EF">
        <w:rPr>
          <w:rStyle w:val="underline"/>
        </w:rPr>
        <w:t xml:space="preserve">, claim-staking, and taming, </w:t>
      </w:r>
      <w:r w:rsidRPr="00DF13EF">
        <w:rPr>
          <w:rStyle w:val="underline"/>
          <w:highlight w:val="cyan"/>
        </w:rPr>
        <w:t xml:space="preserve">has been persistent in </w:t>
      </w:r>
      <w:proofErr w:type="spellStart"/>
      <w:r w:rsidRPr="00DF13EF">
        <w:rPr>
          <w:rStyle w:val="underline"/>
          <w:highlight w:val="cyan"/>
        </w:rPr>
        <w:t>american</w:t>
      </w:r>
      <w:proofErr w:type="spellEnd"/>
      <w:r w:rsidRPr="00DF13EF">
        <w:rPr>
          <w:rStyle w:val="underline"/>
          <w:highlight w:val="cyan"/>
        </w:rPr>
        <w:t xml:space="preserve"> history. in the rhetoric of spaceflight advocacy, the idea of the frontier is a dominant metaphor</w:t>
      </w:r>
      <w:r w:rsidRPr="00DF13EF">
        <w:rPr>
          <w:rStyle w:val="underline"/>
        </w:rPr>
        <w:t>.</w:t>
      </w:r>
      <w:r w:rsidRPr="00DF13EF">
        <w:t xml:space="preserve"> it is worth noting that the root of the word “frontier” is the old </w:t>
      </w:r>
      <w:proofErr w:type="spellStart"/>
      <w:r w:rsidRPr="00DF13EF">
        <w:t>french</w:t>
      </w:r>
      <w:proofErr w:type="spellEnd"/>
      <w:r w:rsidRPr="00DF13EF">
        <w:t xml:space="preserve"> word for “front.” in the </w:t>
      </w:r>
      <w:proofErr w:type="spellStart"/>
      <w:r w:rsidRPr="00DF13EF">
        <w:t>english</w:t>
      </w:r>
      <w:proofErr w:type="spellEnd"/>
      <w:r w:rsidRPr="00DF13EF">
        <w:t xml:space="preserve"> language, that word “front” conveys a complex of meanings, ranging from the most common definition—the part of anything that faces forward—to the definition that probably comes closest to the meaning of “front” in “frontier”: an area of activity, conflict, or competition. a common military definition of “front” is also tied up in the meaning of “frontier,” that is, the area of contact between opposing combat forces. other meanings of “front” that should be considered in assessing the meaning of the frontier metaphor </w:t>
      </w:r>
      <w:proofErr w:type="gramStart"/>
      <w:r w:rsidRPr="00DF13EF">
        <w:t>are:</w:t>
      </w:r>
      <w:proofErr w:type="gramEnd"/>
      <w:r w:rsidRPr="00DF13EF">
        <w:t xml:space="preserve"> a façade; a position of leadership or authority; and a person or thing that serves as a cover for secret, disreputable, or illegal activity. What meanings are advocates intending to convey, and what meanings are they in fact conveying, when they talk about the space </w:t>
      </w:r>
      <w:proofErr w:type="gramStart"/>
      <w:r w:rsidRPr="00DF13EF">
        <w:t>frontier?</w:t>
      </w:r>
      <w:r w:rsidRPr="00DF13EF">
        <w:rPr>
          <w:sz w:val="12"/>
          <w:szCs w:val="12"/>
        </w:rPr>
        <w:t>_</w:t>
      </w:r>
      <w:proofErr w:type="gramEnd"/>
      <w:r w:rsidRPr="00DF13EF">
        <w:rPr>
          <w:sz w:val="12"/>
          <w:szCs w:val="12"/>
        </w:rPr>
        <w:t>6</w:t>
      </w:r>
      <w:r w:rsidRPr="00DF13EF">
        <w:t xml:space="preserve"> historian </w:t>
      </w:r>
      <w:proofErr w:type="spellStart"/>
      <w:r w:rsidRPr="00DF13EF">
        <w:t>frederick</w:t>
      </w:r>
      <w:proofErr w:type="spellEnd"/>
      <w:r w:rsidRPr="00DF13EF">
        <w:t xml:space="preserve"> Jackson turner’s century-old essay, “</w:t>
      </w:r>
      <w:r w:rsidRPr="00DF13EF">
        <w:rPr>
          <w:rStyle w:val="underline"/>
        </w:rPr>
        <w:t xml:space="preserve">the Significance of the frontier in </w:t>
      </w:r>
      <w:proofErr w:type="spellStart"/>
      <w:r w:rsidRPr="00DF13EF">
        <w:rPr>
          <w:rStyle w:val="underline"/>
        </w:rPr>
        <w:t>american</w:t>
      </w:r>
      <w:proofErr w:type="spellEnd"/>
      <w:r w:rsidRPr="00DF13EF">
        <w:rPr>
          <w:rStyle w:val="underline"/>
        </w:rPr>
        <w:t xml:space="preserve"> history,” is perhaps the best-known articulation of the frontier metaphor._7 it is a powerful and evocative piece of writing. in making the case for spaceflight, </w:t>
      </w:r>
      <w:r w:rsidRPr="00DF13EF">
        <w:rPr>
          <w:rStyle w:val="underline"/>
          <w:highlight w:val="cyan"/>
        </w:rPr>
        <w:t xml:space="preserve">advocates continue to cite, directly or </w:t>
      </w:r>
      <w:proofErr w:type="spellStart"/>
      <w:proofErr w:type="gramStart"/>
      <w:r w:rsidRPr="00DF13EF">
        <w:rPr>
          <w:rStyle w:val="underline"/>
          <w:highlight w:val="cyan"/>
        </w:rPr>
        <w:t>indirectly,turner’s</w:t>
      </w:r>
      <w:proofErr w:type="spellEnd"/>
      <w:proofErr w:type="gramEnd"/>
      <w:r w:rsidRPr="00DF13EF">
        <w:rPr>
          <w:rStyle w:val="underline"/>
          <w:highlight w:val="cyan"/>
        </w:rPr>
        <w:t xml:space="preserve"> frontier thesis and the related, potentially dangerous, idea of manifest destiny</w:t>
      </w:r>
      <w:r w:rsidRPr="00DF13EF">
        <w:t xml:space="preserve">, seemingly oblivious to a changed cultural context and critiques of turner’s thinking. as Wright and Sale did with progress, </w:t>
      </w:r>
      <w:proofErr w:type="spellStart"/>
      <w:r w:rsidRPr="00DF13EF">
        <w:t>richard</w:t>
      </w:r>
      <w:proofErr w:type="spellEnd"/>
      <w:r w:rsidRPr="00DF13EF">
        <w:t xml:space="preserve"> </w:t>
      </w:r>
      <w:proofErr w:type="spellStart"/>
      <w:r w:rsidRPr="00DF13EF">
        <w:t>Slotkin</w:t>
      </w:r>
      <w:proofErr w:type="spellEnd"/>
      <w:r w:rsidRPr="00DF13EF">
        <w:t xml:space="preserve">, in his trilogy of books about </w:t>
      </w:r>
      <w:r w:rsidRPr="00DF13EF">
        <w:rPr>
          <w:rStyle w:val="underline"/>
        </w:rPr>
        <w:t xml:space="preserve">the history of the </w:t>
      </w:r>
      <w:proofErr w:type="spellStart"/>
      <w:r w:rsidRPr="00DF13EF">
        <w:rPr>
          <w:rStyle w:val="underline"/>
        </w:rPr>
        <w:t>american</w:t>
      </w:r>
      <w:proofErr w:type="spellEnd"/>
      <w:r w:rsidRPr="00DF13EF">
        <w:rPr>
          <w:rStyle w:val="underline"/>
        </w:rPr>
        <w:t xml:space="preserve"> West, has deemed the idea of the frontier a myth—a myth in which the united States is “a wide-open land of unlimited opportunity for the strong, ambitious self-reliant individual to thrust his way to the top.”_</w:t>
      </w:r>
      <w:r w:rsidRPr="00DF13EF">
        <w:rPr>
          <w:sz w:val="12"/>
          <w:szCs w:val="12"/>
        </w:rPr>
        <w:t xml:space="preserve">8 </w:t>
      </w:r>
      <w:proofErr w:type="spellStart"/>
      <w:r w:rsidRPr="00DF13EF">
        <w:t>patricia</w:t>
      </w:r>
      <w:proofErr w:type="spellEnd"/>
      <w:r w:rsidRPr="00DF13EF">
        <w:t xml:space="preserve"> nelson limerick has pointed out that space advocates cling to the frontier metaphor, </w:t>
      </w:r>
      <w:r w:rsidRPr="00DF13EF">
        <w:rPr>
          <w:rStyle w:val="underline"/>
        </w:rPr>
        <w:t>conceiving “</w:t>
      </w:r>
      <w:proofErr w:type="spellStart"/>
      <w:r w:rsidRPr="00DF13EF">
        <w:rPr>
          <w:rStyle w:val="underline"/>
        </w:rPr>
        <w:t>american</w:t>
      </w:r>
      <w:proofErr w:type="spellEnd"/>
      <w:r w:rsidRPr="00DF13EF">
        <w:rPr>
          <w:rStyle w:val="underline"/>
        </w:rPr>
        <w:t xml:space="preserve"> history [as] a straight line, a vector of inevitability and manifest destiny linking the westward expansion of </w:t>
      </w:r>
      <w:proofErr w:type="spellStart"/>
      <w:r w:rsidRPr="00DF13EF">
        <w:rPr>
          <w:rStyle w:val="underline"/>
        </w:rPr>
        <w:t>anglo­</w:t>
      </w:r>
      <w:proofErr w:type="spellEnd"/>
      <w:r w:rsidRPr="00DF13EF">
        <w:rPr>
          <w:rStyle w:val="underline"/>
        </w:rPr>
        <w:t xml:space="preserve"> </w:t>
      </w:r>
      <w:proofErr w:type="spellStart"/>
      <w:r w:rsidRPr="00DF13EF">
        <w:rPr>
          <w:rStyle w:val="underline"/>
        </w:rPr>
        <w:t>americans</w:t>
      </w:r>
      <w:proofErr w:type="spellEnd"/>
      <w:r w:rsidRPr="00DF13EF">
        <w:rPr>
          <w:rStyle w:val="underline"/>
        </w:rPr>
        <w:t xml:space="preserve"> directly </w:t>
      </w:r>
      <w:r w:rsidRPr="00DF13EF">
        <w:rPr>
          <w:rStyle w:val="underline"/>
          <w:highlight w:val="cyan"/>
        </w:rPr>
        <w:t>to the exploration and colonization of space</w:t>
      </w:r>
      <w:r w:rsidRPr="00DF13EF">
        <w:rPr>
          <w:rStyle w:val="underline"/>
        </w:rPr>
        <w:t>.” limerick has warned that in abusing this metaphor,“[S</w:t>
      </w:r>
      <w:r w:rsidRPr="00DF13EF">
        <w:rPr>
          <w:rStyle w:val="underline"/>
          <w:highlight w:val="cyan"/>
        </w:rPr>
        <w:t xml:space="preserve">]pace </w:t>
      </w:r>
      <w:r w:rsidRPr="00DF13EF">
        <w:rPr>
          <w:rStyle w:val="underline"/>
          <w:highlight w:val="cyan"/>
        </w:rPr>
        <w:lastRenderedPageBreak/>
        <w:t>advocates have built their plans for the future on the foundation of a deeply flawed understanding of the past, [and] the blinders worn to screen the past have proven to be just as effective at distorting the view of the future.”_</w:t>
      </w:r>
      <w:r w:rsidRPr="00DF13EF">
        <w:rPr>
          <w:rStyle w:val="underline"/>
        </w:rPr>
        <w:t>9</w:t>
      </w:r>
    </w:p>
    <w:p w14:paraId="3A9A56F4" w14:textId="77777777" w:rsidR="00CE5B6E" w:rsidRPr="00DF13EF" w:rsidRDefault="00CE5B6E" w:rsidP="00CE5B6E"/>
    <w:p w14:paraId="4E06B0A5" w14:textId="77777777" w:rsidR="00CE5B6E" w:rsidRPr="00DF13EF" w:rsidRDefault="00CE5B6E" w:rsidP="00CE5B6E">
      <w:pPr>
        <w:pStyle w:val="Heading4"/>
      </w:pPr>
      <w:r w:rsidRPr="00DF13EF">
        <w:t>Capitalist modes of encountering space ensure we keep destroying the earth and avoid our responsibility toward working to the common good</w:t>
      </w:r>
    </w:p>
    <w:p w14:paraId="71B39A42" w14:textId="77777777" w:rsidR="00CE5B6E" w:rsidRPr="00DF13EF" w:rsidRDefault="00CE5B6E" w:rsidP="00CE5B6E">
      <w:r w:rsidRPr="00DF13EF">
        <w:t xml:space="preserve">Matthew </w:t>
      </w:r>
      <w:r w:rsidRPr="00DF13EF">
        <w:rPr>
          <w:rStyle w:val="Style13ptBold"/>
        </w:rPr>
        <w:t>Johnson</w:t>
      </w:r>
      <w:r w:rsidRPr="00DF13EF">
        <w:t xml:space="preserve"> Doctor of Philosophy Faculty of Arts &amp; Social Sciences University of Technology Sydney </w:t>
      </w:r>
      <w:r w:rsidRPr="00DF13EF">
        <w:rPr>
          <w:rStyle w:val="Style13ptBold"/>
        </w:rPr>
        <w:t>2020</w:t>
      </w:r>
      <w:r w:rsidRPr="00DF13EF">
        <w:t xml:space="preserve">, Mining the high frontier: sovereignty, property and humankind’s common heritage in outer space, </w:t>
      </w:r>
      <w:hyperlink r:id="rId10" w:history="1">
        <w:r w:rsidRPr="00DF13EF">
          <w:rPr>
            <w:rStyle w:val="Hyperlink"/>
          </w:rPr>
          <w:t>https://opus.lib.uts.edu.au/bitstream/10453/142380/2/02whole.pdf</w:t>
        </w:r>
      </w:hyperlink>
      <w:r w:rsidRPr="00DF13EF">
        <w:t>, /Kent Denver-MB</w:t>
      </w:r>
    </w:p>
    <w:p w14:paraId="1231BA89" w14:textId="77777777" w:rsidR="00CE5B6E" w:rsidRPr="00DF13EF" w:rsidRDefault="00CE5B6E" w:rsidP="00CE5B6E">
      <w:r w:rsidRPr="00DF13EF">
        <w:t xml:space="preserve">I have highlighted some legal mechanisms that environmental interest groups have deployed to prevent the degradation of global commons, while also arguing that </w:t>
      </w:r>
      <w:proofErr w:type="spellStart"/>
      <w:r w:rsidRPr="00DF13EF">
        <w:t>NewSpace’s</w:t>
      </w:r>
      <w:proofErr w:type="spellEnd"/>
      <w:r w:rsidRPr="00DF13EF">
        <w:t xml:space="preserve"> ‘planetary conservation through off-world private property’ is not among the more plausible options we have for this goal. </w:t>
      </w:r>
      <w:r w:rsidRPr="00DF13EF">
        <w:rPr>
          <w:rStyle w:val="StyleUnderline"/>
          <w:highlight w:val="cyan"/>
        </w:rPr>
        <w:t>Space</w:t>
      </w:r>
      <w:r w:rsidRPr="00DF13EF">
        <w:rPr>
          <w:rStyle w:val="StyleUnderline"/>
        </w:rPr>
        <w:t xml:space="preserve"> mining and </w:t>
      </w:r>
      <w:proofErr w:type="spellStart"/>
      <w:r w:rsidRPr="00DF13EF">
        <w:rPr>
          <w:rStyle w:val="Emphasis"/>
          <w:highlight w:val="cyan"/>
        </w:rPr>
        <w:t>colonisation</w:t>
      </w:r>
      <w:proofErr w:type="spellEnd"/>
      <w:r w:rsidRPr="00DF13EF">
        <w:rPr>
          <w:rStyle w:val="StyleUnderline"/>
        </w:rPr>
        <w:t xml:space="preserve"> </w:t>
      </w:r>
      <w:r w:rsidRPr="00DF13EF">
        <w:rPr>
          <w:rStyle w:val="StyleUnderline"/>
          <w:highlight w:val="cyan"/>
        </w:rPr>
        <w:t xml:space="preserve">is a dangerous </w:t>
      </w:r>
      <w:proofErr w:type="gramStart"/>
      <w:r w:rsidRPr="00DF13EF">
        <w:rPr>
          <w:rStyle w:val="StyleUnderline"/>
          <w:highlight w:val="cyan"/>
        </w:rPr>
        <w:t>fantasy, because</w:t>
      </w:r>
      <w:proofErr w:type="gramEnd"/>
      <w:r w:rsidRPr="00DF13EF">
        <w:rPr>
          <w:rStyle w:val="StyleUnderline"/>
          <w:highlight w:val="cyan"/>
        </w:rPr>
        <w:t xml:space="preserve"> it </w:t>
      </w:r>
      <w:r w:rsidRPr="00DF13EF">
        <w:rPr>
          <w:rStyle w:val="Emphasis"/>
          <w:highlight w:val="cyan"/>
        </w:rPr>
        <w:t>presents a grandiose techno-fix as a feasible solution to the wholescale degradation of Earth’s capacity to support life</w:t>
      </w:r>
      <w:r w:rsidRPr="00DF13EF">
        <w:rPr>
          <w:rStyle w:val="StyleUnderline"/>
          <w:highlight w:val="cyan"/>
        </w:rPr>
        <w:t>.</w:t>
      </w:r>
      <w:r w:rsidRPr="00DF13EF">
        <w:t xml:space="preserve"> </w:t>
      </w:r>
      <w:r w:rsidRPr="00DF13EF">
        <w:rPr>
          <w:rStyle w:val="StyleUnderline"/>
          <w:highlight w:val="cyan"/>
        </w:rPr>
        <w:t>Why bother curtailing</w:t>
      </w:r>
      <w:r w:rsidRPr="00DF13EF">
        <w:rPr>
          <w:rStyle w:val="StyleUnderline"/>
        </w:rPr>
        <w:t xml:space="preserve"> anthropogenic </w:t>
      </w:r>
      <w:r w:rsidRPr="00DF13EF">
        <w:rPr>
          <w:rStyle w:val="StyleUnderline"/>
          <w:highlight w:val="cyan"/>
        </w:rPr>
        <w:t>pollution on Earth if we can just move</w:t>
      </w:r>
      <w:r w:rsidRPr="00DF13EF">
        <w:rPr>
          <w:rStyle w:val="StyleUnderline"/>
        </w:rPr>
        <w:t xml:space="preserve"> to another celestial body elsewhere in the Solar System</w:t>
      </w:r>
      <w:r w:rsidRPr="00DF13EF">
        <w:t xml:space="preserve">, ‘terraform’ it into in a new Eden and then – taking the techno-eschatology further – escape this mortal coil entirely by uploading our consciousness into computers? </w:t>
      </w:r>
      <w:r w:rsidRPr="00DF13EF">
        <w:rPr>
          <w:rStyle w:val="StyleUnderline"/>
          <w:highlight w:val="cyan"/>
        </w:rPr>
        <w:t>Ultimately</w:t>
      </w:r>
      <w:r w:rsidRPr="00DF13EF">
        <w:rPr>
          <w:rStyle w:val="StyleUnderline"/>
        </w:rPr>
        <w:t xml:space="preserve">, </w:t>
      </w:r>
      <w:proofErr w:type="spellStart"/>
      <w:r w:rsidRPr="00DF13EF">
        <w:rPr>
          <w:rStyle w:val="StyleUnderline"/>
          <w:highlight w:val="cyan"/>
        </w:rPr>
        <w:t>NewSpace</w:t>
      </w:r>
      <w:proofErr w:type="spellEnd"/>
      <w:r w:rsidRPr="00DF13EF">
        <w:rPr>
          <w:rStyle w:val="StyleUnderline"/>
          <w:highlight w:val="cyan"/>
        </w:rPr>
        <w:t xml:space="preserve"> seeks </w:t>
      </w:r>
      <w:r w:rsidRPr="00DF13EF">
        <w:rPr>
          <w:rStyle w:val="Emphasis"/>
          <w:highlight w:val="cyan"/>
        </w:rPr>
        <w:t>freedom, from</w:t>
      </w:r>
      <w:r w:rsidRPr="00DF13EF">
        <w:rPr>
          <w:rStyle w:val="StyleUnderline"/>
        </w:rPr>
        <w:t xml:space="preserve"> biophysical limits to growth and from </w:t>
      </w:r>
      <w:r w:rsidRPr="00DF13EF">
        <w:rPr>
          <w:rStyle w:val="Emphasis"/>
          <w:highlight w:val="cyan"/>
        </w:rPr>
        <w:t>obligations to the common good</w:t>
      </w:r>
      <w:r w:rsidRPr="00DF13EF">
        <w:rPr>
          <w:rStyle w:val="StyleUnderline"/>
        </w:rPr>
        <w:t xml:space="preserve">. Despite its outward impulses to environmentalism or cosmopolitanism, the </w:t>
      </w:r>
      <w:proofErr w:type="spellStart"/>
      <w:r w:rsidRPr="00DF13EF">
        <w:rPr>
          <w:rStyle w:val="StyleUnderline"/>
        </w:rPr>
        <w:t>NewSpace</w:t>
      </w:r>
      <w:proofErr w:type="spellEnd"/>
      <w:r w:rsidRPr="00DF13EF">
        <w:rPr>
          <w:rStyle w:val="StyleUnderline"/>
        </w:rPr>
        <w:t xml:space="preserve"> imaginary is largely escapist</w:t>
      </w:r>
      <w:r w:rsidRPr="00DF13EF">
        <w:t>.</w:t>
      </w:r>
    </w:p>
    <w:p w14:paraId="18CDC442" w14:textId="77777777" w:rsidR="00CE5B6E" w:rsidRPr="00DF13EF" w:rsidRDefault="00CE5B6E" w:rsidP="00CE5B6E">
      <w:pPr>
        <w:pStyle w:val="Heading4"/>
      </w:pPr>
      <w:r w:rsidRPr="00DF13EF">
        <w:t xml:space="preserve">Continued capitalism will cause extinction and massive levels of violence through several social crises of economic stagnation, ecological destruction, militarism, and escalating inequality that ensure collapse of capitalism </w:t>
      </w:r>
      <w:r w:rsidRPr="00B83648">
        <w:rPr>
          <w:highlight w:val="magenta"/>
        </w:rPr>
        <w:t>6 mins</w:t>
      </w:r>
    </w:p>
    <w:p w14:paraId="28EECB14" w14:textId="77777777" w:rsidR="00CE5B6E" w:rsidRPr="00DF13EF" w:rsidRDefault="00CE5B6E" w:rsidP="00CE5B6E">
      <w:pPr>
        <w:rPr>
          <w:rStyle w:val="Style13ptBold"/>
          <w:rFonts w:asciiTheme="minorHAnsi" w:hAnsiTheme="minorHAnsi" w:cstheme="minorHAnsi"/>
          <w:b w:val="0"/>
        </w:rPr>
      </w:pPr>
      <w:r w:rsidRPr="00DF13EF">
        <w:rPr>
          <w:rStyle w:val="Style13ptBold"/>
          <w:rFonts w:asciiTheme="minorHAnsi" w:hAnsiTheme="minorHAnsi" w:cstheme="minorHAnsi"/>
        </w:rPr>
        <w:t xml:space="preserve">Robinson 16 </w:t>
      </w:r>
      <w:r w:rsidRPr="00DF13EF">
        <w:rPr>
          <w:rStyle w:val="Style13ptBold"/>
          <w:rFonts w:asciiTheme="minorHAnsi" w:hAnsiTheme="minorHAnsi" w:cstheme="minorHAnsi"/>
          <w:b w:val="0"/>
        </w:rPr>
        <w:t>(William I., Prof of Sociology, Global Studies, and Latin American Studies @ UC Santa Barbara, “Sadistic Capitalism: Six Urgent Matters for Humanity in Global Crisis,” Truthout, 4/12/16, http://www.truth-out.org/opinion/item/35596-sadistic-capitalism-six-urgent-matters-for-humanity-in-global-crisis)</w:t>
      </w:r>
    </w:p>
    <w:p w14:paraId="6BF19375" w14:textId="77777777" w:rsidR="00CE5B6E" w:rsidRPr="00DF13EF" w:rsidRDefault="00CE5B6E" w:rsidP="00CE5B6E">
      <w:pPr>
        <w:rPr>
          <w:rFonts w:asciiTheme="minorHAnsi" w:hAnsiTheme="minorHAnsi" w:cstheme="minorHAnsi"/>
          <w:sz w:val="16"/>
        </w:rPr>
      </w:pPr>
      <w:r w:rsidRPr="00DF13EF">
        <w:rPr>
          <w:rFonts w:asciiTheme="minorHAnsi" w:hAnsiTheme="minorHAnsi" w:cstheme="minorHAnsi"/>
          <w:sz w:val="16"/>
        </w:rPr>
        <w:t xml:space="preserve">. </w:t>
      </w:r>
      <w:r w:rsidRPr="00DF13EF">
        <w:rPr>
          <w:rStyle w:val="StyleUnderline"/>
          <w:rFonts w:asciiTheme="minorHAnsi" w:hAnsiTheme="minorHAnsi" w:cstheme="minorHAnsi"/>
        </w:rPr>
        <w:t xml:space="preserve">1) The level of </w:t>
      </w:r>
      <w:r w:rsidRPr="00DF13EF">
        <w:rPr>
          <w:rStyle w:val="Emphasis"/>
          <w:rFonts w:asciiTheme="minorHAnsi" w:hAnsiTheme="minorHAnsi" w:cstheme="minorHAnsi"/>
        </w:rPr>
        <w:t xml:space="preserve">global </w:t>
      </w:r>
      <w:r w:rsidRPr="00DF13EF">
        <w:rPr>
          <w:rStyle w:val="Emphasis"/>
          <w:rFonts w:asciiTheme="minorHAnsi" w:hAnsiTheme="minorHAnsi" w:cstheme="minorHAnsi"/>
          <w:highlight w:val="green"/>
        </w:rPr>
        <w:t>social polarization and inequality</w:t>
      </w:r>
      <w:r w:rsidRPr="00DF13EF">
        <w:rPr>
          <w:rStyle w:val="StyleUnderline"/>
          <w:rFonts w:asciiTheme="minorHAnsi" w:hAnsiTheme="minorHAnsi" w:cstheme="minorHAnsi"/>
          <w:highlight w:val="green"/>
        </w:rPr>
        <w:t xml:space="preserve"> is </w:t>
      </w:r>
      <w:r w:rsidRPr="00DF13EF">
        <w:rPr>
          <w:rStyle w:val="Emphasis"/>
          <w:highlight w:val="green"/>
        </w:rPr>
        <w:t>unprecedented</w:t>
      </w:r>
      <w:r w:rsidRPr="00DF13EF">
        <w:rPr>
          <w:rStyle w:val="StyleUnderline"/>
          <w:rFonts w:asciiTheme="minorHAnsi" w:hAnsiTheme="minorHAnsi" w:cstheme="minorHAnsi"/>
        </w:rPr>
        <w:t xml:space="preserve"> in the face of out-of-control, over-accumulated capital</w:t>
      </w:r>
      <w:r w:rsidRPr="00DF13EF">
        <w:rPr>
          <w:rFonts w:asciiTheme="minorHAnsi" w:hAnsiTheme="minorHAnsi" w:cstheme="minorHAnsi"/>
          <w:sz w:val="16"/>
        </w:rPr>
        <w:t xml:space="preserve">. In January 2016, the development agency Oxfam published a follow-up to its report on global inequality that had been released the previous year. According to the new report, now just </w:t>
      </w:r>
      <w:r w:rsidRPr="00DF13EF">
        <w:rPr>
          <w:rStyle w:val="StyleUnderline"/>
          <w:rFonts w:asciiTheme="minorHAnsi" w:hAnsiTheme="minorHAnsi" w:cstheme="minorHAnsi"/>
        </w:rPr>
        <w:t>62 billionaires</w:t>
      </w:r>
      <w:r w:rsidRPr="00DF13EF">
        <w:rPr>
          <w:rFonts w:asciiTheme="minorHAnsi" w:hAnsiTheme="minorHAnsi" w:cstheme="minorHAnsi"/>
          <w:sz w:val="16"/>
        </w:rPr>
        <w:t xml:space="preserve"> -- down from 80 identified by the agency in its January 2015 report -- </w:t>
      </w:r>
      <w:r w:rsidRPr="00DF13EF">
        <w:rPr>
          <w:rStyle w:val="StyleUnderline"/>
          <w:rFonts w:asciiTheme="minorHAnsi" w:hAnsiTheme="minorHAnsi" w:cstheme="minorHAnsi"/>
        </w:rPr>
        <w:t xml:space="preserve">control as much wealth as one half of the world's population, and </w:t>
      </w:r>
      <w:r w:rsidRPr="00DF13EF">
        <w:rPr>
          <w:rStyle w:val="StyleUnderline"/>
          <w:rFonts w:asciiTheme="minorHAnsi" w:hAnsiTheme="minorHAnsi" w:cstheme="minorHAnsi"/>
          <w:highlight w:val="green"/>
        </w:rPr>
        <w:t>the top 1% owns more wealth than the other 99%</w:t>
      </w:r>
      <w:r w:rsidRPr="00DF13EF">
        <w:rPr>
          <w:rStyle w:val="StyleUnderline"/>
          <w:rFonts w:asciiTheme="minorHAnsi" w:hAnsiTheme="minorHAnsi" w:cstheme="minorHAnsi"/>
        </w:rPr>
        <w:t xml:space="preserve"> combined</w:t>
      </w:r>
      <w:r w:rsidRPr="00DF13EF">
        <w:rPr>
          <w:rFonts w:asciiTheme="minorHAnsi" w:hAnsiTheme="minorHAnsi" w:cstheme="minorHAnsi"/>
          <w:sz w:val="16"/>
        </w:rPr>
        <w:t xml:space="preserve">. Beyond the transnational capitalist class and the upper echelons of the global power bloc, </w:t>
      </w:r>
      <w:r w:rsidRPr="00DF13EF">
        <w:rPr>
          <w:rStyle w:val="StyleUnderline"/>
          <w:rFonts w:asciiTheme="minorHAnsi" w:hAnsiTheme="minorHAnsi" w:cstheme="minorHAnsi"/>
        </w:rPr>
        <w:t xml:space="preserve">the richest 20 percent of humanity owns some 95 percent of the world's wealth, while the bottom 80 percent </w:t>
      </w:r>
      <w:proofErr w:type="gramStart"/>
      <w:r w:rsidRPr="00DF13EF">
        <w:rPr>
          <w:rStyle w:val="StyleUnderline"/>
          <w:rFonts w:asciiTheme="minorHAnsi" w:hAnsiTheme="minorHAnsi" w:cstheme="minorHAnsi"/>
        </w:rPr>
        <w:t>has to</w:t>
      </w:r>
      <w:proofErr w:type="gramEnd"/>
      <w:r w:rsidRPr="00DF13EF">
        <w:rPr>
          <w:rStyle w:val="StyleUnderline"/>
          <w:rFonts w:asciiTheme="minorHAnsi" w:hAnsiTheme="minorHAnsi" w:cstheme="minorHAnsi"/>
        </w:rPr>
        <w:t xml:space="preserve"> make do with just 5 percent. This</w:t>
      </w:r>
      <w:r w:rsidRPr="00DF13EF">
        <w:rPr>
          <w:rFonts w:asciiTheme="minorHAnsi" w:hAnsiTheme="minorHAnsi" w:cstheme="minorHAnsi"/>
          <w:sz w:val="16"/>
        </w:rPr>
        <w:t xml:space="preserve"> 20-80 divide of global society into haves and the have-nots is the </w:t>
      </w:r>
      <w:r w:rsidRPr="00DF13EF">
        <w:rPr>
          <w:rStyle w:val="StyleUnderline"/>
          <w:rFonts w:asciiTheme="minorHAnsi" w:hAnsiTheme="minorHAnsi" w:cstheme="minorHAnsi"/>
          <w:highlight w:val="green"/>
        </w:rPr>
        <w:t>new</w:t>
      </w:r>
      <w:r w:rsidRPr="00DF13EF">
        <w:rPr>
          <w:rStyle w:val="StyleUnderline"/>
          <w:rFonts w:asciiTheme="minorHAnsi" w:hAnsiTheme="minorHAnsi" w:cstheme="minorHAnsi"/>
        </w:rPr>
        <w:t xml:space="preserve"> </w:t>
      </w:r>
      <w:r w:rsidRPr="00DF13EF">
        <w:rPr>
          <w:rStyle w:val="Emphasis"/>
          <w:rFonts w:asciiTheme="minorHAnsi" w:hAnsiTheme="minorHAnsi" w:cstheme="minorHAnsi"/>
          <w:highlight w:val="green"/>
        </w:rPr>
        <w:t>global</w:t>
      </w:r>
      <w:r w:rsidRPr="00DF13EF">
        <w:rPr>
          <w:rStyle w:val="Emphasis"/>
          <w:rFonts w:asciiTheme="minorHAnsi" w:hAnsiTheme="minorHAnsi" w:cstheme="minorHAnsi"/>
        </w:rPr>
        <w:t xml:space="preserve"> </w:t>
      </w:r>
      <w:r w:rsidRPr="00DF13EF">
        <w:rPr>
          <w:rStyle w:val="Emphasis"/>
          <w:rFonts w:asciiTheme="minorHAnsi" w:hAnsiTheme="minorHAnsi" w:cstheme="minorHAnsi"/>
          <w:highlight w:val="green"/>
        </w:rPr>
        <w:t>social apartheid</w:t>
      </w:r>
      <w:r w:rsidRPr="00DF13EF">
        <w:rPr>
          <w:rFonts w:asciiTheme="minorHAnsi" w:hAnsiTheme="minorHAnsi" w:cstheme="minorHAnsi"/>
          <w:sz w:val="16"/>
        </w:rPr>
        <w:t xml:space="preserve">. </w:t>
      </w:r>
      <w:r w:rsidRPr="00DF13EF">
        <w:rPr>
          <w:rStyle w:val="StyleUnderline"/>
          <w:rFonts w:asciiTheme="minorHAnsi" w:hAnsiTheme="minorHAnsi" w:cstheme="minorHAnsi"/>
        </w:rPr>
        <w:t>It is evident not just between rich and poor countries, but within each country</w:t>
      </w:r>
      <w:r w:rsidRPr="00DF13EF">
        <w:rPr>
          <w:rFonts w:asciiTheme="minorHAnsi" w:hAnsiTheme="minorHAnsi" w:cstheme="minorHAnsi"/>
          <w:sz w:val="16"/>
        </w:rPr>
        <w:t xml:space="preserve">, North and South, </w:t>
      </w:r>
      <w:r w:rsidRPr="00DF13EF">
        <w:rPr>
          <w:rStyle w:val="StyleUnderline"/>
          <w:rFonts w:asciiTheme="minorHAnsi" w:hAnsiTheme="minorHAnsi" w:cstheme="minorHAnsi"/>
        </w:rPr>
        <w:t>with</w:t>
      </w:r>
      <w:r w:rsidRPr="00DF13EF">
        <w:rPr>
          <w:rFonts w:asciiTheme="minorHAnsi" w:hAnsiTheme="minorHAnsi" w:cstheme="minorHAnsi"/>
          <w:sz w:val="16"/>
        </w:rPr>
        <w:t xml:space="preserve"> the rise of new affluent high-consumption sectors alongside the </w:t>
      </w:r>
      <w:r w:rsidRPr="00DF13EF">
        <w:rPr>
          <w:rStyle w:val="StyleUnderline"/>
          <w:rFonts w:asciiTheme="minorHAnsi" w:hAnsiTheme="minorHAnsi" w:cstheme="minorHAnsi"/>
        </w:rPr>
        <w:t>downward mobility, "</w:t>
      </w:r>
      <w:proofErr w:type="spellStart"/>
      <w:r w:rsidRPr="00DF13EF">
        <w:rPr>
          <w:rStyle w:val="StyleUnderline"/>
          <w:rFonts w:asciiTheme="minorHAnsi" w:hAnsiTheme="minorHAnsi" w:cstheme="minorHAnsi"/>
        </w:rPr>
        <w:t>precariatization</w:t>
      </w:r>
      <w:proofErr w:type="spellEnd"/>
      <w:r w:rsidRPr="00DF13EF">
        <w:rPr>
          <w:rStyle w:val="StyleUnderline"/>
          <w:rFonts w:asciiTheme="minorHAnsi" w:hAnsiTheme="minorHAnsi" w:cstheme="minorHAnsi"/>
        </w:rPr>
        <w:t>," destabilization and expulsion</w:t>
      </w:r>
      <w:r w:rsidRPr="00DF13EF">
        <w:rPr>
          <w:rFonts w:asciiTheme="minorHAnsi" w:hAnsiTheme="minorHAnsi" w:cstheme="minorHAnsi"/>
          <w:sz w:val="16"/>
        </w:rPr>
        <w:t xml:space="preserve"> of majorities. </w:t>
      </w:r>
      <w:r w:rsidRPr="00DF13EF">
        <w:rPr>
          <w:rStyle w:val="Emphasis"/>
          <w:rFonts w:asciiTheme="minorHAnsi" w:hAnsiTheme="minorHAnsi" w:cstheme="minorHAnsi"/>
          <w:highlight w:val="green"/>
        </w:rPr>
        <w:t>Escalating inequalities</w:t>
      </w:r>
      <w:r w:rsidRPr="00DF13EF">
        <w:rPr>
          <w:rStyle w:val="StyleUnderline"/>
          <w:rFonts w:asciiTheme="minorHAnsi" w:hAnsiTheme="minorHAnsi" w:cstheme="minorHAnsi"/>
        </w:rPr>
        <w:t xml:space="preserve"> </w:t>
      </w:r>
      <w:r w:rsidRPr="00DF13EF">
        <w:rPr>
          <w:rStyle w:val="StyleUnderline"/>
          <w:rFonts w:asciiTheme="minorHAnsi" w:hAnsiTheme="minorHAnsi" w:cstheme="minorHAnsi"/>
          <w:highlight w:val="green"/>
        </w:rPr>
        <w:t>fuel</w:t>
      </w:r>
      <w:r w:rsidRPr="00DF13EF">
        <w:rPr>
          <w:rStyle w:val="StyleUnderline"/>
          <w:rFonts w:asciiTheme="minorHAnsi" w:hAnsiTheme="minorHAnsi" w:cstheme="minorHAnsi"/>
        </w:rPr>
        <w:t xml:space="preserve"> capitalism's chronic problem of </w:t>
      </w:r>
      <w:r w:rsidRPr="00DF13EF">
        <w:rPr>
          <w:rStyle w:val="Emphasis"/>
          <w:rFonts w:asciiTheme="minorHAnsi" w:hAnsiTheme="minorHAnsi" w:cstheme="minorHAnsi"/>
          <w:highlight w:val="green"/>
        </w:rPr>
        <w:t>over-accumulation</w:t>
      </w:r>
      <w:r w:rsidRPr="00DF13EF">
        <w:rPr>
          <w:rFonts w:asciiTheme="minorHAnsi" w:hAnsiTheme="minorHAnsi" w:cstheme="minorHAnsi"/>
          <w:sz w:val="16"/>
        </w:rPr>
        <w:t xml:space="preserve">: The transnational capitalist class cannot find productive outlets to unload the enormous amounts of surplus it has accumulated, </w:t>
      </w:r>
      <w:r w:rsidRPr="00DF13EF">
        <w:rPr>
          <w:rStyle w:val="StyleUnderline"/>
          <w:rFonts w:asciiTheme="minorHAnsi" w:hAnsiTheme="minorHAnsi" w:cstheme="minorHAnsi"/>
          <w:highlight w:val="green"/>
        </w:rPr>
        <w:t xml:space="preserve">leading to </w:t>
      </w:r>
      <w:r w:rsidRPr="00DF13EF">
        <w:rPr>
          <w:rStyle w:val="Emphasis"/>
          <w:rFonts w:asciiTheme="minorHAnsi" w:hAnsiTheme="minorHAnsi" w:cstheme="minorHAnsi"/>
          <w:highlight w:val="green"/>
        </w:rPr>
        <w:t>stagnation in the world economy</w:t>
      </w:r>
      <w:r w:rsidRPr="00DF13EF">
        <w:rPr>
          <w:rStyle w:val="StyleUnderline"/>
          <w:rFonts w:asciiTheme="minorHAnsi" w:hAnsiTheme="minorHAnsi" w:cstheme="minorHAnsi"/>
        </w:rPr>
        <w:t xml:space="preserve">. The signs of an </w:t>
      </w:r>
      <w:r w:rsidRPr="00DF13EF">
        <w:rPr>
          <w:rStyle w:val="Emphasis"/>
          <w:rFonts w:asciiTheme="minorHAnsi" w:hAnsiTheme="minorHAnsi" w:cstheme="minorHAnsi"/>
        </w:rPr>
        <w:t>impending depression</w:t>
      </w:r>
      <w:r w:rsidRPr="00DF13EF">
        <w:rPr>
          <w:rStyle w:val="StyleUnderline"/>
          <w:rFonts w:asciiTheme="minorHAnsi" w:hAnsiTheme="minorHAnsi" w:cstheme="minorHAnsi"/>
        </w:rPr>
        <w:t xml:space="preserve"> are everywhere</w:t>
      </w:r>
      <w:r w:rsidRPr="00DF13EF">
        <w:rPr>
          <w:rFonts w:asciiTheme="minorHAnsi" w:hAnsiTheme="minorHAnsi" w:cstheme="minorHAnsi"/>
          <w:sz w:val="16"/>
        </w:rPr>
        <w:t xml:space="preserve">. The front page of the February 20 issue of The Economist read, "The World Economy: Out of Ammo?" </w:t>
      </w:r>
      <w:r w:rsidRPr="00DF13EF">
        <w:rPr>
          <w:rStyle w:val="StyleUnderline"/>
          <w:rFonts w:asciiTheme="minorHAnsi" w:hAnsiTheme="minorHAnsi" w:cstheme="minorHAnsi"/>
        </w:rPr>
        <w:t>Extreme levels of social polarization present a challenge to dominant groups</w:t>
      </w:r>
      <w:r w:rsidRPr="00DF13EF">
        <w:rPr>
          <w:rFonts w:asciiTheme="minorHAnsi" w:hAnsiTheme="minorHAnsi" w:cstheme="minorHAnsi"/>
          <w:sz w:val="16"/>
        </w:rPr>
        <w:t xml:space="preserve">. They strive to purchase the loyalty of that 20 percent, while at the same time dividing the 80 </w:t>
      </w:r>
      <w:r w:rsidRPr="00DF13EF">
        <w:rPr>
          <w:rFonts w:asciiTheme="minorHAnsi" w:hAnsiTheme="minorHAnsi" w:cstheme="minorHAnsi"/>
          <w:sz w:val="16"/>
        </w:rPr>
        <w:lastRenderedPageBreak/>
        <w:t xml:space="preserve">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DF13EF">
        <w:rPr>
          <w:rStyle w:val="StyleUnderline"/>
          <w:rFonts w:asciiTheme="minorHAnsi" w:hAnsiTheme="minorHAnsi" w:cstheme="minorHAnsi"/>
        </w:rPr>
        <w:t>As "Trumpism"</w:t>
      </w:r>
      <w:r w:rsidRPr="00DF13EF">
        <w:rPr>
          <w:rFonts w:asciiTheme="minorHAnsi" w:hAnsiTheme="minorHAnsi" w:cstheme="minorHAnsi"/>
          <w:sz w:val="16"/>
        </w:rPr>
        <w:t xml:space="preserve"> in the United States so well </w:t>
      </w:r>
      <w:r w:rsidRPr="00DF13EF">
        <w:rPr>
          <w:rStyle w:val="StyleUnderline"/>
          <w:rFonts w:asciiTheme="minorHAnsi" w:hAnsiTheme="minorHAnsi" w:cstheme="minorHAnsi"/>
        </w:rPr>
        <w:t>illustrates, a</w:t>
      </w:r>
      <w:r w:rsidRPr="00DF13EF">
        <w:rPr>
          <w:rFonts w:asciiTheme="minorHAnsi" w:hAnsiTheme="minorHAnsi" w:cstheme="minorHAnsi"/>
          <w:sz w:val="16"/>
        </w:rPr>
        <w:t xml:space="preserve">nother </w:t>
      </w:r>
      <w:r w:rsidRPr="00DF13EF">
        <w:rPr>
          <w:rStyle w:val="StyleUnderline"/>
          <w:rFonts w:asciiTheme="minorHAnsi" w:hAnsiTheme="minorHAnsi" w:cstheme="minorHAnsi"/>
        </w:rPr>
        <w:t>strategy of co-optation is the manipulation of fear and insecurity among the downwardly mobile so</w:t>
      </w:r>
      <w:r w:rsidRPr="00DF13EF">
        <w:rPr>
          <w:rFonts w:asciiTheme="minorHAnsi" w:hAnsiTheme="minorHAnsi" w:cstheme="minorHAnsi"/>
          <w:sz w:val="16"/>
        </w:rPr>
        <w:t xml:space="preserve"> that </w:t>
      </w:r>
      <w:r w:rsidRPr="00DF13EF">
        <w:rPr>
          <w:rStyle w:val="StyleUnderline"/>
          <w:rFonts w:asciiTheme="minorHAnsi" w:hAnsiTheme="minorHAnsi" w:cstheme="minorHAnsi"/>
        </w:rPr>
        <w:t xml:space="preserve">social anxiety is channeled toward </w:t>
      </w:r>
      <w:r w:rsidRPr="00DF13EF">
        <w:rPr>
          <w:rStyle w:val="Emphasis"/>
          <w:rFonts w:asciiTheme="minorHAnsi" w:hAnsiTheme="minorHAnsi" w:cstheme="minorHAnsi"/>
        </w:rPr>
        <w:t>scapegoated communities</w:t>
      </w:r>
      <w:r w:rsidRPr="00DF13EF">
        <w:rPr>
          <w:rStyle w:val="StyleUnderline"/>
          <w:rFonts w:asciiTheme="minorHAnsi" w:hAnsiTheme="minorHAnsi" w:cstheme="minorHAnsi"/>
        </w:rPr>
        <w:t xml:space="preserve">. This psychosocial mechanism of displacing </w:t>
      </w:r>
      <w:r w:rsidRPr="00DF13EF">
        <w:rPr>
          <w:rStyle w:val="Emphasis"/>
          <w:rFonts w:asciiTheme="minorHAnsi" w:hAnsiTheme="minorHAnsi" w:cstheme="minorHAnsi"/>
        </w:rPr>
        <w:t>mass anxieties</w:t>
      </w:r>
      <w:r w:rsidRPr="00DF13EF">
        <w:rPr>
          <w:rFonts w:asciiTheme="minorHAnsi" w:hAnsiTheme="minorHAnsi" w:cstheme="minorHAnsi"/>
          <w:sz w:val="16"/>
        </w:rPr>
        <w:t xml:space="preserve"> is not new, but it </w:t>
      </w:r>
      <w:r w:rsidRPr="00DF13EF">
        <w:rPr>
          <w:rStyle w:val="StyleUnderline"/>
          <w:rFonts w:asciiTheme="minorHAnsi" w:hAnsiTheme="minorHAnsi" w:cstheme="minorHAnsi"/>
        </w:rPr>
        <w:t>appears to be increasing around the world in the face of the structural destabilization of capitalist globalization. Scapegoated communities are under siege</w:t>
      </w:r>
      <w:r w:rsidRPr="00DF13EF">
        <w:rPr>
          <w:rFonts w:asciiTheme="minorHAnsi" w:hAnsiTheme="minorHAnsi" w:cstheme="minorHAnsi"/>
          <w:sz w:val="16"/>
        </w:rPr>
        <w:t xml:space="preserve">, such as the Rohingya in Myanmar, the Muslim minority in India, the Kurds in Turkey, southern African immigrants in South Africa, and Syrian and Iraqi refugees and other immigrants in Europe. As with its 20th century predecessor, </w:t>
      </w:r>
      <w:r w:rsidRPr="00DF13EF">
        <w:rPr>
          <w:rStyle w:val="Emphasis"/>
          <w:rFonts w:asciiTheme="minorHAnsi" w:hAnsiTheme="minorHAnsi" w:cstheme="minorHAnsi"/>
          <w:highlight w:val="green"/>
        </w:rPr>
        <w:t>21st century fascism</w:t>
      </w:r>
      <w:r w:rsidRPr="00DF13EF">
        <w:rPr>
          <w:rStyle w:val="StyleUnderline"/>
          <w:rFonts w:asciiTheme="minorHAnsi" w:hAnsiTheme="minorHAnsi" w:cstheme="minorHAnsi"/>
          <w:highlight w:val="green"/>
        </w:rPr>
        <w:t xml:space="preserve"> hinges on</w:t>
      </w:r>
      <w:r w:rsidRPr="00DF13EF">
        <w:rPr>
          <w:rStyle w:val="StyleUnderline"/>
          <w:rFonts w:asciiTheme="minorHAnsi" w:hAnsiTheme="minorHAnsi" w:cstheme="minorHAnsi"/>
        </w:rPr>
        <w:t xml:space="preserve"> such </w:t>
      </w:r>
      <w:r w:rsidRPr="00DF13EF">
        <w:rPr>
          <w:rStyle w:val="StyleUnderline"/>
          <w:rFonts w:asciiTheme="minorHAnsi" w:hAnsiTheme="minorHAnsi" w:cstheme="minorHAnsi"/>
          <w:highlight w:val="green"/>
        </w:rPr>
        <w:t>manipulation of social anxiety</w:t>
      </w:r>
      <w:r w:rsidRPr="00DF13EF">
        <w:rPr>
          <w:rStyle w:val="StyleUnderline"/>
          <w:rFonts w:asciiTheme="minorHAnsi" w:hAnsiTheme="minorHAnsi" w:cstheme="minorHAnsi"/>
        </w:rPr>
        <w:t xml:space="preserve"> at a time of acute capitalist crisis. Extreme inequality requires extreme violence and repression that lend to projects of 21st century fascism. 2) </w:t>
      </w:r>
      <w:r w:rsidRPr="00DF13EF">
        <w:rPr>
          <w:rStyle w:val="StyleUnderline"/>
          <w:rFonts w:asciiTheme="minorHAnsi" w:hAnsiTheme="minorHAnsi" w:cstheme="minorHAnsi"/>
          <w:highlight w:val="green"/>
        </w:rPr>
        <w:t>The system is</w:t>
      </w:r>
      <w:r w:rsidRPr="00DF13EF">
        <w:rPr>
          <w:rStyle w:val="StyleUnderline"/>
          <w:rFonts w:asciiTheme="minorHAnsi" w:hAnsiTheme="minorHAnsi" w:cstheme="minorHAnsi"/>
        </w:rPr>
        <w:t xml:space="preserve"> fast </w:t>
      </w:r>
      <w:r w:rsidRPr="00DF13EF">
        <w:rPr>
          <w:rStyle w:val="StyleUnderline"/>
          <w:rFonts w:asciiTheme="minorHAnsi" w:hAnsiTheme="minorHAnsi" w:cstheme="minorHAnsi"/>
          <w:highlight w:val="green"/>
        </w:rPr>
        <w:t>reaching</w:t>
      </w:r>
      <w:r w:rsidRPr="00DF13EF">
        <w:rPr>
          <w:rStyle w:val="StyleUnderline"/>
          <w:rFonts w:asciiTheme="minorHAnsi" w:hAnsiTheme="minorHAnsi" w:cstheme="minorHAnsi"/>
        </w:rPr>
        <w:t xml:space="preserve"> the </w:t>
      </w:r>
      <w:r w:rsidRPr="00DF13EF">
        <w:rPr>
          <w:rStyle w:val="Emphasis"/>
          <w:rFonts w:asciiTheme="minorHAnsi" w:hAnsiTheme="minorHAnsi" w:cstheme="minorHAnsi"/>
          <w:highlight w:val="green"/>
        </w:rPr>
        <w:t>ecological limits</w:t>
      </w:r>
      <w:r w:rsidRPr="00DF13EF">
        <w:rPr>
          <w:rStyle w:val="StyleUnderline"/>
          <w:rFonts w:asciiTheme="minorHAnsi" w:hAnsiTheme="minorHAnsi" w:cstheme="minorHAnsi"/>
        </w:rPr>
        <w:t xml:space="preserve"> to its reproduction. We have reached several tipping points in</w:t>
      </w:r>
      <w:r w:rsidRPr="00DF13EF">
        <w:rPr>
          <w:rFonts w:asciiTheme="minorHAnsi" w:hAnsiTheme="minorHAnsi" w:cstheme="minorHAnsi"/>
          <w:sz w:val="16"/>
        </w:rPr>
        <w:t xml:space="preserve"> what environmental scientists refer to as </w:t>
      </w:r>
      <w:r w:rsidRPr="00DF13EF">
        <w:rPr>
          <w:rStyle w:val="StyleUnderline"/>
          <w:rFonts w:asciiTheme="minorHAnsi" w:hAnsiTheme="minorHAnsi" w:cstheme="minorHAnsi"/>
        </w:rPr>
        <w:t xml:space="preserve">nine crucial "planetary boundaries." </w:t>
      </w:r>
      <w:r w:rsidRPr="00DF13EF">
        <w:rPr>
          <w:rStyle w:val="StyleUnderline"/>
          <w:rFonts w:asciiTheme="minorHAnsi" w:hAnsiTheme="minorHAnsi" w:cstheme="minorHAnsi"/>
          <w:highlight w:val="green"/>
        </w:rPr>
        <w:t xml:space="preserve">We have </w:t>
      </w:r>
      <w:r w:rsidRPr="00DF13EF">
        <w:rPr>
          <w:rStyle w:val="StyleUnderline"/>
          <w:rFonts w:asciiTheme="minorHAnsi" w:hAnsiTheme="minorHAnsi" w:cstheme="minorHAnsi"/>
        </w:rPr>
        <w:t xml:space="preserve">already </w:t>
      </w:r>
      <w:r w:rsidRPr="00DF13EF">
        <w:rPr>
          <w:rStyle w:val="StyleUnderline"/>
          <w:rFonts w:asciiTheme="minorHAnsi" w:hAnsiTheme="minorHAnsi" w:cstheme="minorHAnsi"/>
          <w:highlight w:val="green"/>
        </w:rPr>
        <w:t>exceeded</w:t>
      </w:r>
      <w:r w:rsidRPr="00DF13EF">
        <w:rPr>
          <w:rFonts w:asciiTheme="minorHAnsi" w:hAnsiTheme="minorHAnsi" w:cstheme="minorHAnsi"/>
          <w:sz w:val="16"/>
        </w:rPr>
        <w:t xml:space="preserve"> these </w:t>
      </w:r>
      <w:r w:rsidRPr="00DF13EF">
        <w:rPr>
          <w:rStyle w:val="StyleUnderline"/>
          <w:rFonts w:asciiTheme="minorHAnsi" w:hAnsiTheme="minorHAnsi" w:cstheme="minorHAnsi"/>
          <w:highlight w:val="green"/>
        </w:rPr>
        <w:t>boundaries</w:t>
      </w:r>
      <w:r w:rsidRPr="00DF13EF">
        <w:rPr>
          <w:rStyle w:val="StyleUnderline"/>
          <w:rFonts w:asciiTheme="minorHAnsi" w:hAnsiTheme="minorHAnsi" w:cstheme="minorHAnsi"/>
        </w:rPr>
        <w:t xml:space="preserve"> in</w:t>
      </w:r>
      <w:r w:rsidRPr="00DF13EF">
        <w:rPr>
          <w:rFonts w:asciiTheme="minorHAnsi" w:hAnsiTheme="minorHAnsi" w:cstheme="minorHAnsi"/>
          <w:sz w:val="16"/>
        </w:rPr>
        <w:t xml:space="preserve"> three areas -- </w:t>
      </w:r>
      <w:r w:rsidRPr="00DF13EF">
        <w:rPr>
          <w:rStyle w:val="Emphasis"/>
          <w:rFonts w:asciiTheme="minorHAnsi" w:hAnsiTheme="minorHAnsi" w:cstheme="minorHAnsi"/>
          <w:highlight w:val="green"/>
        </w:rPr>
        <w:t>climate</w:t>
      </w:r>
      <w:r w:rsidRPr="00DF13EF">
        <w:rPr>
          <w:rStyle w:val="Emphasis"/>
          <w:rFonts w:asciiTheme="minorHAnsi" w:hAnsiTheme="minorHAnsi" w:cstheme="minorHAnsi"/>
        </w:rPr>
        <w:t xml:space="preserve"> </w:t>
      </w:r>
      <w:r w:rsidRPr="00DF13EF">
        <w:rPr>
          <w:rStyle w:val="Emphasis"/>
          <w:rFonts w:asciiTheme="minorHAnsi" w:hAnsiTheme="minorHAnsi" w:cstheme="minorHAnsi"/>
          <w:highlight w:val="green"/>
        </w:rPr>
        <w:t>change</w:t>
      </w:r>
      <w:r w:rsidRPr="00DF13EF">
        <w:rPr>
          <w:rStyle w:val="StyleUnderline"/>
          <w:rFonts w:asciiTheme="minorHAnsi" w:hAnsiTheme="minorHAnsi" w:cstheme="minorHAnsi"/>
        </w:rPr>
        <w:t xml:space="preserve">, the </w:t>
      </w:r>
      <w:r w:rsidRPr="00DF13EF">
        <w:rPr>
          <w:rStyle w:val="Emphasis"/>
          <w:rFonts w:asciiTheme="minorHAnsi" w:hAnsiTheme="minorHAnsi" w:cstheme="minorHAnsi"/>
          <w:highlight w:val="green"/>
        </w:rPr>
        <w:t>nitrogen cycle</w:t>
      </w:r>
      <w:r w:rsidRPr="00DF13EF">
        <w:rPr>
          <w:rStyle w:val="StyleUnderline"/>
          <w:rFonts w:asciiTheme="minorHAnsi" w:hAnsiTheme="minorHAnsi" w:cstheme="minorHAnsi"/>
          <w:highlight w:val="green"/>
        </w:rPr>
        <w:t xml:space="preserve"> and </w:t>
      </w:r>
      <w:r w:rsidRPr="00DF13EF">
        <w:rPr>
          <w:rStyle w:val="Emphasis"/>
          <w:rFonts w:asciiTheme="minorHAnsi" w:hAnsiTheme="minorHAnsi" w:cstheme="minorHAnsi"/>
          <w:highlight w:val="green"/>
        </w:rPr>
        <w:t>diversity loss</w:t>
      </w:r>
      <w:r w:rsidRPr="00DF13EF">
        <w:rPr>
          <w:rFonts w:asciiTheme="minorHAnsi" w:hAnsiTheme="minorHAnsi" w:cstheme="minorHAnsi"/>
          <w:sz w:val="16"/>
        </w:rPr>
        <w:t xml:space="preserve">. There have been five previous mass extinctions in earth's history. While all these were due to natural causes, for the first time ever, human conduct is intersecting with and fundamentally altering the earth system. We have entered what Paul </w:t>
      </w:r>
      <w:proofErr w:type="spellStart"/>
      <w:r w:rsidRPr="00DF13EF">
        <w:rPr>
          <w:rFonts w:asciiTheme="minorHAnsi" w:hAnsiTheme="minorHAnsi" w:cstheme="minorHAnsi"/>
          <w:sz w:val="16"/>
        </w:rPr>
        <w:t>Crutzen</w:t>
      </w:r>
      <w:proofErr w:type="spellEnd"/>
      <w:r w:rsidRPr="00DF13EF">
        <w:rPr>
          <w:rFonts w:asciiTheme="minorHAnsi" w:hAnsiTheme="minorHAnsi" w:cstheme="minorHAnsi"/>
          <w:sz w:val="16"/>
        </w:rPr>
        <w:t xml:space="preserve">, the Dutch environmental </w:t>
      </w:r>
      <w:proofErr w:type="gramStart"/>
      <w:r w:rsidRPr="00DF13EF">
        <w:rPr>
          <w:rFonts w:asciiTheme="minorHAnsi" w:hAnsiTheme="minorHAnsi" w:cstheme="minorHAnsi"/>
          <w:sz w:val="16"/>
        </w:rPr>
        <w:t>scientist</w:t>
      </w:r>
      <w:proofErr w:type="gramEnd"/>
      <w:r w:rsidRPr="00DF13EF">
        <w:rPr>
          <w:rFonts w:asciiTheme="minorHAnsi" w:hAnsiTheme="minorHAnsi" w:cstheme="minorHAnsi"/>
          <w:sz w:val="16"/>
        </w:rPr>
        <w:t xml:space="preserve"> and Nobel Prize winner, termed the Anthropocene -- a new age in which humans have transformed up to half of the world's surface. We are altering the composition of the atmosphere and </w:t>
      </w:r>
      <w:r w:rsidRPr="00DF13EF">
        <w:rPr>
          <w:rStyle w:val="Emphasis"/>
          <w:rFonts w:asciiTheme="minorHAnsi" w:hAnsiTheme="minorHAnsi" w:cstheme="minorHAnsi"/>
          <w:highlight w:val="green"/>
        </w:rPr>
        <w:t>acidifying the oceans</w:t>
      </w:r>
      <w:r w:rsidRPr="00DF13EF">
        <w:rPr>
          <w:rFonts w:asciiTheme="minorHAnsi" w:hAnsiTheme="minorHAnsi" w:cstheme="minorHAnsi"/>
          <w:sz w:val="16"/>
        </w:rPr>
        <w:t xml:space="preserve"> at a rate that </w:t>
      </w:r>
      <w:r w:rsidRPr="00DF13EF">
        <w:rPr>
          <w:rStyle w:val="StyleUnderline"/>
          <w:rFonts w:asciiTheme="minorHAnsi" w:hAnsiTheme="minorHAnsi" w:cstheme="minorHAnsi"/>
        </w:rPr>
        <w:t>undermines the conditions for life</w:t>
      </w:r>
      <w:r w:rsidRPr="00DF13EF">
        <w:rPr>
          <w:rFonts w:asciiTheme="minorHAnsi" w:hAnsiTheme="minorHAnsi" w:cstheme="minorHAnsi"/>
          <w:sz w:val="16"/>
        </w:rPr>
        <w:t xml:space="preserve">. The ecological dimensions of global crisis cannot be understated. "We are deciding, without quite meaning to, which evolutionary pathways will remain </w:t>
      </w:r>
      <w:proofErr w:type="gramStart"/>
      <w:r w:rsidRPr="00DF13EF">
        <w:rPr>
          <w:rFonts w:asciiTheme="minorHAnsi" w:hAnsiTheme="minorHAnsi" w:cstheme="minorHAnsi"/>
          <w:sz w:val="16"/>
        </w:rPr>
        <w:t>open</w:t>
      </w:r>
      <w:proofErr w:type="gramEnd"/>
      <w:r w:rsidRPr="00DF13EF">
        <w:rPr>
          <w:rFonts w:asciiTheme="minorHAnsi" w:hAnsiTheme="minorHAnsi" w:cstheme="minorHAnsi"/>
          <w:sz w:val="16"/>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w:t>
      </w:r>
      <w:proofErr w:type="spellStart"/>
      <w:r w:rsidRPr="00DF13EF">
        <w:rPr>
          <w:rFonts w:asciiTheme="minorHAnsi" w:hAnsiTheme="minorHAnsi" w:cstheme="minorHAnsi"/>
          <w:sz w:val="16"/>
        </w:rPr>
        <w:t>salinated</w:t>
      </w:r>
      <w:proofErr w:type="spellEnd"/>
      <w:r w:rsidRPr="00DF13EF">
        <w:rPr>
          <w:rFonts w:asciiTheme="minorHAnsi" w:hAnsiTheme="minorHAnsi" w:cstheme="minorHAnsi"/>
          <w:sz w:val="16"/>
        </w:rPr>
        <w:t xml:space="preserve"> their crop soil. The Mayan city-state network collapsed about AD 900 due to deforestation. And the former Soviet Union </w:t>
      </w:r>
      <w:proofErr w:type="spellStart"/>
      <w:r w:rsidRPr="00DF13EF">
        <w:rPr>
          <w:rFonts w:asciiTheme="minorHAnsi" w:hAnsiTheme="minorHAnsi" w:cstheme="minorHAnsi"/>
          <w:sz w:val="16"/>
        </w:rPr>
        <w:t>wrecked havoc</w:t>
      </w:r>
      <w:proofErr w:type="spellEnd"/>
      <w:r w:rsidRPr="00DF13EF">
        <w:rPr>
          <w:rFonts w:asciiTheme="minorHAnsi" w:hAnsiTheme="minorHAnsi" w:cstheme="minorHAnsi"/>
          <w:sz w:val="16"/>
        </w:rPr>
        <w:t xml:space="preserve"> on the environment. However, </w:t>
      </w:r>
      <w:r w:rsidRPr="00DF13EF">
        <w:rPr>
          <w:rStyle w:val="StyleUnderline"/>
          <w:rFonts w:asciiTheme="minorHAnsi" w:hAnsiTheme="minorHAnsi" w:cstheme="minorHAnsi"/>
          <w:highlight w:val="green"/>
        </w:rPr>
        <w:t>given capital's</w:t>
      </w:r>
      <w:r w:rsidRPr="00DF13EF">
        <w:rPr>
          <w:rStyle w:val="StyleUnderline"/>
          <w:rFonts w:asciiTheme="minorHAnsi" w:hAnsiTheme="minorHAnsi" w:cstheme="minorHAnsi"/>
        </w:rPr>
        <w:t xml:space="preserve"> implacable </w:t>
      </w:r>
      <w:r w:rsidRPr="00DF13EF">
        <w:rPr>
          <w:rStyle w:val="StyleUnderline"/>
          <w:rFonts w:asciiTheme="minorHAnsi" w:hAnsiTheme="minorHAnsi" w:cstheme="minorHAnsi"/>
          <w:highlight w:val="green"/>
        </w:rPr>
        <w:t>impulse to accumulate profit</w:t>
      </w:r>
      <w:r w:rsidRPr="00DF13EF">
        <w:rPr>
          <w:rStyle w:val="StyleUnderline"/>
          <w:rFonts w:asciiTheme="minorHAnsi" w:hAnsiTheme="minorHAnsi" w:cstheme="minorHAnsi"/>
        </w:rPr>
        <w:t xml:space="preserve"> and its accelerated commodification of nature, </w:t>
      </w:r>
      <w:r w:rsidRPr="00DF13EF">
        <w:rPr>
          <w:rStyle w:val="StyleUnderline"/>
          <w:rFonts w:asciiTheme="minorHAnsi" w:hAnsiTheme="minorHAnsi" w:cstheme="minorHAnsi"/>
          <w:highlight w:val="green"/>
        </w:rPr>
        <w:t>it is difficult to imagine</w:t>
      </w:r>
      <w:r w:rsidRPr="00DF13EF">
        <w:rPr>
          <w:rStyle w:val="StyleUnderline"/>
          <w:rFonts w:asciiTheme="minorHAnsi" w:hAnsiTheme="minorHAnsi" w:cstheme="minorHAnsi"/>
        </w:rPr>
        <w:t xml:space="preserve"> that the </w:t>
      </w:r>
      <w:r w:rsidRPr="00DF13EF">
        <w:rPr>
          <w:rStyle w:val="StyleUnderline"/>
          <w:rFonts w:asciiTheme="minorHAnsi" w:hAnsiTheme="minorHAnsi" w:cstheme="minorHAnsi"/>
          <w:highlight w:val="green"/>
        </w:rPr>
        <w:t>environmental catastrophe can be resolved</w:t>
      </w:r>
      <w:r w:rsidRPr="00DF13EF">
        <w:rPr>
          <w:rStyle w:val="StyleUnderline"/>
          <w:rFonts w:asciiTheme="minorHAnsi" w:hAnsiTheme="minorHAnsi" w:cstheme="minorHAnsi"/>
        </w:rPr>
        <w:t xml:space="preserve"> within the capitalist system. "</w:t>
      </w:r>
      <w:r w:rsidRPr="00DF13EF">
        <w:rPr>
          <w:rStyle w:val="StyleUnderline"/>
          <w:rFonts w:asciiTheme="minorHAnsi" w:hAnsiTheme="minorHAnsi" w:cstheme="minorHAnsi"/>
          <w:highlight w:val="green"/>
        </w:rPr>
        <w:t>Green capitalism" appears as an oxymoron</w:t>
      </w:r>
      <w:r w:rsidRPr="00DF13EF">
        <w:rPr>
          <w:rFonts w:asciiTheme="minorHAnsi" w:hAnsiTheme="minorHAnsi" w:cstheme="minorHAnsi"/>
          <w:sz w:val="16"/>
        </w:rPr>
        <w:t xml:space="preserve">, as sadistic capitalism's attempt to turn the ecological crisis into a profit-making opportunity, along with the conversion of poverty into a tourist attraction. </w:t>
      </w:r>
      <w:r w:rsidRPr="00DF13EF">
        <w:rPr>
          <w:rStyle w:val="StyleUnderline"/>
          <w:rFonts w:asciiTheme="minorHAnsi" w:hAnsiTheme="minorHAnsi" w:cstheme="minorHAnsi"/>
        </w:rPr>
        <w:t>3) The sheer magnitude of the means of violence is unprecedented</w:t>
      </w:r>
      <w:r w:rsidRPr="00DF13EF">
        <w:rPr>
          <w:rFonts w:asciiTheme="minorHAnsi" w:hAnsiTheme="minorHAnsi" w:cstheme="minorHAnsi"/>
          <w:sz w:val="16"/>
        </w:rPr>
        <w:t xml:space="preserve">, as is the concentrated control over the means of global communications and the production and circulation of knowledge, </w:t>
      </w:r>
      <w:proofErr w:type="gramStart"/>
      <w:r w:rsidRPr="00DF13EF">
        <w:rPr>
          <w:rFonts w:asciiTheme="minorHAnsi" w:hAnsiTheme="minorHAnsi" w:cstheme="minorHAnsi"/>
          <w:sz w:val="16"/>
        </w:rPr>
        <w:t>symbols</w:t>
      </w:r>
      <w:proofErr w:type="gramEnd"/>
      <w:r w:rsidRPr="00DF13EF">
        <w:rPr>
          <w:rFonts w:asciiTheme="minorHAnsi" w:hAnsiTheme="minorHAnsi" w:cstheme="minorHAnsi"/>
          <w:sz w:val="16"/>
        </w:rPr>
        <w:t xml:space="preserve"> and images. We have seen the spread of frightening </w:t>
      </w:r>
      <w:r w:rsidRPr="00DF13EF">
        <w:rPr>
          <w:rStyle w:val="StyleUnderline"/>
          <w:rFonts w:asciiTheme="minorHAnsi" w:hAnsiTheme="minorHAnsi" w:cstheme="minorHAnsi"/>
        </w:rPr>
        <w:t>new systems of social control and repression</w:t>
      </w:r>
      <w:r w:rsidRPr="00DF13EF">
        <w:rPr>
          <w:rFonts w:asciiTheme="minorHAnsi" w:hAnsiTheme="minorHAnsi" w:cstheme="minorHAnsi"/>
          <w:sz w:val="16"/>
        </w:rPr>
        <w:t xml:space="preserve"> that have </w:t>
      </w:r>
      <w:r w:rsidRPr="00DF13EF">
        <w:rPr>
          <w:rStyle w:val="StyleUnderline"/>
          <w:rFonts w:asciiTheme="minorHAnsi" w:hAnsiTheme="minorHAnsi" w:cstheme="minorHAnsi"/>
        </w:rPr>
        <w:t>brought us into</w:t>
      </w:r>
      <w:r w:rsidRPr="00DF13EF">
        <w:rPr>
          <w:rFonts w:asciiTheme="minorHAnsi" w:hAnsiTheme="minorHAnsi" w:cstheme="minorHAnsi"/>
          <w:sz w:val="16"/>
        </w:rPr>
        <w:t xml:space="preserve"> the </w:t>
      </w:r>
      <w:r w:rsidRPr="00DF13EF">
        <w:rPr>
          <w:rStyle w:val="StyleUnderline"/>
          <w:rFonts w:asciiTheme="minorHAnsi" w:hAnsiTheme="minorHAnsi" w:cstheme="minorHAnsi"/>
        </w:rPr>
        <w:t xml:space="preserve">panoptical </w:t>
      </w:r>
      <w:r w:rsidRPr="00DF13EF">
        <w:rPr>
          <w:rStyle w:val="Emphasis"/>
          <w:rFonts w:asciiTheme="minorHAnsi" w:hAnsiTheme="minorHAnsi" w:cstheme="minorHAnsi"/>
        </w:rPr>
        <w:t>surveillance</w:t>
      </w:r>
      <w:r w:rsidRPr="00DF13EF">
        <w:rPr>
          <w:rStyle w:val="StyleUnderline"/>
          <w:rFonts w:asciiTheme="minorHAnsi" w:hAnsiTheme="minorHAnsi" w:cstheme="minorHAnsi"/>
        </w:rPr>
        <w:t xml:space="preserve"> society and</w:t>
      </w:r>
      <w:r w:rsidRPr="00DF13EF">
        <w:rPr>
          <w:rFonts w:asciiTheme="minorHAnsi" w:hAnsiTheme="minorHAnsi" w:cstheme="minorHAnsi"/>
          <w:sz w:val="16"/>
        </w:rPr>
        <w:t xml:space="preserve"> the age of </w:t>
      </w:r>
      <w:r w:rsidRPr="00DF13EF">
        <w:rPr>
          <w:rStyle w:val="Emphasis"/>
          <w:rFonts w:asciiTheme="minorHAnsi" w:hAnsiTheme="minorHAnsi" w:cstheme="minorHAnsi"/>
        </w:rPr>
        <w:t>thought control</w:t>
      </w:r>
      <w:r w:rsidRPr="00DF13EF">
        <w:rPr>
          <w:rFonts w:asciiTheme="minorHAnsi" w:hAnsiTheme="minorHAnsi" w:cstheme="minorHAnsi"/>
          <w:sz w:val="16"/>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DF13EF">
        <w:rPr>
          <w:rFonts w:asciiTheme="minorHAnsi" w:hAnsiTheme="minorHAnsi" w:cstheme="minorHAnsi"/>
          <w:sz w:val="16"/>
        </w:rPr>
        <w:t>housing</w:t>
      </w:r>
      <w:proofErr w:type="gramEnd"/>
      <w:r w:rsidRPr="00DF13EF">
        <w:rPr>
          <w:rFonts w:asciiTheme="minorHAnsi" w:hAnsiTheme="minorHAnsi" w:cstheme="minorHAnsi"/>
          <w:sz w:val="16"/>
        </w:rPr>
        <w:t xml:space="preserve">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w:t>
      </w:r>
      <w:proofErr w:type="gramStart"/>
      <w:r w:rsidRPr="00DF13EF">
        <w:rPr>
          <w:rFonts w:asciiTheme="minorHAnsi" w:hAnsiTheme="minorHAnsi" w:cstheme="minorHAnsi"/>
          <w:sz w:val="16"/>
        </w:rPr>
        <w:t>control</w:t>
      </w:r>
      <w:proofErr w:type="gramEnd"/>
      <w:r w:rsidRPr="00DF13EF">
        <w:rPr>
          <w:rFonts w:asciiTheme="minorHAnsi" w:hAnsiTheme="minorHAnsi" w:cstheme="minorHAnsi"/>
          <w:sz w:val="16"/>
        </w:rPr>
        <w:t xml:space="preserve">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w:t>
      </w:r>
      <w:r w:rsidRPr="00DF13EF">
        <w:rPr>
          <w:rStyle w:val="StyleUnderline"/>
          <w:rFonts w:asciiTheme="minorHAnsi" w:hAnsiTheme="minorHAnsi" w:cstheme="minorHAnsi"/>
        </w:rPr>
        <w:t>gentrification, gated communities, surveillance systems, and state and private violence</w:t>
      </w:r>
      <w:r w:rsidRPr="00DF13EF">
        <w:rPr>
          <w:rFonts w:asciiTheme="minorHAnsi" w:hAnsiTheme="minorHAnsi" w:cstheme="minorHAnsi"/>
          <w:sz w:val="16"/>
        </w:rPr>
        <w:t xml:space="preserve">. Inside the world's green zones, privileged strata avail themselves of privatized social services, </w:t>
      </w:r>
      <w:proofErr w:type="gramStart"/>
      <w:r w:rsidRPr="00DF13EF">
        <w:rPr>
          <w:rFonts w:asciiTheme="minorHAnsi" w:hAnsiTheme="minorHAnsi" w:cstheme="minorHAnsi"/>
          <w:sz w:val="16"/>
        </w:rPr>
        <w:t>consumption</w:t>
      </w:r>
      <w:proofErr w:type="gramEnd"/>
      <w:r w:rsidRPr="00DF13EF">
        <w:rPr>
          <w:rFonts w:asciiTheme="minorHAnsi" w:hAnsiTheme="minorHAnsi" w:cstheme="minorHAnsi"/>
          <w:sz w:val="16"/>
        </w:rPr>
        <w:t xml:space="preserve"> and entertainment. They can work and communicate through internet and satellite sealed off under the protection of armies of soldiers, </w:t>
      </w:r>
      <w:proofErr w:type="gramStart"/>
      <w:r w:rsidRPr="00DF13EF">
        <w:rPr>
          <w:rFonts w:asciiTheme="minorHAnsi" w:hAnsiTheme="minorHAnsi" w:cstheme="minorHAnsi"/>
          <w:sz w:val="16"/>
        </w:rPr>
        <w:t>police</w:t>
      </w:r>
      <w:proofErr w:type="gramEnd"/>
      <w:r w:rsidRPr="00DF13EF">
        <w:rPr>
          <w:rFonts w:asciiTheme="minorHAnsi" w:hAnsiTheme="minorHAnsi" w:cstheme="minorHAnsi"/>
          <w:sz w:val="16"/>
        </w:rPr>
        <w:t xml:space="preserve"> and private security forces. Green zoning takes on distinct forms in each locality. In Palestine, I witnessed such zoning in the form of Israeli military checkpoints, Jewish settler-only </w:t>
      </w:r>
      <w:proofErr w:type="gramStart"/>
      <w:r w:rsidRPr="00DF13EF">
        <w:rPr>
          <w:rFonts w:asciiTheme="minorHAnsi" w:hAnsiTheme="minorHAnsi" w:cstheme="minorHAnsi"/>
          <w:sz w:val="16"/>
        </w:rPr>
        <w:t>roads</w:t>
      </w:r>
      <w:proofErr w:type="gramEnd"/>
      <w:r w:rsidRPr="00DF13EF">
        <w:rPr>
          <w:rFonts w:asciiTheme="minorHAnsi" w:hAnsiTheme="minorHAnsi" w:cstheme="minorHAnsi"/>
          <w:sz w:val="16"/>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w:t>
      </w:r>
      <w:r w:rsidRPr="00DF13EF">
        <w:rPr>
          <w:rFonts w:asciiTheme="minorHAnsi" w:hAnsiTheme="minorHAnsi" w:cstheme="minorHAnsi"/>
          <w:sz w:val="16"/>
        </w:rPr>
        <w:lastRenderedPageBreak/>
        <w:t xml:space="preserve">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DF13EF">
        <w:rPr>
          <w:rStyle w:val="StyleUnderline"/>
          <w:rFonts w:asciiTheme="minorHAnsi" w:hAnsiTheme="minorHAnsi" w:cstheme="minorHAnsi"/>
          <w:highlight w:val="green"/>
        </w:rPr>
        <w:t>warfare</w:t>
      </w:r>
      <w:r w:rsidRPr="00DF13EF">
        <w:rPr>
          <w:rStyle w:val="StyleUnderline"/>
          <w:rFonts w:asciiTheme="minorHAnsi" w:hAnsiTheme="minorHAnsi" w:cstheme="minorHAnsi"/>
        </w:rPr>
        <w:t xml:space="preserve"> and police containment </w:t>
      </w:r>
      <w:r w:rsidRPr="00DF13EF">
        <w:rPr>
          <w:rStyle w:val="StyleUnderline"/>
          <w:rFonts w:asciiTheme="minorHAnsi" w:hAnsiTheme="minorHAnsi" w:cstheme="minorHAnsi"/>
          <w:highlight w:val="green"/>
        </w:rPr>
        <w:t>have become normalized</w:t>
      </w:r>
      <w:r w:rsidRPr="00DF13EF">
        <w:rPr>
          <w:rStyle w:val="StyleUnderline"/>
          <w:rFonts w:asciiTheme="minorHAnsi" w:hAnsiTheme="minorHAnsi" w:cstheme="minorHAnsi"/>
        </w:rPr>
        <w:t xml:space="preserve"> and sanitized</w:t>
      </w:r>
      <w:r w:rsidRPr="00DF13EF">
        <w:rPr>
          <w:rFonts w:asciiTheme="minorHAnsi" w:hAnsiTheme="minorHAnsi" w:cstheme="minorHAnsi"/>
          <w:sz w:val="16"/>
        </w:rPr>
        <w:t xml:space="preserve"> for those not directly at the receiving end of armed aggression. "Militainment" -- portraying and even </w:t>
      </w:r>
      <w:r w:rsidRPr="00DF13EF">
        <w:rPr>
          <w:rStyle w:val="Emphasis"/>
          <w:rFonts w:asciiTheme="minorHAnsi" w:hAnsiTheme="minorHAnsi" w:cstheme="minorHAnsi"/>
          <w:highlight w:val="green"/>
        </w:rPr>
        <w:t>glamorizing war and violence</w:t>
      </w:r>
      <w:r w:rsidRPr="00DF13EF">
        <w:rPr>
          <w:rStyle w:val="StyleUnderline"/>
          <w:rFonts w:asciiTheme="minorHAnsi" w:hAnsiTheme="minorHAnsi" w:cstheme="minorHAnsi"/>
        </w:rPr>
        <w:t xml:space="preserve"> </w:t>
      </w:r>
      <w:r w:rsidRPr="00DF13EF">
        <w:rPr>
          <w:rStyle w:val="StyleUnderline"/>
          <w:rFonts w:asciiTheme="minorHAnsi" w:hAnsiTheme="minorHAnsi" w:cstheme="minorHAnsi"/>
          <w:highlight w:val="green"/>
        </w:rPr>
        <w:t>as</w:t>
      </w:r>
      <w:r w:rsidRPr="00DF13EF">
        <w:rPr>
          <w:rStyle w:val="StyleUnderline"/>
          <w:rFonts w:asciiTheme="minorHAnsi" w:hAnsiTheme="minorHAnsi" w:cstheme="minorHAnsi"/>
        </w:rPr>
        <w:t xml:space="preserve"> entertaining </w:t>
      </w:r>
      <w:r w:rsidRPr="00DF13EF">
        <w:rPr>
          <w:rStyle w:val="StyleUnderline"/>
          <w:rFonts w:asciiTheme="minorHAnsi" w:hAnsiTheme="minorHAnsi" w:cstheme="minorHAnsi"/>
          <w:highlight w:val="green"/>
        </w:rPr>
        <w:t>spectacles</w:t>
      </w:r>
      <w:r w:rsidRPr="00DF13EF">
        <w:rPr>
          <w:rFonts w:asciiTheme="minorHAnsi" w:hAnsiTheme="minorHAnsi" w:cstheme="minorHAnsi"/>
          <w:sz w:val="16"/>
        </w:rPr>
        <w:t xml:space="preserve"> through Hollywood films and television police shows, computer games and corporate "news" channels -- may be the epitome of sadistic capitalism. It </w:t>
      </w:r>
      <w:r w:rsidRPr="00DF13EF">
        <w:rPr>
          <w:rStyle w:val="StyleUnderline"/>
          <w:rFonts w:asciiTheme="minorHAnsi" w:hAnsiTheme="minorHAnsi" w:cstheme="minorHAnsi"/>
        </w:rPr>
        <w:t>desensitizes, bringing about complacency and indifference</w:t>
      </w:r>
      <w:r w:rsidRPr="00DF13EF">
        <w:rPr>
          <w:rFonts w:asciiTheme="minorHAnsi" w:hAnsiTheme="minorHAnsi" w:cstheme="minorHAnsi"/>
          <w:sz w:val="16"/>
        </w:rPr>
        <w:t xml:space="preserve">. In between the green zones and outright warfare are </w:t>
      </w:r>
      <w:r w:rsidRPr="00DF13EF">
        <w:rPr>
          <w:rStyle w:val="StyleUnderline"/>
          <w:rFonts w:asciiTheme="minorHAnsi" w:hAnsiTheme="minorHAnsi" w:cstheme="minorHAnsi"/>
        </w:rPr>
        <w:t>prison industrial complexes, immigrant and refugee repression and control systems, the criminalization of outcast communities and capitalist schooling</w:t>
      </w:r>
      <w:r w:rsidRPr="00DF13EF">
        <w:rPr>
          <w:rFonts w:asciiTheme="minorHAnsi" w:hAnsiTheme="minorHAnsi" w:cstheme="minorHAnsi"/>
          <w:sz w:val="16"/>
        </w:rPr>
        <w:t>. The omnipresent media and cultural apparatuses of the corporate economy</w:t>
      </w:r>
      <w:proofErr w:type="gramStart"/>
      <w:r w:rsidRPr="00DF13EF">
        <w:rPr>
          <w:rFonts w:asciiTheme="minorHAnsi" w:hAnsiTheme="minorHAnsi" w:cstheme="minorHAnsi"/>
          <w:sz w:val="16"/>
        </w:rPr>
        <w:t>, in particular, aim</w:t>
      </w:r>
      <w:proofErr w:type="gramEnd"/>
      <w:r w:rsidRPr="00DF13EF">
        <w:rPr>
          <w:rFonts w:asciiTheme="minorHAnsi" w:hAnsiTheme="minorHAnsi" w:cstheme="minorHAnsi"/>
          <w:sz w:val="16"/>
        </w:rPr>
        <w:t xml:space="preserve"> to </w:t>
      </w:r>
      <w:r w:rsidRPr="00DF13EF">
        <w:rPr>
          <w:rStyle w:val="StyleUnderline"/>
          <w:rFonts w:asciiTheme="minorHAnsi" w:hAnsiTheme="minorHAnsi" w:cstheme="minorHAnsi"/>
        </w:rPr>
        <w:t xml:space="preserve">colonize the mind -- to undermine the ability to think critically and outside the dominant worldview. A neofascist culture emerges through </w:t>
      </w:r>
      <w:r w:rsidRPr="00DF13EF">
        <w:rPr>
          <w:rStyle w:val="Emphasis"/>
          <w:rFonts w:asciiTheme="minorHAnsi" w:hAnsiTheme="minorHAnsi" w:cstheme="minorHAnsi"/>
        </w:rPr>
        <w:t>militarism</w:t>
      </w:r>
      <w:r w:rsidRPr="00DF13EF">
        <w:rPr>
          <w:rStyle w:val="StyleUnderline"/>
          <w:rFonts w:asciiTheme="minorHAnsi" w:hAnsiTheme="minorHAnsi" w:cstheme="minorHAnsi"/>
        </w:rPr>
        <w:t xml:space="preserve">, extreme </w:t>
      </w:r>
      <w:r w:rsidRPr="00DF13EF">
        <w:rPr>
          <w:rStyle w:val="Emphasis"/>
          <w:rFonts w:asciiTheme="minorHAnsi" w:hAnsiTheme="minorHAnsi" w:cstheme="minorHAnsi"/>
        </w:rPr>
        <w:t>masculinization</w:t>
      </w:r>
      <w:r w:rsidRPr="00DF13EF">
        <w:rPr>
          <w:rStyle w:val="StyleUnderline"/>
          <w:rFonts w:asciiTheme="minorHAnsi" w:hAnsiTheme="minorHAnsi" w:cstheme="minorHAnsi"/>
        </w:rPr>
        <w:t xml:space="preserve">, </w:t>
      </w:r>
      <w:proofErr w:type="gramStart"/>
      <w:r w:rsidRPr="00DF13EF">
        <w:rPr>
          <w:rStyle w:val="Emphasis"/>
          <w:rFonts w:asciiTheme="minorHAnsi" w:hAnsiTheme="minorHAnsi" w:cstheme="minorHAnsi"/>
        </w:rPr>
        <w:t>racism</w:t>
      </w:r>
      <w:proofErr w:type="gramEnd"/>
      <w:r w:rsidRPr="00DF13EF">
        <w:rPr>
          <w:rStyle w:val="StyleUnderline"/>
          <w:rFonts w:asciiTheme="minorHAnsi" w:hAnsiTheme="minorHAnsi" w:cstheme="minorHAnsi"/>
        </w:rPr>
        <w:t xml:space="preserve"> and </w:t>
      </w:r>
      <w:r w:rsidRPr="00DF13EF">
        <w:rPr>
          <w:rStyle w:val="Emphasis"/>
          <w:rFonts w:asciiTheme="minorHAnsi" w:hAnsiTheme="minorHAnsi" w:cstheme="minorHAnsi"/>
        </w:rPr>
        <w:t>racist mobilizations</w:t>
      </w:r>
      <w:r w:rsidRPr="00DF13EF">
        <w:rPr>
          <w:rFonts w:asciiTheme="minorHAnsi" w:hAnsiTheme="minorHAnsi" w:cstheme="minorHAnsi"/>
          <w:sz w:val="16"/>
        </w:rPr>
        <w:t xml:space="preserve"> against scapegoats. </w:t>
      </w:r>
      <w:r w:rsidRPr="00DF13EF">
        <w:rPr>
          <w:rStyle w:val="StyleUnderline"/>
          <w:rFonts w:asciiTheme="minorHAnsi" w:hAnsiTheme="minorHAnsi" w:cstheme="minorHAnsi"/>
        </w:rPr>
        <w:t xml:space="preserve">4) </w:t>
      </w:r>
      <w:r w:rsidRPr="00DF13EF">
        <w:rPr>
          <w:rStyle w:val="Emphasis"/>
          <w:rFonts w:asciiTheme="minorHAnsi" w:hAnsiTheme="minorHAnsi" w:cstheme="minorHAnsi"/>
        </w:rPr>
        <w:t xml:space="preserve">We are </w:t>
      </w:r>
      <w:r w:rsidRPr="00DF13EF">
        <w:rPr>
          <w:rStyle w:val="Emphasis"/>
          <w:rFonts w:asciiTheme="minorHAnsi" w:hAnsiTheme="minorHAnsi" w:cstheme="minorHAnsi"/>
          <w:highlight w:val="green"/>
        </w:rPr>
        <w:t>reaching limits to</w:t>
      </w:r>
      <w:r w:rsidRPr="00DF13EF">
        <w:rPr>
          <w:rStyle w:val="Emphasis"/>
          <w:rFonts w:asciiTheme="minorHAnsi" w:hAnsiTheme="minorHAnsi" w:cstheme="minorHAnsi"/>
        </w:rPr>
        <w:t xml:space="preserve"> the </w:t>
      </w:r>
      <w:r w:rsidRPr="00DF13EF">
        <w:rPr>
          <w:rStyle w:val="Emphasis"/>
          <w:rFonts w:asciiTheme="minorHAnsi" w:hAnsiTheme="minorHAnsi" w:cstheme="minorHAnsi"/>
          <w:highlight w:val="green"/>
        </w:rPr>
        <w:t>extensive expansion</w:t>
      </w:r>
      <w:r w:rsidRPr="00DF13EF">
        <w:rPr>
          <w:rStyle w:val="Emphasis"/>
          <w:rFonts w:asciiTheme="minorHAnsi" w:hAnsiTheme="minorHAnsi" w:cstheme="minorHAnsi"/>
        </w:rPr>
        <w:t xml:space="preserve"> of capitalism</w:t>
      </w:r>
      <w:r w:rsidRPr="00DF13EF">
        <w:rPr>
          <w:rFonts w:asciiTheme="minorHAnsi" w:hAnsiTheme="minorHAnsi" w:cstheme="minorHAnsi"/>
          <w:sz w:val="16"/>
        </w:rPr>
        <w:t xml:space="preserve">. Capitalism is like riding a bicycle: When you stop pedaling the bicycle, you fall over. </w:t>
      </w:r>
      <w:r w:rsidRPr="00DF13EF">
        <w:rPr>
          <w:rStyle w:val="StyleUnderline"/>
          <w:rFonts w:asciiTheme="minorHAnsi" w:hAnsiTheme="minorHAnsi" w:cstheme="minorHAnsi"/>
          <w:highlight w:val="green"/>
        </w:rPr>
        <w:t>If the capitalist system stops expanding</w:t>
      </w:r>
      <w:r w:rsidRPr="00DF13EF">
        <w:rPr>
          <w:rFonts w:asciiTheme="minorHAnsi" w:hAnsiTheme="minorHAnsi" w:cstheme="minorHAnsi"/>
          <w:sz w:val="16"/>
        </w:rPr>
        <w:t xml:space="preserve"> outward, </w:t>
      </w:r>
      <w:r w:rsidRPr="00DF13EF">
        <w:rPr>
          <w:rStyle w:val="StyleUnderline"/>
          <w:rFonts w:asciiTheme="minorHAnsi" w:hAnsiTheme="minorHAnsi" w:cstheme="minorHAnsi"/>
          <w:highlight w:val="green"/>
        </w:rPr>
        <w:t>it enters crisis</w:t>
      </w:r>
      <w:r w:rsidRPr="00DF13EF">
        <w:rPr>
          <w:rStyle w:val="StyleUnderline"/>
          <w:rFonts w:asciiTheme="minorHAnsi" w:hAnsiTheme="minorHAnsi" w:cstheme="minorHAnsi"/>
        </w:rPr>
        <w:t xml:space="preserve"> and faces collapse. In each earlier structural crisis, the system went through a new round of extensive expansion -- from</w:t>
      </w:r>
      <w:r w:rsidRPr="00DF13EF">
        <w:rPr>
          <w:rFonts w:asciiTheme="minorHAnsi" w:hAnsiTheme="minorHAnsi" w:cstheme="minorHAnsi"/>
          <w:sz w:val="16"/>
        </w:rPr>
        <w:t xml:space="preserve"> waves of </w:t>
      </w:r>
      <w:r w:rsidRPr="00DF13EF">
        <w:rPr>
          <w:rStyle w:val="StyleUnderline"/>
          <w:rFonts w:asciiTheme="minorHAnsi" w:hAnsiTheme="minorHAnsi" w:cstheme="minorHAnsi"/>
        </w:rPr>
        <w:t>colonial conquest</w:t>
      </w:r>
      <w:r w:rsidRPr="00DF13EF">
        <w:rPr>
          <w:rFonts w:asciiTheme="minorHAnsi" w:hAnsiTheme="minorHAnsi" w:cstheme="minorHAnsi"/>
          <w:sz w:val="16"/>
        </w:rPr>
        <w:t xml:space="preserve"> in earlier centuries, </w:t>
      </w:r>
      <w:r w:rsidRPr="00DF13EF">
        <w:rPr>
          <w:rStyle w:val="StyleUnderline"/>
          <w:rFonts w:asciiTheme="minorHAnsi" w:hAnsiTheme="minorHAnsi" w:cstheme="minorHAnsi"/>
        </w:rPr>
        <w:t>to the integration</w:t>
      </w:r>
      <w:r w:rsidRPr="00DF13EF">
        <w:rPr>
          <w:rFonts w:asciiTheme="minorHAnsi" w:hAnsiTheme="minorHAnsi" w:cstheme="minorHAnsi"/>
          <w:sz w:val="16"/>
        </w:rPr>
        <w:t xml:space="preserve"> in the late 20th and early 21st centuries </w:t>
      </w:r>
      <w:r w:rsidRPr="00DF13EF">
        <w:rPr>
          <w:rStyle w:val="StyleUnderline"/>
          <w:rFonts w:asciiTheme="minorHAnsi" w:hAnsiTheme="minorHAnsi" w:cstheme="minorHAnsi"/>
        </w:rPr>
        <w:t>of the</w:t>
      </w:r>
      <w:r w:rsidRPr="00DF13EF">
        <w:rPr>
          <w:rFonts w:asciiTheme="minorHAnsi" w:hAnsiTheme="minorHAnsi" w:cstheme="minorHAnsi"/>
          <w:sz w:val="16"/>
        </w:rPr>
        <w:t xml:space="preserve"> former </w:t>
      </w:r>
      <w:r w:rsidRPr="00DF13EF">
        <w:rPr>
          <w:rStyle w:val="StyleUnderline"/>
          <w:rFonts w:asciiTheme="minorHAnsi" w:hAnsiTheme="minorHAnsi" w:cstheme="minorHAnsi"/>
        </w:rPr>
        <w:t>socialist countries</w:t>
      </w:r>
      <w:r w:rsidRPr="00DF13EF">
        <w:rPr>
          <w:rFonts w:asciiTheme="minorHAnsi" w:hAnsiTheme="minorHAnsi" w:cstheme="minorHAnsi"/>
          <w:sz w:val="16"/>
        </w:rPr>
        <w:t xml:space="preserve">, China, </w:t>
      </w:r>
      <w:proofErr w:type="gramStart"/>
      <w:r w:rsidRPr="00DF13EF">
        <w:rPr>
          <w:rFonts w:asciiTheme="minorHAnsi" w:hAnsiTheme="minorHAnsi" w:cstheme="minorHAnsi"/>
          <w:sz w:val="16"/>
        </w:rPr>
        <w:t>India</w:t>
      </w:r>
      <w:proofErr w:type="gramEnd"/>
      <w:r w:rsidRPr="00DF13EF">
        <w:rPr>
          <w:rFonts w:asciiTheme="minorHAnsi" w:hAnsiTheme="minorHAnsi" w:cstheme="minorHAnsi"/>
          <w:sz w:val="16"/>
        </w:rPr>
        <w:t xml:space="preserve"> and other areas that had been marginally outside the system. </w:t>
      </w:r>
      <w:r w:rsidRPr="00DF13EF">
        <w:rPr>
          <w:rStyle w:val="StyleUnderline"/>
          <w:rFonts w:asciiTheme="minorHAnsi" w:hAnsiTheme="minorHAnsi" w:cstheme="minorHAnsi"/>
          <w:highlight w:val="green"/>
        </w:rPr>
        <w:t>There are no longer any new territories</w:t>
      </w:r>
      <w:r w:rsidRPr="00DF13EF">
        <w:rPr>
          <w:rStyle w:val="StyleUnderline"/>
          <w:rFonts w:asciiTheme="minorHAnsi" w:hAnsiTheme="minorHAnsi" w:cstheme="minorHAnsi"/>
        </w:rPr>
        <w:t xml:space="preserve"> </w:t>
      </w:r>
      <w:r w:rsidRPr="00DF13EF">
        <w:rPr>
          <w:rStyle w:val="StyleUnderline"/>
          <w:rFonts w:asciiTheme="minorHAnsi" w:hAnsiTheme="minorHAnsi" w:cstheme="minorHAnsi"/>
          <w:highlight w:val="green"/>
        </w:rPr>
        <w:t>to</w:t>
      </w:r>
      <w:r w:rsidRPr="00DF13EF">
        <w:rPr>
          <w:rStyle w:val="StyleUnderline"/>
          <w:rFonts w:asciiTheme="minorHAnsi" w:hAnsiTheme="minorHAnsi" w:cstheme="minorHAnsi"/>
        </w:rPr>
        <w:t xml:space="preserve"> </w:t>
      </w:r>
      <w:r w:rsidRPr="00DF13EF">
        <w:rPr>
          <w:rStyle w:val="StyleUnderline"/>
          <w:rFonts w:asciiTheme="minorHAnsi" w:hAnsiTheme="minorHAnsi" w:cstheme="minorHAnsi"/>
          <w:highlight w:val="green"/>
        </w:rPr>
        <w:t>integrate</w:t>
      </w:r>
      <w:r w:rsidRPr="00DF13EF">
        <w:rPr>
          <w:rStyle w:val="StyleUnderline"/>
          <w:rFonts w:asciiTheme="minorHAnsi" w:hAnsiTheme="minorHAnsi" w:cstheme="minorHAnsi"/>
        </w:rPr>
        <w:t xml:space="preserve"> into world capitalism</w:t>
      </w:r>
      <w:r w:rsidRPr="00DF13EF">
        <w:rPr>
          <w:rFonts w:asciiTheme="minorHAnsi" w:hAnsiTheme="minorHAnsi" w:cstheme="minorHAnsi"/>
          <w:sz w:val="16"/>
        </w:rPr>
        <w:t xml:space="preserve">. Meanwhile, the privatization of education, health care, utilities, basic </w:t>
      </w:r>
      <w:proofErr w:type="gramStart"/>
      <w:r w:rsidRPr="00DF13EF">
        <w:rPr>
          <w:rFonts w:asciiTheme="minorHAnsi" w:hAnsiTheme="minorHAnsi" w:cstheme="minorHAnsi"/>
          <w:sz w:val="16"/>
        </w:rPr>
        <w:t>services</w:t>
      </w:r>
      <w:proofErr w:type="gramEnd"/>
      <w:r w:rsidRPr="00DF13EF">
        <w:rPr>
          <w:rFonts w:asciiTheme="minorHAnsi" w:hAnsiTheme="minorHAnsi" w:cstheme="minorHAnsi"/>
          <w:sz w:val="16"/>
        </w:rPr>
        <w:t xml:space="preserve"> and public land are turning those spaces in global society that were outside of capital's control into "spaces of capital." Even poverty has been turned into a commodity. What is there left to commodify? Where can the system now expand? </w:t>
      </w:r>
      <w:r w:rsidRPr="00DF13EF">
        <w:rPr>
          <w:rStyle w:val="StyleUnderline"/>
          <w:rFonts w:asciiTheme="minorHAnsi" w:hAnsiTheme="minorHAnsi" w:cstheme="minorHAnsi"/>
          <w:highlight w:val="green"/>
        </w:rPr>
        <w:t>With</w:t>
      </w:r>
      <w:r w:rsidRPr="00DF13EF">
        <w:rPr>
          <w:rStyle w:val="StyleUnderline"/>
          <w:rFonts w:asciiTheme="minorHAnsi" w:hAnsiTheme="minorHAnsi" w:cstheme="minorHAnsi"/>
        </w:rPr>
        <w:t xml:space="preserve"> the limits to </w:t>
      </w:r>
      <w:r w:rsidRPr="00DF13EF">
        <w:rPr>
          <w:rStyle w:val="StyleUnderline"/>
          <w:rFonts w:asciiTheme="minorHAnsi" w:hAnsiTheme="minorHAnsi" w:cstheme="minorHAnsi"/>
          <w:highlight w:val="green"/>
        </w:rPr>
        <w:t>expansion</w:t>
      </w:r>
      <w:r w:rsidRPr="00DF13EF">
        <w:rPr>
          <w:rStyle w:val="StyleUnderline"/>
          <w:rFonts w:asciiTheme="minorHAnsi" w:hAnsiTheme="minorHAnsi" w:cstheme="minorHAnsi"/>
        </w:rPr>
        <w:t xml:space="preserve"> </w:t>
      </w:r>
      <w:r w:rsidRPr="00DF13EF">
        <w:rPr>
          <w:rStyle w:val="StyleUnderline"/>
          <w:rFonts w:asciiTheme="minorHAnsi" w:hAnsiTheme="minorHAnsi" w:cstheme="minorHAnsi"/>
          <w:highlight w:val="green"/>
        </w:rPr>
        <w:t>comes</w:t>
      </w:r>
      <w:r w:rsidRPr="00DF13EF">
        <w:rPr>
          <w:rStyle w:val="StyleUnderline"/>
          <w:rFonts w:asciiTheme="minorHAnsi" w:hAnsiTheme="minorHAnsi" w:cstheme="minorHAnsi"/>
        </w:rPr>
        <w:t xml:space="preserve"> a turn toward </w:t>
      </w:r>
      <w:r w:rsidRPr="00DF13EF">
        <w:rPr>
          <w:rStyle w:val="Emphasis"/>
          <w:rFonts w:asciiTheme="minorHAnsi" w:hAnsiTheme="minorHAnsi" w:cstheme="minorHAnsi"/>
          <w:highlight w:val="green"/>
        </w:rPr>
        <w:t>militarized accumulation</w:t>
      </w:r>
      <w:r w:rsidRPr="00DF13EF">
        <w:rPr>
          <w:rStyle w:val="StyleUnderline"/>
          <w:rFonts w:asciiTheme="minorHAnsi" w:hAnsiTheme="minorHAnsi" w:cstheme="minorHAnsi"/>
        </w:rPr>
        <w:t xml:space="preserve"> -- </w:t>
      </w:r>
      <w:r w:rsidRPr="00DF13EF">
        <w:rPr>
          <w:rStyle w:val="StyleUnderline"/>
          <w:rFonts w:asciiTheme="minorHAnsi" w:hAnsiTheme="minorHAnsi" w:cstheme="minorHAnsi"/>
          <w:highlight w:val="green"/>
        </w:rPr>
        <w:t xml:space="preserve">making </w:t>
      </w:r>
      <w:r w:rsidRPr="00DF13EF">
        <w:rPr>
          <w:rStyle w:val="Emphasis"/>
          <w:rFonts w:asciiTheme="minorHAnsi" w:hAnsiTheme="minorHAnsi" w:cstheme="minorHAnsi"/>
          <w:highlight w:val="green"/>
        </w:rPr>
        <w:t>wars of endless destruction</w:t>
      </w:r>
      <w:r w:rsidRPr="00DF13EF">
        <w:rPr>
          <w:rFonts w:asciiTheme="minorHAnsi" w:hAnsiTheme="minorHAnsi" w:cstheme="minorHAnsi"/>
          <w:sz w:val="16"/>
        </w:rPr>
        <w:t xml:space="preserve"> and reconstruction </w:t>
      </w:r>
      <w:r w:rsidRPr="00DF13EF">
        <w:rPr>
          <w:rStyle w:val="StyleUnderline"/>
          <w:rFonts w:asciiTheme="minorHAnsi" w:hAnsiTheme="minorHAnsi" w:cstheme="minorHAnsi"/>
        </w:rPr>
        <w:t xml:space="preserve">and </w:t>
      </w:r>
      <w:r w:rsidRPr="00DF13EF">
        <w:rPr>
          <w:rStyle w:val="StyleUnderline"/>
          <w:rFonts w:asciiTheme="minorHAnsi" w:hAnsiTheme="minorHAnsi" w:cstheme="minorHAnsi"/>
          <w:highlight w:val="green"/>
        </w:rPr>
        <w:t>expanding</w:t>
      </w:r>
      <w:r w:rsidRPr="00DF13EF">
        <w:rPr>
          <w:rStyle w:val="StyleUnderline"/>
          <w:rFonts w:asciiTheme="minorHAnsi" w:hAnsiTheme="minorHAnsi" w:cstheme="minorHAnsi"/>
        </w:rPr>
        <w:t xml:space="preserve"> the </w:t>
      </w:r>
      <w:r w:rsidRPr="00DF13EF">
        <w:rPr>
          <w:rStyle w:val="Emphasis"/>
          <w:rFonts w:asciiTheme="minorHAnsi" w:hAnsiTheme="minorHAnsi" w:cstheme="minorHAnsi"/>
          <w:highlight w:val="green"/>
        </w:rPr>
        <w:t>militarization of</w:t>
      </w:r>
      <w:r w:rsidRPr="00DF13EF">
        <w:rPr>
          <w:rStyle w:val="Emphasis"/>
          <w:rFonts w:asciiTheme="minorHAnsi" w:hAnsiTheme="minorHAnsi" w:cstheme="minorHAnsi"/>
        </w:rPr>
        <w:t xml:space="preserve"> social and political </w:t>
      </w:r>
      <w:r w:rsidRPr="00DF13EF">
        <w:rPr>
          <w:rStyle w:val="Emphasis"/>
          <w:rFonts w:asciiTheme="minorHAnsi" w:hAnsiTheme="minorHAnsi" w:cstheme="minorHAnsi"/>
          <w:highlight w:val="green"/>
        </w:rPr>
        <w:t>institutions</w:t>
      </w:r>
      <w:r w:rsidRPr="00DF13EF">
        <w:rPr>
          <w:rStyle w:val="StyleUnderline"/>
          <w:rFonts w:asciiTheme="minorHAnsi" w:hAnsiTheme="minorHAnsi" w:cstheme="minorHAnsi"/>
        </w:rPr>
        <w:t xml:space="preserve"> </w:t>
      </w:r>
      <w:proofErr w:type="gramStart"/>
      <w:r w:rsidRPr="00DF13EF">
        <w:rPr>
          <w:rStyle w:val="StyleUnderline"/>
          <w:rFonts w:asciiTheme="minorHAnsi" w:hAnsiTheme="minorHAnsi" w:cstheme="minorHAnsi"/>
        </w:rPr>
        <w:t>so as to</w:t>
      </w:r>
      <w:proofErr w:type="gramEnd"/>
      <w:r w:rsidRPr="00DF13EF">
        <w:rPr>
          <w:rStyle w:val="StyleUnderline"/>
          <w:rFonts w:asciiTheme="minorHAnsi" w:hAnsiTheme="minorHAnsi" w:cstheme="minorHAnsi"/>
        </w:rPr>
        <w:t xml:space="preserve"> continue to generate </w:t>
      </w:r>
      <w:r w:rsidRPr="00DF13EF">
        <w:rPr>
          <w:rStyle w:val="Emphasis"/>
          <w:rFonts w:asciiTheme="minorHAnsi" w:hAnsiTheme="minorHAnsi" w:cstheme="minorHAnsi"/>
        </w:rPr>
        <w:t>new opportunities for accumulation</w:t>
      </w:r>
      <w:r w:rsidRPr="00DF13EF">
        <w:rPr>
          <w:rStyle w:val="StyleUnderline"/>
          <w:rFonts w:asciiTheme="minorHAnsi" w:hAnsiTheme="minorHAnsi" w:cstheme="minorHAnsi"/>
        </w:rPr>
        <w:t xml:space="preserve"> in the face of stagnation. 5) </w:t>
      </w:r>
      <w:r w:rsidRPr="00DF13EF">
        <w:rPr>
          <w:rStyle w:val="StyleUnderline"/>
          <w:rFonts w:asciiTheme="minorHAnsi" w:hAnsiTheme="minorHAnsi" w:cstheme="minorHAnsi"/>
          <w:highlight w:val="green"/>
        </w:rPr>
        <w:t>There is</w:t>
      </w:r>
      <w:r w:rsidRPr="00DF13EF">
        <w:rPr>
          <w:rStyle w:val="StyleUnderline"/>
          <w:rFonts w:asciiTheme="minorHAnsi" w:hAnsiTheme="minorHAnsi" w:cstheme="minorHAnsi"/>
        </w:rPr>
        <w:t xml:space="preserve"> the rise of a </w:t>
      </w:r>
      <w:r w:rsidRPr="00DF13EF">
        <w:rPr>
          <w:rStyle w:val="Emphasis"/>
          <w:rFonts w:asciiTheme="minorHAnsi" w:hAnsiTheme="minorHAnsi" w:cstheme="minorHAnsi"/>
        </w:rPr>
        <w:t xml:space="preserve">vast </w:t>
      </w:r>
      <w:r w:rsidRPr="00DF13EF">
        <w:rPr>
          <w:rStyle w:val="Emphasis"/>
          <w:rFonts w:asciiTheme="minorHAnsi" w:hAnsiTheme="minorHAnsi" w:cstheme="minorHAnsi"/>
          <w:highlight w:val="green"/>
        </w:rPr>
        <w:t>surplus</w:t>
      </w:r>
      <w:r w:rsidRPr="00DF13EF">
        <w:rPr>
          <w:rStyle w:val="Emphasis"/>
          <w:rFonts w:asciiTheme="minorHAnsi" w:hAnsiTheme="minorHAnsi" w:cstheme="minorHAnsi"/>
        </w:rPr>
        <w:t xml:space="preserve"> </w:t>
      </w:r>
      <w:r w:rsidRPr="00DF13EF">
        <w:rPr>
          <w:rStyle w:val="Emphasis"/>
          <w:rFonts w:asciiTheme="minorHAnsi" w:hAnsiTheme="minorHAnsi" w:cstheme="minorHAnsi"/>
          <w:highlight w:val="green"/>
        </w:rPr>
        <w:t>population</w:t>
      </w:r>
      <w:r w:rsidRPr="00DF13EF">
        <w:rPr>
          <w:rFonts w:asciiTheme="minorHAnsi" w:hAnsiTheme="minorHAnsi" w:cstheme="minorHAnsi"/>
          <w:sz w:val="16"/>
        </w:rPr>
        <w:t xml:space="preserve"> inhabiting a "planet of slums," </w:t>
      </w:r>
      <w:r w:rsidRPr="00DF13EF">
        <w:rPr>
          <w:rStyle w:val="StyleUnderline"/>
          <w:rFonts w:asciiTheme="minorHAnsi" w:hAnsiTheme="minorHAnsi" w:cstheme="minorHAnsi"/>
        </w:rPr>
        <w:t>alienated from the productive economy</w:t>
      </w:r>
      <w:r w:rsidRPr="00DF13EF">
        <w:rPr>
          <w:rFonts w:asciiTheme="minorHAnsi" w:hAnsiTheme="minorHAnsi" w:cstheme="minorHAnsi"/>
          <w:sz w:val="16"/>
        </w:rPr>
        <w:t xml:space="preserve">, thrown into the margins and subject to these sophisticated systems of social control and destruction. </w:t>
      </w:r>
      <w:r w:rsidRPr="00DF13EF">
        <w:rPr>
          <w:rStyle w:val="StyleUnderline"/>
          <w:rFonts w:asciiTheme="minorHAnsi" w:hAnsiTheme="minorHAnsi" w:cstheme="minorHAnsi"/>
        </w:rPr>
        <w:t>Global capitalism</w:t>
      </w:r>
      <w:r w:rsidRPr="00DF13EF">
        <w:rPr>
          <w:rFonts w:asciiTheme="minorHAnsi" w:hAnsiTheme="minorHAnsi" w:cstheme="minorHAnsi"/>
          <w:sz w:val="16"/>
        </w:rPr>
        <w:t xml:space="preserve"> has no direct use for surplus humanity. But indirectly, it holds wages down everywhere and </w:t>
      </w:r>
      <w:r w:rsidRPr="00DF13EF">
        <w:rPr>
          <w:rStyle w:val="StyleUnderline"/>
          <w:rFonts w:asciiTheme="minorHAnsi" w:hAnsiTheme="minorHAnsi" w:cstheme="minorHAnsi"/>
          <w:highlight w:val="green"/>
        </w:rPr>
        <w:t xml:space="preserve">makes new systems of </w:t>
      </w:r>
      <w:r w:rsidRPr="00DF13EF">
        <w:rPr>
          <w:rStyle w:val="Emphasis"/>
          <w:rFonts w:asciiTheme="minorHAnsi" w:hAnsiTheme="minorHAnsi" w:cstheme="minorHAnsi"/>
          <w:highlight w:val="green"/>
        </w:rPr>
        <w:t>21st century slavery</w:t>
      </w:r>
      <w:r w:rsidRPr="00DF13EF">
        <w:rPr>
          <w:rStyle w:val="StyleUnderline"/>
          <w:rFonts w:asciiTheme="minorHAnsi" w:hAnsiTheme="minorHAnsi" w:cstheme="minorHAnsi"/>
        </w:rPr>
        <w:t xml:space="preserve"> possible</w:t>
      </w:r>
      <w:r w:rsidRPr="00DF13EF">
        <w:rPr>
          <w:rFonts w:asciiTheme="minorHAnsi" w:hAnsiTheme="minorHAnsi" w:cstheme="minorHAnsi"/>
          <w:sz w:val="16"/>
        </w:rPr>
        <w:t xml:space="preserve">. These systems include </w:t>
      </w:r>
      <w:r w:rsidRPr="00DF13EF">
        <w:rPr>
          <w:rStyle w:val="Emphasis"/>
          <w:rFonts w:asciiTheme="minorHAnsi" w:hAnsiTheme="minorHAnsi" w:cstheme="minorHAnsi"/>
          <w:highlight w:val="green"/>
        </w:rPr>
        <w:t>prison labor</w:t>
      </w:r>
      <w:r w:rsidRPr="00DF13EF">
        <w:rPr>
          <w:rFonts w:asciiTheme="minorHAnsi" w:hAnsiTheme="minorHAnsi" w:cstheme="minorHAnsi"/>
          <w:sz w:val="16"/>
        </w:rPr>
        <w:t xml:space="preserve">, the forced recruitment of miners at gunpoint by warlords contracted by global corporations to dig up valuable minerals in the Congo, </w:t>
      </w:r>
      <w:proofErr w:type="gramStart"/>
      <w:r w:rsidRPr="00DF13EF">
        <w:rPr>
          <w:rStyle w:val="Emphasis"/>
          <w:rFonts w:asciiTheme="minorHAnsi" w:hAnsiTheme="minorHAnsi" w:cstheme="minorHAnsi"/>
          <w:highlight w:val="green"/>
        </w:rPr>
        <w:t>sweatshops</w:t>
      </w:r>
      <w:proofErr w:type="gramEnd"/>
      <w:r w:rsidRPr="00DF13EF">
        <w:rPr>
          <w:rStyle w:val="StyleUnderline"/>
          <w:rFonts w:asciiTheme="minorHAnsi" w:hAnsiTheme="minorHAnsi" w:cstheme="minorHAnsi"/>
        </w:rPr>
        <w:t xml:space="preserve"> and </w:t>
      </w:r>
      <w:r w:rsidRPr="00DF13EF">
        <w:rPr>
          <w:rStyle w:val="StyleUnderline"/>
          <w:rFonts w:asciiTheme="minorHAnsi" w:hAnsiTheme="minorHAnsi" w:cstheme="minorHAnsi"/>
          <w:highlight w:val="green"/>
        </w:rPr>
        <w:t>exploited</w:t>
      </w:r>
      <w:r w:rsidRPr="00DF13EF">
        <w:rPr>
          <w:rStyle w:val="StyleUnderline"/>
          <w:rFonts w:asciiTheme="minorHAnsi" w:hAnsiTheme="minorHAnsi" w:cstheme="minorHAnsi"/>
        </w:rPr>
        <w:t xml:space="preserve"> </w:t>
      </w:r>
      <w:r w:rsidRPr="00DF13EF">
        <w:rPr>
          <w:rStyle w:val="Emphasis"/>
          <w:rFonts w:asciiTheme="minorHAnsi" w:hAnsiTheme="minorHAnsi" w:cstheme="minorHAnsi"/>
          <w:highlight w:val="green"/>
        </w:rPr>
        <w:t>immigrant</w:t>
      </w:r>
      <w:r w:rsidRPr="00DF13EF">
        <w:rPr>
          <w:rStyle w:val="Emphasis"/>
          <w:rFonts w:asciiTheme="minorHAnsi" w:hAnsiTheme="minorHAnsi" w:cstheme="minorHAnsi"/>
        </w:rPr>
        <w:t xml:space="preserve"> </w:t>
      </w:r>
      <w:r w:rsidRPr="00DF13EF">
        <w:rPr>
          <w:rStyle w:val="Emphasis"/>
          <w:rFonts w:asciiTheme="minorHAnsi" w:hAnsiTheme="minorHAnsi" w:cstheme="minorHAnsi"/>
          <w:highlight w:val="green"/>
        </w:rPr>
        <w:t>communities</w:t>
      </w:r>
      <w:r w:rsidRPr="00DF13EF">
        <w:rPr>
          <w:rFonts w:asciiTheme="minorHAnsi" w:hAnsiTheme="minorHAnsi" w:cstheme="minorHAnsi"/>
          <w:sz w:val="16"/>
        </w:rPr>
        <w:t xml:space="preserve"> (including the rising tide of immigrant female caregivers for affluent populations). Furthermore, the global working class is experiencing </w:t>
      </w:r>
      <w:r w:rsidRPr="00DF13EF">
        <w:rPr>
          <w:rStyle w:val="StyleUnderline"/>
          <w:rFonts w:asciiTheme="minorHAnsi" w:hAnsiTheme="minorHAnsi" w:cstheme="minorHAnsi"/>
        </w:rPr>
        <w:t>accelerated "</w:t>
      </w:r>
      <w:proofErr w:type="spellStart"/>
      <w:r w:rsidRPr="00DF13EF">
        <w:rPr>
          <w:rStyle w:val="StyleUnderline"/>
          <w:rFonts w:asciiTheme="minorHAnsi" w:hAnsiTheme="minorHAnsi" w:cstheme="minorHAnsi"/>
        </w:rPr>
        <w:t>precariatization</w:t>
      </w:r>
      <w:proofErr w:type="spellEnd"/>
      <w:r w:rsidRPr="00DF13EF">
        <w:rPr>
          <w:rStyle w:val="StyleUnderline"/>
          <w:rFonts w:asciiTheme="minorHAnsi" w:hAnsiTheme="minorHAnsi" w:cstheme="minorHAnsi"/>
        </w:rPr>
        <w:t>."</w:t>
      </w:r>
      <w:r w:rsidRPr="00DF13EF">
        <w:rPr>
          <w:rFonts w:asciiTheme="minorHAnsi" w:hAnsiTheme="minorHAnsi" w:cstheme="minorHAnsi"/>
          <w:sz w:val="16"/>
        </w:rPr>
        <w:t xml:space="preserve"> The "new precariat" </w:t>
      </w:r>
      <w:r w:rsidRPr="00DF13EF">
        <w:rPr>
          <w:rStyle w:val="StyleUnderline"/>
          <w:rFonts w:asciiTheme="minorHAnsi" w:hAnsiTheme="minorHAnsi" w:cstheme="minorHAnsi"/>
        </w:rPr>
        <w:t>refers to</w:t>
      </w:r>
      <w:r w:rsidRPr="00DF13EF">
        <w:rPr>
          <w:rFonts w:asciiTheme="minorHAnsi" w:hAnsiTheme="minorHAnsi" w:cstheme="minorHAnsi"/>
          <w:sz w:val="16"/>
        </w:rPr>
        <w:t xml:space="preserve"> the proletariat that faces capital under today's unstable and precarious labor relations -- </w:t>
      </w:r>
      <w:r w:rsidRPr="00DF13EF">
        <w:rPr>
          <w:rStyle w:val="StyleUnderline"/>
          <w:rFonts w:asciiTheme="minorHAnsi" w:hAnsiTheme="minorHAnsi" w:cstheme="minorHAnsi"/>
        </w:rPr>
        <w:t xml:space="preserve">informalization, casualization, part-time, temp, </w:t>
      </w:r>
      <w:proofErr w:type="gramStart"/>
      <w:r w:rsidRPr="00DF13EF">
        <w:rPr>
          <w:rStyle w:val="StyleUnderline"/>
          <w:rFonts w:asciiTheme="minorHAnsi" w:hAnsiTheme="minorHAnsi" w:cstheme="minorHAnsi"/>
        </w:rPr>
        <w:t>immigrant</w:t>
      </w:r>
      <w:proofErr w:type="gramEnd"/>
      <w:r w:rsidRPr="00DF13EF">
        <w:rPr>
          <w:rStyle w:val="StyleUnderline"/>
          <w:rFonts w:asciiTheme="minorHAnsi" w:hAnsiTheme="minorHAnsi" w:cstheme="minorHAnsi"/>
        </w:rPr>
        <w:t xml:space="preserve"> and contract labor</w:t>
      </w:r>
      <w:r w:rsidRPr="00DF13EF">
        <w:rPr>
          <w:rFonts w:asciiTheme="minorHAnsi" w:hAnsiTheme="minorHAnsi" w:cstheme="minorHAnsi"/>
          <w:sz w:val="16"/>
        </w:rPr>
        <w:t xml:space="preserve">. As communities are uprooted everywhere, there is </w:t>
      </w:r>
      <w:r w:rsidRPr="00DF13EF">
        <w:rPr>
          <w:rStyle w:val="StyleUnderline"/>
          <w:rFonts w:asciiTheme="minorHAnsi" w:hAnsiTheme="minorHAnsi" w:cstheme="minorHAnsi"/>
        </w:rPr>
        <w:t>a rising reserve army of immigrant labor</w:t>
      </w:r>
      <w:r w:rsidRPr="00DF13EF">
        <w:rPr>
          <w:rFonts w:asciiTheme="minorHAnsi" w:hAnsiTheme="minorHAnsi" w:cstheme="minorHAnsi"/>
          <w:sz w:val="16"/>
        </w:rPr>
        <w:t xml:space="preserve">. The global working class is becoming divided into citizen and immigrant workers. The latter </w:t>
      </w:r>
      <w:r w:rsidRPr="00DF13EF">
        <w:rPr>
          <w:rStyle w:val="StyleUnderline"/>
          <w:rFonts w:asciiTheme="minorHAnsi" w:hAnsiTheme="minorHAnsi" w:cstheme="minorHAnsi"/>
        </w:rPr>
        <w:t>are</w:t>
      </w:r>
      <w:r w:rsidRPr="00DF13EF">
        <w:rPr>
          <w:rFonts w:asciiTheme="minorHAnsi" w:hAnsiTheme="minorHAnsi" w:cstheme="minorHAnsi"/>
          <w:sz w:val="16"/>
        </w:rPr>
        <w:t xml:space="preserve"> particularly attractive to transnational capital, as the lack of citizenship rights makes them </w:t>
      </w:r>
      <w:r w:rsidRPr="00DF13EF">
        <w:rPr>
          <w:rStyle w:val="StyleUnderline"/>
          <w:rFonts w:asciiTheme="minorHAnsi" w:hAnsiTheme="minorHAnsi" w:cstheme="minorHAnsi"/>
        </w:rPr>
        <w:t>particularly vulnerable, and therefore, exploitable</w:t>
      </w:r>
      <w:r w:rsidRPr="00DF13EF">
        <w:rPr>
          <w:rFonts w:asciiTheme="minorHAnsi" w:hAnsiTheme="minorHAnsi" w:cstheme="minorHAnsi"/>
          <w:sz w:val="16"/>
        </w:rPr>
        <w:t xml:space="preserve">. The challenge for dominant groups is how to contain the real and potential rebellion of surplus humanity, the immigrant </w:t>
      </w:r>
      <w:proofErr w:type="gramStart"/>
      <w:r w:rsidRPr="00DF13EF">
        <w:rPr>
          <w:rFonts w:asciiTheme="minorHAnsi" w:hAnsiTheme="minorHAnsi" w:cstheme="minorHAnsi"/>
          <w:sz w:val="16"/>
        </w:rPr>
        <w:t>workforce</w:t>
      </w:r>
      <w:proofErr w:type="gramEnd"/>
      <w:r w:rsidRPr="00DF13EF">
        <w:rPr>
          <w:rFonts w:asciiTheme="minorHAnsi" w:hAnsiTheme="minorHAnsi" w:cstheme="minorHAnsi"/>
          <w:sz w:val="16"/>
        </w:rPr>
        <w:t xml:space="preserve"> and the precariat. </w:t>
      </w:r>
      <w:r w:rsidRPr="00DF13EF">
        <w:rPr>
          <w:rStyle w:val="StyleUnderline"/>
          <w:rFonts w:asciiTheme="minorHAnsi" w:hAnsiTheme="minorHAnsi" w:cstheme="minorHAnsi"/>
        </w:rPr>
        <w:t xml:space="preserve">How can they contain the explosive contradictions of this system? </w:t>
      </w:r>
      <w:r w:rsidRPr="00DF13EF">
        <w:rPr>
          <w:rFonts w:asciiTheme="minorHAnsi" w:hAnsiTheme="minorHAnsi" w:cstheme="minorHAnsi"/>
          <w:sz w:val="16"/>
        </w:rPr>
        <w:t xml:space="preserve">The 21st century megacities become the battlegrounds between mass resistance movements and the new systems of mass repression. Some </w:t>
      </w:r>
      <w:r w:rsidRPr="00DF13EF">
        <w:rPr>
          <w:rStyle w:val="StyleUnderline"/>
          <w:rFonts w:asciiTheme="minorHAnsi" w:hAnsiTheme="minorHAnsi" w:cstheme="minorHAnsi"/>
          <w:highlight w:val="green"/>
        </w:rPr>
        <w:t>populations</w:t>
      </w:r>
      <w:r w:rsidRPr="00DF13EF">
        <w:rPr>
          <w:rFonts w:asciiTheme="minorHAnsi" w:hAnsiTheme="minorHAnsi" w:cstheme="minorHAnsi"/>
          <w:sz w:val="16"/>
        </w:rPr>
        <w:t xml:space="preserve"> in these cities (</w:t>
      </w:r>
      <w:proofErr w:type="gramStart"/>
      <w:r w:rsidRPr="00DF13EF">
        <w:rPr>
          <w:rFonts w:asciiTheme="minorHAnsi" w:hAnsiTheme="minorHAnsi" w:cstheme="minorHAnsi"/>
          <w:sz w:val="16"/>
        </w:rPr>
        <w:t>and also</w:t>
      </w:r>
      <w:proofErr w:type="gramEnd"/>
      <w:r w:rsidRPr="00DF13EF">
        <w:rPr>
          <w:rFonts w:asciiTheme="minorHAnsi" w:hAnsiTheme="minorHAnsi" w:cstheme="minorHAnsi"/>
          <w:sz w:val="16"/>
        </w:rPr>
        <w:t xml:space="preserve"> in abandoned countryside) </w:t>
      </w:r>
      <w:r w:rsidRPr="00DF13EF">
        <w:rPr>
          <w:rStyle w:val="StyleUnderline"/>
          <w:rFonts w:asciiTheme="minorHAnsi" w:hAnsiTheme="minorHAnsi" w:cstheme="minorHAnsi"/>
          <w:highlight w:val="green"/>
        </w:rPr>
        <w:t xml:space="preserve">are at risk of </w:t>
      </w:r>
      <w:r w:rsidRPr="00DF13EF">
        <w:rPr>
          <w:rStyle w:val="Emphasis"/>
          <w:rFonts w:asciiTheme="minorHAnsi" w:hAnsiTheme="minorHAnsi" w:cstheme="minorHAnsi"/>
          <w:highlight w:val="green"/>
        </w:rPr>
        <w:t>genocide</w:t>
      </w:r>
      <w:r w:rsidRPr="00DF13EF">
        <w:rPr>
          <w:rFonts w:asciiTheme="minorHAnsi" w:hAnsiTheme="minorHAnsi" w:cstheme="minorHAnsi"/>
          <w:sz w:val="16"/>
        </w:rPr>
        <w:t xml:space="preserve">, such as those in Gaza, zones in Somalia and Congo, and swaths of Iraq and Syria. </w:t>
      </w:r>
    </w:p>
    <w:p w14:paraId="2DB2DD80" w14:textId="77777777" w:rsidR="00CE5B6E" w:rsidRPr="00DF13EF" w:rsidRDefault="00CE5B6E" w:rsidP="00CE5B6E"/>
    <w:p w14:paraId="41E843DA" w14:textId="77777777" w:rsidR="00CE5B6E" w:rsidRPr="00DF13EF" w:rsidRDefault="00CE5B6E" w:rsidP="00CE5B6E"/>
    <w:p w14:paraId="067FDF8F" w14:textId="77777777" w:rsidR="00CE5B6E" w:rsidRPr="00DF13EF" w:rsidRDefault="00CE5B6E" w:rsidP="00CE5B6E"/>
    <w:p w14:paraId="72B030DC" w14:textId="77777777" w:rsidR="00CE5B6E" w:rsidRPr="00DF13EF" w:rsidRDefault="00CE5B6E" w:rsidP="00CE5B6E">
      <w:pPr>
        <w:rPr>
          <w:b/>
          <w:bCs/>
          <w:sz w:val="28"/>
          <w:szCs w:val="28"/>
          <w:u w:val="single"/>
        </w:rPr>
      </w:pPr>
      <w:r w:rsidRPr="00DF13EF">
        <w:rPr>
          <w:b/>
          <w:bCs/>
          <w:sz w:val="28"/>
          <w:szCs w:val="28"/>
          <w:u w:val="single"/>
        </w:rPr>
        <w:t xml:space="preserve">When we carry capitalist paradigms into space with us, we will inevitably treat citizens, </w:t>
      </w:r>
      <w:proofErr w:type="gramStart"/>
      <w:r w:rsidRPr="00DF13EF">
        <w:rPr>
          <w:b/>
          <w:bCs/>
          <w:sz w:val="28"/>
          <w:szCs w:val="28"/>
          <w:u w:val="single"/>
        </w:rPr>
        <w:t>environment</w:t>
      </w:r>
      <w:proofErr w:type="gramEnd"/>
      <w:r w:rsidRPr="00DF13EF">
        <w:rPr>
          <w:b/>
          <w:bCs/>
          <w:sz w:val="28"/>
          <w:szCs w:val="28"/>
          <w:u w:val="single"/>
        </w:rPr>
        <w:t xml:space="preserve"> and politics in a similarly corrupt manner. </w:t>
      </w:r>
    </w:p>
    <w:p w14:paraId="4B2CD3A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5B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7AB"/>
    <w:rsid w:val="003D5EA8"/>
    <w:rsid w:val="003D7B28"/>
    <w:rsid w:val="003E305E"/>
    <w:rsid w:val="003E34DB"/>
    <w:rsid w:val="003E5302"/>
    <w:rsid w:val="003E5BF1"/>
    <w:rsid w:val="003F2452"/>
    <w:rsid w:val="003F41EA"/>
    <w:rsid w:val="003F5D3E"/>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A9F"/>
    <w:rsid w:val="004B72B4"/>
    <w:rsid w:val="004C0314"/>
    <w:rsid w:val="004C0D3D"/>
    <w:rsid w:val="004C213E"/>
    <w:rsid w:val="004C376C"/>
    <w:rsid w:val="004C657F"/>
    <w:rsid w:val="004D17D8"/>
    <w:rsid w:val="004D52D8"/>
    <w:rsid w:val="004E355B"/>
    <w:rsid w:val="004E7AF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709"/>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87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DD7"/>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704"/>
    <w:rsid w:val="00B12933"/>
    <w:rsid w:val="00B12B88"/>
    <w:rsid w:val="00B137E0"/>
    <w:rsid w:val="00B13BC8"/>
    <w:rsid w:val="00B2292A"/>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7D8"/>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B6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BB0"/>
    <w:rsid w:val="00DF31E9"/>
    <w:rsid w:val="00DF400D"/>
    <w:rsid w:val="00DF5C23"/>
    <w:rsid w:val="00E01A89"/>
    <w:rsid w:val="00E01DAD"/>
    <w:rsid w:val="00E021DC"/>
    <w:rsid w:val="00E03F91"/>
    <w:rsid w:val="00E064EF"/>
    <w:rsid w:val="00E064F2"/>
    <w:rsid w:val="00E0717B"/>
    <w:rsid w:val="00E15598"/>
    <w:rsid w:val="00E20D65"/>
    <w:rsid w:val="00E353A2"/>
    <w:rsid w:val="00E36881"/>
    <w:rsid w:val="00E42E4C"/>
    <w:rsid w:val="00E47013"/>
    <w:rsid w:val="00E53B7E"/>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3A77C0"/>
  <w14:defaultImageDpi w14:val="300"/>
  <w15:docId w15:val="{C4BD7762-5400-F44D-941A-139E54566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5B6E"/>
    <w:rPr>
      <w:rFonts w:ascii="Times New Roman" w:hAnsi="Times New Roman" w:cs="Times New Roman"/>
      <w:sz w:val="22"/>
    </w:rPr>
  </w:style>
  <w:style w:type="paragraph" w:styleId="Heading1">
    <w:name w:val="heading 1"/>
    <w:aliases w:val="Pocket"/>
    <w:basedOn w:val="Normal"/>
    <w:next w:val="Normal"/>
    <w:link w:val="Heading1Char"/>
    <w:uiPriority w:val="9"/>
    <w:qFormat/>
    <w:rsid w:val="00CE5B6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5B6E"/>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CE5B6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t"/>
    <w:basedOn w:val="Normal"/>
    <w:next w:val="Normal"/>
    <w:link w:val="Heading4Char"/>
    <w:uiPriority w:val="9"/>
    <w:unhideWhenUsed/>
    <w:qFormat/>
    <w:rsid w:val="00CE5B6E"/>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5B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5B6E"/>
  </w:style>
  <w:style w:type="character" w:customStyle="1" w:styleId="Heading1Char">
    <w:name w:val="Heading 1 Char"/>
    <w:aliases w:val="Pocket Char"/>
    <w:basedOn w:val="DefaultParagraphFont"/>
    <w:link w:val="Heading1"/>
    <w:uiPriority w:val="9"/>
    <w:rsid w:val="00CE5B6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E5B6E"/>
    <w:rPr>
      <w:rFonts w:ascii="Times New Roman" w:eastAsiaTheme="majorEastAsia" w:hAnsi="Times New Roman" w:cstheme="majorBidi"/>
      <w:b/>
      <w:bCs/>
      <w:sz w:val="44"/>
      <w:szCs w:val="44"/>
      <w:u w:val="double"/>
    </w:rPr>
  </w:style>
  <w:style w:type="character" w:customStyle="1" w:styleId="Heading3Char">
    <w:name w:val="Heading 3 Char"/>
    <w:aliases w:val="Block Char,Citation Char,Heading 3 Char1 Char Char Char1,Heading 3 Char Char Char Char Char,Citation Char Char Char Char Char,Citation Char1 Char Char Char,Heading 3 Char Char1 Char,Citation Char Char1 Char,cites Char Char,Char Char"/>
    <w:basedOn w:val="DefaultParagraphFont"/>
    <w:link w:val="Heading3"/>
    <w:uiPriority w:val="9"/>
    <w:rsid w:val="00CE5B6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9"/>
    <w:rsid w:val="00CE5B6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6 pt,Style Style Bold + 12pt,Style Style Bold,Style Style + 12 pt,Style Style Bo... +,Old Cite,Style Style Bold + 10 pt,tagld + 12 pt,Style Style Bold + 11 pt,Style Style Bold + 13 pt"/>
    <w:basedOn w:val="DefaultParagraphFont"/>
    <w:uiPriority w:val="1"/>
    <w:qFormat/>
    <w:rsid w:val="00CE5B6E"/>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CE5B6E"/>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CE5B6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E5B6E"/>
    <w:rPr>
      <w:color w:val="auto"/>
      <w:u w:val="none"/>
    </w:rPr>
  </w:style>
  <w:style w:type="character" w:styleId="Hyperlink">
    <w:name w:val="Hyperlink"/>
    <w:basedOn w:val="DefaultParagraphFont"/>
    <w:uiPriority w:val="99"/>
    <w:unhideWhenUsed/>
    <w:rsid w:val="00CE5B6E"/>
    <w:rPr>
      <w:color w:val="auto"/>
      <w:u w:val="none"/>
    </w:rPr>
  </w:style>
  <w:style w:type="paragraph" w:styleId="DocumentMap">
    <w:name w:val="Document Map"/>
    <w:basedOn w:val="Normal"/>
    <w:link w:val="DocumentMapChar"/>
    <w:uiPriority w:val="99"/>
    <w:semiHidden/>
    <w:unhideWhenUsed/>
    <w:rsid w:val="00CE5B6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5B6E"/>
    <w:rPr>
      <w:rFonts w:ascii="Lucida Grande" w:hAnsi="Lucida Grande" w:cs="Lucida Grande"/>
    </w:rPr>
  </w:style>
  <w:style w:type="paragraph" w:customStyle="1" w:styleId="textbold">
    <w:name w:val="text bold"/>
    <w:basedOn w:val="Normal"/>
    <w:link w:val="Emphasis"/>
    <w:uiPriority w:val="20"/>
    <w:qFormat/>
    <w:rsid w:val="00CE5B6E"/>
    <w:pPr>
      <w:ind w:left="720"/>
      <w:jc w:val="both"/>
    </w:pPr>
    <w:rPr>
      <w:b/>
      <w:iCs/>
      <w:u w:val="single"/>
    </w:rPr>
  </w:style>
  <w:style w:type="paragraph" w:customStyle="1" w:styleId="cardChar">
    <w:name w:val="card Char"/>
    <w:basedOn w:val="Normal"/>
    <w:next w:val="Normal"/>
    <w:link w:val="cardCharChar"/>
    <w:rsid w:val="00CE5B6E"/>
    <w:pPr>
      <w:ind w:left="288" w:right="288"/>
    </w:pPr>
  </w:style>
  <w:style w:type="character" w:customStyle="1" w:styleId="cardCharChar">
    <w:name w:val="card Char Char"/>
    <w:link w:val="cardChar"/>
    <w:rsid w:val="00CE5B6E"/>
    <w:rPr>
      <w:rFonts w:ascii="Times New Roman" w:hAnsi="Times New Roman" w:cs="Times New Roman"/>
      <w:sz w:val="22"/>
    </w:rPr>
  </w:style>
  <w:style w:type="character" w:customStyle="1" w:styleId="underline">
    <w:name w:val="underline"/>
    <w:qFormat/>
    <w:rsid w:val="00CE5B6E"/>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opus.lib.uts.edu.au/bitstream/10453/142380/2/02whole.pdf" TargetMode="External"/><Relationship Id="rId4" Type="http://schemas.openxmlformats.org/officeDocument/2006/relationships/customXml" Target="../customXml/item4.xml"/><Relationship Id="rId9" Type="http://schemas.openxmlformats.org/officeDocument/2006/relationships/hyperlink" Target="https://jacobinmag.com/2020/06/spacex-elon-musk-jeff-bezos-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ildebrand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10</Pages>
  <Words>6659</Words>
  <Characters>37957</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Camilla Hildebrand</cp:lastModifiedBy>
  <cp:revision>1</cp:revision>
  <dcterms:created xsi:type="dcterms:W3CDTF">2022-02-11T18:40:00Z</dcterms:created>
  <dcterms:modified xsi:type="dcterms:W3CDTF">2022-02-11T18:42:00Z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