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CF1D7" w14:textId="77777777" w:rsidR="00396B5A" w:rsidRPr="00396B5A" w:rsidRDefault="00396B5A" w:rsidP="00396B5A">
      <w:pPr>
        <w:spacing w:after="0" w:line="240" w:lineRule="auto"/>
        <w:rPr>
          <w:rFonts w:ascii="Times New Roman" w:eastAsia="Times New Roman" w:hAnsi="Times New Roman" w:cs="Times New Roman"/>
          <w:sz w:val="24"/>
          <w:szCs w:val="24"/>
          <w:lang w:eastAsia="ja-JP"/>
        </w:rPr>
      </w:pPr>
      <w:r w:rsidRPr="00396B5A">
        <w:rPr>
          <w:rFonts w:ascii="Times New Roman" w:eastAsia="Times New Roman" w:hAnsi="Times New Roman" w:cs="Times New Roman"/>
          <w:sz w:val="24"/>
          <w:szCs w:val="24"/>
          <w:lang w:eastAsia="ja-JP"/>
        </w:rPr>
        <w:br/>
      </w:r>
    </w:p>
    <w:p w14:paraId="3FD5E491" w14:textId="432C5159" w:rsidR="00EE3061" w:rsidRDefault="00EE3061" w:rsidP="00EE3061">
      <w:pPr>
        <w:pStyle w:val="Heading1"/>
        <w:rPr>
          <w:lang w:eastAsia="ja-JP"/>
        </w:rPr>
      </w:pPr>
      <w:r>
        <w:rPr>
          <w:lang w:eastAsia="ja-JP"/>
        </w:rPr>
        <w:lastRenderedPageBreak/>
        <w:t>Definitions</w:t>
      </w:r>
    </w:p>
    <w:p w14:paraId="5B968013" w14:textId="5F50F50D" w:rsidR="00396B5A" w:rsidRPr="000E155C" w:rsidRDefault="00396B5A" w:rsidP="000E155C">
      <w:pPr>
        <w:pStyle w:val="Heading4"/>
      </w:pPr>
      <w:r w:rsidRPr="000E155C">
        <w:t xml:space="preserve">Intellectual property protections, from </w:t>
      </w:r>
      <w:hyperlink r:id="rId6" w:history="1">
        <w:r w:rsidRPr="000E155C">
          <w:t>Georgetown University Law</w:t>
        </w:r>
      </w:hyperlink>
      <w:r w:rsidRPr="000E155C">
        <w:t>, include Copyright, Trademarks, patents, and Trade Secrets.</w:t>
      </w:r>
    </w:p>
    <w:p w14:paraId="37BC30DE" w14:textId="5A98D4C0" w:rsidR="00396B5A" w:rsidRPr="000E155C" w:rsidRDefault="00396B5A" w:rsidP="000E155C">
      <w:pPr>
        <w:pStyle w:val="Heading4"/>
      </w:pPr>
      <w:r w:rsidRPr="000E155C">
        <w:t>Prefer because the resolution includes all intellectual property protections and not just patents.</w:t>
      </w:r>
    </w:p>
    <w:p w14:paraId="3426AA55" w14:textId="441E1EC7" w:rsidR="00EE3061" w:rsidRDefault="00EE3061" w:rsidP="00EE3061">
      <w:pPr>
        <w:pStyle w:val="Heading1"/>
        <w:rPr>
          <w:lang w:eastAsia="ja-JP"/>
        </w:rPr>
      </w:pPr>
      <w:r>
        <w:rPr>
          <w:lang w:eastAsia="ja-JP"/>
        </w:rPr>
        <w:lastRenderedPageBreak/>
        <w:t>Advocacy</w:t>
      </w:r>
    </w:p>
    <w:p w14:paraId="5C2FD7D3" w14:textId="1F0BCCE2" w:rsidR="00EE3061" w:rsidRDefault="00EE3061" w:rsidP="000E155C">
      <w:pPr>
        <w:pStyle w:val="Heading4"/>
        <w:rPr>
          <w:lang w:eastAsia="ja-JP"/>
        </w:rPr>
      </w:pPr>
      <w:r>
        <w:rPr>
          <w:lang w:eastAsia="ja-JP"/>
        </w:rPr>
        <w:t xml:space="preserve">My job as the NEG is to prove not AFF, whether it be exposing </w:t>
      </w:r>
      <w:proofErr w:type="spellStart"/>
      <w:r>
        <w:rPr>
          <w:lang w:eastAsia="ja-JP"/>
        </w:rPr>
        <w:t>disads</w:t>
      </w:r>
      <w:proofErr w:type="spellEnd"/>
      <w:r>
        <w:rPr>
          <w:lang w:eastAsia="ja-JP"/>
        </w:rPr>
        <w:t xml:space="preserve"> to an AFF plan or disputing general offense. </w:t>
      </w:r>
    </w:p>
    <w:p w14:paraId="22BFABC8" w14:textId="2068D3B6" w:rsidR="00EE3061" w:rsidRDefault="00EE3061" w:rsidP="000E155C">
      <w:pPr>
        <w:pStyle w:val="Heading4"/>
        <w:rPr>
          <w:lang w:eastAsia="ja-JP"/>
        </w:rPr>
      </w:pPr>
      <w:r w:rsidRPr="00EE3061">
        <w:rPr>
          <w:highlight w:val="darkCyan"/>
          <w:lang w:eastAsia="ja-JP"/>
        </w:rPr>
        <w:t>I advocate for the status quo</w:t>
      </w:r>
      <w:r>
        <w:rPr>
          <w:lang w:eastAsia="ja-JP"/>
        </w:rPr>
        <w:t xml:space="preserve">- I will prove that reducing certain aspects of IPR will have negative repercussions, </w:t>
      </w:r>
      <w:r w:rsidR="00375F10">
        <w:rPr>
          <w:lang w:eastAsia="ja-JP"/>
        </w:rPr>
        <w:t>proving</w:t>
      </w:r>
      <w:r>
        <w:rPr>
          <w:lang w:eastAsia="ja-JP"/>
        </w:rPr>
        <w:t xml:space="preserve"> the AFF’s world effectively worse than </w:t>
      </w:r>
      <w:proofErr w:type="spellStart"/>
      <w:r>
        <w:rPr>
          <w:lang w:eastAsia="ja-JP"/>
        </w:rPr>
        <w:t>squo</w:t>
      </w:r>
      <w:proofErr w:type="spellEnd"/>
      <w:r>
        <w:rPr>
          <w:lang w:eastAsia="ja-JP"/>
        </w:rPr>
        <w:t>.</w:t>
      </w:r>
    </w:p>
    <w:p w14:paraId="50071BBD" w14:textId="222E9FD0" w:rsidR="00EE3061" w:rsidRPr="00EE3061" w:rsidRDefault="00EE3061" w:rsidP="000E155C">
      <w:pPr>
        <w:pStyle w:val="Heading4"/>
        <w:rPr>
          <w:lang w:eastAsia="ja-JP"/>
        </w:rPr>
      </w:pPr>
      <w:r>
        <w:rPr>
          <w:lang w:eastAsia="ja-JP"/>
        </w:rPr>
        <w:t>I will also dispute any arguments brought up in AFF offense as applicable.</w:t>
      </w:r>
    </w:p>
    <w:p w14:paraId="19C2D59B" w14:textId="47E56F19" w:rsidR="00EE3061" w:rsidRPr="00EE3061" w:rsidRDefault="00EE3061" w:rsidP="00EE3061">
      <w:pPr>
        <w:rPr>
          <w:lang w:eastAsia="ja-JP"/>
        </w:rPr>
      </w:pPr>
    </w:p>
    <w:p w14:paraId="37A6F893" w14:textId="27943839" w:rsidR="00EE3061" w:rsidRPr="00EE3061" w:rsidRDefault="00EE3061" w:rsidP="00EE3061">
      <w:pPr>
        <w:pStyle w:val="Heading3"/>
        <w:rPr>
          <w:lang w:eastAsia="ja-JP"/>
        </w:rPr>
      </w:pPr>
    </w:p>
    <w:p w14:paraId="0D86E3A9" w14:textId="77777777" w:rsidR="00EE3061" w:rsidRPr="00EE3061" w:rsidRDefault="00EE3061" w:rsidP="00EE3061">
      <w:pPr>
        <w:rPr>
          <w:lang w:eastAsia="ja-JP"/>
        </w:rPr>
      </w:pPr>
    </w:p>
    <w:p w14:paraId="49AB97EE" w14:textId="77777777" w:rsidR="00396B5A" w:rsidRPr="00396B5A" w:rsidRDefault="00396B5A" w:rsidP="00396B5A">
      <w:pPr>
        <w:pStyle w:val="Heading1"/>
        <w:rPr>
          <w:rFonts w:ascii="Times New Roman" w:hAnsi="Times New Roman" w:cs="Times New Roman"/>
          <w:bCs/>
          <w:sz w:val="27"/>
          <w:szCs w:val="27"/>
          <w:lang w:eastAsia="ja-JP"/>
        </w:rPr>
      </w:pPr>
      <w:r w:rsidRPr="00396B5A">
        <w:rPr>
          <w:lang w:eastAsia="ja-JP"/>
        </w:rPr>
        <w:lastRenderedPageBreak/>
        <w:t>Framework: </w:t>
      </w:r>
    </w:p>
    <w:p w14:paraId="56F052C9" w14:textId="77777777" w:rsidR="00396B5A" w:rsidRPr="00396B5A" w:rsidRDefault="00396B5A" w:rsidP="00396B5A">
      <w:pPr>
        <w:pStyle w:val="Heading2"/>
        <w:rPr>
          <w:rFonts w:ascii="Times New Roman" w:hAnsi="Times New Roman" w:cs="Times New Roman"/>
          <w:sz w:val="24"/>
          <w:szCs w:val="24"/>
          <w:lang w:eastAsia="ja-JP"/>
        </w:rPr>
      </w:pPr>
      <w:r w:rsidRPr="00396B5A">
        <w:rPr>
          <w:lang w:eastAsia="ja-JP"/>
        </w:rPr>
        <w:lastRenderedPageBreak/>
        <w:t>V: Justice- balance of powers</w:t>
      </w:r>
    </w:p>
    <w:p w14:paraId="5CA4D43E" w14:textId="77777777" w:rsidR="00396B5A" w:rsidRPr="00396B5A" w:rsidRDefault="00396B5A" w:rsidP="00396B5A">
      <w:pPr>
        <w:pStyle w:val="Heading2"/>
        <w:rPr>
          <w:rFonts w:ascii="Times New Roman" w:hAnsi="Times New Roman" w:cs="Times New Roman"/>
          <w:sz w:val="24"/>
          <w:szCs w:val="24"/>
          <w:lang w:eastAsia="ja-JP"/>
        </w:rPr>
      </w:pPr>
      <w:r w:rsidRPr="00396B5A">
        <w:rPr>
          <w:lang w:eastAsia="ja-JP"/>
        </w:rPr>
        <w:lastRenderedPageBreak/>
        <w:t>VC: Consistency with the will to power</w:t>
      </w:r>
    </w:p>
    <w:p w14:paraId="3A6F2597" w14:textId="77777777" w:rsidR="00396B5A" w:rsidRPr="00310507" w:rsidRDefault="004E4759" w:rsidP="00396B5A">
      <w:pPr>
        <w:spacing w:after="0" w:line="240" w:lineRule="auto"/>
        <w:rPr>
          <w:rStyle w:val="Style13ptBold"/>
        </w:rPr>
      </w:pPr>
      <w:hyperlink r:id="rId7" w:history="1">
        <w:r w:rsidR="00396B5A" w:rsidRPr="00310507">
          <w:rPr>
            <w:rStyle w:val="Style13ptBold"/>
          </w:rPr>
          <w:t>Beery 20</w:t>
        </w:r>
      </w:hyperlink>
    </w:p>
    <w:p w14:paraId="5501EE3E" w14:textId="2F35B738" w:rsidR="00396B5A" w:rsidRPr="00396B5A" w:rsidRDefault="00396B5A" w:rsidP="00396B5A">
      <w:pPr>
        <w:spacing w:after="0" w:line="240" w:lineRule="auto"/>
        <w:rPr>
          <w:rFonts w:ascii="Times New Roman" w:eastAsia="Times New Roman" w:hAnsi="Times New Roman" w:cs="Times New Roman"/>
          <w:sz w:val="24"/>
          <w:szCs w:val="24"/>
          <w:lang w:eastAsia="ja-JP"/>
        </w:rPr>
      </w:pPr>
      <w:r w:rsidRPr="00396B5A">
        <w:rPr>
          <w:rFonts w:ascii="Arial" w:eastAsia="Times New Roman" w:hAnsi="Arial" w:cs="Arial"/>
          <w:color w:val="000000"/>
          <w:sz w:val="5"/>
          <w:szCs w:val="5"/>
          <w:vertAlign w:val="subscript"/>
          <w:lang w:eastAsia="ja-JP"/>
        </w:rPr>
        <w:t xml:space="preserve">Under this </w:t>
      </w:r>
      <w:r w:rsidRPr="00310507">
        <w:rPr>
          <w:rStyle w:val="Emphasis"/>
        </w:rPr>
        <w:t xml:space="preserve">the universe and all beings in it…. [manifest a] </w:t>
      </w:r>
      <w:proofErr w:type="gramStart"/>
      <w:r w:rsidRPr="00310507">
        <w:rPr>
          <w:rStyle w:val="Emphasis"/>
        </w:rPr>
        <w:t>Will to</w:t>
      </w:r>
      <w:proofErr w:type="gramEnd"/>
      <w:r w:rsidRPr="00310507">
        <w:rPr>
          <w:rStyle w:val="Emphasis"/>
        </w:rPr>
        <w:t xml:space="preserve"> Power. This is understood as nature’s inherent drive to perpetually spread out its power over the whole. That is, </w:t>
      </w:r>
      <w:proofErr w:type="gramStart"/>
      <w:r w:rsidRPr="00310507">
        <w:rPr>
          <w:rStyle w:val="Emphasis"/>
        </w:rPr>
        <w:t>all  living</w:t>
      </w:r>
      <w:proofErr w:type="gramEnd"/>
      <w:r w:rsidRPr="00310507">
        <w:rPr>
          <w:rStyle w:val="Emphasis"/>
        </w:rPr>
        <w:t xml:space="preserve"> things are in a constant power struggle amongst each other, in order to spread out and strengthen their power</w:t>
      </w:r>
      <w:r w:rsidRPr="00396B5A">
        <w:rPr>
          <w:rFonts w:ascii="Arial" w:eastAsia="Times New Roman" w:hAnsi="Arial" w:cs="Arial"/>
          <w:color w:val="000000"/>
          <w:lang w:eastAsia="ja-JP"/>
        </w:rPr>
        <w:t>.</w:t>
      </w:r>
      <w:r w:rsidRPr="00396B5A">
        <w:rPr>
          <w:rFonts w:ascii="Arial" w:eastAsia="Times New Roman" w:hAnsi="Arial" w:cs="Arial"/>
          <w:color w:val="000000"/>
          <w:sz w:val="7"/>
          <w:szCs w:val="7"/>
          <w:vertAlign w:val="subscript"/>
          <w:lang w:eastAsia="ja-JP"/>
        </w:rPr>
        <w:t xml:space="preserve"> In this regard, the metaphysical interpretation has been labeled as a negative expression of the Will to Power, whereby the Will is directed externally upon other objects and persons</w:t>
      </w:r>
      <w:r w:rsidRPr="00396B5A">
        <w:rPr>
          <w:rFonts w:ascii="Arial" w:eastAsia="Times New Roman" w:hAnsi="Arial" w:cs="Arial"/>
          <w:color w:val="000000"/>
          <w:lang w:eastAsia="ja-JP"/>
        </w:rPr>
        <w:t>. </w:t>
      </w:r>
    </w:p>
    <w:p w14:paraId="461D98F0" w14:textId="77777777" w:rsidR="00396B5A" w:rsidRPr="000E155C" w:rsidRDefault="00396B5A" w:rsidP="00396B5A">
      <w:pPr>
        <w:spacing w:after="0" w:line="240" w:lineRule="auto"/>
        <w:rPr>
          <w:rFonts w:ascii="Times New Roman" w:eastAsia="Times New Roman" w:hAnsi="Times New Roman" w:cs="Times New Roman"/>
          <w:sz w:val="18"/>
          <w:szCs w:val="18"/>
          <w:lang w:eastAsia="ja-JP"/>
        </w:rPr>
      </w:pPr>
      <w:r w:rsidRPr="00396B5A">
        <w:rPr>
          <w:rFonts w:ascii="Arial" w:eastAsia="Times New Roman" w:hAnsi="Arial" w:cs="Arial"/>
          <w:b/>
          <w:bCs/>
          <w:color w:val="000000"/>
          <w:sz w:val="20"/>
          <w:szCs w:val="20"/>
          <w:lang w:eastAsia="ja-JP"/>
        </w:rPr>
        <w:t>Nietzsche conceives of justice as a balance, a settlement concerning the claims powers have on each other. For Nietzsche, the origin of justice rests on the prerequisite of approximately equal strength Between powers</w:t>
      </w:r>
      <w:r w:rsidRPr="00396B5A">
        <w:rPr>
          <w:rFonts w:ascii="Arial" w:eastAsia="Times New Roman" w:hAnsi="Arial" w:cs="Arial"/>
          <w:color w:val="000000"/>
          <w:sz w:val="20"/>
          <w:szCs w:val="20"/>
          <w:lang w:eastAsia="ja-JP"/>
        </w:rPr>
        <w:t xml:space="preserve"> </w:t>
      </w:r>
      <w:r w:rsidRPr="000E155C">
        <w:rPr>
          <w:rFonts w:ascii="Arial" w:eastAsia="Times New Roman" w:hAnsi="Arial" w:cs="Arial"/>
          <w:color w:val="000000"/>
          <w:sz w:val="8"/>
          <w:szCs w:val="8"/>
          <w:lang w:eastAsia="ja-JP"/>
        </w:rPr>
        <w:t>(HH 92, 93). Such strength is to be measured according to the particular “power position [</w:t>
      </w:r>
      <w:proofErr w:type="spellStart"/>
      <w:r w:rsidRPr="000E155C">
        <w:rPr>
          <w:rFonts w:ascii="Arial" w:eastAsia="Times New Roman" w:hAnsi="Arial" w:cs="Arial"/>
          <w:color w:val="000000"/>
          <w:sz w:val="8"/>
          <w:szCs w:val="8"/>
          <w:lang w:eastAsia="ja-JP"/>
        </w:rPr>
        <w:t>Machtstellung</w:t>
      </w:r>
      <w:proofErr w:type="spellEnd"/>
      <w:r w:rsidRPr="000E155C">
        <w:rPr>
          <w:rFonts w:ascii="Arial" w:eastAsia="Times New Roman" w:hAnsi="Arial" w:cs="Arial"/>
          <w:color w:val="000000"/>
          <w:sz w:val="8"/>
          <w:szCs w:val="8"/>
          <w:lang w:eastAsia="ja-JP"/>
        </w:rPr>
        <w:t>]” someone holds, that is the value or worth his power has for others.6 Nietzsche thinks that the “equilibrium of powers” is the basis of justice</w:t>
      </w:r>
      <w:r w:rsidRPr="000E155C">
        <w:rPr>
          <w:rFonts w:ascii="Arial" w:eastAsia="Times New Roman" w:hAnsi="Arial" w:cs="Arial"/>
          <w:color w:val="000000"/>
          <w:sz w:val="12"/>
          <w:szCs w:val="12"/>
          <w:lang w:eastAsia="ja-JP"/>
        </w:rPr>
        <w:t>.</w:t>
      </w:r>
    </w:p>
    <w:p w14:paraId="788115E9" w14:textId="77777777" w:rsidR="00396B5A" w:rsidRPr="00375F10" w:rsidRDefault="00396B5A" w:rsidP="00396B5A">
      <w:pPr>
        <w:spacing w:after="0" w:line="240" w:lineRule="auto"/>
        <w:rPr>
          <w:rFonts w:ascii="Times New Roman" w:eastAsia="Times New Roman" w:hAnsi="Times New Roman" w:cs="Times New Roman"/>
          <w:b/>
          <w:bCs/>
          <w:sz w:val="24"/>
          <w:szCs w:val="24"/>
          <w:u w:val="single"/>
          <w:lang w:eastAsia="ja-JP"/>
        </w:rPr>
      </w:pPr>
      <w:r w:rsidRPr="000E155C">
        <w:rPr>
          <w:rFonts w:ascii="Arial" w:eastAsia="Times New Roman" w:hAnsi="Arial" w:cs="Arial"/>
          <w:b/>
          <w:bCs/>
          <w:color w:val="000000"/>
          <w:lang w:eastAsia="ja-JP"/>
        </w:rPr>
        <w:t xml:space="preserve">Prefer because </w:t>
      </w:r>
      <w:hyperlink r:id="rId8" w:history="1">
        <w:r w:rsidRPr="00396B5A">
          <w:rPr>
            <w:rFonts w:ascii="Arial" w:eastAsia="Times New Roman" w:hAnsi="Arial" w:cs="Arial"/>
            <w:color w:val="1155CC"/>
            <w:u w:val="single"/>
            <w:lang w:eastAsia="ja-JP"/>
          </w:rPr>
          <w:t> Bowdon 21</w:t>
        </w:r>
      </w:hyperlink>
      <w:r w:rsidRPr="00396B5A">
        <w:rPr>
          <w:rFonts w:ascii="Arial" w:eastAsia="Times New Roman" w:hAnsi="Arial" w:cs="Arial"/>
          <w:color w:val="000000"/>
          <w:lang w:eastAsia="ja-JP"/>
        </w:rPr>
        <w:t xml:space="preserve">: </w:t>
      </w:r>
      <w:r w:rsidRPr="00375F10">
        <w:rPr>
          <w:rStyle w:val="Emphasis"/>
          <w:highlight w:val="darkCyan"/>
        </w:rPr>
        <w:t>Good and evil are a creation of humankind: “There is no such thing as moral phenomena, but only a moral interpretation of phenomena</w:t>
      </w:r>
      <w:r w:rsidRPr="000E155C">
        <w:rPr>
          <w:rStyle w:val="Emphasis"/>
          <w:sz w:val="8"/>
          <w:szCs w:val="8"/>
          <w:highlight w:val="darkCyan"/>
          <w:u w:val="none"/>
        </w:rPr>
        <w:t>.”</w:t>
      </w:r>
      <w:r w:rsidRPr="000E155C">
        <w:rPr>
          <w:rFonts w:ascii="Arial" w:eastAsia="Times New Roman" w:hAnsi="Arial" w:cs="Arial"/>
          <w:color w:val="000000"/>
          <w:sz w:val="8"/>
          <w:szCs w:val="8"/>
          <w:lang w:eastAsia="ja-JP"/>
        </w:rPr>
        <w:t xml:space="preserve"> </w:t>
      </w:r>
      <w:r w:rsidRPr="000E155C">
        <w:rPr>
          <w:rStyle w:val="StyleUnderline"/>
          <w:sz w:val="8"/>
          <w:szCs w:val="8"/>
          <w:u w:val="none"/>
        </w:rPr>
        <w:t xml:space="preserve">It is our natural wish to be more, have more, do more.  It is the people who </w:t>
      </w:r>
      <w:proofErr w:type="gramStart"/>
      <w:r w:rsidRPr="000E155C">
        <w:rPr>
          <w:rStyle w:val="StyleUnderline"/>
          <w:sz w:val="8"/>
          <w:szCs w:val="8"/>
          <w:u w:val="none"/>
        </w:rPr>
        <w:t>are  altruistically</w:t>
      </w:r>
      <w:proofErr w:type="gramEnd"/>
      <w:r w:rsidRPr="000E155C">
        <w:rPr>
          <w:rStyle w:val="StyleUnderline"/>
          <w:sz w:val="8"/>
          <w:szCs w:val="8"/>
          <w:u w:val="none"/>
        </w:rPr>
        <w:t xml:space="preserve"> pursuing some pure and objective absolute (whether in religion or philosophy) that are the deluded ones</w:t>
      </w:r>
      <w:r w:rsidRPr="000E155C">
        <w:rPr>
          <w:rFonts w:ascii="Arial" w:eastAsia="Times New Roman" w:hAnsi="Arial" w:cs="Arial"/>
          <w:color w:val="000000"/>
          <w:sz w:val="8"/>
          <w:szCs w:val="8"/>
          <w:lang w:eastAsia="ja-JP"/>
        </w:rPr>
        <w:t xml:space="preserve">. </w:t>
      </w:r>
      <w:r w:rsidRPr="00375F10">
        <w:rPr>
          <w:rStyle w:val="Style13ptBold"/>
          <w:u w:val="single"/>
        </w:rPr>
        <w:t>There is no universal morality; the ancient Romans called gladiators, violent killers, glorious and the Buddha forbade the taking of any life, there is no single superior morality my opponent can defend.</w:t>
      </w:r>
      <w:r w:rsidRPr="00396B5A">
        <w:rPr>
          <w:rFonts w:ascii="Arial" w:eastAsia="Times New Roman" w:hAnsi="Arial" w:cs="Arial"/>
          <w:color w:val="000000"/>
          <w:lang w:eastAsia="ja-JP"/>
        </w:rPr>
        <w:t xml:space="preserve"> </w:t>
      </w:r>
      <w:r w:rsidRPr="00375F10">
        <w:rPr>
          <w:rFonts w:ascii="Arial" w:eastAsia="Times New Roman" w:hAnsi="Arial" w:cs="Arial"/>
          <w:b/>
          <w:bCs/>
          <w:color w:val="000000"/>
          <w:highlight w:val="darkCyan"/>
          <w:u w:val="single"/>
          <w:lang w:eastAsia="ja-JP"/>
        </w:rPr>
        <w:t>Prefer the universal will to power whose only requirements are balance with other wills to achieve justice.</w:t>
      </w:r>
    </w:p>
    <w:p w14:paraId="5F53BE46" w14:textId="3B61D46C" w:rsidR="00310507" w:rsidRDefault="00310507" w:rsidP="00310507">
      <w:pPr>
        <w:pStyle w:val="Heading1"/>
        <w:rPr>
          <w:lang w:eastAsia="ja-JP"/>
        </w:rPr>
      </w:pPr>
      <w:r>
        <w:rPr>
          <w:lang w:eastAsia="ja-JP"/>
        </w:rPr>
        <w:lastRenderedPageBreak/>
        <w:t>Offense</w:t>
      </w:r>
    </w:p>
    <w:p w14:paraId="2D56F3B7" w14:textId="1EDEAB06" w:rsidR="00396B5A" w:rsidRPr="00396B5A" w:rsidRDefault="00375F10" w:rsidP="00375F10">
      <w:pPr>
        <w:pStyle w:val="Heading4"/>
        <w:rPr>
          <w:lang w:eastAsia="ja-JP"/>
        </w:rPr>
      </w:pPr>
      <w:r>
        <w:rPr>
          <w:lang w:eastAsia="ja-JP"/>
        </w:rPr>
        <w:t>Patents are necessary to create return on investment in pharmaceutical research.</w:t>
      </w:r>
    </w:p>
    <w:p w14:paraId="7BD0835A" w14:textId="0E921543" w:rsidR="00396B5A" w:rsidRDefault="004E4759" w:rsidP="00396B5A">
      <w:pPr>
        <w:spacing w:after="0" w:line="240" w:lineRule="auto"/>
        <w:ind w:left="720"/>
        <w:rPr>
          <w:rFonts w:ascii="Arial" w:eastAsia="Times New Roman" w:hAnsi="Arial" w:cs="Arial"/>
          <w:color w:val="000000"/>
          <w:lang w:eastAsia="ja-JP"/>
        </w:rPr>
      </w:pPr>
      <w:hyperlink r:id="rId9" w:history="1">
        <w:proofErr w:type="spellStart"/>
        <w:r w:rsidR="00396B5A" w:rsidRPr="00396B5A">
          <w:rPr>
            <w:rFonts w:ascii="Arial" w:eastAsia="Times New Roman" w:hAnsi="Arial" w:cs="Arial"/>
            <w:color w:val="1155CC"/>
            <w:u w:val="single"/>
            <w:lang w:eastAsia="ja-JP"/>
          </w:rPr>
          <w:t>Servier</w:t>
        </w:r>
        <w:proofErr w:type="spellEnd"/>
        <w:r w:rsidR="00396B5A" w:rsidRPr="00396B5A">
          <w:rPr>
            <w:rFonts w:ascii="Arial" w:eastAsia="Times New Roman" w:hAnsi="Arial" w:cs="Arial"/>
            <w:color w:val="1155CC"/>
            <w:u w:val="single"/>
            <w:lang w:eastAsia="ja-JP"/>
          </w:rPr>
          <w:t xml:space="preserve"> </w:t>
        </w:r>
        <w:r w:rsidR="00396B5A" w:rsidRPr="00396B5A">
          <w:rPr>
            <w:rFonts w:ascii="Arial" w:eastAsia="Times New Roman" w:hAnsi="Arial" w:cs="Arial"/>
            <w:color w:val="1155CC"/>
            <w:sz w:val="5"/>
            <w:szCs w:val="5"/>
            <w:u w:val="single"/>
            <w:lang w:eastAsia="ja-JP"/>
          </w:rPr>
          <w:t xml:space="preserve">International Research Foundation </w:t>
        </w:r>
        <w:r w:rsidR="00396B5A" w:rsidRPr="00396B5A">
          <w:rPr>
            <w:rFonts w:ascii="Arial" w:eastAsia="Times New Roman" w:hAnsi="Arial" w:cs="Arial"/>
            <w:color w:val="1155CC"/>
            <w:u w:val="single"/>
            <w:lang w:eastAsia="ja-JP"/>
          </w:rPr>
          <w:t>20</w:t>
        </w:r>
      </w:hyperlink>
      <w:r w:rsidR="00396B5A" w:rsidRPr="00396B5A">
        <w:rPr>
          <w:rFonts w:ascii="Arial" w:eastAsia="Times New Roman" w:hAnsi="Arial" w:cs="Arial"/>
          <w:color w:val="000000"/>
          <w:lang w:eastAsia="ja-JP"/>
        </w:rPr>
        <w:t xml:space="preserve">: </w:t>
      </w:r>
      <w:r w:rsidR="00396B5A" w:rsidRPr="00310507">
        <w:rPr>
          <w:rStyle w:val="Emphasis"/>
        </w:rPr>
        <w:t xml:space="preserve">The innovation process is complex, </w:t>
      </w:r>
      <w:proofErr w:type="gramStart"/>
      <w:r w:rsidR="00396B5A" w:rsidRPr="00310507">
        <w:rPr>
          <w:rStyle w:val="Emphasis"/>
        </w:rPr>
        <w:t>lengthy</w:t>
      </w:r>
      <w:proofErr w:type="gramEnd"/>
      <w:r w:rsidR="00396B5A" w:rsidRPr="00310507">
        <w:rPr>
          <w:rStyle w:val="Emphasis"/>
        </w:rPr>
        <w:t xml:space="preserve"> and expensive. Only 1 in 10,000 molecules becomes a drug and enters the market. </w:t>
      </w:r>
      <w:r w:rsidR="00396B5A" w:rsidRPr="000E155C">
        <w:rPr>
          <w:rStyle w:val="Emphasis"/>
          <w:highlight w:val="lightGray"/>
        </w:rPr>
        <w:t>The average cost of developing a drug candidate is nearly one billion euros. Because of these significant investments, patent protection is vital to ensure a return on investment f</w:t>
      </w:r>
      <w:r w:rsidR="00396B5A" w:rsidRPr="000E155C">
        <w:rPr>
          <w:rFonts w:ascii="Arial" w:eastAsia="Times New Roman" w:hAnsi="Arial" w:cs="Arial"/>
          <w:color w:val="000000"/>
          <w:sz w:val="10"/>
          <w:szCs w:val="10"/>
          <w:highlight w:val="lightGray"/>
          <w:vertAlign w:val="subscript"/>
          <w:lang w:eastAsia="ja-JP"/>
        </w:rPr>
        <w:t>or companies and researchers</w:t>
      </w:r>
      <w:r w:rsidR="00396B5A" w:rsidRPr="000E155C">
        <w:rPr>
          <w:rFonts w:ascii="Arial" w:eastAsia="Times New Roman" w:hAnsi="Arial" w:cs="Arial"/>
          <w:color w:val="000000"/>
          <w:highlight w:val="lightGray"/>
          <w:lang w:eastAsia="ja-JP"/>
        </w:rPr>
        <w:t xml:space="preserve"> </w:t>
      </w:r>
      <w:r w:rsidR="00396B5A" w:rsidRPr="000E155C">
        <w:rPr>
          <w:rStyle w:val="Emphasis"/>
          <w:highlight w:val="lightGray"/>
        </w:rPr>
        <w:t>and enable creation of new drugs.</w:t>
      </w:r>
      <w:r w:rsidR="00396B5A" w:rsidRPr="00310507">
        <w:rPr>
          <w:rStyle w:val="Emphasis"/>
        </w:rPr>
        <w:t xml:space="preserve"> If a drug patent is granted for 20 years, it protects exclusivity for only 8 years because drugs require an average of 12 years of research before market entry</w:t>
      </w:r>
      <w:r w:rsidR="00396B5A" w:rsidRPr="00396B5A">
        <w:rPr>
          <w:rFonts w:ascii="Arial" w:eastAsia="Times New Roman" w:hAnsi="Arial" w:cs="Arial"/>
          <w:color w:val="000000"/>
          <w:lang w:eastAsia="ja-JP"/>
        </w:rPr>
        <w:t>.</w:t>
      </w:r>
    </w:p>
    <w:p w14:paraId="154652D4" w14:textId="77777777" w:rsidR="00375F10" w:rsidRDefault="00375F10" w:rsidP="00396B5A">
      <w:pPr>
        <w:spacing w:after="0" w:line="240" w:lineRule="auto"/>
        <w:ind w:left="720"/>
        <w:rPr>
          <w:rFonts w:ascii="Arial" w:eastAsia="Times New Roman" w:hAnsi="Arial" w:cs="Arial"/>
          <w:color w:val="000000"/>
          <w:lang w:eastAsia="ja-JP"/>
        </w:rPr>
      </w:pPr>
    </w:p>
    <w:p w14:paraId="19520B03" w14:textId="77777777" w:rsidR="00375F10" w:rsidRPr="00396B5A" w:rsidRDefault="004E4759" w:rsidP="00375F10">
      <w:pPr>
        <w:spacing w:after="0" w:line="240" w:lineRule="auto"/>
        <w:ind w:left="720"/>
        <w:rPr>
          <w:rFonts w:ascii="Times New Roman" w:eastAsia="Times New Roman" w:hAnsi="Times New Roman" w:cs="Times New Roman"/>
          <w:sz w:val="24"/>
          <w:szCs w:val="24"/>
          <w:lang w:eastAsia="ja-JP"/>
        </w:rPr>
      </w:pPr>
      <w:hyperlink r:id="rId10" w:history="1">
        <w:proofErr w:type="spellStart"/>
        <w:r w:rsidR="00375F10" w:rsidRPr="00396B5A">
          <w:rPr>
            <w:rFonts w:ascii="Arial" w:eastAsia="Times New Roman" w:hAnsi="Arial" w:cs="Arial"/>
            <w:b/>
            <w:bCs/>
            <w:color w:val="1155CC"/>
            <w:u w:val="single"/>
            <w:lang w:eastAsia="ja-JP"/>
          </w:rPr>
          <w:t>Tubert</w:t>
        </w:r>
        <w:proofErr w:type="spellEnd"/>
        <w:r w:rsidR="00375F10" w:rsidRPr="00396B5A">
          <w:rPr>
            <w:rFonts w:ascii="Arial" w:eastAsia="Times New Roman" w:hAnsi="Arial" w:cs="Arial"/>
            <w:b/>
            <w:bCs/>
            <w:color w:val="1155CC"/>
            <w:u w:val="single"/>
            <w:lang w:eastAsia="ja-JP"/>
          </w:rPr>
          <w:t xml:space="preserve"> 08</w:t>
        </w:r>
      </w:hyperlink>
      <w:r w:rsidR="00375F10" w:rsidRPr="000E155C">
        <w:rPr>
          <w:rFonts w:ascii="Arial" w:eastAsia="Times New Roman" w:hAnsi="Arial" w:cs="Arial"/>
          <w:b/>
          <w:bCs/>
          <w:color w:val="000000"/>
          <w:highlight w:val="lightGray"/>
          <w:lang w:eastAsia="ja-JP"/>
        </w:rPr>
        <w:t>: The will to power is to be understood as “a desire for the overcoming of resistance in the pursuit of some first-order desire</w:t>
      </w:r>
      <w:proofErr w:type="gramStart"/>
      <w:r w:rsidR="00375F10" w:rsidRPr="000E155C">
        <w:rPr>
          <w:rFonts w:ascii="Arial" w:eastAsia="Times New Roman" w:hAnsi="Arial" w:cs="Arial"/>
          <w:b/>
          <w:bCs/>
          <w:color w:val="000000"/>
          <w:highlight w:val="lightGray"/>
          <w:lang w:eastAsia="ja-JP"/>
        </w:rPr>
        <w:t>”</w:t>
      </w:r>
      <w:r w:rsidR="00375F10" w:rsidRPr="00396B5A">
        <w:rPr>
          <w:rFonts w:ascii="Arial" w:eastAsia="Times New Roman" w:hAnsi="Arial" w:cs="Arial"/>
          <w:b/>
          <w:bCs/>
          <w:color w:val="000000"/>
          <w:lang w:eastAsia="ja-JP"/>
        </w:rPr>
        <w:t xml:space="preserve"> .</w:t>
      </w:r>
      <w:proofErr w:type="gramEnd"/>
      <w:r w:rsidR="00375F10" w:rsidRPr="00396B5A">
        <w:rPr>
          <w:rFonts w:ascii="Arial" w:eastAsia="Times New Roman" w:hAnsi="Arial" w:cs="Arial"/>
          <w:color w:val="000000"/>
          <w:sz w:val="6"/>
          <w:szCs w:val="6"/>
          <w:lang w:eastAsia="ja-JP"/>
        </w:rPr>
        <w:t xml:space="preserve"> As such, the will to power desires both the resistance and the overcoming of it. </w:t>
      </w:r>
      <w:proofErr w:type="spellStart"/>
      <w:r w:rsidR="00375F10" w:rsidRPr="00396B5A">
        <w:rPr>
          <w:rFonts w:ascii="Arial" w:eastAsia="Times New Roman" w:hAnsi="Arial" w:cs="Arial"/>
          <w:color w:val="000000"/>
          <w:sz w:val="3"/>
          <w:szCs w:val="3"/>
          <w:vertAlign w:val="subscript"/>
          <w:lang w:eastAsia="ja-JP"/>
        </w:rPr>
        <w:t>Reginster</w:t>
      </w:r>
      <w:proofErr w:type="spellEnd"/>
      <w:r w:rsidR="00375F10" w:rsidRPr="00396B5A">
        <w:rPr>
          <w:rFonts w:ascii="Arial" w:eastAsia="Times New Roman" w:hAnsi="Arial" w:cs="Arial"/>
          <w:color w:val="000000"/>
          <w:sz w:val="3"/>
          <w:szCs w:val="3"/>
          <w:vertAlign w:val="subscript"/>
          <w:lang w:eastAsia="ja-JP"/>
        </w:rPr>
        <w:t xml:space="preserve"> points out that on his account the will to power has (1) “a paradoxical structure: its satisfaction brings about its own dissatisfaction” (247); and (2) entails that suffering is valuable: </w:t>
      </w:r>
      <w:r w:rsidR="00375F10" w:rsidRPr="00396B5A">
        <w:rPr>
          <w:rFonts w:ascii="Arial" w:eastAsia="Times New Roman" w:hAnsi="Arial" w:cs="Arial"/>
          <w:color w:val="000000"/>
          <w:sz w:val="6"/>
          <w:szCs w:val="6"/>
          <w:lang w:eastAsia="ja-JP"/>
        </w:rPr>
        <w:t xml:space="preserve">“The will to power, insofar as it is a will to the overcoming of resistance, </w:t>
      </w:r>
      <w:proofErr w:type="gramStart"/>
      <w:r w:rsidR="00375F10" w:rsidRPr="00396B5A">
        <w:rPr>
          <w:rFonts w:ascii="Arial" w:eastAsia="Times New Roman" w:hAnsi="Arial" w:cs="Arial"/>
          <w:color w:val="000000"/>
          <w:sz w:val="6"/>
          <w:szCs w:val="6"/>
          <w:lang w:eastAsia="ja-JP"/>
        </w:rPr>
        <w:t>must necessarily also will</w:t>
      </w:r>
      <w:proofErr w:type="gramEnd"/>
      <w:r w:rsidR="00375F10" w:rsidRPr="00396B5A">
        <w:rPr>
          <w:rFonts w:ascii="Arial" w:eastAsia="Times New Roman" w:hAnsi="Arial" w:cs="Arial"/>
          <w:color w:val="000000"/>
          <w:sz w:val="6"/>
          <w:szCs w:val="6"/>
          <w:lang w:eastAsia="ja-JP"/>
        </w:rPr>
        <w:t xml:space="preserve"> the resistance to overcome. </w:t>
      </w:r>
      <w:r w:rsidR="00375F10" w:rsidRPr="00396B5A">
        <w:rPr>
          <w:rFonts w:ascii="Arial" w:eastAsia="Times New Roman" w:hAnsi="Arial" w:cs="Arial"/>
          <w:color w:val="000000"/>
          <w:sz w:val="3"/>
          <w:szCs w:val="3"/>
          <w:vertAlign w:val="subscript"/>
          <w:lang w:eastAsia="ja-JP"/>
        </w:rPr>
        <w:t xml:space="preserve">Since suffering is defined in terms of resistance, then the will to power indeed ‘desires displeasure’” (133). </w:t>
      </w:r>
      <w:proofErr w:type="spellStart"/>
      <w:r w:rsidR="00375F10" w:rsidRPr="00396B5A">
        <w:rPr>
          <w:rFonts w:ascii="Arial" w:eastAsia="Times New Roman" w:hAnsi="Arial" w:cs="Arial"/>
          <w:color w:val="000000"/>
          <w:sz w:val="3"/>
          <w:szCs w:val="3"/>
          <w:vertAlign w:val="subscript"/>
          <w:lang w:eastAsia="ja-JP"/>
        </w:rPr>
        <w:t>Reginster</w:t>
      </w:r>
      <w:proofErr w:type="spellEnd"/>
      <w:r w:rsidR="00375F10" w:rsidRPr="00396B5A">
        <w:rPr>
          <w:rFonts w:ascii="Arial" w:eastAsia="Times New Roman" w:hAnsi="Arial" w:cs="Arial"/>
          <w:color w:val="000000"/>
          <w:sz w:val="3"/>
          <w:szCs w:val="3"/>
          <w:vertAlign w:val="subscript"/>
          <w:lang w:eastAsia="ja-JP"/>
        </w:rPr>
        <w:t xml:space="preserve"> points out that (1) fits well with Nietzsche’s embrace of becoming (as opposed to being) and that (2) allows us to make sense of Nietzsche’s critique of the condemnation of suffering. However, both (1) and (2) are problematic because they undermine the ability of the will to power to be the successful basis for the overcoming of despair—the aim of the revaluation. I will discuss them in turn.</w:t>
      </w:r>
    </w:p>
    <w:p w14:paraId="7B7D3CCA" w14:textId="60B1C292" w:rsidR="00375F10" w:rsidRPr="00396B5A" w:rsidRDefault="00375F10" w:rsidP="00375F10">
      <w:pPr>
        <w:spacing w:after="0" w:line="240" w:lineRule="auto"/>
        <w:ind w:left="720"/>
        <w:rPr>
          <w:rFonts w:ascii="Times New Roman" w:eastAsia="Times New Roman" w:hAnsi="Times New Roman" w:cs="Times New Roman"/>
          <w:sz w:val="24"/>
          <w:szCs w:val="24"/>
          <w:lang w:eastAsia="ja-JP"/>
        </w:rPr>
      </w:pPr>
      <w:r w:rsidRPr="00396B5A">
        <w:rPr>
          <w:rFonts w:ascii="Arial" w:eastAsia="Times New Roman" w:hAnsi="Arial" w:cs="Arial"/>
          <w:color w:val="000000"/>
          <w:lang w:eastAsia="ja-JP"/>
        </w:rPr>
        <w:t xml:space="preserve">Patents provide a means to overcome resistance in innovating, in accordance with the will to power. By taking away means to overcome resistance in pharmaceuticals, the AFF would have you </w:t>
      </w:r>
      <w:r w:rsidR="00966DC7">
        <w:rPr>
          <w:rFonts w:ascii="Arial" w:eastAsia="Times New Roman" w:hAnsi="Arial" w:cs="Arial"/>
          <w:color w:val="000000"/>
          <w:lang w:eastAsia="ja-JP"/>
        </w:rPr>
        <w:t>destroy</w:t>
      </w:r>
      <w:r w:rsidRPr="00396B5A">
        <w:rPr>
          <w:rFonts w:ascii="Arial" w:eastAsia="Times New Roman" w:hAnsi="Arial" w:cs="Arial"/>
          <w:color w:val="000000"/>
          <w:lang w:eastAsia="ja-JP"/>
        </w:rPr>
        <w:t xml:space="preserve"> the fulfillment of scientists’ and </w:t>
      </w:r>
      <w:proofErr w:type="gramStart"/>
      <w:r w:rsidRPr="00396B5A">
        <w:rPr>
          <w:rFonts w:ascii="Arial" w:eastAsia="Times New Roman" w:hAnsi="Arial" w:cs="Arial"/>
          <w:color w:val="000000"/>
          <w:lang w:eastAsia="ja-JP"/>
        </w:rPr>
        <w:t>business peoples'</w:t>
      </w:r>
      <w:proofErr w:type="gramEnd"/>
      <w:r w:rsidRPr="00396B5A">
        <w:rPr>
          <w:rFonts w:ascii="Arial" w:eastAsia="Times New Roman" w:hAnsi="Arial" w:cs="Arial"/>
          <w:color w:val="000000"/>
          <w:lang w:eastAsia="ja-JP"/>
        </w:rPr>
        <w:t xml:space="preserve"> will to power, violating justice.</w:t>
      </w:r>
    </w:p>
    <w:p w14:paraId="491A844B" w14:textId="77777777" w:rsidR="00375F10" w:rsidRPr="00396B5A" w:rsidRDefault="00375F10" w:rsidP="00375F10">
      <w:pPr>
        <w:spacing w:after="0" w:line="240" w:lineRule="auto"/>
        <w:rPr>
          <w:rFonts w:ascii="Times New Roman" w:eastAsia="Times New Roman" w:hAnsi="Times New Roman" w:cs="Times New Roman"/>
          <w:sz w:val="24"/>
          <w:szCs w:val="24"/>
          <w:lang w:eastAsia="ja-JP"/>
        </w:rPr>
      </w:pPr>
    </w:p>
    <w:p w14:paraId="094C05AA" w14:textId="77777777" w:rsidR="00396B5A" w:rsidRPr="00396B5A" w:rsidRDefault="00396B5A" w:rsidP="00396B5A">
      <w:pPr>
        <w:spacing w:after="0" w:line="240" w:lineRule="auto"/>
        <w:rPr>
          <w:rFonts w:ascii="Times New Roman" w:eastAsia="Times New Roman" w:hAnsi="Times New Roman" w:cs="Times New Roman"/>
          <w:sz w:val="24"/>
          <w:szCs w:val="24"/>
          <w:lang w:eastAsia="ja-JP"/>
        </w:rPr>
      </w:pPr>
    </w:p>
    <w:p w14:paraId="0586000B" w14:textId="77777777" w:rsidR="00375F10" w:rsidRDefault="00375F10" w:rsidP="00396B5A">
      <w:pPr>
        <w:spacing w:after="0" w:line="240" w:lineRule="auto"/>
      </w:pPr>
      <w:r w:rsidRPr="00375F10">
        <w:rPr>
          <w:rStyle w:val="Heading4Char"/>
        </w:rPr>
        <w:t>Strong IP laws benefit developing countries by inducing foreign investment</w:t>
      </w:r>
      <w:r>
        <w:t xml:space="preserve"> </w:t>
      </w:r>
    </w:p>
    <w:p w14:paraId="1E6A3276" w14:textId="589E29D1" w:rsidR="00396B5A" w:rsidRPr="00375F10" w:rsidRDefault="00375F10" w:rsidP="00396B5A">
      <w:pPr>
        <w:spacing w:after="0" w:line="240" w:lineRule="auto"/>
        <w:rPr>
          <w:rFonts w:ascii="Times New Roman" w:eastAsia="Times New Roman" w:hAnsi="Times New Roman" w:cs="Times New Roman"/>
          <w:sz w:val="14"/>
          <w:szCs w:val="14"/>
          <w:lang w:eastAsia="ja-JP"/>
        </w:rPr>
      </w:pPr>
      <w:r w:rsidRPr="00375F10">
        <w:rPr>
          <w:rStyle w:val="Style13ptBold"/>
        </w:rPr>
        <w:t>Ezell and Cory 19</w:t>
      </w:r>
      <w:r>
        <w:t xml:space="preserve"> </w:t>
      </w:r>
      <w:r w:rsidRPr="00375F10">
        <w:rPr>
          <w:sz w:val="10"/>
          <w:szCs w:val="10"/>
        </w:rPr>
        <w:t>Stephen Ezell (vice president of global innovation policy at the Information Technol</w:t>
      </w:r>
      <w:r w:rsidRPr="00375F10">
        <w:rPr>
          <w:sz w:val="10"/>
          <w:szCs w:val="10"/>
        </w:rPr>
        <w:noBreakHyphen/>
        <w:t xml:space="preserve"> </w:t>
      </w:r>
      <w:proofErr w:type="spellStart"/>
      <w:r w:rsidRPr="00375F10">
        <w:rPr>
          <w:sz w:val="10"/>
          <w:szCs w:val="10"/>
        </w:rPr>
        <w:t>ogy</w:t>
      </w:r>
      <w:proofErr w:type="spellEnd"/>
      <w:r w:rsidRPr="00375F10">
        <w:rPr>
          <w:sz w:val="10"/>
          <w:szCs w:val="10"/>
        </w:rPr>
        <w:t xml:space="preserve"> and Innovation Foundation; founder of Peer Insight, an innovation research and consulting firm) and Nigel Cory (associate director covering trade policy at the Infor</w:t>
      </w:r>
      <w:r w:rsidRPr="00375F10">
        <w:rPr>
          <w:sz w:val="10"/>
          <w:szCs w:val="10"/>
        </w:rPr>
        <w:noBreakHyphen/>
        <w:t xml:space="preserve"> </w:t>
      </w:r>
      <w:proofErr w:type="spellStart"/>
      <w:r w:rsidRPr="00375F10">
        <w:rPr>
          <w:sz w:val="10"/>
          <w:szCs w:val="10"/>
        </w:rPr>
        <w:t>mation</w:t>
      </w:r>
      <w:proofErr w:type="spellEnd"/>
      <w:r w:rsidRPr="00375F10">
        <w:rPr>
          <w:sz w:val="10"/>
          <w:szCs w:val="10"/>
        </w:rPr>
        <w:t xml:space="preserve"> Technology and Innovation Foundation; formerly a researcher in the South</w:t>
      </w:r>
      <w:r w:rsidRPr="00375F10">
        <w:rPr>
          <w:sz w:val="10"/>
          <w:szCs w:val="10"/>
        </w:rPr>
        <w:noBreakHyphen/>
        <w:t xml:space="preserve"> east Asia Program at the Center for Strategic and International Studies and worked for eight years in Australia’s Department of Foreign Affairs and Trade). “The Way For</w:t>
      </w:r>
      <w:r w:rsidRPr="00375F10">
        <w:rPr>
          <w:sz w:val="10"/>
          <w:szCs w:val="10"/>
        </w:rPr>
        <w:noBreakHyphen/>
        <w:t xml:space="preserve"> ward for Intellectual Property Internationally.” Information Technology &amp; Innovation Foundation. 25 April 2019. JDN. https://itif.org/publications/2019/04/25/way</w:t>
      </w:r>
      <w:r w:rsidRPr="00375F10">
        <w:rPr>
          <w:sz w:val="10"/>
          <w:szCs w:val="10"/>
        </w:rPr>
        <w:noBreakHyphen/>
        <w:t>forward</w:t>
      </w:r>
      <w:r w:rsidRPr="00375F10">
        <w:rPr>
          <w:sz w:val="10"/>
          <w:szCs w:val="10"/>
        </w:rPr>
        <w:noBreakHyphen/>
        <w:t xml:space="preserve"> intellectual</w:t>
      </w:r>
      <w:r w:rsidRPr="00375F10">
        <w:rPr>
          <w:sz w:val="10"/>
          <w:szCs w:val="10"/>
        </w:rPr>
        <w:noBreakHyphen/>
        <w:t>property</w:t>
      </w:r>
      <w:r w:rsidRPr="00375F10">
        <w:rPr>
          <w:sz w:val="10"/>
          <w:szCs w:val="10"/>
        </w:rPr>
        <w:noBreakHyphen/>
        <w:t xml:space="preserve">internationally </w:t>
      </w:r>
      <w:r w:rsidRPr="00375F10">
        <w:rPr>
          <w:b/>
          <w:bCs/>
          <w:sz w:val="24"/>
          <w:szCs w:val="24"/>
          <w:highlight w:val="darkCyan"/>
          <w:u w:val="single"/>
        </w:rPr>
        <w:t xml:space="preserve">Studies have shown benefits </w:t>
      </w:r>
      <w:r w:rsidR="00966DC7">
        <w:rPr>
          <w:b/>
          <w:bCs/>
          <w:sz w:val="24"/>
          <w:szCs w:val="24"/>
          <w:highlight w:val="darkCyan"/>
          <w:u w:val="single"/>
        </w:rPr>
        <w:t>from</w:t>
      </w:r>
      <w:r w:rsidRPr="00375F10">
        <w:rPr>
          <w:b/>
          <w:bCs/>
          <w:sz w:val="24"/>
          <w:szCs w:val="24"/>
          <w:highlight w:val="darkCyan"/>
          <w:u w:val="single"/>
        </w:rPr>
        <w:t xml:space="preserve"> intellectual property</w:t>
      </w:r>
      <w:r w:rsidR="00966DC7">
        <w:rPr>
          <w:b/>
          <w:bCs/>
          <w:sz w:val="24"/>
          <w:szCs w:val="24"/>
          <w:highlight w:val="darkCyan"/>
          <w:u w:val="single"/>
        </w:rPr>
        <w:t xml:space="preserve"> to</w:t>
      </w:r>
      <w:r w:rsidRPr="00375F10">
        <w:rPr>
          <w:b/>
          <w:bCs/>
          <w:sz w:val="24"/>
          <w:szCs w:val="24"/>
          <w:highlight w:val="darkCyan"/>
          <w:u w:val="single"/>
        </w:rPr>
        <w:t xml:space="preserve"> developing countries</w:t>
      </w:r>
      <w:r w:rsidRPr="00375F10">
        <w:rPr>
          <w:b/>
          <w:bCs/>
          <w:sz w:val="24"/>
          <w:szCs w:val="24"/>
          <w:u w:val="single"/>
        </w:rPr>
        <w:t xml:space="preserve">. </w:t>
      </w:r>
      <w:r w:rsidRPr="00966DC7">
        <w:rPr>
          <w:sz w:val="10"/>
          <w:szCs w:val="10"/>
        </w:rPr>
        <w:t xml:space="preserve">Diwan and Rodrik demonstrated that </w:t>
      </w:r>
      <w:r w:rsidRPr="000E155C">
        <w:rPr>
          <w:rStyle w:val="Style13ptBold"/>
          <w:highlight w:val="lightGray"/>
          <w:u w:val="single"/>
        </w:rPr>
        <w:t xml:space="preserve">stronger patent rights in developing countries </w:t>
      </w:r>
      <w:r w:rsidR="00966DC7" w:rsidRPr="000E155C">
        <w:rPr>
          <w:rStyle w:val="Style13ptBold"/>
          <w:highlight w:val="lightGray"/>
          <w:u w:val="single"/>
        </w:rPr>
        <w:t xml:space="preserve">incentivize developed countries to </w:t>
      </w:r>
      <w:r w:rsidR="000E155C" w:rsidRPr="000E155C">
        <w:rPr>
          <w:rStyle w:val="Style13ptBold"/>
          <w:highlight w:val="lightGray"/>
          <w:u w:val="single"/>
        </w:rPr>
        <w:t xml:space="preserve">research and invest there. </w:t>
      </w:r>
      <w:r w:rsidRPr="000E155C">
        <w:rPr>
          <w:rStyle w:val="Heading4Char"/>
          <w:highlight w:val="lightGray"/>
          <w:u w:val="single"/>
        </w:rPr>
        <w:t xml:space="preserve">IPR reform in the “global South” is associated with Foreign Direct Investment increases {from developed countries}.As northern firms shift their production south, this FDI </w:t>
      </w:r>
      <w:r w:rsidR="000E155C" w:rsidRPr="000E155C">
        <w:rPr>
          <w:rStyle w:val="Heading4Char"/>
          <w:highlight w:val="lightGray"/>
          <w:u w:val="single"/>
        </w:rPr>
        <w:t>accelerates</w:t>
      </w:r>
      <w:r w:rsidRPr="000E155C">
        <w:rPr>
          <w:rStyle w:val="Heading4Char"/>
          <w:highlight w:val="lightGray"/>
          <w:u w:val="single"/>
        </w:rPr>
        <w:t xml:space="preserve"> industrial development</w:t>
      </w:r>
      <w:r w:rsidRPr="000E155C">
        <w:rPr>
          <w:rStyle w:val="Heading4Char"/>
          <w:b w:val="0"/>
          <w:bCs/>
          <w:sz w:val="8"/>
          <w:szCs w:val="8"/>
        </w:rPr>
        <w:t>, creating  cyclical feedback that also benefits the North;</w:t>
      </w:r>
      <w:r>
        <w:rPr>
          <w:rStyle w:val="Heading4Char"/>
          <w:u w:val="single"/>
        </w:rPr>
        <w:t xml:space="preserve"> {Conversely}</w:t>
      </w:r>
      <w:r w:rsidRPr="00375F10">
        <w:rPr>
          <w:rStyle w:val="Heading4Char"/>
          <w:u w:val="single"/>
        </w:rPr>
        <w:t xml:space="preserve"> </w:t>
      </w:r>
      <w:r w:rsidRPr="00375F10">
        <w:rPr>
          <w:rStyle w:val="Heading4Char"/>
          <w:b w:val="0"/>
          <w:bCs/>
          <w:sz w:val="2"/>
          <w:szCs w:val="2"/>
        </w:rPr>
        <w:t>appropriate to developing countries</w:t>
      </w:r>
      <w:r w:rsidRPr="00375F10">
        <w:rPr>
          <w:rStyle w:val="Heading4Char"/>
          <w:sz w:val="18"/>
          <w:szCs w:val="14"/>
          <w:u w:val="single"/>
        </w:rPr>
        <w:t>.</w:t>
      </w:r>
      <w:r w:rsidRPr="00375F10">
        <w:rPr>
          <w:sz w:val="4"/>
          <w:szCs w:val="4"/>
        </w:rPr>
        <w:t xml:space="preserve">42 Similarly, Taylor showed </w:t>
      </w:r>
      <w:r w:rsidRPr="00375F10">
        <w:rPr>
          <w:rStyle w:val="Style13ptBold"/>
          <w:sz w:val="24"/>
          <w:szCs w:val="21"/>
          <w:u w:val="single"/>
        </w:rPr>
        <w:t xml:space="preserve">weak patent rights in developing countries lead enterprises from developed </w:t>
      </w:r>
      <w:proofErr w:type="spellStart"/>
      <w:r w:rsidRPr="00375F10">
        <w:rPr>
          <w:rStyle w:val="Style13ptBold"/>
          <w:sz w:val="24"/>
          <w:szCs w:val="21"/>
          <w:u w:val="single"/>
        </w:rPr>
        <w:t>coun</w:t>
      </w:r>
      <w:proofErr w:type="spellEnd"/>
      <w:r w:rsidRPr="00375F10">
        <w:rPr>
          <w:rStyle w:val="Style13ptBold"/>
          <w:sz w:val="24"/>
          <w:szCs w:val="21"/>
          <w:u w:val="single"/>
        </w:rPr>
        <w:noBreakHyphen/>
        <w:t xml:space="preserve"> tries to introduce </w:t>
      </w:r>
      <w:r w:rsidR="00966DC7">
        <w:rPr>
          <w:rStyle w:val="Style13ptBold"/>
          <w:sz w:val="24"/>
          <w:szCs w:val="21"/>
          <w:u w:val="single"/>
        </w:rPr>
        <w:t>substandard practices</w:t>
      </w:r>
      <w:r w:rsidRPr="00375F10">
        <w:rPr>
          <w:rStyle w:val="Style13ptBold"/>
          <w:sz w:val="24"/>
          <w:szCs w:val="21"/>
          <w:u w:val="single"/>
        </w:rPr>
        <w:t xml:space="preserve"> to developing countries</w:t>
      </w:r>
      <w:r>
        <w:t>.</w:t>
      </w:r>
      <w:r w:rsidRPr="00375F10">
        <w:rPr>
          <w:sz w:val="10"/>
          <w:szCs w:val="10"/>
        </w:rPr>
        <w:t>43 Inter</w:t>
      </w:r>
      <w:r w:rsidRPr="00375F10">
        <w:rPr>
          <w:sz w:val="10"/>
          <w:szCs w:val="10"/>
        </w:rPr>
        <w:noBreakHyphen/>
        <w:t xml:space="preserve"> </w:t>
      </w:r>
      <w:proofErr w:type="spellStart"/>
      <w:r w:rsidRPr="00375F10">
        <w:rPr>
          <w:sz w:val="10"/>
          <w:szCs w:val="10"/>
        </w:rPr>
        <w:t>estingly</w:t>
      </w:r>
      <w:proofErr w:type="spellEnd"/>
      <w:r w:rsidRPr="00375F10">
        <w:rPr>
          <w:sz w:val="10"/>
          <w:szCs w:val="10"/>
        </w:rPr>
        <w:t xml:space="preserve">, the relationship goes in both directions. </w:t>
      </w:r>
      <w:proofErr w:type="spellStart"/>
      <w:r w:rsidRPr="00375F10">
        <w:rPr>
          <w:sz w:val="10"/>
          <w:szCs w:val="10"/>
        </w:rPr>
        <w:t>Branstetter</w:t>
      </w:r>
      <w:proofErr w:type="spellEnd"/>
      <w:r w:rsidRPr="00375F10">
        <w:rPr>
          <w:sz w:val="10"/>
          <w:szCs w:val="10"/>
        </w:rPr>
        <w:t xml:space="preserve"> and </w:t>
      </w:r>
      <w:proofErr w:type="spellStart"/>
      <w:r w:rsidRPr="00375F10">
        <w:rPr>
          <w:sz w:val="10"/>
          <w:szCs w:val="10"/>
        </w:rPr>
        <w:t>Saggi</w:t>
      </w:r>
      <w:proofErr w:type="spellEnd"/>
      <w:r w:rsidRPr="00375F10">
        <w:rPr>
          <w:sz w:val="10"/>
          <w:szCs w:val="10"/>
        </w:rPr>
        <w:t xml:space="preserve"> showed that strengthened IPR protection not only improves the investment climate in the </w:t>
      </w:r>
      <w:proofErr w:type="spellStart"/>
      <w:r w:rsidRPr="00375F10">
        <w:rPr>
          <w:sz w:val="10"/>
          <w:szCs w:val="10"/>
        </w:rPr>
        <w:t>imple</w:t>
      </w:r>
      <w:proofErr w:type="spellEnd"/>
      <w:r w:rsidRPr="00375F10">
        <w:rPr>
          <w:sz w:val="10"/>
          <w:szCs w:val="10"/>
        </w:rPr>
        <w:noBreakHyphen/>
        <w:t xml:space="preserve"> </w:t>
      </w:r>
      <w:proofErr w:type="spellStart"/>
      <w:r w:rsidRPr="00375F10">
        <w:rPr>
          <w:sz w:val="10"/>
          <w:szCs w:val="10"/>
        </w:rPr>
        <w:t>menting</w:t>
      </w:r>
      <w:proofErr w:type="spellEnd"/>
      <w:r w:rsidRPr="00375F10">
        <w:rPr>
          <w:sz w:val="10"/>
          <w:szCs w:val="10"/>
        </w:rPr>
        <w:t xml:space="preserve"> countries, but also leads to increased FDI in the country producing the original innovation.44 They concluded that. Another study by Liao and Wong, which focused on firm</w:t>
      </w:r>
      <w:r w:rsidRPr="00375F10">
        <w:rPr>
          <w:sz w:val="10"/>
          <w:szCs w:val="10"/>
        </w:rPr>
        <w:noBreakHyphen/>
        <w:t>level analysis, highlights the inter</w:t>
      </w:r>
      <w:r w:rsidRPr="00375F10">
        <w:rPr>
          <w:sz w:val="10"/>
          <w:szCs w:val="10"/>
        </w:rPr>
        <w:noBreakHyphen/>
        <w:t xml:space="preserve">relationship of IPR reform in developed and developing countries. Their study concluded that </w:t>
      </w:r>
      <w:r w:rsidRPr="000E155C">
        <w:rPr>
          <w:rStyle w:val="Style13ptBold"/>
          <w:highlight w:val="lightGray"/>
          <w:u w:val="single"/>
        </w:rPr>
        <w:t>developing countries can entice technology trans</w:t>
      </w:r>
      <w:r w:rsidRPr="000E155C">
        <w:rPr>
          <w:rStyle w:val="Style13ptBold"/>
          <w:highlight w:val="lightGray"/>
          <w:u w:val="single"/>
        </w:rPr>
        <w:noBreakHyphen/>
        <w:t xml:space="preserve"> fer from the Global North by providing IPR protection for incoming products</w:t>
      </w:r>
      <w:r>
        <w:t xml:space="preserve"> </w:t>
      </w:r>
      <w:r w:rsidRPr="00375F10">
        <w:rPr>
          <w:sz w:val="12"/>
          <w:szCs w:val="12"/>
        </w:rPr>
        <w:t>(although they note there is a need for redoubled R&amp;D efforts in developed countries to spur needed innovations).45</w:t>
      </w:r>
    </w:p>
    <w:p w14:paraId="71E97F57" w14:textId="606E640C" w:rsidR="00396B5A" w:rsidRPr="00310507" w:rsidRDefault="00396B5A" w:rsidP="000E155C">
      <w:pPr>
        <w:pStyle w:val="Heading4"/>
        <w:rPr>
          <w:lang w:eastAsia="ja-JP"/>
        </w:rPr>
      </w:pPr>
      <w:r w:rsidRPr="00396B5A">
        <w:rPr>
          <w:rFonts w:ascii="Times New Roman" w:hAnsi="Times New Roman" w:cs="Times New Roman"/>
          <w:lang w:eastAsia="ja-JP"/>
        </w:rPr>
        <w:br/>
      </w:r>
      <w:r w:rsidR="00310507" w:rsidRPr="00310507">
        <w:rPr>
          <w:rFonts w:ascii="Times New Roman" w:hAnsi="Times New Roman" w:cs="Times New Roman"/>
          <w:lang w:eastAsia="ja-JP"/>
        </w:rPr>
        <w:t xml:space="preserve"> </w:t>
      </w:r>
      <w:r w:rsidR="00966DC7">
        <w:rPr>
          <w:lang w:eastAsia="ja-JP"/>
        </w:rPr>
        <w:t>By</w:t>
      </w:r>
      <w:r w:rsidR="00310507" w:rsidRPr="00310507">
        <w:rPr>
          <w:lang w:eastAsia="ja-JP"/>
        </w:rPr>
        <w:t xml:space="preserve"> decreasing the income and development disparities between the global North and South, we are affectively balancing the</w:t>
      </w:r>
      <w:r w:rsidR="00310507">
        <w:rPr>
          <w:lang w:eastAsia="ja-JP"/>
        </w:rPr>
        <w:t xml:space="preserve"> </w:t>
      </w:r>
      <w:proofErr w:type="spellStart"/>
      <w:r w:rsidR="00310507" w:rsidRPr="00310507">
        <w:rPr>
          <w:lang w:eastAsia="ja-JP"/>
        </w:rPr>
        <w:t>the</w:t>
      </w:r>
      <w:proofErr w:type="spellEnd"/>
      <w:r w:rsidR="00310507" w:rsidRPr="00310507">
        <w:rPr>
          <w:lang w:eastAsia="ja-JP"/>
        </w:rPr>
        <w:t xml:space="preserve"> strength of these global regions wills to power</w:t>
      </w:r>
      <w:r w:rsidR="00310507">
        <w:rPr>
          <w:lang w:eastAsia="ja-JP"/>
        </w:rPr>
        <w:t xml:space="preserve">, </w:t>
      </w:r>
      <w:r w:rsidR="00310507" w:rsidRPr="00310507">
        <w:rPr>
          <w:lang w:eastAsia="ja-JP"/>
        </w:rPr>
        <w:t>creating justice.</w:t>
      </w:r>
    </w:p>
    <w:p w14:paraId="25C711E9" w14:textId="77777777" w:rsidR="00396B5A" w:rsidRPr="00396B5A" w:rsidRDefault="00396B5A" w:rsidP="00396B5A">
      <w:pPr>
        <w:numPr>
          <w:ilvl w:val="0"/>
          <w:numId w:val="13"/>
        </w:numPr>
        <w:spacing w:before="320" w:after="80" w:line="240" w:lineRule="auto"/>
        <w:textAlignment w:val="baseline"/>
        <w:outlineLvl w:val="2"/>
        <w:rPr>
          <w:rFonts w:ascii="Arial" w:eastAsia="Times New Roman" w:hAnsi="Arial" w:cs="Arial"/>
          <w:b/>
          <w:bCs/>
          <w:color w:val="434343"/>
          <w:sz w:val="27"/>
          <w:szCs w:val="27"/>
          <w:lang w:eastAsia="ja-JP"/>
        </w:rPr>
      </w:pPr>
      <w:r w:rsidRPr="00396B5A">
        <w:rPr>
          <w:rFonts w:ascii="Arial" w:eastAsia="Times New Roman" w:hAnsi="Arial" w:cs="Arial"/>
          <w:color w:val="434343"/>
          <w:sz w:val="28"/>
          <w:szCs w:val="28"/>
          <w:lang w:eastAsia="ja-JP"/>
        </w:rPr>
        <w:t>Certain protections good: </w:t>
      </w:r>
    </w:p>
    <w:p w14:paraId="6106E14C" w14:textId="77777777" w:rsidR="00396B5A" w:rsidRPr="00396B5A" w:rsidRDefault="00396B5A" w:rsidP="00396B5A">
      <w:pPr>
        <w:spacing w:after="0" w:line="240" w:lineRule="auto"/>
        <w:ind w:left="720"/>
        <w:rPr>
          <w:rFonts w:ascii="Times New Roman" w:eastAsia="Times New Roman" w:hAnsi="Times New Roman" w:cs="Times New Roman"/>
          <w:sz w:val="24"/>
          <w:szCs w:val="24"/>
          <w:lang w:eastAsia="ja-JP"/>
        </w:rPr>
      </w:pPr>
      <w:r w:rsidRPr="00396B5A">
        <w:rPr>
          <w:rFonts w:ascii="Arial" w:eastAsia="Times New Roman" w:hAnsi="Arial" w:cs="Arial"/>
          <w:color w:val="000000"/>
          <w:lang w:eastAsia="ja-JP"/>
        </w:rPr>
        <w:t xml:space="preserve">Use patents: </w:t>
      </w:r>
      <w:hyperlink r:id="rId11" w:history="1">
        <w:r w:rsidRPr="00396B5A">
          <w:rPr>
            <w:rFonts w:ascii="Arial" w:eastAsia="Times New Roman" w:hAnsi="Arial" w:cs="Arial"/>
            <w:b/>
            <w:bCs/>
            <w:color w:val="1155CC"/>
            <w:u w:val="single"/>
            <w:lang w:eastAsia="ja-JP"/>
          </w:rPr>
          <w:t>Rai 14</w:t>
        </w:r>
      </w:hyperlink>
    </w:p>
    <w:p w14:paraId="5FFE0FA7" w14:textId="77777777" w:rsidR="00396B5A" w:rsidRPr="00396B5A" w:rsidRDefault="00396B5A" w:rsidP="00396B5A">
      <w:pPr>
        <w:spacing w:after="0" w:line="240" w:lineRule="auto"/>
        <w:ind w:left="720"/>
        <w:rPr>
          <w:rFonts w:ascii="Times New Roman" w:eastAsia="Times New Roman" w:hAnsi="Times New Roman" w:cs="Times New Roman"/>
          <w:sz w:val="24"/>
          <w:szCs w:val="24"/>
          <w:lang w:eastAsia="ja-JP"/>
        </w:rPr>
      </w:pPr>
      <w:r w:rsidRPr="000E155C">
        <w:rPr>
          <w:rFonts w:ascii="Arial" w:eastAsia="Times New Roman" w:hAnsi="Arial" w:cs="Arial"/>
          <w:b/>
          <w:bCs/>
          <w:color w:val="000000"/>
          <w:highlight w:val="lightGray"/>
          <w:lang w:eastAsia="ja-JP"/>
        </w:rPr>
        <w:t xml:space="preserve">If a new use {for an old </w:t>
      </w:r>
      <w:proofErr w:type="gramStart"/>
      <w:r w:rsidRPr="000E155C">
        <w:rPr>
          <w:rFonts w:ascii="Arial" w:eastAsia="Times New Roman" w:hAnsi="Arial" w:cs="Arial"/>
          <w:b/>
          <w:bCs/>
          <w:color w:val="000000"/>
          <w:highlight w:val="lightGray"/>
          <w:lang w:eastAsia="ja-JP"/>
        </w:rPr>
        <w:t>molecule}  proves</w:t>
      </w:r>
      <w:proofErr w:type="gramEnd"/>
      <w:r w:rsidRPr="000E155C">
        <w:rPr>
          <w:rFonts w:ascii="Arial" w:eastAsia="Times New Roman" w:hAnsi="Arial" w:cs="Arial"/>
          <w:b/>
          <w:bCs/>
          <w:color w:val="000000"/>
          <w:highlight w:val="lightGray"/>
          <w:lang w:eastAsia="ja-JP"/>
        </w:rPr>
        <w:t xml:space="preserve"> to be therapeutically successful, FDA will approve the molecule only for that use in a “use patent” Use patents offer robust financial incentives</w:t>
      </w:r>
      <w:r w:rsidRPr="000E155C">
        <w:rPr>
          <w:rFonts w:ascii="Arial" w:eastAsia="Times New Roman" w:hAnsi="Arial" w:cs="Arial"/>
          <w:color w:val="000000"/>
          <w:highlight w:val="lightGray"/>
          <w:lang w:eastAsia="ja-JP"/>
        </w:rPr>
        <w:t>.</w:t>
      </w:r>
      <w:r w:rsidRPr="00396B5A">
        <w:rPr>
          <w:rFonts w:ascii="Arial" w:eastAsia="Times New Roman" w:hAnsi="Arial" w:cs="Arial"/>
          <w:b/>
          <w:bCs/>
          <w:color w:val="000000"/>
          <w:lang w:eastAsia="ja-JP"/>
        </w:rPr>
        <w:t xml:space="preserve"> .</w:t>
      </w:r>
      <w:r w:rsidRPr="00396B5A">
        <w:rPr>
          <w:rFonts w:ascii="Arial" w:eastAsia="Times New Roman" w:hAnsi="Arial" w:cs="Arial"/>
          <w:color w:val="000000"/>
          <w:sz w:val="10"/>
          <w:szCs w:val="10"/>
          <w:vertAlign w:val="subscript"/>
          <w:lang w:eastAsia="ja-JP"/>
        </w:rPr>
        <w:t xml:space="preserve"> Moreover, because skinny labeling by a generic competitor is possible only in the context of an FDA-approved use that is no longer under patent protection, a use patent precludes skinny labeling and protects the developer of the original patent from generic entry. In fact</w:t>
      </w:r>
      <w:r w:rsidRPr="00396B5A">
        <w:rPr>
          <w:rFonts w:ascii="Arial" w:eastAsia="Times New Roman" w:hAnsi="Arial" w:cs="Arial"/>
          <w:color w:val="000000"/>
          <w:lang w:eastAsia="ja-JP"/>
        </w:rPr>
        <w:t xml:space="preserve">, </w:t>
      </w:r>
      <w:r w:rsidRPr="000E155C">
        <w:rPr>
          <w:rFonts w:ascii="Arial" w:eastAsia="Times New Roman" w:hAnsi="Arial" w:cs="Arial"/>
          <w:b/>
          <w:bCs/>
          <w:color w:val="000000"/>
          <w:highlight w:val="lightGray"/>
          <w:lang w:eastAsia="ja-JP"/>
        </w:rPr>
        <w:t xml:space="preserve">a competitor that wishes to use the same molecule will have to </w:t>
      </w:r>
      <w:r w:rsidRPr="000E155C">
        <w:rPr>
          <w:rFonts w:ascii="Arial" w:eastAsia="Times New Roman" w:hAnsi="Arial" w:cs="Arial"/>
          <w:b/>
          <w:bCs/>
          <w:color w:val="000000"/>
          <w:highlight w:val="lightGray"/>
          <w:lang w:eastAsia="ja-JP"/>
        </w:rPr>
        <w:lastRenderedPageBreak/>
        <w:t>conduct clinical trials to show novel effectiveness</w:t>
      </w:r>
      <w:r w:rsidRPr="00396B5A">
        <w:rPr>
          <w:rFonts w:ascii="Arial" w:eastAsia="Times New Roman" w:hAnsi="Arial" w:cs="Arial"/>
          <w:color w:val="000000"/>
          <w:lang w:eastAsia="ja-JP"/>
        </w:rPr>
        <w:t xml:space="preserve">. </w:t>
      </w:r>
      <w:r w:rsidRPr="00396B5A">
        <w:rPr>
          <w:rFonts w:ascii="Arial" w:eastAsia="Times New Roman" w:hAnsi="Arial" w:cs="Arial"/>
          <w:color w:val="000000"/>
          <w:sz w:val="7"/>
          <w:szCs w:val="7"/>
          <w:vertAlign w:val="subscript"/>
          <w:lang w:eastAsia="ja-JP"/>
        </w:rPr>
        <w:t>Thus, a use patent for a rescued drug functions like a product patent.</w:t>
      </w:r>
      <w:r w:rsidRPr="00396B5A">
        <w:rPr>
          <w:rFonts w:ascii="Arial" w:eastAsia="Times New Roman" w:hAnsi="Arial" w:cs="Arial"/>
          <w:color w:val="000000"/>
          <w:sz w:val="4"/>
          <w:szCs w:val="4"/>
          <w:vertAlign w:val="subscript"/>
          <w:lang w:eastAsia="ja-JP"/>
        </w:rPr>
        <w:t xml:space="preserve"> </w:t>
      </w:r>
      <w:r w:rsidRPr="00396B5A">
        <w:rPr>
          <w:rFonts w:ascii="Arial" w:eastAsia="Times New Roman" w:hAnsi="Arial" w:cs="Arial"/>
          <w:color w:val="000000"/>
          <w:sz w:val="10"/>
          <w:szCs w:val="10"/>
          <w:vertAlign w:val="subscript"/>
          <w:lang w:eastAsia="ja-JP"/>
        </w:rPr>
        <w:t>Indeed, even if use patents do not prove as valuable as product patents,</w:t>
      </w:r>
      <w:r w:rsidRPr="00396B5A">
        <w:rPr>
          <w:rFonts w:ascii="Arial" w:eastAsia="Times New Roman" w:hAnsi="Arial" w:cs="Arial"/>
          <w:color w:val="000000"/>
          <w:lang w:eastAsia="ja-JP"/>
        </w:rPr>
        <w:t xml:space="preserve"> </w:t>
      </w:r>
      <w:r w:rsidRPr="00396B5A">
        <w:rPr>
          <w:rFonts w:ascii="Arial" w:eastAsia="Times New Roman" w:hAnsi="Arial" w:cs="Arial"/>
          <w:color w:val="000000"/>
          <w:sz w:val="6"/>
          <w:szCs w:val="6"/>
          <w:vertAlign w:val="subscript"/>
          <w:lang w:eastAsia="ja-JP"/>
        </w:rPr>
        <w:t>they are likely to be sufficient to drive development of rescued drugs, which have already been {certified safe} in trials.</w:t>
      </w:r>
    </w:p>
    <w:p w14:paraId="30AB5ADA" w14:textId="77777777" w:rsidR="00396B5A" w:rsidRPr="00396B5A" w:rsidRDefault="00396B5A" w:rsidP="000E155C">
      <w:pPr>
        <w:pStyle w:val="Heading4"/>
        <w:rPr>
          <w:rFonts w:ascii="Times New Roman" w:hAnsi="Times New Roman" w:cs="Times New Roman"/>
          <w:sz w:val="24"/>
          <w:szCs w:val="24"/>
          <w:lang w:eastAsia="ja-JP"/>
        </w:rPr>
      </w:pPr>
      <w:r w:rsidRPr="00396B5A">
        <w:rPr>
          <w:lang w:eastAsia="ja-JP"/>
        </w:rPr>
        <w:t xml:space="preserve">The impact is increased innovation, because when people want more </w:t>
      </w:r>
      <w:proofErr w:type="gramStart"/>
      <w:r w:rsidRPr="00396B5A">
        <w:rPr>
          <w:lang w:eastAsia="ja-JP"/>
        </w:rPr>
        <w:t>profit</w:t>
      </w:r>
      <w:proofErr w:type="gramEnd"/>
      <w:r w:rsidRPr="00396B5A">
        <w:rPr>
          <w:lang w:eastAsia="ja-JP"/>
        </w:rPr>
        <w:t xml:space="preserve"> they have to find new uses for existing compounds or create new ones in order to have IP protections, so new treatments are constantly being created</w:t>
      </w:r>
      <w:r w:rsidRPr="00396B5A">
        <w:rPr>
          <w:bCs/>
          <w:lang w:eastAsia="ja-JP"/>
        </w:rPr>
        <w:t>.</w:t>
      </w:r>
    </w:p>
    <w:p w14:paraId="38C9273A" w14:textId="77777777" w:rsidR="00396B5A" w:rsidRPr="00396B5A" w:rsidRDefault="00396B5A" w:rsidP="000E155C">
      <w:pPr>
        <w:pStyle w:val="Heading4"/>
        <w:rPr>
          <w:rFonts w:ascii="Times New Roman" w:hAnsi="Times New Roman" w:cs="Times New Roman"/>
          <w:sz w:val="24"/>
          <w:szCs w:val="24"/>
          <w:lang w:eastAsia="ja-JP"/>
        </w:rPr>
      </w:pPr>
      <w:r w:rsidRPr="00396B5A">
        <w:rPr>
          <w:bCs/>
          <w:lang w:eastAsia="ja-JP"/>
        </w:rPr>
        <w:t>The will to power is the will to grow, improve, and dominate- by encouraging competition, the NEG justly fuels companies’ will to power; moreover, new treatments increase civilian quality of life, allowing them to better assert their personal wills to power, giving the formerly infirm means to overcome their resisting circumstances and become better.</w:t>
      </w:r>
    </w:p>
    <w:p w14:paraId="17F2A13B" w14:textId="77777777" w:rsidR="00396B5A" w:rsidRPr="00396B5A" w:rsidRDefault="00396B5A" w:rsidP="00396B5A">
      <w:pPr>
        <w:spacing w:after="0" w:line="240" w:lineRule="auto"/>
        <w:rPr>
          <w:rFonts w:ascii="Times New Roman" w:eastAsia="Times New Roman" w:hAnsi="Times New Roman" w:cs="Times New Roman"/>
          <w:sz w:val="24"/>
          <w:szCs w:val="24"/>
          <w:lang w:eastAsia="ja-JP"/>
        </w:rPr>
      </w:pPr>
    </w:p>
    <w:p w14:paraId="52202102" w14:textId="77777777" w:rsidR="00396B5A" w:rsidRPr="00396B5A" w:rsidRDefault="00396B5A" w:rsidP="000E155C">
      <w:pPr>
        <w:pStyle w:val="Heading4"/>
        <w:rPr>
          <w:rFonts w:ascii="Times New Roman" w:eastAsia="Times New Roman" w:hAnsi="Times New Roman" w:cs="Times New Roman"/>
          <w:sz w:val="24"/>
          <w:szCs w:val="24"/>
          <w:lang w:eastAsia="ja-JP"/>
        </w:rPr>
      </w:pPr>
      <w:r w:rsidRPr="00396B5A">
        <w:rPr>
          <w:rFonts w:ascii="Arial" w:eastAsia="Times New Roman" w:hAnsi="Arial" w:cs="Arial"/>
          <w:bCs/>
          <w:color w:val="000000"/>
          <w:lang w:eastAsia="ja-JP"/>
        </w:rPr>
        <w:t xml:space="preserve">Trade secrets - </w:t>
      </w:r>
      <w:hyperlink r:id="rId12" w:history="1">
        <w:proofErr w:type="spellStart"/>
        <w:r w:rsidRPr="00396B5A">
          <w:rPr>
            <w:rFonts w:ascii="Arial" w:eastAsia="Times New Roman" w:hAnsi="Arial" w:cs="Arial"/>
            <w:bCs/>
            <w:color w:val="1155CC"/>
            <w:u w:val="single"/>
            <w:lang w:eastAsia="ja-JP"/>
          </w:rPr>
          <w:t>Nealey</w:t>
        </w:r>
        <w:proofErr w:type="spellEnd"/>
        <w:r w:rsidRPr="00396B5A">
          <w:rPr>
            <w:rFonts w:ascii="Arial" w:eastAsia="Times New Roman" w:hAnsi="Arial" w:cs="Arial"/>
            <w:bCs/>
            <w:color w:val="1155CC"/>
            <w:u w:val="single"/>
            <w:lang w:eastAsia="ja-JP"/>
          </w:rPr>
          <w:t xml:space="preserve"> 15</w:t>
        </w:r>
      </w:hyperlink>
    </w:p>
    <w:p w14:paraId="359F3BFE" w14:textId="77777777" w:rsidR="00396B5A" w:rsidRPr="00396B5A" w:rsidRDefault="00396B5A" w:rsidP="00396B5A">
      <w:pPr>
        <w:spacing w:after="0" w:line="240" w:lineRule="auto"/>
        <w:ind w:left="720"/>
        <w:rPr>
          <w:rFonts w:ascii="Times New Roman" w:eastAsia="Times New Roman" w:hAnsi="Times New Roman" w:cs="Times New Roman"/>
          <w:sz w:val="24"/>
          <w:szCs w:val="24"/>
          <w:lang w:eastAsia="ja-JP"/>
        </w:rPr>
      </w:pPr>
      <w:r w:rsidRPr="00396B5A">
        <w:rPr>
          <w:rFonts w:ascii="Arial" w:eastAsia="Times New Roman" w:hAnsi="Arial" w:cs="Arial"/>
          <w:b/>
          <w:bCs/>
          <w:color w:val="000000"/>
          <w:lang w:eastAsia="ja-JP"/>
        </w:rPr>
        <w:t> </w:t>
      </w:r>
      <w:r w:rsidRPr="000E155C">
        <w:rPr>
          <w:rFonts w:ascii="Arial" w:eastAsia="Times New Roman" w:hAnsi="Arial" w:cs="Arial"/>
          <w:b/>
          <w:bCs/>
          <w:color w:val="000000"/>
          <w:highlight w:val="lightGray"/>
          <w:lang w:eastAsia="ja-JP"/>
        </w:rPr>
        <w:t>A trade secret is information not known publicly</w:t>
      </w:r>
      <w:r w:rsidRPr="00396B5A">
        <w:rPr>
          <w:rFonts w:ascii="Arial" w:eastAsia="Times New Roman" w:hAnsi="Arial" w:cs="Arial"/>
          <w:b/>
          <w:bCs/>
          <w:color w:val="000000"/>
          <w:lang w:eastAsia="ja-JP"/>
        </w:rPr>
        <w:t xml:space="preserve"> </w:t>
      </w:r>
      <w:r w:rsidRPr="00396B5A">
        <w:rPr>
          <w:rFonts w:ascii="Arial" w:eastAsia="Times New Roman" w:hAnsi="Arial" w:cs="Arial"/>
          <w:color w:val="000000"/>
          <w:sz w:val="12"/>
          <w:szCs w:val="12"/>
          <w:lang w:eastAsia="ja-JP"/>
        </w:rPr>
        <w:t xml:space="preserve">and is maintained as a </w:t>
      </w:r>
      <w:proofErr w:type="gramStart"/>
      <w:r w:rsidRPr="00396B5A">
        <w:rPr>
          <w:rFonts w:ascii="Arial" w:eastAsia="Times New Roman" w:hAnsi="Arial" w:cs="Arial"/>
          <w:color w:val="000000"/>
          <w:sz w:val="12"/>
          <w:szCs w:val="12"/>
          <w:lang w:eastAsia="ja-JP"/>
        </w:rPr>
        <w:t>secret</w:t>
      </w:r>
      <w:r w:rsidRPr="000E155C">
        <w:rPr>
          <w:rFonts w:ascii="Arial" w:eastAsia="Times New Roman" w:hAnsi="Arial" w:cs="Arial"/>
          <w:color w:val="000000"/>
          <w:sz w:val="12"/>
          <w:szCs w:val="12"/>
          <w:highlight w:val="lightGray"/>
          <w:lang w:eastAsia="ja-JP"/>
        </w:rPr>
        <w:t xml:space="preserve">, </w:t>
      </w:r>
      <w:r w:rsidRPr="000E155C">
        <w:rPr>
          <w:rFonts w:ascii="Arial" w:eastAsia="Times New Roman" w:hAnsi="Arial" w:cs="Arial"/>
          <w:b/>
          <w:bCs/>
          <w:color w:val="000000"/>
          <w:highlight w:val="lightGray"/>
          <w:lang w:eastAsia="ja-JP"/>
        </w:rPr>
        <w:t>and</w:t>
      </w:r>
      <w:proofErr w:type="gramEnd"/>
      <w:r w:rsidRPr="000E155C">
        <w:rPr>
          <w:rFonts w:ascii="Arial" w:eastAsia="Times New Roman" w:hAnsi="Arial" w:cs="Arial"/>
          <w:b/>
          <w:bCs/>
          <w:color w:val="000000"/>
          <w:highlight w:val="lightGray"/>
          <w:lang w:eastAsia="ja-JP"/>
        </w:rPr>
        <w:t xml:space="preserve"> provides a competitive advantage or economic benefit to holders. They can be worth hundreds of millions of dollars.  Examples are manufacturing or commercial secrets; supplier or client lists; sales and distribution methods</w:t>
      </w:r>
      <w:r w:rsidRPr="00396B5A">
        <w:rPr>
          <w:rFonts w:ascii="Arial" w:eastAsia="Times New Roman" w:hAnsi="Arial" w:cs="Arial"/>
          <w:b/>
          <w:bCs/>
          <w:color w:val="000000"/>
          <w:lang w:eastAsia="ja-JP"/>
        </w:rPr>
        <w:t xml:space="preserve">; </w:t>
      </w:r>
      <w:r w:rsidRPr="00396B5A">
        <w:rPr>
          <w:rFonts w:ascii="Arial" w:eastAsia="Times New Roman" w:hAnsi="Arial" w:cs="Arial"/>
          <w:color w:val="000000"/>
          <w:sz w:val="6"/>
          <w:szCs w:val="6"/>
          <w:vertAlign w:val="subscript"/>
          <w:lang w:eastAsia="ja-JP"/>
        </w:rPr>
        <w:t>consumer profiles and lists; marketing and advertising strategies</w:t>
      </w:r>
      <w:r w:rsidRPr="00396B5A">
        <w:rPr>
          <w:rFonts w:ascii="Arial" w:eastAsia="Times New Roman" w:hAnsi="Arial" w:cs="Arial"/>
          <w:b/>
          <w:bCs/>
          <w:color w:val="000000"/>
          <w:lang w:eastAsia="ja-JP"/>
        </w:rPr>
        <w:t>; and</w:t>
      </w:r>
      <w:r w:rsidRPr="00396B5A">
        <w:rPr>
          <w:rFonts w:ascii="Arial" w:eastAsia="Times New Roman" w:hAnsi="Arial" w:cs="Arial"/>
          <w:color w:val="000000"/>
          <w:sz w:val="8"/>
          <w:szCs w:val="8"/>
          <w:vertAlign w:val="subscript"/>
          <w:lang w:eastAsia="ja-JP"/>
        </w:rPr>
        <w:t xml:space="preserve"> (perhaps most significantly for pharmaceutical and other biotech companies</w:t>
      </w:r>
      <w:r w:rsidRPr="000E155C">
        <w:rPr>
          <w:rFonts w:ascii="Arial" w:eastAsia="Times New Roman" w:hAnsi="Arial" w:cs="Arial"/>
          <w:color w:val="000000"/>
          <w:sz w:val="8"/>
          <w:szCs w:val="8"/>
          <w:highlight w:val="lightGray"/>
          <w:vertAlign w:val="subscript"/>
          <w:lang w:eastAsia="ja-JP"/>
        </w:rPr>
        <w:t xml:space="preserve">) </w:t>
      </w:r>
      <w:r w:rsidRPr="000E155C">
        <w:rPr>
          <w:rFonts w:ascii="Arial" w:eastAsia="Times New Roman" w:hAnsi="Arial" w:cs="Arial"/>
          <w:b/>
          <w:bCs/>
          <w:color w:val="000000"/>
          <w:highlight w:val="lightGray"/>
          <w:lang w:eastAsia="ja-JP"/>
        </w:rPr>
        <w:t xml:space="preserve">manufacturing processes, formulas, and research, including preclinical data. Moreover, a trade secret may {be} plans, </w:t>
      </w:r>
      <w:r w:rsidRPr="000E155C">
        <w:rPr>
          <w:rFonts w:ascii="Arial" w:eastAsia="Times New Roman" w:hAnsi="Arial" w:cs="Arial"/>
          <w:color w:val="000000"/>
          <w:sz w:val="6"/>
          <w:szCs w:val="6"/>
          <w:highlight w:val="lightGray"/>
          <w:vertAlign w:val="subscript"/>
          <w:lang w:eastAsia="ja-JP"/>
        </w:rPr>
        <w:t>designs, lists,</w:t>
      </w:r>
      <w:r w:rsidRPr="000E155C">
        <w:rPr>
          <w:rFonts w:ascii="Arial" w:eastAsia="Times New Roman" w:hAnsi="Arial" w:cs="Arial"/>
          <w:b/>
          <w:bCs/>
          <w:color w:val="000000"/>
          <w:highlight w:val="lightGray"/>
          <w:lang w:eastAsia="ja-JP"/>
        </w:rPr>
        <w:t xml:space="preserve"> computer software, data, etc.</w:t>
      </w:r>
      <w:r w:rsidRPr="00396B5A">
        <w:rPr>
          <w:rFonts w:ascii="Arial" w:eastAsia="Times New Roman" w:hAnsi="Arial" w:cs="Arial"/>
          <w:b/>
          <w:bCs/>
          <w:color w:val="000000"/>
          <w:lang w:eastAsia="ja-JP"/>
        </w:rPr>
        <w:t xml:space="preserve"> </w:t>
      </w:r>
      <w:r w:rsidRPr="00396B5A">
        <w:rPr>
          <w:rFonts w:ascii="Arial" w:eastAsia="Times New Roman" w:hAnsi="Arial" w:cs="Arial"/>
          <w:color w:val="000000"/>
          <w:sz w:val="12"/>
          <w:szCs w:val="12"/>
          <w:lang w:eastAsia="ja-JP"/>
        </w:rPr>
        <w:t xml:space="preserve">A trade secret does not have a term like a </w:t>
      </w:r>
      <w:proofErr w:type="gramStart"/>
      <w:r w:rsidRPr="00396B5A">
        <w:rPr>
          <w:rFonts w:ascii="Arial" w:eastAsia="Times New Roman" w:hAnsi="Arial" w:cs="Arial"/>
          <w:color w:val="000000"/>
          <w:sz w:val="12"/>
          <w:szCs w:val="12"/>
          <w:lang w:eastAsia="ja-JP"/>
        </w:rPr>
        <w:t>patent, but</w:t>
      </w:r>
      <w:proofErr w:type="gramEnd"/>
      <w:r w:rsidRPr="00396B5A">
        <w:rPr>
          <w:rFonts w:ascii="Arial" w:eastAsia="Times New Roman" w:hAnsi="Arial" w:cs="Arial"/>
          <w:color w:val="000000"/>
          <w:sz w:val="12"/>
          <w:szCs w:val="12"/>
          <w:lang w:eastAsia="ja-JP"/>
        </w:rPr>
        <w:t xml:space="preserve"> lasts indefinitely unless or until the information is made public.</w:t>
      </w:r>
      <w:r w:rsidRPr="00396B5A">
        <w:rPr>
          <w:rFonts w:ascii="Arial" w:eastAsia="Times New Roman" w:hAnsi="Arial" w:cs="Arial"/>
          <w:b/>
          <w:bCs/>
          <w:color w:val="000000"/>
          <w:lang w:eastAsia="ja-JP"/>
        </w:rPr>
        <w:t xml:space="preserve"> </w:t>
      </w:r>
      <w:r w:rsidRPr="00396B5A">
        <w:rPr>
          <w:rFonts w:ascii="Arial" w:eastAsia="Times New Roman" w:hAnsi="Arial" w:cs="Arial"/>
          <w:color w:val="000000"/>
          <w:sz w:val="8"/>
          <w:szCs w:val="8"/>
          <w:vertAlign w:val="subscript"/>
          <w:lang w:eastAsia="ja-JP"/>
        </w:rPr>
        <w:t>As such, trade secret protection and patent protection are mutually exclusive—identical subject matter cannot be protected as a trade secret and by a patent. Nevertheless, a</w:t>
      </w:r>
      <w:r w:rsidRPr="00396B5A">
        <w:rPr>
          <w:rFonts w:ascii="Arial" w:eastAsia="Times New Roman" w:hAnsi="Arial" w:cs="Arial"/>
          <w:color w:val="000000"/>
          <w:sz w:val="5"/>
          <w:szCs w:val="5"/>
          <w:vertAlign w:val="subscript"/>
          <w:lang w:eastAsia="ja-JP"/>
        </w:rPr>
        <w:t xml:space="preserve"> successful intellectual property strategy uses trade secret protection and patents to protect a particular program.</w:t>
      </w:r>
    </w:p>
    <w:p w14:paraId="38CD5930" w14:textId="77777777" w:rsidR="00396B5A" w:rsidRPr="00396B5A" w:rsidRDefault="00396B5A" w:rsidP="00396B5A">
      <w:pPr>
        <w:spacing w:after="0" w:line="240" w:lineRule="auto"/>
        <w:rPr>
          <w:rFonts w:ascii="Times New Roman" w:eastAsia="Times New Roman" w:hAnsi="Times New Roman" w:cs="Times New Roman"/>
          <w:sz w:val="24"/>
          <w:szCs w:val="24"/>
          <w:lang w:eastAsia="ja-JP"/>
        </w:rPr>
      </w:pPr>
      <w:r w:rsidRPr="00396B5A">
        <w:rPr>
          <w:rFonts w:ascii="Arial" w:eastAsia="Times New Roman" w:hAnsi="Arial" w:cs="Arial"/>
          <w:color w:val="000000"/>
          <w:lang w:eastAsia="ja-JP"/>
        </w:rPr>
        <w:tab/>
      </w:r>
    </w:p>
    <w:p w14:paraId="6B3D363C" w14:textId="52F512CA" w:rsidR="00310507" w:rsidRDefault="00310507" w:rsidP="00310507">
      <w:pPr>
        <w:pStyle w:val="Heading4"/>
        <w:rPr>
          <w:lang w:eastAsia="ja-JP"/>
        </w:rPr>
      </w:pPr>
      <w:r>
        <w:rPr>
          <w:lang w:eastAsia="ja-JP"/>
        </w:rPr>
        <w:t>Exposing trade secrets uniquely harms pharmaceutical companies</w:t>
      </w:r>
      <w:r w:rsidR="00396B5A" w:rsidRPr="00396B5A">
        <w:rPr>
          <w:lang w:eastAsia="ja-JP"/>
        </w:rPr>
        <w:tab/>
      </w:r>
    </w:p>
    <w:p w14:paraId="38E35F14" w14:textId="66266D55" w:rsidR="00396B5A" w:rsidRPr="00310507" w:rsidRDefault="00396B5A" w:rsidP="00396B5A">
      <w:pPr>
        <w:spacing w:after="0" w:line="240" w:lineRule="auto"/>
        <w:rPr>
          <w:rStyle w:val="Style13ptBold"/>
        </w:rPr>
      </w:pPr>
      <w:r w:rsidRPr="00310507">
        <w:rPr>
          <w:rStyle w:val="Style13ptBold"/>
        </w:rPr>
        <w:t>Mims 21</w:t>
      </w:r>
    </w:p>
    <w:p w14:paraId="05C3578A" w14:textId="77777777" w:rsidR="00396B5A" w:rsidRPr="00396B5A" w:rsidRDefault="00396B5A" w:rsidP="00396B5A">
      <w:pPr>
        <w:spacing w:after="0" w:line="240" w:lineRule="auto"/>
        <w:rPr>
          <w:rFonts w:ascii="Times New Roman" w:eastAsia="Times New Roman" w:hAnsi="Times New Roman" w:cs="Times New Roman"/>
          <w:sz w:val="24"/>
          <w:szCs w:val="24"/>
          <w:lang w:eastAsia="ja-JP"/>
        </w:rPr>
      </w:pPr>
      <w:r w:rsidRPr="000E155C">
        <w:rPr>
          <w:rFonts w:ascii="Arial" w:eastAsia="Times New Roman" w:hAnsi="Arial" w:cs="Arial"/>
          <w:color w:val="000000"/>
          <w:highlight w:val="lightGray"/>
          <w:lang w:eastAsia="ja-JP"/>
        </w:rPr>
        <w:t xml:space="preserve">Pharmaceutical companies </w:t>
      </w:r>
      <w:r w:rsidRPr="000E155C">
        <w:rPr>
          <w:rFonts w:ascii="Arial" w:eastAsia="Times New Roman" w:hAnsi="Arial" w:cs="Arial"/>
          <w:color w:val="000000"/>
          <w:sz w:val="6"/>
          <w:szCs w:val="6"/>
          <w:highlight w:val="lightGray"/>
          <w:vertAlign w:val="subscript"/>
          <w:lang w:eastAsia="ja-JP"/>
        </w:rPr>
        <w:t>are poised to</w:t>
      </w:r>
      <w:r w:rsidRPr="000E155C">
        <w:rPr>
          <w:rFonts w:ascii="Arial" w:eastAsia="Times New Roman" w:hAnsi="Arial" w:cs="Arial"/>
          <w:color w:val="000000"/>
          <w:highlight w:val="lightGray"/>
          <w:lang w:eastAsia="ja-JP"/>
        </w:rPr>
        <w:t xml:space="preserve"> suffer unique risks as targets of trade-secret misappropriation. Methods, clinical data, and other materials generated by companies reflect</w:t>
      </w:r>
      <w:r w:rsidRPr="00396B5A">
        <w:rPr>
          <w:rFonts w:ascii="Arial" w:eastAsia="Times New Roman" w:hAnsi="Arial" w:cs="Arial"/>
          <w:color w:val="000000"/>
          <w:sz w:val="8"/>
          <w:szCs w:val="8"/>
          <w:vertAlign w:val="subscript"/>
          <w:lang w:eastAsia="ja-JP"/>
        </w:rPr>
        <w:t xml:space="preserve"> months, if not</w:t>
      </w:r>
      <w:r w:rsidRPr="00396B5A">
        <w:rPr>
          <w:rFonts w:ascii="Arial" w:eastAsia="Times New Roman" w:hAnsi="Arial" w:cs="Arial"/>
          <w:color w:val="000000"/>
          <w:lang w:eastAsia="ja-JP"/>
        </w:rPr>
        <w:t xml:space="preserve"> </w:t>
      </w:r>
      <w:r w:rsidRPr="000E155C">
        <w:rPr>
          <w:rFonts w:ascii="Arial" w:eastAsia="Times New Roman" w:hAnsi="Arial" w:cs="Arial"/>
          <w:color w:val="000000"/>
          <w:highlight w:val="lightGray"/>
          <w:lang w:eastAsia="ja-JP"/>
        </w:rPr>
        <w:t>years, of inquiry from many scientists. Once a trade secret is lost, the economic harm cannot be rectified. By allowing competitors to benefit from their hard work, theft of information undermines incentives for companies to invest in innovation</w:t>
      </w:r>
      <w:r w:rsidRPr="00396B5A">
        <w:rPr>
          <w:rFonts w:ascii="Arial" w:eastAsia="Times New Roman" w:hAnsi="Arial" w:cs="Arial"/>
          <w:color w:val="000000"/>
          <w:lang w:eastAsia="ja-JP"/>
        </w:rPr>
        <w:t>.</w:t>
      </w:r>
      <w:r w:rsidRPr="00396B5A">
        <w:rPr>
          <w:rFonts w:ascii="Arial" w:eastAsia="Times New Roman" w:hAnsi="Arial" w:cs="Arial"/>
          <w:color w:val="000000"/>
          <w:sz w:val="8"/>
          <w:szCs w:val="8"/>
          <w:vertAlign w:val="subscript"/>
          <w:lang w:eastAsia="ja-JP"/>
        </w:rPr>
        <w:t xml:space="preserve"> Although a company can pursue civil or criminal sanctions against thieves and hackers,</w:t>
      </w:r>
      <w:r w:rsidRPr="00396B5A">
        <w:rPr>
          <w:rFonts w:ascii="Arial" w:eastAsia="Times New Roman" w:hAnsi="Arial" w:cs="Arial"/>
          <w:color w:val="000000"/>
          <w:lang w:eastAsia="ja-JP"/>
        </w:rPr>
        <w:t xml:space="preserve"> restoring the confidentiality of stolen material is</w:t>
      </w:r>
      <w:r w:rsidRPr="00396B5A">
        <w:rPr>
          <w:rFonts w:ascii="Arial" w:eastAsia="Times New Roman" w:hAnsi="Arial" w:cs="Arial"/>
          <w:color w:val="000000"/>
          <w:sz w:val="8"/>
          <w:szCs w:val="8"/>
          <w:vertAlign w:val="subscript"/>
          <w:lang w:eastAsia="ja-JP"/>
        </w:rPr>
        <w:t xml:space="preserve"> difficult, if not </w:t>
      </w:r>
      <w:r w:rsidRPr="00396B5A">
        <w:rPr>
          <w:rFonts w:ascii="Arial" w:eastAsia="Times New Roman" w:hAnsi="Arial" w:cs="Arial"/>
          <w:color w:val="000000"/>
          <w:lang w:eastAsia="ja-JP"/>
        </w:rPr>
        <w:t xml:space="preserve">impossible. </w:t>
      </w:r>
      <w:r w:rsidRPr="00396B5A">
        <w:rPr>
          <w:rFonts w:ascii="Arial" w:eastAsia="Times New Roman" w:hAnsi="Arial" w:cs="Arial"/>
          <w:color w:val="000000"/>
          <w:sz w:val="8"/>
          <w:szCs w:val="8"/>
          <w:vertAlign w:val="subscript"/>
          <w:lang w:eastAsia="ja-JP"/>
        </w:rPr>
        <w:t xml:space="preserve">As a practical matter, </w:t>
      </w:r>
      <w:r w:rsidRPr="00396B5A">
        <w:rPr>
          <w:rFonts w:ascii="Arial" w:eastAsia="Times New Roman" w:hAnsi="Arial" w:cs="Arial"/>
          <w:color w:val="000000"/>
          <w:lang w:eastAsia="ja-JP"/>
        </w:rPr>
        <w:t xml:space="preserve">a company loses the ability to </w:t>
      </w:r>
      <w:proofErr w:type="gramStart"/>
      <w:r w:rsidRPr="00396B5A">
        <w:rPr>
          <w:rFonts w:ascii="Arial" w:eastAsia="Times New Roman" w:hAnsi="Arial" w:cs="Arial"/>
          <w:color w:val="000000"/>
          <w:lang w:eastAsia="ja-JP"/>
        </w:rPr>
        <w:t>track  or</w:t>
      </w:r>
      <w:proofErr w:type="gramEnd"/>
      <w:r w:rsidRPr="00396B5A">
        <w:rPr>
          <w:rFonts w:ascii="Arial" w:eastAsia="Times New Roman" w:hAnsi="Arial" w:cs="Arial"/>
          <w:color w:val="000000"/>
          <w:lang w:eastAsia="ja-JP"/>
        </w:rPr>
        <w:t xml:space="preserve"> control stolen information. </w:t>
      </w:r>
      <w:r w:rsidRPr="00396B5A">
        <w:rPr>
          <w:rFonts w:ascii="Arial" w:eastAsia="Times New Roman" w:hAnsi="Arial" w:cs="Arial"/>
          <w:color w:val="000000"/>
          <w:sz w:val="12"/>
          <w:szCs w:val="12"/>
          <w:lang w:eastAsia="ja-JP"/>
        </w:rPr>
        <w:t xml:space="preserve">That’s a particular concern when, as in the Spokane hacking case, such information is disseminated to foreign agents. Even if a company obtains a court order requiring the return of stolen information or prohibiting its use by the </w:t>
      </w:r>
      <w:proofErr w:type="spellStart"/>
      <w:r w:rsidRPr="00396B5A">
        <w:rPr>
          <w:rFonts w:ascii="Arial" w:eastAsia="Times New Roman" w:hAnsi="Arial" w:cs="Arial"/>
          <w:color w:val="000000"/>
          <w:sz w:val="12"/>
          <w:szCs w:val="12"/>
          <w:lang w:eastAsia="ja-JP"/>
        </w:rPr>
        <w:t>misappropriators</w:t>
      </w:r>
      <w:proofErr w:type="spellEnd"/>
      <w:r w:rsidRPr="00396B5A">
        <w:rPr>
          <w:rFonts w:ascii="Arial" w:eastAsia="Times New Roman" w:hAnsi="Arial" w:cs="Arial"/>
          <w:color w:val="000000"/>
          <w:sz w:val="12"/>
          <w:szCs w:val="12"/>
          <w:lang w:eastAsia="ja-JP"/>
        </w:rPr>
        <w:t>, such victories would be pyrrhic if the secrets already have become widely known.</w:t>
      </w:r>
    </w:p>
    <w:p w14:paraId="3201F15F" w14:textId="77777777" w:rsidR="00396B5A" w:rsidRPr="00396B5A" w:rsidRDefault="00396B5A" w:rsidP="00396B5A">
      <w:pPr>
        <w:spacing w:after="0" w:line="240" w:lineRule="auto"/>
        <w:rPr>
          <w:rFonts w:ascii="Times New Roman" w:eastAsia="Times New Roman" w:hAnsi="Times New Roman" w:cs="Times New Roman"/>
          <w:sz w:val="24"/>
          <w:szCs w:val="24"/>
          <w:lang w:eastAsia="ja-JP"/>
        </w:rPr>
      </w:pPr>
    </w:p>
    <w:p w14:paraId="0F9591BF" w14:textId="77777777" w:rsidR="00396B5A" w:rsidRPr="00396B5A" w:rsidRDefault="00396B5A" w:rsidP="000E155C">
      <w:pPr>
        <w:pStyle w:val="Heading4"/>
        <w:rPr>
          <w:rFonts w:ascii="Times New Roman" w:hAnsi="Times New Roman" w:cs="Times New Roman"/>
          <w:sz w:val="24"/>
          <w:szCs w:val="24"/>
          <w:lang w:eastAsia="ja-JP"/>
        </w:rPr>
      </w:pPr>
      <w:r w:rsidRPr="00396B5A">
        <w:rPr>
          <w:lang w:eastAsia="ja-JP"/>
        </w:rPr>
        <w:t>Theft of trade secrets goes against the will to power by decreasing the Nietzschean ideal of just power balances. By allowing certain entities to bypass resistance without fair work of their own and decreasing the ability for other entities to assert their own wills to power, a power imbalance is created; trade secret misappropriation violates justice. </w:t>
      </w:r>
    </w:p>
    <w:p w14:paraId="780503C1" w14:textId="77777777" w:rsidR="00396B5A" w:rsidRPr="00396B5A" w:rsidRDefault="00396B5A" w:rsidP="000E155C">
      <w:pPr>
        <w:pStyle w:val="Heading4"/>
        <w:rPr>
          <w:rFonts w:ascii="Times New Roman" w:hAnsi="Times New Roman" w:cs="Times New Roman"/>
          <w:sz w:val="24"/>
          <w:szCs w:val="24"/>
          <w:lang w:eastAsia="ja-JP"/>
        </w:rPr>
      </w:pPr>
      <w:r w:rsidRPr="00396B5A">
        <w:rPr>
          <w:lang w:eastAsia="ja-JP"/>
        </w:rPr>
        <w:t xml:space="preserve">Because the negative is the only world where people are fully allowed to exercise their Will </w:t>
      </w:r>
      <w:proofErr w:type="gramStart"/>
      <w:r w:rsidRPr="00396B5A">
        <w:rPr>
          <w:lang w:eastAsia="ja-JP"/>
        </w:rPr>
        <w:t>To</w:t>
      </w:r>
      <w:proofErr w:type="gramEnd"/>
      <w:r w:rsidRPr="00396B5A">
        <w:rPr>
          <w:lang w:eastAsia="ja-JP"/>
        </w:rPr>
        <w:t xml:space="preserve"> Power and create Justice through balance, I negate.</w:t>
      </w:r>
    </w:p>
    <w:p w14:paraId="18A177D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3043A1"/>
    <w:multiLevelType w:val="multilevel"/>
    <w:tmpl w:val="6AF0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E329DE"/>
    <w:multiLevelType w:val="hybridMultilevel"/>
    <w:tmpl w:val="D180AA64"/>
    <w:lvl w:ilvl="0" w:tplc="39D60F3C">
      <w:start w:val="2"/>
      <w:numFmt w:val="upperLetter"/>
      <w:lvlText w:val="%1."/>
      <w:lvlJc w:val="left"/>
      <w:pPr>
        <w:tabs>
          <w:tab w:val="num" w:pos="720"/>
        </w:tabs>
        <w:ind w:left="720" w:hanging="360"/>
      </w:pPr>
    </w:lvl>
    <w:lvl w:ilvl="1" w:tplc="DD1C131C" w:tentative="1">
      <w:start w:val="1"/>
      <w:numFmt w:val="decimal"/>
      <w:lvlText w:val="%2."/>
      <w:lvlJc w:val="left"/>
      <w:pPr>
        <w:tabs>
          <w:tab w:val="num" w:pos="1440"/>
        </w:tabs>
        <w:ind w:left="1440" w:hanging="360"/>
      </w:pPr>
    </w:lvl>
    <w:lvl w:ilvl="2" w:tplc="874E5820" w:tentative="1">
      <w:start w:val="1"/>
      <w:numFmt w:val="decimal"/>
      <w:lvlText w:val="%3."/>
      <w:lvlJc w:val="left"/>
      <w:pPr>
        <w:tabs>
          <w:tab w:val="num" w:pos="2160"/>
        </w:tabs>
        <w:ind w:left="2160" w:hanging="360"/>
      </w:pPr>
    </w:lvl>
    <w:lvl w:ilvl="3" w:tplc="43B60090" w:tentative="1">
      <w:start w:val="1"/>
      <w:numFmt w:val="decimal"/>
      <w:lvlText w:val="%4."/>
      <w:lvlJc w:val="left"/>
      <w:pPr>
        <w:tabs>
          <w:tab w:val="num" w:pos="2880"/>
        </w:tabs>
        <w:ind w:left="2880" w:hanging="360"/>
      </w:pPr>
    </w:lvl>
    <w:lvl w:ilvl="4" w:tplc="FD9618EE" w:tentative="1">
      <w:start w:val="1"/>
      <w:numFmt w:val="decimal"/>
      <w:lvlText w:val="%5."/>
      <w:lvlJc w:val="left"/>
      <w:pPr>
        <w:tabs>
          <w:tab w:val="num" w:pos="3600"/>
        </w:tabs>
        <w:ind w:left="3600" w:hanging="360"/>
      </w:pPr>
    </w:lvl>
    <w:lvl w:ilvl="5" w:tplc="BD4E0032" w:tentative="1">
      <w:start w:val="1"/>
      <w:numFmt w:val="decimal"/>
      <w:lvlText w:val="%6."/>
      <w:lvlJc w:val="left"/>
      <w:pPr>
        <w:tabs>
          <w:tab w:val="num" w:pos="4320"/>
        </w:tabs>
        <w:ind w:left="4320" w:hanging="360"/>
      </w:pPr>
    </w:lvl>
    <w:lvl w:ilvl="6" w:tplc="D8582206" w:tentative="1">
      <w:start w:val="1"/>
      <w:numFmt w:val="decimal"/>
      <w:lvlText w:val="%7."/>
      <w:lvlJc w:val="left"/>
      <w:pPr>
        <w:tabs>
          <w:tab w:val="num" w:pos="5040"/>
        </w:tabs>
        <w:ind w:left="5040" w:hanging="360"/>
      </w:pPr>
    </w:lvl>
    <w:lvl w:ilvl="7" w:tplc="BE3810EC" w:tentative="1">
      <w:start w:val="1"/>
      <w:numFmt w:val="decimal"/>
      <w:lvlText w:val="%8."/>
      <w:lvlJc w:val="left"/>
      <w:pPr>
        <w:tabs>
          <w:tab w:val="num" w:pos="5760"/>
        </w:tabs>
        <w:ind w:left="5760" w:hanging="360"/>
      </w:pPr>
    </w:lvl>
    <w:lvl w:ilvl="8" w:tplc="800CB80E" w:tentative="1">
      <w:start w:val="1"/>
      <w:numFmt w:val="decimal"/>
      <w:lvlText w:val="%9."/>
      <w:lvlJc w:val="left"/>
      <w:pPr>
        <w:tabs>
          <w:tab w:val="num" w:pos="6480"/>
        </w:tabs>
        <w:ind w:left="6480" w:hanging="360"/>
      </w:pPr>
    </w:lvl>
  </w:abstractNum>
  <w:abstractNum w:abstractNumId="12" w15:restartNumberingAfterBreak="0">
    <w:nsid w:val="7DDC2C50"/>
    <w:multiLevelType w:val="multilevel"/>
    <w:tmpl w:val="7BB40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lvlOverride w:ilvl="0">
      <w:lvl w:ilvl="0">
        <w:numFmt w:val="upperLetter"/>
        <w:lvlText w:val="%1."/>
        <w:lvlJc w:val="left"/>
      </w:lvl>
    </w:lvlOverride>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74624094384"/>
    <w:docVar w:name="VerbatimVersion" w:val="5.1"/>
  </w:docVars>
  <w:rsids>
    <w:rsidRoot w:val="00396B5A"/>
    <w:rsid w:val="000139A3"/>
    <w:rsid w:val="000E155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0507"/>
    <w:rsid w:val="00315690"/>
    <w:rsid w:val="00316B75"/>
    <w:rsid w:val="00325646"/>
    <w:rsid w:val="003460F2"/>
    <w:rsid w:val="00375F10"/>
    <w:rsid w:val="0038158C"/>
    <w:rsid w:val="003902BA"/>
    <w:rsid w:val="00396B5A"/>
    <w:rsid w:val="003A09E2"/>
    <w:rsid w:val="00407037"/>
    <w:rsid w:val="004605D6"/>
    <w:rsid w:val="004C60E8"/>
    <w:rsid w:val="004E3579"/>
    <w:rsid w:val="004E475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DC7"/>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21B9"/>
    <w:rsid w:val="00EC7DC4"/>
    <w:rsid w:val="00ED30CF"/>
    <w:rsid w:val="00EE306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AD8F9"/>
  <w15:chartTrackingRefBased/>
  <w15:docId w15:val="{F6097504-B0A2-4F88-ABBD-9176046FC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6DC7"/>
    <w:rPr>
      <w:rFonts w:ascii="Calibri" w:hAnsi="Calibri" w:cs="Calibri"/>
    </w:rPr>
  </w:style>
  <w:style w:type="paragraph" w:styleId="Heading1">
    <w:name w:val="heading 1"/>
    <w:aliases w:val="Pocket"/>
    <w:basedOn w:val="Normal"/>
    <w:next w:val="Normal"/>
    <w:link w:val="Heading1Char"/>
    <w:qFormat/>
    <w:rsid w:val="00966D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6D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6D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66D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6D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6DC7"/>
  </w:style>
  <w:style w:type="character" w:customStyle="1" w:styleId="Heading1Char">
    <w:name w:val="Heading 1 Char"/>
    <w:aliases w:val="Pocket Char"/>
    <w:basedOn w:val="DefaultParagraphFont"/>
    <w:link w:val="Heading1"/>
    <w:rsid w:val="00966D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6DC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6DC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66DC7"/>
    <w:rPr>
      <w:rFonts w:ascii="Calibri" w:eastAsiaTheme="majorEastAsia" w:hAnsi="Calibri" w:cstheme="majorBidi"/>
      <w:b/>
      <w:iCs/>
      <w:sz w:val="26"/>
    </w:rPr>
  </w:style>
  <w:style w:type="character" w:styleId="Emphasis">
    <w:name w:val="Emphasis"/>
    <w:basedOn w:val="DefaultParagraphFont"/>
    <w:uiPriority w:val="7"/>
    <w:qFormat/>
    <w:rsid w:val="00966DC7"/>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966DC7"/>
    <w:rPr>
      <w:b/>
      <w:bCs/>
      <w:sz w:val="26"/>
      <w:u w:val="none"/>
    </w:rPr>
  </w:style>
  <w:style w:type="character" w:customStyle="1" w:styleId="StyleUnderline">
    <w:name w:val="Style Underline"/>
    <w:aliases w:val="Underline"/>
    <w:basedOn w:val="DefaultParagraphFont"/>
    <w:uiPriority w:val="6"/>
    <w:qFormat/>
    <w:rsid w:val="00966DC7"/>
    <w:rPr>
      <w:b w:val="0"/>
      <w:sz w:val="22"/>
      <w:u w:val="single"/>
    </w:rPr>
  </w:style>
  <w:style w:type="character" w:styleId="Hyperlink">
    <w:name w:val="Hyperlink"/>
    <w:basedOn w:val="DefaultParagraphFont"/>
    <w:uiPriority w:val="99"/>
    <w:semiHidden/>
    <w:unhideWhenUsed/>
    <w:rsid w:val="00966DC7"/>
    <w:rPr>
      <w:color w:val="auto"/>
      <w:u w:val="none"/>
    </w:rPr>
  </w:style>
  <w:style w:type="character" w:styleId="FollowedHyperlink">
    <w:name w:val="FollowedHyperlink"/>
    <w:basedOn w:val="DefaultParagraphFont"/>
    <w:uiPriority w:val="99"/>
    <w:semiHidden/>
    <w:unhideWhenUsed/>
    <w:rsid w:val="00966DC7"/>
    <w:rPr>
      <w:color w:val="auto"/>
      <w:u w:val="none"/>
    </w:rPr>
  </w:style>
  <w:style w:type="paragraph" w:styleId="NormalWeb">
    <w:name w:val="Normal (Web)"/>
    <w:basedOn w:val="Normal"/>
    <w:uiPriority w:val="99"/>
    <w:semiHidden/>
    <w:unhideWhenUsed/>
    <w:rsid w:val="00396B5A"/>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apple-tab-span">
    <w:name w:val="apple-tab-span"/>
    <w:basedOn w:val="DefaultParagraphFont"/>
    <w:rsid w:val="00396B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101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tler-bowdon.com/friedrich-nietzsche---beyond-good-and-evil.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vc.bridgew.edu/cgi/viewcontent.cgi?article=1314&amp;context=honors_proj" TargetMode="External"/><Relationship Id="rId12" Type="http://schemas.openxmlformats.org/officeDocument/2006/relationships/hyperlink" Target="https://www.ncbi.nlm.nih.gov/pmc/articles/PMC43827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georgetown.edu/your-life-career/career-exploration-professional-development/for-jd-students/explore-legal-careers/practice-areas/intellectual-property-law/" TargetMode="External"/><Relationship Id="rId11" Type="http://schemas.openxmlformats.org/officeDocument/2006/relationships/hyperlink" Target="https://stm.sciencemag.org/content/6/248/248fs30" TargetMode="External"/><Relationship Id="rId5" Type="http://schemas.openxmlformats.org/officeDocument/2006/relationships/webSettings" Target="webSettings.xml"/><Relationship Id="rId10" Type="http://schemas.openxmlformats.org/officeDocument/2006/relationships/hyperlink" Target="http://www.hunter.cuny.edu/jns/reviews/bernard-reginster-the-affirmation-of-life-nietzsche-on-overcoming-nihilism" TargetMode="External"/><Relationship Id="rId4" Type="http://schemas.openxmlformats.org/officeDocument/2006/relationships/settings" Target="settings.xml"/><Relationship Id="rId9" Type="http://schemas.openxmlformats.org/officeDocument/2006/relationships/hyperlink" Target="https://servier.com/en/news/why-patents-are-necessary-for-the-pharmaceutical-industr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w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1674</Words>
  <Characters>10007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Jewell</dc:creator>
  <cp:keywords>5.1.1</cp:keywords>
  <dc:description/>
  <cp:lastModifiedBy>Ella Jewell</cp:lastModifiedBy>
  <cp:revision>3</cp:revision>
  <dcterms:created xsi:type="dcterms:W3CDTF">2021-09-10T02:26:00Z</dcterms:created>
  <dcterms:modified xsi:type="dcterms:W3CDTF">2021-09-10T17:46:00Z</dcterms:modified>
</cp:coreProperties>
</file>