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BDC2D" w14:textId="77777777" w:rsidR="003D6EDC" w:rsidRPr="003D6EDC" w:rsidRDefault="003D6EDC" w:rsidP="003D6EDC">
      <w:pPr>
        <w:pStyle w:val="Heading1"/>
        <w:rPr>
          <w:lang w:eastAsia="ja-JP"/>
        </w:rPr>
      </w:pPr>
      <w:bookmarkStart w:id="0" w:name="_Hlk82165198"/>
      <w:bookmarkStart w:id="1" w:name="_Hlk82248213"/>
      <w:r w:rsidRPr="003D6EDC">
        <w:rPr>
          <w:lang w:eastAsia="ja-JP"/>
        </w:rPr>
        <w:t>Topic</w:t>
      </w:r>
    </w:p>
    <w:p w14:paraId="6A0A73DA" w14:textId="77777777" w:rsidR="003D6EDC" w:rsidRPr="003D6EDC" w:rsidRDefault="003D6EDC" w:rsidP="003D6EDC">
      <w:pPr>
        <w:spacing w:before="40" w:after="0" w:line="256" w:lineRule="auto"/>
        <w:outlineLvl w:val="1"/>
        <w:rPr>
          <w:rFonts w:eastAsia="Times New Roman"/>
          <w:b/>
          <w:bCs/>
          <w:sz w:val="44"/>
          <w:szCs w:val="44"/>
          <w:u w:val="single"/>
          <w:lang w:eastAsia="ja-JP"/>
        </w:rPr>
      </w:pPr>
      <w:r w:rsidRPr="003D6EDC">
        <w:rPr>
          <w:rFonts w:eastAsia="Times New Roman"/>
          <w:b/>
          <w:bCs/>
          <w:sz w:val="44"/>
          <w:szCs w:val="44"/>
          <w:u w:val="single"/>
          <w:lang w:eastAsia="ja-JP"/>
        </w:rPr>
        <w:t>I affirm resolved: the members of the world Trade Organization ought to reduce intellectual property protections for medicines.</w:t>
      </w:r>
    </w:p>
    <w:p w14:paraId="2E0B534E"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03879A67" w14:textId="77777777" w:rsidR="003D6EDC" w:rsidRPr="003D6EDC" w:rsidRDefault="003D6EDC" w:rsidP="003D6EDC">
      <w:pPr>
        <w:spacing w:before="40" w:after="0" w:line="256" w:lineRule="auto"/>
        <w:jc w:val="center"/>
        <w:outlineLvl w:val="2"/>
        <w:rPr>
          <w:rFonts w:eastAsia="Times New Roman"/>
          <w:b/>
          <w:bCs/>
          <w:sz w:val="32"/>
          <w:szCs w:val="32"/>
          <w:u w:val="single"/>
          <w:lang w:eastAsia="ja-JP"/>
        </w:rPr>
      </w:pPr>
      <w:r w:rsidRPr="003D6EDC">
        <w:rPr>
          <w:rFonts w:eastAsia="Times New Roman"/>
          <w:b/>
          <w:bCs/>
          <w:sz w:val="32"/>
          <w:szCs w:val="32"/>
          <w:u w:val="single"/>
          <w:lang w:eastAsia="ja-JP"/>
        </w:rPr>
        <w:t>Definitions</w:t>
      </w:r>
    </w:p>
    <w:p w14:paraId="043B0457" w14:textId="77777777" w:rsidR="003D6EDC" w:rsidRPr="003D6EDC" w:rsidRDefault="003D6EDC" w:rsidP="003D6EDC">
      <w:pPr>
        <w:spacing w:before="240" w:after="40" w:line="256" w:lineRule="auto"/>
        <w:ind w:left="360" w:hanging="360"/>
        <w:outlineLvl w:val="3"/>
        <w:rPr>
          <w:rFonts w:eastAsia="Times New Roman"/>
          <w:b/>
          <w:bCs/>
          <w:sz w:val="26"/>
          <w:szCs w:val="26"/>
          <w:lang w:eastAsia="ja-JP"/>
        </w:rPr>
      </w:pPr>
      <w:r w:rsidRPr="003D6EDC">
        <w:rPr>
          <w:rFonts w:ascii="Symbol" w:eastAsia="Times New Roman" w:hAnsi="Symbol"/>
          <w:color w:val="000000"/>
          <w:sz w:val="20"/>
          <w:szCs w:val="20"/>
          <w:lang w:eastAsia="ja-JP"/>
        </w:rPr>
        <w:t>·</w:t>
      </w:r>
      <w:r w:rsidRPr="003D6EDC">
        <w:rPr>
          <w:rFonts w:ascii="Times New Roman" w:eastAsia="Times New Roman" w:hAnsi="Times New Roman" w:cs="Times New Roman"/>
          <w:color w:val="000000"/>
          <w:sz w:val="14"/>
          <w:szCs w:val="14"/>
          <w:lang w:eastAsia="ja-JP"/>
        </w:rPr>
        <w:t xml:space="preserve">        </w:t>
      </w:r>
      <w:r w:rsidRPr="003D6EDC">
        <w:rPr>
          <w:rFonts w:ascii="Arial" w:eastAsia="Times New Roman" w:hAnsi="Arial" w:cs="Arial"/>
          <w:b/>
          <w:bCs/>
          <w:color w:val="000000"/>
          <w:sz w:val="24"/>
          <w:szCs w:val="24"/>
          <w:lang w:eastAsia="ja-JP"/>
        </w:rPr>
        <w:t>Reduce: to diminish in amount, extent, or number - Merriam Webster</w:t>
      </w:r>
    </w:p>
    <w:p w14:paraId="67222371" w14:textId="77777777" w:rsidR="003D6EDC" w:rsidRPr="003D6EDC" w:rsidRDefault="003D6EDC" w:rsidP="003D6EDC">
      <w:pPr>
        <w:spacing w:before="240" w:after="40" w:line="256" w:lineRule="auto"/>
        <w:ind w:left="360" w:hanging="360"/>
        <w:outlineLvl w:val="3"/>
        <w:rPr>
          <w:rFonts w:eastAsia="Times New Roman"/>
          <w:b/>
          <w:bCs/>
          <w:sz w:val="26"/>
          <w:szCs w:val="26"/>
          <w:lang w:eastAsia="ja-JP"/>
        </w:rPr>
      </w:pPr>
      <w:r w:rsidRPr="003D6EDC">
        <w:rPr>
          <w:rFonts w:ascii="Symbol" w:eastAsia="Times New Roman" w:hAnsi="Symbol"/>
          <w:color w:val="000000"/>
          <w:sz w:val="20"/>
          <w:szCs w:val="20"/>
          <w:lang w:eastAsia="ja-JP"/>
        </w:rPr>
        <w:t>·</w:t>
      </w:r>
      <w:r w:rsidRPr="003D6EDC">
        <w:rPr>
          <w:rFonts w:ascii="Times New Roman" w:eastAsia="Times New Roman" w:hAnsi="Times New Roman" w:cs="Times New Roman"/>
          <w:color w:val="000000"/>
          <w:sz w:val="14"/>
          <w:szCs w:val="14"/>
          <w:lang w:eastAsia="ja-JP"/>
        </w:rPr>
        <w:t xml:space="preserve">        </w:t>
      </w:r>
      <w:r w:rsidRPr="003D6EDC">
        <w:rPr>
          <w:rFonts w:ascii="Arial" w:eastAsia="Times New Roman" w:hAnsi="Arial" w:cs="Arial"/>
          <w:b/>
          <w:bCs/>
          <w:color w:val="000000"/>
          <w:sz w:val="24"/>
          <w:szCs w:val="24"/>
          <w:lang w:eastAsia="ja-JP"/>
        </w:rPr>
        <w:t>Intellectual property protections, from</w:t>
      </w:r>
      <w:hyperlink r:id="rId6" w:history="1">
        <w:r w:rsidRPr="003D6EDC">
          <w:rPr>
            <w:rFonts w:ascii="Arial" w:eastAsia="Times New Roman" w:hAnsi="Arial" w:cs="Arial"/>
            <w:b/>
            <w:bCs/>
            <w:color w:val="000000"/>
            <w:sz w:val="21"/>
            <w:szCs w:val="21"/>
            <w:u w:val="single"/>
            <w:lang w:eastAsia="ja-JP"/>
          </w:rPr>
          <w:t xml:space="preserve"> </w:t>
        </w:r>
        <w:r w:rsidRPr="003D6EDC">
          <w:rPr>
            <w:rFonts w:ascii="Arial" w:eastAsia="Times New Roman" w:hAnsi="Arial" w:cs="Arial"/>
            <w:b/>
            <w:bCs/>
            <w:color w:val="1155CC"/>
            <w:sz w:val="21"/>
            <w:szCs w:val="21"/>
            <w:u w:val="single"/>
            <w:lang w:eastAsia="ja-JP"/>
          </w:rPr>
          <w:t>Georgetown University Law</w:t>
        </w:r>
      </w:hyperlink>
      <w:r w:rsidRPr="003D6EDC">
        <w:rPr>
          <w:rFonts w:ascii="Arial" w:eastAsia="Times New Roman" w:hAnsi="Arial" w:cs="Arial"/>
          <w:b/>
          <w:bCs/>
          <w:color w:val="000000"/>
          <w:sz w:val="24"/>
          <w:szCs w:val="24"/>
          <w:lang w:eastAsia="ja-JP"/>
        </w:rPr>
        <w:t>, include Copyright, Trademarks, patents, and Trade Secrets.</w:t>
      </w:r>
    </w:p>
    <w:p w14:paraId="23B69BD7"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2F854F43" w14:textId="77777777" w:rsidR="003D6EDC" w:rsidRPr="003D6EDC" w:rsidRDefault="003D6EDC" w:rsidP="003D6EDC">
      <w:pPr>
        <w:pStyle w:val="Heading1"/>
        <w:rPr>
          <w:lang w:eastAsia="ja-JP"/>
        </w:rPr>
      </w:pPr>
      <w:bookmarkStart w:id="2" w:name="_Hlk82248212"/>
      <w:bookmarkEnd w:id="1"/>
      <w:r w:rsidRPr="003D6EDC">
        <w:rPr>
          <w:lang w:eastAsia="ja-JP"/>
        </w:rPr>
        <w:lastRenderedPageBreak/>
        <w:t>Framing</w:t>
      </w:r>
    </w:p>
    <w:p w14:paraId="283E941C"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03C4B6B0" w14:textId="77777777" w:rsidR="003D6EDC" w:rsidRPr="003D6EDC" w:rsidRDefault="003D6EDC" w:rsidP="003D6EDC">
      <w:pPr>
        <w:spacing w:before="40" w:after="0" w:line="256" w:lineRule="auto"/>
        <w:jc w:val="center"/>
        <w:outlineLvl w:val="1"/>
        <w:rPr>
          <w:rFonts w:eastAsia="Times New Roman"/>
          <w:b/>
          <w:bCs/>
          <w:sz w:val="44"/>
          <w:szCs w:val="44"/>
          <w:u w:val="single"/>
          <w:lang w:eastAsia="ja-JP"/>
        </w:rPr>
      </w:pPr>
      <w:r w:rsidRPr="003D6EDC">
        <w:rPr>
          <w:rFonts w:eastAsia="Times New Roman"/>
          <w:b/>
          <w:bCs/>
          <w:sz w:val="44"/>
          <w:szCs w:val="44"/>
          <w:u w:val="single"/>
          <w:lang w:eastAsia="ja-JP"/>
        </w:rPr>
        <w:t>Prefer the value of negative utilitarianism</w:t>
      </w:r>
    </w:p>
    <w:p w14:paraId="2CA1407A" w14:textId="77777777" w:rsidR="003D6EDC" w:rsidRPr="003D6EDC" w:rsidRDefault="003D6EDC" w:rsidP="003D6EDC">
      <w:pPr>
        <w:spacing w:before="240" w:after="40" w:line="256" w:lineRule="auto"/>
        <w:outlineLvl w:val="3"/>
        <w:rPr>
          <w:rFonts w:eastAsia="Times New Roman"/>
          <w:b/>
          <w:bCs/>
          <w:sz w:val="26"/>
          <w:szCs w:val="26"/>
          <w:lang w:eastAsia="ja-JP"/>
        </w:rPr>
      </w:pPr>
      <w:r w:rsidRPr="003D6EDC">
        <w:rPr>
          <w:rFonts w:eastAsia="Times New Roman"/>
          <w:b/>
          <w:bCs/>
          <w:sz w:val="26"/>
          <w:szCs w:val="26"/>
          <w:lang w:eastAsia="ja-JP"/>
        </w:rPr>
        <w:t>Any idea of morality is fundamentally utilitarian:</w:t>
      </w:r>
    </w:p>
    <w:p w14:paraId="4133472F" w14:textId="77777777" w:rsidR="003D6EDC" w:rsidRPr="003D6EDC" w:rsidRDefault="00812A9D" w:rsidP="003D6EDC">
      <w:pPr>
        <w:spacing w:before="240" w:after="40" w:line="256" w:lineRule="auto"/>
        <w:outlineLvl w:val="3"/>
        <w:rPr>
          <w:rFonts w:eastAsia="Times New Roman"/>
          <w:b/>
          <w:bCs/>
          <w:sz w:val="26"/>
          <w:szCs w:val="26"/>
          <w:lang w:eastAsia="ja-JP"/>
        </w:rPr>
      </w:pPr>
      <w:hyperlink r:id="rId7" w:history="1">
        <w:r w:rsidR="003D6EDC" w:rsidRPr="003D6EDC">
          <w:rPr>
            <w:rFonts w:eastAsia="Times New Roman"/>
            <w:color w:val="0000FF"/>
            <w:sz w:val="26"/>
            <w:szCs w:val="26"/>
            <w:u w:val="single"/>
            <w:lang w:eastAsia="ja-JP"/>
          </w:rPr>
          <w:t> Sanchez 11</w:t>
        </w:r>
      </w:hyperlink>
      <w:r w:rsidR="003D6EDC" w:rsidRPr="003D6EDC">
        <w:rPr>
          <w:rFonts w:eastAsia="Times New Roman"/>
          <w:sz w:val="26"/>
          <w:szCs w:val="26"/>
          <w:lang w:eastAsia="ja-JP"/>
        </w:rPr>
        <w:t xml:space="preserve"> </w:t>
      </w:r>
      <w:r w:rsidR="003D6EDC" w:rsidRPr="003D6EDC">
        <w:rPr>
          <w:rFonts w:ascii="Arial" w:eastAsia="Times New Roman" w:hAnsi="Arial" w:cs="Arial"/>
          <w:b/>
          <w:bCs/>
          <w:color w:val="000000"/>
          <w:sz w:val="11"/>
          <w:szCs w:val="11"/>
          <w:vertAlign w:val="subscript"/>
          <w:lang w:eastAsia="ja-JP"/>
        </w:rPr>
        <w:t>(editor of Mises.org, the world center of the Austrian School of economics and libertarian political and social theory, and director of the Mises</w:t>
      </w:r>
      <w:r w:rsidR="003D6EDC" w:rsidRPr="003D6EDC">
        <w:rPr>
          <w:rFonts w:ascii="Arial" w:eastAsia="Times New Roman" w:hAnsi="Arial" w:cs="Arial"/>
          <w:b/>
          <w:bCs/>
          <w:color w:val="000000"/>
          <w:lang w:eastAsia="ja-JP"/>
        </w:rPr>
        <w:t xml:space="preserve"> </w:t>
      </w:r>
      <w:proofErr w:type="gramStart"/>
      <w:r w:rsidR="003D6EDC" w:rsidRPr="003D6EDC">
        <w:rPr>
          <w:rFonts w:ascii="Arial" w:eastAsia="Times New Roman" w:hAnsi="Arial" w:cs="Arial"/>
          <w:color w:val="000000"/>
          <w:sz w:val="10"/>
          <w:szCs w:val="10"/>
          <w:lang w:eastAsia="ja-JP"/>
        </w:rPr>
        <w:t>The</w:t>
      </w:r>
      <w:proofErr w:type="gramEnd"/>
      <w:r w:rsidR="003D6EDC" w:rsidRPr="003D6EDC">
        <w:rPr>
          <w:rFonts w:ascii="Arial" w:eastAsia="Times New Roman" w:hAnsi="Arial" w:cs="Arial"/>
          <w:color w:val="000000"/>
          <w:sz w:val="10"/>
          <w:szCs w:val="10"/>
          <w:lang w:eastAsia="ja-JP"/>
        </w:rPr>
        <w:t xml:space="preserve"> utility of social cooperation is the foundation of morality. </w:t>
      </w:r>
      <w:r w:rsidR="003D6EDC" w:rsidRPr="003D6EDC">
        <w:rPr>
          <w:rFonts w:ascii="Arial" w:eastAsia="Times New Roman" w:hAnsi="Arial" w:cs="Arial"/>
          <w:b/>
          <w:bCs/>
          <w:color w:val="000000"/>
          <w:shd w:val="clear" w:color="auto" w:fill="00FFFF"/>
          <w:lang w:eastAsia="ja-JP"/>
        </w:rPr>
        <w:t>The notion of right and wrong is … a utilitarian precept designed to make social cooperation possible.</w:t>
      </w:r>
      <w:r w:rsidR="003D6EDC" w:rsidRPr="003D6EDC">
        <w:rPr>
          <w:rFonts w:ascii="Arial" w:eastAsia="Times New Roman" w:hAnsi="Arial" w:cs="Arial"/>
          <w:b/>
          <w:bCs/>
          <w:color w:val="000000"/>
          <w:lang w:eastAsia="ja-JP"/>
        </w:rPr>
        <w:t xml:space="preserve"> As the foundation of morality, the utility of social cooperation is [ultimate] end </w:t>
      </w:r>
      <w:r w:rsidR="003D6EDC" w:rsidRPr="003D6EDC">
        <w:rPr>
          <w:rFonts w:ascii="Arial" w:eastAsia="Times New Roman" w:hAnsi="Arial" w:cs="Arial"/>
          <w:color w:val="000000"/>
          <w:sz w:val="6"/>
          <w:szCs w:val="6"/>
          <w:lang w:eastAsia="ja-JP"/>
        </w:rPr>
        <w:t>of all questions of justice and property</w:t>
      </w:r>
      <w:r w:rsidR="003D6EDC" w:rsidRPr="003D6EDC">
        <w:rPr>
          <w:rFonts w:ascii="Arial" w:eastAsia="Times New Roman" w:hAnsi="Arial" w:cs="Arial"/>
          <w:color w:val="000000"/>
          <w:sz w:val="2"/>
          <w:szCs w:val="2"/>
          <w:lang w:eastAsia="ja-JP"/>
        </w:rPr>
        <w:t>. The ultimate yardstick of justice is conduciveness to social cooperation.</w:t>
      </w:r>
      <w:r w:rsidR="003D6EDC" w:rsidRPr="003D6EDC">
        <w:rPr>
          <w:rFonts w:ascii="Arial" w:eastAsia="Times New Roman" w:hAnsi="Arial" w:cs="Arial"/>
          <w:b/>
          <w:bCs/>
          <w:color w:val="000000"/>
          <w:sz w:val="2"/>
          <w:szCs w:val="2"/>
          <w:lang w:eastAsia="ja-JP"/>
        </w:rPr>
        <w:t xml:space="preserve"> </w:t>
      </w:r>
      <w:r w:rsidR="003D6EDC" w:rsidRPr="003D6EDC">
        <w:rPr>
          <w:rFonts w:ascii="Arial" w:eastAsia="Times New Roman" w:hAnsi="Arial" w:cs="Arial"/>
          <w:b/>
          <w:bCs/>
          <w:color w:val="000000"/>
          <w:shd w:val="clear" w:color="auto" w:fill="00FFFF"/>
          <w:lang w:eastAsia="ja-JP"/>
        </w:rPr>
        <w:t>Conduct suited to preserve social cooperation is just, conduct detrimental to that is unjust</w:t>
      </w:r>
      <w:r w:rsidR="003D6EDC" w:rsidRPr="003D6EDC">
        <w:rPr>
          <w:rFonts w:ascii="Arial" w:eastAsia="Times New Roman" w:hAnsi="Arial" w:cs="Arial"/>
          <w:b/>
          <w:bCs/>
          <w:color w:val="000000"/>
          <w:lang w:eastAsia="ja-JP"/>
        </w:rPr>
        <w:t>.</w:t>
      </w:r>
    </w:p>
    <w:p w14:paraId="673EBF1F"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6D36FB6D" w14:textId="77777777" w:rsidR="003D6EDC" w:rsidRPr="003D6EDC" w:rsidRDefault="003D6EDC" w:rsidP="003D6EDC">
      <w:pPr>
        <w:spacing w:line="256" w:lineRule="auto"/>
        <w:rPr>
          <w:rFonts w:eastAsia="Times New Roman"/>
          <w:lang w:eastAsia="ja-JP"/>
        </w:rPr>
      </w:pPr>
      <w:r w:rsidRPr="003D6EDC">
        <w:rPr>
          <w:rFonts w:eastAsia="Times New Roman"/>
          <w:b/>
          <w:bCs/>
          <w:sz w:val="26"/>
          <w:szCs w:val="26"/>
          <w:lang w:eastAsia="ja-JP"/>
        </w:rPr>
        <w:t>Walker 74</w:t>
      </w:r>
      <w:r w:rsidRPr="003D6EDC">
        <w:rPr>
          <w:rFonts w:eastAsia="Times New Roman"/>
          <w:sz w:val="28"/>
          <w:szCs w:val="28"/>
          <w:lang w:eastAsia="ja-JP"/>
        </w:rPr>
        <w:t xml:space="preserve"> </w:t>
      </w:r>
      <w:r w:rsidRPr="003D6EDC">
        <w:rPr>
          <w:rFonts w:eastAsia="Times New Roman"/>
          <w:lang w:eastAsia="ja-JP"/>
        </w:rPr>
        <w:t>(https://www.jstor.org/stable/pdf/2252744.pdf?ab_segments=0%2Fbasic_search_gsv2%2Fcontrol&amp;refreqid=fastly-default%3A0e99f438191c00389a43e0bf2309b968)</w:t>
      </w:r>
    </w:p>
    <w:p w14:paraId="71586567" w14:textId="77777777" w:rsidR="003D6EDC" w:rsidRPr="003D6EDC" w:rsidRDefault="003D6EDC" w:rsidP="003D6EDC">
      <w:pPr>
        <w:spacing w:line="256" w:lineRule="auto"/>
        <w:rPr>
          <w:rFonts w:eastAsia="Times New Roman"/>
          <w:lang w:eastAsia="ja-JP"/>
        </w:rPr>
      </w:pPr>
      <w:r w:rsidRPr="003D6EDC">
        <w:rPr>
          <w:rFonts w:eastAsia="Times New Roman"/>
          <w:shd w:val="clear" w:color="auto" w:fill="00FFFF"/>
          <w:lang w:eastAsia="ja-JP"/>
        </w:rPr>
        <w:t>{</w:t>
      </w:r>
      <w:r w:rsidRPr="003D6EDC">
        <w:rPr>
          <w:rFonts w:eastAsia="Times New Roman"/>
          <w:b/>
          <w:bCs/>
          <w:shd w:val="clear" w:color="auto" w:fill="00FFFF"/>
          <w:lang w:eastAsia="ja-JP"/>
        </w:rPr>
        <w:t>Negative utilitarian} conviction {dictates}</w:t>
      </w:r>
      <w:r w:rsidRPr="003D6EDC">
        <w:rPr>
          <w:rFonts w:eastAsia="Times New Roman"/>
          <w:shd w:val="clear" w:color="auto" w:fill="00FFFF"/>
          <w:lang w:eastAsia="ja-JP"/>
        </w:rPr>
        <w:t xml:space="preserve"> </w:t>
      </w:r>
      <w:r w:rsidRPr="003D6EDC">
        <w:rPr>
          <w:rFonts w:eastAsia="Times New Roman"/>
          <w:b/>
          <w:bCs/>
          <w:u w:val="single"/>
          <w:bdr w:val="none" w:sz="0" w:space="0" w:color="auto" w:frame="1"/>
          <w:shd w:val="clear" w:color="auto" w:fill="00FFFF"/>
          <w:lang w:eastAsia="ja-JP"/>
        </w:rPr>
        <w:t>that the relief of pain takes priority over the promotion of pleasure</w:t>
      </w:r>
      <w:r w:rsidRPr="003D6EDC">
        <w:rPr>
          <w:rFonts w:eastAsia="Times New Roman"/>
          <w:shd w:val="clear" w:color="auto" w:fill="00FFFF"/>
          <w:lang w:eastAsia="ja-JP"/>
        </w:rPr>
        <w:t>;</w:t>
      </w:r>
      <w:r w:rsidRPr="003D6EDC">
        <w:rPr>
          <w:rFonts w:eastAsia="Times New Roman"/>
          <w:lang w:eastAsia="ja-JP"/>
        </w:rPr>
        <w:t xml:space="preserve"> </w:t>
      </w:r>
      <w:r w:rsidRPr="003D6EDC">
        <w:rPr>
          <w:rFonts w:eastAsia="Times New Roman"/>
          <w:sz w:val="6"/>
          <w:szCs w:val="6"/>
          <w:lang w:eastAsia="ja-JP"/>
        </w:rPr>
        <w:t xml:space="preserve">as Acton puts it, </w:t>
      </w:r>
      <w:r w:rsidRPr="003D6EDC">
        <w:rPr>
          <w:rFonts w:eastAsia="Times New Roman"/>
          <w:b/>
          <w:bCs/>
          <w:u w:val="single"/>
          <w:bdr w:val="none" w:sz="0" w:space="0" w:color="auto" w:frame="1"/>
          <w:lang w:eastAsia="ja-JP"/>
        </w:rPr>
        <w:t>'moral urgency to help those who are suffering is greater than any moral demand to help those who are not suffering to become happier</w:t>
      </w:r>
      <w:r w:rsidRPr="003D6EDC">
        <w:rPr>
          <w:rFonts w:eastAsia="Times New Roman"/>
          <w:lang w:eastAsia="ja-JP"/>
        </w:rPr>
        <w:t>'</w:t>
      </w:r>
      <w:r w:rsidRPr="003D6EDC">
        <w:rPr>
          <w:rFonts w:eastAsia="Times New Roman"/>
          <w:sz w:val="10"/>
          <w:szCs w:val="10"/>
          <w:lang w:eastAsia="ja-JP"/>
        </w:rPr>
        <w:t xml:space="preserve"> ('Negative Utilitarianism', Aristotelian Society Proceedings, supp. vol. I963). Acton's paper, though, examines only the relative moral urgency of the relief of pain for someone who is already suffering and the production of pleasure for someone who is not, and does not remark on the use subject to considerable extent of such asymmetries. Thus, for example</w:t>
      </w:r>
      <w:r w:rsidRPr="003D6EDC">
        <w:rPr>
          <w:rFonts w:eastAsia="Times New Roman"/>
          <w:lang w:eastAsia="ja-JP"/>
        </w:rPr>
        <w:t xml:space="preserve">, </w:t>
      </w:r>
      <w:r w:rsidRPr="003D6EDC">
        <w:rPr>
          <w:rFonts w:eastAsia="Times New Roman"/>
          <w:b/>
          <w:bCs/>
          <w:u w:val="single"/>
          <w:bdr w:val="none" w:sz="0" w:space="0" w:color="auto" w:frame="1"/>
          <w:shd w:val="clear" w:color="auto" w:fill="00FFFF"/>
          <w:lang w:eastAsia="ja-JP"/>
        </w:rPr>
        <w:t>when the decision lies between producing pleasure in the future for A and avoiding or preventing future pain for B, the latter takes priority</w:t>
      </w:r>
      <w:r w:rsidRPr="003D6EDC">
        <w:rPr>
          <w:rFonts w:eastAsia="Times New Roman"/>
          <w:lang w:eastAsia="ja-JP"/>
        </w:rPr>
        <w:t xml:space="preserve">. </w:t>
      </w:r>
      <w:r w:rsidRPr="003D6EDC">
        <w:rPr>
          <w:rFonts w:eastAsia="Times New Roman"/>
          <w:sz w:val="4"/>
          <w:szCs w:val="4"/>
          <w:lang w:eastAsia="ja-JP"/>
        </w:rPr>
        <w:t xml:space="preserve">(I assume here and throughout the paragraph that the pleasure and pain involved are roughly equal in amount and that no other considerations are relevant to the agent's decision, that, for instance, he has no natural or moral ties to either party.) Where the relief of pain can be achieved only at the cost of curtailing pleasure matters are more complicated. It does not seem true without qualification that one ought to relieve A's pain at the cost of curtailing B's pleasure, though sometimes such a course might be justified. (As a rule, to do this would count as interference or as an in- </w:t>
      </w:r>
      <w:proofErr w:type="spellStart"/>
      <w:r w:rsidRPr="003D6EDC">
        <w:rPr>
          <w:rFonts w:eastAsia="Times New Roman"/>
          <w:sz w:val="4"/>
          <w:szCs w:val="4"/>
          <w:lang w:eastAsia="ja-JP"/>
        </w:rPr>
        <w:t>fringement</w:t>
      </w:r>
      <w:proofErr w:type="spellEnd"/>
      <w:r w:rsidRPr="003D6EDC">
        <w:rPr>
          <w:rFonts w:eastAsia="Times New Roman"/>
          <w:sz w:val="4"/>
          <w:szCs w:val="4"/>
          <w:lang w:eastAsia="ja-JP"/>
        </w:rPr>
        <w:t xml:space="preserve"> of B's rights.) On the other hand, the best </w:t>
      </w:r>
      <w:proofErr w:type="gramStart"/>
      <w:r w:rsidRPr="003D6EDC">
        <w:rPr>
          <w:rFonts w:eastAsia="Times New Roman"/>
          <w:sz w:val="4"/>
          <w:szCs w:val="4"/>
          <w:lang w:eastAsia="ja-JP"/>
        </w:rPr>
        <w:t>state of affairs</w:t>
      </w:r>
      <w:proofErr w:type="gramEnd"/>
      <w:r w:rsidRPr="003D6EDC">
        <w:rPr>
          <w:rFonts w:eastAsia="Times New Roman"/>
          <w:sz w:val="4"/>
          <w:szCs w:val="4"/>
          <w:lang w:eastAsia="ja-JP"/>
        </w:rPr>
        <w:t xml:space="preserve"> would generally be </w:t>
      </w:r>
      <w:proofErr w:type="spellStart"/>
      <w:r w:rsidRPr="003D6EDC">
        <w:rPr>
          <w:rFonts w:eastAsia="Times New Roman"/>
          <w:sz w:val="4"/>
          <w:szCs w:val="4"/>
          <w:lang w:eastAsia="ja-JP"/>
        </w:rPr>
        <w:t>recognised</w:t>
      </w:r>
      <w:proofErr w:type="spellEnd"/>
      <w:r w:rsidRPr="003D6EDC">
        <w:rPr>
          <w:rFonts w:eastAsia="Times New Roman"/>
          <w:sz w:val="4"/>
          <w:szCs w:val="4"/>
          <w:lang w:eastAsia="ja-JP"/>
        </w:rPr>
        <w:t xml:space="preserve"> as one where B had been persuaded to abandon his pleasure in order that A's pain should be relieved. </w:t>
      </w:r>
      <w:proofErr w:type="gramStart"/>
      <w:r w:rsidRPr="003D6EDC">
        <w:rPr>
          <w:rFonts w:eastAsia="Times New Roman"/>
          <w:sz w:val="4"/>
          <w:szCs w:val="4"/>
          <w:lang w:eastAsia="ja-JP"/>
        </w:rPr>
        <w:t>Finally</w:t>
      </w:r>
      <w:proofErr w:type="gramEnd"/>
      <w:r w:rsidRPr="003D6EDC">
        <w:rPr>
          <w:rFonts w:eastAsia="Times New Roman"/>
          <w:sz w:val="4"/>
          <w:szCs w:val="4"/>
          <w:lang w:eastAsia="ja-JP"/>
        </w:rPr>
        <w:t xml:space="preserve"> among asymmetries of this particular type, if one considers the infliction of pain rather than simply the failure to relieve it, Ross is not guilty of overstatement when he says that 'the infliction of pain on any person is justified ... by the conferment not of an equal but of a substantially greater amount of pleasure on someone else' (Foundations of Ethics, p. 75)</w:t>
      </w:r>
      <w:r w:rsidRPr="003D6EDC">
        <w:rPr>
          <w:rFonts w:eastAsia="Times New Roman"/>
          <w:lang w:eastAsia="ja-JP"/>
        </w:rPr>
        <w:t>.</w:t>
      </w:r>
    </w:p>
    <w:p w14:paraId="67371454"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4713DAB8" w14:textId="77777777" w:rsidR="003D6EDC" w:rsidRPr="003D6EDC" w:rsidRDefault="003D6EDC" w:rsidP="003D6EDC">
      <w:pPr>
        <w:shd w:val="clear" w:color="auto" w:fill="FFFFFF"/>
        <w:spacing w:after="240" w:line="384" w:lineRule="atLeast"/>
        <w:rPr>
          <w:rFonts w:ascii="Times New Roman" w:eastAsia="Times New Roman" w:hAnsi="Times New Roman" w:cs="Times New Roman"/>
          <w:sz w:val="24"/>
          <w:szCs w:val="24"/>
          <w:lang w:eastAsia="ja-JP"/>
        </w:rPr>
      </w:pPr>
      <w:r w:rsidRPr="003D6EDC">
        <w:rPr>
          <w:rFonts w:ascii="Times New Roman" w:eastAsia="Times New Roman" w:hAnsi="Times New Roman" w:cs="Times New Roman"/>
          <w:b/>
          <w:bCs/>
          <w:color w:val="000000"/>
          <w:sz w:val="26"/>
          <w:szCs w:val="26"/>
          <w:lang w:eastAsia="ja-JP"/>
        </w:rPr>
        <w:t>Policies can only be justified through utilitarian frameworks</w:t>
      </w:r>
    </w:p>
    <w:p w14:paraId="5FBA9684" w14:textId="77777777" w:rsidR="003D6EDC" w:rsidRPr="003D6EDC" w:rsidRDefault="003D6EDC" w:rsidP="003D6EDC">
      <w:pPr>
        <w:shd w:val="clear" w:color="auto" w:fill="FFFFFF"/>
        <w:spacing w:after="240" w:line="384" w:lineRule="atLeast"/>
        <w:rPr>
          <w:rFonts w:ascii="Times New Roman" w:eastAsia="Times New Roman" w:hAnsi="Times New Roman" w:cs="Times New Roman"/>
          <w:sz w:val="24"/>
          <w:szCs w:val="24"/>
          <w:lang w:eastAsia="ja-JP"/>
        </w:rPr>
      </w:pPr>
      <w:r w:rsidRPr="003D6EDC">
        <w:rPr>
          <w:rFonts w:ascii="Helvetica" w:eastAsia="Times New Roman" w:hAnsi="Helvetica" w:cs="Helvetica"/>
          <w:color w:val="444444"/>
          <w:sz w:val="18"/>
          <w:szCs w:val="18"/>
          <w:lang w:eastAsia="ja-JP"/>
        </w:rPr>
        <w:t>Gary</w:t>
      </w:r>
      <w:r w:rsidRPr="003D6EDC">
        <w:rPr>
          <w:rFonts w:ascii="Helvetica" w:eastAsia="Times New Roman" w:hAnsi="Helvetica" w:cs="Helvetica"/>
          <w:b/>
          <w:bCs/>
          <w:color w:val="444444"/>
          <w:sz w:val="21"/>
          <w:szCs w:val="21"/>
          <w:lang w:eastAsia="ja-JP"/>
        </w:rPr>
        <w:t xml:space="preserve"> </w:t>
      </w:r>
      <w:proofErr w:type="spellStart"/>
      <w:r w:rsidRPr="003D6EDC">
        <w:rPr>
          <w:rFonts w:ascii="Times New Roman" w:eastAsia="Times New Roman" w:hAnsi="Times New Roman" w:cs="Times New Roman"/>
          <w:b/>
          <w:bCs/>
          <w:color w:val="000000"/>
          <w:sz w:val="26"/>
          <w:szCs w:val="26"/>
          <w:lang w:eastAsia="ja-JP"/>
        </w:rPr>
        <w:t>Woller</w:t>
      </w:r>
      <w:proofErr w:type="spellEnd"/>
      <w:r w:rsidRPr="003D6EDC">
        <w:rPr>
          <w:rFonts w:ascii="Times New Roman" w:eastAsia="Times New Roman" w:hAnsi="Times New Roman" w:cs="Times New Roman"/>
          <w:b/>
          <w:bCs/>
          <w:color w:val="000000"/>
          <w:sz w:val="26"/>
          <w:szCs w:val="26"/>
          <w:lang w:eastAsia="ja-JP"/>
        </w:rPr>
        <w:t xml:space="preserve"> 97</w:t>
      </w:r>
      <w:r w:rsidRPr="003D6EDC">
        <w:rPr>
          <w:rFonts w:ascii="Helvetica" w:eastAsia="Times New Roman" w:hAnsi="Helvetica" w:cs="Helvetica"/>
          <w:color w:val="444444"/>
          <w:sz w:val="20"/>
          <w:szCs w:val="20"/>
          <w:lang w:eastAsia="ja-JP"/>
        </w:rPr>
        <w:t xml:space="preserve"> </w:t>
      </w:r>
      <w:r w:rsidRPr="003D6EDC">
        <w:rPr>
          <w:rFonts w:ascii="Helvetica" w:eastAsia="Times New Roman" w:hAnsi="Helvetica" w:cs="Helvetica"/>
          <w:color w:val="444444"/>
          <w:sz w:val="14"/>
          <w:szCs w:val="14"/>
          <w:lang w:eastAsia="ja-JP"/>
        </w:rPr>
        <w:t xml:space="preserve">(BYU Professor). “An Overview by Gary </w:t>
      </w:r>
      <w:proofErr w:type="spellStart"/>
      <w:r w:rsidRPr="003D6EDC">
        <w:rPr>
          <w:rFonts w:ascii="Helvetica" w:eastAsia="Times New Roman" w:hAnsi="Helvetica" w:cs="Helvetica"/>
          <w:color w:val="444444"/>
          <w:sz w:val="14"/>
          <w:szCs w:val="14"/>
          <w:lang w:eastAsia="ja-JP"/>
        </w:rPr>
        <w:t>Woller</w:t>
      </w:r>
      <w:proofErr w:type="spellEnd"/>
      <w:r w:rsidRPr="003D6EDC">
        <w:rPr>
          <w:rFonts w:ascii="Helvetica" w:eastAsia="Times New Roman" w:hAnsi="Helvetica" w:cs="Helvetica"/>
          <w:color w:val="444444"/>
          <w:sz w:val="14"/>
          <w:szCs w:val="14"/>
          <w:lang w:eastAsia="ja-JP"/>
        </w:rPr>
        <w:t>.” A Forum on the Role of Environmental Ethics. June 1997. pp. 10.</w:t>
      </w:r>
    </w:p>
    <w:p w14:paraId="142D1F58" w14:textId="5C727E13" w:rsidR="003D6EDC" w:rsidRPr="003D6EDC" w:rsidRDefault="003D6EDC" w:rsidP="003D6EDC">
      <w:pPr>
        <w:shd w:val="clear" w:color="auto" w:fill="FFFFFF"/>
        <w:spacing w:after="240" w:line="384" w:lineRule="atLeast"/>
        <w:ind w:left="600"/>
        <w:rPr>
          <w:rFonts w:ascii="Times New Roman" w:eastAsia="Times New Roman" w:hAnsi="Times New Roman" w:cs="Times New Roman"/>
          <w:sz w:val="24"/>
          <w:szCs w:val="24"/>
          <w:lang w:eastAsia="ja-JP"/>
        </w:rPr>
      </w:pPr>
      <w:r w:rsidRPr="003D6EDC">
        <w:rPr>
          <w:rFonts w:eastAsia="Times New Roman"/>
          <w:b/>
          <w:bCs/>
          <w:color w:val="000000"/>
          <w:u w:val="single"/>
          <w:bdr w:val="none" w:sz="0" w:space="0" w:color="auto" w:frame="1"/>
          <w:shd w:val="clear" w:color="auto" w:fill="00FFFF"/>
          <w:lang w:eastAsia="ja-JP"/>
        </w:rPr>
        <w:t xml:space="preserve">all public policies entail some redistribution of resources, such that gains must come at another group's ex- </w:t>
      </w:r>
      <w:proofErr w:type="spellStart"/>
      <w:r w:rsidRPr="003D6EDC">
        <w:rPr>
          <w:rFonts w:eastAsia="Times New Roman"/>
          <w:b/>
          <w:bCs/>
          <w:color w:val="000000"/>
          <w:u w:val="single"/>
          <w:bdr w:val="none" w:sz="0" w:space="0" w:color="auto" w:frame="1"/>
          <w:shd w:val="clear" w:color="auto" w:fill="00FFFF"/>
          <w:lang w:eastAsia="ja-JP"/>
        </w:rPr>
        <w:t>pense</w:t>
      </w:r>
      <w:proofErr w:type="spellEnd"/>
      <w:r w:rsidRPr="003D6EDC">
        <w:rPr>
          <w:rFonts w:ascii="Helvetica" w:eastAsia="Times New Roman" w:hAnsi="Helvetica" w:cs="Helvetica"/>
          <w:color w:val="444444"/>
          <w:sz w:val="16"/>
          <w:szCs w:val="16"/>
          <w:shd w:val="clear" w:color="auto" w:fill="00FFFF"/>
          <w:lang w:eastAsia="ja-JP"/>
        </w:rPr>
        <w:t xml:space="preserve">. </w:t>
      </w:r>
      <w:r w:rsidRPr="003D6EDC">
        <w:rPr>
          <w:rFonts w:eastAsia="Times New Roman"/>
          <w:b/>
          <w:bCs/>
          <w:color w:val="000000"/>
          <w:u w:val="single"/>
          <w:bdr w:val="none" w:sz="0" w:space="0" w:color="auto" w:frame="1"/>
          <w:shd w:val="clear" w:color="auto" w:fill="00FFFF"/>
          <w:lang w:eastAsia="ja-JP"/>
        </w:rPr>
        <w:t>Consequently, public policies in a democracy must be justified to the public</w:t>
      </w:r>
      <w:r w:rsidRPr="003D6EDC">
        <w:rPr>
          <w:rFonts w:ascii="Helvetica" w:eastAsia="Times New Roman" w:hAnsi="Helvetica" w:cs="Helvetica"/>
          <w:color w:val="444444"/>
          <w:sz w:val="8"/>
          <w:szCs w:val="8"/>
          <w:shd w:val="clear" w:color="auto" w:fill="00FFFF"/>
          <w:lang w:eastAsia="ja-JP"/>
        </w:rPr>
        <w:t>,</w:t>
      </w:r>
      <w:r w:rsidRPr="003D6EDC">
        <w:rPr>
          <w:rFonts w:ascii="Helvetica" w:eastAsia="Times New Roman" w:hAnsi="Helvetica" w:cs="Helvetica"/>
          <w:color w:val="444444"/>
          <w:sz w:val="8"/>
          <w:szCs w:val="8"/>
          <w:lang w:eastAsia="ja-JP"/>
        </w:rPr>
        <w:t xml:space="preserve"> and especially to those who pay the costs of those policies. Such </w:t>
      </w:r>
      <w:r w:rsidRPr="003D6EDC">
        <w:rPr>
          <w:rFonts w:eastAsia="Times New Roman"/>
          <w:b/>
          <w:bCs/>
          <w:color w:val="000000"/>
          <w:u w:val="single"/>
          <w:bdr w:val="none" w:sz="0" w:space="0" w:color="auto" w:frame="1"/>
          <w:shd w:val="clear" w:color="auto" w:fill="00FFFF"/>
          <w:lang w:eastAsia="ja-JP"/>
        </w:rPr>
        <w:t>justification</w:t>
      </w:r>
      <w:r w:rsidRPr="003D6EDC">
        <w:rPr>
          <w:rFonts w:ascii="Helvetica" w:eastAsia="Times New Roman" w:hAnsi="Helvetica" w:cs="Helvetica"/>
          <w:color w:val="444444"/>
          <w:sz w:val="16"/>
          <w:szCs w:val="16"/>
          <w:shd w:val="clear" w:color="auto" w:fill="00FFFF"/>
          <w:lang w:eastAsia="ja-JP"/>
        </w:rPr>
        <w:t xml:space="preserve"> </w:t>
      </w:r>
      <w:r w:rsidRPr="003D6EDC">
        <w:rPr>
          <w:rFonts w:eastAsia="Times New Roman"/>
          <w:b/>
          <w:bCs/>
          <w:color w:val="000000"/>
          <w:u w:val="single"/>
          <w:bdr w:val="none" w:sz="0" w:space="0" w:color="auto" w:frame="1"/>
          <w:shd w:val="clear" w:color="auto" w:fill="00FFFF"/>
          <w:lang w:eastAsia="ja-JP"/>
        </w:rPr>
        <w:t>cannot simply be assumed a priori by invoking some higher-order moral principle</w:t>
      </w:r>
      <w:r w:rsidRPr="003D6EDC">
        <w:rPr>
          <w:rFonts w:eastAsia="Times New Roman"/>
          <w:b/>
          <w:bCs/>
          <w:color w:val="000000"/>
          <w:sz w:val="14"/>
          <w:szCs w:val="14"/>
          <w:u w:val="single"/>
          <w:bdr w:val="none" w:sz="0" w:space="0" w:color="auto" w:frame="1"/>
          <w:lang w:eastAsia="ja-JP"/>
        </w:rPr>
        <w:t>.</w:t>
      </w:r>
      <w:r w:rsidRPr="003D6EDC">
        <w:rPr>
          <w:rFonts w:ascii="Helvetica" w:eastAsia="Times New Roman" w:hAnsi="Helvetica" w:cs="Helvetica"/>
          <w:color w:val="444444"/>
          <w:sz w:val="6"/>
          <w:szCs w:val="6"/>
          <w:lang w:eastAsia="ja-JP"/>
        </w:rPr>
        <w:t xml:space="preserve"> Appeals to a priori</w:t>
      </w:r>
      <w:r w:rsidRPr="003D6EDC">
        <w:rPr>
          <w:rFonts w:ascii="Helvetica" w:eastAsia="Times New Roman" w:hAnsi="Helvetica" w:cs="Helvetica"/>
          <w:b/>
          <w:bCs/>
          <w:color w:val="444444"/>
          <w:sz w:val="8"/>
          <w:szCs w:val="8"/>
          <w:u w:val="single"/>
          <w:bdr w:val="none" w:sz="0" w:space="0" w:color="auto" w:frame="1"/>
          <w:lang w:eastAsia="ja-JP"/>
        </w:rPr>
        <w:t> </w:t>
      </w:r>
      <w:r w:rsidRPr="003D6EDC">
        <w:rPr>
          <w:rFonts w:ascii="Helvetica" w:eastAsia="Times New Roman" w:hAnsi="Helvetica" w:cs="Helvetica"/>
          <w:color w:val="444444"/>
          <w:sz w:val="6"/>
          <w:szCs w:val="6"/>
          <w:lang w:eastAsia="ja-JP"/>
        </w:rPr>
        <w:t xml:space="preserve">moral principles, such as environmental preservation, also often fail to acknowledge that public policies inevitably entail trade-offs among competing values. </w:t>
      </w:r>
      <w:proofErr w:type="gramStart"/>
      <w:r w:rsidRPr="003D6EDC">
        <w:rPr>
          <w:rFonts w:ascii="Helvetica" w:eastAsia="Times New Roman" w:hAnsi="Helvetica" w:cs="Helvetica"/>
          <w:color w:val="444444"/>
          <w:sz w:val="6"/>
          <w:szCs w:val="6"/>
          <w:lang w:eastAsia="ja-JP"/>
        </w:rPr>
        <w:t>Thus</w:t>
      </w:r>
      <w:proofErr w:type="gramEnd"/>
      <w:r w:rsidRPr="003D6EDC">
        <w:rPr>
          <w:rFonts w:ascii="Helvetica" w:eastAsia="Times New Roman" w:hAnsi="Helvetica" w:cs="Helvetica"/>
          <w:color w:val="444444"/>
          <w:sz w:val="6"/>
          <w:szCs w:val="6"/>
          <w:lang w:eastAsia="ja-JP"/>
        </w:rPr>
        <w:t xml:space="preserve"> since policymakers cannot justify inherent value conflicts to the public in any philosophical sense, and since public policies inherently imply winners and losers, the policymakers' duty [is] to the public interest requires them to demonstrate that the redistributive effects and value trade-offs implied by their polices are somehow to the overall advantage of society. At the same time, </w:t>
      </w:r>
      <w:r w:rsidRPr="003D6EDC">
        <w:rPr>
          <w:rFonts w:eastAsia="Times New Roman"/>
          <w:b/>
          <w:bCs/>
          <w:color w:val="000000"/>
          <w:u w:val="single"/>
          <w:bdr w:val="none" w:sz="0" w:space="0" w:color="auto" w:frame="1"/>
          <w:lang w:eastAsia="ja-JP"/>
        </w:rPr>
        <w:t xml:space="preserve">deontologically based ethical systems have severe practical limitations as a basis for public policy. At best, </w:t>
      </w:r>
      <w:r w:rsidRPr="003D6EDC">
        <w:rPr>
          <w:rFonts w:eastAsia="Times New Roman"/>
          <w:b/>
          <w:bCs/>
          <w:color w:val="000000"/>
          <w:u w:val="single"/>
          <w:bdr w:val="none" w:sz="0" w:space="0" w:color="auto" w:frame="1"/>
          <w:shd w:val="clear" w:color="auto" w:fill="00FFFF"/>
          <w:lang w:eastAsia="ja-JP"/>
        </w:rPr>
        <w:t>a priori moral principles provide only general guidance to ethical dilemmas</w:t>
      </w:r>
      <w:r w:rsidRPr="003D6EDC">
        <w:rPr>
          <w:rFonts w:ascii="Helvetica" w:eastAsia="Times New Roman" w:hAnsi="Helvetica" w:cs="Helvetica"/>
          <w:color w:val="444444"/>
          <w:sz w:val="16"/>
          <w:szCs w:val="16"/>
          <w:shd w:val="clear" w:color="auto" w:fill="00FFFF"/>
          <w:lang w:eastAsia="ja-JP"/>
        </w:rPr>
        <w:t xml:space="preserve"> in public affairs </w:t>
      </w:r>
      <w:r w:rsidRPr="003D6EDC">
        <w:rPr>
          <w:rFonts w:eastAsia="Times New Roman"/>
          <w:b/>
          <w:bCs/>
          <w:color w:val="000000"/>
          <w:u w:val="single"/>
          <w:bdr w:val="none" w:sz="0" w:space="0" w:color="auto" w:frame="1"/>
          <w:shd w:val="clear" w:color="auto" w:fill="00FFFF"/>
          <w:lang w:eastAsia="ja-JP"/>
        </w:rPr>
        <w:t>and do not themselves suggest appropriate public policies</w:t>
      </w:r>
      <w:r w:rsidRPr="003D6EDC">
        <w:rPr>
          <w:rFonts w:ascii="Helvetica" w:eastAsia="Times New Roman" w:hAnsi="Helvetica" w:cs="Helvetica"/>
          <w:color w:val="444444"/>
          <w:sz w:val="16"/>
          <w:szCs w:val="16"/>
          <w:lang w:eastAsia="ja-JP"/>
        </w:rPr>
        <w:t xml:space="preserve">, </w:t>
      </w:r>
      <w:r w:rsidRPr="003D6EDC">
        <w:rPr>
          <w:rFonts w:ascii="Helvetica" w:eastAsia="Times New Roman" w:hAnsi="Helvetica" w:cs="Helvetica"/>
          <w:color w:val="444444"/>
          <w:sz w:val="10"/>
          <w:szCs w:val="10"/>
          <w:lang w:eastAsia="ja-JP"/>
        </w:rPr>
        <w:t xml:space="preserve">and at worst, they create a regimen of regulatory </w:t>
      </w:r>
      <w:r w:rsidRPr="003D6EDC">
        <w:rPr>
          <w:rFonts w:ascii="Helvetica" w:eastAsia="Times New Roman" w:hAnsi="Helvetica" w:cs="Helvetica"/>
          <w:color w:val="444444"/>
          <w:sz w:val="10"/>
          <w:szCs w:val="10"/>
          <w:shd w:val="clear" w:color="auto" w:fill="00FFFF"/>
          <w:lang w:eastAsia="ja-JP"/>
        </w:rPr>
        <w:t xml:space="preserve">unreasonableness while failing to adequately address the problem or </w:t>
      </w:r>
      <w:proofErr w:type="gramStart"/>
      <w:r w:rsidRPr="003D6EDC">
        <w:rPr>
          <w:rFonts w:ascii="Helvetica" w:eastAsia="Times New Roman" w:hAnsi="Helvetica" w:cs="Helvetica"/>
          <w:color w:val="444444"/>
          <w:sz w:val="10"/>
          <w:szCs w:val="10"/>
          <w:shd w:val="clear" w:color="auto" w:fill="00FFFF"/>
          <w:lang w:eastAsia="ja-JP"/>
        </w:rPr>
        <w:t>actually making</w:t>
      </w:r>
      <w:proofErr w:type="gramEnd"/>
      <w:r w:rsidRPr="003D6EDC">
        <w:rPr>
          <w:rFonts w:ascii="Helvetica" w:eastAsia="Times New Roman" w:hAnsi="Helvetica" w:cs="Helvetica"/>
          <w:color w:val="444444"/>
          <w:sz w:val="10"/>
          <w:szCs w:val="10"/>
          <w:shd w:val="clear" w:color="auto" w:fill="00FFFF"/>
          <w:lang w:eastAsia="ja-JP"/>
        </w:rPr>
        <w:t xml:space="preserve"> it worse</w:t>
      </w:r>
      <w:r w:rsidRPr="003D6EDC">
        <w:rPr>
          <w:rFonts w:ascii="Helvetica" w:eastAsia="Times New Roman" w:hAnsi="Helvetica" w:cs="Helvetica"/>
          <w:color w:val="444444"/>
          <w:sz w:val="16"/>
          <w:szCs w:val="16"/>
          <w:shd w:val="clear" w:color="auto" w:fill="00FFFF"/>
          <w:lang w:eastAsia="ja-JP"/>
        </w:rPr>
        <w:t>.</w:t>
      </w:r>
    </w:p>
    <w:p w14:paraId="22184132" w14:textId="77777777" w:rsidR="003D6EDC" w:rsidRPr="003D6EDC" w:rsidRDefault="003D6EDC" w:rsidP="003D6EDC">
      <w:pPr>
        <w:spacing w:before="40" w:after="0" w:line="256" w:lineRule="auto"/>
        <w:outlineLvl w:val="3"/>
        <w:rPr>
          <w:rFonts w:eastAsia="Times New Roman"/>
          <w:b/>
          <w:bCs/>
          <w:sz w:val="26"/>
          <w:szCs w:val="26"/>
          <w:lang w:eastAsia="ja-JP"/>
        </w:rPr>
      </w:pPr>
      <w:r w:rsidRPr="003D6EDC">
        <w:rPr>
          <w:rFonts w:eastAsia="Times New Roman"/>
          <w:b/>
          <w:bCs/>
          <w:sz w:val="26"/>
          <w:szCs w:val="26"/>
          <w:shd w:val="clear" w:color="auto" w:fill="00FFFF"/>
          <w:lang w:eastAsia="ja-JP"/>
        </w:rPr>
        <w:lastRenderedPageBreak/>
        <w:t xml:space="preserve">Thus, </w:t>
      </w:r>
      <w:r w:rsidRPr="003D6EDC">
        <w:rPr>
          <w:rFonts w:eastAsia="Times New Roman"/>
          <w:b/>
          <w:bCs/>
          <w:sz w:val="26"/>
          <w:szCs w:val="26"/>
          <w:u w:val="single"/>
          <w:shd w:val="clear" w:color="auto" w:fill="00FFFF"/>
          <w:lang w:eastAsia="ja-JP"/>
        </w:rPr>
        <w:t xml:space="preserve">the value criterion must be </w:t>
      </w:r>
      <w:r w:rsidRPr="003D6EDC">
        <w:rPr>
          <w:rFonts w:ascii="Arial" w:eastAsia="Times New Roman" w:hAnsi="Arial" w:cs="Arial"/>
          <w:b/>
          <w:bCs/>
          <w:color w:val="000000"/>
          <w:u w:val="single"/>
          <w:shd w:val="clear" w:color="auto" w:fill="00FFFF"/>
          <w:lang w:eastAsia="ja-JP"/>
        </w:rPr>
        <w:t>achieving the greatest</w:t>
      </w:r>
      <w:r w:rsidRPr="003D6EDC">
        <w:rPr>
          <w:rFonts w:ascii="Arial" w:eastAsia="Times New Roman" w:hAnsi="Arial" w:cs="Arial"/>
          <w:b/>
          <w:bCs/>
          <w:color w:val="000000"/>
          <w:u w:val="single"/>
          <w:lang w:eastAsia="ja-JP"/>
        </w:rPr>
        <w:t xml:space="preserve"> </w:t>
      </w:r>
      <w:r w:rsidRPr="003D6EDC">
        <w:rPr>
          <w:rFonts w:ascii="Arial" w:eastAsia="Times New Roman" w:hAnsi="Arial" w:cs="Arial"/>
          <w:b/>
          <w:bCs/>
          <w:color w:val="000000"/>
          <w:u w:val="single"/>
          <w:shd w:val="clear" w:color="auto" w:fill="00FFFF"/>
          <w:lang w:eastAsia="ja-JP"/>
        </w:rPr>
        <w:t>good for the greatest number</w:t>
      </w:r>
      <w:r w:rsidRPr="003D6EDC">
        <w:rPr>
          <w:rFonts w:ascii="Arial" w:eastAsia="Times New Roman" w:hAnsi="Arial" w:cs="Arial"/>
          <w:b/>
          <w:bCs/>
          <w:color w:val="000000"/>
          <w:u w:val="single"/>
          <w:lang w:eastAsia="ja-JP"/>
        </w:rPr>
        <w:t>.</w:t>
      </w:r>
    </w:p>
    <w:p w14:paraId="1789E6EB" w14:textId="77777777" w:rsidR="003D6EDC" w:rsidRPr="003D6EDC" w:rsidRDefault="003D6EDC" w:rsidP="003D6EDC">
      <w:pPr>
        <w:spacing w:before="240" w:after="40" w:line="256" w:lineRule="auto"/>
        <w:outlineLvl w:val="3"/>
        <w:rPr>
          <w:rFonts w:eastAsia="Times New Roman"/>
          <w:b/>
          <w:bCs/>
          <w:sz w:val="26"/>
          <w:szCs w:val="26"/>
          <w:lang w:eastAsia="ja-JP"/>
        </w:rPr>
      </w:pPr>
      <w:r w:rsidRPr="003D6EDC">
        <w:rPr>
          <w:rFonts w:ascii="Arial" w:eastAsia="Times New Roman" w:hAnsi="Arial" w:cs="Arial"/>
          <w:b/>
          <w:bCs/>
          <w:color w:val="000000"/>
          <w:lang w:eastAsia="ja-JP"/>
        </w:rPr>
        <w:t> In this view, the greatest number may still be a minority, but that minority is still better off than they would be in the NEG world.</w:t>
      </w:r>
    </w:p>
    <w:p w14:paraId="206C915A"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0010E438" w14:textId="77777777" w:rsidR="003D6EDC" w:rsidRPr="003D6EDC" w:rsidRDefault="003D6EDC" w:rsidP="003D6EDC">
      <w:pPr>
        <w:pStyle w:val="Heading1"/>
        <w:rPr>
          <w:lang w:eastAsia="ja-JP"/>
        </w:rPr>
      </w:pPr>
      <w:bookmarkStart w:id="3" w:name="_Hlk82248211"/>
      <w:bookmarkEnd w:id="2"/>
      <w:r w:rsidRPr="003D6EDC">
        <w:rPr>
          <w:lang w:eastAsia="ja-JP"/>
        </w:rPr>
        <w:lastRenderedPageBreak/>
        <w:t>Offense</w:t>
      </w:r>
    </w:p>
    <w:p w14:paraId="230FE680"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340A9225" w14:textId="77777777" w:rsidR="003D6EDC" w:rsidRPr="003D6EDC" w:rsidRDefault="003D6EDC" w:rsidP="003D6EDC">
      <w:pPr>
        <w:spacing w:before="40" w:after="0" w:line="256" w:lineRule="auto"/>
        <w:jc w:val="center"/>
        <w:outlineLvl w:val="1"/>
        <w:rPr>
          <w:rFonts w:eastAsia="Times New Roman"/>
          <w:b/>
          <w:bCs/>
          <w:sz w:val="44"/>
          <w:szCs w:val="44"/>
          <w:u w:val="single"/>
          <w:lang w:eastAsia="ja-JP"/>
        </w:rPr>
      </w:pPr>
      <w:r w:rsidRPr="003D6EDC">
        <w:rPr>
          <w:rFonts w:eastAsia="Times New Roman"/>
          <w:b/>
          <w:bCs/>
          <w:sz w:val="44"/>
          <w:szCs w:val="44"/>
          <w:u w:val="single"/>
          <w:lang w:eastAsia="ja-JP"/>
        </w:rPr>
        <w:t>Contention 1 – Patent Abuses</w:t>
      </w:r>
    </w:p>
    <w:p w14:paraId="14956E29" w14:textId="77777777" w:rsidR="003D6EDC" w:rsidRPr="003D6EDC" w:rsidRDefault="003D6EDC" w:rsidP="003D6EDC">
      <w:pPr>
        <w:spacing w:before="40" w:after="0" w:line="256" w:lineRule="auto"/>
        <w:jc w:val="center"/>
        <w:outlineLvl w:val="2"/>
        <w:rPr>
          <w:rFonts w:eastAsia="Times New Roman"/>
          <w:b/>
          <w:bCs/>
          <w:sz w:val="32"/>
          <w:szCs w:val="32"/>
          <w:u w:val="single"/>
          <w:lang w:eastAsia="ja-JP"/>
        </w:rPr>
      </w:pPr>
      <w:r w:rsidRPr="003D6EDC">
        <w:rPr>
          <w:rFonts w:eastAsia="Times New Roman"/>
          <w:b/>
          <w:bCs/>
          <w:sz w:val="32"/>
          <w:szCs w:val="32"/>
          <w:u w:val="single"/>
          <w:lang w:eastAsia="ja-JP"/>
        </w:rPr>
        <w:t>Evergreening</w:t>
      </w:r>
    </w:p>
    <w:p w14:paraId="43AFD0C5" w14:textId="77777777" w:rsidR="003D6EDC" w:rsidRPr="003D6EDC" w:rsidRDefault="00812A9D" w:rsidP="003D6EDC">
      <w:pPr>
        <w:spacing w:before="240" w:after="40" w:line="256" w:lineRule="auto"/>
        <w:ind w:left="720"/>
        <w:outlineLvl w:val="3"/>
        <w:rPr>
          <w:rFonts w:eastAsia="Times New Roman"/>
          <w:b/>
          <w:bCs/>
          <w:sz w:val="26"/>
          <w:szCs w:val="26"/>
          <w:lang w:eastAsia="ja-JP"/>
        </w:rPr>
      </w:pPr>
      <w:hyperlink r:id="rId8" w:history="1">
        <w:r w:rsidR="003D6EDC" w:rsidRPr="003D6EDC">
          <w:rPr>
            <w:rFonts w:eastAsia="Times New Roman"/>
            <w:color w:val="0000FF"/>
            <w:sz w:val="26"/>
            <w:szCs w:val="26"/>
            <w:u w:val="single"/>
            <w:lang w:eastAsia="ja-JP"/>
          </w:rPr>
          <w:t>Feldman 18</w:t>
        </w:r>
      </w:hyperlink>
      <w:r w:rsidR="003D6EDC" w:rsidRPr="003D6EDC">
        <w:rPr>
          <w:rFonts w:ascii="Arial" w:eastAsia="Times New Roman" w:hAnsi="Arial" w:cs="Arial"/>
          <w:b/>
          <w:bCs/>
          <w:color w:val="000000"/>
          <w:lang w:eastAsia="ja-JP"/>
        </w:rPr>
        <w:t>-</w:t>
      </w:r>
      <w:r w:rsidR="003D6EDC" w:rsidRPr="003D6EDC">
        <w:rPr>
          <w:rFonts w:ascii="Arial" w:eastAsia="Times New Roman" w:hAnsi="Arial" w:cs="Arial"/>
          <w:b/>
          <w:bCs/>
          <w:color w:val="000000"/>
          <w:sz w:val="8"/>
          <w:szCs w:val="8"/>
          <w:vertAlign w:val="subscript"/>
          <w:lang w:eastAsia="ja-JP"/>
        </w:rPr>
        <w:t xml:space="preserve"> Rather than creating new medicines,</w:t>
      </w:r>
      <w:r w:rsidR="003D6EDC" w:rsidRPr="003D6EDC">
        <w:rPr>
          <w:rFonts w:ascii="Arial" w:eastAsia="Times New Roman" w:hAnsi="Arial" w:cs="Arial"/>
          <w:b/>
          <w:bCs/>
          <w:color w:val="000000"/>
          <w:lang w:eastAsia="ja-JP"/>
        </w:rPr>
        <w:t xml:space="preserve"> pharmaceutical companies are largely recycling old drugs. </w:t>
      </w:r>
      <w:r w:rsidR="003D6EDC" w:rsidRPr="003D6EDC">
        <w:rPr>
          <w:rFonts w:ascii="Arial" w:eastAsia="Times New Roman" w:hAnsi="Arial" w:cs="Arial"/>
          <w:b/>
          <w:bCs/>
          <w:color w:val="000000"/>
          <w:shd w:val="clear" w:color="auto" w:fill="00FFFF"/>
          <w:lang w:eastAsia="ja-JP"/>
        </w:rPr>
        <w:t xml:space="preserve">78% of the drugs associated with new patents were </w:t>
      </w:r>
      <w:r w:rsidR="003D6EDC" w:rsidRPr="003D6EDC">
        <w:rPr>
          <w:rFonts w:ascii="Arial" w:eastAsia="Times New Roman" w:hAnsi="Arial" w:cs="Arial"/>
          <w:b/>
          <w:bCs/>
          <w:color w:val="000000"/>
          <w:sz w:val="7"/>
          <w:szCs w:val="7"/>
          <w:shd w:val="clear" w:color="auto" w:fill="00FFFF"/>
          <w:vertAlign w:val="subscript"/>
          <w:lang w:eastAsia="ja-JP"/>
        </w:rPr>
        <w:t>not new drugs, but</w:t>
      </w:r>
      <w:r w:rsidR="003D6EDC" w:rsidRPr="003D6EDC">
        <w:rPr>
          <w:rFonts w:ascii="Arial" w:eastAsia="Times New Roman" w:hAnsi="Arial" w:cs="Arial"/>
          <w:b/>
          <w:bCs/>
          <w:color w:val="000000"/>
          <w:shd w:val="clear" w:color="auto" w:fill="00FFFF"/>
          <w:lang w:eastAsia="ja-JP"/>
        </w:rPr>
        <w:t xml:space="preserve"> existing ones</w:t>
      </w:r>
      <w:r w:rsidR="003D6EDC" w:rsidRPr="003D6EDC">
        <w:rPr>
          <w:rFonts w:ascii="Arial" w:eastAsia="Times New Roman" w:hAnsi="Arial" w:cs="Arial"/>
          <w:b/>
          <w:bCs/>
          <w:color w:val="000000"/>
          <w:lang w:eastAsia="ja-JP"/>
        </w:rPr>
        <w:t xml:space="preserve">, </w:t>
      </w:r>
      <w:r w:rsidR="003D6EDC" w:rsidRPr="003D6EDC">
        <w:rPr>
          <w:rFonts w:ascii="Arial" w:eastAsia="Times New Roman" w:hAnsi="Arial" w:cs="Arial"/>
          <w:b/>
          <w:bCs/>
          <w:color w:val="000000"/>
          <w:sz w:val="12"/>
          <w:szCs w:val="12"/>
          <w:lang w:eastAsia="ja-JP"/>
        </w:rPr>
        <w:t xml:space="preserve">and extending protection is particularly pronounced among blockbuster drugs. </w:t>
      </w:r>
      <w:r w:rsidR="003D6EDC" w:rsidRPr="003D6EDC">
        <w:rPr>
          <w:rFonts w:ascii="Arial" w:eastAsia="Times New Roman" w:hAnsi="Arial" w:cs="Arial"/>
          <w:b/>
          <w:bCs/>
          <w:color w:val="000000"/>
          <w:lang w:eastAsia="ja-JP"/>
        </w:rPr>
        <w:t>Once companies start down the road of extending protection</w:t>
      </w:r>
      <w:r w:rsidR="003D6EDC" w:rsidRPr="003D6EDC">
        <w:rPr>
          <w:rFonts w:ascii="Arial" w:eastAsia="Times New Roman" w:hAnsi="Arial" w:cs="Arial"/>
          <w:b/>
          <w:bCs/>
          <w:color w:val="000000"/>
          <w:sz w:val="8"/>
          <w:szCs w:val="8"/>
          <w:vertAlign w:val="subscript"/>
          <w:lang w:eastAsia="ja-JP"/>
        </w:rPr>
        <w:t xml:space="preserve">, they show a tendency to return to the well, with the majority adding more than one extension and </w:t>
      </w:r>
      <w:r w:rsidR="003D6EDC" w:rsidRPr="003D6EDC">
        <w:rPr>
          <w:rFonts w:ascii="Arial" w:eastAsia="Times New Roman" w:hAnsi="Arial" w:cs="Arial"/>
          <w:b/>
          <w:bCs/>
          <w:color w:val="000000"/>
          <w:lang w:eastAsia="ja-JP"/>
        </w:rPr>
        <w:t>50% become serial offenders. </w:t>
      </w:r>
      <w:r w:rsidR="003D6EDC" w:rsidRPr="003D6EDC">
        <w:rPr>
          <w:rFonts w:ascii="Times New Roman" w:eastAsia="Times New Roman" w:hAnsi="Times New Roman" w:cs="Times New Roman"/>
          <w:b/>
          <w:bCs/>
          <w:sz w:val="26"/>
          <w:szCs w:val="26"/>
          <w:lang w:eastAsia="ja-JP"/>
        </w:rPr>
        <w:t xml:space="preserve"> </w:t>
      </w:r>
    </w:p>
    <w:p w14:paraId="4AE8E00B"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62E7F4F7" w14:textId="77777777" w:rsidR="003D6EDC" w:rsidRPr="003D6EDC" w:rsidRDefault="003D6EDC" w:rsidP="003D6EDC">
      <w:pPr>
        <w:spacing w:before="240" w:after="40" w:line="256" w:lineRule="auto"/>
        <w:ind w:left="720"/>
        <w:outlineLvl w:val="3"/>
        <w:rPr>
          <w:rFonts w:eastAsia="Times New Roman"/>
          <w:b/>
          <w:bCs/>
          <w:sz w:val="26"/>
          <w:szCs w:val="26"/>
          <w:lang w:eastAsia="ja-JP"/>
        </w:rPr>
      </w:pPr>
      <w:proofErr w:type="spellStart"/>
      <w:r w:rsidRPr="003D6EDC">
        <w:rPr>
          <w:rFonts w:ascii="Arial" w:eastAsia="Times New Roman" w:hAnsi="Arial" w:cs="Arial"/>
          <w:b/>
          <w:bCs/>
          <w:color w:val="000000"/>
          <w:lang w:eastAsia="ja-JP"/>
        </w:rPr>
        <w:t>Repatenting</w:t>
      </w:r>
      <w:proofErr w:type="spellEnd"/>
      <w:r w:rsidRPr="003D6EDC">
        <w:rPr>
          <w:rFonts w:ascii="Arial" w:eastAsia="Times New Roman" w:hAnsi="Arial" w:cs="Arial"/>
          <w:b/>
          <w:bCs/>
          <w:color w:val="000000"/>
          <w:lang w:eastAsia="ja-JP"/>
        </w:rPr>
        <w:t xml:space="preserve"> old </w:t>
      </w:r>
      <w:proofErr w:type="gramStart"/>
      <w:r w:rsidRPr="003D6EDC">
        <w:rPr>
          <w:rFonts w:ascii="Arial" w:eastAsia="Times New Roman" w:hAnsi="Arial" w:cs="Arial"/>
          <w:b/>
          <w:bCs/>
          <w:color w:val="000000"/>
          <w:lang w:eastAsia="ja-JP"/>
        </w:rPr>
        <w:t>drugs  kills</w:t>
      </w:r>
      <w:proofErr w:type="gramEnd"/>
      <w:r w:rsidRPr="003D6EDC">
        <w:rPr>
          <w:rFonts w:ascii="Arial" w:eastAsia="Times New Roman" w:hAnsi="Arial" w:cs="Arial"/>
          <w:b/>
          <w:bCs/>
          <w:color w:val="000000"/>
          <w:lang w:eastAsia="ja-JP"/>
        </w:rPr>
        <w:t xml:space="preserve"> competition and births monopolies </w:t>
      </w:r>
    </w:p>
    <w:p w14:paraId="77AD81F1" w14:textId="77777777" w:rsidR="003D6EDC" w:rsidRPr="003D6EDC" w:rsidRDefault="003D6EDC" w:rsidP="003D6EDC">
      <w:pPr>
        <w:spacing w:before="240" w:after="40" w:line="256" w:lineRule="auto"/>
        <w:ind w:left="720"/>
        <w:outlineLvl w:val="3"/>
        <w:rPr>
          <w:rFonts w:eastAsia="Times New Roman"/>
          <w:b/>
          <w:bCs/>
          <w:sz w:val="26"/>
          <w:szCs w:val="26"/>
          <w:lang w:eastAsia="ja-JP"/>
        </w:rPr>
      </w:pPr>
      <w:proofErr w:type="spellStart"/>
      <w:r w:rsidRPr="003D6EDC">
        <w:rPr>
          <w:rFonts w:eastAsia="Times New Roman"/>
          <w:sz w:val="26"/>
          <w:szCs w:val="26"/>
          <w:lang w:eastAsia="ja-JP"/>
        </w:rPr>
        <w:t>Gurgula</w:t>
      </w:r>
      <w:proofErr w:type="spellEnd"/>
      <w:r w:rsidRPr="003D6EDC">
        <w:rPr>
          <w:rFonts w:eastAsia="Times New Roman"/>
          <w:sz w:val="26"/>
          <w:szCs w:val="26"/>
          <w:lang w:eastAsia="ja-JP"/>
        </w:rPr>
        <w:t xml:space="preserve"> 20</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14"/>
          <w:szCs w:val="14"/>
          <w:lang w:eastAsia="ja-JP"/>
        </w:rPr>
        <w:t xml:space="preserve">[Olga </w:t>
      </w:r>
      <w:proofErr w:type="spellStart"/>
      <w:r w:rsidRPr="003D6EDC">
        <w:rPr>
          <w:rFonts w:ascii="Arial" w:eastAsia="Times New Roman" w:hAnsi="Arial" w:cs="Arial"/>
          <w:b/>
          <w:bCs/>
          <w:color w:val="000000"/>
          <w:sz w:val="14"/>
          <w:szCs w:val="14"/>
          <w:lang w:eastAsia="ja-JP"/>
        </w:rPr>
        <w:t>Gurgula</w:t>
      </w:r>
      <w:proofErr w:type="spellEnd"/>
      <w:r w:rsidRPr="003D6EDC">
        <w:rPr>
          <w:rFonts w:ascii="Arial" w:eastAsia="Times New Roman" w:hAnsi="Arial" w:cs="Arial"/>
          <w:b/>
          <w:bCs/>
          <w:color w:val="000000"/>
          <w:sz w:val="14"/>
          <w:szCs w:val="14"/>
          <w:lang w:eastAsia="ja-JP"/>
        </w:rPr>
        <w:t>, lecturer of intellectual property law at Brunel University London, 10-28- 2020, "Strategic Patenting by Pharmaceutical Companies – Should Competition Law Intervene?," IIC - International Review of Intellectual Property and Competition Law,</w:t>
      </w:r>
      <w:hyperlink r:id="rId9" w:history="1">
        <w:r w:rsidRPr="003D6EDC">
          <w:rPr>
            <w:rFonts w:ascii="Arial" w:eastAsia="Times New Roman" w:hAnsi="Arial" w:cs="Arial"/>
            <w:b/>
            <w:bCs/>
            <w:color w:val="000000"/>
            <w:sz w:val="14"/>
            <w:szCs w:val="14"/>
            <w:u w:val="single"/>
            <w:lang w:eastAsia="ja-JP"/>
          </w:rPr>
          <w:t xml:space="preserve"> </w:t>
        </w:r>
        <w:r w:rsidRPr="003D6EDC">
          <w:rPr>
            <w:rFonts w:ascii="Arial" w:eastAsia="Times New Roman" w:hAnsi="Arial" w:cs="Arial"/>
            <w:b/>
            <w:bCs/>
            <w:color w:val="1155CC"/>
            <w:sz w:val="14"/>
            <w:szCs w:val="14"/>
            <w:u w:val="single"/>
            <w:lang w:eastAsia="ja-JP"/>
          </w:rPr>
          <w:t>https://link.springer.com/article/10.1007/s40319-020-00985-0</w:t>
        </w:r>
      </w:hyperlink>
      <w:r w:rsidRPr="003D6EDC">
        <w:rPr>
          <w:rFonts w:ascii="Arial" w:eastAsia="Times New Roman" w:hAnsi="Arial" w:cs="Arial"/>
          <w:b/>
          <w:bCs/>
          <w:color w:val="000000"/>
          <w:sz w:val="14"/>
          <w:szCs w:val="14"/>
          <w:lang w:eastAsia="ja-JP"/>
        </w:rPr>
        <w:t xml:space="preserve"> ]/</w:t>
      </w:r>
      <w:proofErr w:type="spellStart"/>
      <w:r w:rsidRPr="003D6EDC">
        <w:rPr>
          <w:rFonts w:ascii="Arial" w:eastAsia="Times New Roman" w:hAnsi="Arial" w:cs="Arial"/>
          <w:b/>
          <w:bCs/>
          <w:color w:val="000000"/>
          <w:sz w:val="14"/>
          <w:szCs w:val="14"/>
          <w:lang w:eastAsia="ja-JP"/>
        </w:rPr>
        <w:t>Kankee</w:t>
      </w:r>
      <w:proofErr w:type="spellEnd"/>
      <w:r w:rsidRPr="003D6EDC">
        <w:rPr>
          <w:rFonts w:ascii="Arial" w:eastAsia="Times New Roman" w:hAnsi="Arial" w:cs="Arial"/>
          <w:b/>
          <w:bCs/>
          <w:color w:val="000000"/>
          <w:lang w:eastAsia="ja-JP"/>
        </w:rPr>
        <w:t> </w:t>
      </w:r>
    </w:p>
    <w:p w14:paraId="565EEF10" w14:textId="2F5B79DE"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With extensive patenting</w:t>
      </w:r>
      <w:r w:rsidRPr="003D6EDC">
        <w:rPr>
          <w:rFonts w:ascii="Arial" w:eastAsia="Times New Roman" w:hAnsi="Arial" w:cs="Arial"/>
          <w:b/>
          <w:bCs/>
          <w:color w:val="000000"/>
          <w:shd w:val="clear" w:color="auto" w:fill="00FFFF"/>
          <w:lang w:eastAsia="ja-JP"/>
        </w:rPr>
        <w:t>, the incentive to innovate diminishes as the inventor enjoys monopoly due to secondary patents that shield from generic competition.</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5"/>
          <w:szCs w:val="5"/>
          <w:vertAlign w:val="subscript"/>
          <w:lang w:eastAsia="ja-JP"/>
        </w:rPr>
        <w:t>Monopolists want to keep their monopolies by resorting to any measures</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8"/>
          <w:szCs w:val="8"/>
          <w:vertAlign w:val="subscript"/>
          <w:lang w:eastAsia="ja-JP"/>
        </w:rPr>
        <w:t xml:space="preserve">that can keep new entrants </w:t>
      </w:r>
      <w:proofErr w:type="spellStart"/>
      <w:proofErr w:type="gramStart"/>
      <w:r w:rsidRPr="003D6EDC">
        <w:rPr>
          <w:rFonts w:ascii="Arial" w:eastAsia="Times New Roman" w:hAnsi="Arial" w:cs="Arial"/>
          <w:b/>
          <w:bCs/>
          <w:color w:val="000000"/>
          <w:sz w:val="8"/>
          <w:szCs w:val="8"/>
          <w:vertAlign w:val="subscript"/>
          <w:lang w:eastAsia="ja-JP"/>
        </w:rPr>
        <w:t>out.</w:t>
      </w:r>
      <w:r w:rsidRPr="003D6EDC">
        <w:rPr>
          <w:rFonts w:ascii="Arial" w:eastAsia="Times New Roman" w:hAnsi="Arial" w:cs="Arial"/>
          <w:b/>
          <w:bCs/>
          <w:color w:val="000000"/>
          <w:sz w:val="6"/>
          <w:szCs w:val="6"/>
          <w:vertAlign w:val="subscript"/>
          <w:lang w:eastAsia="ja-JP"/>
        </w:rPr>
        <w:t>In</w:t>
      </w:r>
      <w:proofErr w:type="spellEnd"/>
      <w:proofErr w:type="gramEnd"/>
      <w:r w:rsidRPr="003D6EDC">
        <w:rPr>
          <w:rFonts w:ascii="Arial" w:eastAsia="Times New Roman" w:hAnsi="Arial" w:cs="Arial"/>
          <w:b/>
          <w:bCs/>
          <w:color w:val="000000"/>
          <w:sz w:val="6"/>
          <w:szCs w:val="6"/>
          <w:vertAlign w:val="subscript"/>
          <w:lang w:eastAsia="ja-JP"/>
        </w:rPr>
        <w:t xml:space="preserve"> its absence the dominant undertaking will lack adequate incentives to continue to create </w:t>
      </w:r>
      <w:r w:rsidRPr="003D6EDC">
        <w:rPr>
          <w:rFonts w:ascii="Arial" w:eastAsia="Times New Roman" w:hAnsi="Arial" w:cs="Arial"/>
          <w:b/>
          <w:bCs/>
          <w:color w:val="000000"/>
          <w:sz w:val="4"/>
          <w:szCs w:val="4"/>
          <w:vertAlign w:val="subscript"/>
          <w:lang w:eastAsia="ja-JP"/>
        </w:rPr>
        <w:t xml:space="preserve">and pass on efficiency gains.” Evidence from the pharmaceutical industry confirms that </w:t>
      </w:r>
      <w:r w:rsidRPr="003D6EDC">
        <w:rPr>
          <w:rFonts w:ascii="Arial" w:eastAsia="Times New Roman" w:hAnsi="Arial" w:cs="Arial"/>
          <w:b/>
          <w:bCs/>
          <w:color w:val="000000"/>
          <w:sz w:val="6"/>
          <w:szCs w:val="6"/>
          <w:vertAlign w:val="subscript"/>
          <w:lang w:eastAsia="ja-JP"/>
        </w:rPr>
        <w:t xml:space="preserve">strategic patenting reduce incentives to engage in genuine </w:t>
      </w:r>
      <w:proofErr w:type="spellStart"/>
      <w:proofErr w:type="gramStart"/>
      <w:r w:rsidRPr="003D6EDC">
        <w:rPr>
          <w:rFonts w:ascii="Arial" w:eastAsia="Times New Roman" w:hAnsi="Arial" w:cs="Arial"/>
          <w:b/>
          <w:bCs/>
          <w:color w:val="000000"/>
          <w:sz w:val="6"/>
          <w:szCs w:val="6"/>
          <w:vertAlign w:val="subscript"/>
          <w:lang w:eastAsia="ja-JP"/>
        </w:rPr>
        <w:t>innovation.Secondary</w:t>
      </w:r>
      <w:proofErr w:type="spellEnd"/>
      <w:proofErr w:type="gramEnd"/>
      <w:r w:rsidRPr="003D6EDC">
        <w:rPr>
          <w:rFonts w:ascii="Arial" w:eastAsia="Times New Roman" w:hAnsi="Arial" w:cs="Arial"/>
          <w:b/>
          <w:bCs/>
          <w:color w:val="000000"/>
          <w:lang w:eastAsia="ja-JP"/>
        </w:rPr>
        <w:t xml:space="preserve"> secondary patents are of marginal quality </w:t>
      </w:r>
      <w:r w:rsidRPr="003D6EDC">
        <w:rPr>
          <w:rFonts w:ascii="Arial" w:eastAsia="Times New Roman" w:hAnsi="Arial" w:cs="Arial"/>
          <w:b/>
          <w:bCs/>
          <w:color w:val="000000"/>
          <w:sz w:val="7"/>
          <w:szCs w:val="7"/>
          <w:vertAlign w:val="subscript"/>
          <w:lang w:eastAsia="ja-JP"/>
        </w:rPr>
        <w:t>and are typically the result of routine research activities.</w:t>
      </w:r>
      <w:r w:rsidRPr="003D6EDC">
        <w:rPr>
          <w:rFonts w:ascii="Arial" w:eastAsia="Times New Roman" w:hAnsi="Arial" w:cs="Arial"/>
          <w:b/>
          <w:bCs/>
          <w:color w:val="000000"/>
          <w:lang w:eastAsia="ja-JP"/>
        </w:rPr>
        <w:t xml:space="preserve"> Their main aim is to increase uncertainty for generics </w:t>
      </w:r>
      <w:r w:rsidRPr="003D6EDC">
        <w:rPr>
          <w:rFonts w:ascii="Arial" w:eastAsia="Times New Roman" w:hAnsi="Arial" w:cs="Arial"/>
          <w:b/>
          <w:bCs/>
          <w:color w:val="000000"/>
          <w:sz w:val="12"/>
          <w:szCs w:val="12"/>
          <w:lang w:eastAsia="ja-JP"/>
        </w:rPr>
        <w:t xml:space="preserve">as to the possibility of their market </w:t>
      </w:r>
      <w:proofErr w:type="spellStart"/>
      <w:r w:rsidRPr="003D6EDC">
        <w:rPr>
          <w:rFonts w:ascii="Arial" w:eastAsia="Times New Roman" w:hAnsi="Arial" w:cs="Arial"/>
          <w:b/>
          <w:bCs/>
          <w:color w:val="000000"/>
          <w:sz w:val="12"/>
          <w:szCs w:val="12"/>
          <w:lang w:eastAsia="ja-JP"/>
        </w:rPr>
        <w:t>entry</w:t>
      </w:r>
      <w:r w:rsidRPr="003D6EDC">
        <w:rPr>
          <w:rFonts w:ascii="Arial" w:eastAsia="Times New Roman" w:hAnsi="Arial" w:cs="Arial"/>
          <w:b/>
          <w:bCs/>
          <w:color w:val="000000"/>
          <w:lang w:eastAsia="ja-JP"/>
        </w:rPr>
        <w:t>A</w:t>
      </w:r>
      <w:proofErr w:type="spellEnd"/>
      <w:r w:rsidRPr="003D6EDC">
        <w:rPr>
          <w:rFonts w:ascii="Arial" w:eastAsia="Times New Roman" w:hAnsi="Arial" w:cs="Arial"/>
          <w:b/>
          <w:bCs/>
          <w:color w:val="000000"/>
          <w:lang w:eastAsia="ja-JP"/>
        </w:rPr>
        <w:t xml:space="preserve"> slow transition from new medicines</w:t>
      </w:r>
      <w:r w:rsidRPr="003D6EDC">
        <w:rPr>
          <w:rFonts w:ascii="Arial" w:eastAsia="Times New Roman" w:hAnsi="Arial" w:cs="Arial"/>
          <w:b/>
          <w:bCs/>
          <w:color w:val="000000"/>
          <w:sz w:val="8"/>
          <w:szCs w:val="8"/>
          <w:vertAlign w:val="subscript"/>
          <w:lang w:eastAsia="ja-JP"/>
        </w:rPr>
        <w:t xml:space="preserve"> from the protected status of a proprietary medicine</w:t>
      </w:r>
      <w:r w:rsidRPr="003D6EDC">
        <w:rPr>
          <w:rFonts w:ascii="Arial" w:eastAsia="Times New Roman" w:hAnsi="Arial" w:cs="Arial"/>
          <w:b/>
          <w:bCs/>
          <w:color w:val="000000"/>
          <w:lang w:eastAsia="ja-JP"/>
        </w:rPr>
        <w:t xml:space="preserve"> to </w:t>
      </w:r>
      <w:r w:rsidRPr="003D6EDC">
        <w:rPr>
          <w:rFonts w:ascii="Arial" w:eastAsia="Times New Roman" w:hAnsi="Arial" w:cs="Arial"/>
          <w:b/>
          <w:bCs/>
          <w:color w:val="000000"/>
          <w:sz w:val="8"/>
          <w:szCs w:val="8"/>
          <w:vertAlign w:val="subscript"/>
          <w:lang w:eastAsia="ja-JP"/>
        </w:rPr>
        <w:t>the status of</w:t>
      </w:r>
      <w:r w:rsidRPr="003D6EDC">
        <w:rPr>
          <w:rFonts w:ascii="Arial" w:eastAsia="Times New Roman" w:hAnsi="Arial" w:cs="Arial"/>
          <w:b/>
          <w:bCs/>
          <w:color w:val="000000"/>
          <w:lang w:eastAsia="ja-JP"/>
        </w:rPr>
        <w:t xml:space="preserve"> generics </w:t>
      </w:r>
      <w:r w:rsidRPr="003D6EDC">
        <w:rPr>
          <w:rFonts w:ascii="Arial" w:eastAsia="Times New Roman" w:hAnsi="Arial" w:cs="Arial"/>
          <w:b/>
          <w:bCs/>
          <w:color w:val="000000"/>
          <w:sz w:val="7"/>
          <w:szCs w:val="7"/>
          <w:vertAlign w:val="subscript"/>
          <w:lang w:eastAsia="ja-JP"/>
        </w:rPr>
        <w:t xml:space="preserve">manufactured and distributed in open competition does not simply mean a loss of static efficiency, </w:t>
      </w:r>
      <w:proofErr w:type="gramStart"/>
      <w:r w:rsidRPr="003D6EDC">
        <w:rPr>
          <w:rFonts w:ascii="Arial" w:eastAsia="Times New Roman" w:hAnsi="Arial" w:cs="Arial"/>
          <w:b/>
          <w:bCs/>
          <w:color w:val="000000"/>
          <w:sz w:val="7"/>
          <w:szCs w:val="7"/>
          <w:vertAlign w:val="subscript"/>
          <w:lang w:eastAsia="ja-JP"/>
        </w:rPr>
        <w:t xml:space="preserve">namely </w:t>
      </w:r>
      <w:r w:rsidRPr="003D6EDC">
        <w:rPr>
          <w:rFonts w:ascii="Arial" w:eastAsia="Times New Roman" w:hAnsi="Arial" w:cs="Arial"/>
          <w:b/>
          <w:bCs/>
          <w:color w:val="000000"/>
          <w:lang w:eastAsia="ja-JP"/>
        </w:rPr>
        <w:t> [</w:t>
      </w:r>
      <w:proofErr w:type="gramEnd"/>
      <w:r w:rsidRPr="003D6EDC">
        <w:rPr>
          <w:rFonts w:ascii="Arial" w:eastAsia="Times New Roman" w:hAnsi="Arial" w:cs="Arial"/>
          <w:b/>
          <w:bCs/>
          <w:color w:val="000000"/>
          <w:lang w:eastAsia="ja-JP"/>
        </w:rPr>
        <w:t>means] a loss of consumer well-being [as]</w:t>
      </w:r>
      <w:r w:rsidRPr="003D6EDC">
        <w:rPr>
          <w:rFonts w:ascii="Arial" w:eastAsia="Times New Roman" w:hAnsi="Arial" w:cs="Arial"/>
          <w:b/>
          <w:bCs/>
          <w:color w:val="000000"/>
          <w:sz w:val="6"/>
          <w:szCs w:val="6"/>
          <w:vertAlign w:val="subscript"/>
          <w:lang w:eastAsia="ja-JP"/>
        </w:rPr>
        <w:t xml:space="preserve"> to a slowdown in the reduction of process. Rather, such a slowdown also</w:t>
      </w:r>
      <w:r w:rsidRPr="003D6EDC">
        <w:rPr>
          <w:rFonts w:ascii="Arial" w:eastAsia="Times New Roman" w:hAnsi="Arial" w:cs="Arial"/>
          <w:b/>
          <w:bCs/>
          <w:color w:val="000000"/>
          <w:sz w:val="10"/>
          <w:szCs w:val="10"/>
          <w:vertAlign w:val="subscript"/>
          <w:lang w:eastAsia="ja-JP"/>
        </w:rPr>
        <w:t xml:space="preserve"> involves the risk of a loss of dynamic efficiency in that it extends the duration of a monopoly rent situation, thus reducing the pressure to innovate more quickly. Following the rationale of the General Court’s statement in AstraZeneca, </w:t>
      </w:r>
      <w:r w:rsidRPr="003D6EDC">
        <w:rPr>
          <w:rFonts w:ascii="Arial" w:eastAsia="Times New Roman" w:hAnsi="Arial" w:cs="Arial"/>
          <w:b/>
          <w:bCs/>
          <w:color w:val="000000"/>
          <w:sz w:val="8"/>
          <w:szCs w:val="8"/>
          <w:vertAlign w:val="subscript"/>
          <w:lang w:eastAsia="ja-JP"/>
        </w:rPr>
        <w:t>the practice of the originator that</w:t>
      </w:r>
      <w:r w:rsidRPr="003D6EDC">
        <w:rPr>
          <w:rFonts w:ascii="Arial" w:eastAsia="Times New Roman" w:hAnsi="Arial" w:cs="Arial"/>
          <w:b/>
          <w:bCs/>
          <w:color w:val="000000"/>
          <w:lang w:eastAsia="ja-JP"/>
        </w:rPr>
        <w:t xml:space="preserve"> extending monopoly [via] patents “</w:t>
      </w:r>
      <w:r w:rsidRPr="003D6EDC">
        <w:rPr>
          <w:rFonts w:ascii="Arial" w:eastAsia="Times New Roman" w:hAnsi="Arial" w:cs="Arial"/>
          <w:b/>
          <w:bCs/>
          <w:color w:val="000000"/>
          <w:sz w:val="4"/>
          <w:szCs w:val="4"/>
          <w:vertAlign w:val="subscript"/>
          <w:lang w:eastAsia="ja-JP"/>
        </w:rPr>
        <w:t>potentially</w:t>
      </w:r>
      <w:r w:rsidRPr="003D6EDC">
        <w:rPr>
          <w:rFonts w:ascii="Arial" w:eastAsia="Times New Roman" w:hAnsi="Arial" w:cs="Arial"/>
          <w:b/>
          <w:bCs/>
          <w:color w:val="000000"/>
          <w:lang w:eastAsia="ja-JP"/>
        </w:rPr>
        <w:t xml:space="preserve"> reduces the incentive to engage in innovation</w:t>
      </w:r>
      <w:r w:rsidRPr="003D6EDC">
        <w:rPr>
          <w:rFonts w:ascii="Arial" w:eastAsia="Times New Roman" w:hAnsi="Arial" w:cs="Arial"/>
          <w:color w:val="000000"/>
          <w:sz w:val="4"/>
          <w:szCs w:val="4"/>
          <w:vertAlign w:val="subscript"/>
          <w:lang w:eastAsia="ja-JP"/>
        </w:rPr>
        <w:t>, since it enables the company to maintain its exclusivity</w:t>
      </w:r>
      <w:r w:rsidRPr="003D6EDC">
        <w:rPr>
          <w:rFonts w:ascii="Arial" w:eastAsia="Times New Roman" w:hAnsi="Arial" w:cs="Arial"/>
          <w:b/>
          <w:bCs/>
          <w:color w:val="000000"/>
          <w:lang w:eastAsia="ja-JP"/>
        </w:rPr>
        <w:t xml:space="preserve">”. </w:t>
      </w:r>
      <w:r w:rsidRPr="003D6EDC">
        <w:rPr>
          <w:rFonts w:ascii="Arial" w:eastAsia="Times New Roman" w:hAnsi="Arial" w:cs="Arial"/>
          <w:color w:val="000000"/>
          <w:sz w:val="6"/>
          <w:szCs w:val="6"/>
          <w:vertAlign w:val="subscript"/>
          <w:lang w:eastAsia="ja-JP"/>
        </w:rPr>
        <w:t xml:space="preserve">Such practices act “contrary to the public </w:t>
      </w:r>
      <w:proofErr w:type="spellStart"/>
      <w:r w:rsidRPr="003D6EDC">
        <w:rPr>
          <w:rFonts w:ascii="Arial" w:eastAsia="Times New Roman" w:hAnsi="Arial" w:cs="Arial"/>
          <w:color w:val="000000"/>
          <w:sz w:val="6"/>
          <w:szCs w:val="6"/>
          <w:vertAlign w:val="subscript"/>
          <w:lang w:eastAsia="ja-JP"/>
        </w:rPr>
        <w:t>interest</w:t>
      </w:r>
      <w:proofErr w:type="gramStart"/>
      <w:r w:rsidRPr="003D6EDC">
        <w:rPr>
          <w:rFonts w:ascii="Arial" w:eastAsia="Times New Roman" w:hAnsi="Arial" w:cs="Arial"/>
          <w:color w:val="000000"/>
          <w:sz w:val="6"/>
          <w:szCs w:val="6"/>
          <w:vertAlign w:val="subscript"/>
          <w:lang w:eastAsia="ja-JP"/>
        </w:rPr>
        <w:t>”</w:t>
      </w:r>
      <w:r w:rsidRPr="003D6EDC">
        <w:rPr>
          <w:rFonts w:ascii="Arial" w:eastAsia="Times New Roman" w:hAnsi="Arial" w:cs="Arial"/>
          <w:b/>
          <w:bCs/>
          <w:color w:val="000000"/>
          <w:lang w:eastAsia="ja-JP"/>
        </w:rPr>
        <w:t>.</w:t>
      </w:r>
      <w:r w:rsidRPr="003D6EDC">
        <w:rPr>
          <w:rFonts w:ascii="Arial" w:eastAsia="Times New Roman" w:hAnsi="Arial" w:cs="Arial"/>
          <w:b/>
          <w:bCs/>
          <w:color w:val="000000"/>
          <w:sz w:val="6"/>
          <w:szCs w:val="6"/>
          <w:vertAlign w:val="superscript"/>
          <w:lang w:eastAsia="ja-JP"/>
        </w:rPr>
        <w:t>Therefore</w:t>
      </w:r>
      <w:proofErr w:type="spellEnd"/>
      <w:proofErr w:type="gramEnd"/>
      <w:r w:rsidRPr="003D6EDC">
        <w:rPr>
          <w:rFonts w:ascii="Arial" w:eastAsia="Times New Roman" w:hAnsi="Arial" w:cs="Arial"/>
          <w:b/>
          <w:bCs/>
          <w:color w:val="000000"/>
          <w:sz w:val="6"/>
          <w:szCs w:val="6"/>
          <w:vertAlign w:val="superscript"/>
          <w:lang w:eastAsia="ja-JP"/>
        </w:rPr>
        <w:t>,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6"/>
          <w:szCs w:val="6"/>
          <w:lang w:eastAsia="ja-JP"/>
        </w:rPr>
        <w:t>Strategic Patenting Impairs Follow-on Innovation of Generic Companies</w:t>
      </w:r>
      <w:r w:rsidRPr="003D6EDC">
        <w:rPr>
          <w:rFonts w:ascii="Arial" w:eastAsia="Times New Roman" w:hAnsi="Arial" w:cs="Arial"/>
          <w:b/>
          <w:bCs/>
          <w:color w:val="000000"/>
          <w:sz w:val="4"/>
          <w:szCs w:val="4"/>
          <w:vertAlign w:val="subscript"/>
          <w:lang w:eastAsia="ja-JP"/>
        </w:rPr>
        <w:t xml:space="preserve"> Strategic patenting also has a chilling effect on follow-on innovation by generic competitors in the form of developing alternative versions of an </w:t>
      </w:r>
      <w:proofErr w:type="gramStart"/>
      <w:r w:rsidRPr="003D6EDC">
        <w:rPr>
          <w:rFonts w:ascii="Arial" w:eastAsia="Times New Roman" w:hAnsi="Arial" w:cs="Arial"/>
          <w:b/>
          <w:bCs/>
          <w:color w:val="000000"/>
          <w:sz w:val="4"/>
          <w:szCs w:val="4"/>
          <w:vertAlign w:val="subscript"/>
          <w:lang w:eastAsia="ja-JP"/>
        </w:rPr>
        <w:t>off patent</w:t>
      </w:r>
      <w:proofErr w:type="gramEnd"/>
      <w:r w:rsidRPr="003D6EDC">
        <w:rPr>
          <w:rFonts w:ascii="Arial" w:eastAsia="Times New Roman" w:hAnsi="Arial" w:cs="Arial"/>
          <w:b/>
          <w:bCs/>
          <w:color w:val="000000"/>
          <w:sz w:val="4"/>
          <w:szCs w:val="4"/>
          <w:vertAlign w:val="subscript"/>
          <w:lang w:eastAsia="ja-JP"/>
        </w:rPr>
        <w:t xml:space="preserve"> compound. As was discussed earlier, the expiry of a basic patent that protects an active compound facilitates generic competition. This is because even if the product is still protected by process, specific form or formulation patents, generic companies may develop alternative ways of producing or formulating the product and start competing with the originator. In the absence of strategically accumulated patents by the originator, generic companies are typically open to innovating to launch alternative generic products as soon as the basic patent expires. However,</w:t>
      </w:r>
      <w:r w:rsidRPr="003D6EDC">
        <w:rPr>
          <w:rFonts w:ascii="Arial" w:eastAsia="Times New Roman" w:hAnsi="Arial" w:cs="Arial"/>
          <w:b/>
          <w:bCs/>
          <w:color w:val="000000"/>
          <w:sz w:val="6"/>
          <w:szCs w:val="6"/>
          <w:lang w:eastAsia="ja-JP"/>
        </w:rPr>
        <w:t xml:space="preserve"> by pursuing</w:t>
      </w:r>
      <w:r w:rsidRPr="003D6EDC">
        <w:rPr>
          <w:rFonts w:ascii="Arial" w:eastAsia="Times New Roman" w:hAnsi="Arial" w:cs="Arial"/>
          <w:b/>
          <w:bCs/>
          <w:color w:val="000000"/>
          <w:lang w:eastAsia="ja-JP"/>
        </w:rPr>
        <w:t xml:space="preserve"> </w:t>
      </w:r>
      <w:r w:rsidRPr="003D6EDC">
        <w:rPr>
          <w:rFonts w:ascii="Arial" w:eastAsia="Times New Roman" w:hAnsi="Arial" w:cs="Arial"/>
          <w:color w:val="000000"/>
          <w:sz w:val="7"/>
          <w:szCs w:val="7"/>
          <w:vertAlign w:val="subscript"/>
          <w:lang w:eastAsia="ja-JP"/>
        </w:rPr>
        <w:t xml:space="preserve">strategic patenting discourages generics from innovating because of </w:t>
      </w:r>
      <w:r w:rsidRPr="003D6EDC">
        <w:rPr>
          <w:rFonts w:ascii="Arial" w:eastAsia="Times New Roman" w:hAnsi="Arial" w:cs="Arial"/>
          <w:color w:val="000000"/>
          <w:sz w:val="3"/>
          <w:szCs w:val="3"/>
          <w:vertAlign w:val="subscript"/>
          <w:lang w:eastAsia="ja-JP"/>
        </w:rPr>
        <w:t>the uncertainty about the patent protection and</w:t>
      </w:r>
      <w:r w:rsidRPr="003D6EDC">
        <w:rPr>
          <w:rFonts w:ascii="Arial" w:eastAsia="Times New Roman" w:hAnsi="Arial" w:cs="Arial"/>
          <w:color w:val="000000"/>
          <w:sz w:val="7"/>
          <w:szCs w:val="7"/>
          <w:vertAlign w:val="subscript"/>
          <w:lang w:eastAsia="ja-JP"/>
        </w:rPr>
        <w:t xml:space="preserve"> a fear of infringing on numerous patents. </w:t>
      </w:r>
      <w:r w:rsidRPr="003D6EDC">
        <w:rPr>
          <w:rFonts w:ascii="Arial" w:eastAsia="Times New Roman" w:hAnsi="Arial" w:cs="Arial"/>
          <w:color w:val="000000"/>
          <w:sz w:val="3"/>
          <w:szCs w:val="3"/>
          <w:vertAlign w:val="subscript"/>
          <w:lang w:eastAsia="ja-JP"/>
        </w:rPr>
        <w:t>Consequently, the fact that</w:t>
      </w:r>
      <w:r w:rsidRPr="003D6EDC">
        <w:rPr>
          <w:rFonts w:ascii="Arial" w:eastAsia="Times New Roman" w:hAnsi="Arial" w:cs="Arial"/>
          <w:b/>
          <w:bCs/>
          <w:color w:val="000000"/>
          <w:u w:val="single"/>
          <w:lang w:eastAsia="ja-JP"/>
        </w:rPr>
        <w:t xml:space="preserve"> </w:t>
      </w:r>
      <w:r w:rsidRPr="003D6EDC">
        <w:rPr>
          <w:rFonts w:ascii="Arial" w:eastAsia="Times New Roman" w:hAnsi="Arial" w:cs="Arial"/>
          <w:b/>
          <w:bCs/>
          <w:color w:val="000000"/>
          <w:u w:val="single"/>
          <w:shd w:val="clear" w:color="auto" w:fill="00FFFF"/>
          <w:lang w:eastAsia="ja-JP"/>
        </w:rPr>
        <w:t xml:space="preserve">competitors of originators [not developing] generic products </w:t>
      </w:r>
      <w:proofErr w:type="gramStart"/>
      <w:r w:rsidRPr="003D6EDC">
        <w:rPr>
          <w:rFonts w:ascii="Arial" w:eastAsia="Times New Roman" w:hAnsi="Arial" w:cs="Arial"/>
          <w:b/>
          <w:bCs/>
          <w:color w:val="000000"/>
          <w:u w:val="single"/>
          <w:shd w:val="clear" w:color="auto" w:fill="00FFFF"/>
          <w:lang w:eastAsia="ja-JP"/>
        </w:rPr>
        <w:t>results</w:t>
      </w:r>
      <w:proofErr w:type="gramEnd"/>
      <w:r w:rsidRPr="003D6EDC">
        <w:rPr>
          <w:rFonts w:ascii="Arial" w:eastAsia="Times New Roman" w:hAnsi="Arial" w:cs="Arial"/>
          <w:b/>
          <w:bCs/>
          <w:color w:val="000000"/>
          <w:u w:val="single"/>
          <w:shd w:val="clear" w:color="auto" w:fill="00FFFF"/>
          <w:lang w:eastAsia="ja-JP"/>
        </w:rPr>
        <w:t xml:space="preserve"> in weakening competition and strengthening monopolies.</w:t>
      </w:r>
      <w:r w:rsidRPr="003D6EDC">
        <w:rPr>
          <w:rFonts w:ascii="Arial" w:eastAsia="Times New Roman" w:hAnsi="Arial" w:cs="Arial"/>
          <w:b/>
          <w:bCs/>
          <w:color w:val="000000"/>
          <w:sz w:val="8"/>
          <w:szCs w:val="8"/>
          <w:shd w:val="clear" w:color="auto" w:fill="00FFFF"/>
          <w:vertAlign w:val="subscript"/>
          <w:lang w:eastAsia="ja-JP"/>
        </w:rPr>
        <w:t xml:space="preserve"> As </w:t>
      </w:r>
      <w:proofErr w:type="spellStart"/>
      <w:r w:rsidRPr="003D6EDC">
        <w:rPr>
          <w:rFonts w:ascii="Arial" w:eastAsia="Times New Roman" w:hAnsi="Arial" w:cs="Arial"/>
          <w:b/>
          <w:bCs/>
          <w:color w:val="000000"/>
          <w:sz w:val="8"/>
          <w:szCs w:val="8"/>
          <w:shd w:val="clear" w:color="auto" w:fill="00FFFF"/>
          <w:vertAlign w:val="subscript"/>
          <w:lang w:eastAsia="ja-JP"/>
        </w:rPr>
        <w:t>Maggiolino</w:t>
      </w:r>
      <w:proofErr w:type="spellEnd"/>
      <w:r w:rsidRPr="003D6EDC">
        <w:rPr>
          <w:rFonts w:ascii="Arial" w:eastAsia="Times New Roman" w:hAnsi="Arial" w:cs="Arial"/>
          <w:b/>
          <w:bCs/>
          <w:color w:val="000000"/>
          <w:sz w:val="8"/>
          <w:szCs w:val="8"/>
          <w:shd w:val="clear" w:color="auto" w:fill="00FFFF"/>
          <w:vertAlign w:val="subscript"/>
          <w:lang w:eastAsia="ja-JP"/>
        </w:rPr>
        <w:t xml:space="preserve"> put it-</w:t>
      </w:r>
      <w:r w:rsidRPr="003D6EDC">
        <w:rPr>
          <w:rFonts w:ascii="Arial" w:eastAsia="Times New Roman" w:hAnsi="Arial" w:cs="Arial"/>
          <w:b/>
          <w:bCs/>
          <w:color w:val="000000"/>
          <w:u w:val="single"/>
          <w:shd w:val="clear" w:color="auto" w:fill="00FFFF"/>
          <w:lang w:eastAsia="ja-JP"/>
        </w:rPr>
        <w:t xml:space="preserve"> … [all while lowering] consumer welfare by charging over-competitive prices</w:t>
      </w:r>
      <w:r w:rsidRPr="003D6EDC">
        <w:rPr>
          <w:rFonts w:ascii="Arial" w:eastAsia="Times New Roman" w:hAnsi="Arial" w:cs="Arial"/>
          <w:b/>
          <w:bCs/>
          <w:color w:val="000000"/>
          <w:lang w:eastAsia="ja-JP"/>
        </w:rPr>
        <w:t>” </w:t>
      </w:r>
    </w:p>
    <w:p w14:paraId="1306240A" w14:textId="77777777" w:rsidR="003D6EDC" w:rsidRPr="003D6EDC" w:rsidRDefault="003D6EDC" w:rsidP="003D6EDC">
      <w:pPr>
        <w:spacing w:line="256" w:lineRule="auto"/>
        <w:rPr>
          <w:rFonts w:eastAsia="Times New Roman"/>
          <w:lang w:eastAsia="ja-JP"/>
        </w:rPr>
      </w:pPr>
      <w:r w:rsidRPr="003D6EDC">
        <w:rPr>
          <w:rFonts w:eastAsia="Times New Roman"/>
          <w:b/>
          <w:bCs/>
          <w:sz w:val="26"/>
          <w:szCs w:val="26"/>
          <w:lang w:eastAsia="ja-JP"/>
        </w:rPr>
        <w:t> </w:t>
      </w:r>
    </w:p>
    <w:p w14:paraId="6DA14455" w14:textId="77777777" w:rsidR="003D6EDC" w:rsidRPr="003D6EDC" w:rsidRDefault="003D6EDC" w:rsidP="003D6EDC">
      <w:pPr>
        <w:spacing w:line="256" w:lineRule="auto"/>
        <w:rPr>
          <w:rFonts w:eastAsia="Times New Roman"/>
          <w:lang w:eastAsia="ja-JP"/>
        </w:rPr>
      </w:pPr>
      <w:r w:rsidRPr="003D6EDC">
        <w:rPr>
          <w:rFonts w:eastAsia="Times New Roman"/>
          <w:b/>
          <w:bCs/>
          <w:sz w:val="26"/>
          <w:szCs w:val="26"/>
          <w:lang w:eastAsia="ja-JP"/>
        </w:rPr>
        <w:t>Impacts include r</w:t>
      </w:r>
      <w:r w:rsidRPr="003D6EDC">
        <w:rPr>
          <w:rFonts w:eastAsia="Times New Roman"/>
          <w:b/>
          <w:bCs/>
          <w:sz w:val="26"/>
          <w:szCs w:val="26"/>
          <w:shd w:val="clear" w:color="auto" w:fill="00FFFF"/>
          <w:lang w:eastAsia="ja-JP"/>
        </w:rPr>
        <w:t>educed development of lifesaving medical treatments and a lack of novel-to-generic transfer that keeps costs high for patients.</w:t>
      </w:r>
      <w:r w:rsidRPr="003D6EDC">
        <w:rPr>
          <w:rFonts w:eastAsia="Times New Roman"/>
          <w:b/>
          <w:bCs/>
          <w:sz w:val="26"/>
          <w:szCs w:val="26"/>
          <w:lang w:eastAsia="ja-JP"/>
        </w:rPr>
        <w:t xml:space="preserve"> This is clearly prioritizing pleasure of a few over preventing harm to the masses, violating negative utilitarianism. </w:t>
      </w:r>
    </w:p>
    <w:p w14:paraId="5EC773A1" w14:textId="4DF17AF5" w:rsidR="003D6EDC" w:rsidRPr="003D6EDC" w:rsidRDefault="003A05FC" w:rsidP="003D6EDC">
      <w:pPr>
        <w:spacing w:before="240" w:after="40" w:line="256" w:lineRule="auto"/>
        <w:ind w:left="720"/>
        <w:outlineLvl w:val="3"/>
        <w:rPr>
          <w:rFonts w:eastAsia="Times New Roman"/>
          <w:b/>
          <w:bCs/>
          <w:sz w:val="26"/>
          <w:szCs w:val="26"/>
          <w:lang w:eastAsia="ja-JP"/>
        </w:rPr>
      </w:pPr>
      <w:hyperlink r:id="rId10" w:history="1">
        <w:r w:rsidR="003D6EDC" w:rsidRPr="003A05FC">
          <w:rPr>
            <w:rStyle w:val="Hyperlink"/>
            <w:rFonts w:eastAsia="Times New Roman"/>
            <w:sz w:val="26"/>
            <w:szCs w:val="26"/>
            <w:lang w:eastAsia="ja-JP"/>
          </w:rPr>
          <w:t>Bansal 09</w:t>
        </w:r>
      </w:hyperlink>
    </w:p>
    <w:p w14:paraId="24ABBFFB" w14:textId="77777777" w:rsidR="003D6EDC" w:rsidRPr="003D6EDC" w:rsidRDefault="003D6EDC" w:rsidP="003D6EDC">
      <w:pPr>
        <w:spacing w:line="256" w:lineRule="auto"/>
        <w:rPr>
          <w:rFonts w:eastAsia="Times New Roman"/>
          <w:lang w:eastAsia="ja-JP"/>
        </w:rPr>
      </w:pPr>
      <w:r w:rsidRPr="003D6EDC">
        <w:rPr>
          <w:rFonts w:eastAsia="Times New Roman"/>
          <w:b/>
          <w:bCs/>
          <w:u w:val="single"/>
          <w:bdr w:val="none" w:sz="0" w:space="0" w:color="auto" w:frame="1"/>
          <w:shd w:val="clear" w:color="auto" w:fill="00FFFF"/>
          <w:lang w:eastAsia="ja-JP"/>
        </w:rPr>
        <w:t>Patent evergreening promotes development of unfair means of competition</w:t>
      </w:r>
      <w:r w:rsidRPr="003D6EDC">
        <w:rPr>
          <w:rFonts w:eastAsia="Times New Roman"/>
          <w:lang w:eastAsia="ja-JP"/>
        </w:rPr>
        <w:t xml:space="preserve"> </w:t>
      </w:r>
      <w:r w:rsidRPr="003D6EDC">
        <w:rPr>
          <w:rFonts w:eastAsia="Times New Roman"/>
          <w:sz w:val="10"/>
          <w:szCs w:val="10"/>
          <w:lang w:eastAsia="ja-JP"/>
        </w:rPr>
        <w:t>and related abuse. Enhanced IP scrutiny may remove the curse of these unfair practices which are widely followed by the innovator companies to create a roadblock for generic companies that are trying hard to provide safe and efficacious medicines to the masses at cost effective prices. Landmark case decisions may serve as an aid to understand the complex domain of ‘Evergreening’</w:t>
      </w:r>
      <w:r w:rsidRPr="003D6EDC">
        <w:rPr>
          <w:rFonts w:eastAsia="Times New Roman"/>
          <w:sz w:val="10"/>
          <w:szCs w:val="10"/>
          <w:shd w:val="clear" w:color="auto" w:fill="00FFFF"/>
          <w:lang w:eastAsia="ja-JP"/>
        </w:rPr>
        <w:t xml:space="preserve">. </w:t>
      </w:r>
      <w:r w:rsidRPr="003D6EDC">
        <w:rPr>
          <w:rFonts w:eastAsia="Times New Roman"/>
          <w:b/>
          <w:bCs/>
          <w:u w:val="single"/>
          <w:shd w:val="clear" w:color="auto" w:fill="00FFFF"/>
          <w:lang w:eastAsia="ja-JP"/>
        </w:rPr>
        <w:t xml:space="preserve">There is a need for developing countries to develop and foster effective mechanisms to counter evergreening practices. It is important to promote efforts of </w:t>
      </w:r>
      <w:r w:rsidRPr="003D6EDC">
        <w:rPr>
          <w:rFonts w:eastAsia="Times New Roman"/>
          <w:b/>
          <w:bCs/>
          <w:u w:val="single"/>
          <w:shd w:val="clear" w:color="auto" w:fill="00FFFF"/>
          <w:lang w:eastAsia="ja-JP"/>
        </w:rPr>
        <w:lastRenderedPageBreak/>
        <w:t>the generic companies so that cost effective products are launched in the market, thereby benefiting the masses</w:t>
      </w:r>
      <w:r w:rsidRPr="003D6EDC">
        <w:rPr>
          <w:rFonts w:eastAsia="Times New Roman"/>
          <w:b/>
          <w:bCs/>
          <w:u w:val="single"/>
          <w:lang w:eastAsia="ja-JP"/>
        </w:rPr>
        <w:t>.</w:t>
      </w:r>
    </w:p>
    <w:p w14:paraId="6BF0C783"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 </w:t>
      </w:r>
    </w:p>
    <w:p w14:paraId="0F22E9CC" w14:textId="77777777" w:rsidR="003D6EDC" w:rsidRPr="003D6EDC" w:rsidRDefault="003D6EDC" w:rsidP="003D6EDC">
      <w:pPr>
        <w:spacing w:before="40" w:after="0" w:line="256" w:lineRule="auto"/>
        <w:jc w:val="center"/>
        <w:outlineLvl w:val="2"/>
        <w:rPr>
          <w:rFonts w:eastAsia="Times New Roman"/>
          <w:b/>
          <w:bCs/>
          <w:sz w:val="32"/>
          <w:szCs w:val="32"/>
          <w:u w:val="single"/>
          <w:lang w:eastAsia="ja-JP"/>
        </w:rPr>
      </w:pPr>
      <w:r w:rsidRPr="003D6EDC">
        <w:rPr>
          <w:rFonts w:eastAsia="Times New Roman"/>
          <w:b/>
          <w:bCs/>
          <w:sz w:val="32"/>
          <w:szCs w:val="32"/>
          <w:u w:val="single"/>
          <w:lang w:eastAsia="ja-JP"/>
        </w:rPr>
        <w:t>Subpoint B: Orphan drugs</w:t>
      </w:r>
    </w:p>
    <w:p w14:paraId="496FFEAA"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eastAsia="Times New Roman"/>
          <w:sz w:val="26"/>
          <w:szCs w:val="26"/>
          <w:lang w:eastAsia="ja-JP"/>
        </w:rPr>
        <w:t>Feldman 18 again</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hd w:val="clear" w:color="auto" w:fill="00FFFF"/>
          <w:lang w:eastAsia="ja-JP"/>
        </w:rPr>
        <w:t>The cost of drugs for small patient groups, orphan drugs, is particularly high.</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8"/>
          <w:szCs w:val="8"/>
          <w:vertAlign w:val="subscript"/>
          <w:lang w:eastAsia="ja-JP"/>
        </w:rPr>
        <w:t xml:space="preserve">These are known as orphan drugs, and drug companies are rushing into the field. In fact, </w:t>
      </w:r>
      <w:r w:rsidRPr="003D6EDC">
        <w:rPr>
          <w:rFonts w:ascii="Arial" w:eastAsia="Times New Roman" w:hAnsi="Arial" w:cs="Arial"/>
          <w:b/>
          <w:bCs/>
          <w:color w:val="000000"/>
          <w:shd w:val="clear" w:color="auto" w:fill="00FFFF"/>
          <w:lang w:eastAsia="ja-JP"/>
        </w:rPr>
        <w:t xml:space="preserve">orphan drugs account for 40% of the </w:t>
      </w:r>
      <w:proofErr w:type="gramStart"/>
      <w:r w:rsidRPr="003D6EDC">
        <w:rPr>
          <w:rFonts w:ascii="Arial" w:eastAsia="Times New Roman" w:hAnsi="Arial" w:cs="Arial"/>
          <w:b/>
          <w:bCs/>
          <w:color w:val="000000"/>
          <w:shd w:val="clear" w:color="auto" w:fill="00FFFF"/>
          <w:lang w:eastAsia="ja-JP"/>
        </w:rPr>
        <w:t>actually new</w:t>
      </w:r>
      <w:proofErr w:type="gramEnd"/>
      <w:r w:rsidRPr="003D6EDC">
        <w:rPr>
          <w:rFonts w:ascii="Arial" w:eastAsia="Times New Roman" w:hAnsi="Arial" w:cs="Arial"/>
          <w:b/>
          <w:bCs/>
          <w:color w:val="000000"/>
          <w:shd w:val="clear" w:color="auto" w:fill="00FFFF"/>
          <w:lang w:eastAsia="ja-JP"/>
        </w:rPr>
        <w:t xml:space="preserve"> drugs approved in the United States</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8"/>
          <w:szCs w:val="8"/>
          <w:vertAlign w:val="subscript"/>
          <w:lang w:eastAsia="ja-JP"/>
        </w:rPr>
        <w:t>As one commentator has noted, in today's pharmaceutical market, everyone seems to be an orphan.</w:t>
      </w:r>
      <w:r w:rsidRPr="003D6EDC">
        <w:rPr>
          <w:rFonts w:ascii="Arial" w:eastAsia="Times New Roman" w:hAnsi="Arial" w:cs="Arial"/>
          <w:color w:val="000000"/>
          <w:sz w:val="2"/>
          <w:szCs w:val="2"/>
          <w:vertAlign w:val="subscript"/>
          <w:lang w:eastAsia="ja-JP"/>
        </w:rPr>
        <w:t xml:space="preserve">25 </w:t>
      </w:r>
      <w:r w:rsidRPr="003D6EDC">
        <w:rPr>
          <w:rFonts w:ascii="Arial" w:eastAsia="Times New Roman" w:hAnsi="Arial" w:cs="Arial"/>
          <w:color w:val="000000"/>
          <w:sz w:val="12"/>
          <w:szCs w:val="12"/>
          <w:lang w:eastAsia="ja-JP"/>
        </w:rPr>
        <w:t xml:space="preserve">A 2017 study found that </w:t>
      </w:r>
      <w:r w:rsidRPr="003D6EDC">
        <w:rPr>
          <w:rFonts w:ascii="Arial" w:eastAsia="Times New Roman" w:hAnsi="Arial" w:cs="Arial"/>
          <w:b/>
          <w:bCs/>
          <w:color w:val="000000"/>
          <w:shd w:val="clear" w:color="auto" w:fill="00FFFF"/>
          <w:lang w:eastAsia="ja-JP"/>
        </w:rPr>
        <w:t>the median price of orphan drugs was annually $140,000 per patient</w:t>
      </w:r>
      <w:r w:rsidRPr="003D6EDC">
        <w:rPr>
          <w:rFonts w:ascii="Arial" w:eastAsia="Times New Roman" w:hAnsi="Arial" w:cs="Arial"/>
          <w:b/>
          <w:bCs/>
          <w:color w:val="000000"/>
          <w:lang w:eastAsia="ja-JP"/>
        </w:rPr>
        <w:t>.</w:t>
      </w:r>
      <w:r w:rsidRPr="003D6EDC">
        <w:rPr>
          <w:rFonts w:ascii="Arial" w:eastAsia="Times New Roman" w:hAnsi="Arial" w:cs="Arial"/>
          <w:b/>
          <w:bCs/>
          <w:color w:val="000000"/>
          <w:sz w:val="8"/>
          <w:szCs w:val="8"/>
          <w:vertAlign w:val="subscript"/>
          <w:lang w:eastAsia="ja-JP"/>
        </w:rPr>
        <w:t>26 The price of ordinary drugs was nothing to sniff at, either. The median price for drugs outside the orphan category had climbed to almost $28,000 per patient, per year.27</w:t>
      </w:r>
    </w:p>
    <w:p w14:paraId="6889AB81" w14:textId="77777777" w:rsidR="003D6EDC" w:rsidRPr="003D6EDC" w:rsidRDefault="00812A9D" w:rsidP="003D6EDC">
      <w:pPr>
        <w:spacing w:before="240" w:after="40" w:line="256" w:lineRule="auto"/>
        <w:outlineLvl w:val="3"/>
        <w:rPr>
          <w:rFonts w:eastAsia="Times New Roman"/>
          <w:b/>
          <w:bCs/>
          <w:sz w:val="26"/>
          <w:szCs w:val="26"/>
          <w:lang w:eastAsia="ja-JP"/>
        </w:rPr>
      </w:pPr>
      <w:hyperlink r:id="rId11" w:history="1">
        <w:r w:rsidR="003D6EDC" w:rsidRPr="003D6EDC">
          <w:rPr>
            <w:rFonts w:eastAsia="Times New Roman"/>
            <w:color w:val="0000FF"/>
            <w:sz w:val="26"/>
            <w:szCs w:val="26"/>
            <w:u w:val="single"/>
            <w:lang w:eastAsia="ja-JP"/>
          </w:rPr>
          <w:t>National Organization for Rare Disorders 2</w:t>
        </w:r>
      </w:hyperlink>
      <w:r w:rsidR="003D6EDC" w:rsidRPr="003D6EDC">
        <w:rPr>
          <w:rFonts w:eastAsia="Times New Roman"/>
          <w:sz w:val="26"/>
          <w:szCs w:val="26"/>
          <w:lang w:eastAsia="ja-JP"/>
        </w:rPr>
        <w:t>1</w:t>
      </w:r>
      <w:r w:rsidR="003D6EDC" w:rsidRPr="003D6EDC">
        <w:rPr>
          <w:rFonts w:ascii="Arial" w:eastAsia="Times New Roman" w:hAnsi="Arial" w:cs="Arial"/>
          <w:b/>
          <w:bCs/>
          <w:color w:val="000000"/>
          <w:lang w:eastAsia="ja-JP"/>
        </w:rPr>
        <w:t xml:space="preserve">: </w:t>
      </w:r>
      <w:r w:rsidR="003D6EDC" w:rsidRPr="003D6EDC">
        <w:rPr>
          <w:rFonts w:ascii="Arial" w:eastAsia="Times New Roman" w:hAnsi="Arial" w:cs="Arial"/>
          <w:b/>
          <w:bCs/>
          <w:color w:val="000000"/>
          <w:shd w:val="clear" w:color="auto" w:fill="00FFFF"/>
          <w:lang w:eastAsia="ja-JP"/>
        </w:rPr>
        <w:t>With 552 drugs on the market</w:t>
      </w:r>
      <w:r w:rsidR="003D6EDC" w:rsidRPr="003D6EDC">
        <w:rPr>
          <w:rFonts w:ascii="Arial" w:eastAsia="Times New Roman" w:hAnsi="Arial" w:cs="Arial"/>
          <w:b/>
          <w:bCs/>
          <w:color w:val="000000"/>
          <w:lang w:eastAsia="ja-JP"/>
        </w:rPr>
        <w:t xml:space="preserve"> having an orphan designation</w:t>
      </w:r>
      <w:r w:rsidR="003D6EDC" w:rsidRPr="003D6EDC">
        <w:rPr>
          <w:rFonts w:ascii="Arial" w:eastAsia="Times New Roman" w:hAnsi="Arial" w:cs="Arial"/>
          <w:b/>
          <w:bCs/>
          <w:color w:val="000000"/>
          <w:sz w:val="8"/>
          <w:szCs w:val="8"/>
          <w:vertAlign w:val="subscript"/>
          <w:lang w:eastAsia="ja-JP"/>
        </w:rPr>
        <w:t>, 394 products enjoyed some form of patent or orphan exclusivity protection. Of the remaining 158 products, which had no protection</w:t>
      </w:r>
      <w:r w:rsidR="003D6EDC" w:rsidRPr="003D6EDC">
        <w:rPr>
          <w:rFonts w:ascii="Arial" w:eastAsia="Times New Roman" w:hAnsi="Arial" w:cs="Arial"/>
          <w:b/>
          <w:bCs/>
          <w:color w:val="000000"/>
          <w:lang w:eastAsia="ja-JP"/>
        </w:rPr>
        <w:t xml:space="preserve"> </w:t>
      </w:r>
      <w:r w:rsidR="003D6EDC" w:rsidRPr="003D6EDC">
        <w:rPr>
          <w:rFonts w:ascii="Arial" w:eastAsia="Times New Roman" w:hAnsi="Arial" w:cs="Arial"/>
          <w:b/>
          <w:bCs/>
          <w:color w:val="000000"/>
          <w:shd w:val="clear" w:color="auto" w:fill="00FFFF"/>
          <w:lang w:eastAsia="ja-JP"/>
        </w:rPr>
        <w:t>generics are on the market for only 81 products</w:t>
      </w:r>
      <w:r w:rsidR="003D6EDC" w:rsidRPr="003D6EDC">
        <w:rPr>
          <w:rFonts w:ascii="Arial" w:eastAsia="Times New Roman" w:hAnsi="Arial" w:cs="Arial"/>
          <w:b/>
          <w:bCs/>
          <w:color w:val="000000"/>
          <w:lang w:eastAsia="ja-JP"/>
        </w:rPr>
        <w:t>.</w:t>
      </w:r>
    </w:p>
    <w:p w14:paraId="04855559"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u w:val="single"/>
          <w:lang w:eastAsia="ja-JP"/>
        </w:rPr>
        <w:t xml:space="preserve">According to the National Institute of Health (NIH), </w:t>
      </w:r>
      <w:r w:rsidRPr="003D6EDC">
        <w:rPr>
          <w:rFonts w:ascii="Arial" w:eastAsia="Times New Roman" w:hAnsi="Arial" w:cs="Arial"/>
          <w:b/>
          <w:bCs/>
          <w:color w:val="000000"/>
          <w:u w:val="single"/>
          <w:shd w:val="clear" w:color="auto" w:fill="00FFFF"/>
          <w:lang w:eastAsia="ja-JP"/>
        </w:rPr>
        <w:t>30 million Americans have a rare disease</w:t>
      </w:r>
      <w:r w:rsidRPr="003D6EDC">
        <w:rPr>
          <w:rFonts w:ascii="Arial" w:eastAsia="Times New Roman" w:hAnsi="Arial" w:cs="Arial"/>
          <w:b/>
          <w:bCs/>
          <w:color w:val="000000"/>
          <w:u w:val="single"/>
          <w:lang w:eastAsia="ja-JP"/>
        </w:rPr>
        <w:t xml:space="preserve">. </w:t>
      </w:r>
      <w:r w:rsidRPr="003D6EDC">
        <w:rPr>
          <w:rFonts w:ascii="Arial" w:eastAsia="Times New Roman" w:hAnsi="Arial" w:cs="Arial"/>
          <w:b/>
          <w:bCs/>
          <w:i/>
          <w:iCs/>
          <w:color w:val="000000"/>
          <w:sz w:val="16"/>
          <w:szCs w:val="16"/>
          <w:u w:val="single"/>
          <w:lang w:eastAsia="ja-JP"/>
        </w:rPr>
        <w:t>A</w:t>
      </w:r>
      <w:r w:rsidRPr="003D6EDC">
        <w:rPr>
          <w:rFonts w:ascii="Arial" w:eastAsia="Times New Roman" w:hAnsi="Arial" w:cs="Arial"/>
          <w:b/>
          <w:bCs/>
          <w:i/>
          <w:iCs/>
          <w:color w:val="000000"/>
          <w:sz w:val="16"/>
          <w:szCs w:val="16"/>
          <w:lang w:eastAsia="ja-JP"/>
        </w:rPr>
        <w:t xml:space="preserve"> disease is defined as a rare or orphan disease when it affects fewer than 200,000 people in the United States.</w:t>
      </w:r>
    </w:p>
    <w:p w14:paraId="0A27F6E0" w14:textId="77777777" w:rsidR="003D6EDC" w:rsidRPr="003D6EDC" w:rsidRDefault="003D6EDC" w:rsidP="003D6EDC">
      <w:pPr>
        <w:spacing w:before="240" w:after="40" w:line="256" w:lineRule="auto"/>
        <w:outlineLvl w:val="3"/>
        <w:rPr>
          <w:rFonts w:eastAsia="Times New Roman"/>
          <w:b/>
          <w:bCs/>
          <w:sz w:val="26"/>
          <w:szCs w:val="26"/>
          <w:lang w:eastAsia="ja-JP"/>
        </w:rPr>
      </w:pPr>
      <w:r w:rsidRPr="003D6EDC">
        <w:rPr>
          <w:rFonts w:ascii="Arial" w:eastAsia="Times New Roman" w:hAnsi="Arial" w:cs="Arial"/>
          <w:b/>
          <w:bCs/>
          <w:color w:val="000000"/>
          <w:lang w:eastAsia="ja-JP"/>
        </w:rPr>
        <w:t xml:space="preserve">            Those afflicted have poor financial stability. </w:t>
      </w:r>
      <w:hyperlink r:id="rId12" w:history="1">
        <w:r w:rsidRPr="003D6EDC">
          <w:rPr>
            <w:rFonts w:eastAsia="Times New Roman"/>
            <w:color w:val="0000FF"/>
            <w:sz w:val="26"/>
            <w:szCs w:val="26"/>
            <w:u w:val="single"/>
            <w:lang w:eastAsia="ja-JP"/>
          </w:rPr>
          <w:t> Yang et al 20</w:t>
        </w:r>
      </w:hyperlink>
      <w:r w:rsidRPr="003D6EDC">
        <w:rPr>
          <w:rFonts w:ascii="Arial" w:eastAsia="Times New Roman" w:hAnsi="Arial" w:cs="Arial"/>
          <w:b/>
          <w:bCs/>
          <w:color w:val="000000"/>
          <w:lang w:eastAsia="ja-JP"/>
        </w:rPr>
        <w:t> </w:t>
      </w:r>
    </w:p>
    <w:p w14:paraId="3A36A40D" w14:textId="77777777" w:rsidR="003D6EDC" w:rsidRPr="003D6EDC" w:rsidRDefault="003D6EDC" w:rsidP="003D6EDC">
      <w:pPr>
        <w:spacing w:before="240" w:after="40" w:line="256" w:lineRule="auto"/>
        <w:outlineLvl w:val="3"/>
        <w:rPr>
          <w:rFonts w:eastAsia="Times New Roman"/>
          <w:b/>
          <w:bCs/>
          <w:sz w:val="26"/>
          <w:szCs w:val="26"/>
          <w:lang w:eastAsia="ja-JP"/>
        </w:rPr>
      </w:pPr>
      <w:r w:rsidRPr="003D6EDC">
        <w:rPr>
          <w:rFonts w:ascii="Arial" w:eastAsia="Times New Roman" w:hAnsi="Arial" w:cs="Arial"/>
          <w:b/>
          <w:bCs/>
          <w:color w:val="000000"/>
          <w:shd w:val="clear" w:color="auto" w:fill="00FFFF"/>
          <w:lang w:eastAsia="ja-JP"/>
        </w:rPr>
        <w:t>Total non-medical costs associated with rare diseases are $548 billion. Combining cost of absenteeism, early retirement, lost productivity, and other costs to patients and caregivers.</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10"/>
          <w:szCs w:val="10"/>
          <w:lang w:eastAsia="ja-JP"/>
        </w:rPr>
        <w:t>The cost of absenteeism to both persons with RD and their caregivers is nearly $149 billion and losses due to forced retirement are $136 billion, among other costs. Significant productivity losses associated include $135 billion from adults whose disease progression and diagnoses require time away from the workplace and $152 billion from their caregivers.</w:t>
      </w:r>
    </w:p>
    <w:p w14:paraId="5D4054CC"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0801FA4B"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4EEBBD1A" w14:textId="77777777" w:rsidR="003D6EDC" w:rsidRPr="003D6EDC" w:rsidRDefault="003D6EDC" w:rsidP="003D6EDC">
      <w:pPr>
        <w:spacing w:before="240" w:after="40" w:line="256" w:lineRule="auto"/>
        <w:outlineLvl w:val="3"/>
        <w:rPr>
          <w:rFonts w:eastAsia="Times New Roman"/>
          <w:b/>
          <w:bCs/>
          <w:sz w:val="26"/>
          <w:szCs w:val="26"/>
          <w:lang w:eastAsia="ja-JP"/>
        </w:rPr>
      </w:pPr>
      <w:r w:rsidRPr="003D6EDC">
        <w:rPr>
          <w:rFonts w:ascii="Arial" w:eastAsia="Times New Roman" w:hAnsi="Arial" w:cs="Arial"/>
          <w:b/>
          <w:bCs/>
          <w:color w:val="000000"/>
          <w:lang w:eastAsia="ja-JP"/>
        </w:rPr>
        <w:t> Impact: Creating suffering for millions already suffering from rare diseases. Clearly, using rare disease patients as cash cows for a few wealthy pharma companies violates today’s framework.  By reducing IP controls and allowing more generics to come onto the market, we create access and benefits for rare disease patients, upholding the greatest good for the greatest number. </w:t>
      </w:r>
    </w:p>
    <w:p w14:paraId="44C26E94"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7218FF53" w14:textId="77777777" w:rsidR="003D6EDC" w:rsidRPr="003D6EDC" w:rsidRDefault="003D6EDC" w:rsidP="003D6EDC">
      <w:pPr>
        <w:pStyle w:val="Heading1"/>
        <w:rPr>
          <w:lang w:eastAsia="ja-JP"/>
        </w:rPr>
      </w:pPr>
      <w:bookmarkStart w:id="4" w:name="_Hlk82248210"/>
      <w:bookmarkEnd w:id="3"/>
      <w:r w:rsidRPr="003D6EDC">
        <w:rPr>
          <w:lang w:eastAsia="ja-JP"/>
        </w:rPr>
        <w:lastRenderedPageBreak/>
        <w:t>Contention 2 – Poverty</w:t>
      </w:r>
    </w:p>
    <w:p w14:paraId="44081202" w14:textId="77777777" w:rsidR="003D6EDC" w:rsidRPr="003D6EDC" w:rsidRDefault="003D6EDC" w:rsidP="003D6EDC">
      <w:pPr>
        <w:spacing w:before="40" w:after="0" w:line="256" w:lineRule="auto"/>
        <w:jc w:val="center"/>
        <w:outlineLvl w:val="2"/>
        <w:rPr>
          <w:rFonts w:eastAsia="Times New Roman"/>
          <w:b/>
          <w:bCs/>
          <w:sz w:val="32"/>
          <w:szCs w:val="32"/>
          <w:u w:val="single"/>
          <w:lang w:eastAsia="ja-JP"/>
        </w:rPr>
      </w:pPr>
      <w:r w:rsidRPr="003D6EDC">
        <w:rPr>
          <w:rFonts w:eastAsia="Times New Roman"/>
          <w:b/>
          <w:bCs/>
          <w:sz w:val="32"/>
          <w:szCs w:val="32"/>
          <w:u w:val="single"/>
          <w:lang w:eastAsia="ja-JP"/>
        </w:rPr>
        <w:t>Subpoint A- Poor countries</w:t>
      </w:r>
    </w:p>
    <w:p w14:paraId="04A79E23" w14:textId="77777777" w:rsidR="003D6EDC" w:rsidRPr="003D6EDC" w:rsidRDefault="00812A9D" w:rsidP="003D6EDC">
      <w:pPr>
        <w:spacing w:before="240" w:after="40" w:line="256" w:lineRule="auto"/>
        <w:ind w:left="720"/>
        <w:outlineLvl w:val="3"/>
        <w:rPr>
          <w:rFonts w:eastAsia="Times New Roman"/>
          <w:b/>
          <w:bCs/>
          <w:sz w:val="26"/>
          <w:szCs w:val="26"/>
          <w:lang w:eastAsia="ja-JP"/>
        </w:rPr>
      </w:pPr>
      <w:hyperlink r:id="rId13" w:history="1">
        <w:r w:rsidR="003D6EDC" w:rsidRPr="003D6EDC">
          <w:rPr>
            <w:rFonts w:eastAsia="Times New Roman"/>
            <w:color w:val="0000FF"/>
            <w:sz w:val="26"/>
            <w:szCs w:val="26"/>
            <w:u w:val="single"/>
            <w:lang w:eastAsia="ja-JP"/>
          </w:rPr>
          <w:t>Jung 15</w:t>
        </w:r>
      </w:hyperlink>
    </w:p>
    <w:p w14:paraId="2D6A5C2A" w14:textId="77777777" w:rsidR="003D6EDC" w:rsidRPr="003D6EDC" w:rsidRDefault="003D6EDC" w:rsidP="003D6EDC">
      <w:pPr>
        <w:spacing w:before="240" w:after="40" w:line="256" w:lineRule="auto"/>
        <w:ind w:left="720"/>
        <w:outlineLvl w:val="3"/>
        <w:rPr>
          <w:rFonts w:eastAsia="Times New Roman"/>
          <w:b/>
          <w:bCs/>
          <w:sz w:val="26"/>
          <w:szCs w:val="26"/>
          <w:lang w:eastAsia="ja-JP"/>
        </w:rPr>
      </w:pPr>
      <w:proofErr w:type="gramStart"/>
      <w:r w:rsidRPr="003D6EDC">
        <w:rPr>
          <w:rFonts w:ascii="Arial" w:eastAsia="Times New Roman" w:hAnsi="Arial" w:cs="Arial"/>
          <w:b/>
          <w:bCs/>
          <w:color w:val="000000"/>
          <w:sz w:val="8"/>
          <w:szCs w:val="8"/>
          <w:vertAlign w:val="subscript"/>
          <w:lang w:eastAsia="ja-JP"/>
        </w:rPr>
        <w:t>,</w:t>
      </w:r>
      <w:r w:rsidRPr="003D6EDC">
        <w:rPr>
          <w:rFonts w:ascii="Arial" w:eastAsia="Times New Roman" w:hAnsi="Arial" w:cs="Arial"/>
          <w:b/>
          <w:bCs/>
          <w:color w:val="000000"/>
          <w:lang w:eastAsia="ja-JP"/>
        </w:rPr>
        <w:t xml:space="preserve"> </w:t>
      </w:r>
      <w:r w:rsidRPr="003D6EDC">
        <w:rPr>
          <w:rFonts w:eastAsia="Times New Roman"/>
          <w:b/>
          <w:bCs/>
          <w:sz w:val="26"/>
          <w:szCs w:val="26"/>
          <w:lang w:eastAsia="ja-JP"/>
        </w:rPr>
        <w:t>,</w:t>
      </w:r>
      <w:proofErr w:type="gramEnd"/>
      <w:r w:rsidRPr="003D6EDC">
        <w:rPr>
          <w:rFonts w:eastAsia="Times New Roman"/>
          <w:b/>
          <w:bCs/>
          <w:sz w:val="26"/>
          <w:szCs w:val="26"/>
          <w:lang w:eastAsia="ja-JP"/>
        </w:rPr>
        <w:t xml:space="preserve"> </w:t>
      </w:r>
      <w:r w:rsidRPr="003D6EDC">
        <w:rPr>
          <w:rFonts w:eastAsia="Times New Roman"/>
          <w:b/>
          <w:bCs/>
          <w:sz w:val="26"/>
          <w:szCs w:val="26"/>
          <w:shd w:val="clear" w:color="auto" w:fill="00FFFF"/>
          <w:lang w:eastAsia="ja-JP"/>
        </w:rPr>
        <w:t>strengthening IPR led to lower access to medicines in developing countries</w:t>
      </w:r>
      <w:r w:rsidRPr="003D6EDC">
        <w:rPr>
          <w:rFonts w:eastAsia="Times New Roman"/>
          <w:b/>
          <w:bCs/>
          <w:sz w:val="26"/>
          <w:szCs w:val="26"/>
          <w:lang w:eastAsia="ja-JP"/>
        </w:rPr>
        <w:t xml:space="preserve">, and particularly lower access for the poorest of the poor. </w:t>
      </w:r>
      <w:r w:rsidRPr="003D6EDC">
        <w:rPr>
          <w:rFonts w:ascii="Arial" w:eastAsia="Times New Roman" w:hAnsi="Arial" w:cs="Arial"/>
          <w:b/>
          <w:bCs/>
          <w:color w:val="000000"/>
          <w:u w:val="single"/>
          <w:shd w:val="clear" w:color="auto" w:fill="00FFFF"/>
          <w:lang w:eastAsia="ja-JP"/>
        </w:rPr>
        <w:t>medicine prices increased</w:t>
      </w:r>
      <w:r w:rsidRPr="003D6EDC">
        <w:rPr>
          <w:rFonts w:ascii="Arial" w:eastAsia="Times New Roman" w:hAnsi="Arial" w:cs="Arial"/>
          <w:b/>
          <w:bCs/>
          <w:color w:val="000000"/>
          <w:u w:val="single"/>
          <w:lang w:eastAsia="ja-JP"/>
        </w:rPr>
        <w:t xml:space="preserve"> and [citizens] suffer from </w:t>
      </w:r>
      <w:r w:rsidRPr="003D6EDC">
        <w:rPr>
          <w:rFonts w:ascii="Arial" w:eastAsia="Times New Roman" w:hAnsi="Arial" w:cs="Arial"/>
          <w:b/>
          <w:bCs/>
          <w:color w:val="000000"/>
          <w:sz w:val="8"/>
          <w:szCs w:val="8"/>
          <w:u w:val="single"/>
          <w:vertAlign w:val="subscript"/>
          <w:lang w:eastAsia="ja-JP"/>
        </w:rPr>
        <w:t>a deficiency of pharmaceutical supply and</w:t>
      </w:r>
      <w:r w:rsidRPr="003D6EDC">
        <w:rPr>
          <w:rFonts w:ascii="Arial" w:eastAsia="Times New Roman" w:hAnsi="Arial" w:cs="Arial"/>
          <w:b/>
          <w:bCs/>
          <w:color w:val="000000"/>
          <w:u w:val="single"/>
          <w:lang w:eastAsia="ja-JP"/>
        </w:rPr>
        <w:t xml:space="preserve"> limited access to medicines, since they {could not} produce them </w:t>
      </w:r>
      <w:r w:rsidRPr="003D6EDC">
        <w:rPr>
          <w:rFonts w:ascii="Arial" w:eastAsia="Times New Roman" w:hAnsi="Arial" w:cs="Arial"/>
          <w:b/>
          <w:bCs/>
          <w:color w:val="000000"/>
          <w:lang w:eastAsia="ja-JP"/>
        </w:rPr>
        <w:t>….</w:t>
      </w:r>
      <w:r w:rsidRPr="003D6EDC">
        <w:rPr>
          <w:rFonts w:ascii="Arial" w:eastAsia="Times New Roman" w:hAnsi="Arial" w:cs="Arial"/>
          <w:b/>
          <w:bCs/>
          <w:color w:val="000000"/>
          <w:u w:val="single"/>
          <w:lang w:eastAsia="ja-JP"/>
        </w:rPr>
        <w:t xml:space="preserve"> patents increased drug </w:t>
      </w:r>
      <w:proofErr w:type="gramStart"/>
      <w:r w:rsidRPr="003D6EDC">
        <w:rPr>
          <w:rFonts w:ascii="Arial" w:eastAsia="Times New Roman" w:hAnsi="Arial" w:cs="Arial"/>
          <w:b/>
          <w:bCs/>
          <w:color w:val="000000"/>
          <w:u w:val="single"/>
          <w:lang w:eastAsia="ja-JP"/>
        </w:rPr>
        <w:t>prices,[</w:t>
      </w:r>
      <w:proofErr w:type="gramEnd"/>
      <w:r w:rsidRPr="003D6EDC">
        <w:rPr>
          <w:rFonts w:ascii="Arial" w:eastAsia="Times New Roman" w:hAnsi="Arial" w:cs="Arial"/>
          <w:b/>
          <w:bCs/>
          <w:color w:val="000000"/>
          <w:u w:val="single"/>
          <w:lang w:eastAsia="ja-JP"/>
        </w:rPr>
        <w:t>as seen in price data concerning] (HIV)/ (AIDS) drug costs in 34 developing countries between 95 and 2000</w:t>
      </w:r>
      <w:r w:rsidRPr="003D6EDC">
        <w:rPr>
          <w:rFonts w:ascii="Arial" w:eastAsia="Times New Roman" w:hAnsi="Arial" w:cs="Arial"/>
          <w:b/>
          <w:bCs/>
          <w:color w:val="000000"/>
          <w:lang w:eastAsia="ja-JP"/>
        </w:rPr>
        <w:t>. </w:t>
      </w:r>
      <w:r w:rsidRPr="003D6EDC">
        <w:rPr>
          <w:rFonts w:ascii="Arial" w:eastAsia="Times New Roman" w:hAnsi="Arial" w:cs="Arial"/>
          <w:b/>
          <w:bCs/>
          <w:color w:val="000000"/>
          <w:sz w:val="26"/>
          <w:szCs w:val="26"/>
          <w:u w:val="single"/>
          <w:shd w:val="clear" w:color="auto" w:fill="00FFFF"/>
          <w:lang w:eastAsia="ja-JP"/>
        </w:rPr>
        <w:t>[the impact of] patent protection for pharmaceuticals in poor countries is delaying the import of generic medicines</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8"/>
          <w:szCs w:val="8"/>
          <w:vertAlign w:val="subscript"/>
          <w:lang w:eastAsia="ja-JP"/>
        </w:rPr>
        <w:t>As a result</w:t>
      </w:r>
    </w:p>
    <w:p w14:paraId="645E7A9E"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1792E48E" w14:textId="436A8987" w:rsidR="003D6EDC" w:rsidRDefault="003D6EDC" w:rsidP="003D6EDC">
      <w:pPr>
        <w:spacing w:after="0" w:line="240" w:lineRule="auto"/>
        <w:rPr>
          <w:rFonts w:ascii="Arial" w:eastAsia="Times New Roman" w:hAnsi="Arial" w:cs="Arial"/>
          <w:color w:val="000000"/>
          <w:sz w:val="12"/>
          <w:szCs w:val="12"/>
          <w:lang w:eastAsia="ja-JP"/>
        </w:rPr>
      </w:pPr>
      <w:proofErr w:type="spellStart"/>
      <w:r w:rsidRPr="003D6EDC">
        <w:rPr>
          <w:rFonts w:ascii="Times New Roman" w:eastAsia="Times New Roman" w:hAnsi="Times New Roman" w:cs="Times New Roman"/>
          <w:b/>
          <w:bCs/>
          <w:sz w:val="26"/>
          <w:szCs w:val="26"/>
          <w:lang w:eastAsia="ja-JP"/>
        </w:rPr>
        <w:t>Moszynski</w:t>
      </w:r>
      <w:proofErr w:type="spellEnd"/>
      <w:r w:rsidRPr="003D6EDC">
        <w:rPr>
          <w:rFonts w:ascii="Times New Roman" w:eastAsia="Times New Roman" w:hAnsi="Times New Roman" w:cs="Times New Roman"/>
          <w:b/>
          <w:bCs/>
          <w:sz w:val="26"/>
          <w:szCs w:val="26"/>
          <w:lang w:eastAsia="ja-JP"/>
        </w:rPr>
        <w:t xml:space="preserve"> 11</w:t>
      </w:r>
      <w:r w:rsidRPr="003D6EDC">
        <w:rPr>
          <w:rFonts w:ascii="Arial" w:eastAsia="Times New Roman" w:hAnsi="Arial" w:cs="Arial"/>
          <w:color w:val="000000"/>
          <w:lang w:eastAsia="ja-JP"/>
        </w:rPr>
        <w:t xml:space="preserve"> </w:t>
      </w:r>
      <w:r w:rsidRPr="003D6EDC">
        <w:rPr>
          <w:rFonts w:ascii="Arial" w:eastAsia="Times New Roman" w:hAnsi="Arial" w:cs="Arial"/>
          <w:color w:val="000000"/>
          <w:sz w:val="12"/>
          <w:szCs w:val="12"/>
          <w:lang w:eastAsia="ja-JP"/>
        </w:rPr>
        <w:t xml:space="preserve">[Peter </w:t>
      </w:r>
      <w:proofErr w:type="spellStart"/>
      <w:r w:rsidRPr="003D6EDC">
        <w:rPr>
          <w:rFonts w:ascii="Arial" w:eastAsia="Times New Roman" w:hAnsi="Arial" w:cs="Arial"/>
          <w:color w:val="000000"/>
          <w:sz w:val="12"/>
          <w:szCs w:val="12"/>
          <w:lang w:eastAsia="ja-JP"/>
        </w:rPr>
        <w:t>Moszynski</w:t>
      </w:r>
      <w:proofErr w:type="spellEnd"/>
      <w:r w:rsidRPr="003D6EDC">
        <w:rPr>
          <w:rFonts w:ascii="Arial" w:eastAsia="Times New Roman" w:hAnsi="Arial" w:cs="Arial"/>
          <w:color w:val="000000"/>
          <w:sz w:val="12"/>
          <w:szCs w:val="12"/>
          <w:lang w:eastAsia="ja-JP"/>
        </w:rPr>
        <w:t xml:space="preserve">- researcher for </w:t>
      </w:r>
      <w:proofErr w:type="spellStart"/>
      <w:r w:rsidRPr="003D6EDC">
        <w:rPr>
          <w:rFonts w:ascii="Arial" w:eastAsia="Times New Roman" w:hAnsi="Arial" w:cs="Arial"/>
          <w:color w:val="000000"/>
          <w:sz w:val="12"/>
          <w:szCs w:val="12"/>
          <w:lang w:eastAsia="ja-JP"/>
        </w:rPr>
        <w:t>Globewise</w:t>
      </w:r>
      <w:proofErr w:type="spellEnd"/>
      <w:r w:rsidRPr="003D6EDC">
        <w:rPr>
          <w:rFonts w:ascii="Arial" w:eastAsia="Times New Roman" w:hAnsi="Arial" w:cs="Arial"/>
          <w:color w:val="000000"/>
          <w:sz w:val="12"/>
          <w:szCs w:val="12"/>
          <w:lang w:eastAsia="ja-JP"/>
        </w:rPr>
        <w:t xml:space="preserve"> Communications, Feb 2011, “New Patent Rules Boost Profits While Safe Drugs Elude the World’s Poor, Says Oxfam,” BMJ, vol. 342, p. d815. www.bmj.com, </w:t>
      </w:r>
      <w:hyperlink r:id="rId14" w:history="1">
        <w:r w:rsidR="00FC4680" w:rsidRPr="008C7BEA">
          <w:rPr>
            <w:rStyle w:val="Hyperlink"/>
            <w:rFonts w:ascii="Arial" w:eastAsia="Times New Roman" w:hAnsi="Arial" w:cs="Arial"/>
            <w:sz w:val="12"/>
            <w:szCs w:val="12"/>
            <w:lang w:eastAsia="ja-JP"/>
          </w:rPr>
          <w:t>https://doi.org/10.1136/bmj.d815</w:t>
        </w:r>
      </w:hyperlink>
      <w:r w:rsidR="00FC4680">
        <w:rPr>
          <w:rFonts w:ascii="Arial" w:eastAsia="Times New Roman" w:hAnsi="Arial" w:cs="Arial"/>
          <w:color w:val="000000"/>
          <w:sz w:val="12"/>
          <w:szCs w:val="12"/>
          <w:lang w:eastAsia="ja-JP"/>
        </w:rPr>
        <w:t xml:space="preserve"> </w:t>
      </w:r>
      <w:r w:rsidRPr="003D6EDC">
        <w:rPr>
          <w:rFonts w:ascii="Arial" w:eastAsia="Times New Roman" w:hAnsi="Arial" w:cs="Arial"/>
          <w:color w:val="000000"/>
          <w:sz w:val="12"/>
          <w:szCs w:val="12"/>
          <w:lang w:eastAsia="ja-JP"/>
        </w:rPr>
        <w:t>]/ Triumph Debate</w:t>
      </w:r>
      <w:r w:rsidRPr="003D6EDC">
        <w:rPr>
          <w:rFonts w:ascii="Arial" w:eastAsia="Times New Roman" w:hAnsi="Arial" w:cs="Arial"/>
          <w:color w:val="000000"/>
          <w:lang w:eastAsia="ja-JP"/>
        </w:rPr>
        <w:t xml:space="preserve"> </w:t>
      </w:r>
    </w:p>
    <w:p w14:paraId="692AE498" w14:textId="1282CFB7" w:rsidR="00FC4680" w:rsidRDefault="00FC4680" w:rsidP="003D6EDC">
      <w:pPr>
        <w:spacing w:after="0" w:line="240" w:lineRule="auto"/>
        <w:rPr>
          <w:rFonts w:ascii="Arial" w:eastAsia="Times New Roman" w:hAnsi="Arial" w:cs="Arial"/>
          <w:b/>
          <w:bCs/>
          <w:color w:val="000000"/>
          <w:shd w:val="clear" w:color="auto" w:fill="00FFFF"/>
          <w:lang w:eastAsia="ja-JP"/>
        </w:rPr>
      </w:pPr>
      <w:r w:rsidRPr="00FC4680">
        <w:rPr>
          <w:rFonts w:ascii="Arial" w:eastAsia="Times New Roman" w:hAnsi="Arial" w:cs="Arial"/>
          <w:b/>
          <w:bCs/>
          <w:color w:val="000000"/>
          <w:shd w:val="clear" w:color="auto" w:fill="00FFFF"/>
          <w:lang w:eastAsia="ja-JP"/>
        </w:rPr>
        <w:t xml:space="preserve">The proliferation of substandard drugs in poor countries is being used as an excuse to tighten rules on intellectual property, boosting the profits of large drug companies while making it harder for poor people to get access to </w:t>
      </w:r>
      <w:r w:rsidRPr="00FC4680">
        <w:rPr>
          <w:rFonts w:ascii="Arial" w:eastAsia="Times New Roman" w:hAnsi="Arial" w:cs="Arial"/>
          <w:color w:val="000000"/>
          <w:sz w:val="2"/>
          <w:szCs w:val="2"/>
          <w:shd w:val="clear" w:color="auto" w:fill="00FFFF"/>
          <w:lang w:eastAsia="ja-JP"/>
        </w:rPr>
        <w:t>the</w:t>
      </w:r>
      <w:r>
        <w:rPr>
          <w:rFonts w:ascii="Arial" w:eastAsia="Times New Roman" w:hAnsi="Arial" w:cs="Arial"/>
          <w:b/>
          <w:bCs/>
          <w:color w:val="000000"/>
          <w:shd w:val="clear" w:color="auto" w:fill="00FFFF"/>
          <w:lang w:eastAsia="ja-JP"/>
        </w:rPr>
        <w:t xml:space="preserve"> </w:t>
      </w:r>
      <w:r w:rsidRPr="00FC4680">
        <w:rPr>
          <w:rFonts w:ascii="Arial" w:eastAsia="Times New Roman" w:hAnsi="Arial" w:cs="Arial"/>
          <w:b/>
          <w:bCs/>
          <w:color w:val="000000"/>
          <w:shd w:val="clear" w:color="auto" w:fill="00FFFF"/>
          <w:lang w:eastAsia="ja-JP"/>
        </w:rPr>
        <w:t>treatments they need</w:t>
      </w:r>
      <w:r w:rsidRPr="004C50FF">
        <w:rPr>
          <w:rFonts w:ascii="Arial" w:eastAsia="Times New Roman" w:hAnsi="Arial" w:cs="Arial"/>
          <w:b/>
          <w:bCs/>
          <w:color w:val="000000"/>
          <w:sz w:val="2"/>
          <w:szCs w:val="2"/>
          <w:shd w:val="clear" w:color="auto" w:fill="00FFFF"/>
          <w:lang w:eastAsia="ja-JP"/>
        </w:rPr>
        <w:t xml:space="preserve">, the charity Oxfam says in a new </w:t>
      </w:r>
      <w:proofErr w:type="spellStart"/>
      <w:r w:rsidRPr="004C50FF">
        <w:rPr>
          <w:rFonts w:ascii="Arial" w:eastAsia="Times New Roman" w:hAnsi="Arial" w:cs="Arial"/>
          <w:b/>
          <w:bCs/>
          <w:color w:val="000000"/>
          <w:sz w:val="2"/>
          <w:szCs w:val="2"/>
          <w:shd w:val="clear" w:color="auto" w:fill="00FFFF"/>
          <w:lang w:eastAsia="ja-JP"/>
        </w:rPr>
        <w:t>report.The</w:t>
      </w:r>
      <w:proofErr w:type="spellEnd"/>
      <w:r w:rsidRPr="004C50FF">
        <w:rPr>
          <w:rFonts w:ascii="Arial" w:eastAsia="Times New Roman" w:hAnsi="Arial" w:cs="Arial"/>
          <w:b/>
          <w:bCs/>
          <w:color w:val="000000"/>
          <w:sz w:val="2"/>
          <w:szCs w:val="2"/>
          <w:shd w:val="clear" w:color="auto" w:fill="00FFFF"/>
          <w:lang w:eastAsia="ja-JP"/>
        </w:rPr>
        <w:t xml:space="preserve"> report, launched in Paris this week in association with Interpol and the World Intellectual Property Organization, says that more than two billion people “lack regular access to affordable and quality medicine.” </w:t>
      </w:r>
      <w:r w:rsidRPr="00FC4680">
        <w:rPr>
          <w:rFonts w:ascii="Arial" w:eastAsia="Times New Roman" w:hAnsi="Arial" w:cs="Arial"/>
          <w:b/>
          <w:bCs/>
          <w:color w:val="000000"/>
          <w:shd w:val="clear" w:color="auto" w:fill="00FFFF"/>
          <w:lang w:eastAsia="ja-JP"/>
        </w:rPr>
        <w:t>The World Health Organization estimates that 30% of countries have no functioning drug regulatory authorities</w:t>
      </w:r>
      <w:r w:rsidRPr="004C50FF">
        <w:rPr>
          <w:rFonts w:ascii="Arial" w:eastAsia="Times New Roman" w:hAnsi="Arial" w:cs="Arial"/>
          <w:b/>
          <w:bCs/>
          <w:color w:val="000000"/>
          <w:sz w:val="2"/>
          <w:szCs w:val="2"/>
          <w:shd w:val="clear" w:color="auto" w:fill="00FFFF"/>
          <w:lang w:eastAsia="ja-JP"/>
        </w:rPr>
        <w:t>.</w:t>
      </w:r>
      <w:r w:rsidR="004C50FF" w:rsidRPr="004C50FF">
        <w:rPr>
          <w:rFonts w:ascii="Arial" w:eastAsia="Times New Roman" w:hAnsi="Arial" w:cs="Arial"/>
          <w:b/>
          <w:bCs/>
          <w:color w:val="000000"/>
          <w:sz w:val="2"/>
          <w:szCs w:val="2"/>
          <w:shd w:val="clear" w:color="auto" w:fill="00FFFF"/>
          <w:lang w:eastAsia="ja-JP"/>
        </w:rPr>
        <w:t xml:space="preserve"> </w:t>
      </w:r>
      <w:r w:rsidRPr="004C50FF">
        <w:rPr>
          <w:rFonts w:ascii="Arial" w:eastAsia="Times New Roman" w:hAnsi="Arial" w:cs="Arial"/>
          <w:b/>
          <w:bCs/>
          <w:color w:val="000000"/>
          <w:sz w:val="2"/>
          <w:szCs w:val="2"/>
          <w:shd w:val="clear" w:color="auto" w:fill="00FFFF"/>
          <w:lang w:eastAsia="ja-JP"/>
        </w:rPr>
        <w:t xml:space="preserve">In the absence of effective regulation, says the report, “poor-quality or ‘substandard’ medicines, together with falsified, or fake and falsely labelled, medicines,” may be widely traded and consumed, which can have “devastating consequences for patients and for public </w:t>
      </w:r>
      <w:proofErr w:type="spellStart"/>
      <w:r w:rsidRPr="004C50FF">
        <w:rPr>
          <w:rFonts w:ascii="Arial" w:eastAsia="Times New Roman" w:hAnsi="Arial" w:cs="Arial"/>
          <w:b/>
          <w:bCs/>
          <w:color w:val="000000"/>
          <w:sz w:val="2"/>
          <w:szCs w:val="2"/>
          <w:shd w:val="clear" w:color="auto" w:fill="00FFFF"/>
          <w:lang w:eastAsia="ja-JP"/>
        </w:rPr>
        <w:t>health.”The</w:t>
      </w:r>
      <w:proofErr w:type="spellEnd"/>
      <w:r w:rsidRPr="004C50FF">
        <w:rPr>
          <w:rFonts w:ascii="Arial" w:eastAsia="Times New Roman" w:hAnsi="Arial" w:cs="Arial"/>
          <w:b/>
          <w:bCs/>
          <w:color w:val="000000"/>
          <w:sz w:val="2"/>
          <w:szCs w:val="2"/>
          <w:shd w:val="clear" w:color="auto" w:fill="00FFFF"/>
          <w:lang w:eastAsia="ja-JP"/>
        </w:rPr>
        <w:t xml:space="preserve"> report says that although no conclusive data exist regarding the prevalence of substandard and falsified drugs in the developing world, “studies indicate that in some countries as much as 44% of certain types of medicines, such as anti-</w:t>
      </w:r>
      <w:proofErr w:type="spellStart"/>
      <w:r w:rsidRPr="004C50FF">
        <w:rPr>
          <w:rFonts w:ascii="Arial" w:eastAsia="Times New Roman" w:hAnsi="Arial" w:cs="Arial"/>
          <w:b/>
          <w:bCs/>
          <w:color w:val="000000"/>
          <w:sz w:val="2"/>
          <w:szCs w:val="2"/>
          <w:shd w:val="clear" w:color="auto" w:fill="00FFFF"/>
          <w:lang w:eastAsia="ja-JP"/>
        </w:rPr>
        <w:t>malarials</w:t>
      </w:r>
      <w:proofErr w:type="spellEnd"/>
      <w:r w:rsidRPr="004C50FF">
        <w:rPr>
          <w:rFonts w:ascii="Arial" w:eastAsia="Times New Roman" w:hAnsi="Arial" w:cs="Arial"/>
          <w:b/>
          <w:bCs/>
          <w:color w:val="000000"/>
          <w:sz w:val="2"/>
          <w:szCs w:val="2"/>
          <w:shd w:val="clear" w:color="auto" w:fill="00FFFF"/>
          <w:lang w:eastAsia="ja-JP"/>
        </w:rPr>
        <w:t xml:space="preserve">, are </w:t>
      </w:r>
      <w:proofErr w:type="spellStart"/>
      <w:r w:rsidRPr="004C50FF">
        <w:rPr>
          <w:rFonts w:ascii="Arial" w:eastAsia="Times New Roman" w:hAnsi="Arial" w:cs="Arial"/>
          <w:b/>
          <w:bCs/>
          <w:color w:val="000000"/>
          <w:sz w:val="2"/>
          <w:szCs w:val="2"/>
          <w:shd w:val="clear" w:color="auto" w:fill="00FFFF"/>
          <w:lang w:eastAsia="ja-JP"/>
        </w:rPr>
        <w:t>substandard.”Therefore</w:t>
      </w:r>
      <w:proofErr w:type="spellEnd"/>
      <w:r w:rsidRPr="004C50FF">
        <w:rPr>
          <w:rFonts w:ascii="Arial" w:eastAsia="Times New Roman" w:hAnsi="Arial" w:cs="Arial"/>
          <w:b/>
          <w:bCs/>
          <w:color w:val="000000"/>
          <w:sz w:val="2"/>
          <w:szCs w:val="2"/>
          <w:shd w:val="clear" w:color="auto" w:fill="00FFFF"/>
          <w:lang w:eastAsia="ja-JP"/>
        </w:rPr>
        <w:t xml:space="preserve">, it adds, </w:t>
      </w:r>
      <w:proofErr w:type="spellStart"/>
      <w:r w:rsidRPr="004C50FF">
        <w:rPr>
          <w:rFonts w:ascii="Arial" w:eastAsia="Times New Roman" w:hAnsi="Arial" w:cs="Arial"/>
          <w:b/>
          <w:bCs/>
          <w:color w:val="000000"/>
          <w:sz w:val="2"/>
          <w:szCs w:val="2"/>
          <w:shd w:val="clear" w:color="auto" w:fill="00FFFF"/>
          <w:lang w:eastAsia="ja-JP"/>
        </w:rPr>
        <w:t>prioritising</w:t>
      </w:r>
      <w:proofErr w:type="spellEnd"/>
      <w:r w:rsidRPr="004C50FF">
        <w:rPr>
          <w:rFonts w:ascii="Arial" w:eastAsia="Times New Roman" w:hAnsi="Arial" w:cs="Arial"/>
          <w:b/>
          <w:bCs/>
          <w:color w:val="000000"/>
          <w:sz w:val="2"/>
          <w:szCs w:val="2"/>
          <w:shd w:val="clear" w:color="auto" w:fill="00FFFF"/>
          <w:lang w:eastAsia="ja-JP"/>
        </w:rPr>
        <w:t xml:space="preserve"> drug regulation by governments in developing countries, with “the technical and financial support” of rich countries, is “badly </w:t>
      </w:r>
      <w:proofErr w:type="spellStart"/>
      <w:r w:rsidRPr="004C50FF">
        <w:rPr>
          <w:rFonts w:ascii="Arial" w:eastAsia="Times New Roman" w:hAnsi="Arial" w:cs="Arial"/>
          <w:b/>
          <w:bCs/>
          <w:color w:val="000000"/>
          <w:sz w:val="2"/>
          <w:szCs w:val="2"/>
          <w:shd w:val="clear" w:color="auto" w:fill="00FFFF"/>
          <w:lang w:eastAsia="ja-JP"/>
        </w:rPr>
        <w:t>needed.”However</w:t>
      </w:r>
      <w:proofErr w:type="spellEnd"/>
      <w:r w:rsidRPr="004C50FF">
        <w:rPr>
          <w:rFonts w:ascii="Arial" w:eastAsia="Times New Roman" w:hAnsi="Arial" w:cs="Arial"/>
          <w:b/>
          <w:bCs/>
          <w:color w:val="000000"/>
          <w:sz w:val="2"/>
          <w:szCs w:val="2"/>
          <w:highlight w:val="yellow"/>
          <w:shd w:val="clear" w:color="auto" w:fill="00FFFF"/>
          <w:lang w:eastAsia="ja-JP"/>
        </w:rPr>
        <w:t>,</w:t>
      </w:r>
      <w:r w:rsidRPr="004C50FF">
        <w:rPr>
          <w:rFonts w:ascii="Arial" w:eastAsia="Times New Roman" w:hAnsi="Arial" w:cs="Arial"/>
          <w:b/>
          <w:bCs/>
          <w:color w:val="000000"/>
          <w:sz w:val="2"/>
          <w:szCs w:val="2"/>
          <w:shd w:val="clear" w:color="auto" w:fill="00FFFF"/>
          <w:lang w:eastAsia="ja-JP"/>
        </w:rPr>
        <w:t xml:space="preserve"> </w:t>
      </w:r>
      <w:r w:rsidRPr="00FC4680">
        <w:rPr>
          <w:rFonts w:ascii="Arial" w:eastAsia="Times New Roman" w:hAnsi="Arial" w:cs="Arial"/>
          <w:b/>
          <w:bCs/>
          <w:color w:val="000000"/>
          <w:shd w:val="clear" w:color="auto" w:fill="00FFFF"/>
          <w:lang w:eastAsia="ja-JP"/>
        </w:rPr>
        <w:t>the report claims that rich countries, “under the guise of helping to address dangerous and ineffective medicines are pushing for new intellectual-property rules and reliance on police</w:t>
      </w:r>
      <w:r w:rsidRPr="004C50FF">
        <w:rPr>
          <w:rFonts w:ascii="Arial" w:eastAsia="Times New Roman" w:hAnsi="Arial" w:cs="Arial"/>
          <w:color w:val="000000"/>
          <w:sz w:val="2"/>
          <w:szCs w:val="2"/>
          <w:shd w:val="clear" w:color="auto" w:fill="00FFFF"/>
          <w:lang w:eastAsia="ja-JP"/>
        </w:rPr>
        <w:t>—rather than health regulatory—</w:t>
      </w:r>
      <w:proofErr w:type="spellStart"/>
      <w:r w:rsidRPr="004C50FF">
        <w:rPr>
          <w:rFonts w:ascii="Arial" w:eastAsia="Times New Roman" w:hAnsi="Arial" w:cs="Arial"/>
          <w:color w:val="000000"/>
          <w:sz w:val="2"/>
          <w:szCs w:val="2"/>
          <w:shd w:val="clear" w:color="auto" w:fill="00FFFF"/>
          <w:lang w:eastAsia="ja-JP"/>
        </w:rPr>
        <w:t>action.”Rohit</w:t>
      </w:r>
      <w:proofErr w:type="spellEnd"/>
      <w:r w:rsidRPr="004C50FF">
        <w:rPr>
          <w:rFonts w:ascii="Arial" w:eastAsia="Times New Roman" w:hAnsi="Arial" w:cs="Arial"/>
          <w:color w:val="000000"/>
          <w:sz w:val="2"/>
          <w:szCs w:val="2"/>
          <w:shd w:val="clear" w:color="auto" w:fill="00FFFF"/>
          <w:lang w:eastAsia="ja-JP"/>
        </w:rPr>
        <w:t xml:space="preserve"> </w:t>
      </w:r>
      <w:proofErr w:type="spellStart"/>
      <w:r w:rsidRPr="004C50FF">
        <w:rPr>
          <w:rFonts w:ascii="Arial" w:eastAsia="Times New Roman" w:hAnsi="Arial" w:cs="Arial"/>
          <w:color w:val="000000"/>
          <w:sz w:val="2"/>
          <w:szCs w:val="2"/>
          <w:shd w:val="clear" w:color="auto" w:fill="00FFFF"/>
          <w:lang w:eastAsia="ja-JP"/>
        </w:rPr>
        <w:t>Malpani</w:t>
      </w:r>
      <w:proofErr w:type="spellEnd"/>
      <w:r w:rsidRPr="004C50FF">
        <w:rPr>
          <w:rFonts w:ascii="Arial" w:eastAsia="Times New Roman" w:hAnsi="Arial" w:cs="Arial"/>
          <w:color w:val="000000"/>
          <w:sz w:val="2"/>
          <w:szCs w:val="2"/>
          <w:shd w:val="clear" w:color="auto" w:fill="00FFFF"/>
          <w:lang w:eastAsia="ja-JP"/>
        </w:rPr>
        <w:t xml:space="preserve">, a senior policy adviser at Oxfam and one of the report’s authors, says that poor countries “are facing a crisis of substandard and falsified medicines that can harm or even kill those who take them.” </w:t>
      </w:r>
      <w:proofErr w:type="gramStart"/>
      <w:r w:rsidRPr="00FC4680">
        <w:rPr>
          <w:rFonts w:ascii="Arial" w:eastAsia="Times New Roman" w:hAnsi="Arial" w:cs="Arial"/>
          <w:b/>
          <w:bCs/>
          <w:color w:val="000000"/>
          <w:shd w:val="clear" w:color="auto" w:fill="00FFFF"/>
          <w:lang w:eastAsia="ja-JP"/>
        </w:rPr>
        <w:t>Yet,</w:t>
      </w:r>
      <w:proofErr w:type="gramEnd"/>
      <w:r w:rsidRPr="00FC4680">
        <w:rPr>
          <w:rFonts w:ascii="Arial" w:eastAsia="Times New Roman" w:hAnsi="Arial" w:cs="Arial"/>
          <w:b/>
          <w:bCs/>
          <w:color w:val="000000"/>
          <w:shd w:val="clear" w:color="auto" w:fill="00FFFF"/>
          <w:lang w:eastAsia="ja-JP"/>
        </w:rPr>
        <w:t xml:space="preserve"> rather than help </w:t>
      </w:r>
      <w:r w:rsidR="004C50FF">
        <w:rPr>
          <w:rFonts w:ascii="Arial" w:eastAsia="Times New Roman" w:hAnsi="Arial" w:cs="Arial"/>
          <w:b/>
          <w:bCs/>
          <w:color w:val="000000"/>
          <w:shd w:val="clear" w:color="auto" w:fill="00FFFF"/>
          <w:lang w:eastAsia="ja-JP"/>
        </w:rPr>
        <w:t>developing</w:t>
      </w:r>
      <w:r w:rsidRPr="00FC4680">
        <w:rPr>
          <w:rFonts w:ascii="Arial" w:eastAsia="Times New Roman" w:hAnsi="Arial" w:cs="Arial"/>
          <w:b/>
          <w:bCs/>
          <w:color w:val="000000"/>
          <w:shd w:val="clear" w:color="auto" w:fill="00FFFF"/>
          <w:lang w:eastAsia="ja-JP"/>
        </w:rPr>
        <w:t xml:space="preserve"> countries </w:t>
      </w:r>
      <w:r w:rsidRPr="004C50FF">
        <w:rPr>
          <w:rFonts w:ascii="Arial" w:eastAsia="Times New Roman" w:hAnsi="Arial" w:cs="Arial"/>
          <w:b/>
          <w:bCs/>
          <w:color w:val="000000"/>
          <w:sz w:val="2"/>
          <w:szCs w:val="2"/>
          <w:shd w:val="clear" w:color="auto" w:fill="00FFFF"/>
          <w:lang w:eastAsia="ja-JP"/>
        </w:rPr>
        <w:t xml:space="preserve">to “address the problem to ensure safe, effective, and quality medicines for all,” </w:t>
      </w:r>
      <w:r w:rsidRPr="00FC4680">
        <w:rPr>
          <w:rFonts w:ascii="Arial" w:eastAsia="Times New Roman" w:hAnsi="Arial" w:cs="Arial"/>
          <w:b/>
          <w:bCs/>
          <w:color w:val="000000"/>
          <w:shd w:val="clear" w:color="auto" w:fill="00FFFF"/>
          <w:lang w:eastAsia="ja-JP"/>
        </w:rPr>
        <w:t>rich countries are “putting commercial interests ahead of public health.”</w:t>
      </w:r>
      <w:r w:rsidR="004C50FF" w:rsidRPr="004C50FF">
        <w:t xml:space="preserve"> </w:t>
      </w:r>
      <w:r w:rsidR="004C50FF" w:rsidRPr="004C50FF">
        <w:rPr>
          <w:rFonts w:ascii="Arial" w:eastAsia="Times New Roman" w:hAnsi="Arial" w:cs="Arial"/>
          <w:color w:val="000000"/>
          <w:sz w:val="2"/>
          <w:szCs w:val="2"/>
          <w:shd w:val="clear" w:color="auto" w:fill="00FFFF"/>
          <w:lang w:eastAsia="ja-JP"/>
        </w:rPr>
        <w:t xml:space="preserve">The report argues </w:t>
      </w:r>
      <w:r w:rsidR="004C50FF" w:rsidRPr="004C50FF">
        <w:rPr>
          <w:rFonts w:ascii="Arial" w:eastAsia="Times New Roman" w:hAnsi="Arial" w:cs="Arial"/>
          <w:color w:val="000000"/>
          <w:sz w:val="2"/>
          <w:szCs w:val="2"/>
          <w:u w:val="single"/>
          <w:shd w:val="clear" w:color="auto" w:fill="00FFFF"/>
          <w:lang w:eastAsia="ja-JP"/>
        </w:rPr>
        <w:t>that</w:t>
      </w:r>
      <w:r w:rsidR="004C50FF" w:rsidRPr="004C50FF">
        <w:rPr>
          <w:rFonts w:ascii="Arial" w:eastAsia="Times New Roman" w:hAnsi="Arial" w:cs="Arial"/>
          <w:b/>
          <w:bCs/>
          <w:color w:val="000000"/>
          <w:sz w:val="2"/>
          <w:szCs w:val="2"/>
          <w:u w:val="single"/>
          <w:shd w:val="clear" w:color="auto" w:fill="00FFFF"/>
          <w:lang w:eastAsia="ja-JP"/>
        </w:rPr>
        <w:t xml:space="preserve"> </w:t>
      </w:r>
      <w:r w:rsidR="004C50FF" w:rsidRPr="004C50FF">
        <w:rPr>
          <w:rFonts w:ascii="Arial" w:eastAsia="Times New Roman" w:hAnsi="Arial" w:cs="Arial"/>
          <w:b/>
          <w:bCs/>
          <w:color w:val="000000"/>
          <w:u w:val="single"/>
          <w:shd w:val="clear" w:color="auto" w:fill="00FFFF"/>
          <w:lang w:eastAsia="ja-JP"/>
        </w:rPr>
        <w:t xml:space="preserve">only a “subset of substandard and falsified medicines in developing-country markets is linked to criminal trademark infringement.” </w:t>
      </w:r>
      <w:proofErr w:type="gramStart"/>
      <w:r w:rsidR="004C50FF" w:rsidRPr="004C50FF">
        <w:rPr>
          <w:rFonts w:ascii="Arial" w:eastAsia="Times New Roman" w:hAnsi="Arial" w:cs="Arial"/>
          <w:b/>
          <w:bCs/>
          <w:color w:val="000000"/>
          <w:u w:val="single"/>
          <w:shd w:val="clear" w:color="auto" w:fill="00FFFF"/>
          <w:lang w:eastAsia="ja-JP"/>
        </w:rPr>
        <w:t>Therefore</w:t>
      </w:r>
      <w:proofErr w:type="gramEnd"/>
      <w:r w:rsidR="004C50FF" w:rsidRPr="004C50FF">
        <w:rPr>
          <w:rFonts w:ascii="Arial" w:eastAsia="Times New Roman" w:hAnsi="Arial" w:cs="Arial"/>
          <w:b/>
          <w:bCs/>
          <w:color w:val="000000"/>
          <w:u w:val="single"/>
          <w:shd w:val="clear" w:color="auto" w:fill="00FFFF"/>
          <w:lang w:eastAsia="ja-JP"/>
        </w:rPr>
        <w:t xml:space="preserve"> improved regulation of drugs by poor countries, not enforcement of intellectual property rules, is “the best way to ensure safe, effective, quality medicines,”</w:t>
      </w:r>
      <w:r w:rsidR="004C50FF" w:rsidRPr="004C50FF">
        <w:rPr>
          <w:rFonts w:ascii="Arial" w:eastAsia="Times New Roman" w:hAnsi="Arial" w:cs="Arial"/>
          <w:b/>
          <w:bCs/>
          <w:color w:val="000000"/>
          <w:shd w:val="clear" w:color="auto" w:fill="00FFFF"/>
          <w:lang w:eastAsia="ja-JP"/>
        </w:rPr>
        <w:t xml:space="preserve"> </w:t>
      </w:r>
      <w:r w:rsidR="004C50FF" w:rsidRPr="004C50FF">
        <w:rPr>
          <w:rFonts w:ascii="Arial" w:eastAsia="Times New Roman" w:hAnsi="Arial" w:cs="Arial"/>
          <w:color w:val="000000"/>
          <w:sz w:val="2"/>
          <w:szCs w:val="2"/>
          <w:shd w:val="clear" w:color="auto" w:fill="00FFFF"/>
          <w:lang w:eastAsia="ja-JP"/>
        </w:rPr>
        <w:t>it concludes.</w:t>
      </w:r>
    </w:p>
    <w:p w14:paraId="6EA70A91" w14:textId="77777777" w:rsidR="00FC4680" w:rsidRPr="003D6EDC" w:rsidRDefault="00FC4680" w:rsidP="003D6EDC">
      <w:pPr>
        <w:spacing w:after="0" w:line="240" w:lineRule="auto"/>
        <w:rPr>
          <w:rFonts w:ascii="Times New Roman" w:eastAsia="Times New Roman" w:hAnsi="Times New Roman" w:cs="Times New Roman"/>
          <w:sz w:val="24"/>
          <w:szCs w:val="24"/>
          <w:lang w:eastAsia="ja-JP"/>
        </w:rPr>
      </w:pPr>
    </w:p>
    <w:p w14:paraId="7956D74D"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138E9C43"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 xml:space="preserve">Specifically, the </w:t>
      </w:r>
      <w:proofErr w:type="gramStart"/>
      <w:r w:rsidRPr="003D6EDC">
        <w:rPr>
          <w:rFonts w:ascii="Arial" w:eastAsia="Times New Roman" w:hAnsi="Arial" w:cs="Arial"/>
          <w:b/>
          <w:bCs/>
          <w:color w:val="000000"/>
          <w:lang w:eastAsia="ja-JP"/>
        </w:rPr>
        <w:t>TRIPS  agreement</w:t>
      </w:r>
      <w:proofErr w:type="gramEnd"/>
      <w:r w:rsidRPr="003D6EDC">
        <w:rPr>
          <w:rFonts w:ascii="Arial" w:eastAsia="Times New Roman" w:hAnsi="Arial" w:cs="Arial"/>
          <w:b/>
          <w:bCs/>
          <w:color w:val="000000"/>
          <w:lang w:eastAsia="ja-JP"/>
        </w:rPr>
        <w:t xml:space="preserve"> uniquely harms developing countries:</w:t>
      </w:r>
      <w:hyperlink r:id="rId15" w:history="1">
        <w:r w:rsidRPr="003D6EDC">
          <w:rPr>
            <w:rFonts w:ascii="Arial" w:eastAsia="Times New Roman" w:hAnsi="Arial" w:cs="Arial"/>
            <w:b/>
            <w:bCs/>
            <w:color w:val="000000"/>
            <w:u w:val="single"/>
            <w:lang w:eastAsia="ja-JP"/>
          </w:rPr>
          <w:t xml:space="preserve"> </w:t>
        </w:r>
        <w:r w:rsidRPr="003D6EDC">
          <w:rPr>
            <w:rFonts w:eastAsia="Times New Roman"/>
            <w:color w:val="0000FF"/>
            <w:sz w:val="26"/>
            <w:szCs w:val="26"/>
            <w:u w:val="single"/>
            <w:lang w:eastAsia="ja-JP"/>
          </w:rPr>
          <w:t>Management Sciences for Health 12</w:t>
        </w:r>
      </w:hyperlink>
    </w:p>
    <w:p w14:paraId="610D7068"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5B9E3D37" w14:textId="77777777" w:rsidR="003D6EDC" w:rsidRPr="003D6EDC" w:rsidRDefault="003D6EDC" w:rsidP="003D6EDC">
      <w:pPr>
        <w:spacing w:before="240" w:after="40" w:line="256" w:lineRule="auto"/>
        <w:outlineLvl w:val="3"/>
        <w:rPr>
          <w:rFonts w:eastAsia="Times New Roman"/>
          <w:b/>
          <w:bCs/>
          <w:sz w:val="26"/>
          <w:szCs w:val="26"/>
          <w:lang w:eastAsia="ja-JP"/>
        </w:rPr>
      </w:pPr>
      <w:r w:rsidRPr="003D6EDC">
        <w:rPr>
          <w:rFonts w:ascii="Arial" w:eastAsia="Times New Roman" w:hAnsi="Arial" w:cs="Arial"/>
          <w:b/>
          <w:bCs/>
          <w:color w:val="000000"/>
          <w:shd w:val="clear" w:color="auto" w:fill="00FFFF"/>
          <w:lang w:eastAsia="ja-JP"/>
        </w:rPr>
        <w:t>TRIPS makes prices higher for new medicines</w:t>
      </w:r>
      <w:r w:rsidRPr="003D6EDC">
        <w:rPr>
          <w:rFonts w:ascii="Arial" w:eastAsia="Times New Roman" w:hAnsi="Arial" w:cs="Arial"/>
          <w:b/>
          <w:bCs/>
          <w:color w:val="000000"/>
          <w:lang w:eastAsia="ja-JP"/>
        </w:rPr>
        <w:t xml:space="preserve"> in countries with no previous patent protection.</w:t>
      </w:r>
      <w:r w:rsidRPr="003D6EDC">
        <w:rPr>
          <w:rFonts w:ascii="Arial" w:eastAsia="Times New Roman" w:hAnsi="Arial" w:cs="Arial"/>
          <w:b/>
          <w:bCs/>
          <w:color w:val="000000"/>
          <w:u w:val="single"/>
          <w:lang w:eastAsia="ja-JP"/>
        </w:rPr>
        <w:t xml:space="preserve"> Generic </w:t>
      </w:r>
      <w:r w:rsidRPr="003D6EDC">
        <w:rPr>
          <w:rFonts w:ascii="Arial" w:eastAsia="Times New Roman" w:hAnsi="Arial" w:cs="Arial"/>
          <w:b/>
          <w:bCs/>
          <w:color w:val="000000"/>
          <w:u w:val="single"/>
          <w:shd w:val="clear" w:color="auto" w:fill="00FFFF"/>
          <w:lang w:eastAsia="ja-JP"/>
        </w:rPr>
        <w:t>competition will be delayed</w:t>
      </w:r>
      <w:r w:rsidRPr="003D6EDC">
        <w:rPr>
          <w:rFonts w:ascii="Arial" w:eastAsia="Times New Roman" w:hAnsi="Arial" w:cs="Arial"/>
          <w:b/>
          <w:bCs/>
          <w:color w:val="000000"/>
          <w:u w:val="single"/>
          <w:lang w:eastAsia="ja-JP"/>
        </w:rPr>
        <w:t xml:space="preserve"> in countries with the previous patent term less than 20 years</w:t>
      </w:r>
      <w:r w:rsidRPr="003D6EDC">
        <w:rPr>
          <w:rFonts w:ascii="Arial" w:eastAsia="Times New Roman" w:hAnsi="Arial" w:cs="Arial"/>
          <w:b/>
          <w:bCs/>
          <w:color w:val="000000"/>
          <w:lang w:eastAsia="ja-JP"/>
        </w:rPr>
        <w:t>.</w:t>
      </w:r>
      <w:r w:rsidRPr="003D6EDC">
        <w:rPr>
          <w:rFonts w:ascii="Arial" w:eastAsia="Times New Roman" w:hAnsi="Arial" w:cs="Arial"/>
          <w:b/>
          <w:bCs/>
          <w:color w:val="000000"/>
          <w:u w:val="single"/>
          <w:lang w:eastAsia="ja-JP"/>
        </w:rPr>
        <w:t xml:space="preserve"> local </w:t>
      </w:r>
      <w:r w:rsidRPr="003D6EDC">
        <w:rPr>
          <w:rFonts w:ascii="Arial" w:eastAsia="Times New Roman" w:hAnsi="Arial" w:cs="Arial"/>
          <w:b/>
          <w:bCs/>
          <w:color w:val="000000"/>
          <w:u w:val="single"/>
          <w:shd w:val="clear" w:color="auto" w:fill="00FFFF"/>
          <w:lang w:eastAsia="ja-JP"/>
        </w:rPr>
        <w:t>pharmaceutical industries are weakened</w:t>
      </w:r>
      <w:r w:rsidRPr="003D6EDC">
        <w:rPr>
          <w:rFonts w:ascii="Arial" w:eastAsia="Times New Roman" w:hAnsi="Arial" w:cs="Arial"/>
          <w:b/>
          <w:bCs/>
          <w:color w:val="000000"/>
          <w:u w:val="single"/>
          <w:lang w:eastAsia="ja-JP"/>
        </w:rPr>
        <w:t xml:space="preserve"> and </w:t>
      </w:r>
      <w:r w:rsidRPr="003D6EDC">
        <w:rPr>
          <w:rFonts w:ascii="Arial" w:eastAsia="Times New Roman" w:hAnsi="Arial" w:cs="Arial"/>
          <w:b/>
          <w:bCs/>
          <w:color w:val="000000"/>
          <w:u w:val="single"/>
          <w:shd w:val="clear" w:color="auto" w:fill="00FFFF"/>
          <w:lang w:eastAsia="ja-JP"/>
        </w:rPr>
        <w:t>dependence on developed countries increases</w:t>
      </w:r>
      <w:r w:rsidRPr="003D6EDC">
        <w:rPr>
          <w:rFonts w:ascii="Arial" w:eastAsia="Times New Roman" w:hAnsi="Arial" w:cs="Arial"/>
          <w:b/>
          <w:bCs/>
          <w:color w:val="000000"/>
          <w:lang w:eastAsia="ja-JP"/>
        </w:rPr>
        <w:t xml:space="preserve">. Standards required by TRIPS resulted in </w:t>
      </w:r>
      <w:r w:rsidRPr="003D6EDC">
        <w:rPr>
          <w:rFonts w:ascii="Arial" w:eastAsia="Times New Roman" w:hAnsi="Arial" w:cs="Arial"/>
          <w:b/>
          <w:bCs/>
          <w:color w:val="000000"/>
          <w:shd w:val="clear" w:color="auto" w:fill="00FFFF"/>
          <w:lang w:eastAsia="ja-JP"/>
        </w:rPr>
        <w:t>developing countries losing capacity to regulate patents</w:t>
      </w:r>
      <w:r w:rsidRPr="003D6EDC">
        <w:rPr>
          <w:rFonts w:ascii="Arial" w:eastAsia="Times New Roman" w:hAnsi="Arial" w:cs="Arial"/>
          <w:b/>
          <w:bCs/>
          <w:color w:val="000000"/>
          <w:lang w:eastAsia="ja-JP"/>
        </w:rPr>
        <w:t xml:space="preserve"> and cost of </w:t>
      </w:r>
      <w:proofErr w:type="gramStart"/>
      <w:r w:rsidRPr="003D6EDC">
        <w:rPr>
          <w:rFonts w:ascii="Arial" w:eastAsia="Times New Roman" w:hAnsi="Arial" w:cs="Arial"/>
          <w:b/>
          <w:bCs/>
          <w:color w:val="000000"/>
          <w:lang w:eastAsia="ja-JP"/>
        </w:rPr>
        <w:t xml:space="preserve">Medicine;  </w:t>
      </w:r>
      <w:r w:rsidRPr="003D6EDC">
        <w:rPr>
          <w:rFonts w:ascii="Arial" w:eastAsia="Times New Roman" w:hAnsi="Arial" w:cs="Arial"/>
          <w:b/>
          <w:bCs/>
          <w:color w:val="000000"/>
          <w:sz w:val="6"/>
          <w:szCs w:val="6"/>
          <w:vertAlign w:val="subscript"/>
          <w:lang w:eastAsia="ja-JP"/>
        </w:rPr>
        <w:t>however</w:t>
      </w:r>
      <w:proofErr w:type="gramEnd"/>
      <w:r w:rsidRPr="003D6EDC">
        <w:rPr>
          <w:rFonts w:ascii="Arial" w:eastAsia="Times New Roman" w:hAnsi="Arial" w:cs="Arial"/>
          <w:b/>
          <w:bCs/>
          <w:color w:val="000000"/>
          <w:sz w:val="6"/>
          <w:szCs w:val="6"/>
          <w:vertAlign w:val="subscript"/>
          <w:lang w:eastAsia="ja-JP"/>
        </w:rPr>
        <w:t xml:space="preserve"> the agreement left some flexibility for them to take measures to protect public health. Because of Provisions relating to patents and pharmaceutical regulation or confusing and contentious Regulators must acquire relevant technical expertise </w:t>
      </w:r>
      <w:proofErr w:type="gramStart"/>
      <w:r w:rsidRPr="003D6EDC">
        <w:rPr>
          <w:rFonts w:ascii="Arial" w:eastAsia="Times New Roman" w:hAnsi="Arial" w:cs="Arial"/>
          <w:b/>
          <w:bCs/>
          <w:color w:val="000000"/>
          <w:sz w:val="6"/>
          <w:szCs w:val="6"/>
          <w:vertAlign w:val="subscript"/>
          <w:lang w:eastAsia="ja-JP"/>
        </w:rPr>
        <w:t>To</w:t>
      </w:r>
      <w:proofErr w:type="gramEnd"/>
      <w:r w:rsidRPr="003D6EDC">
        <w:rPr>
          <w:rFonts w:ascii="Arial" w:eastAsia="Times New Roman" w:hAnsi="Arial" w:cs="Arial"/>
          <w:b/>
          <w:bCs/>
          <w:color w:val="000000"/>
          <w:sz w:val="6"/>
          <w:szCs w:val="6"/>
          <w:vertAlign w:val="subscript"/>
          <w:lang w:eastAsia="ja-JP"/>
        </w:rPr>
        <w:t xml:space="preserve"> use these flexibilities within trips to improve access to Medicine</w:t>
      </w:r>
      <w:r w:rsidRPr="003D6EDC">
        <w:rPr>
          <w:rFonts w:ascii="Arial" w:eastAsia="Times New Roman" w:hAnsi="Arial" w:cs="Arial"/>
          <w:b/>
          <w:bCs/>
          <w:color w:val="000000"/>
          <w:lang w:eastAsia="ja-JP"/>
        </w:rPr>
        <w:t>. </w:t>
      </w:r>
    </w:p>
    <w:p w14:paraId="609F5559"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5B9A2686"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lastRenderedPageBreak/>
        <w:t xml:space="preserve">By creating harms and difficulties in poor countries’ medical systems, the </w:t>
      </w:r>
      <w:proofErr w:type="spellStart"/>
      <w:r w:rsidRPr="003D6EDC">
        <w:rPr>
          <w:rFonts w:ascii="Arial" w:eastAsia="Times New Roman" w:hAnsi="Arial" w:cs="Arial"/>
          <w:b/>
          <w:bCs/>
          <w:color w:val="000000"/>
          <w:lang w:eastAsia="ja-JP"/>
        </w:rPr>
        <w:t>squo</w:t>
      </w:r>
      <w:proofErr w:type="spellEnd"/>
      <w:r w:rsidRPr="003D6EDC">
        <w:rPr>
          <w:rFonts w:ascii="Arial" w:eastAsia="Times New Roman" w:hAnsi="Arial" w:cs="Arial"/>
          <w:b/>
          <w:bCs/>
          <w:color w:val="000000"/>
          <w:lang w:eastAsia="ja-JP"/>
        </w:rPr>
        <w:t xml:space="preserve"> undermines negative utilitarianism and cannot be considered positive.</w:t>
      </w:r>
    </w:p>
    <w:p w14:paraId="43C4D1CC"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B: Poor / minority communities</w:t>
      </w:r>
    </w:p>
    <w:p w14:paraId="70B16742"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eastAsia="Times New Roman"/>
          <w:sz w:val="26"/>
          <w:szCs w:val="26"/>
          <w:lang w:eastAsia="ja-JP"/>
        </w:rPr>
        <w:t>ACRE 20</w:t>
      </w:r>
      <w:r w:rsidRPr="003D6EDC">
        <w:rPr>
          <w:rFonts w:ascii="Arial" w:eastAsia="Times New Roman" w:hAnsi="Arial" w:cs="Arial"/>
          <w:b/>
          <w:bCs/>
          <w:color w:val="000000"/>
          <w:sz w:val="14"/>
          <w:szCs w:val="14"/>
          <w:lang w:eastAsia="ja-JP"/>
        </w:rPr>
        <w:t xml:space="preserve"> [Action Center on Race and the Economy, August 2020, “</w:t>
      </w:r>
      <w:proofErr w:type="spellStart"/>
      <w:r w:rsidRPr="003D6EDC">
        <w:rPr>
          <w:rFonts w:ascii="Arial" w:eastAsia="Times New Roman" w:hAnsi="Arial" w:cs="Arial"/>
          <w:b/>
          <w:bCs/>
          <w:color w:val="000000"/>
          <w:sz w:val="14"/>
          <w:szCs w:val="14"/>
          <w:lang w:eastAsia="ja-JP"/>
        </w:rPr>
        <w:t>Poi$on</w:t>
      </w:r>
      <w:proofErr w:type="spellEnd"/>
      <w:r w:rsidRPr="003D6EDC">
        <w:rPr>
          <w:rFonts w:ascii="Arial" w:eastAsia="Times New Roman" w:hAnsi="Arial" w:cs="Arial"/>
          <w:b/>
          <w:bCs/>
          <w:color w:val="000000"/>
          <w:sz w:val="14"/>
          <w:szCs w:val="14"/>
          <w:lang w:eastAsia="ja-JP"/>
        </w:rPr>
        <w:t>: How Big Pharma’s Racist Price Gouging Kills Black and Brown Folks,” Action Center on Race and the Economy,</w:t>
      </w:r>
      <w:hyperlink r:id="rId16" w:history="1">
        <w:r w:rsidRPr="003D6EDC">
          <w:rPr>
            <w:rFonts w:ascii="Arial" w:eastAsia="Times New Roman" w:hAnsi="Arial" w:cs="Arial"/>
            <w:b/>
            <w:bCs/>
            <w:color w:val="000000"/>
            <w:sz w:val="14"/>
            <w:szCs w:val="14"/>
            <w:u w:val="single"/>
            <w:lang w:eastAsia="ja-JP"/>
          </w:rPr>
          <w:t xml:space="preserve"> </w:t>
        </w:r>
        <w:r w:rsidRPr="003D6EDC">
          <w:rPr>
            <w:rFonts w:ascii="Arial" w:eastAsia="Times New Roman" w:hAnsi="Arial" w:cs="Arial"/>
            <w:b/>
            <w:bCs/>
            <w:color w:val="1155CC"/>
            <w:sz w:val="14"/>
            <w:szCs w:val="14"/>
            <w:u w:val="single"/>
            <w:lang w:eastAsia="ja-JP"/>
          </w:rPr>
          <w:t>https://acrecampaigns.org/wpcontent/uploads/2020/08/new-poison-final.pdf]/</w:t>
        </w:r>
      </w:hyperlink>
      <w:r w:rsidRPr="003D6EDC">
        <w:rPr>
          <w:rFonts w:ascii="Arial" w:eastAsia="Times New Roman" w:hAnsi="Arial" w:cs="Arial"/>
          <w:b/>
          <w:bCs/>
          <w:color w:val="000000"/>
          <w:sz w:val="14"/>
          <w:szCs w:val="14"/>
          <w:lang w:eastAsia="ja-JP"/>
        </w:rPr>
        <w:t> </w:t>
      </w:r>
    </w:p>
    <w:p w14:paraId="60D33B3F"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shd w:val="clear" w:color="auto" w:fill="00FFFF"/>
          <w:lang w:eastAsia="ja-JP"/>
        </w:rPr>
        <w:t>Under the U.S. model of monopoly drug patents, Black and Brown people are exposed to more price gouging by pharmaceutical companies</w:t>
      </w:r>
      <w:r w:rsidRPr="003D6EDC">
        <w:rPr>
          <w:rFonts w:ascii="Arial" w:eastAsia="Times New Roman" w:hAnsi="Arial" w:cs="Arial"/>
          <w:b/>
          <w:bCs/>
          <w:color w:val="000000"/>
          <w:lang w:eastAsia="ja-JP"/>
        </w:rPr>
        <w:t xml:space="preserve">. Across insurance status, age, and disease type, Black and Latinx patients report higher rates of medication rationing—delaying filling a </w:t>
      </w:r>
      <w:proofErr w:type="gramStart"/>
      <w:r w:rsidRPr="003D6EDC">
        <w:rPr>
          <w:rFonts w:ascii="Arial" w:eastAsia="Times New Roman" w:hAnsi="Arial" w:cs="Arial"/>
          <w:b/>
          <w:bCs/>
          <w:color w:val="000000"/>
          <w:lang w:eastAsia="ja-JP"/>
        </w:rPr>
        <w:t>prescription, and</w:t>
      </w:r>
      <w:proofErr w:type="gramEnd"/>
      <w:r w:rsidRPr="003D6EDC">
        <w:rPr>
          <w:rFonts w:ascii="Arial" w:eastAsia="Times New Roman" w:hAnsi="Arial" w:cs="Arial"/>
          <w:b/>
          <w:bCs/>
          <w:color w:val="000000"/>
          <w:lang w:eastAsia="ja-JP"/>
        </w:rPr>
        <w:t xml:space="preserve"> reducing doses due to cost. </w:t>
      </w:r>
      <w:r w:rsidRPr="003D6EDC">
        <w:rPr>
          <w:rFonts w:ascii="Arial" w:eastAsia="Times New Roman" w:hAnsi="Arial" w:cs="Arial"/>
          <w:b/>
          <w:bCs/>
          <w:color w:val="000000"/>
          <w:sz w:val="7"/>
          <w:szCs w:val="7"/>
          <w:vertAlign w:val="subscript"/>
          <w:lang w:eastAsia="ja-JP"/>
        </w:rPr>
        <w:t xml:space="preserve">Even before the current </w:t>
      </w:r>
      <w:proofErr w:type="gramStart"/>
      <w:r w:rsidRPr="003D6EDC">
        <w:rPr>
          <w:rFonts w:ascii="Arial" w:eastAsia="Times New Roman" w:hAnsi="Arial" w:cs="Arial"/>
          <w:b/>
          <w:bCs/>
          <w:color w:val="000000"/>
          <w:sz w:val="7"/>
          <w:szCs w:val="7"/>
          <w:vertAlign w:val="subscript"/>
          <w:lang w:eastAsia="ja-JP"/>
        </w:rPr>
        <w:t>pandemic,</w:t>
      </w:r>
      <w:r w:rsidRPr="003D6EDC">
        <w:rPr>
          <w:rFonts w:ascii="Arial" w:eastAsia="Times New Roman" w:hAnsi="Arial" w:cs="Arial"/>
          <w:b/>
          <w:bCs/>
          <w:color w:val="000000"/>
          <w:lang w:eastAsia="ja-JP"/>
        </w:rPr>
        <w:t>.</w:t>
      </w:r>
      <w:proofErr w:type="gramEnd"/>
      <w:r w:rsidRPr="003D6EDC">
        <w:rPr>
          <w:rFonts w:ascii="Arial" w:eastAsia="Times New Roman" w:hAnsi="Arial" w:cs="Arial"/>
          <w:b/>
          <w:bCs/>
          <w:color w:val="000000"/>
          <w:lang w:eastAsia="ja-JP"/>
        </w:rPr>
        <w:t xml:space="preserve"> Price gouging excludes Black and Brown communities from access to medications for the chronic diseases that put patients at higher risk of death; </w:t>
      </w:r>
      <w:r w:rsidRPr="003D6EDC">
        <w:rPr>
          <w:rFonts w:ascii="Arial" w:eastAsia="Times New Roman" w:hAnsi="Arial" w:cs="Arial"/>
          <w:b/>
          <w:bCs/>
          <w:color w:val="000000"/>
          <w:shd w:val="clear" w:color="auto" w:fill="00FFFF"/>
          <w:lang w:eastAsia="ja-JP"/>
        </w:rPr>
        <w:t xml:space="preserve">medication rationing due to </w:t>
      </w:r>
      <w:proofErr w:type="gramStart"/>
      <w:r w:rsidRPr="003D6EDC">
        <w:rPr>
          <w:rFonts w:ascii="Arial" w:eastAsia="Times New Roman" w:hAnsi="Arial" w:cs="Arial"/>
          <w:b/>
          <w:bCs/>
          <w:color w:val="000000"/>
          <w:shd w:val="clear" w:color="auto" w:fill="00FFFF"/>
          <w:lang w:eastAsia="ja-JP"/>
        </w:rPr>
        <w:t>high cost</w:t>
      </w:r>
      <w:proofErr w:type="gramEnd"/>
      <w:r w:rsidRPr="003D6EDC">
        <w:rPr>
          <w:rFonts w:ascii="Arial" w:eastAsia="Times New Roman" w:hAnsi="Arial" w:cs="Arial"/>
          <w:b/>
          <w:bCs/>
          <w:color w:val="000000"/>
          <w:shd w:val="clear" w:color="auto" w:fill="00FFFF"/>
          <w:lang w:eastAsia="ja-JP"/>
        </w:rPr>
        <w:t xml:space="preserve"> leads to unconscionable levels of preventable disease and death in POC Majority communities.</w:t>
      </w:r>
    </w:p>
    <w:p w14:paraId="2294CBDC"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415D86F2"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eastAsia="Times New Roman"/>
          <w:sz w:val="26"/>
          <w:szCs w:val="26"/>
          <w:lang w:eastAsia="ja-JP"/>
        </w:rPr>
        <w:t>Benavidez 18</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14"/>
          <w:szCs w:val="14"/>
          <w:lang w:eastAsia="ja-JP"/>
        </w:rPr>
        <w:t>[Gilbert Benavidez is a policy analyst for the Partnered Evidence-based Policy Resource Center (</w:t>
      </w:r>
      <w:proofErr w:type="spellStart"/>
      <w:r w:rsidRPr="003D6EDC">
        <w:rPr>
          <w:rFonts w:ascii="Arial" w:eastAsia="Times New Roman" w:hAnsi="Arial" w:cs="Arial"/>
          <w:b/>
          <w:bCs/>
          <w:color w:val="000000"/>
          <w:sz w:val="14"/>
          <w:szCs w:val="14"/>
          <w:lang w:eastAsia="ja-JP"/>
        </w:rPr>
        <w:t>PEPReC</w:t>
      </w:r>
      <w:proofErr w:type="spellEnd"/>
      <w:r w:rsidRPr="003D6EDC">
        <w:rPr>
          <w:rFonts w:ascii="Arial" w:eastAsia="Times New Roman" w:hAnsi="Arial" w:cs="Arial"/>
          <w:b/>
          <w:bCs/>
          <w:color w:val="000000"/>
          <w:sz w:val="14"/>
          <w:szCs w:val="14"/>
          <w:lang w:eastAsia="ja-JP"/>
        </w:rPr>
        <w:t xml:space="preserve">), Austin </w:t>
      </w:r>
      <w:proofErr w:type="spellStart"/>
      <w:r w:rsidRPr="003D6EDC">
        <w:rPr>
          <w:rFonts w:ascii="Arial" w:eastAsia="Times New Roman" w:hAnsi="Arial" w:cs="Arial"/>
          <w:b/>
          <w:bCs/>
          <w:color w:val="000000"/>
          <w:sz w:val="14"/>
          <w:szCs w:val="14"/>
          <w:lang w:eastAsia="ja-JP"/>
        </w:rPr>
        <w:t>Frakt</w:t>
      </w:r>
      <w:proofErr w:type="spellEnd"/>
      <w:r w:rsidRPr="003D6EDC">
        <w:rPr>
          <w:rFonts w:ascii="Arial" w:eastAsia="Times New Roman" w:hAnsi="Arial" w:cs="Arial"/>
          <w:b/>
          <w:bCs/>
          <w:color w:val="000000"/>
          <w:sz w:val="14"/>
          <w:szCs w:val="14"/>
          <w:lang w:eastAsia="ja-JP"/>
        </w:rPr>
        <w:t xml:space="preserve">, PhD, is a health economist and director of the Partnered Evidence-based Policy Resource Center at the Boston, August 21 2018, “Racial Disparities, Prescription Medications, and Promoting </w:t>
      </w:r>
      <w:proofErr w:type="spellStart"/>
      <w:r w:rsidRPr="003D6EDC">
        <w:rPr>
          <w:rFonts w:ascii="Arial" w:eastAsia="Times New Roman" w:hAnsi="Arial" w:cs="Arial"/>
          <w:b/>
          <w:bCs/>
          <w:color w:val="000000"/>
          <w:sz w:val="14"/>
          <w:szCs w:val="14"/>
          <w:lang w:eastAsia="ja-JP"/>
        </w:rPr>
        <w:t>Equity,”Public</w:t>
      </w:r>
      <w:proofErr w:type="spellEnd"/>
      <w:r w:rsidRPr="003D6EDC">
        <w:rPr>
          <w:rFonts w:ascii="Arial" w:eastAsia="Times New Roman" w:hAnsi="Arial" w:cs="Arial"/>
          <w:b/>
          <w:bCs/>
          <w:color w:val="000000"/>
          <w:sz w:val="14"/>
          <w:szCs w:val="14"/>
          <w:lang w:eastAsia="ja-JP"/>
        </w:rPr>
        <w:t xml:space="preserve"> Health Post,</w:t>
      </w:r>
      <w:hyperlink r:id="rId17" w:history="1">
        <w:r w:rsidRPr="003D6EDC">
          <w:rPr>
            <w:rFonts w:ascii="Arial" w:eastAsia="Times New Roman" w:hAnsi="Arial" w:cs="Arial"/>
            <w:b/>
            <w:bCs/>
            <w:color w:val="000000"/>
            <w:sz w:val="14"/>
            <w:szCs w:val="14"/>
            <w:u w:val="single"/>
            <w:lang w:eastAsia="ja-JP"/>
          </w:rPr>
          <w:t xml:space="preserve"> </w:t>
        </w:r>
        <w:r w:rsidRPr="003D6EDC">
          <w:rPr>
            <w:rFonts w:ascii="Arial" w:eastAsia="Times New Roman" w:hAnsi="Arial" w:cs="Arial"/>
            <w:b/>
            <w:bCs/>
            <w:color w:val="1155CC"/>
            <w:sz w:val="14"/>
            <w:szCs w:val="14"/>
            <w:u w:val="single"/>
            <w:lang w:eastAsia="ja-JP"/>
          </w:rPr>
          <w:t>https://www.publichealthpost.org/viewpoints/racial-disparities-prescription-medications-equity/</w:t>
        </w:r>
      </w:hyperlink>
      <w:r w:rsidRPr="003D6EDC">
        <w:rPr>
          <w:rFonts w:ascii="Arial" w:eastAsia="Times New Roman" w:hAnsi="Arial" w:cs="Arial"/>
          <w:b/>
          <w:bCs/>
          <w:color w:val="000000"/>
          <w:sz w:val="14"/>
          <w:szCs w:val="14"/>
          <w:lang w:eastAsia="ja-JP"/>
        </w:rPr>
        <w:t xml:space="preserve"> ]/ Triumph Debate </w:t>
      </w:r>
    </w:p>
    <w:p w14:paraId="3C0ECB74"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 xml:space="preserve">America’s </w:t>
      </w:r>
      <w:r w:rsidRPr="003D6EDC">
        <w:rPr>
          <w:rFonts w:ascii="Arial" w:eastAsia="Times New Roman" w:hAnsi="Arial" w:cs="Arial"/>
          <w:b/>
          <w:bCs/>
          <w:color w:val="000000"/>
          <w:shd w:val="clear" w:color="auto" w:fill="00FFFF"/>
          <w:lang w:eastAsia="ja-JP"/>
        </w:rPr>
        <w:t>cost of prescription drugs is a barrier to proper disease treatment for minorities</w:t>
      </w:r>
      <w:r w:rsidRPr="003D6EDC">
        <w:rPr>
          <w:rFonts w:ascii="Arial" w:eastAsia="Times New Roman" w:hAnsi="Arial" w:cs="Arial"/>
          <w:b/>
          <w:bCs/>
          <w:color w:val="000000"/>
          <w:lang w:eastAsia="ja-JP"/>
        </w:rPr>
        <w:t xml:space="preserve">, who often experience adverse health access. 15.4 million Americans of color lack insurance. </w:t>
      </w:r>
      <w:r w:rsidRPr="003D6EDC">
        <w:rPr>
          <w:rFonts w:ascii="Arial" w:eastAsia="Times New Roman" w:hAnsi="Arial" w:cs="Arial"/>
          <w:b/>
          <w:bCs/>
          <w:color w:val="000000"/>
          <w:sz w:val="12"/>
          <w:szCs w:val="12"/>
          <w:lang w:eastAsia="ja-JP"/>
        </w:rPr>
        <w:t>More than half (55%) of uninsured Americans are people of color.</w:t>
      </w:r>
      <w:r w:rsidRPr="003D6EDC">
        <w:rPr>
          <w:rFonts w:ascii="Arial" w:eastAsia="Times New Roman" w:hAnsi="Arial" w:cs="Arial"/>
          <w:b/>
          <w:bCs/>
          <w:color w:val="000000"/>
          <w:lang w:eastAsia="ja-JP"/>
        </w:rPr>
        <w:t xml:space="preserve"> For the uninsured, paying retail prices for medications is financially impossible. </w:t>
      </w:r>
    </w:p>
    <w:p w14:paraId="1E9FFD4E"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Creating suffering, even if it's for minorities, goes against my Criterion of creating good for the maximum number of people, violating utilitarianism.</w:t>
      </w:r>
    </w:p>
    <w:p w14:paraId="7AC55CD8"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bookmarkEnd w:id="4"/>
    <w:p w14:paraId="0087BD90" w14:textId="77777777" w:rsidR="003D6EDC" w:rsidRPr="003D6EDC" w:rsidRDefault="003D6EDC" w:rsidP="003D6EDC">
      <w:pPr>
        <w:pStyle w:val="Heading1"/>
        <w:rPr>
          <w:lang w:eastAsia="ja-JP"/>
        </w:rPr>
      </w:pPr>
      <w:r w:rsidRPr="003D6EDC">
        <w:rPr>
          <w:lang w:eastAsia="ja-JP"/>
        </w:rPr>
        <w:lastRenderedPageBreak/>
        <w:t>Contention 3 – Public Health Emergencies</w:t>
      </w:r>
    </w:p>
    <w:p w14:paraId="727FF0C9" w14:textId="77777777" w:rsidR="003D6EDC" w:rsidRPr="003D6EDC" w:rsidRDefault="003D6EDC" w:rsidP="003D6EDC">
      <w:pPr>
        <w:spacing w:before="240" w:after="40" w:line="256" w:lineRule="auto"/>
        <w:ind w:left="720"/>
        <w:outlineLvl w:val="3"/>
        <w:rPr>
          <w:rFonts w:eastAsia="Times New Roman"/>
          <w:b/>
          <w:bCs/>
          <w:sz w:val="26"/>
          <w:szCs w:val="26"/>
          <w:lang w:eastAsia="ja-JP"/>
        </w:rPr>
      </w:pPr>
      <w:proofErr w:type="spellStart"/>
      <w:r w:rsidRPr="003D6EDC">
        <w:rPr>
          <w:rFonts w:eastAsia="Times New Roman"/>
          <w:sz w:val="26"/>
          <w:szCs w:val="26"/>
          <w:lang w:eastAsia="ja-JP"/>
        </w:rPr>
        <w:t>Pheage</w:t>
      </w:r>
      <w:proofErr w:type="spellEnd"/>
      <w:r w:rsidRPr="003D6EDC">
        <w:rPr>
          <w:rFonts w:eastAsia="Times New Roman"/>
          <w:sz w:val="26"/>
          <w:szCs w:val="26"/>
          <w:lang w:eastAsia="ja-JP"/>
        </w:rPr>
        <w:t xml:space="preserve"> 16</w:t>
      </w:r>
    </w:p>
    <w:p w14:paraId="3145470F"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 xml:space="preserve">1.6 million Africans died of malaria, tuberculosis, and HIV in 2015, due to patent law preventing generic drug import </w:t>
      </w:r>
      <w:r w:rsidRPr="003D6EDC">
        <w:rPr>
          <w:rFonts w:ascii="Arial" w:eastAsia="Times New Roman" w:hAnsi="Arial" w:cs="Arial"/>
          <w:b/>
          <w:bCs/>
          <w:color w:val="000000"/>
          <w:sz w:val="8"/>
          <w:szCs w:val="8"/>
          <w:vertAlign w:val="subscript"/>
          <w:lang w:eastAsia="ja-JP"/>
        </w:rPr>
        <w:t>[</w:t>
      </w:r>
      <w:proofErr w:type="spellStart"/>
      <w:r w:rsidRPr="003D6EDC">
        <w:rPr>
          <w:rFonts w:ascii="Arial" w:eastAsia="Times New Roman" w:hAnsi="Arial" w:cs="Arial"/>
          <w:b/>
          <w:bCs/>
          <w:color w:val="000000"/>
          <w:sz w:val="8"/>
          <w:szCs w:val="8"/>
          <w:vertAlign w:val="subscript"/>
          <w:lang w:eastAsia="ja-JP"/>
        </w:rPr>
        <w:t>Tefo</w:t>
      </w:r>
      <w:proofErr w:type="spellEnd"/>
      <w:r w:rsidRPr="003D6EDC">
        <w:rPr>
          <w:rFonts w:ascii="Arial" w:eastAsia="Times New Roman" w:hAnsi="Arial" w:cs="Arial"/>
          <w:b/>
          <w:bCs/>
          <w:color w:val="000000"/>
          <w:sz w:val="8"/>
          <w:szCs w:val="8"/>
          <w:vertAlign w:val="subscript"/>
          <w:lang w:eastAsia="ja-JP"/>
        </w:rPr>
        <w:t xml:space="preserve"> </w:t>
      </w:r>
      <w:proofErr w:type="spellStart"/>
      <w:r w:rsidRPr="003D6EDC">
        <w:rPr>
          <w:rFonts w:ascii="Arial" w:eastAsia="Times New Roman" w:hAnsi="Arial" w:cs="Arial"/>
          <w:b/>
          <w:bCs/>
          <w:color w:val="000000"/>
          <w:sz w:val="8"/>
          <w:szCs w:val="8"/>
          <w:vertAlign w:val="subscript"/>
          <w:lang w:eastAsia="ja-JP"/>
        </w:rPr>
        <w:t>Pheage</w:t>
      </w:r>
      <w:proofErr w:type="spellEnd"/>
      <w:r w:rsidRPr="003D6EDC">
        <w:rPr>
          <w:rFonts w:ascii="Arial" w:eastAsia="Times New Roman" w:hAnsi="Arial" w:cs="Arial"/>
          <w:b/>
          <w:bCs/>
          <w:color w:val="000000"/>
          <w:sz w:val="8"/>
          <w:szCs w:val="8"/>
          <w:vertAlign w:val="subscript"/>
          <w:lang w:eastAsia="ja-JP"/>
        </w:rPr>
        <w:t>- journalist for African Renewal, December 2016, “Dying from lack of medicines,” United Nations Africa Renewal,</w:t>
      </w:r>
      <w:hyperlink r:id="rId18" w:history="1">
        <w:r w:rsidRPr="003D6EDC">
          <w:rPr>
            <w:rFonts w:ascii="Arial" w:eastAsia="Times New Roman" w:hAnsi="Arial" w:cs="Arial"/>
            <w:b/>
            <w:bCs/>
            <w:color w:val="000000"/>
            <w:sz w:val="8"/>
            <w:szCs w:val="8"/>
            <w:u w:val="single"/>
            <w:vertAlign w:val="subscript"/>
            <w:lang w:eastAsia="ja-JP"/>
          </w:rPr>
          <w:t xml:space="preserve"> </w:t>
        </w:r>
        <w:r w:rsidRPr="003D6EDC">
          <w:rPr>
            <w:rFonts w:ascii="Arial" w:eastAsia="Times New Roman" w:hAnsi="Arial" w:cs="Arial"/>
            <w:b/>
            <w:bCs/>
            <w:color w:val="1155CC"/>
            <w:sz w:val="8"/>
            <w:szCs w:val="8"/>
            <w:u w:val="single"/>
            <w:vertAlign w:val="subscript"/>
            <w:lang w:eastAsia="ja-JP"/>
          </w:rPr>
          <w:t>https://www.un.org/africarenewal/magazine/december-2016-march-2017/dying-lackmedicines</w:t>
        </w:r>
      </w:hyperlink>
      <w:r w:rsidRPr="003D6EDC">
        <w:rPr>
          <w:rFonts w:ascii="Arial" w:eastAsia="Times New Roman" w:hAnsi="Arial" w:cs="Arial"/>
          <w:b/>
          <w:bCs/>
          <w:color w:val="000000"/>
          <w:sz w:val="8"/>
          <w:szCs w:val="8"/>
          <w:vertAlign w:val="subscript"/>
          <w:lang w:eastAsia="ja-JP"/>
        </w:rPr>
        <w:t>]/ Triumph Debate</w:t>
      </w:r>
      <w:r w:rsidRPr="003D6EDC">
        <w:rPr>
          <w:rFonts w:ascii="Arial" w:eastAsia="Times New Roman" w:hAnsi="Arial" w:cs="Arial"/>
          <w:b/>
          <w:bCs/>
          <w:color w:val="000000"/>
          <w:lang w:eastAsia="ja-JP"/>
        </w:rPr>
        <w:t> </w:t>
      </w:r>
    </w:p>
    <w:p w14:paraId="49C3C904"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shd w:val="clear" w:color="auto" w:fill="00FFFF"/>
          <w:lang w:eastAsia="ja-JP"/>
        </w:rPr>
        <w:t>In 2001, 39 international</w:t>
      </w:r>
      <w:r w:rsidRPr="003D6EDC">
        <w:rPr>
          <w:rFonts w:ascii="Arial" w:eastAsia="Times New Roman" w:hAnsi="Arial" w:cs="Arial"/>
          <w:b/>
          <w:bCs/>
          <w:color w:val="000000"/>
          <w:lang w:eastAsia="ja-JP"/>
        </w:rPr>
        <w:t xml:space="preserve"> pharmaceutical c</w:t>
      </w:r>
      <w:r w:rsidRPr="003D6EDC">
        <w:rPr>
          <w:rFonts w:ascii="Arial" w:eastAsia="Times New Roman" w:hAnsi="Arial" w:cs="Arial"/>
          <w:b/>
          <w:bCs/>
          <w:color w:val="000000"/>
          <w:shd w:val="clear" w:color="auto" w:fill="00FFFF"/>
          <w:lang w:eastAsia="ja-JP"/>
        </w:rPr>
        <w:t xml:space="preserve">ompanies [filed suit against] the South African </w:t>
      </w:r>
      <w:proofErr w:type="gramStart"/>
      <w:r w:rsidRPr="003D6EDC">
        <w:rPr>
          <w:rFonts w:ascii="Arial" w:eastAsia="Times New Roman" w:hAnsi="Arial" w:cs="Arial"/>
          <w:b/>
          <w:bCs/>
          <w:color w:val="000000"/>
          <w:shd w:val="clear" w:color="auto" w:fill="00FFFF"/>
          <w:lang w:eastAsia="ja-JP"/>
        </w:rPr>
        <w:t>government  for</w:t>
      </w:r>
      <w:proofErr w:type="gramEnd"/>
      <w:r w:rsidRPr="003D6EDC">
        <w:rPr>
          <w:rFonts w:ascii="Arial" w:eastAsia="Times New Roman" w:hAnsi="Arial" w:cs="Arial"/>
          <w:b/>
          <w:bCs/>
          <w:color w:val="000000"/>
          <w:shd w:val="clear" w:color="auto" w:fill="00FFFF"/>
          <w:lang w:eastAsia="ja-JP"/>
        </w:rPr>
        <w:t xml:space="preserve"> its plans to manufacture and import cheap, generic HIV/AIDS drugs.</w:t>
      </w:r>
      <w:r w:rsidRPr="003D6EDC">
        <w:rPr>
          <w:rFonts w:ascii="Arial" w:eastAsia="Times New Roman" w:hAnsi="Arial" w:cs="Arial"/>
          <w:b/>
          <w:bCs/>
          <w:color w:val="000000"/>
          <w:lang w:eastAsia="ja-JP"/>
        </w:rPr>
        <w:t xml:space="preserve"> The companies claimed that South Africa’s plans breached their patent rights.</w:t>
      </w:r>
      <w:r w:rsidRPr="003D6EDC">
        <w:rPr>
          <w:rFonts w:ascii="Arial" w:eastAsia="Times New Roman" w:hAnsi="Arial" w:cs="Arial"/>
          <w:b/>
          <w:bCs/>
          <w:color w:val="000000"/>
          <w:sz w:val="6"/>
          <w:szCs w:val="6"/>
          <w:vertAlign w:val="subscript"/>
          <w:lang w:eastAsia="ja-JP"/>
        </w:rPr>
        <w:t xml:space="preserve"> Although they later withdrew the matter from court following pressure from groups that advocate for international access to medicines</w:t>
      </w:r>
      <w:r w:rsidRPr="003D6EDC">
        <w:rPr>
          <w:rFonts w:ascii="Arial" w:eastAsia="Times New Roman" w:hAnsi="Arial" w:cs="Arial"/>
          <w:b/>
          <w:bCs/>
          <w:color w:val="000000"/>
          <w:sz w:val="18"/>
          <w:szCs w:val="18"/>
          <w:lang w:eastAsia="ja-JP"/>
        </w:rPr>
        <w:t>,</w:t>
      </w:r>
    </w:p>
    <w:p w14:paraId="77036BA0"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 xml:space="preserve">Approximately 1.6 million Africans died of malaria, </w:t>
      </w:r>
      <w:proofErr w:type="gramStart"/>
      <w:r w:rsidRPr="003D6EDC">
        <w:rPr>
          <w:rFonts w:ascii="Arial" w:eastAsia="Times New Roman" w:hAnsi="Arial" w:cs="Arial"/>
          <w:b/>
          <w:bCs/>
          <w:color w:val="000000"/>
          <w:lang w:eastAsia="ja-JP"/>
        </w:rPr>
        <w:t>tuberculosis</w:t>
      </w:r>
      <w:proofErr w:type="gramEnd"/>
      <w:r w:rsidRPr="003D6EDC">
        <w:rPr>
          <w:rFonts w:ascii="Arial" w:eastAsia="Times New Roman" w:hAnsi="Arial" w:cs="Arial"/>
          <w:b/>
          <w:bCs/>
          <w:color w:val="000000"/>
          <w:lang w:eastAsia="ja-JP"/>
        </w:rPr>
        <w:t xml:space="preserve"> and HIV in 2015. These diseases can be treated with timely access to treatment. </w:t>
      </w:r>
      <w:r w:rsidRPr="003D6EDC">
        <w:rPr>
          <w:rFonts w:ascii="Arial" w:eastAsia="Times New Roman" w:hAnsi="Arial" w:cs="Arial"/>
          <w:b/>
          <w:bCs/>
          <w:color w:val="000000"/>
          <w:sz w:val="7"/>
          <w:szCs w:val="7"/>
          <w:vertAlign w:val="subscript"/>
          <w:lang w:eastAsia="ja-JP"/>
        </w:rPr>
        <w:t>There is evidence that</w:t>
      </w:r>
      <w:r w:rsidRPr="003D6EDC">
        <w:rPr>
          <w:rFonts w:ascii="Arial" w:eastAsia="Times New Roman" w:hAnsi="Arial" w:cs="Arial"/>
          <w:b/>
          <w:bCs/>
          <w:color w:val="000000"/>
          <w:lang w:eastAsia="ja-JP"/>
        </w:rPr>
        <w:t xml:space="preserve"> local production brings down the cost of medicines, but less than 2% of drugs consumed in Africa are produced locally, meaning that </w:t>
      </w:r>
      <w:r w:rsidRPr="003D6EDC">
        <w:rPr>
          <w:rFonts w:ascii="Arial" w:eastAsia="Times New Roman" w:hAnsi="Arial" w:cs="Arial"/>
          <w:b/>
          <w:bCs/>
          <w:color w:val="000000"/>
          <w:shd w:val="clear" w:color="auto" w:fill="00FFFF"/>
          <w:lang w:eastAsia="ja-JP"/>
        </w:rPr>
        <w:t>many sick patients [can’t]afford the imported ones</w:t>
      </w:r>
      <w:r w:rsidRPr="003D6EDC">
        <w:rPr>
          <w:rFonts w:ascii="Arial" w:eastAsia="Times New Roman" w:hAnsi="Arial" w:cs="Arial"/>
          <w:b/>
          <w:bCs/>
          <w:color w:val="000000"/>
          <w:lang w:eastAsia="ja-JP"/>
        </w:rPr>
        <w:t>.</w:t>
      </w:r>
    </w:p>
    <w:p w14:paraId="5944DCC6" w14:textId="77777777" w:rsidR="003D6EDC" w:rsidRPr="003D6EDC" w:rsidRDefault="00812A9D" w:rsidP="003D6EDC">
      <w:pPr>
        <w:spacing w:before="240" w:after="40" w:line="256" w:lineRule="auto"/>
        <w:ind w:left="720"/>
        <w:outlineLvl w:val="3"/>
        <w:rPr>
          <w:rFonts w:eastAsia="Times New Roman"/>
          <w:b/>
          <w:bCs/>
          <w:sz w:val="26"/>
          <w:szCs w:val="26"/>
          <w:lang w:eastAsia="ja-JP"/>
        </w:rPr>
      </w:pPr>
      <w:hyperlink r:id="rId19" w:history="1">
        <w:r w:rsidR="003D6EDC" w:rsidRPr="003D6EDC">
          <w:rPr>
            <w:rFonts w:eastAsia="Times New Roman"/>
            <w:color w:val="0000FF"/>
            <w:sz w:val="26"/>
            <w:szCs w:val="26"/>
            <w:u w:val="single"/>
            <w:lang w:eastAsia="ja-JP"/>
          </w:rPr>
          <w:t>Lindsey 21</w:t>
        </w:r>
      </w:hyperlink>
    </w:p>
    <w:p w14:paraId="41D67750"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intellectual property protections [oppose] the policy requirements of effective pandemic response</w:t>
      </w:r>
      <w:r w:rsidRPr="003D6EDC">
        <w:rPr>
          <w:rFonts w:ascii="Arial" w:eastAsia="Times New Roman" w:hAnsi="Arial" w:cs="Arial"/>
          <w:b/>
          <w:bCs/>
          <w:color w:val="000000"/>
          <w:sz w:val="8"/>
          <w:szCs w:val="8"/>
          <w:vertAlign w:val="subscript"/>
          <w:lang w:eastAsia="ja-JP"/>
        </w:rPr>
        <w:t>. Although patent law, properly restrained, constitutes one important element of a well-designed national innovation system,</w:t>
      </w:r>
      <w:r w:rsidRPr="003D6EDC">
        <w:rPr>
          <w:rFonts w:ascii="Arial" w:eastAsia="Times New Roman" w:hAnsi="Arial" w:cs="Arial"/>
          <w:b/>
          <w:bCs/>
          <w:color w:val="000000"/>
          <w:lang w:eastAsia="ja-JP"/>
        </w:rPr>
        <w:t xml:space="preserve"> the way patents [stimulate] technology is not suited to public health crises. </w:t>
      </w:r>
      <w:r w:rsidRPr="003D6EDC">
        <w:rPr>
          <w:rFonts w:ascii="Arial" w:eastAsia="Times New Roman" w:hAnsi="Arial" w:cs="Arial"/>
          <w:b/>
          <w:bCs/>
          <w:color w:val="000000"/>
          <w:sz w:val="4"/>
          <w:szCs w:val="4"/>
          <w:vertAlign w:val="subscript"/>
          <w:lang w:eastAsia="ja-JP"/>
        </w:rPr>
        <w:t xml:space="preserve">Securing a TRIPS waiver for COVID-19 vaccines and treatments would establish precedent that, in emergencies, governments should employ more direct means to incentivize the development of new drugs. </w:t>
      </w:r>
      <w:r w:rsidRPr="003D6EDC">
        <w:rPr>
          <w:rFonts w:ascii="Arial" w:eastAsia="Times New Roman" w:hAnsi="Arial" w:cs="Arial"/>
          <w:b/>
          <w:bCs/>
          <w:color w:val="000000"/>
          <w:shd w:val="clear" w:color="auto" w:fill="00FFFF"/>
          <w:lang w:eastAsia="ja-JP"/>
        </w:rPr>
        <w:t>For public health emergencies, giving drug companies the power to block competitors and raise prices is the completely wrong direction.</w:t>
      </w:r>
    </w:p>
    <w:p w14:paraId="5BAC1AAB"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7487ED75" w14:textId="77777777" w:rsidR="003D6EDC" w:rsidRPr="003D6EDC" w:rsidRDefault="00812A9D" w:rsidP="003D6EDC">
      <w:pPr>
        <w:spacing w:before="240" w:after="40" w:line="256" w:lineRule="auto"/>
        <w:ind w:left="720"/>
        <w:outlineLvl w:val="3"/>
        <w:rPr>
          <w:rFonts w:eastAsia="Times New Roman"/>
          <w:b/>
          <w:bCs/>
          <w:sz w:val="26"/>
          <w:szCs w:val="26"/>
          <w:lang w:eastAsia="ja-JP"/>
        </w:rPr>
      </w:pPr>
      <w:hyperlink r:id="rId20" w:history="1">
        <w:r w:rsidR="003D6EDC" w:rsidRPr="003D6EDC">
          <w:rPr>
            <w:rFonts w:eastAsia="Times New Roman"/>
            <w:color w:val="0000FF"/>
            <w:sz w:val="26"/>
            <w:szCs w:val="26"/>
            <w:u w:val="single"/>
            <w:lang w:eastAsia="ja-JP"/>
          </w:rPr>
          <w:t>Garrett 21</w:t>
        </w:r>
      </w:hyperlink>
    </w:p>
    <w:p w14:paraId="5C5A4CD3" w14:textId="2E4019EE" w:rsidR="004C50FF" w:rsidRPr="00386E20" w:rsidRDefault="004C50FF" w:rsidP="004C50FF">
      <w:pPr>
        <w:pStyle w:val="NormalWeb"/>
        <w:rPr>
          <w:rStyle w:val="Emphasis"/>
        </w:rPr>
      </w:pPr>
      <w:r w:rsidRPr="00386E20">
        <w:rPr>
          <w:rFonts w:ascii="Georgia" w:hAnsi="Georgia"/>
          <w:color w:val="000000"/>
          <w:sz w:val="8"/>
          <w:szCs w:val="8"/>
        </w:rPr>
        <w:t xml:space="preserve">Consider what happened in the years </w:t>
      </w:r>
      <w:r w:rsidRPr="004C50FF">
        <w:rPr>
          <w:rFonts w:ascii="Georgia" w:hAnsi="Georgia"/>
          <w:b/>
          <w:bCs/>
          <w:color w:val="000000"/>
          <w:sz w:val="22"/>
          <w:szCs w:val="22"/>
          <w:u w:val="single"/>
        </w:rPr>
        <w:t>after 1996</w:t>
      </w:r>
      <w:r>
        <w:rPr>
          <w:rFonts w:ascii="Georgia" w:hAnsi="Georgia"/>
          <w:color w:val="000000"/>
          <w:sz w:val="22"/>
          <w:szCs w:val="22"/>
        </w:rPr>
        <w:t xml:space="preserve">, </w:t>
      </w:r>
      <w:r w:rsidRPr="00386E20">
        <w:rPr>
          <w:rFonts w:ascii="Georgia" w:hAnsi="Georgia"/>
          <w:color w:val="000000"/>
          <w:sz w:val="2"/>
          <w:szCs w:val="2"/>
        </w:rPr>
        <w:t>w</w:t>
      </w:r>
      <w:r w:rsidRPr="00386E20">
        <w:rPr>
          <w:rFonts w:ascii="Georgia" w:hAnsi="Georgia"/>
          <w:color w:val="000000"/>
          <w:sz w:val="8"/>
          <w:szCs w:val="8"/>
        </w:rPr>
        <w:t>hen a</w:t>
      </w:r>
      <w:r>
        <w:rPr>
          <w:rFonts w:ascii="Georgia" w:hAnsi="Georgia"/>
          <w:color w:val="000000"/>
          <w:sz w:val="22"/>
          <w:szCs w:val="22"/>
        </w:rPr>
        <w:t> </w:t>
      </w:r>
      <w:hyperlink r:id="rId21" w:history="1">
        <w:r w:rsidRPr="00386E20">
          <w:rPr>
            <w:rStyle w:val="Hyperlink"/>
            <w:rFonts w:ascii="Georgia" w:eastAsiaTheme="majorEastAsia" w:hAnsi="Georgia"/>
            <w:color w:val="111111"/>
            <w:sz w:val="2"/>
            <w:szCs w:val="2"/>
          </w:rPr>
          <w:t>consortium</w:t>
        </w:r>
        <w:r>
          <w:rPr>
            <w:rStyle w:val="Hyperlink"/>
            <w:rFonts w:ascii="Georgia" w:eastAsiaTheme="majorEastAsia" w:hAnsi="Georgia"/>
            <w:color w:val="111111"/>
            <w:sz w:val="22"/>
            <w:szCs w:val="22"/>
          </w:rPr>
          <w:t xml:space="preserve"> </w:t>
        </w:r>
        <w:r w:rsidRPr="00386E20">
          <w:rPr>
            <w:rStyle w:val="Hyperlink"/>
            <w:rFonts w:ascii="Georgia" w:eastAsiaTheme="majorEastAsia" w:hAnsi="Georgia"/>
            <w:color w:val="111111"/>
            <w:sz w:val="2"/>
            <w:szCs w:val="2"/>
          </w:rPr>
          <w:t>of</w:t>
        </w:r>
        <w:r>
          <w:rPr>
            <w:rStyle w:val="Hyperlink"/>
            <w:rFonts w:ascii="Georgia" w:eastAsiaTheme="majorEastAsia" w:hAnsi="Georgia"/>
            <w:color w:val="111111"/>
            <w:sz w:val="22"/>
            <w:szCs w:val="22"/>
          </w:rPr>
          <w:t xml:space="preserve"> </w:t>
        </w:r>
        <w:r w:rsidRPr="00386E20">
          <w:rPr>
            <w:rStyle w:val="Hyperlink"/>
            <w:rFonts w:ascii="Georgia" w:eastAsiaTheme="majorEastAsia" w:hAnsi="Georgia"/>
            <w:b/>
            <w:bCs/>
            <w:color w:val="111111"/>
            <w:sz w:val="22"/>
            <w:szCs w:val="22"/>
            <w:u w:val="single"/>
          </w:rPr>
          <w:t>pharmaceutical companies</w:t>
        </w:r>
      </w:hyperlink>
      <w:r>
        <w:rPr>
          <w:rFonts w:ascii="Georgia" w:hAnsi="Georgia"/>
          <w:color w:val="000000"/>
          <w:sz w:val="22"/>
          <w:szCs w:val="22"/>
        </w:rPr>
        <w:t> </w:t>
      </w:r>
      <w:r w:rsidRPr="00386E20">
        <w:rPr>
          <w:rFonts w:ascii="Georgia" w:hAnsi="Georgia"/>
          <w:color w:val="000000"/>
          <w:sz w:val="2"/>
          <w:szCs w:val="2"/>
        </w:rPr>
        <w:t xml:space="preserve">took the unprecedented step of </w:t>
      </w:r>
      <w:r w:rsidRPr="00386E20">
        <w:rPr>
          <w:rFonts w:ascii="Georgia" w:hAnsi="Georgia"/>
          <w:b/>
          <w:bCs/>
          <w:color w:val="000000"/>
          <w:sz w:val="22"/>
          <w:szCs w:val="22"/>
          <w:u w:val="single"/>
        </w:rPr>
        <w:t>shar</w:t>
      </w:r>
      <w:r w:rsidR="00386E20">
        <w:rPr>
          <w:rFonts w:ascii="Georgia" w:hAnsi="Georgia"/>
          <w:b/>
          <w:bCs/>
          <w:color w:val="000000"/>
          <w:sz w:val="22"/>
          <w:szCs w:val="22"/>
          <w:u w:val="single"/>
        </w:rPr>
        <w:t>ed</w:t>
      </w:r>
      <w:r w:rsidRPr="00386E20">
        <w:rPr>
          <w:rFonts w:ascii="Georgia" w:hAnsi="Georgia"/>
          <w:b/>
          <w:bCs/>
          <w:color w:val="000000"/>
          <w:sz w:val="22"/>
          <w:szCs w:val="22"/>
          <w:u w:val="single"/>
        </w:rPr>
        <w:t xml:space="preserve"> their HIV/AIDS treatment data and manufacturing</w:t>
      </w:r>
      <w:r>
        <w:rPr>
          <w:rFonts w:ascii="Georgia" w:hAnsi="Georgia"/>
          <w:color w:val="000000"/>
          <w:sz w:val="22"/>
          <w:szCs w:val="22"/>
        </w:rPr>
        <w:t xml:space="preserve">, </w:t>
      </w:r>
      <w:r w:rsidRPr="00386E20">
        <w:rPr>
          <w:rFonts w:ascii="Georgia" w:hAnsi="Georgia"/>
          <w:color w:val="000000"/>
          <w:sz w:val="2"/>
          <w:szCs w:val="2"/>
        </w:rPr>
        <w:t xml:space="preserve">resulting in a collaboration that was the turning point for what had been a catastrophically grim pandemic. By working together, the companies </w:t>
      </w:r>
      <w:r w:rsidRPr="00386E20">
        <w:rPr>
          <w:rStyle w:val="Emphasis"/>
        </w:rPr>
        <w:t>demonstrat</w:t>
      </w:r>
      <w:r w:rsidR="00386E20" w:rsidRPr="00386E20">
        <w:rPr>
          <w:rStyle w:val="Emphasis"/>
        </w:rPr>
        <w:t>ing</w:t>
      </w:r>
      <w:r w:rsidRPr="00386E20">
        <w:rPr>
          <w:rStyle w:val="Emphasis"/>
        </w:rPr>
        <w:t xml:space="preserve"> that any one anti-HIV/AIDS drug, taken </w:t>
      </w:r>
      <w:r w:rsidRPr="00386E20">
        <w:rPr>
          <w:rStyle w:val="Emphasis"/>
          <w:sz w:val="2"/>
          <w:szCs w:val="2"/>
        </w:rPr>
        <w:t xml:space="preserve">as monotherapy, </w:t>
      </w:r>
      <w:r w:rsidRPr="00386E20">
        <w:rPr>
          <w:rStyle w:val="Emphasis"/>
        </w:rPr>
        <w:t>would fail</w:t>
      </w:r>
      <w:r w:rsidRPr="00386E20">
        <w:rPr>
          <w:rStyle w:val="Emphasis"/>
          <w:sz w:val="2"/>
          <w:szCs w:val="2"/>
        </w:rPr>
        <w:t>, possibly even hasten the pace of the disease process.</w:t>
      </w:r>
      <w:r w:rsidRPr="00386E20">
        <w:rPr>
          <w:rStyle w:val="Emphasis"/>
        </w:rPr>
        <w:t xml:space="preserve"> But </w:t>
      </w:r>
      <w:r w:rsidRPr="00386E20">
        <w:rPr>
          <w:rStyle w:val="Emphasis"/>
          <w:sz w:val="2"/>
          <w:szCs w:val="2"/>
        </w:rPr>
        <w:t xml:space="preserve">when taken in </w:t>
      </w:r>
      <w:r w:rsidRPr="00386E20">
        <w:rPr>
          <w:rStyle w:val="Emphasis"/>
        </w:rPr>
        <w:t xml:space="preserve">combinations of three or four drugs, made by </w:t>
      </w:r>
      <w:r w:rsidRPr="00386E20">
        <w:rPr>
          <w:rStyle w:val="Emphasis"/>
          <w:sz w:val="2"/>
          <w:szCs w:val="2"/>
        </w:rPr>
        <w:t>usually</w:t>
      </w:r>
      <w:r w:rsidRPr="00386E20">
        <w:rPr>
          <w:rStyle w:val="Emphasis"/>
        </w:rPr>
        <w:t xml:space="preserve"> rival companies, </w:t>
      </w:r>
      <w:r w:rsidRPr="00386E20">
        <w:rPr>
          <w:rStyle w:val="Emphasis"/>
          <w:sz w:val="2"/>
          <w:szCs w:val="2"/>
        </w:rPr>
        <w:t>the antiviral assault</w:t>
      </w:r>
      <w:r w:rsidRPr="00386E20">
        <w:rPr>
          <w:rStyle w:val="Emphasis"/>
        </w:rPr>
        <w:t xml:space="preserve"> </w:t>
      </w:r>
      <w:proofErr w:type="gramStart"/>
      <w:r w:rsidRPr="00386E20">
        <w:rPr>
          <w:rStyle w:val="Emphasis"/>
        </w:rPr>
        <w:t>w</w:t>
      </w:r>
      <w:r w:rsidR="00386E20" w:rsidRPr="00386E20">
        <w:rPr>
          <w:rStyle w:val="Emphasis"/>
        </w:rPr>
        <w:t>ere</w:t>
      </w:r>
      <w:proofErr w:type="gramEnd"/>
      <w:r w:rsidRPr="00386E20">
        <w:rPr>
          <w:rStyle w:val="Emphasis"/>
        </w:rPr>
        <w:t xml:space="preserve"> so powerful that people bounced back from the edge of death </w:t>
      </w:r>
      <w:r w:rsidRPr="00386E20">
        <w:rPr>
          <w:rStyle w:val="Emphasis"/>
          <w:sz w:val="2"/>
          <w:szCs w:val="2"/>
        </w:rPr>
        <w:t>like the Biblical Lazarus who was resurrected by Jesus.</w:t>
      </w:r>
    </w:p>
    <w:p w14:paraId="0F42219B" w14:textId="5187A17E" w:rsidR="004C50FF" w:rsidRPr="00386E20" w:rsidRDefault="004C50FF" w:rsidP="004C50FF">
      <w:pPr>
        <w:pStyle w:val="NormalWeb"/>
        <w:rPr>
          <w:rStyle w:val="Emphasis"/>
        </w:rPr>
      </w:pPr>
      <w:r w:rsidRPr="00386E20">
        <w:rPr>
          <w:rFonts w:ascii="Georgia" w:hAnsi="Georgia"/>
          <w:color w:val="000000"/>
          <w:sz w:val="2"/>
          <w:szCs w:val="2"/>
        </w:rPr>
        <w:t>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w:t>
      </w:r>
      <w:r w:rsidRPr="00386E20">
        <w:rPr>
          <w:rStyle w:val="Emphasis"/>
          <w:sz w:val="2"/>
          <w:szCs w:val="2"/>
        </w:rPr>
        <w:t xml:space="preserve">. </w:t>
      </w:r>
      <w:r w:rsidRPr="00386E20">
        <w:rPr>
          <w:rStyle w:val="Emphasis"/>
        </w:rPr>
        <w:t>In 2002</w:t>
      </w:r>
      <w:r>
        <w:rPr>
          <w:rFonts w:ascii="Georgia" w:hAnsi="Georgia"/>
          <w:color w:val="000000"/>
          <w:sz w:val="22"/>
          <w:szCs w:val="22"/>
        </w:rPr>
        <w:t xml:space="preserve">, </w:t>
      </w:r>
      <w:r w:rsidRPr="00386E20">
        <w:rPr>
          <w:rFonts w:ascii="Georgia" w:hAnsi="Georgia"/>
          <w:color w:val="000000"/>
          <w:sz w:val="2"/>
          <w:szCs w:val="2"/>
        </w:rPr>
        <w:t>former</w:t>
      </w:r>
      <w:r>
        <w:rPr>
          <w:rFonts w:ascii="Georgia" w:hAnsi="Georgia"/>
          <w:color w:val="000000"/>
          <w:sz w:val="22"/>
          <w:szCs w:val="22"/>
        </w:rPr>
        <w:t xml:space="preserve"> </w:t>
      </w:r>
      <w:r w:rsidRPr="00386E20">
        <w:rPr>
          <w:rStyle w:val="Emphasis"/>
        </w:rPr>
        <w:t>U.S. President </w:t>
      </w:r>
      <w:hyperlink r:id="rId22" w:history="1">
        <w:r w:rsidRPr="00386E20">
          <w:rPr>
            <w:rStyle w:val="Emphasis"/>
            <w:rFonts w:eastAsiaTheme="majorEastAsia"/>
          </w:rPr>
          <w:t>Bill Clinton</w:t>
        </w:r>
      </w:hyperlink>
      <w:r w:rsidRPr="00386E20">
        <w:rPr>
          <w:rStyle w:val="Emphasis"/>
        </w:rPr>
        <w:t> intervened</w:t>
      </w:r>
      <w:r>
        <w:rPr>
          <w:rFonts w:ascii="Georgia" w:hAnsi="Georgia"/>
          <w:color w:val="000000"/>
          <w:sz w:val="22"/>
          <w:szCs w:val="22"/>
        </w:rPr>
        <w:t xml:space="preserve">, </w:t>
      </w:r>
      <w:r w:rsidRPr="00386E20">
        <w:rPr>
          <w:rFonts w:ascii="Georgia" w:hAnsi="Georgia"/>
          <w:color w:val="000000"/>
          <w:sz w:val="2"/>
          <w:szCs w:val="2"/>
        </w:rPr>
        <w:t xml:space="preserve">using his bully pulpit in consultation with a team of academic experts convened by his philanthropic foundation to contrive </w:t>
      </w:r>
      <w:r w:rsidR="00386E20" w:rsidRPr="00386E20">
        <w:rPr>
          <w:rStyle w:val="Emphasis"/>
        </w:rPr>
        <w:t xml:space="preserve">with </w:t>
      </w:r>
      <w:r w:rsidRPr="00386E20">
        <w:rPr>
          <w:rStyle w:val="Emphasis"/>
        </w:rPr>
        <w:t>a tech-transfer scheme that had Western pharmaceutical companies provide their patented drug formulas to Indian generic manufacturing companies, ultimately bringing down annual </w:t>
      </w:r>
      <w:hyperlink r:id="rId23" w:history="1">
        <w:r w:rsidRPr="00386E20">
          <w:rPr>
            <w:rStyle w:val="Emphasis"/>
            <w:rFonts w:eastAsiaTheme="majorEastAsia"/>
          </w:rPr>
          <w:t>treatment costs</w:t>
        </w:r>
      </w:hyperlink>
      <w:r w:rsidRPr="00386E20">
        <w:rPr>
          <w:rStyle w:val="Emphasis"/>
        </w:rPr>
        <w:t> from nearly $10,000 to less than $100.</w:t>
      </w:r>
    </w:p>
    <w:p w14:paraId="771000CF" w14:textId="3C75B094" w:rsidR="004C50FF" w:rsidRPr="00386E20" w:rsidRDefault="004C50FF" w:rsidP="004C50FF">
      <w:pPr>
        <w:pStyle w:val="NormalWeb"/>
        <w:rPr>
          <w:rStyle w:val="Emphasis"/>
        </w:rPr>
      </w:pPr>
      <w:r w:rsidRPr="00386E20">
        <w:rPr>
          <w:rFonts w:ascii="Georgia" w:hAnsi="Georgia"/>
          <w:color w:val="000000"/>
          <w:sz w:val="2"/>
          <w:szCs w:val="2"/>
        </w:rPr>
        <w:t xml:space="preserve">Far from bringing chaos to the pharmaceutical industry and stifling innovation, the Clinton Foundation’s </w:t>
      </w:r>
      <w:r w:rsidRPr="00386E20">
        <w:rPr>
          <w:rStyle w:val="Emphasis"/>
        </w:rPr>
        <w:t>maneuver around</w:t>
      </w:r>
      <w:r>
        <w:rPr>
          <w:rFonts w:ascii="Georgia" w:hAnsi="Georgia"/>
          <w:color w:val="000000"/>
          <w:sz w:val="22"/>
          <w:szCs w:val="22"/>
        </w:rPr>
        <w:t xml:space="preserve"> </w:t>
      </w:r>
      <w:r w:rsidRPr="00386E20">
        <w:rPr>
          <w:rFonts w:ascii="Georgia" w:hAnsi="Georgia"/>
          <w:color w:val="000000"/>
          <w:sz w:val="2"/>
          <w:szCs w:val="2"/>
        </w:rPr>
        <w:t xml:space="preserve">the strict enforcement </w:t>
      </w:r>
      <w:r w:rsidRPr="00386E20">
        <w:rPr>
          <w:rStyle w:val="Emphasis"/>
        </w:rPr>
        <w:t>of intellectual property laws </w:t>
      </w:r>
      <w:hyperlink r:id="rId24" w:history="1">
        <w:r w:rsidRPr="00386E20">
          <w:rPr>
            <w:rStyle w:val="Emphasis"/>
            <w:rFonts w:eastAsiaTheme="majorEastAsia"/>
          </w:rPr>
          <w:t>ushered</w:t>
        </w:r>
      </w:hyperlink>
      <w:r w:rsidRPr="00386E20">
        <w:rPr>
          <w:rStyle w:val="Emphasis"/>
        </w:rPr>
        <w:t> in a dramatic era of HIV </w:t>
      </w:r>
      <w:hyperlink r:id="rId25" w:history="1">
        <w:r w:rsidRPr="00386E20">
          <w:rPr>
            <w:rStyle w:val="Emphasis"/>
            <w:rFonts w:eastAsiaTheme="majorEastAsia"/>
          </w:rPr>
          <w:t>drug invention</w:t>
        </w:r>
      </w:hyperlink>
      <w:r w:rsidRPr="00386E20">
        <w:rPr>
          <w:rStyle w:val="Emphasis"/>
        </w:rPr>
        <w:t> that improved the antiviral power of treatment, lowered drug side effects</w:t>
      </w:r>
      <w:r>
        <w:rPr>
          <w:rFonts w:ascii="Georgia" w:hAnsi="Georgia"/>
          <w:color w:val="000000"/>
          <w:sz w:val="22"/>
          <w:szCs w:val="22"/>
        </w:rPr>
        <w:t xml:space="preserve">, </w:t>
      </w:r>
      <w:r w:rsidRPr="00386E20">
        <w:rPr>
          <w:rFonts w:ascii="Georgia" w:hAnsi="Georgia"/>
          <w:color w:val="000000"/>
          <w:sz w:val="2"/>
          <w:szCs w:val="2"/>
        </w:rPr>
        <w:t>developed new drug forms that are now taken to prevent infection,</w:t>
      </w:r>
      <w:r w:rsidR="00386E20">
        <w:rPr>
          <w:rFonts w:ascii="Georgia" w:hAnsi="Georgia"/>
          <w:color w:val="000000"/>
          <w:sz w:val="22"/>
          <w:szCs w:val="22"/>
        </w:rPr>
        <w:t xml:space="preserve"> </w:t>
      </w:r>
      <w:r w:rsidR="00386E20" w:rsidRPr="00386E20">
        <w:rPr>
          <w:rStyle w:val="Emphasis"/>
        </w:rPr>
        <w:t>and</w:t>
      </w:r>
      <w:r w:rsidRPr="00386E20">
        <w:rPr>
          <w:rStyle w:val="Emphasis"/>
        </w:rPr>
        <w:t xml:space="preserve"> increased options for pediatric care</w:t>
      </w:r>
      <w:r>
        <w:rPr>
          <w:rFonts w:ascii="Georgia" w:hAnsi="Georgia"/>
          <w:color w:val="000000"/>
          <w:sz w:val="22"/>
          <w:szCs w:val="22"/>
        </w:rPr>
        <w:t xml:space="preserve">, </w:t>
      </w:r>
      <w:r w:rsidRPr="00386E20">
        <w:rPr>
          <w:rFonts w:ascii="Georgia" w:hAnsi="Georgia"/>
          <w:color w:val="000000"/>
          <w:sz w:val="2"/>
          <w:szCs w:val="2"/>
        </w:rPr>
        <w:t xml:space="preserve">and greatly improved the methods for which HIV positive individuals could take their life-sparing treatments. </w:t>
      </w:r>
      <w:r w:rsidRPr="00386E20">
        <w:rPr>
          <w:rStyle w:val="Emphasis"/>
        </w:rPr>
        <w:t>Despite the loss of guaranteed patent</w:t>
      </w:r>
      <w:r w:rsidR="00386E20" w:rsidRPr="00386E20">
        <w:rPr>
          <w:rStyle w:val="Emphasis"/>
        </w:rPr>
        <w:t xml:space="preserve"> protection</w:t>
      </w:r>
      <w:r>
        <w:rPr>
          <w:rFonts w:ascii="Georgia" w:hAnsi="Georgia"/>
          <w:color w:val="000000"/>
          <w:sz w:val="22"/>
          <w:szCs w:val="22"/>
        </w:rPr>
        <w:t xml:space="preserve"> </w:t>
      </w:r>
      <w:proofErr w:type="spellStart"/>
      <w:r w:rsidRPr="00386E20">
        <w:rPr>
          <w:rFonts w:ascii="Georgia" w:hAnsi="Georgia"/>
          <w:color w:val="000000"/>
          <w:sz w:val="2"/>
          <w:szCs w:val="2"/>
        </w:rPr>
        <w:t>protection</w:t>
      </w:r>
      <w:proofErr w:type="spellEnd"/>
      <w:r w:rsidRPr="00386E20">
        <w:rPr>
          <w:rFonts w:ascii="Georgia" w:hAnsi="Georgia"/>
          <w:color w:val="000000"/>
          <w:sz w:val="2"/>
          <w:szCs w:val="2"/>
        </w:rPr>
        <w:t xml:space="preserve"> and pressure to transfer technology to, primarily, Indian pharmaceutical companies, </w:t>
      </w:r>
      <w:r w:rsidRPr="00386E20">
        <w:rPr>
          <w:rStyle w:val="Emphasis"/>
        </w:rPr>
        <w:t>wealthy nations’ drug </w:t>
      </w:r>
      <w:hyperlink r:id="rId26" w:anchor=":~:text=Globally%2C%20the%20top%20drug%20for,billion%20U.S.%20dollars%20in%20revenue." w:history="1">
        <w:r w:rsidRPr="00386E20">
          <w:rPr>
            <w:rStyle w:val="Emphasis"/>
            <w:rFonts w:eastAsiaTheme="majorEastAsia"/>
          </w:rPr>
          <w:t>companies have profited</w:t>
        </w:r>
      </w:hyperlink>
      <w:r w:rsidRPr="00386E20">
        <w:rPr>
          <w:rStyle w:val="Emphasis"/>
        </w:rPr>
        <w:t> and </w:t>
      </w:r>
      <w:hyperlink r:id="rId27" w:history="1">
        <w:r w:rsidRPr="00386E20">
          <w:rPr>
            <w:rStyle w:val="Emphasis"/>
            <w:rFonts w:eastAsiaTheme="majorEastAsia"/>
          </w:rPr>
          <w:t>continue to innovate</w:t>
        </w:r>
      </w:hyperlink>
      <w:r w:rsidRPr="00386E20">
        <w:rPr>
          <w:rStyle w:val="Emphasis"/>
        </w:rPr>
        <w:t> on the </w:t>
      </w:r>
      <w:hyperlink r:id="rId28" w:anchor=":~:text=Today%2C%20the%20U.S.%20Food%20and,resistance%2C%20intolerance%20or%20safety%20considerations." w:history="1">
        <w:r w:rsidRPr="00386E20">
          <w:rPr>
            <w:rStyle w:val="Emphasis"/>
            <w:rFonts w:eastAsiaTheme="majorEastAsia"/>
          </w:rPr>
          <w:t>HIV/AIDS</w:t>
        </w:r>
      </w:hyperlink>
      <w:r w:rsidRPr="00386E20">
        <w:rPr>
          <w:rStyle w:val="Emphasis"/>
        </w:rPr>
        <w:t> front.</w:t>
      </w:r>
    </w:p>
    <w:p w14:paraId="23D881B0" w14:textId="77777777" w:rsidR="004C50FF" w:rsidRDefault="004C50FF" w:rsidP="003D6EDC">
      <w:pPr>
        <w:spacing w:before="240" w:after="40" w:line="256" w:lineRule="auto"/>
        <w:outlineLvl w:val="3"/>
        <w:rPr>
          <w:rFonts w:ascii="Arial" w:eastAsia="Times New Roman" w:hAnsi="Arial" w:cs="Arial"/>
          <w:b/>
          <w:bCs/>
          <w:color w:val="000000"/>
          <w:shd w:val="clear" w:color="auto" w:fill="00FFFF"/>
          <w:lang w:eastAsia="ja-JP"/>
        </w:rPr>
      </w:pPr>
    </w:p>
    <w:p w14:paraId="12EB0B34" w14:textId="6A5A4366" w:rsidR="003D6EDC" w:rsidRPr="003D6EDC" w:rsidRDefault="003D6EDC" w:rsidP="003D6EDC">
      <w:pPr>
        <w:spacing w:before="240" w:after="40" w:line="256" w:lineRule="auto"/>
        <w:outlineLvl w:val="3"/>
        <w:rPr>
          <w:rFonts w:eastAsia="Times New Roman"/>
          <w:b/>
          <w:bCs/>
          <w:sz w:val="26"/>
          <w:szCs w:val="26"/>
          <w:lang w:eastAsia="ja-JP"/>
        </w:rPr>
      </w:pPr>
      <w:r w:rsidRPr="003D6EDC">
        <w:rPr>
          <w:rFonts w:ascii="Arial" w:eastAsia="Times New Roman" w:hAnsi="Arial" w:cs="Arial"/>
          <w:b/>
          <w:bCs/>
          <w:color w:val="000000"/>
          <w:sz w:val="26"/>
          <w:szCs w:val="26"/>
          <w:lang w:eastAsia="ja-JP"/>
        </w:rPr>
        <w:t xml:space="preserve">          </w:t>
      </w:r>
      <w:r w:rsidRPr="003D6EDC">
        <w:rPr>
          <w:rFonts w:ascii="Arial" w:eastAsia="Times New Roman" w:hAnsi="Arial" w:cs="Arial"/>
          <w:b/>
          <w:bCs/>
          <w:color w:val="000000"/>
          <w:lang w:eastAsia="ja-JP"/>
        </w:rPr>
        <w:t xml:space="preserve"> millions of increased deaths from treatable illnesses around the world is clearly a detriment to the greatest good. This goes against my utilitarian framework.  I have further proven that by reducing intellectual </w:t>
      </w:r>
      <w:proofErr w:type="gramStart"/>
      <w:r w:rsidRPr="003D6EDC">
        <w:rPr>
          <w:rFonts w:ascii="Arial" w:eastAsia="Times New Roman" w:hAnsi="Arial" w:cs="Arial"/>
          <w:b/>
          <w:bCs/>
          <w:color w:val="000000"/>
          <w:lang w:eastAsia="ja-JP"/>
        </w:rPr>
        <w:t>property  restrictions</w:t>
      </w:r>
      <w:proofErr w:type="gramEnd"/>
      <w:r w:rsidRPr="003D6EDC">
        <w:rPr>
          <w:rFonts w:ascii="Arial" w:eastAsia="Times New Roman" w:hAnsi="Arial" w:cs="Arial"/>
          <w:b/>
          <w:bCs/>
          <w:color w:val="000000"/>
          <w:lang w:eastAsia="ja-JP"/>
        </w:rPr>
        <w:t xml:space="preserve"> decrease treatment costs and increase treatment access in my Garrett evidence. Affirm to improve access to medicine for all.</w:t>
      </w:r>
    </w:p>
    <w:p w14:paraId="4255EDB3" w14:textId="79047EEC" w:rsidR="009C59B3" w:rsidRPr="009C59B3" w:rsidRDefault="009C59B3" w:rsidP="009C59B3">
      <w:pPr>
        <w:pStyle w:val="Heading1"/>
      </w:pPr>
      <w:bookmarkStart w:id="5" w:name="_Hlk82248209"/>
      <w:r w:rsidRPr="009C59B3">
        <w:lastRenderedPageBreak/>
        <w:t xml:space="preserve">Theory </w:t>
      </w:r>
      <w:proofErr w:type="spellStart"/>
      <w:r w:rsidRPr="009C59B3">
        <w:t>Underview</w:t>
      </w:r>
      <w:proofErr w:type="spellEnd"/>
    </w:p>
    <w:p w14:paraId="3C860A16" w14:textId="77777777" w:rsidR="009C59B3" w:rsidRPr="009C59B3" w:rsidRDefault="009C59B3" w:rsidP="009C59B3"/>
    <w:p w14:paraId="757B21DF" w14:textId="77777777" w:rsidR="00873A6D" w:rsidRPr="009C59B3" w:rsidRDefault="00873A6D" w:rsidP="00EC1F7A"/>
    <w:p w14:paraId="64CCED7F" w14:textId="3B14DE9C" w:rsidR="00EC1F7A" w:rsidRPr="009C59B3" w:rsidRDefault="00ED5D06" w:rsidP="00EC1F7A">
      <w:r>
        <w:rPr>
          <w:rFonts w:ascii="Arial" w:eastAsia="Times New Roman" w:hAnsi="Arial" w:cs="Arial"/>
          <w:color w:val="000000"/>
          <w:lang w:eastAsia="ja-JP"/>
        </w:rPr>
        <w:t xml:space="preserve">Nothing </w:t>
      </w:r>
      <w:proofErr w:type="spellStart"/>
      <w:r>
        <w:rPr>
          <w:rFonts w:ascii="Arial" w:eastAsia="Times New Roman" w:hAnsi="Arial" w:cs="Arial"/>
          <w:color w:val="000000"/>
          <w:lang w:eastAsia="ja-JP"/>
        </w:rPr>
        <w:t>rn</w:t>
      </w:r>
      <w:proofErr w:type="spellEnd"/>
      <w:r>
        <w:rPr>
          <w:rFonts w:ascii="Arial" w:eastAsia="Times New Roman" w:hAnsi="Arial" w:cs="Arial"/>
          <w:color w:val="000000"/>
          <w:lang w:eastAsia="ja-JP"/>
        </w:rPr>
        <w:t xml:space="preserve"> just ignore have a nice day.</w:t>
      </w:r>
    </w:p>
    <w:p w14:paraId="7235AAF3" w14:textId="0FEC1C3A" w:rsidR="00EC1F7A" w:rsidRPr="009C59B3" w:rsidRDefault="00EC1F7A" w:rsidP="00EC1F7A"/>
    <w:bookmarkEnd w:id="0"/>
    <w:bookmarkEnd w:id="5"/>
    <w:p w14:paraId="70038F7F" w14:textId="77777777" w:rsidR="00EC1F7A" w:rsidRPr="00EC1F7A" w:rsidRDefault="00EC1F7A" w:rsidP="00EC1F7A"/>
    <w:sectPr w:rsidR="00EC1F7A" w:rsidRPr="00EC1F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702BB0"/>
    <w:multiLevelType w:val="multilevel"/>
    <w:tmpl w:val="96E8B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923151"/>
    <w:multiLevelType w:val="hybridMultilevel"/>
    <w:tmpl w:val="4836BEF6"/>
    <w:lvl w:ilvl="0" w:tplc="F956DA9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A54768"/>
    <w:multiLevelType w:val="multilevel"/>
    <w:tmpl w:val="603C7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lvlOverride w:ilvl="0">
      <w:lvl w:ilvl="0">
        <w:numFmt w:val="upp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86216615552"/>
    <w:docVar w:name="VerbatimVersion" w:val="5.1"/>
  </w:docVars>
  <w:rsids>
    <w:rsidRoot w:val="007B3B59"/>
    <w:rsid w:val="000139A3"/>
    <w:rsid w:val="000420ED"/>
    <w:rsid w:val="00100833"/>
    <w:rsid w:val="00104529"/>
    <w:rsid w:val="00105942"/>
    <w:rsid w:val="00107396"/>
    <w:rsid w:val="00144A4C"/>
    <w:rsid w:val="00176AB0"/>
    <w:rsid w:val="00177B7D"/>
    <w:rsid w:val="0018322D"/>
    <w:rsid w:val="001B5776"/>
    <w:rsid w:val="001E527A"/>
    <w:rsid w:val="001F78CE"/>
    <w:rsid w:val="0021164F"/>
    <w:rsid w:val="00251FC7"/>
    <w:rsid w:val="002855A7"/>
    <w:rsid w:val="002B146A"/>
    <w:rsid w:val="002B5E17"/>
    <w:rsid w:val="00315690"/>
    <w:rsid w:val="00316B75"/>
    <w:rsid w:val="00325646"/>
    <w:rsid w:val="003460F2"/>
    <w:rsid w:val="0038158C"/>
    <w:rsid w:val="00386E20"/>
    <w:rsid w:val="003902BA"/>
    <w:rsid w:val="003A05FC"/>
    <w:rsid w:val="003A09E2"/>
    <w:rsid w:val="003D6EDC"/>
    <w:rsid w:val="00407037"/>
    <w:rsid w:val="004605D6"/>
    <w:rsid w:val="004C50FF"/>
    <w:rsid w:val="004C60E8"/>
    <w:rsid w:val="004E3579"/>
    <w:rsid w:val="004E728B"/>
    <w:rsid w:val="004F39E0"/>
    <w:rsid w:val="00537BD5"/>
    <w:rsid w:val="0057268A"/>
    <w:rsid w:val="005D2912"/>
    <w:rsid w:val="006065BD"/>
    <w:rsid w:val="00640639"/>
    <w:rsid w:val="00645FA9"/>
    <w:rsid w:val="00647866"/>
    <w:rsid w:val="00665003"/>
    <w:rsid w:val="006A2AD0"/>
    <w:rsid w:val="006C2375"/>
    <w:rsid w:val="006D4ECC"/>
    <w:rsid w:val="00722258"/>
    <w:rsid w:val="007243E5"/>
    <w:rsid w:val="00766EA0"/>
    <w:rsid w:val="007A2226"/>
    <w:rsid w:val="007B3B59"/>
    <w:rsid w:val="007F5B66"/>
    <w:rsid w:val="00812A9D"/>
    <w:rsid w:val="00823A1C"/>
    <w:rsid w:val="00845B9D"/>
    <w:rsid w:val="00860984"/>
    <w:rsid w:val="00873A6D"/>
    <w:rsid w:val="00891944"/>
    <w:rsid w:val="008B3ECB"/>
    <w:rsid w:val="008B4E85"/>
    <w:rsid w:val="008C1B2E"/>
    <w:rsid w:val="0091627E"/>
    <w:rsid w:val="0097032B"/>
    <w:rsid w:val="009C59B3"/>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0041"/>
    <w:rsid w:val="00D325A9"/>
    <w:rsid w:val="00D36A8A"/>
    <w:rsid w:val="00D55FA6"/>
    <w:rsid w:val="00D61409"/>
    <w:rsid w:val="00D6691E"/>
    <w:rsid w:val="00D71170"/>
    <w:rsid w:val="00DA1C92"/>
    <w:rsid w:val="00DA25D4"/>
    <w:rsid w:val="00DA6538"/>
    <w:rsid w:val="00E15E75"/>
    <w:rsid w:val="00E5262C"/>
    <w:rsid w:val="00E721B9"/>
    <w:rsid w:val="00EC1F7A"/>
    <w:rsid w:val="00EC7DC4"/>
    <w:rsid w:val="00ED30CF"/>
    <w:rsid w:val="00ED5D06"/>
    <w:rsid w:val="00F176EF"/>
    <w:rsid w:val="00F45E10"/>
    <w:rsid w:val="00F6364A"/>
    <w:rsid w:val="00F9113A"/>
    <w:rsid w:val="00FC468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D15D17"/>
  <w15:chartTrackingRefBased/>
  <w15:docId w15:val="{0287A2BC-C03D-4424-9098-F1331DA10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12A9D"/>
    <w:rPr>
      <w:rFonts w:ascii="Calibri" w:hAnsi="Calibri" w:cs="Calibri"/>
    </w:rPr>
  </w:style>
  <w:style w:type="paragraph" w:styleId="Heading1">
    <w:name w:val="heading 1"/>
    <w:aliases w:val="Pocket"/>
    <w:basedOn w:val="Normal"/>
    <w:next w:val="Normal"/>
    <w:link w:val="Heading1Char"/>
    <w:qFormat/>
    <w:rsid w:val="00812A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12A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12A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12A9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12A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2A9D"/>
  </w:style>
  <w:style w:type="character" w:customStyle="1" w:styleId="Heading1Char">
    <w:name w:val="Heading 1 Char"/>
    <w:aliases w:val="Pocket Char"/>
    <w:basedOn w:val="DefaultParagraphFont"/>
    <w:link w:val="Heading1"/>
    <w:rsid w:val="00812A9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12A9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12A9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12A9D"/>
    <w:rPr>
      <w:rFonts w:ascii="Calibri" w:eastAsiaTheme="majorEastAsia" w:hAnsi="Calibri" w:cstheme="majorBidi"/>
      <w:b/>
      <w:iCs/>
      <w:sz w:val="26"/>
    </w:rPr>
  </w:style>
  <w:style w:type="character" w:styleId="Emphasis">
    <w:name w:val="Emphasis"/>
    <w:basedOn w:val="DefaultParagraphFont"/>
    <w:uiPriority w:val="7"/>
    <w:qFormat/>
    <w:rsid w:val="00812A9D"/>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812A9D"/>
    <w:rPr>
      <w:b/>
      <w:bCs/>
      <w:sz w:val="26"/>
      <w:u w:val="none"/>
    </w:rPr>
  </w:style>
  <w:style w:type="character" w:customStyle="1" w:styleId="StyleUnderline">
    <w:name w:val="Style Underline"/>
    <w:aliases w:val="Underline"/>
    <w:basedOn w:val="DefaultParagraphFont"/>
    <w:uiPriority w:val="6"/>
    <w:qFormat/>
    <w:rsid w:val="00812A9D"/>
    <w:rPr>
      <w:b w:val="0"/>
      <w:sz w:val="22"/>
      <w:u w:val="single"/>
    </w:rPr>
  </w:style>
  <w:style w:type="character" w:styleId="Hyperlink">
    <w:name w:val="Hyperlink"/>
    <w:basedOn w:val="DefaultParagraphFont"/>
    <w:uiPriority w:val="99"/>
    <w:unhideWhenUsed/>
    <w:rsid w:val="00812A9D"/>
    <w:rPr>
      <w:color w:val="auto"/>
      <w:u w:val="none"/>
    </w:rPr>
  </w:style>
  <w:style w:type="character" w:styleId="FollowedHyperlink">
    <w:name w:val="FollowedHyperlink"/>
    <w:basedOn w:val="DefaultParagraphFont"/>
    <w:uiPriority w:val="99"/>
    <w:semiHidden/>
    <w:unhideWhenUsed/>
    <w:rsid w:val="00812A9D"/>
    <w:rPr>
      <w:color w:val="auto"/>
      <w:u w:val="none"/>
    </w:rPr>
  </w:style>
  <w:style w:type="paragraph" w:styleId="ListParagraph">
    <w:name w:val="List Paragraph"/>
    <w:basedOn w:val="Normal"/>
    <w:uiPriority w:val="99"/>
    <w:unhideWhenUsed/>
    <w:qFormat/>
    <w:rsid w:val="00EC1F7A"/>
    <w:pPr>
      <w:ind w:left="720"/>
      <w:contextualSpacing/>
    </w:pPr>
  </w:style>
  <w:style w:type="paragraph" w:styleId="NormalWeb">
    <w:name w:val="Normal (Web)"/>
    <w:basedOn w:val="Normal"/>
    <w:uiPriority w:val="99"/>
    <w:semiHidden/>
    <w:unhideWhenUsed/>
    <w:rsid w:val="00873A6D"/>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UnresolvedMention">
    <w:name w:val="Unresolved Mention"/>
    <w:basedOn w:val="DefaultParagraphFont"/>
    <w:uiPriority w:val="99"/>
    <w:semiHidden/>
    <w:unhideWhenUsed/>
    <w:rsid w:val="00D20041"/>
    <w:rPr>
      <w:color w:val="605E5C"/>
      <w:shd w:val="clear" w:color="auto" w:fill="E1DFDD"/>
    </w:rPr>
  </w:style>
  <w:style w:type="character" w:customStyle="1" w:styleId="apple-tab-span">
    <w:name w:val="apple-tab-span"/>
    <w:basedOn w:val="DefaultParagraphFont"/>
    <w:rsid w:val="00640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71917">
      <w:bodyDiv w:val="1"/>
      <w:marLeft w:val="0"/>
      <w:marRight w:val="0"/>
      <w:marTop w:val="0"/>
      <w:marBottom w:val="0"/>
      <w:divBdr>
        <w:top w:val="none" w:sz="0" w:space="0" w:color="auto"/>
        <w:left w:val="none" w:sz="0" w:space="0" w:color="auto"/>
        <w:bottom w:val="none" w:sz="0" w:space="0" w:color="auto"/>
        <w:right w:val="none" w:sz="0" w:space="0" w:color="auto"/>
      </w:divBdr>
    </w:div>
    <w:div w:id="175270616">
      <w:bodyDiv w:val="1"/>
      <w:marLeft w:val="0"/>
      <w:marRight w:val="0"/>
      <w:marTop w:val="0"/>
      <w:marBottom w:val="0"/>
      <w:divBdr>
        <w:top w:val="none" w:sz="0" w:space="0" w:color="auto"/>
        <w:left w:val="none" w:sz="0" w:space="0" w:color="auto"/>
        <w:bottom w:val="none" w:sz="0" w:space="0" w:color="auto"/>
        <w:right w:val="none" w:sz="0" w:space="0" w:color="auto"/>
      </w:divBdr>
    </w:div>
    <w:div w:id="367337592">
      <w:bodyDiv w:val="1"/>
      <w:marLeft w:val="0"/>
      <w:marRight w:val="0"/>
      <w:marTop w:val="0"/>
      <w:marBottom w:val="0"/>
      <w:divBdr>
        <w:top w:val="none" w:sz="0" w:space="0" w:color="auto"/>
        <w:left w:val="none" w:sz="0" w:space="0" w:color="auto"/>
        <w:bottom w:val="none" w:sz="0" w:space="0" w:color="auto"/>
        <w:right w:val="none" w:sz="0" w:space="0" w:color="auto"/>
      </w:divBdr>
    </w:div>
    <w:div w:id="442699818">
      <w:bodyDiv w:val="1"/>
      <w:marLeft w:val="0"/>
      <w:marRight w:val="0"/>
      <w:marTop w:val="0"/>
      <w:marBottom w:val="0"/>
      <w:divBdr>
        <w:top w:val="none" w:sz="0" w:space="0" w:color="auto"/>
        <w:left w:val="none" w:sz="0" w:space="0" w:color="auto"/>
        <w:bottom w:val="none" w:sz="0" w:space="0" w:color="auto"/>
        <w:right w:val="none" w:sz="0" w:space="0" w:color="auto"/>
      </w:divBdr>
    </w:div>
    <w:div w:id="551307139">
      <w:bodyDiv w:val="1"/>
      <w:marLeft w:val="0"/>
      <w:marRight w:val="0"/>
      <w:marTop w:val="0"/>
      <w:marBottom w:val="0"/>
      <w:divBdr>
        <w:top w:val="none" w:sz="0" w:space="0" w:color="auto"/>
        <w:left w:val="none" w:sz="0" w:space="0" w:color="auto"/>
        <w:bottom w:val="none" w:sz="0" w:space="0" w:color="auto"/>
        <w:right w:val="none" w:sz="0" w:space="0" w:color="auto"/>
      </w:divBdr>
    </w:div>
    <w:div w:id="862016914">
      <w:bodyDiv w:val="1"/>
      <w:marLeft w:val="0"/>
      <w:marRight w:val="0"/>
      <w:marTop w:val="0"/>
      <w:marBottom w:val="0"/>
      <w:divBdr>
        <w:top w:val="none" w:sz="0" w:space="0" w:color="auto"/>
        <w:left w:val="none" w:sz="0" w:space="0" w:color="auto"/>
        <w:bottom w:val="none" w:sz="0" w:space="0" w:color="auto"/>
        <w:right w:val="none" w:sz="0" w:space="0" w:color="auto"/>
      </w:divBdr>
    </w:div>
    <w:div w:id="1040325888">
      <w:bodyDiv w:val="1"/>
      <w:marLeft w:val="0"/>
      <w:marRight w:val="0"/>
      <w:marTop w:val="0"/>
      <w:marBottom w:val="0"/>
      <w:divBdr>
        <w:top w:val="none" w:sz="0" w:space="0" w:color="auto"/>
        <w:left w:val="none" w:sz="0" w:space="0" w:color="auto"/>
        <w:bottom w:val="none" w:sz="0" w:space="0" w:color="auto"/>
        <w:right w:val="none" w:sz="0" w:space="0" w:color="auto"/>
      </w:divBdr>
    </w:div>
    <w:div w:id="1172261133">
      <w:bodyDiv w:val="1"/>
      <w:marLeft w:val="0"/>
      <w:marRight w:val="0"/>
      <w:marTop w:val="0"/>
      <w:marBottom w:val="0"/>
      <w:divBdr>
        <w:top w:val="none" w:sz="0" w:space="0" w:color="auto"/>
        <w:left w:val="none" w:sz="0" w:space="0" w:color="auto"/>
        <w:bottom w:val="none" w:sz="0" w:space="0" w:color="auto"/>
        <w:right w:val="none" w:sz="0" w:space="0" w:color="auto"/>
      </w:divBdr>
    </w:div>
    <w:div w:id="1604025294">
      <w:bodyDiv w:val="1"/>
      <w:marLeft w:val="0"/>
      <w:marRight w:val="0"/>
      <w:marTop w:val="0"/>
      <w:marBottom w:val="0"/>
      <w:divBdr>
        <w:top w:val="none" w:sz="0" w:space="0" w:color="auto"/>
        <w:left w:val="none" w:sz="0" w:space="0" w:color="auto"/>
        <w:bottom w:val="none" w:sz="0" w:space="0" w:color="auto"/>
        <w:right w:val="none" w:sz="0" w:space="0" w:color="auto"/>
      </w:divBdr>
    </w:div>
    <w:div w:id="1938826088">
      <w:bodyDiv w:val="1"/>
      <w:marLeft w:val="0"/>
      <w:marRight w:val="0"/>
      <w:marTop w:val="0"/>
      <w:marBottom w:val="0"/>
      <w:divBdr>
        <w:top w:val="none" w:sz="0" w:space="0" w:color="auto"/>
        <w:left w:val="none" w:sz="0" w:space="0" w:color="auto"/>
        <w:bottom w:val="none" w:sz="0" w:space="0" w:color="auto"/>
        <w:right w:val="none" w:sz="0" w:space="0" w:color="auto"/>
      </w:divBdr>
      <w:divsChild>
        <w:div w:id="378290307">
          <w:marLeft w:val="0"/>
          <w:marRight w:val="0"/>
          <w:marTop w:val="0"/>
          <w:marBottom w:val="0"/>
          <w:divBdr>
            <w:top w:val="single" w:sz="24" w:space="1" w:color="auto"/>
            <w:left w:val="single" w:sz="24" w:space="4" w:color="auto"/>
            <w:bottom w:val="single" w:sz="24" w:space="1" w:color="auto"/>
            <w:right w:val="single" w:sz="24" w:space="4" w:color="auto"/>
          </w:divBdr>
        </w:div>
        <w:div w:id="255142400">
          <w:marLeft w:val="0"/>
          <w:marRight w:val="0"/>
          <w:marTop w:val="0"/>
          <w:marBottom w:val="0"/>
          <w:divBdr>
            <w:top w:val="single" w:sz="24" w:space="1" w:color="auto"/>
            <w:left w:val="single" w:sz="24" w:space="4" w:color="auto"/>
            <w:bottom w:val="single" w:sz="24" w:space="1" w:color="auto"/>
            <w:right w:val="single" w:sz="24" w:space="4" w:color="auto"/>
          </w:divBdr>
        </w:div>
        <w:div w:id="1182205094">
          <w:marLeft w:val="0"/>
          <w:marRight w:val="0"/>
          <w:marTop w:val="0"/>
          <w:marBottom w:val="0"/>
          <w:divBdr>
            <w:top w:val="single" w:sz="24" w:space="1" w:color="auto"/>
            <w:left w:val="single" w:sz="24" w:space="4" w:color="auto"/>
            <w:bottom w:val="single" w:sz="24" w:space="1" w:color="auto"/>
            <w:right w:val="single" w:sz="24" w:space="4" w:color="auto"/>
          </w:divBdr>
        </w:div>
        <w:div w:id="1685789724">
          <w:marLeft w:val="0"/>
          <w:marRight w:val="0"/>
          <w:marTop w:val="0"/>
          <w:marBottom w:val="0"/>
          <w:divBdr>
            <w:top w:val="single" w:sz="24" w:space="1" w:color="auto"/>
            <w:left w:val="single" w:sz="24" w:space="4" w:color="auto"/>
            <w:bottom w:val="single" w:sz="24" w:space="1" w:color="auto"/>
            <w:right w:val="single" w:sz="24" w:space="4"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jlb/article/5/3/590/5232981" TargetMode="External"/><Relationship Id="rId13" Type="http://schemas.openxmlformats.org/officeDocument/2006/relationships/hyperlink" Target="https://sci-hub.se/https:/doi.org/10.1177/0020731415584560" TargetMode="External"/><Relationship Id="rId18" Type="http://schemas.openxmlformats.org/officeDocument/2006/relationships/hyperlink" Target="https://www.un.org/africarenewal/magazine/december-2016-march-2017/dying-lackmedicines" TargetMode="External"/><Relationship Id="rId26" Type="http://schemas.openxmlformats.org/officeDocument/2006/relationships/hyperlink" Target="https://www.statista.com/statistics/273434/revenue-of-the-worlds-most-important-aids-drugs/" TargetMode="External"/><Relationship Id="rId3" Type="http://schemas.openxmlformats.org/officeDocument/2006/relationships/styles" Target="styles.xml"/><Relationship Id="rId21" Type="http://schemas.openxmlformats.org/officeDocument/2006/relationships/hyperlink" Target="https://www.niaid.nih.gov/diseases-conditions/antiretroviral-drug-development" TargetMode="External"/><Relationship Id="rId7" Type="http://schemas.openxmlformats.org/officeDocument/2006/relationships/hyperlink" Target="https://mises.org/library/utilitarian-foundation-morality" TargetMode="External"/><Relationship Id="rId12" Type="http://schemas.openxmlformats.org/officeDocument/2006/relationships/hyperlink" Target="https://everylifefoundation.org/wp-content/uploads/2021/02/The_National_Economic_Burden_of_Rare_Disease_Study_Summary_Report_February_2021.pdf" TargetMode="External"/><Relationship Id="rId17" Type="http://schemas.openxmlformats.org/officeDocument/2006/relationships/hyperlink" Target="https://www.publichealthpost.org/viewpoints/racial-disparities-prescription-medications-equity/" TargetMode="External"/><Relationship Id="rId25" Type="http://schemas.openxmlformats.org/officeDocument/2006/relationships/hyperlink" Target="https://www.aidsmap.com/about-hiv/a-z-antiretroviral-medications" TargetMode="External"/><Relationship Id="rId2" Type="http://schemas.openxmlformats.org/officeDocument/2006/relationships/numbering" Target="numbering.xml"/><Relationship Id="rId16" Type="http://schemas.openxmlformats.org/officeDocument/2006/relationships/hyperlink" Target="https://acrecampaigns.org/wpcontent/uploads/2020/08/new-poison-final.pdf%5d/" TargetMode="External"/><Relationship Id="rId20" Type="http://schemas.openxmlformats.org/officeDocument/2006/relationships/hyperlink" Target="https://foreignpolicy.com/2021/05/07/stopping-drug-patents-pandemics-coronavirus-hiv-aid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law.georgetown.edu/your-life-career/career-exploration-professional-development/for-jd-students/explore-legal-careers/practice-areas/intellectual-property-law/" TargetMode="External"/><Relationship Id="rId11" Type="http://schemas.openxmlformats.org/officeDocument/2006/relationships/hyperlink" Target="https://rarediseases.org/wp-content/uploads/2021/03/NORD-Avalere-Report-2021_FNL-1.pdf" TargetMode="External"/><Relationship Id="rId24" Type="http://schemas.openxmlformats.org/officeDocument/2006/relationships/hyperlink" Target="https://www.uspharmacist.com/article/newly-approved-hiv-medications" TargetMode="External"/><Relationship Id="rId5" Type="http://schemas.openxmlformats.org/officeDocument/2006/relationships/webSettings" Target="webSettings.xml"/><Relationship Id="rId15" Type="http://schemas.openxmlformats.org/officeDocument/2006/relationships/hyperlink" Target="https://www.msh.org/sites/msh.org/files/mds3-ch03-intellectual-property-mar2012.pdf" TargetMode="External"/><Relationship Id="rId23" Type="http://schemas.openxmlformats.org/officeDocument/2006/relationships/hyperlink" Target="https://frontlineaids.org/how-patents-affect-access-to-hiv-treatment/" TargetMode="External"/><Relationship Id="rId28" Type="http://schemas.openxmlformats.org/officeDocument/2006/relationships/hyperlink" Target="https://www.fda.gov/news-events/press-announcements/fda-approves-new-hiv-treatment-patients-limited-treatment-options" TargetMode="External"/><Relationship Id="rId10" Type="http://schemas.openxmlformats.org/officeDocument/2006/relationships/hyperlink" Target="Medicine%20IP/Bansal%2009.pdf" TargetMode="External"/><Relationship Id="rId19" Type="http://schemas.openxmlformats.org/officeDocument/2006/relationships/hyperlink" Target="https://www.brookings.edu/blog/up-front/2021/06/03/why-intellectual-property-and-pandemics-dont-mix/" TargetMode="External"/><Relationship Id="rId4" Type="http://schemas.openxmlformats.org/officeDocument/2006/relationships/settings" Target="settings.xml"/><Relationship Id="rId9" Type="http://schemas.openxmlformats.org/officeDocument/2006/relationships/hyperlink" Target="https://link.springer.com/article/10.1007/s40319-020-00985-0" TargetMode="External"/><Relationship Id="rId14" Type="http://schemas.openxmlformats.org/officeDocument/2006/relationships/hyperlink" Target="https://doi.org/10.1136/bmj.d815" TargetMode="External"/><Relationship Id="rId22" Type="http://schemas.openxmlformats.org/officeDocument/2006/relationships/hyperlink" Target="https://www.who.int/workforcealliance/members_partners/member_list/clinton/en/" TargetMode="External"/><Relationship Id="rId27" Type="http://schemas.openxmlformats.org/officeDocument/2006/relationships/hyperlink" Target="https://www.aidsmap.com/sites/default/files/2019-07/ARV_drugchart_2019_final_web.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w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229</TotalTime>
  <Pages>1</Pages>
  <Words>3313</Words>
  <Characters>21841</Characters>
  <Application>Microsoft Office Word</Application>
  <DocSecurity>0</DocSecurity>
  <Lines>182</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Jewell</dc:creator>
  <cp:keywords>5.1.1</cp:keywords>
  <dc:description/>
  <cp:lastModifiedBy>Ella Jewell</cp:lastModifiedBy>
  <cp:revision>6</cp:revision>
  <dcterms:created xsi:type="dcterms:W3CDTF">2021-09-10T00:00:00Z</dcterms:created>
  <dcterms:modified xsi:type="dcterms:W3CDTF">2021-09-11T14:26:00Z</dcterms:modified>
</cp:coreProperties>
</file>