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F7FF70" w14:textId="77777777" w:rsidR="00351191" w:rsidRPr="00351191" w:rsidRDefault="00351191" w:rsidP="00351191">
      <w:pPr>
        <w:spacing w:before="240" w:after="40" w:line="240" w:lineRule="auto"/>
        <w:outlineLvl w:val="3"/>
        <w:rPr>
          <w:rFonts w:ascii="Times New Roman" w:eastAsia="Times New Roman" w:hAnsi="Times New Roman" w:cs="Times New Roman"/>
          <w:b/>
          <w:bCs/>
          <w:sz w:val="24"/>
          <w:szCs w:val="24"/>
          <w:lang w:eastAsia="zh-CN"/>
        </w:rPr>
      </w:pPr>
      <w:r w:rsidRPr="00351191">
        <w:rPr>
          <w:rFonts w:ascii="Arial" w:eastAsia="Times New Roman" w:hAnsi="Arial" w:cs="Arial"/>
          <w:b/>
          <w:bCs/>
          <w:color w:val="000000"/>
          <w:lang w:eastAsia="zh-CN"/>
        </w:rPr>
        <w:t>Framework</w:t>
      </w:r>
    </w:p>
    <w:p w14:paraId="080F3E7D" w14:textId="77777777" w:rsidR="00351191" w:rsidRPr="00351191" w:rsidRDefault="00351191" w:rsidP="00351191">
      <w:pPr>
        <w:spacing w:after="0" w:line="240" w:lineRule="auto"/>
        <w:rPr>
          <w:rFonts w:ascii="Times New Roman" w:eastAsia="Times New Roman" w:hAnsi="Times New Roman" w:cs="Times New Roman"/>
          <w:sz w:val="24"/>
          <w:szCs w:val="24"/>
          <w:lang w:eastAsia="zh-CN"/>
        </w:rPr>
      </w:pPr>
      <w:r w:rsidRPr="00351191">
        <w:rPr>
          <w:rFonts w:ascii="Arial" w:eastAsia="Times New Roman" w:hAnsi="Arial" w:cs="Arial"/>
          <w:color w:val="000000"/>
          <w:lang w:eastAsia="zh-CN"/>
        </w:rPr>
        <w:t>I negate.</w:t>
      </w:r>
    </w:p>
    <w:p w14:paraId="4BDCE9DF" w14:textId="77777777" w:rsidR="00351191" w:rsidRPr="00351191" w:rsidRDefault="00351191" w:rsidP="00351191">
      <w:pPr>
        <w:spacing w:after="0" w:line="240" w:lineRule="auto"/>
        <w:rPr>
          <w:rFonts w:ascii="Times New Roman" w:eastAsia="Times New Roman" w:hAnsi="Times New Roman" w:cs="Times New Roman"/>
          <w:sz w:val="24"/>
          <w:szCs w:val="24"/>
          <w:lang w:eastAsia="zh-CN"/>
        </w:rPr>
      </w:pPr>
      <w:r w:rsidRPr="00351191">
        <w:rPr>
          <w:rFonts w:ascii="Arial" w:eastAsia="Times New Roman" w:hAnsi="Arial" w:cs="Arial"/>
          <w:color w:val="000000"/>
          <w:lang w:eastAsia="zh-CN"/>
        </w:rPr>
        <w:t>​​</w:t>
      </w:r>
      <w:r w:rsidRPr="00351191">
        <w:rPr>
          <w:rFonts w:eastAsia="Times New Roman" w:cs="Calibri"/>
          <w:b/>
          <w:bCs/>
          <w:color w:val="000000"/>
          <w:sz w:val="26"/>
          <w:szCs w:val="26"/>
          <w:lang w:eastAsia="zh-CN"/>
        </w:rPr>
        <w:t>I value consequentialism. The University of Texas ’17 explains,</w:t>
      </w:r>
    </w:p>
    <w:p w14:paraId="7504ED25" w14:textId="77777777" w:rsidR="00351191" w:rsidRPr="00351191" w:rsidRDefault="00351191" w:rsidP="00351191">
      <w:pPr>
        <w:spacing w:line="240" w:lineRule="auto"/>
        <w:rPr>
          <w:rFonts w:ascii="Times New Roman" w:eastAsia="Times New Roman" w:hAnsi="Times New Roman" w:cs="Times New Roman"/>
          <w:sz w:val="24"/>
          <w:szCs w:val="24"/>
          <w:lang w:eastAsia="zh-CN"/>
        </w:rPr>
      </w:pPr>
      <w:r w:rsidRPr="00351191">
        <w:rPr>
          <w:rFonts w:eastAsia="Times New Roman" w:cs="Calibri"/>
          <w:color w:val="000000"/>
          <w:sz w:val="18"/>
          <w:szCs w:val="18"/>
          <w:lang w:eastAsia="zh-CN"/>
        </w:rPr>
        <w:t>University of Texas. "Consequentialism - Ethics Unwrapped." Ethics Unwrapped. University of Texas. 2017. Web. 25 Oct. 2017.</w:t>
      </w:r>
      <w:hyperlink r:id="rId6" w:history="1">
        <w:r w:rsidRPr="00351191">
          <w:rPr>
            <w:rFonts w:eastAsia="Times New Roman" w:cs="Calibri"/>
            <w:color w:val="000000"/>
            <w:sz w:val="18"/>
            <w:szCs w:val="18"/>
            <w:u w:val="single"/>
            <w:lang w:eastAsia="zh-CN"/>
          </w:rPr>
          <w:t xml:space="preserve"> </w:t>
        </w:r>
        <w:r w:rsidRPr="00351191">
          <w:rPr>
            <w:rFonts w:eastAsia="Times New Roman" w:cs="Calibri"/>
            <w:color w:val="1155CC"/>
            <w:sz w:val="18"/>
            <w:szCs w:val="18"/>
            <w:u w:val="single"/>
            <w:lang w:eastAsia="zh-CN"/>
          </w:rPr>
          <w:t>http://ethicsunwrapped.utexas.edu/glossary/consequentialism</w:t>
        </w:r>
      </w:hyperlink>
    </w:p>
    <w:p w14:paraId="590A9C2D" w14:textId="77777777" w:rsidR="00351191" w:rsidRPr="00351191" w:rsidRDefault="00351191" w:rsidP="00351191">
      <w:pPr>
        <w:spacing w:line="240" w:lineRule="auto"/>
        <w:rPr>
          <w:rFonts w:ascii="Times New Roman" w:eastAsia="Times New Roman" w:hAnsi="Times New Roman" w:cs="Times New Roman"/>
          <w:sz w:val="24"/>
          <w:szCs w:val="24"/>
          <w:lang w:eastAsia="zh-CN"/>
        </w:rPr>
      </w:pPr>
      <w:r w:rsidRPr="00351191">
        <w:rPr>
          <w:rFonts w:eastAsia="Times New Roman" w:cs="Calibri"/>
          <w:color w:val="000000"/>
          <w:sz w:val="16"/>
          <w:szCs w:val="16"/>
          <w:lang w:eastAsia="zh-CN"/>
        </w:rPr>
        <w:t>“</w:t>
      </w:r>
      <w:r w:rsidRPr="00351191">
        <w:rPr>
          <w:rFonts w:eastAsia="Times New Roman" w:cs="Calibri"/>
          <w:color w:val="000000"/>
          <w:u w:val="single"/>
          <w:shd w:val="clear" w:color="auto" w:fill="00FFFF"/>
          <w:lang w:eastAsia="zh-CN"/>
        </w:rPr>
        <w:t>Consequentialism is an ethical theory that judges whether or not something is right by what its consequences are</w:t>
      </w:r>
      <w:r w:rsidRPr="00351191">
        <w:rPr>
          <w:rFonts w:eastAsia="Times New Roman" w:cs="Calibri"/>
          <w:color w:val="000000"/>
          <w:u w:val="single"/>
          <w:lang w:eastAsia="zh-CN"/>
        </w:rPr>
        <w:t xml:space="preserve">. </w:t>
      </w:r>
      <w:r w:rsidRPr="00351191">
        <w:rPr>
          <w:rFonts w:eastAsia="Times New Roman" w:cs="Calibri"/>
          <w:color w:val="000000"/>
          <w:sz w:val="16"/>
          <w:szCs w:val="16"/>
          <w:lang w:eastAsia="zh-CN"/>
        </w:rPr>
        <w:t>For instance, most people would agree that lying is wrong. But if telling a lie would help save a person’s life, consequentialism says it’s the right thing to do.”</w:t>
      </w:r>
    </w:p>
    <w:p w14:paraId="07164E61" w14:textId="77777777" w:rsidR="00351191" w:rsidRPr="00351191" w:rsidRDefault="00351191" w:rsidP="00351191">
      <w:pPr>
        <w:spacing w:before="240" w:after="40" w:line="240" w:lineRule="auto"/>
        <w:outlineLvl w:val="3"/>
        <w:rPr>
          <w:rFonts w:ascii="Times New Roman" w:eastAsia="Times New Roman" w:hAnsi="Times New Roman" w:cs="Times New Roman"/>
          <w:b/>
          <w:bCs/>
          <w:sz w:val="24"/>
          <w:szCs w:val="24"/>
          <w:lang w:eastAsia="zh-CN"/>
        </w:rPr>
      </w:pPr>
      <w:r w:rsidRPr="00351191">
        <w:rPr>
          <w:rFonts w:eastAsia="Times New Roman" w:cs="Calibri"/>
          <w:b/>
          <w:bCs/>
          <w:color w:val="000000"/>
          <w:sz w:val="26"/>
          <w:szCs w:val="26"/>
          <w:lang w:eastAsia="zh-CN"/>
        </w:rPr>
        <w:t>Moral rights and wrongs are based on consequences – proves Consequentialism comes first. Johnson ‘85</w:t>
      </w:r>
    </w:p>
    <w:p w14:paraId="7DC9A584" w14:textId="77777777" w:rsidR="00351191" w:rsidRPr="00351191" w:rsidRDefault="00351191" w:rsidP="00351191">
      <w:pPr>
        <w:spacing w:after="0" w:line="240" w:lineRule="auto"/>
        <w:rPr>
          <w:rFonts w:ascii="Times New Roman" w:eastAsia="Times New Roman" w:hAnsi="Times New Roman" w:cs="Times New Roman"/>
          <w:sz w:val="24"/>
          <w:szCs w:val="24"/>
          <w:lang w:eastAsia="zh-CN"/>
        </w:rPr>
      </w:pPr>
      <w:r w:rsidRPr="00351191">
        <w:rPr>
          <w:rFonts w:eastAsia="Times New Roman" w:cs="Calibri"/>
          <w:color w:val="000000"/>
          <w:sz w:val="20"/>
          <w:szCs w:val="20"/>
          <w:lang w:eastAsia="zh-CN"/>
        </w:rPr>
        <w:t>Johnson, 85</w:t>
      </w:r>
      <w:r w:rsidRPr="00351191">
        <w:rPr>
          <w:rFonts w:eastAsia="Times New Roman" w:cs="Calibri"/>
          <w:i/>
          <w:iCs/>
          <w:color w:val="000000"/>
          <w:sz w:val="28"/>
          <w:szCs w:val="28"/>
          <w:lang w:eastAsia="zh-CN"/>
        </w:rPr>
        <w:t xml:space="preserve"> </w:t>
      </w:r>
      <w:r w:rsidRPr="00351191">
        <w:rPr>
          <w:rFonts w:eastAsia="Times New Roman" w:cs="Calibri"/>
          <w:color w:val="000000"/>
          <w:sz w:val="20"/>
          <w:szCs w:val="20"/>
          <w:lang w:eastAsia="zh-CN"/>
        </w:rPr>
        <w:t xml:space="preserve">(Conrad D. Johnson, 'The Authority of the Moral Agent', Journal of Philosophy 82, No </w:t>
      </w:r>
      <w:r w:rsidRPr="00351191">
        <w:rPr>
          <w:rFonts w:eastAsia="Times New Roman" w:cs="Calibri"/>
          <w:color w:val="000000"/>
          <w:sz w:val="16"/>
          <w:szCs w:val="16"/>
          <w:lang w:eastAsia="zh-CN"/>
        </w:rPr>
        <w:t xml:space="preserve">8 </w:t>
      </w:r>
      <w:r w:rsidRPr="00351191">
        <w:rPr>
          <w:rFonts w:eastAsia="Times New Roman" w:cs="Calibri"/>
          <w:color w:val="000000"/>
          <w:sz w:val="20"/>
          <w:szCs w:val="20"/>
          <w:lang w:eastAsia="zh-CN"/>
        </w:rPr>
        <w:t>(August 1985), pp. 391)</w:t>
      </w:r>
    </w:p>
    <w:p w14:paraId="3BDFC7B1" w14:textId="77777777" w:rsidR="00351191" w:rsidRPr="00351191" w:rsidRDefault="00351191" w:rsidP="00351191">
      <w:pPr>
        <w:spacing w:after="0" w:line="240" w:lineRule="auto"/>
        <w:rPr>
          <w:rFonts w:ascii="Times New Roman" w:eastAsia="Times New Roman" w:hAnsi="Times New Roman" w:cs="Times New Roman"/>
          <w:sz w:val="24"/>
          <w:szCs w:val="24"/>
          <w:lang w:eastAsia="zh-CN"/>
        </w:rPr>
      </w:pPr>
      <w:r w:rsidRPr="00351191">
        <w:rPr>
          <w:rFonts w:eastAsia="Times New Roman" w:cs="Calibri"/>
          <w:color w:val="000000"/>
          <w:sz w:val="20"/>
          <w:szCs w:val="20"/>
          <w:lang w:eastAsia="zh-CN"/>
        </w:rPr>
        <w:t> </w:t>
      </w:r>
    </w:p>
    <w:p w14:paraId="12FCAC31" w14:textId="77777777" w:rsidR="00351191" w:rsidRPr="00351191" w:rsidRDefault="00351191" w:rsidP="00351191">
      <w:pPr>
        <w:spacing w:line="240" w:lineRule="auto"/>
        <w:rPr>
          <w:rFonts w:ascii="Times New Roman" w:eastAsia="Times New Roman" w:hAnsi="Times New Roman" w:cs="Times New Roman"/>
          <w:sz w:val="24"/>
          <w:szCs w:val="24"/>
          <w:lang w:eastAsia="zh-CN"/>
        </w:rPr>
      </w:pPr>
      <w:r w:rsidRPr="00351191">
        <w:rPr>
          <w:rFonts w:eastAsia="Times New Roman" w:cs="Calibri"/>
          <w:color w:val="000000"/>
          <w:sz w:val="16"/>
          <w:szCs w:val="16"/>
          <w:lang w:eastAsia="zh-CN"/>
        </w:rPr>
        <w:t xml:space="preserve">If we follow the usual deontological conception, there are also well-known difficulties. If it is simply wrong to kill the innocent, </w:t>
      </w:r>
      <w:r w:rsidRPr="00351191">
        <w:rPr>
          <w:rFonts w:eastAsia="Times New Roman" w:cs="Calibri"/>
          <w:color w:val="000000"/>
          <w:sz w:val="24"/>
          <w:szCs w:val="24"/>
          <w:u w:val="single"/>
          <w:shd w:val="clear" w:color="auto" w:fill="00FFFF"/>
          <w:lang w:eastAsia="zh-CN"/>
        </w:rPr>
        <w:t>the wrongness must</w:t>
      </w:r>
      <w:r w:rsidRPr="00351191">
        <w:rPr>
          <w:rFonts w:eastAsia="Times New Roman" w:cs="Calibri"/>
          <w:color w:val="000000"/>
          <w:sz w:val="24"/>
          <w:szCs w:val="24"/>
          <w:u w:val="single"/>
          <w:lang w:eastAsia="zh-CN"/>
        </w:rPr>
        <w:t xml:space="preserve"> in some </w:t>
      </w:r>
      <w:proofErr w:type="gramStart"/>
      <w:r w:rsidRPr="00351191">
        <w:rPr>
          <w:rFonts w:eastAsia="Times New Roman" w:cs="Calibri"/>
          <w:color w:val="000000"/>
          <w:sz w:val="24"/>
          <w:szCs w:val="24"/>
          <w:u w:val="single"/>
          <w:lang w:eastAsia="zh-CN"/>
        </w:rPr>
        <w:t>wav</w:t>
      </w:r>
      <w:proofErr w:type="gramEnd"/>
      <w:r w:rsidRPr="00351191">
        <w:rPr>
          <w:rFonts w:eastAsia="Times New Roman" w:cs="Calibri"/>
          <w:color w:val="000000"/>
          <w:sz w:val="24"/>
          <w:szCs w:val="24"/>
          <w:u w:val="single"/>
          <w:lang w:eastAsia="zh-CN"/>
        </w:rPr>
        <w:t xml:space="preserve"> </w:t>
      </w:r>
      <w:r w:rsidRPr="00351191">
        <w:rPr>
          <w:rFonts w:eastAsia="Times New Roman" w:cs="Calibri"/>
          <w:color w:val="000000"/>
          <w:sz w:val="24"/>
          <w:szCs w:val="24"/>
          <w:u w:val="single"/>
          <w:shd w:val="clear" w:color="auto" w:fill="00FFFF"/>
          <w:lang w:eastAsia="zh-CN"/>
        </w:rPr>
        <w:t>be connected to the consequences</w:t>
      </w:r>
      <w:r w:rsidRPr="00351191">
        <w:rPr>
          <w:rFonts w:eastAsia="Times New Roman" w:cs="Calibri"/>
          <w:color w:val="000000"/>
          <w:sz w:val="24"/>
          <w:szCs w:val="24"/>
          <w:u w:val="single"/>
          <w:lang w:eastAsia="zh-CN"/>
        </w:rPr>
        <w:t xml:space="preserve">. </w:t>
      </w:r>
      <w:r w:rsidRPr="00351191">
        <w:rPr>
          <w:rFonts w:eastAsia="Times New Roman" w:cs="Calibri"/>
          <w:color w:val="000000"/>
          <w:sz w:val="16"/>
          <w:szCs w:val="16"/>
          <w:lang w:eastAsia="zh-CN"/>
        </w:rPr>
        <w:t xml:space="preserve">That an innocent person is killed must be a consequence that has some important bearing on the wrongness of the action; else why be so concerned about the killing of an innocent? Further, </w:t>
      </w:r>
      <w:r w:rsidRPr="00351191">
        <w:rPr>
          <w:rFonts w:eastAsia="Times New Roman" w:cs="Calibri"/>
          <w:color w:val="000000"/>
          <w:sz w:val="24"/>
          <w:szCs w:val="24"/>
          <w:u w:val="single"/>
          <w:shd w:val="clear" w:color="auto" w:fill="00FFFF"/>
          <w:lang w:eastAsia="zh-CN"/>
        </w:rPr>
        <w:t>if it is wrong in certain cases for the agent to weigh the consequences in deciding whether to kill or to break a promise, it is hard to deny that this has some connection to the consequences.</w:t>
      </w:r>
      <w:r w:rsidRPr="00351191">
        <w:rPr>
          <w:rFonts w:eastAsia="Times New Roman" w:cs="Calibri"/>
          <w:color w:val="000000"/>
          <w:sz w:val="16"/>
          <w:szCs w:val="16"/>
          <w:lang w:eastAsia="zh-CN"/>
        </w:rPr>
        <w:t xml:space="preserve"> Following one line of thought</w:t>
      </w:r>
      <w:r w:rsidRPr="00351191">
        <w:rPr>
          <w:rFonts w:eastAsia="Times New Roman" w:cs="Calibri"/>
          <w:color w:val="000000"/>
          <w:sz w:val="24"/>
          <w:szCs w:val="24"/>
          <w:u w:val="single"/>
          <w:lang w:eastAsia="zh-CN"/>
        </w:rPr>
        <w:t xml:space="preserve">, it is consequentialist considerations of mistrust that stand behind such restrictions on what the agent may </w:t>
      </w:r>
      <w:proofErr w:type="gramStart"/>
      <w:r w:rsidRPr="00351191">
        <w:rPr>
          <w:rFonts w:eastAsia="Times New Roman" w:cs="Calibri"/>
          <w:color w:val="000000"/>
          <w:sz w:val="24"/>
          <w:szCs w:val="24"/>
          <w:u w:val="single"/>
          <w:lang w:eastAsia="zh-CN"/>
        </w:rPr>
        <w:t>take into account</w:t>
      </w:r>
      <w:proofErr w:type="gramEnd"/>
      <w:r w:rsidRPr="00351191">
        <w:rPr>
          <w:rFonts w:eastAsia="Times New Roman" w:cs="Calibri"/>
          <w:color w:val="000000"/>
          <w:sz w:val="24"/>
          <w:szCs w:val="24"/>
          <w:u w:val="single"/>
          <w:lang w:eastAsia="zh-CN"/>
        </w:rPr>
        <w:t>.</w:t>
      </w:r>
      <w:r w:rsidRPr="00351191">
        <w:rPr>
          <w:rFonts w:eastAsia="Times New Roman" w:cs="Calibri"/>
          <w:color w:val="000000"/>
          <w:sz w:val="16"/>
          <w:szCs w:val="16"/>
          <w:lang w:eastAsia="zh-CN"/>
        </w:rPr>
        <w:t>3 But then again it is hard to deal with that rare case in which the agent can truly claim that his judgement about the consequences is accurate, or, in that</w:t>
      </w:r>
    </w:p>
    <w:p w14:paraId="026693F2" w14:textId="77777777" w:rsidR="00351191" w:rsidRPr="00351191" w:rsidRDefault="00351191" w:rsidP="00351191">
      <w:pPr>
        <w:spacing w:before="240" w:after="40" w:line="240" w:lineRule="auto"/>
        <w:outlineLvl w:val="3"/>
        <w:rPr>
          <w:rFonts w:ascii="Times New Roman" w:eastAsia="Times New Roman" w:hAnsi="Times New Roman" w:cs="Times New Roman"/>
          <w:b/>
          <w:bCs/>
          <w:sz w:val="24"/>
          <w:szCs w:val="24"/>
          <w:lang w:eastAsia="zh-CN"/>
        </w:rPr>
      </w:pPr>
      <w:r w:rsidRPr="00351191">
        <w:rPr>
          <w:rFonts w:eastAsia="Times New Roman" w:cs="Calibri"/>
          <w:b/>
          <w:bCs/>
          <w:color w:val="000000"/>
          <w:sz w:val="26"/>
          <w:szCs w:val="26"/>
          <w:lang w:eastAsia="zh-CN"/>
        </w:rPr>
        <w:t>Thus, the value criterion is minimizing harm. </w:t>
      </w:r>
    </w:p>
    <w:p w14:paraId="34464A9C" w14:textId="77777777" w:rsidR="00351191" w:rsidRPr="00351191" w:rsidRDefault="00351191" w:rsidP="00351191">
      <w:pPr>
        <w:spacing w:before="360" w:after="120" w:line="240" w:lineRule="auto"/>
        <w:jc w:val="center"/>
        <w:outlineLvl w:val="1"/>
        <w:rPr>
          <w:rFonts w:ascii="Times New Roman" w:eastAsia="Times New Roman" w:hAnsi="Times New Roman" w:cs="Times New Roman"/>
          <w:b/>
          <w:bCs/>
          <w:sz w:val="36"/>
          <w:szCs w:val="36"/>
          <w:lang w:eastAsia="zh-CN"/>
        </w:rPr>
      </w:pPr>
      <w:r w:rsidRPr="00351191">
        <w:rPr>
          <w:rFonts w:ascii="Arial" w:eastAsia="Times New Roman" w:hAnsi="Arial" w:cs="Arial"/>
          <w:b/>
          <w:bCs/>
          <w:color w:val="000000"/>
          <w:sz w:val="32"/>
          <w:szCs w:val="32"/>
          <w:lang w:eastAsia="zh-CN"/>
        </w:rPr>
        <w:t>Contention One: US Hegemony</w:t>
      </w:r>
    </w:p>
    <w:p w14:paraId="07A91626" w14:textId="77777777" w:rsidR="00351191" w:rsidRPr="00351191" w:rsidRDefault="00351191" w:rsidP="00351191">
      <w:pPr>
        <w:spacing w:before="240" w:after="40" w:line="240" w:lineRule="auto"/>
        <w:outlineLvl w:val="3"/>
        <w:rPr>
          <w:rFonts w:ascii="Times New Roman" w:eastAsia="Times New Roman" w:hAnsi="Times New Roman" w:cs="Times New Roman"/>
          <w:b/>
          <w:bCs/>
          <w:sz w:val="24"/>
          <w:szCs w:val="24"/>
          <w:lang w:eastAsia="zh-CN"/>
        </w:rPr>
      </w:pPr>
      <w:r w:rsidRPr="00351191">
        <w:rPr>
          <w:rFonts w:ascii="Arial" w:eastAsia="Times New Roman" w:hAnsi="Arial" w:cs="Arial"/>
          <w:b/>
          <w:bCs/>
          <w:color w:val="000000"/>
          <w:lang w:eastAsia="zh-CN"/>
        </w:rPr>
        <w:t xml:space="preserve">Reduction in IPP allows China to leapfrog over the US in biopharma </w:t>
      </w:r>
      <w:proofErr w:type="spellStart"/>
      <w:r w:rsidRPr="00351191">
        <w:rPr>
          <w:rFonts w:ascii="Arial" w:eastAsia="Times New Roman" w:hAnsi="Arial" w:cs="Arial"/>
          <w:b/>
          <w:bCs/>
          <w:color w:val="000000"/>
          <w:lang w:eastAsia="zh-CN"/>
        </w:rPr>
        <w:t>Lawder</w:t>
      </w:r>
      <w:proofErr w:type="spellEnd"/>
      <w:r w:rsidRPr="00351191">
        <w:rPr>
          <w:rFonts w:ascii="Arial" w:eastAsia="Times New Roman" w:hAnsi="Arial" w:cs="Arial"/>
          <w:b/>
          <w:bCs/>
          <w:color w:val="000000"/>
          <w:lang w:eastAsia="zh-CN"/>
        </w:rPr>
        <w:t xml:space="preserve"> ‘21</w:t>
      </w:r>
    </w:p>
    <w:p w14:paraId="7CC36141" w14:textId="77777777" w:rsidR="00351191" w:rsidRPr="00351191" w:rsidRDefault="00351191" w:rsidP="00351191">
      <w:pPr>
        <w:spacing w:before="240" w:after="240" w:line="240" w:lineRule="auto"/>
        <w:rPr>
          <w:rFonts w:ascii="Times New Roman" w:eastAsia="Times New Roman" w:hAnsi="Times New Roman" w:cs="Times New Roman"/>
          <w:sz w:val="24"/>
          <w:szCs w:val="24"/>
          <w:lang w:eastAsia="zh-CN"/>
        </w:rPr>
      </w:pPr>
      <w:r w:rsidRPr="00351191">
        <w:rPr>
          <w:rFonts w:ascii="Arial" w:eastAsia="Times New Roman" w:hAnsi="Arial" w:cs="Arial"/>
          <w:color w:val="000000"/>
          <w:sz w:val="14"/>
          <w:szCs w:val="14"/>
          <w:lang w:eastAsia="zh-CN"/>
        </w:rPr>
        <w:t>[</w:t>
      </w:r>
      <w:proofErr w:type="spellStart"/>
      <w:proofErr w:type="gramStart"/>
      <w:r w:rsidRPr="00351191">
        <w:rPr>
          <w:rFonts w:ascii="Arial" w:eastAsia="Times New Roman" w:hAnsi="Arial" w:cs="Arial"/>
          <w:color w:val="000000"/>
          <w:sz w:val="14"/>
          <w:szCs w:val="14"/>
          <w:lang w:eastAsia="zh-CN"/>
        </w:rPr>
        <w:t>Lawder,Andrea</w:t>
      </w:r>
      <w:proofErr w:type="spellEnd"/>
      <w:proofErr w:type="gramEnd"/>
      <w:r w:rsidRPr="00351191">
        <w:rPr>
          <w:rFonts w:ascii="Arial" w:eastAsia="Times New Roman" w:hAnsi="Arial" w:cs="Arial"/>
          <w:color w:val="000000"/>
          <w:sz w:val="14"/>
          <w:szCs w:val="14"/>
          <w:lang w:eastAsia="zh-CN"/>
        </w:rPr>
        <w:t xml:space="preserve">, David. “U.S. Wants COVID Vaccine Patent Waiver to Benefit World, Not Boost China Biotech.” Reuters, Reuters, 8 May 2021, </w:t>
      </w:r>
      <w:hyperlink r:id="rId7" w:history="1">
        <w:r w:rsidRPr="00351191">
          <w:rPr>
            <w:rFonts w:ascii="Arial" w:eastAsia="Times New Roman" w:hAnsi="Arial" w:cs="Arial"/>
            <w:color w:val="1155CC"/>
            <w:sz w:val="14"/>
            <w:szCs w:val="14"/>
            <w:u w:val="single"/>
            <w:lang w:eastAsia="zh-CN"/>
          </w:rPr>
          <w:t>www.reuters.com/world/china/us-wants-covid-vaccine-patent-waiver-benefit-world-not-boost-china-biotech-2021-05-08/</w:t>
        </w:r>
      </w:hyperlink>
      <w:r w:rsidRPr="00351191">
        <w:rPr>
          <w:rFonts w:ascii="Arial" w:eastAsia="Times New Roman" w:hAnsi="Arial" w:cs="Arial"/>
          <w:color w:val="000000"/>
          <w:sz w:val="14"/>
          <w:szCs w:val="14"/>
          <w:lang w:eastAsia="zh-CN"/>
        </w:rPr>
        <w:t>.] ZW Accessed 12 July 2021.</w:t>
      </w:r>
    </w:p>
    <w:p w14:paraId="6E76F651" w14:textId="77777777" w:rsidR="00351191" w:rsidRPr="00351191" w:rsidRDefault="00351191" w:rsidP="00351191">
      <w:pPr>
        <w:spacing w:before="240" w:after="240" w:line="240" w:lineRule="auto"/>
        <w:rPr>
          <w:rFonts w:ascii="Times New Roman" w:eastAsia="Times New Roman" w:hAnsi="Times New Roman" w:cs="Times New Roman"/>
          <w:sz w:val="24"/>
          <w:szCs w:val="24"/>
          <w:lang w:eastAsia="zh-CN"/>
        </w:rPr>
      </w:pPr>
      <w:r w:rsidRPr="00351191">
        <w:rPr>
          <w:rFonts w:ascii="Arial" w:eastAsia="Times New Roman" w:hAnsi="Arial" w:cs="Arial"/>
          <w:color w:val="000000"/>
          <w:sz w:val="16"/>
          <w:szCs w:val="16"/>
          <w:lang w:eastAsia="zh-CN"/>
        </w:rPr>
        <w:t>May 8 (Reuters) - The Biden administration is examining ways to ensure that a waiver of COVID-19 vaccine patents to aid poor countries will not hand sensitive U.S. biopharmaceutical technology to China and Russia, responding to a chorus of concerns, U.S. and industry officials say. President Joe Biden on</w:t>
      </w:r>
      <w:r w:rsidRPr="00351191">
        <w:rPr>
          <w:rFonts w:ascii="Arial" w:eastAsia="Times New Roman" w:hAnsi="Arial" w:cs="Arial"/>
          <w:color w:val="000000"/>
          <w:lang w:eastAsia="zh-CN"/>
        </w:rPr>
        <w:t xml:space="preserve"> Wednesday </w:t>
      </w:r>
      <w:r w:rsidRPr="00351191">
        <w:rPr>
          <w:rFonts w:ascii="Arial" w:eastAsia="Times New Roman" w:hAnsi="Arial" w:cs="Arial"/>
          <w:b/>
          <w:bCs/>
          <w:color w:val="000000"/>
          <w:lang w:eastAsia="zh-CN"/>
        </w:rPr>
        <w:t xml:space="preserve">backed the </w:t>
      </w:r>
      <w:r w:rsidRPr="00351191">
        <w:rPr>
          <w:rFonts w:ascii="Arial" w:eastAsia="Times New Roman" w:hAnsi="Arial" w:cs="Arial"/>
          <w:b/>
          <w:bCs/>
          <w:color w:val="000000"/>
          <w:shd w:val="clear" w:color="auto" w:fill="00FFFF"/>
          <w:lang w:eastAsia="zh-CN"/>
        </w:rPr>
        <w:t>U.S. entering negotiations</w:t>
      </w:r>
      <w:r w:rsidRPr="00351191">
        <w:rPr>
          <w:rFonts w:ascii="Arial" w:eastAsia="Times New Roman" w:hAnsi="Arial" w:cs="Arial"/>
          <w:color w:val="000000"/>
          <w:lang w:eastAsia="zh-CN"/>
        </w:rPr>
        <w:t xml:space="preserve"> at the World Trade Organization</w:t>
      </w:r>
      <w:r w:rsidRPr="00351191">
        <w:rPr>
          <w:rFonts w:ascii="Arial" w:eastAsia="Times New Roman" w:hAnsi="Arial" w:cs="Arial"/>
          <w:color w:val="000000"/>
          <w:shd w:val="clear" w:color="auto" w:fill="00FFFF"/>
          <w:lang w:eastAsia="zh-CN"/>
        </w:rPr>
        <w:t xml:space="preserve"> </w:t>
      </w:r>
      <w:r w:rsidRPr="00351191">
        <w:rPr>
          <w:rFonts w:ascii="Arial" w:eastAsia="Times New Roman" w:hAnsi="Arial" w:cs="Arial"/>
          <w:b/>
          <w:bCs/>
          <w:color w:val="000000"/>
          <w:shd w:val="clear" w:color="auto" w:fill="00FFFF"/>
          <w:lang w:eastAsia="zh-CN"/>
        </w:rPr>
        <w:t xml:space="preserve">for the waiver of intellectual property rights </w:t>
      </w:r>
      <w:proofErr w:type="gramStart"/>
      <w:r w:rsidRPr="00351191">
        <w:rPr>
          <w:rFonts w:ascii="Arial" w:eastAsia="Times New Roman" w:hAnsi="Arial" w:cs="Arial"/>
          <w:b/>
          <w:bCs/>
          <w:color w:val="000000"/>
          <w:shd w:val="clear" w:color="auto" w:fill="00FFFF"/>
          <w:lang w:eastAsia="zh-CN"/>
        </w:rPr>
        <w:t>as a means to</w:t>
      </w:r>
      <w:proofErr w:type="gramEnd"/>
      <w:r w:rsidRPr="00351191">
        <w:rPr>
          <w:rFonts w:ascii="Arial" w:eastAsia="Times New Roman" w:hAnsi="Arial" w:cs="Arial"/>
          <w:b/>
          <w:bCs/>
          <w:color w:val="000000"/>
          <w:shd w:val="clear" w:color="auto" w:fill="00FFFF"/>
          <w:lang w:eastAsia="zh-CN"/>
        </w:rPr>
        <w:t xml:space="preserve"> boost vaccine supplies</w:t>
      </w:r>
      <w:r w:rsidRPr="00351191">
        <w:rPr>
          <w:rFonts w:ascii="Arial" w:eastAsia="Times New Roman" w:hAnsi="Arial" w:cs="Arial"/>
          <w:color w:val="000000"/>
          <w:lang w:eastAsia="zh-CN"/>
        </w:rPr>
        <w:t xml:space="preserve"> </w:t>
      </w:r>
      <w:r w:rsidRPr="00351191">
        <w:rPr>
          <w:rFonts w:ascii="Arial" w:eastAsia="Times New Roman" w:hAnsi="Arial" w:cs="Arial"/>
          <w:color w:val="000000"/>
          <w:sz w:val="16"/>
          <w:szCs w:val="16"/>
          <w:lang w:eastAsia="zh-CN"/>
        </w:rPr>
        <w:t>by allowing poorer countries to make their own. So far, vaccines have gone overwhelmingly to richer nations, which scooped up contracts for them earlier this year. COVID-19 infection rates in wealthy countries have dropped as vaccination rates increased this year, but</w:t>
      </w:r>
      <w:hyperlink r:id="rId8" w:history="1">
        <w:r w:rsidRPr="00351191">
          <w:rPr>
            <w:rFonts w:ascii="Arial" w:eastAsia="Times New Roman" w:hAnsi="Arial" w:cs="Arial"/>
            <w:color w:val="1155CC"/>
            <w:sz w:val="16"/>
            <w:szCs w:val="16"/>
            <w:u w:val="single"/>
            <w:lang w:eastAsia="zh-CN"/>
          </w:rPr>
          <w:t xml:space="preserve"> infections are still rising in 36 countries</w:t>
        </w:r>
      </w:hyperlink>
      <w:r w:rsidRPr="00351191">
        <w:rPr>
          <w:rFonts w:ascii="Arial" w:eastAsia="Times New Roman" w:hAnsi="Arial" w:cs="Arial"/>
          <w:color w:val="000000"/>
          <w:sz w:val="16"/>
          <w:szCs w:val="16"/>
          <w:lang w:eastAsia="zh-CN"/>
        </w:rPr>
        <w:t xml:space="preserve">, with India’s daily cases skyrocketing to nearly 400,000 a day. Western pharmaceutical companies, many of which have received government support to develop vaccines, strongly oppose the transfer of intellectual property to make them. They say poorer countries will be slow to set up manufacturing capacity and compete for scarce supplies, hitting production. Albert </w:t>
      </w:r>
      <w:proofErr w:type="spellStart"/>
      <w:r w:rsidRPr="00351191">
        <w:rPr>
          <w:rFonts w:ascii="Arial" w:eastAsia="Times New Roman" w:hAnsi="Arial" w:cs="Arial"/>
          <w:color w:val="000000"/>
          <w:sz w:val="16"/>
          <w:szCs w:val="16"/>
          <w:lang w:eastAsia="zh-CN"/>
        </w:rPr>
        <w:t>Bourla</w:t>
      </w:r>
      <w:proofErr w:type="spellEnd"/>
      <w:r w:rsidRPr="00351191">
        <w:rPr>
          <w:rFonts w:ascii="Arial" w:eastAsia="Times New Roman" w:hAnsi="Arial" w:cs="Arial"/>
          <w:color w:val="000000"/>
          <w:sz w:val="16"/>
          <w:szCs w:val="16"/>
          <w:lang w:eastAsia="zh-CN"/>
        </w:rPr>
        <w:t>, CEO of Pfizer Inc,</w:t>
      </w:r>
      <w:hyperlink r:id="rId9" w:history="1">
        <w:r w:rsidRPr="00351191">
          <w:rPr>
            <w:rFonts w:ascii="Arial" w:eastAsia="Times New Roman" w:hAnsi="Arial" w:cs="Arial"/>
            <w:color w:val="000000"/>
            <w:sz w:val="16"/>
            <w:szCs w:val="16"/>
            <w:u w:val="single"/>
            <w:lang w:eastAsia="zh-CN"/>
          </w:rPr>
          <w:t xml:space="preserve"> </w:t>
        </w:r>
        <w:r w:rsidRPr="00351191">
          <w:rPr>
            <w:rFonts w:ascii="Arial" w:eastAsia="Times New Roman" w:hAnsi="Arial" w:cs="Arial"/>
            <w:color w:val="1155CC"/>
            <w:sz w:val="16"/>
            <w:szCs w:val="16"/>
            <w:u w:val="single"/>
            <w:lang w:eastAsia="zh-CN"/>
          </w:rPr>
          <w:t>said</w:t>
        </w:r>
      </w:hyperlink>
      <w:r w:rsidRPr="00351191">
        <w:rPr>
          <w:rFonts w:ascii="Arial" w:eastAsia="Times New Roman" w:hAnsi="Arial" w:cs="Arial"/>
          <w:color w:val="000000"/>
          <w:sz w:val="16"/>
          <w:szCs w:val="16"/>
          <w:lang w:eastAsia="zh-CN"/>
        </w:rPr>
        <w:t xml:space="preserve"> on Friday that the proposed waiver would</w:t>
      </w:r>
      <w:hyperlink r:id="rId10" w:history="1">
        <w:r w:rsidRPr="00351191">
          <w:rPr>
            <w:rFonts w:ascii="Arial" w:eastAsia="Times New Roman" w:hAnsi="Arial" w:cs="Arial"/>
            <w:color w:val="000000"/>
            <w:sz w:val="16"/>
            <w:szCs w:val="16"/>
            <w:u w:val="single"/>
            <w:lang w:eastAsia="zh-CN"/>
          </w:rPr>
          <w:t xml:space="preserve"> </w:t>
        </w:r>
        <w:r w:rsidRPr="00351191">
          <w:rPr>
            <w:rFonts w:ascii="Arial" w:eastAsia="Times New Roman" w:hAnsi="Arial" w:cs="Arial"/>
            <w:color w:val="1155CC"/>
            <w:sz w:val="16"/>
            <w:szCs w:val="16"/>
            <w:u w:val="single"/>
            <w:lang w:eastAsia="zh-CN"/>
          </w:rPr>
          <w:t>disrupt progress made so far</w:t>
        </w:r>
      </w:hyperlink>
      <w:r w:rsidRPr="00351191">
        <w:rPr>
          <w:rFonts w:ascii="Arial" w:eastAsia="Times New Roman" w:hAnsi="Arial" w:cs="Arial"/>
          <w:color w:val="1155CC"/>
          <w:sz w:val="16"/>
          <w:szCs w:val="16"/>
          <w:u w:val="single"/>
          <w:lang w:eastAsia="zh-CN"/>
        </w:rPr>
        <w:t xml:space="preserve"> </w:t>
      </w:r>
      <w:r w:rsidRPr="00351191">
        <w:rPr>
          <w:rFonts w:ascii="Arial" w:eastAsia="Times New Roman" w:hAnsi="Arial" w:cs="Arial"/>
          <w:color w:val="000000"/>
          <w:sz w:val="16"/>
          <w:szCs w:val="16"/>
          <w:lang w:eastAsia="zh-CN"/>
        </w:rPr>
        <w:t xml:space="preserve">in boosting vaccine supplies. “It will unleash a scramble for the critical inputs we require </w:t>
      </w:r>
      <w:proofErr w:type="gramStart"/>
      <w:r w:rsidRPr="00351191">
        <w:rPr>
          <w:rFonts w:ascii="Arial" w:eastAsia="Times New Roman" w:hAnsi="Arial" w:cs="Arial"/>
          <w:color w:val="000000"/>
          <w:sz w:val="16"/>
          <w:szCs w:val="16"/>
          <w:lang w:eastAsia="zh-CN"/>
        </w:rPr>
        <w:t>in order to</w:t>
      </w:r>
      <w:proofErr w:type="gramEnd"/>
      <w:r w:rsidRPr="00351191">
        <w:rPr>
          <w:rFonts w:ascii="Arial" w:eastAsia="Times New Roman" w:hAnsi="Arial" w:cs="Arial"/>
          <w:color w:val="000000"/>
          <w:sz w:val="16"/>
          <w:szCs w:val="16"/>
          <w:lang w:eastAsia="zh-CN"/>
        </w:rPr>
        <w:t xml:space="preserve"> make a safe and effective vaccine. Entities with little or no experience in manufacturing vaccines are likely to chase the very raw materials we require to scale our production, putting the safety and security of all at risk.” Many companies and now some U.S. officials</w:t>
      </w:r>
      <w:r w:rsidRPr="00351191">
        <w:rPr>
          <w:rFonts w:ascii="Arial" w:eastAsia="Times New Roman" w:hAnsi="Arial" w:cs="Arial"/>
          <w:color w:val="000000"/>
          <w:lang w:eastAsia="zh-CN"/>
        </w:rPr>
        <w:t xml:space="preserve"> fear the move</w:t>
      </w:r>
      <w:r w:rsidRPr="00351191">
        <w:rPr>
          <w:rFonts w:ascii="Arial" w:eastAsia="Times New Roman" w:hAnsi="Arial" w:cs="Arial"/>
          <w:color w:val="000000"/>
          <w:shd w:val="clear" w:color="auto" w:fill="00FFFF"/>
          <w:lang w:eastAsia="zh-CN"/>
        </w:rPr>
        <w:t xml:space="preserve"> </w:t>
      </w:r>
      <w:r w:rsidRPr="00351191">
        <w:rPr>
          <w:rFonts w:ascii="Arial" w:eastAsia="Times New Roman" w:hAnsi="Arial" w:cs="Arial"/>
          <w:b/>
          <w:bCs/>
          <w:color w:val="000000"/>
          <w:shd w:val="clear" w:color="auto" w:fill="00FFFF"/>
          <w:lang w:eastAsia="zh-CN"/>
        </w:rPr>
        <w:t>would allow China to leapfrog years of research and erode the U.S.</w:t>
      </w:r>
      <w:r w:rsidRPr="00351191">
        <w:rPr>
          <w:rFonts w:ascii="Arial" w:eastAsia="Times New Roman" w:hAnsi="Arial" w:cs="Arial"/>
          <w:color w:val="000000"/>
          <w:shd w:val="clear" w:color="auto" w:fill="00FFFF"/>
          <w:lang w:eastAsia="zh-CN"/>
        </w:rPr>
        <w:t xml:space="preserve"> </w:t>
      </w:r>
      <w:r w:rsidRPr="00351191">
        <w:rPr>
          <w:rFonts w:ascii="Arial" w:eastAsia="Times New Roman" w:hAnsi="Arial" w:cs="Arial"/>
          <w:b/>
          <w:bCs/>
          <w:color w:val="000000"/>
          <w:shd w:val="clear" w:color="auto" w:fill="00FFFF"/>
          <w:lang w:eastAsia="zh-CN"/>
        </w:rPr>
        <w:t>advantage in biopharma</w:t>
      </w:r>
      <w:r w:rsidRPr="00351191">
        <w:rPr>
          <w:rFonts w:ascii="Arial" w:eastAsia="Times New Roman" w:hAnsi="Arial" w:cs="Arial"/>
          <w:color w:val="000000"/>
          <w:lang w:eastAsia="zh-CN"/>
        </w:rPr>
        <w:t>ceuticals</w:t>
      </w:r>
      <w:r w:rsidRPr="00351191">
        <w:rPr>
          <w:rFonts w:ascii="Arial" w:eastAsia="Times New Roman" w:hAnsi="Arial" w:cs="Arial"/>
          <w:color w:val="000000"/>
          <w:sz w:val="16"/>
          <w:szCs w:val="16"/>
          <w:lang w:eastAsia="zh-CN"/>
        </w:rPr>
        <w:t xml:space="preserve">. A senior Biden administration official said that while the priority is saving lives, the United States "would want to examine the effect of a waiver on China and Russia before it went into effect to ensure that it's fit for purpose." A </w:t>
      </w:r>
      <w:proofErr w:type="gramStart"/>
      <w:r w:rsidRPr="00351191">
        <w:rPr>
          <w:rFonts w:ascii="Arial" w:eastAsia="Times New Roman" w:hAnsi="Arial" w:cs="Arial"/>
          <w:color w:val="000000"/>
          <w:sz w:val="16"/>
          <w:szCs w:val="16"/>
          <w:lang w:eastAsia="zh-CN"/>
        </w:rPr>
        <w:t>question and answer</w:t>
      </w:r>
      <w:proofErr w:type="gramEnd"/>
      <w:r w:rsidRPr="00351191">
        <w:rPr>
          <w:rFonts w:ascii="Arial" w:eastAsia="Times New Roman" w:hAnsi="Arial" w:cs="Arial"/>
          <w:color w:val="000000"/>
          <w:sz w:val="16"/>
          <w:szCs w:val="16"/>
          <w:lang w:eastAsia="zh-CN"/>
        </w:rPr>
        <w:t xml:space="preserve"> document produced by the administration and shared with industry</w:t>
      </w:r>
      <w:r w:rsidRPr="00351191">
        <w:rPr>
          <w:rFonts w:ascii="Arial" w:eastAsia="Times New Roman" w:hAnsi="Arial" w:cs="Arial"/>
          <w:color w:val="000000"/>
          <w:lang w:eastAsia="zh-CN"/>
        </w:rPr>
        <w:t xml:space="preserve"> representatives also acknowledges concerns that</w:t>
      </w:r>
      <w:r w:rsidRPr="00351191">
        <w:rPr>
          <w:rFonts w:ascii="Arial" w:eastAsia="Times New Roman" w:hAnsi="Arial" w:cs="Arial"/>
          <w:b/>
          <w:bCs/>
          <w:color w:val="000000"/>
          <w:shd w:val="clear" w:color="auto" w:fill="00FFFF"/>
          <w:lang w:eastAsia="zh-CN"/>
        </w:rPr>
        <w:t xml:space="preserve"> intellectual property sharing could damage the United </w:t>
      </w:r>
      <w:proofErr w:type="spellStart"/>
      <w:r w:rsidRPr="00351191">
        <w:rPr>
          <w:rFonts w:ascii="Arial" w:eastAsia="Times New Roman" w:hAnsi="Arial" w:cs="Arial"/>
          <w:b/>
          <w:bCs/>
          <w:color w:val="000000"/>
          <w:shd w:val="clear" w:color="auto" w:fill="00FFFF"/>
          <w:lang w:eastAsia="zh-CN"/>
        </w:rPr>
        <w:t>State's</w:t>
      </w:r>
      <w:proofErr w:type="spellEnd"/>
      <w:r w:rsidRPr="00351191">
        <w:rPr>
          <w:rFonts w:ascii="Arial" w:eastAsia="Times New Roman" w:hAnsi="Arial" w:cs="Arial"/>
          <w:b/>
          <w:bCs/>
          <w:color w:val="000000"/>
          <w:shd w:val="clear" w:color="auto" w:fill="00FFFF"/>
          <w:lang w:eastAsia="zh-CN"/>
        </w:rPr>
        <w:t xml:space="preserve"> competitive advantage over China</w:t>
      </w:r>
      <w:r w:rsidRPr="00351191">
        <w:rPr>
          <w:rFonts w:ascii="Arial" w:eastAsia="Times New Roman" w:hAnsi="Arial" w:cs="Arial"/>
          <w:b/>
          <w:bCs/>
          <w:color w:val="000000"/>
          <w:sz w:val="16"/>
          <w:szCs w:val="16"/>
          <w:shd w:val="clear" w:color="auto" w:fill="00FFFF"/>
          <w:lang w:eastAsia="zh-CN"/>
        </w:rPr>
        <w:t>,</w:t>
      </w:r>
      <w:r w:rsidRPr="00351191">
        <w:rPr>
          <w:rFonts w:ascii="Arial" w:eastAsia="Times New Roman" w:hAnsi="Arial" w:cs="Arial"/>
          <w:color w:val="000000"/>
          <w:sz w:val="16"/>
          <w:szCs w:val="16"/>
          <w:lang w:eastAsia="zh-CN"/>
        </w:rPr>
        <w:t xml:space="preserve"> an industry source familiar with the discussions told Reuters. The contents of the document read to a Reuters reporter by an industry representative said the Biden administration believes it can address those concerns through the WTO </w:t>
      </w:r>
      <w:proofErr w:type="gramStart"/>
      <w:r w:rsidRPr="00351191">
        <w:rPr>
          <w:rFonts w:ascii="Arial" w:eastAsia="Times New Roman" w:hAnsi="Arial" w:cs="Arial"/>
          <w:color w:val="000000"/>
          <w:sz w:val="16"/>
          <w:szCs w:val="16"/>
          <w:lang w:eastAsia="zh-CN"/>
        </w:rPr>
        <w:t>negotiations, but</w:t>
      </w:r>
      <w:proofErr w:type="gramEnd"/>
      <w:r w:rsidRPr="00351191">
        <w:rPr>
          <w:rFonts w:ascii="Arial" w:eastAsia="Times New Roman" w:hAnsi="Arial" w:cs="Arial"/>
          <w:color w:val="000000"/>
          <w:sz w:val="16"/>
          <w:szCs w:val="16"/>
          <w:lang w:eastAsia="zh-CN"/>
        </w:rPr>
        <w:t xml:space="preserve"> did not specify how. The source added that some agencies in the Biden administration have conflicting views of how to address the concerns in negotiations that are expected to take months. Spokespersons at the White House and U.S. Trade Representative's office had no immediate comment on the matter. Pfizer and Moderna spokespersons did not respond to requests for comment on technology transfer concerns, while a Novavax spokesperson referred Reuters to the company's</w:t>
      </w:r>
      <w:hyperlink r:id="rId11" w:history="1">
        <w:r w:rsidRPr="00351191">
          <w:rPr>
            <w:rFonts w:ascii="Arial" w:eastAsia="Times New Roman" w:hAnsi="Arial" w:cs="Arial"/>
            <w:color w:val="000000"/>
            <w:sz w:val="16"/>
            <w:szCs w:val="16"/>
            <w:u w:val="single"/>
            <w:lang w:eastAsia="zh-CN"/>
          </w:rPr>
          <w:t xml:space="preserve"> </w:t>
        </w:r>
        <w:r w:rsidRPr="00351191">
          <w:rPr>
            <w:rFonts w:ascii="Arial" w:eastAsia="Times New Roman" w:hAnsi="Arial" w:cs="Arial"/>
            <w:color w:val="1155CC"/>
            <w:sz w:val="16"/>
            <w:szCs w:val="16"/>
            <w:u w:val="single"/>
            <w:lang w:eastAsia="zh-CN"/>
          </w:rPr>
          <w:t>statement</w:t>
        </w:r>
      </w:hyperlink>
      <w:r w:rsidRPr="00351191">
        <w:rPr>
          <w:rFonts w:ascii="Arial" w:eastAsia="Times New Roman" w:hAnsi="Arial" w:cs="Arial"/>
          <w:color w:val="000000"/>
          <w:sz w:val="16"/>
          <w:szCs w:val="16"/>
          <w:lang w:eastAsia="zh-CN"/>
        </w:rPr>
        <w:t xml:space="preserve"> opposing the waiver on Friday, which said proposals to</w:t>
      </w:r>
      <w:r w:rsidRPr="00351191">
        <w:rPr>
          <w:rFonts w:ascii="Arial" w:eastAsia="Times New Roman" w:hAnsi="Arial" w:cs="Arial"/>
          <w:color w:val="000000"/>
          <w:lang w:eastAsia="zh-CN"/>
        </w:rPr>
        <w:t xml:space="preserve"> "</w:t>
      </w:r>
      <w:r w:rsidRPr="00351191">
        <w:rPr>
          <w:rFonts w:ascii="Arial" w:eastAsia="Times New Roman" w:hAnsi="Arial" w:cs="Arial"/>
          <w:b/>
          <w:bCs/>
          <w:color w:val="000000"/>
          <w:shd w:val="clear" w:color="auto" w:fill="00FFFF"/>
          <w:lang w:eastAsia="zh-CN"/>
        </w:rPr>
        <w:t>weaken intellectual property protections would not achieve equitable vaccine access</w:t>
      </w:r>
      <w:r w:rsidRPr="00351191">
        <w:rPr>
          <w:rFonts w:ascii="Arial" w:eastAsia="Times New Roman" w:hAnsi="Arial" w:cs="Arial"/>
          <w:color w:val="000000"/>
          <w:shd w:val="clear" w:color="auto" w:fill="00FFFF"/>
          <w:lang w:eastAsia="zh-CN"/>
        </w:rPr>
        <w:t>.</w:t>
      </w:r>
      <w:r w:rsidRPr="00351191">
        <w:rPr>
          <w:rFonts w:ascii="Arial" w:eastAsia="Times New Roman" w:hAnsi="Arial" w:cs="Arial"/>
          <w:color w:val="000000"/>
          <w:lang w:eastAsia="zh-CN"/>
        </w:rPr>
        <w:t>"</w:t>
      </w:r>
      <w:r w:rsidRPr="00351191">
        <w:rPr>
          <w:rFonts w:ascii="Arial" w:eastAsia="Times New Roman" w:hAnsi="Arial" w:cs="Arial"/>
          <w:color w:val="000000"/>
          <w:sz w:val="16"/>
          <w:szCs w:val="16"/>
          <w:lang w:eastAsia="zh-CN"/>
        </w:rPr>
        <w:t xml:space="preserve"> Enforcing limits on use of the technology could be very difficult, once handed over, some analysts say. Messenger RNA, used in COVID-19 vaccines by leaders Pfizer/BioNTech and Moderna, is a newly developed biotechnology that holds promise for treatments far beyond vaccines. </w:t>
      </w:r>
      <w:r w:rsidRPr="00351191">
        <w:rPr>
          <w:rFonts w:ascii="Arial" w:eastAsia="Times New Roman" w:hAnsi="Arial" w:cs="Arial"/>
          <w:b/>
          <w:bCs/>
          <w:color w:val="000000"/>
          <w:sz w:val="16"/>
          <w:szCs w:val="16"/>
          <w:lang w:eastAsia="zh-CN"/>
        </w:rPr>
        <w:t>China</w:t>
      </w:r>
      <w:r w:rsidRPr="00351191">
        <w:rPr>
          <w:rFonts w:ascii="Arial" w:eastAsia="Times New Roman" w:hAnsi="Arial" w:cs="Arial"/>
          <w:color w:val="000000"/>
          <w:sz w:val="16"/>
          <w:szCs w:val="16"/>
          <w:lang w:eastAsia="zh-CN"/>
        </w:rPr>
        <w:t xml:space="preserve"> and Russia </w:t>
      </w:r>
      <w:r w:rsidRPr="00351191">
        <w:rPr>
          <w:rFonts w:ascii="Arial" w:eastAsia="Times New Roman" w:hAnsi="Arial" w:cs="Arial"/>
          <w:b/>
          <w:bCs/>
          <w:color w:val="000000"/>
          <w:sz w:val="16"/>
          <w:szCs w:val="16"/>
          <w:lang w:eastAsia="zh-CN"/>
        </w:rPr>
        <w:t>have</w:t>
      </w:r>
      <w:r w:rsidRPr="00351191">
        <w:rPr>
          <w:rFonts w:ascii="Arial" w:eastAsia="Times New Roman" w:hAnsi="Arial" w:cs="Arial"/>
          <w:color w:val="000000"/>
          <w:sz w:val="16"/>
          <w:szCs w:val="16"/>
          <w:lang w:eastAsia="zh-CN"/>
        </w:rPr>
        <w:t xml:space="preserve"> </w:t>
      </w:r>
      <w:r w:rsidRPr="00351191">
        <w:rPr>
          <w:rFonts w:ascii="Arial" w:eastAsia="Times New Roman" w:hAnsi="Arial" w:cs="Arial"/>
          <w:b/>
          <w:bCs/>
          <w:color w:val="000000"/>
          <w:sz w:val="16"/>
          <w:szCs w:val="16"/>
          <w:lang w:eastAsia="zh-CN"/>
        </w:rPr>
        <w:t>their own vaccines that do not use this biotech</w:t>
      </w:r>
      <w:r w:rsidRPr="00351191">
        <w:rPr>
          <w:rFonts w:ascii="Arial" w:eastAsia="Times New Roman" w:hAnsi="Arial" w:cs="Arial"/>
          <w:color w:val="000000"/>
          <w:sz w:val="16"/>
          <w:szCs w:val="16"/>
          <w:lang w:eastAsia="zh-CN"/>
        </w:rPr>
        <w:t xml:space="preserve">nology. "It took Pfizer and Moderna years and years of research to develop these vaccines," said Gary Locke a former U.S. ambassador to China and U.S. Commerce Secretary. "China, Russia, India, South Africa and others want to gain access. </w:t>
      </w:r>
      <w:r w:rsidRPr="00351191">
        <w:rPr>
          <w:rFonts w:ascii="Arial" w:eastAsia="Times New Roman" w:hAnsi="Arial" w:cs="Arial"/>
          <w:b/>
          <w:bCs/>
          <w:color w:val="000000"/>
          <w:sz w:val="16"/>
          <w:szCs w:val="16"/>
          <w:lang w:eastAsia="zh-CN"/>
        </w:rPr>
        <w:t>Their intention is to</w:t>
      </w:r>
      <w:r w:rsidRPr="00351191">
        <w:rPr>
          <w:rFonts w:ascii="Arial" w:eastAsia="Times New Roman" w:hAnsi="Arial" w:cs="Arial"/>
          <w:color w:val="000000"/>
          <w:sz w:val="16"/>
          <w:szCs w:val="16"/>
          <w:lang w:eastAsia="zh-CN"/>
        </w:rPr>
        <w:t xml:space="preserve"> get the underlying know-how so they can use it to </w:t>
      </w:r>
      <w:r w:rsidRPr="00351191">
        <w:rPr>
          <w:rFonts w:ascii="Arial" w:eastAsia="Times New Roman" w:hAnsi="Arial" w:cs="Arial"/>
          <w:b/>
          <w:bCs/>
          <w:color w:val="000000"/>
          <w:sz w:val="16"/>
          <w:szCs w:val="16"/>
          <w:lang w:eastAsia="zh-CN"/>
        </w:rPr>
        <w:t>develop further vaccines</w:t>
      </w:r>
      <w:r w:rsidRPr="00351191">
        <w:rPr>
          <w:rFonts w:ascii="Arial" w:eastAsia="Times New Roman" w:hAnsi="Arial" w:cs="Arial"/>
          <w:color w:val="000000"/>
          <w:sz w:val="16"/>
          <w:szCs w:val="16"/>
          <w:lang w:eastAsia="zh-CN"/>
        </w:rPr>
        <w:t>," Locke said. China's Fosun Pharma has struck a deal with BioNTech on COVID-19 vaccine product development, which would potentially give it access to some of the technology. China has high ambitions for its pharma industry and already is developing its own mRNA vaccine. Patents themselves are publicly accessible, noted James Pooley, intellectual property attorney and former deputy director general of the United Nations' World Intellectual Property Organization. But trade secrets developed by Pfizer/BioNTech, Moderna and others, "</w:t>
      </w:r>
      <w:proofErr w:type="gramStart"/>
      <w:r w:rsidRPr="00351191">
        <w:rPr>
          <w:rFonts w:ascii="Arial" w:eastAsia="Times New Roman" w:hAnsi="Arial" w:cs="Arial"/>
          <w:color w:val="000000"/>
          <w:sz w:val="16"/>
          <w:szCs w:val="16"/>
          <w:lang w:eastAsia="zh-CN"/>
        </w:rPr>
        <w:t>cook books</w:t>
      </w:r>
      <w:proofErr w:type="gramEnd"/>
      <w:r w:rsidRPr="00351191">
        <w:rPr>
          <w:rFonts w:ascii="Arial" w:eastAsia="Times New Roman" w:hAnsi="Arial" w:cs="Arial"/>
          <w:color w:val="000000"/>
          <w:sz w:val="16"/>
          <w:szCs w:val="16"/>
          <w:lang w:eastAsia="zh-CN"/>
        </w:rPr>
        <w:t>" of manufacturing processes such as temperature and growing conditions, have not been made public. </w:t>
      </w:r>
    </w:p>
    <w:p w14:paraId="64D47D6E" w14:textId="77777777" w:rsidR="00351191" w:rsidRPr="00351191" w:rsidRDefault="00351191" w:rsidP="00351191">
      <w:pPr>
        <w:spacing w:after="0" w:line="240" w:lineRule="auto"/>
        <w:rPr>
          <w:rFonts w:ascii="Times New Roman" w:eastAsia="Times New Roman" w:hAnsi="Times New Roman" w:cs="Times New Roman"/>
          <w:sz w:val="24"/>
          <w:szCs w:val="24"/>
          <w:lang w:eastAsia="zh-CN"/>
        </w:rPr>
      </w:pPr>
    </w:p>
    <w:p w14:paraId="46DCD67A" w14:textId="77777777" w:rsidR="00351191" w:rsidRPr="00351191" w:rsidRDefault="00351191" w:rsidP="00351191">
      <w:pPr>
        <w:spacing w:after="0" w:line="480" w:lineRule="auto"/>
        <w:outlineLvl w:val="3"/>
        <w:rPr>
          <w:rFonts w:ascii="Times New Roman" w:eastAsia="Times New Roman" w:hAnsi="Times New Roman" w:cs="Times New Roman"/>
          <w:b/>
          <w:bCs/>
          <w:sz w:val="24"/>
          <w:szCs w:val="24"/>
          <w:lang w:eastAsia="zh-CN"/>
        </w:rPr>
      </w:pPr>
      <w:r w:rsidRPr="00351191">
        <w:rPr>
          <w:rFonts w:eastAsia="Times New Roman" w:cs="Calibri"/>
          <w:b/>
          <w:bCs/>
          <w:color w:val="000000"/>
          <w:sz w:val="26"/>
          <w:szCs w:val="26"/>
          <w:lang w:eastAsia="zh-CN"/>
        </w:rPr>
        <w:t>US HEGE KEY TO PRODUCE FUTURE MEDS AND MAINTAIN INNOVATION -</w:t>
      </w:r>
      <w:proofErr w:type="spellStart"/>
      <w:r w:rsidRPr="00351191">
        <w:rPr>
          <w:rFonts w:eastAsia="Times New Roman" w:cs="Calibri"/>
          <w:b/>
          <w:bCs/>
          <w:color w:val="000000"/>
          <w:sz w:val="26"/>
          <w:szCs w:val="26"/>
          <w:lang w:eastAsia="zh-CN"/>
        </w:rPr>
        <w:t>Lancu</w:t>
      </w:r>
      <w:proofErr w:type="spellEnd"/>
      <w:r w:rsidRPr="00351191">
        <w:rPr>
          <w:rFonts w:eastAsia="Times New Roman" w:cs="Calibri"/>
          <w:b/>
          <w:bCs/>
          <w:color w:val="000000"/>
          <w:sz w:val="26"/>
          <w:szCs w:val="26"/>
          <w:lang w:eastAsia="zh-CN"/>
        </w:rPr>
        <w:t xml:space="preserve"> ‘21</w:t>
      </w:r>
    </w:p>
    <w:p w14:paraId="211CE748" w14:textId="77777777" w:rsidR="00351191" w:rsidRPr="00351191" w:rsidRDefault="00351191" w:rsidP="00351191">
      <w:pPr>
        <w:spacing w:before="240" w:after="240" w:line="240" w:lineRule="auto"/>
        <w:outlineLvl w:val="3"/>
        <w:rPr>
          <w:rFonts w:ascii="Times New Roman" w:eastAsia="Times New Roman" w:hAnsi="Times New Roman" w:cs="Times New Roman"/>
          <w:b/>
          <w:bCs/>
          <w:sz w:val="24"/>
          <w:szCs w:val="24"/>
          <w:lang w:eastAsia="zh-CN"/>
        </w:rPr>
      </w:pPr>
      <w:r w:rsidRPr="00351191">
        <w:rPr>
          <w:rFonts w:ascii="Arial" w:eastAsia="Times New Roman" w:hAnsi="Arial" w:cs="Arial"/>
          <w:color w:val="000000"/>
          <w:sz w:val="16"/>
          <w:szCs w:val="16"/>
          <w:lang w:eastAsia="zh-CN"/>
        </w:rPr>
        <w:t xml:space="preserve">‌Andrei </w:t>
      </w:r>
      <w:proofErr w:type="spellStart"/>
      <w:r w:rsidRPr="00351191">
        <w:rPr>
          <w:rFonts w:ascii="Arial" w:eastAsia="Times New Roman" w:hAnsi="Arial" w:cs="Arial"/>
          <w:color w:val="000000"/>
          <w:sz w:val="16"/>
          <w:szCs w:val="16"/>
          <w:lang w:eastAsia="zh-CN"/>
        </w:rPr>
        <w:t>Iancu</w:t>
      </w:r>
      <w:proofErr w:type="spellEnd"/>
      <w:r w:rsidRPr="00351191">
        <w:rPr>
          <w:rFonts w:ascii="Arial" w:eastAsia="Times New Roman" w:hAnsi="Arial" w:cs="Arial"/>
          <w:color w:val="000000"/>
          <w:sz w:val="16"/>
          <w:szCs w:val="16"/>
          <w:lang w:eastAsia="zh-CN"/>
        </w:rPr>
        <w:t xml:space="preserve">. “Biden Is Trying to Undermine America’s World-Leading IP Protections.” </w:t>
      </w:r>
      <w:r w:rsidRPr="00351191">
        <w:rPr>
          <w:rFonts w:ascii="Arial" w:eastAsia="Times New Roman" w:hAnsi="Arial" w:cs="Arial"/>
          <w:i/>
          <w:iCs/>
          <w:color w:val="000000"/>
          <w:sz w:val="16"/>
          <w:szCs w:val="16"/>
          <w:lang w:eastAsia="zh-CN"/>
        </w:rPr>
        <w:t>The Washington Times</w:t>
      </w:r>
      <w:r w:rsidRPr="00351191">
        <w:rPr>
          <w:rFonts w:ascii="Arial" w:eastAsia="Times New Roman" w:hAnsi="Arial" w:cs="Arial"/>
          <w:color w:val="000000"/>
          <w:sz w:val="16"/>
          <w:szCs w:val="16"/>
          <w:lang w:eastAsia="zh-CN"/>
        </w:rPr>
        <w:t>, The Washington Times, 11 Aug. 2021, www.washingtontimes.com/news/2021/aug/11/biden-is-trying-to-undermine-americas-world-leadin/. Accessed 15 Sept. 2021.</w:t>
      </w:r>
    </w:p>
    <w:p w14:paraId="6CE16A47" w14:textId="77777777" w:rsidR="00351191" w:rsidRPr="00351191" w:rsidRDefault="00351191" w:rsidP="00351191">
      <w:pPr>
        <w:spacing w:before="240" w:after="240" w:line="240" w:lineRule="auto"/>
        <w:outlineLvl w:val="3"/>
        <w:rPr>
          <w:rFonts w:ascii="Times New Roman" w:eastAsia="Times New Roman" w:hAnsi="Times New Roman" w:cs="Times New Roman"/>
          <w:b/>
          <w:bCs/>
          <w:sz w:val="24"/>
          <w:szCs w:val="24"/>
          <w:lang w:eastAsia="zh-CN"/>
        </w:rPr>
      </w:pPr>
      <w:r w:rsidRPr="00351191">
        <w:rPr>
          <w:rFonts w:ascii="Arial" w:eastAsia="Times New Roman" w:hAnsi="Arial" w:cs="Arial"/>
          <w:color w:val="000000"/>
          <w:sz w:val="16"/>
          <w:szCs w:val="16"/>
          <w:lang w:eastAsia="zh-CN"/>
        </w:rPr>
        <w:t>‌</w:t>
      </w:r>
      <w:r w:rsidRPr="00351191">
        <w:rPr>
          <w:rFonts w:ascii="Arial" w:eastAsia="Times New Roman" w:hAnsi="Arial" w:cs="Arial"/>
          <w:color w:val="000000"/>
          <w:sz w:val="16"/>
          <w:szCs w:val="16"/>
          <w:u w:val="single"/>
          <w:lang w:eastAsia="zh-CN"/>
        </w:rPr>
        <w:t>In May of this year, the Biden administration announced its</w:t>
      </w:r>
      <w:r w:rsidRPr="00351191">
        <w:rPr>
          <w:rFonts w:ascii="Arial" w:eastAsia="Times New Roman" w:hAnsi="Arial" w:cs="Arial"/>
          <w:b/>
          <w:bCs/>
          <w:color w:val="000000"/>
          <w:u w:val="single"/>
          <w:lang w:eastAsia="zh-CN"/>
        </w:rPr>
        <w:t xml:space="preserve"> </w:t>
      </w:r>
      <w:r w:rsidRPr="00351191">
        <w:rPr>
          <w:rFonts w:ascii="Arial" w:eastAsia="Times New Roman" w:hAnsi="Arial" w:cs="Arial"/>
          <w:b/>
          <w:bCs/>
          <w:color w:val="000000"/>
          <w:u w:val="single"/>
          <w:shd w:val="clear" w:color="auto" w:fill="00FFFF"/>
          <w:lang w:eastAsia="zh-CN"/>
        </w:rPr>
        <w:t>support for a proposal</w:t>
      </w:r>
      <w:r w:rsidRPr="00351191">
        <w:rPr>
          <w:rFonts w:ascii="Arial" w:eastAsia="Times New Roman" w:hAnsi="Arial" w:cs="Arial"/>
          <w:b/>
          <w:bCs/>
          <w:color w:val="000000"/>
          <w:u w:val="single"/>
          <w:lang w:eastAsia="zh-CN"/>
        </w:rPr>
        <w:t xml:space="preserve"> at the World Trade Organization that</w:t>
      </w:r>
      <w:r w:rsidRPr="00351191">
        <w:rPr>
          <w:rFonts w:ascii="Arial" w:eastAsia="Times New Roman" w:hAnsi="Arial" w:cs="Arial"/>
          <w:b/>
          <w:bCs/>
          <w:color w:val="000000"/>
          <w:u w:val="single"/>
          <w:shd w:val="clear" w:color="auto" w:fill="00FFFF"/>
          <w:lang w:eastAsia="zh-CN"/>
        </w:rPr>
        <w:t xml:space="preserve"> would allow other countries to seize American intellectual property on COVID-19 technologies,</w:t>
      </w:r>
      <w:r w:rsidRPr="00351191">
        <w:rPr>
          <w:rFonts w:ascii="Arial" w:eastAsia="Times New Roman" w:hAnsi="Arial" w:cs="Arial"/>
          <w:b/>
          <w:bCs/>
          <w:color w:val="000000"/>
          <w:u w:val="single"/>
          <w:lang w:eastAsia="zh-CN"/>
        </w:rPr>
        <w:t xml:space="preserve"> including vaccines.</w:t>
      </w:r>
      <w:r w:rsidRPr="00351191">
        <w:rPr>
          <w:rFonts w:ascii="Arial" w:eastAsia="Times New Roman" w:hAnsi="Arial" w:cs="Arial"/>
          <w:color w:val="000000"/>
          <w:sz w:val="16"/>
          <w:szCs w:val="16"/>
          <w:u w:val="single"/>
          <w:lang w:eastAsia="zh-CN"/>
        </w:rPr>
        <w:t xml:space="preserve"> On cue, those countries promptly modified their ask. Whereas the original proposal called for the waiver to last a limited number of years, the new proposal makes </w:t>
      </w:r>
      <w:r w:rsidRPr="00351191">
        <w:rPr>
          <w:rFonts w:ascii="Arial" w:eastAsia="Times New Roman" w:hAnsi="Arial" w:cs="Arial"/>
          <w:b/>
          <w:bCs/>
          <w:color w:val="000000"/>
          <w:u w:val="single"/>
          <w:shd w:val="clear" w:color="auto" w:fill="00FFFF"/>
          <w:lang w:eastAsia="zh-CN"/>
        </w:rPr>
        <w:t xml:space="preserve">the waiver [is] effectively permanent. </w:t>
      </w:r>
      <w:r w:rsidRPr="00351191">
        <w:rPr>
          <w:rFonts w:ascii="Arial" w:eastAsia="Times New Roman" w:hAnsi="Arial" w:cs="Arial"/>
          <w:color w:val="000000"/>
          <w:sz w:val="16"/>
          <w:szCs w:val="16"/>
          <w:u w:val="single"/>
          <w:lang w:eastAsia="zh-CN"/>
        </w:rPr>
        <w:t>And why not? If America is willing to hand over its crown jewels, it might as well demand to keep them forever. As a former Director of the U.S. Patent and Trademark Office, I know that</w:t>
      </w:r>
      <w:r w:rsidRPr="00351191">
        <w:rPr>
          <w:rFonts w:ascii="Arial" w:eastAsia="Times New Roman" w:hAnsi="Arial" w:cs="Arial"/>
          <w:b/>
          <w:bCs/>
          <w:color w:val="000000"/>
          <w:u w:val="single"/>
          <w:lang w:eastAsia="zh-CN"/>
        </w:rPr>
        <w:t xml:space="preserve"> America’s </w:t>
      </w:r>
      <w:r w:rsidRPr="00351191">
        <w:rPr>
          <w:rFonts w:ascii="Arial" w:eastAsia="Times New Roman" w:hAnsi="Arial" w:cs="Arial"/>
          <w:color w:val="000000"/>
          <w:u w:val="single"/>
          <w:lang w:eastAsia="zh-CN"/>
        </w:rPr>
        <w:t>world-leading</w:t>
      </w:r>
      <w:r w:rsidRPr="00351191">
        <w:rPr>
          <w:rFonts w:ascii="Arial" w:eastAsia="Times New Roman" w:hAnsi="Arial" w:cs="Arial"/>
          <w:b/>
          <w:bCs/>
          <w:color w:val="000000"/>
          <w:u w:val="single"/>
          <w:lang w:eastAsia="zh-CN"/>
        </w:rPr>
        <w:t xml:space="preserve"> IP protections laid the foundation for our economic success </w:t>
      </w:r>
      <w:r w:rsidRPr="00351191">
        <w:rPr>
          <w:rFonts w:ascii="Arial" w:eastAsia="Times New Roman" w:hAnsi="Arial" w:cs="Arial"/>
          <w:color w:val="000000"/>
          <w:u w:val="single"/>
          <w:lang w:eastAsia="zh-CN"/>
        </w:rPr>
        <w:t xml:space="preserve">and technological prowess. </w:t>
      </w:r>
      <w:r w:rsidRPr="00351191">
        <w:rPr>
          <w:rFonts w:ascii="Arial" w:eastAsia="Times New Roman" w:hAnsi="Arial" w:cs="Arial"/>
          <w:color w:val="000000"/>
          <w:sz w:val="16"/>
          <w:szCs w:val="16"/>
          <w:u w:val="single"/>
          <w:lang w:eastAsia="zh-CN"/>
        </w:rPr>
        <w:t>And as an immigrant from a communist nation, I know all too well how disrespect for private property rights undermines innovation and saps economic vitality. Since the Founding Fathers, Americans have understood that private property extends well beyond land, buildings, factories, and machines. The real source of America’s power and promise are ideas. Walls, locks, or guards can protect physical property, but the implementation of ideas — new songs, artificial intelligence, or medicines — requires special protections and trust in the rule of law. That’s why the Founders included intellectual property rights in the Constitution — in the form of an “exclusive right” for authors and inventors — to “promote the progress of science and useful arts.” Indeed, this is the only time the word “right” appears in the Constitution (amendments aside). The Founders knew that only the rule of law, and our respect for it, can protect and enable the development of these ideas. Yet, President Biden undermined that respect by signaling his support for the appropriation of America’s intangible assets. In doing so, he jeopardized America’s uniquely successful intellectual property system. The history of our nation — indeed, much of the history of the world — since 1789 has been the revolution in knowledge led by American ingenuity in agriculture, industry, medicine, and information technology. Progress like this does not just happen. Indeed, it didn’t, for the millennia of the entire human history until our nation’s founding a couple of hundred years ago!</w:t>
      </w:r>
      <w:r w:rsidRPr="00351191">
        <w:rPr>
          <w:rFonts w:ascii="Arial" w:eastAsia="Times New Roman" w:hAnsi="Arial" w:cs="Arial"/>
          <w:b/>
          <w:bCs/>
          <w:color w:val="000000"/>
          <w:u w:val="single"/>
          <w:lang w:eastAsia="zh-CN"/>
        </w:rPr>
        <w:t xml:space="preserve"> It’s not a coincidence that</w:t>
      </w:r>
      <w:r w:rsidRPr="00351191">
        <w:rPr>
          <w:rFonts w:ascii="Arial" w:eastAsia="Times New Roman" w:hAnsi="Arial" w:cs="Arial"/>
          <w:b/>
          <w:bCs/>
          <w:color w:val="000000"/>
          <w:u w:val="single"/>
          <w:shd w:val="clear" w:color="auto" w:fill="00FFFF"/>
          <w:lang w:eastAsia="zh-CN"/>
        </w:rPr>
        <w:t xml:space="preserve"> the last two centuries of </w:t>
      </w:r>
      <w:r w:rsidRPr="00351191">
        <w:rPr>
          <w:rFonts w:ascii="Arial" w:eastAsia="Times New Roman" w:hAnsi="Arial" w:cs="Arial"/>
          <w:b/>
          <w:bCs/>
          <w:color w:val="000000"/>
          <w:u w:val="single"/>
          <w:lang w:eastAsia="zh-CN"/>
        </w:rPr>
        <w:t>uninterrupted, IP-driven</w:t>
      </w:r>
      <w:r w:rsidRPr="00351191">
        <w:rPr>
          <w:rFonts w:ascii="Arial" w:eastAsia="Times New Roman" w:hAnsi="Arial" w:cs="Arial"/>
          <w:b/>
          <w:bCs/>
          <w:color w:val="000000"/>
          <w:u w:val="single"/>
          <w:shd w:val="clear" w:color="auto" w:fill="00FFFF"/>
          <w:lang w:eastAsia="zh-CN"/>
        </w:rPr>
        <w:t xml:space="preserve"> innovation — up to and including the </w:t>
      </w:r>
      <w:r w:rsidRPr="00351191">
        <w:rPr>
          <w:rFonts w:ascii="Arial" w:eastAsia="Times New Roman" w:hAnsi="Arial" w:cs="Arial"/>
          <w:b/>
          <w:bCs/>
          <w:color w:val="000000"/>
          <w:u w:val="single"/>
          <w:lang w:eastAsia="zh-CN"/>
        </w:rPr>
        <w:t xml:space="preserve">miraculous </w:t>
      </w:r>
      <w:r w:rsidRPr="00351191">
        <w:rPr>
          <w:rFonts w:ascii="Arial" w:eastAsia="Times New Roman" w:hAnsi="Arial" w:cs="Arial"/>
          <w:b/>
          <w:bCs/>
          <w:color w:val="000000"/>
          <w:u w:val="single"/>
          <w:shd w:val="clear" w:color="auto" w:fill="00FFFF"/>
          <w:lang w:eastAsia="zh-CN"/>
        </w:rPr>
        <w:t xml:space="preserve">creation </w:t>
      </w:r>
      <w:r w:rsidRPr="00351191">
        <w:rPr>
          <w:rFonts w:ascii="Arial" w:eastAsia="Times New Roman" w:hAnsi="Arial" w:cs="Arial"/>
          <w:b/>
          <w:bCs/>
          <w:color w:val="000000"/>
          <w:u w:val="single"/>
          <w:lang w:eastAsia="zh-CN"/>
        </w:rPr>
        <w:t xml:space="preserve">in a record time </w:t>
      </w:r>
      <w:r w:rsidRPr="00351191">
        <w:rPr>
          <w:rFonts w:ascii="Arial" w:eastAsia="Times New Roman" w:hAnsi="Arial" w:cs="Arial"/>
          <w:b/>
          <w:bCs/>
          <w:color w:val="000000"/>
          <w:u w:val="single"/>
          <w:shd w:val="clear" w:color="auto" w:fill="00FFFF"/>
          <w:lang w:eastAsia="zh-CN"/>
        </w:rPr>
        <w:t>of the Covid vaccines t</w:t>
      </w:r>
      <w:r w:rsidRPr="00351191">
        <w:rPr>
          <w:rFonts w:ascii="Arial" w:eastAsia="Times New Roman" w:hAnsi="Arial" w:cs="Arial"/>
          <w:b/>
          <w:bCs/>
          <w:color w:val="000000"/>
          <w:u w:val="single"/>
          <w:lang w:eastAsia="zh-CN"/>
        </w:rPr>
        <w:t>hemselves —</w:t>
      </w:r>
      <w:r w:rsidRPr="00351191">
        <w:rPr>
          <w:rFonts w:ascii="Arial" w:eastAsia="Times New Roman" w:hAnsi="Arial" w:cs="Arial"/>
          <w:b/>
          <w:bCs/>
          <w:color w:val="000000"/>
          <w:u w:val="single"/>
          <w:shd w:val="clear" w:color="auto" w:fill="00FFFF"/>
          <w:lang w:eastAsia="zh-CN"/>
        </w:rPr>
        <w:t xml:space="preserve"> began when one nation finally committed itself to protect intangible assets </w:t>
      </w:r>
      <w:r w:rsidRPr="00351191">
        <w:rPr>
          <w:rFonts w:ascii="Arial" w:eastAsia="Times New Roman" w:hAnsi="Arial" w:cs="Arial"/>
          <w:b/>
          <w:bCs/>
          <w:color w:val="000000"/>
          <w:u w:val="single"/>
          <w:lang w:eastAsia="zh-CN"/>
        </w:rPr>
        <w:t>as much as physical property.</w:t>
      </w:r>
      <w:r w:rsidRPr="00351191">
        <w:rPr>
          <w:rFonts w:ascii="Arial" w:eastAsia="Times New Roman" w:hAnsi="Arial" w:cs="Arial"/>
          <w:color w:val="000000"/>
          <w:sz w:val="16"/>
          <w:szCs w:val="16"/>
          <w:u w:val="single"/>
          <w:lang w:eastAsia="zh-CN"/>
        </w:rPr>
        <w:t xml:space="preserve">  The reason is simple: knowledge is cumulative. Every new discovery becomes the basis for new research. The revolutionary mRNA technology behind Pfizer and Moderna’s vaccines is, in fact, an evolutionary iteration of previous — patented — breakthroughs over the last two </w:t>
      </w:r>
      <w:proofErr w:type="spellStart"/>
      <w:r w:rsidRPr="00351191">
        <w:rPr>
          <w:rFonts w:ascii="Arial" w:eastAsia="Times New Roman" w:hAnsi="Arial" w:cs="Arial"/>
          <w:color w:val="000000"/>
          <w:sz w:val="16"/>
          <w:szCs w:val="16"/>
          <w:u w:val="single"/>
          <w:lang w:eastAsia="zh-CN"/>
        </w:rPr>
        <w:t>decades.Sen</w:t>
      </w:r>
      <w:proofErr w:type="spellEnd"/>
      <w:r w:rsidRPr="00351191">
        <w:rPr>
          <w:rFonts w:ascii="Arial" w:eastAsia="Times New Roman" w:hAnsi="Arial" w:cs="Arial"/>
          <w:color w:val="000000"/>
          <w:sz w:val="16"/>
          <w:szCs w:val="16"/>
          <w:u w:val="single"/>
          <w:lang w:eastAsia="zh-CN"/>
        </w:rPr>
        <w:t xml:space="preserve">. Bernie Sanders, among others, turns up his nose at all this science, history, and progress. Like President Biden, he supports waiving vaccine patents because, he says, “We need a people’s vaccine, not a profit vaccine.” Ignore for a moment that many companies have agreed to sell their vaccines at non-profit prices for the duration of the pandemic, or that the vaccines are completely free for all patients at pharmacies nationwide, or that the federal government pays $19.50 per Pfizer dose, about $15 per Moderna dose, and $10 for the Johnson &amp; Johnson shot — less than the cost of a pizza for medicines that are saving millions of lives and restoring our economy. Instead, focus on the fact that </w:t>
      </w:r>
      <w:r w:rsidRPr="00351191">
        <w:rPr>
          <w:rFonts w:ascii="Arial" w:eastAsia="Times New Roman" w:hAnsi="Arial" w:cs="Arial"/>
          <w:b/>
          <w:bCs/>
          <w:color w:val="000000"/>
          <w:u w:val="single"/>
          <w:lang w:eastAsia="zh-CN"/>
        </w:rPr>
        <w:t>intellectual property protections enabled the creation of “people’s vaccines” in the first plac</w:t>
      </w:r>
      <w:r w:rsidRPr="00351191">
        <w:rPr>
          <w:rFonts w:ascii="Arial" w:eastAsia="Times New Roman" w:hAnsi="Arial" w:cs="Arial"/>
          <w:b/>
          <w:bCs/>
          <w:color w:val="000000"/>
          <w:u w:val="single"/>
          <w:shd w:val="clear" w:color="auto" w:fill="00FFFF"/>
          <w:lang w:eastAsia="zh-CN"/>
        </w:rPr>
        <w:t>e. The choice isn’t between cheap vaccines and even cheaper vaccines — it’s between shots that are protected by strong IP laws or no shots at all.</w:t>
      </w:r>
      <w:r w:rsidRPr="00351191">
        <w:rPr>
          <w:rFonts w:ascii="Arial" w:eastAsia="Times New Roman" w:hAnsi="Arial" w:cs="Arial"/>
          <w:b/>
          <w:bCs/>
          <w:color w:val="000000"/>
          <w:u w:val="single"/>
          <w:lang w:eastAsia="zh-CN"/>
        </w:rPr>
        <w:t xml:space="preserve"> </w:t>
      </w:r>
      <w:r w:rsidRPr="00351191">
        <w:rPr>
          <w:rFonts w:ascii="Arial" w:eastAsia="Times New Roman" w:hAnsi="Arial" w:cs="Arial"/>
          <w:color w:val="000000"/>
          <w:sz w:val="16"/>
          <w:szCs w:val="16"/>
          <w:u w:val="single"/>
          <w:lang w:eastAsia="zh-CN"/>
        </w:rPr>
        <w:t>The same goes for every industry. If President Biden doesn’t protect the IP behind new vaccines, investors and inventors will ask, what other technologies are next? Will similar takings be imposed on climate change technologies, for example? Food processing? Essential semiconductor technologies?</w:t>
      </w:r>
      <w:r w:rsidRPr="00351191">
        <w:rPr>
          <w:rFonts w:ascii="Arial" w:eastAsia="Times New Roman" w:hAnsi="Arial" w:cs="Arial"/>
          <w:b/>
          <w:bCs/>
          <w:color w:val="000000"/>
          <w:u w:val="single"/>
          <w:shd w:val="clear" w:color="auto" w:fill="00FFFF"/>
          <w:lang w:eastAsia="zh-CN"/>
        </w:rPr>
        <w:t xml:space="preserve"> Companies will scale back investments in medical devices</w:t>
      </w:r>
      <w:r w:rsidRPr="00351191">
        <w:rPr>
          <w:rFonts w:ascii="Arial" w:eastAsia="Times New Roman" w:hAnsi="Arial" w:cs="Arial"/>
          <w:b/>
          <w:bCs/>
          <w:color w:val="000000"/>
          <w:u w:val="single"/>
          <w:lang w:eastAsia="zh-CN"/>
        </w:rPr>
        <w:t xml:space="preserve">, </w:t>
      </w:r>
      <w:r w:rsidRPr="00351191">
        <w:rPr>
          <w:rFonts w:ascii="Arial" w:eastAsia="Times New Roman" w:hAnsi="Arial" w:cs="Arial"/>
          <w:color w:val="000000"/>
          <w:sz w:val="16"/>
          <w:szCs w:val="16"/>
          <w:u w:val="single"/>
          <w:lang w:eastAsia="zh-CN"/>
        </w:rPr>
        <w:t>microchips, energy, and everything in between</w:t>
      </w:r>
      <w:r w:rsidRPr="00351191">
        <w:rPr>
          <w:rFonts w:ascii="Arial" w:eastAsia="Times New Roman" w:hAnsi="Arial" w:cs="Arial"/>
          <w:b/>
          <w:bCs/>
          <w:color w:val="000000"/>
          <w:u w:val="single"/>
          <w:lang w:eastAsia="zh-CN"/>
        </w:rPr>
        <w:t xml:space="preserve"> </w:t>
      </w:r>
      <w:r w:rsidRPr="00351191">
        <w:rPr>
          <w:rFonts w:ascii="Arial" w:eastAsia="Times New Roman" w:hAnsi="Arial" w:cs="Arial"/>
          <w:b/>
          <w:bCs/>
          <w:color w:val="000000"/>
          <w:u w:val="single"/>
          <w:shd w:val="clear" w:color="auto" w:fill="00FFFF"/>
          <w:lang w:eastAsia="zh-CN"/>
        </w:rPr>
        <w:t xml:space="preserve">if they think the U.S. </w:t>
      </w:r>
      <w:r w:rsidRPr="00351191">
        <w:rPr>
          <w:rFonts w:ascii="Arial" w:eastAsia="Times New Roman" w:hAnsi="Arial" w:cs="Arial"/>
          <w:b/>
          <w:bCs/>
          <w:color w:val="000000"/>
          <w:u w:val="single"/>
          <w:lang w:eastAsia="zh-CN"/>
        </w:rPr>
        <w:t xml:space="preserve">Government </w:t>
      </w:r>
      <w:r w:rsidRPr="00351191">
        <w:rPr>
          <w:rFonts w:ascii="Arial" w:eastAsia="Times New Roman" w:hAnsi="Arial" w:cs="Arial"/>
          <w:b/>
          <w:bCs/>
          <w:color w:val="000000"/>
          <w:u w:val="single"/>
          <w:shd w:val="clear" w:color="auto" w:fill="00FFFF"/>
          <w:lang w:eastAsia="zh-CN"/>
        </w:rPr>
        <w:t xml:space="preserve">might waive IP protection after the fact so that others may copy their inventions </w:t>
      </w:r>
      <w:r w:rsidRPr="00351191">
        <w:rPr>
          <w:rFonts w:ascii="Arial" w:eastAsia="Times New Roman" w:hAnsi="Arial" w:cs="Arial"/>
          <w:b/>
          <w:bCs/>
          <w:color w:val="000000"/>
          <w:u w:val="single"/>
          <w:lang w:eastAsia="zh-CN"/>
        </w:rPr>
        <w:t xml:space="preserve">with impunity. </w:t>
      </w:r>
      <w:r w:rsidRPr="00351191">
        <w:rPr>
          <w:rFonts w:ascii="Arial" w:eastAsia="Times New Roman" w:hAnsi="Arial" w:cs="Arial"/>
          <w:color w:val="000000"/>
          <w:sz w:val="16"/>
          <w:szCs w:val="16"/>
          <w:u w:val="single"/>
          <w:lang w:eastAsia="zh-CN"/>
        </w:rPr>
        <w:t xml:space="preserve">Of immediate concern is the need for more treatments for Covid-19, especially as the pandemic keeps raging with new variants. Knowing that their IP may be appropriated as soon as it is developed, private industry — especially start-ups and smaller businesses that depend heavily on outside capital — may not invest the resources necessary to develop these new technologies that are desperately needed right </w:t>
      </w:r>
      <w:proofErr w:type="spellStart"/>
      <w:proofErr w:type="gramStart"/>
      <w:r w:rsidRPr="00351191">
        <w:rPr>
          <w:rFonts w:ascii="Arial" w:eastAsia="Times New Roman" w:hAnsi="Arial" w:cs="Arial"/>
          <w:color w:val="000000"/>
          <w:sz w:val="16"/>
          <w:szCs w:val="16"/>
          <w:u w:val="single"/>
          <w:lang w:eastAsia="zh-CN"/>
        </w:rPr>
        <w:t>now.Here’s</w:t>
      </w:r>
      <w:proofErr w:type="spellEnd"/>
      <w:proofErr w:type="gramEnd"/>
      <w:r w:rsidRPr="00351191">
        <w:rPr>
          <w:rFonts w:ascii="Arial" w:eastAsia="Times New Roman" w:hAnsi="Arial" w:cs="Arial"/>
          <w:color w:val="000000"/>
          <w:sz w:val="16"/>
          <w:szCs w:val="16"/>
          <w:u w:val="single"/>
          <w:lang w:eastAsia="zh-CN"/>
        </w:rPr>
        <w:t xml:space="preserve"> the reality: </w:t>
      </w:r>
      <w:r w:rsidRPr="00351191">
        <w:rPr>
          <w:rFonts w:ascii="Arial" w:eastAsia="Times New Roman" w:hAnsi="Arial" w:cs="Arial"/>
          <w:b/>
          <w:bCs/>
          <w:color w:val="000000"/>
          <w:u w:val="single"/>
          <w:lang w:eastAsia="zh-CN"/>
        </w:rPr>
        <w:t>remove patents and other forms of intellectual property, and private-sector investment in innovation dries up.</w:t>
      </w:r>
      <w:r w:rsidRPr="00351191">
        <w:rPr>
          <w:rFonts w:ascii="Arial" w:eastAsia="Times New Roman" w:hAnsi="Arial" w:cs="Arial"/>
          <w:color w:val="000000"/>
          <w:sz w:val="16"/>
          <w:szCs w:val="16"/>
          <w:u w:val="single"/>
          <w:lang w:eastAsia="zh-CN"/>
        </w:rPr>
        <w:t xml:space="preserve"> The government will then try to step in to fill the gap, inefficiently as always. Like the taking of factories to nationalize industry, this taking of intellectual property is effectively the nationalization of our innovation economy. The result will be the same as in every other socialist regime that nationalized its industries: the kind of poverty, corruption, and misery that my family escaped from decades ago. American innovation has cured diseases, enabled human flight, led to the development of computers, and made our nation the envy of the world.</w:t>
      </w:r>
      <w:r w:rsidRPr="00351191">
        <w:rPr>
          <w:rFonts w:ascii="Arial" w:eastAsia="Times New Roman" w:hAnsi="Arial" w:cs="Arial"/>
          <w:b/>
          <w:bCs/>
          <w:color w:val="000000"/>
          <w:u w:val="single"/>
          <w:lang w:eastAsia="zh-CN"/>
        </w:rPr>
        <w:t xml:space="preserve"> Waiving intellectual property rights could forfeit it all.</w:t>
      </w:r>
    </w:p>
    <w:p w14:paraId="1EB71DAE" w14:textId="77777777" w:rsidR="00351191" w:rsidRPr="00351191" w:rsidRDefault="00351191" w:rsidP="00351191">
      <w:pPr>
        <w:spacing w:before="240" w:after="40" w:line="240" w:lineRule="auto"/>
        <w:outlineLvl w:val="3"/>
        <w:rPr>
          <w:rFonts w:ascii="Times New Roman" w:eastAsia="Times New Roman" w:hAnsi="Times New Roman" w:cs="Times New Roman"/>
          <w:b/>
          <w:bCs/>
          <w:sz w:val="24"/>
          <w:szCs w:val="24"/>
          <w:lang w:eastAsia="zh-CN"/>
        </w:rPr>
      </w:pPr>
      <w:r w:rsidRPr="00351191">
        <w:rPr>
          <w:rFonts w:ascii="Arial" w:eastAsia="Times New Roman" w:hAnsi="Arial" w:cs="Arial"/>
          <w:b/>
          <w:bCs/>
          <w:color w:val="000000"/>
          <w:lang w:eastAsia="zh-CN"/>
        </w:rPr>
        <w:t>US Hegemony prevents war</w:t>
      </w:r>
    </w:p>
    <w:p w14:paraId="71FA67A9" w14:textId="77777777" w:rsidR="00351191" w:rsidRPr="00351191" w:rsidRDefault="00351191" w:rsidP="00351191">
      <w:pPr>
        <w:spacing w:before="240" w:after="240" w:line="240" w:lineRule="auto"/>
        <w:rPr>
          <w:rFonts w:ascii="Times New Roman" w:eastAsia="Times New Roman" w:hAnsi="Times New Roman" w:cs="Times New Roman"/>
          <w:sz w:val="24"/>
          <w:szCs w:val="24"/>
          <w:lang w:eastAsia="zh-CN"/>
        </w:rPr>
      </w:pPr>
      <w:r w:rsidRPr="00351191">
        <w:rPr>
          <w:rFonts w:ascii="Arial" w:eastAsia="Times New Roman" w:hAnsi="Arial" w:cs="Arial"/>
          <w:b/>
          <w:bCs/>
          <w:color w:val="000000"/>
          <w:sz w:val="20"/>
          <w:szCs w:val="20"/>
          <w:lang w:eastAsia="zh-CN"/>
        </w:rPr>
        <w:t>Zhang and Shi 2011</w:t>
      </w:r>
    </w:p>
    <w:p w14:paraId="2E67BB3A" w14:textId="77777777" w:rsidR="00351191" w:rsidRPr="00351191" w:rsidRDefault="00351191" w:rsidP="00351191">
      <w:pPr>
        <w:spacing w:before="240" w:after="240" w:line="240" w:lineRule="auto"/>
        <w:rPr>
          <w:rFonts w:ascii="Times New Roman" w:eastAsia="Times New Roman" w:hAnsi="Times New Roman" w:cs="Times New Roman"/>
          <w:sz w:val="24"/>
          <w:szCs w:val="24"/>
          <w:lang w:eastAsia="zh-CN"/>
        </w:rPr>
      </w:pPr>
      <w:r w:rsidRPr="00351191">
        <w:rPr>
          <w:rFonts w:ascii="Arial" w:eastAsia="Times New Roman" w:hAnsi="Arial" w:cs="Arial"/>
          <w:color w:val="000000"/>
          <w:sz w:val="14"/>
          <w:szCs w:val="14"/>
          <w:lang w:eastAsia="zh-CN"/>
        </w:rPr>
        <w:t>[ a researcher at the Carnegie Endowment for International Peace, Washington, D.C. ** Columbia University. She also serves as an independent consultant for the Eurasia Group and a consultant for the World Bank in Washington, D.C.  “America’s decline: A harbinger of conflict and rivalry”</w:t>
      </w:r>
      <w:hyperlink r:id="rId12" w:history="1">
        <w:r w:rsidRPr="00351191">
          <w:rPr>
            <w:rFonts w:ascii="Arial" w:eastAsia="Times New Roman" w:hAnsi="Arial" w:cs="Arial"/>
            <w:color w:val="000000"/>
            <w:sz w:val="14"/>
            <w:szCs w:val="14"/>
            <w:u w:val="single"/>
            <w:lang w:eastAsia="zh-CN"/>
          </w:rPr>
          <w:t xml:space="preserve"> ]</w:t>
        </w:r>
        <w:r w:rsidRPr="00351191">
          <w:rPr>
            <w:rFonts w:ascii="Arial" w:eastAsia="Times New Roman" w:hAnsi="Arial" w:cs="Arial"/>
            <w:color w:val="1155CC"/>
            <w:sz w:val="14"/>
            <w:szCs w:val="14"/>
            <w:u w:val="single"/>
            <w:lang w:eastAsia="zh-CN"/>
          </w:rPr>
          <w:t>http://www.eastasiaforum.org/2011/01/22/americas-decline-a-harbinger-of-conflict-and-rivalry/</w:t>
        </w:r>
      </w:hyperlink>
      <w:r w:rsidRPr="00351191">
        <w:rPr>
          <w:rFonts w:ascii="Arial" w:eastAsia="Times New Roman" w:hAnsi="Arial" w:cs="Arial"/>
          <w:color w:val="000000"/>
          <w:sz w:val="14"/>
          <w:szCs w:val="14"/>
          <w:lang w:eastAsia="zh-CN"/>
        </w:rPr>
        <w:t>)</w:t>
      </w:r>
    </w:p>
    <w:p w14:paraId="5C866B39" w14:textId="77777777" w:rsidR="00351191" w:rsidRPr="00351191" w:rsidRDefault="00351191" w:rsidP="00351191">
      <w:pPr>
        <w:spacing w:before="240" w:after="240" w:line="240" w:lineRule="auto"/>
        <w:rPr>
          <w:rFonts w:ascii="Times New Roman" w:eastAsia="Times New Roman" w:hAnsi="Times New Roman" w:cs="Times New Roman"/>
          <w:sz w:val="24"/>
          <w:szCs w:val="24"/>
          <w:lang w:eastAsia="zh-CN"/>
        </w:rPr>
      </w:pPr>
      <w:r w:rsidRPr="00351191">
        <w:rPr>
          <w:rFonts w:ascii="Arial" w:eastAsia="Times New Roman" w:hAnsi="Arial" w:cs="Arial"/>
          <w:color w:val="000000"/>
          <w:sz w:val="16"/>
          <w:szCs w:val="16"/>
          <w:lang w:eastAsia="zh-CN"/>
        </w:rPr>
        <w:t xml:space="preserve">This does not necessarily mean that the US is in systemic decline, but it encompasses a trend that appears to be negative and perhaps alarming. Although the US still possesses incomparable military prowess and its economy remains the world’s largest, the once seemingly indomitable chasm that separated America from anyone else is narrowing. Thus, the global distribution of power is shifting, and the inevitable result will be a world that is less peaceful, </w:t>
      </w:r>
      <w:proofErr w:type="gramStart"/>
      <w:r w:rsidRPr="00351191">
        <w:rPr>
          <w:rFonts w:ascii="Arial" w:eastAsia="Times New Roman" w:hAnsi="Arial" w:cs="Arial"/>
          <w:color w:val="000000"/>
          <w:sz w:val="16"/>
          <w:szCs w:val="16"/>
          <w:lang w:eastAsia="zh-CN"/>
        </w:rPr>
        <w:t>liberal</w:t>
      </w:r>
      <w:proofErr w:type="gramEnd"/>
      <w:r w:rsidRPr="00351191">
        <w:rPr>
          <w:rFonts w:ascii="Arial" w:eastAsia="Times New Roman" w:hAnsi="Arial" w:cs="Arial"/>
          <w:color w:val="000000"/>
          <w:sz w:val="16"/>
          <w:szCs w:val="16"/>
          <w:lang w:eastAsia="zh-CN"/>
        </w:rPr>
        <w:t xml:space="preserve"> and prosperous, burdened by a dearth of effective conflict regulation. Over the past two decades, no </w:t>
      </w:r>
      <w:r w:rsidRPr="00351191">
        <w:rPr>
          <w:rFonts w:ascii="Arial" w:eastAsia="Times New Roman" w:hAnsi="Arial" w:cs="Arial"/>
          <w:color w:val="000000"/>
          <w:u w:val="single"/>
          <w:lang w:eastAsia="zh-CN"/>
        </w:rPr>
        <w:t>other state has had the ability to seriously challenge the US military. Under these circumstances, motivated by both opportunity and fear, many</w:t>
      </w:r>
      <w:r w:rsidRPr="00351191">
        <w:rPr>
          <w:rFonts w:ascii="Arial" w:eastAsia="Times New Roman" w:hAnsi="Arial" w:cs="Arial"/>
          <w:color w:val="000000"/>
          <w:u w:val="single"/>
          <w:shd w:val="clear" w:color="auto" w:fill="00FFFF"/>
          <w:lang w:eastAsia="zh-CN"/>
        </w:rPr>
        <w:t xml:space="preserve"> a</w:t>
      </w:r>
      <w:r w:rsidRPr="00351191">
        <w:rPr>
          <w:rFonts w:ascii="Arial" w:eastAsia="Times New Roman" w:hAnsi="Arial" w:cs="Arial"/>
          <w:b/>
          <w:bCs/>
          <w:color w:val="000000"/>
          <w:u w:val="single"/>
          <w:shd w:val="clear" w:color="auto" w:fill="00FFFF"/>
          <w:lang w:eastAsia="zh-CN"/>
        </w:rPr>
        <w:t xml:space="preserve">ctors have </w:t>
      </w:r>
      <w:proofErr w:type="spellStart"/>
      <w:r w:rsidRPr="00351191">
        <w:rPr>
          <w:rFonts w:ascii="Arial" w:eastAsia="Times New Roman" w:hAnsi="Arial" w:cs="Arial"/>
          <w:b/>
          <w:bCs/>
          <w:color w:val="000000"/>
          <w:u w:val="single"/>
          <w:shd w:val="clear" w:color="auto" w:fill="00FFFF"/>
          <w:lang w:eastAsia="zh-CN"/>
        </w:rPr>
        <w:t>bandwagoned</w:t>
      </w:r>
      <w:proofErr w:type="spellEnd"/>
      <w:r w:rsidRPr="00351191">
        <w:rPr>
          <w:rFonts w:ascii="Arial" w:eastAsia="Times New Roman" w:hAnsi="Arial" w:cs="Arial"/>
          <w:b/>
          <w:bCs/>
          <w:color w:val="000000"/>
          <w:u w:val="single"/>
          <w:shd w:val="clear" w:color="auto" w:fill="00FFFF"/>
          <w:lang w:eastAsia="zh-CN"/>
        </w:rPr>
        <w:t xml:space="preserve"> with US hegemony</w:t>
      </w:r>
      <w:r w:rsidRPr="00351191">
        <w:rPr>
          <w:rFonts w:ascii="Arial" w:eastAsia="Times New Roman" w:hAnsi="Arial" w:cs="Arial"/>
          <w:color w:val="000000"/>
          <w:u w:val="single"/>
          <w:lang w:eastAsia="zh-CN"/>
        </w:rPr>
        <w:t xml:space="preserve"> and accepted a subordinate role. Canada, most of Western Europe, India, Japan, South Korea, Australia, </w:t>
      </w:r>
      <w:proofErr w:type="gramStart"/>
      <w:r w:rsidRPr="00351191">
        <w:rPr>
          <w:rFonts w:ascii="Arial" w:eastAsia="Times New Roman" w:hAnsi="Arial" w:cs="Arial"/>
          <w:color w:val="000000"/>
          <w:u w:val="single"/>
          <w:lang w:eastAsia="zh-CN"/>
        </w:rPr>
        <w:t>Singapore</w:t>
      </w:r>
      <w:proofErr w:type="gramEnd"/>
      <w:r w:rsidRPr="00351191">
        <w:rPr>
          <w:rFonts w:ascii="Arial" w:eastAsia="Times New Roman" w:hAnsi="Arial" w:cs="Arial"/>
          <w:color w:val="000000"/>
          <w:u w:val="single"/>
          <w:lang w:eastAsia="zh-CN"/>
        </w:rPr>
        <w:t xml:space="preserve"> and the Philippines have all joined the US, creating a status quo that has tended</w:t>
      </w:r>
      <w:r w:rsidRPr="00351191">
        <w:rPr>
          <w:rFonts w:ascii="Arial" w:eastAsia="Times New Roman" w:hAnsi="Arial" w:cs="Arial"/>
          <w:color w:val="000000"/>
          <w:u w:val="single"/>
          <w:shd w:val="clear" w:color="auto" w:fill="00FFFF"/>
          <w:lang w:eastAsia="zh-CN"/>
        </w:rPr>
        <w:t xml:space="preserve"> </w:t>
      </w:r>
      <w:r w:rsidRPr="00351191">
        <w:rPr>
          <w:rFonts w:ascii="Arial" w:eastAsia="Times New Roman" w:hAnsi="Arial" w:cs="Arial"/>
          <w:b/>
          <w:bCs/>
          <w:color w:val="000000"/>
          <w:u w:val="single"/>
          <w:shd w:val="clear" w:color="auto" w:fill="00FFFF"/>
          <w:lang w:eastAsia="zh-CN"/>
        </w:rPr>
        <w:t>to mute great power conflicts</w:t>
      </w:r>
      <w:r w:rsidRPr="00351191">
        <w:rPr>
          <w:rFonts w:ascii="Arial" w:eastAsia="Times New Roman" w:hAnsi="Arial" w:cs="Arial"/>
          <w:color w:val="000000"/>
          <w:sz w:val="16"/>
          <w:szCs w:val="16"/>
          <w:shd w:val="clear" w:color="auto" w:fill="00FFFF"/>
          <w:lang w:eastAsia="zh-CN"/>
        </w:rPr>
        <w:t>.</w:t>
      </w:r>
      <w:r w:rsidRPr="00351191">
        <w:rPr>
          <w:rFonts w:ascii="Arial" w:eastAsia="Times New Roman" w:hAnsi="Arial" w:cs="Arial"/>
          <w:color w:val="000000"/>
          <w:sz w:val="16"/>
          <w:szCs w:val="16"/>
          <w:lang w:eastAsia="zh-CN"/>
        </w:rPr>
        <w:t xml:space="preserve"> However, </w:t>
      </w:r>
      <w:r w:rsidRPr="00351191">
        <w:rPr>
          <w:rFonts w:ascii="Arial" w:eastAsia="Times New Roman" w:hAnsi="Arial" w:cs="Arial"/>
          <w:color w:val="000000"/>
          <w:u w:val="single"/>
          <w:lang w:eastAsia="zh-CN"/>
        </w:rPr>
        <w:t xml:space="preserve">as the hegemony that drew these powers together withers, so will the pulling power behind the US alliance. The result will be an international order where power is more diffuse, </w:t>
      </w:r>
      <w:r w:rsidRPr="00351191">
        <w:rPr>
          <w:rFonts w:ascii="Arial" w:eastAsia="Times New Roman" w:hAnsi="Arial" w:cs="Arial"/>
          <w:b/>
          <w:bCs/>
          <w:color w:val="000000"/>
          <w:u w:val="single"/>
          <w:shd w:val="clear" w:color="auto" w:fill="00FFFF"/>
          <w:lang w:eastAsia="zh-CN"/>
        </w:rPr>
        <w:t>American interests and influence can be more readily challenged, and conflicts or wars may be harder to avoid</w:t>
      </w:r>
      <w:r w:rsidRPr="00351191">
        <w:rPr>
          <w:rFonts w:ascii="Arial" w:eastAsia="Times New Roman" w:hAnsi="Arial" w:cs="Arial"/>
          <w:b/>
          <w:bCs/>
          <w:color w:val="000000"/>
          <w:sz w:val="10"/>
          <w:szCs w:val="10"/>
          <w:u w:val="single"/>
          <w:shd w:val="clear" w:color="auto" w:fill="00FFFF"/>
          <w:lang w:eastAsia="zh-CN"/>
        </w:rPr>
        <w:t>.</w:t>
      </w:r>
      <w:r w:rsidRPr="00351191">
        <w:rPr>
          <w:rFonts w:ascii="Arial" w:eastAsia="Times New Roman" w:hAnsi="Arial" w:cs="Arial"/>
          <w:color w:val="000000"/>
          <w:sz w:val="10"/>
          <w:szCs w:val="10"/>
          <w:u w:val="single"/>
          <w:shd w:val="clear" w:color="auto" w:fill="00FFFF"/>
          <w:lang w:eastAsia="zh-CN"/>
        </w:rPr>
        <w:t xml:space="preserve"> </w:t>
      </w:r>
      <w:r w:rsidRPr="00351191">
        <w:rPr>
          <w:rFonts w:ascii="Arial" w:eastAsia="Times New Roman" w:hAnsi="Arial" w:cs="Arial"/>
          <w:color w:val="000000"/>
          <w:sz w:val="10"/>
          <w:szCs w:val="10"/>
          <w:lang w:eastAsia="zh-CN"/>
        </w:rPr>
        <w:t xml:space="preserve">As history attests, power decline and redistribution result in military confrontation. For example, in the late 19th century America’s emergence as a regional power saw it launch its first overseas war of conquest towards Spain. By the turn of the 20th century, accompanying the increase in US power and waning of British power, the American Navy had begun to challenge the notion that Britain ‘rules the waves.’ Such a notion would eventually see the US attain the status of sole guardians of the Western Hemisphere’s security to become the order-creating Leviathan shaping the international system with democracy and rule of law. </w:t>
      </w:r>
      <w:r w:rsidRPr="00351191">
        <w:rPr>
          <w:rFonts w:ascii="Arial" w:eastAsia="Times New Roman" w:hAnsi="Arial" w:cs="Arial"/>
          <w:color w:val="000000"/>
          <w:sz w:val="10"/>
          <w:szCs w:val="10"/>
          <w:u w:val="single"/>
          <w:lang w:eastAsia="zh-CN"/>
        </w:rPr>
        <w:t>Defining this US-</w:t>
      </w:r>
      <w:proofErr w:type="spellStart"/>
      <w:r w:rsidRPr="00351191">
        <w:rPr>
          <w:rFonts w:ascii="Arial" w:eastAsia="Times New Roman" w:hAnsi="Arial" w:cs="Arial"/>
          <w:color w:val="000000"/>
          <w:sz w:val="10"/>
          <w:szCs w:val="10"/>
          <w:u w:val="single"/>
          <w:lang w:eastAsia="zh-CN"/>
        </w:rPr>
        <w:t>centred</w:t>
      </w:r>
      <w:proofErr w:type="spellEnd"/>
      <w:r w:rsidRPr="00351191">
        <w:rPr>
          <w:rFonts w:ascii="Arial" w:eastAsia="Times New Roman" w:hAnsi="Arial" w:cs="Arial"/>
          <w:color w:val="000000"/>
          <w:sz w:val="10"/>
          <w:szCs w:val="10"/>
          <w:u w:val="single"/>
          <w:lang w:eastAsia="zh-CN"/>
        </w:rPr>
        <w:t xml:space="preserve"> system are three key characteristics: enforcement of property rights, constraints on the actions of powerful individuals and groups and some degree of equal opportunities for broad segments of society. As a result of such </w:t>
      </w:r>
      <w:r w:rsidRPr="00351191">
        <w:rPr>
          <w:rFonts w:ascii="Arial" w:eastAsia="Times New Roman" w:hAnsi="Arial" w:cs="Arial"/>
          <w:b/>
          <w:bCs/>
          <w:color w:val="000000"/>
          <w:sz w:val="10"/>
          <w:szCs w:val="10"/>
          <w:u w:val="single"/>
          <w:lang w:eastAsia="zh-CN"/>
        </w:rPr>
        <w:t>political stability</w:t>
      </w:r>
      <w:r w:rsidRPr="00351191">
        <w:rPr>
          <w:rFonts w:ascii="Arial" w:eastAsia="Times New Roman" w:hAnsi="Arial" w:cs="Arial"/>
          <w:color w:val="000000"/>
          <w:sz w:val="10"/>
          <w:szCs w:val="10"/>
          <w:u w:val="single"/>
          <w:lang w:eastAsia="zh-CN"/>
        </w:rPr>
        <w:t xml:space="preserve">, free markets, liberal </w:t>
      </w:r>
      <w:proofErr w:type="gramStart"/>
      <w:r w:rsidRPr="00351191">
        <w:rPr>
          <w:rFonts w:ascii="Arial" w:eastAsia="Times New Roman" w:hAnsi="Arial" w:cs="Arial"/>
          <w:color w:val="000000"/>
          <w:sz w:val="10"/>
          <w:szCs w:val="10"/>
          <w:u w:val="single"/>
          <w:lang w:eastAsia="zh-CN"/>
        </w:rPr>
        <w:t>trade</w:t>
      </w:r>
      <w:proofErr w:type="gramEnd"/>
      <w:r w:rsidRPr="00351191">
        <w:rPr>
          <w:rFonts w:ascii="Arial" w:eastAsia="Times New Roman" w:hAnsi="Arial" w:cs="Arial"/>
          <w:color w:val="000000"/>
          <w:sz w:val="10"/>
          <w:szCs w:val="10"/>
          <w:u w:val="single"/>
          <w:lang w:eastAsia="zh-CN"/>
        </w:rPr>
        <w:t xml:space="preserve"> and flexible financial mechanisms have appeared. And, with this, many countries have sought opportunities to enter this system, proliferating </w:t>
      </w:r>
      <w:r w:rsidRPr="00351191">
        <w:rPr>
          <w:rFonts w:ascii="Arial" w:eastAsia="Times New Roman" w:hAnsi="Arial" w:cs="Arial"/>
          <w:b/>
          <w:bCs/>
          <w:color w:val="000000"/>
          <w:sz w:val="10"/>
          <w:szCs w:val="10"/>
          <w:u w:val="single"/>
          <w:lang w:eastAsia="zh-CN"/>
        </w:rPr>
        <w:t>stable and cooperative relations</w:t>
      </w:r>
      <w:r w:rsidRPr="00351191">
        <w:rPr>
          <w:rFonts w:ascii="Arial" w:eastAsia="Times New Roman" w:hAnsi="Arial" w:cs="Arial"/>
          <w:color w:val="000000"/>
          <w:sz w:val="10"/>
          <w:szCs w:val="10"/>
          <w:u w:val="single"/>
          <w:lang w:eastAsia="zh-CN"/>
        </w:rPr>
        <w:t xml:space="preserve">. </w:t>
      </w:r>
      <w:r w:rsidRPr="00351191">
        <w:rPr>
          <w:rFonts w:ascii="Arial" w:eastAsia="Times New Roman" w:hAnsi="Arial" w:cs="Arial"/>
          <w:color w:val="000000"/>
          <w:sz w:val="10"/>
          <w:szCs w:val="10"/>
          <w:lang w:eastAsia="zh-CN"/>
        </w:rPr>
        <w:t xml:space="preserve">However, what will happen to these advances as America’s influence declines? Given that America’s authority, although sullied at times, has benefited people across much of Latin America, Central and Eastern Europe, the Balkans, as well as parts of Africa and, quite extensively, Asia, the answer to this question could affect global society in a profoundly detrimental way. </w:t>
      </w:r>
      <w:r w:rsidRPr="00351191">
        <w:rPr>
          <w:rFonts w:ascii="Arial" w:eastAsia="Times New Roman" w:hAnsi="Arial" w:cs="Arial"/>
          <w:color w:val="000000"/>
          <w:sz w:val="10"/>
          <w:szCs w:val="10"/>
          <w:u w:val="single"/>
          <w:lang w:eastAsia="zh-CN"/>
        </w:rPr>
        <w:t>Public</w:t>
      </w:r>
      <w:r w:rsidRPr="00351191">
        <w:rPr>
          <w:rFonts w:ascii="Arial" w:eastAsia="Times New Roman" w:hAnsi="Arial" w:cs="Arial"/>
          <w:color w:val="000000"/>
          <w:sz w:val="10"/>
          <w:szCs w:val="10"/>
          <w:lang w:eastAsia="zh-CN"/>
        </w:rPr>
        <w:t xml:space="preserve"> imagination </w:t>
      </w:r>
      <w:r w:rsidRPr="00351191">
        <w:rPr>
          <w:rFonts w:ascii="Arial" w:eastAsia="Times New Roman" w:hAnsi="Arial" w:cs="Arial"/>
          <w:color w:val="000000"/>
          <w:sz w:val="10"/>
          <w:szCs w:val="10"/>
          <w:u w:val="single"/>
          <w:lang w:eastAsia="zh-CN"/>
        </w:rPr>
        <w:t xml:space="preserve">and academia have anticipated that a post-hegemonic world would return to the problems of the 1930s: regional blocs, trade conflicts and </w:t>
      </w:r>
      <w:r w:rsidRPr="00351191">
        <w:rPr>
          <w:rFonts w:ascii="Arial" w:eastAsia="Times New Roman" w:hAnsi="Arial" w:cs="Arial"/>
          <w:b/>
          <w:bCs/>
          <w:color w:val="000000"/>
          <w:sz w:val="10"/>
          <w:szCs w:val="10"/>
          <w:u w:val="single"/>
          <w:lang w:eastAsia="zh-CN"/>
        </w:rPr>
        <w:t>strategic rivalry</w:t>
      </w:r>
      <w:r w:rsidRPr="00351191">
        <w:rPr>
          <w:rFonts w:ascii="Arial" w:eastAsia="Times New Roman" w:hAnsi="Arial" w:cs="Arial"/>
          <w:color w:val="000000"/>
          <w:sz w:val="10"/>
          <w:szCs w:val="10"/>
          <w:u w:val="single"/>
          <w:lang w:eastAsia="zh-CN"/>
        </w:rPr>
        <w:t>.</w:t>
      </w:r>
      <w:r w:rsidRPr="00351191">
        <w:rPr>
          <w:rFonts w:ascii="Arial" w:eastAsia="Times New Roman" w:hAnsi="Arial" w:cs="Arial"/>
          <w:color w:val="000000"/>
          <w:sz w:val="10"/>
          <w:szCs w:val="10"/>
          <w:lang w:eastAsia="zh-CN"/>
        </w:rPr>
        <w:t xml:space="preserve"> Furthermore, </w:t>
      </w:r>
      <w:r w:rsidRPr="00351191">
        <w:rPr>
          <w:rFonts w:ascii="Arial" w:eastAsia="Times New Roman" w:hAnsi="Arial" w:cs="Arial"/>
          <w:color w:val="000000"/>
          <w:sz w:val="10"/>
          <w:szCs w:val="10"/>
          <w:u w:val="single"/>
          <w:lang w:eastAsia="zh-CN"/>
        </w:rPr>
        <w:t xml:space="preserve">multilateral institutions such as the IMF, the World Bank or the WTO might give way to regional </w:t>
      </w:r>
      <w:proofErr w:type="spellStart"/>
      <w:r w:rsidRPr="00351191">
        <w:rPr>
          <w:rFonts w:ascii="Arial" w:eastAsia="Times New Roman" w:hAnsi="Arial" w:cs="Arial"/>
          <w:color w:val="000000"/>
          <w:sz w:val="10"/>
          <w:szCs w:val="10"/>
          <w:u w:val="single"/>
          <w:lang w:eastAsia="zh-CN"/>
        </w:rPr>
        <w:t>organisations</w:t>
      </w:r>
      <w:proofErr w:type="spellEnd"/>
      <w:r w:rsidRPr="00351191">
        <w:rPr>
          <w:rFonts w:ascii="Arial" w:eastAsia="Times New Roman" w:hAnsi="Arial" w:cs="Arial"/>
          <w:color w:val="000000"/>
          <w:sz w:val="10"/>
          <w:szCs w:val="10"/>
          <w:u w:val="single"/>
          <w:lang w:eastAsia="zh-CN"/>
        </w:rPr>
        <w:t xml:space="preserve">. For example, Europe and East Asia would each step forward to fill the vacuum left by Washington’s withering leadership to pursue their own visions of regional political and economic orders. </w:t>
      </w:r>
      <w:r w:rsidRPr="00351191">
        <w:rPr>
          <w:rFonts w:ascii="Arial" w:eastAsia="Times New Roman" w:hAnsi="Arial" w:cs="Arial"/>
          <w:b/>
          <w:bCs/>
          <w:color w:val="000000"/>
          <w:sz w:val="10"/>
          <w:szCs w:val="10"/>
          <w:u w:val="single"/>
          <w:lang w:eastAsia="zh-CN"/>
        </w:rPr>
        <w:t>Free markets</w:t>
      </w:r>
      <w:r w:rsidRPr="00351191">
        <w:rPr>
          <w:rFonts w:ascii="Arial" w:eastAsia="Times New Roman" w:hAnsi="Arial" w:cs="Arial"/>
          <w:color w:val="000000"/>
          <w:sz w:val="10"/>
          <w:szCs w:val="10"/>
          <w:u w:val="single"/>
          <w:lang w:eastAsia="zh-CN"/>
        </w:rPr>
        <w:t xml:space="preserve"> would become more </w:t>
      </w:r>
      <w:proofErr w:type="spellStart"/>
      <w:r w:rsidRPr="00351191">
        <w:rPr>
          <w:rFonts w:ascii="Arial" w:eastAsia="Times New Roman" w:hAnsi="Arial" w:cs="Arial"/>
          <w:color w:val="000000"/>
          <w:sz w:val="10"/>
          <w:szCs w:val="10"/>
          <w:u w:val="single"/>
          <w:lang w:eastAsia="zh-CN"/>
        </w:rPr>
        <w:t>politicised</w:t>
      </w:r>
      <w:proofErr w:type="spellEnd"/>
      <w:r w:rsidRPr="00351191">
        <w:rPr>
          <w:rFonts w:ascii="Arial" w:eastAsia="Times New Roman" w:hAnsi="Arial" w:cs="Arial"/>
          <w:color w:val="000000"/>
          <w:sz w:val="10"/>
          <w:szCs w:val="10"/>
          <w:u w:val="single"/>
          <w:lang w:eastAsia="zh-CN"/>
        </w:rPr>
        <w:t xml:space="preserve"> — and, well, less free — and major powers would compete for </w:t>
      </w:r>
      <w:r w:rsidRPr="00351191">
        <w:rPr>
          <w:rFonts w:ascii="Arial" w:eastAsia="Times New Roman" w:hAnsi="Arial" w:cs="Arial"/>
          <w:b/>
          <w:bCs/>
          <w:color w:val="000000"/>
          <w:sz w:val="10"/>
          <w:szCs w:val="10"/>
          <w:u w:val="single"/>
          <w:lang w:eastAsia="zh-CN"/>
        </w:rPr>
        <w:t>supremacy</w:t>
      </w:r>
      <w:r w:rsidRPr="00351191">
        <w:rPr>
          <w:rFonts w:ascii="Arial" w:eastAsia="Times New Roman" w:hAnsi="Arial" w:cs="Arial"/>
          <w:color w:val="000000"/>
          <w:sz w:val="10"/>
          <w:szCs w:val="10"/>
          <w:u w:val="single"/>
          <w:lang w:eastAsia="zh-CN"/>
        </w:rPr>
        <w:t xml:space="preserve">. Additionally, such power plays have </w:t>
      </w:r>
      <w:r w:rsidRPr="00351191">
        <w:rPr>
          <w:rFonts w:ascii="Arial" w:eastAsia="Times New Roman" w:hAnsi="Arial" w:cs="Arial"/>
          <w:b/>
          <w:bCs/>
          <w:color w:val="000000"/>
          <w:sz w:val="10"/>
          <w:szCs w:val="10"/>
          <w:u w:val="single"/>
          <w:lang w:eastAsia="zh-CN"/>
        </w:rPr>
        <w:t>historically possessed a zero-sum element</w:t>
      </w:r>
      <w:r w:rsidRPr="00351191">
        <w:rPr>
          <w:rFonts w:ascii="Arial" w:eastAsia="Times New Roman" w:hAnsi="Arial" w:cs="Arial"/>
          <w:color w:val="000000"/>
          <w:sz w:val="10"/>
          <w:szCs w:val="10"/>
          <w:u w:val="single"/>
          <w:lang w:eastAsia="zh-CN"/>
        </w:rPr>
        <w:t xml:space="preserve">. In the late 1960s and 1970s, US economic power declined relative to the rise of the Japanese and Western European economies, with the US dollar also becoming less </w:t>
      </w:r>
      <w:r w:rsidRPr="00351191">
        <w:rPr>
          <w:rFonts w:ascii="Arial" w:eastAsia="Times New Roman" w:hAnsi="Arial" w:cs="Arial"/>
          <w:color w:val="000000"/>
          <w:u w:val="single"/>
          <w:lang w:eastAsia="zh-CN"/>
        </w:rPr>
        <w:t xml:space="preserve">attractive. And, </w:t>
      </w:r>
      <w:r w:rsidRPr="00351191">
        <w:rPr>
          <w:rFonts w:ascii="Arial" w:eastAsia="Times New Roman" w:hAnsi="Arial" w:cs="Arial"/>
          <w:b/>
          <w:bCs/>
          <w:color w:val="000000"/>
          <w:u w:val="single"/>
          <w:shd w:val="clear" w:color="auto" w:fill="00FFFF"/>
          <w:lang w:eastAsia="zh-CN"/>
        </w:rPr>
        <w:t>as American power eroded, so did international regimes</w:t>
      </w:r>
      <w:r w:rsidRPr="00351191">
        <w:rPr>
          <w:rFonts w:ascii="Arial" w:eastAsia="Times New Roman" w:hAnsi="Arial" w:cs="Arial"/>
          <w:color w:val="000000"/>
          <w:u w:val="single"/>
          <w:shd w:val="clear" w:color="auto" w:fill="00FFFF"/>
          <w:lang w:eastAsia="zh-CN"/>
        </w:rPr>
        <w:t xml:space="preserve"> </w:t>
      </w:r>
      <w:r w:rsidRPr="00351191">
        <w:rPr>
          <w:rFonts w:ascii="Arial" w:eastAsia="Times New Roman" w:hAnsi="Arial" w:cs="Arial"/>
          <w:color w:val="000000"/>
          <w:u w:val="single"/>
          <w:lang w:eastAsia="zh-CN"/>
        </w:rPr>
        <w:t xml:space="preserve">(such as the </w:t>
      </w:r>
      <w:r w:rsidRPr="00351191">
        <w:rPr>
          <w:rFonts w:ascii="Arial" w:eastAsia="Times New Roman" w:hAnsi="Arial" w:cs="Arial"/>
          <w:b/>
          <w:bCs/>
          <w:color w:val="000000"/>
          <w:u w:val="single"/>
          <w:lang w:eastAsia="zh-CN"/>
        </w:rPr>
        <w:t>Bretton Woods System</w:t>
      </w:r>
      <w:r w:rsidRPr="00351191">
        <w:rPr>
          <w:rFonts w:ascii="Arial" w:eastAsia="Times New Roman" w:hAnsi="Arial" w:cs="Arial"/>
          <w:color w:val="000000"/>
          <w:u w:val="single"/>
          <w:lang w:eastAsia="zh-CN"/>
        </w:rPr>
        <w:t xml:space="preserve"> in 1973).</w:t>
      </w:r>
      <w:r w:rsidRPr="00351191">
        <w:rPr>
          <w:rFonts w:ascii="Arial" w:eastAsia="Times New Roman" w:hAnsi="Arial" w:cs="Arial"/>
          <w:b/>
          <w:bCs/>
          <w:color w:val="000000"/>
          <w:u w:val="single"/>
          <w:lang w:eastAsia="zh-CN"/>
        </w:rPr>
        <w:t xml:space="preserve"> </w:t>
      </w:r>
      <w:r w:rsidRPr="00351191">
        <w:rPr>
          <w:rFonts w:ascii="Arial" w:eastAsia="Times New Roman" w:hAnsi="Arial" w:cs="Arial"/>
          <w:b/>
          <w:bCs/>
          <w:color w:val="000000"/>
          <w:u w:val="single"/>
          <w:shd w:val="clear" w:color="auto" w:fill="00FFFF"/>
          <w:lang w:eastAsia="zh-CN"/>
        </w:rPr>
        <w:t>A world without American hegemony is one where great power wars re-emerge,</w:t>
      </w:r>
      <w:r w:rsidRPr="00351191">
        <w:rPr>
          <w:rFonts w:ascii="Arial" w:eastAsia="Times New Roman" w:hAnsi="Arial" w:cs="Arial"/>
          <w:color w:val="000000"/>
          <w:u w:val="single"/>
          <w:lang w:eastAsia="zh-CN"/>
        </w:rPr>
        <w:t xml:space="preserve"> the liberal international system is supplanted by an authoritarian one, and trade protectionism devolves into restrictive, anti-</w:t>
      </w:r>
      <w:proofErr w:type="spellStart"/>
      <w:r w:rsidRPr="00351191">
        <w:rPr>
          <w:rFonts w:ascii="Arial" w:eastAsia="Times New Roman" w:hAnsi="Arial" w:cs="Arial"/>
          <w:color w:val="000000"/>
          <w:u w:val="single"/>
          <w:lang w:eastAsia="zh-CN"/>
        </w:rPr>
        <w:t>globalisation</w:t>
      </w:r>
      <w:proofErr w:type="spellEnd"/>
      <w:r w:rsidRPr="00351191">
        <w:rPr>
          <w:rFonts w:ascii="Arial" w:eastAsia="Times New Roman" w:hAnsi="Arial" w:cs="Arial"/>
          <w:color w:val="000000"/>
          <w:u w:val="single"/>
          <w:lang w:eastAsia="zh-CN"/>
        </w:rPr>
        <w:t xml:space="preserve"> barriers. This, at least, is one possibility we can forecast in a future that will inevitably be devoid of unrivalled US primacy.</w:t>
      </w:r>
    </w:p>
    <w:p w14:paraId="2BCC4AAA" w14:textId="77777777" w:rsidR="00351191" w:rsidRPr="00351191" w:rsidRDefault="00351191" w:rsidP="00351191">
      <w:pPr>
        <w:spacing w:after="0" w:line="240" w:lineRule="auto"/>
        <w:rPr>
          <w:rFonts w:ascii="Times New Roman" w:eastAsia="Times New Roman" w:hAnsi="Times New Roman" w:cs="Times New Roman"/>
          <w:sz w:val="24"/>
          <w:szCs w:val="24"/>
          <w:lang w:eastAsia="zh-CN"/>
        </w:rPr>
      </w:pPr>
    </w:p>
    <w:p w14:paraId="5759373F" w14:textId="77777777" w:rsidR="00351191" w:rsidRPr="00351191" w:rsidRDefault="00351191" w:rsidP="00351191">
      <w:pPr>
        <w:spacing w:before="40" w:after="0" w:line="240" w:lineRule="auto"/>
        <w:jc w:val="center"/>
        <w:outlineLvl w:val="1"/>
        <w:rPr>
          <w:rFonts w:ascii="Times New Roman" w:eastAsia="Times New Roman" w:hAnsi="Times New Roman" w:cs="Times New Roman"/>
          <w:b/>
          <w:bCs/>
          <w:sz w:val="36"/>
          <w:szCs w:val="36"/>
          <w:lang w:eastAsia="zh-CN"/>
        </w:rPr>
      </w:pPr>
      <w:r w:rsidRPr="00351191">
        <w:rPr>
          <w:rFonts w:ascii="Arial" w:eastAsia="Times New Roman" w:hAnsi="Arial" w:cs="Arial"/>
          <w:b/>
          <w:bCs/>
          <w:color w:val="000000"/>
          <w:sz w:val="32"/>
          <w:szCs w:val="32"/>
          <w:lang w:eastAsia="zh-CN"/>
        </w:rPr>
        <w:t>Contention Two: Innovation</w:t>
      </w:r>
    </w:p>
    <w:p w14:paraId="14A93D69" w14:textId="77777777" w:rsidR="00351191" w:rsidRPr="00351191" w:rsidRDefault="00351191" w:rsidP="00351191">
      <w:pPr>
        <w:spacing w:after="240" w:line="240" w:lineRule="auto"/>
        <w:rPr>
          <w:rFonts w:ascii="Times New Roman" w:eastAsia="Times New Roman" w:hAnsi="Times New Roman" w:cs="Times New Roman"/>
          <w:sz w:val="24"/>
          <w:szCs w:val="24"/>
          <w:lang w:eastAsia="zh-CN"/>
        </w:rPr>
      </w:pPr>
    </w:p>
    <w:p w14:paraId="3BA5B099" w14:textId="77777777" w:rsidR="00351191" w:rsidRPr="00351191" w:rsidRDefault="00351191" w:rsidP="00351191">
      <w:pPr>
        <w:spacing w:line="240" w:lineRule="auto"/>
        <w:rPr>
          <w:rFonts w:ascii="Times New Roman" w:eastAsia="Times New Roman" w:hAnsi="Times New Roman" w:cs="Times New Roman"/>
          <w:sz w:val="24"/>
          <w:szCs w:val="24"/>
          <w:lang w:eastAsia="zh-CN"/>
        </w:rPr>
      </w:pPr>
      <w:r w:rsidRPr="00351191">
        <w:rPr>
          <w:rFonts w:eastAsia="Times New Roman" w:cs="Calibri"/>
          <w:b/>
          <w:bCs/>
          <w:color w:val="000000"/>
          <w:sz w:val="28"/>
          <w:szCs w:val="28"/>
          <w:lang w:eastAsia="zh-CN"/>
        </w:rPr>
        <w:t xml:space="preserve">The aff </w:t>
      </w:r>
      <w:r w:rsidRPr="00351191">
        <w:rPr>
          <w:rFonts w:eastAsia="Times New Roman" w:cs="Calibri"/>
          <w:b/>
          <w:bCs/>
          <w:color w:val="000000"/>
          <w:sz w:val="28"/>
          <w:szCs w:val="28"/>
          <w:u w:val="single"/>
          <w:lang w:eastAsia="zh-CN"/>
        </w:rPr>
        <w:t>crushes innovation</w:t>
      </w:r>
      <w:r w:rsidRPr="00351191">
        <w:rPr>
          <w:rFonts w:eastAsia="Times New Roman" w:cs="Calibri"/>
          <w:b/>
          <w:bCs/>
          <w:color w:val="000000"/>
          <w:sz w:val="28"/>
          <w:szCs w:val="28"/>
          <w:lang w:eastAsia="zh-CN"/>
        </w:rPr>
        <w:t xml:space="preserve"> in the pharma sector---incentivizes them to focus on </w:t>
      </w:r>
      <w:r w:rsidRPr="00351191">
        <w:rPr>
          <w:rFonts w:eastAsia="Times New Roman" w:cs="Calibri"/>
          <w:b/>
          <w:bCs/>
          <w:color w:val="000000"/>
          <w:sz w:val="28"/>
          <w:szCs w:val="28"/>
          <w:u w:val="single"/>
          <w:lang w:eastAsia="zh-CN"/>
        </w:rPr>
        <w:t>non-important issues</w:t>
      </w:r>
      <w:r w:rsidRPr="00351191">
        <w:rPr>
          <w:rFonts w:eastAsia="Times New Roman" w:cs="Calibri"/>
          <w:b/>
          <w:bCs/>
          <w:color w:val="000000"/>
          <w:sz w:val="28"/>
          <w:szCs w:val="28"/>
          <w:lang w:eastAsia="zh-CN"/>
        </w:rPr>
        <w:t>.</w:t>
      </w:r>
    </w:p>
    <w:p w14:paraId="5E74B40C" w14:textId="77777777" w:rsidR="00351191" w:rsidRPr="00351191" w:rsidRDefault="00351191" w:rsidP="00351191">
      <w:pPr>
        <w:spacing w:after="120" w:line="240" w:lineRule="auto"/>
        <w:rPr>
          <w:rFonts w:ascii="Times New Roman" w:eastAsia="Times New Roman" w:hAnsi="Times New Roman" w:cs="Times New Roman"/>
          <w:sz w:val="24"/>
          <w:szCs w:val="24"/>
          <w:lang w:eastAsia="zh-CN"/>
        </w:rPr>
      </w:pPr>
      <w:r w:rsidRPr="00351191">
        <w:rPr>
          <w:rFonts w:eastAsia="Times New Roman" w:cs="Calibri"/>
          <w:b/>
          <w:bCs/>
          <w:color w:val="000000"/>
          <w:sz w:val="21"/>
          <w:szCs w:val="21"/>
          <w:lang w:eastAsia="zh-CN"/>
        </w:rPr>
        <w:t>Glassman 21</w:t>
      </w:r>
      <w:r w:rsidRPr="00351191">
        <w:rPr>
          <w:rFonts w:eastAsia="Times New Roman" w:cs="Calibri"/>
          <w:color w:val="000000"/>
          <w:sz w:val="21"/>
          <w:szCs w:val="21"/>
          <w:lang w:eastAsia="zh-CN"/>
        </w:rPr>
        <w:t xml:space="preserve"> [Amanda; 5/6/21; Executive vice president and a senior fellow at the Center for Global Development, a nonpartisan, nonprofit think tank in Washington and London; “</w:t>
      </w:r>
      <w:r w:rsidRPr="00351191">
        <w:rPr>
          <w:rFonts w:eastAsia="Times New Roman" w:cs="Calibri"/>
          <w:i/>
          <w:iCs/>
          <w:color w:val="000000"/>
          <w:sz w:val="21"/>
          <w:szCs w:val="21"/>
          <w:lang w:eastAsia="zh-CN"/>
        </w:rPr>
        <w:t>Big Pharma Is Not the Tobacco Industry</w:t>
      </w:r>
      <w:r w:rsidRPr="00351191">
        <w:rPr>
          <w:rFonts w:eastAsia="Times New Roman" w:cs="Calibri"/>
          <w:color w:val="000000"/>
          <w:sz w:val="21"/>
          <w:szCs w:val="21"/>
          <w:lang w:eastAsia="zh-CN"/>
        </w:rPr>
        <w:t>,” Barron,</w:t>
      </w:r>
      <w:hyperlink r:id="rId13" w:history="1">
        <w:r w:rsidRPr="00351191">
          <w:rPr>
            <w:rFonts w:eastAsia="Times New Roman" w:cs="Calibri"/>
            <w:color w:val="000000"/>
            <w:sz w:val="21"/>
            <w:szCs w:val="21"/>
            <w:u w:val="single"/>
            <w:lang w:eastAsia="zh-CN"/>
          </w:rPr>
          <w:t xml:space="preserve"> </w:t>
        </w:r>
        <w:r w:rsidRPr="00351191">
          <w:rPr>
            <w:rFonts w:eastAsia="Times New Roman" w:cs="Calibri"/>
            <w:color w:val="1155CC"/>
            <w:sz w:val="21"/>
            <w:szCs w:val="21"/>
            <w:u w:val="single"/>
            <w:lang w:eastAsia="zh-CN"/>
          </w:rPr>
          <w:t>https://www.barrons.com/articles/big-pharma-is-not-the-tobacco-industry-51620315693</w:t>
        </w:r>
      </w:hyperlink>
      <w:r w:rsidRPr="00351191">
        <w:rPr>
          <w:rFonts w:eastAsia="Times New Roman" w:cs="Calibri"/>
          <w:color w:val="000000"/>
          <w:sz w:val="21"/>
          <w:szCs w:val="21"/>
          <w:lang w:eastAsia="zh-CN"/>
        </w:rPr>
        <w:t>] Justin</w:t>
      </w:r>
    </w:p>
    <w:p w14:paraId="3E2C21BA" w14:textId="77777777" w:rsidR="00351191" w:rsidRPr="00351191" w:rsidRDefault="00351191" w:rsidP="00351191">
      <w:pPr>
        <w:spacing w:after="120" w:line="240" w:lineRule="auto"/>
        <w:rPr>
          <w:rFonts w:ascii="Times New Roman" w:eastAsia="Times New Roman" w:hAnsi="Times New Roman" w:cs="Times New Roman"/>
          <w:sz w:val="24"/>
          <w:szCs w:val="24"/>
          <w:lang w:eastAsia="zh-CN"/>
        </w:rPr>
      </w:pPr>
      <w:r w:rsidRPr="00351191">
        <w:rPr>
          <w:rFonts w:eastAsia="Times New Roman" w:cs="Calibri"/>
          <w:color w:val="000000"/>
          <w:sz w:val="12"/>
          <w:szCs w:val="12"/>
          <w:lang w:eastAsia="zh-CN"/>
        </w:rPr>
        <w:t xml:space="preserve">But here is the crux of the problem: The pharmaceutical industry is not the tobacco industry. They are not merchants of death. The companies are amoral and exist to make money, but their business is not fundamentally immoral. Big Pharma (mostly) develops and sells products that people need to survive and thrive. Their products improve health and welfare. Fights over access to medicines are possible because medicines exist in the first place—medicines that were usually developed by Big Pharma. And yes, the pharmaceutical industry benefits from public subsidy and publicly financed foundational research. But </w:t>
      </w:r>
      <w:r w:rsidRPr="00351191">
        <w:rPr>
          <w:rFonts w:eastAsia="Times New Roman" w:cs="Calibri"/>
          <w:color w:val="000000"/>
          <w:sz w:val="21"/>
          <w:szCs w:val="21"/>
          <w:u w:val="single"/>
          <w:lang w:eastAsia="zh-CN"/>
        </w:rPr>
        <w:t>the</w:t>
      </w:r>
      <w:r w:rsidRPr="00351191">
        <w:rPr>
          <w:rFonts w:eastAsia="Times New Roman" w:cs="Calibri"/>
          <w:color w:val="000000"/>
          <w:sz w:val="21"/>
          <w:szCs w:val="21"/>
          <w:u w:val="single"/>
          <w:shd w:val="clear" w:color="auto" w:fill="00FFFF"/>
          <w:lang w:eastAsia="zh-CN"/>
        </w:rPr>
        <w:t xml:space="preserve"> </w:t>
      </w:r>
      <w:r w:rsidRPr="00351191">
        <w:rPr>
          <w:rFonts w:eastAsia="Times New Roman" w:cs="Calibri"/>
          <w:b/>
          <w:bCs/>
          <w:color w:val="000000"/>
          <w:sz w:val="21"/>
          <w:szCs w:val="21"/>
          <w:u w:val="single"/>
          <w:shd w:val="clear" w:color="auto" w:fill="00FFFF"/>
          <w:lang w:eastAsia="zh-CN"/>
        </w:rPr>
        <w:t>companies</w:t>
      </w:r>
      <w:r w:rsidRPr="00351191">
        <w:rPr>
          <w:rFonts w:eastAsia="Times New Roman" w:cs="Calibri"/>
          <w:color w:val="000000"/>
          <w:sz w:val="21"/>
          <w:szCs w:val="21"/>
          <w:u w:val="single"/>
          <w:lang w:eastAsia="zh-CN"/>
        </w:rPr>
        <w:t xml:space="preserve"> also</w:t>
      </w:r>
      <w:r w:rsidRPr="00351191">
        <w:rPr>
          <w:rFonts w:eastAsia="Times New Roman" w:cs="Calibri"/>
          <w:b/>
          <w:bCs/>
          <w:color w:val="000000"/>
          <w:sz w:val="21"/>
          <w:szCs w:val="21"/>
          <w:u w:val="single"/>
          <w:lang w:eastAsia="zh-CN"/>
        </w:rPr>
        <w:t xml:space="preserve"> </w:t>
      </w:r>
      <w:r w:rsidRPr="00351191">
        <w:rPr>
          <w:rFonts w:eastAsia="Times New Roman" w:cs="Calibri"/>
          <w:b/>
          <w:bCs/>
          <w:color w:val="000000"/>
          <w:sz w:val="21"/>
          <w:szCs w:val="21"/>
          <w:u w:val="single"/>
          <w:shd w:val="clear" w:color="auto" w:fill="00FFFF"/>
          <w:lang w:eastAsia="zh-CN"/>
        </w:rPr>
        <w:t>put their</w:t>
      </w:r>
      <w:r w:rsidRPr="00351191">
        <w:rPr>
          <w:rFonts w:eastAsia="Times New Roman" w:cs="Calibri"/>
          <w:color w:val="000000"/>
          <w:sz w:val="21"/>
          <w:szCs w:val="21"/>
          <w:u w:val="single"/>
          <w:shd w:val="clear" w:color="auto" w:fill="00FFFF"/>
          <w:lang w:eastAsia="zh-CN"/>
        </w:rPr>
        <w:t xml:space="preserve"> </w:t>
      </w:r>
      <w:r w:rsidRPr="00351191">
        <w:rPr>
          <w:rFonts w:eastAsia="Times New Roman" w:cs="Calibri"/>
          <w:color w:val="000000"/>
          <w:sz w:val="21"/>
          <w:szCs w:val="21"/>
          <w:u w:val="single"/>
          <w:lang w:eastAsia="zh-CN"/>
        </w:rPr>
        <w:t>own</w:t>
      </w:r>
      <w:r w:rsidRPr="00351191">
        <w:rPr>
          <w:rFonts w:eastAsia="Times New Roman" w:cs="Calibri"/>
          <w:b/>
          <w:bCs/>
          <w:color w:val="000000"/>
          <w:sz w:val="21"/>
          <w:szCs w:val="21"/>
          <w:u w:val="single"/>
          <w:lang w:eastAsia="zh-CN"/>
        </w:rPr>
        <w:t xml:space="preserve"> </w:t>
      </w:r>
      <w:r w:rsidRPr="00351191">
        <w:rPr>
          <w:rFonts w:eastAsia="Times New Roman" w:cs="Calibri"/>
          <w:b/>
          <w:bCs/>
          <w:color w:val="000000"/>
          <w:sz w:val="21"/>
          <w:szCs w:val="21"/>
          <w:u w:val="single"/>
          <w:shd w:val="clear" w:color="auto" w:fill="00FFFF"/>
          <w:lang w:eastAsia="zh-CN"/>
        </w:rPr>
        <w:t>capital at risk</w:t>
      </w:r>
      <w:r w:rsidRPr="00351191">
        <w:rPr>
          <w:rFonts w:eastAsia="Times New Roman" w:cs="Calibri"/>
          <w:b/>
          <w:bCs/>
          <w:color w:val="000000"/>
          <w:sz w:val="21"/>
          <w:szCs w:val="21"/>
          <w:u w:val="single"/>
          <w:lang w:eastAsia="zh-CN"/>
        </w:rPr>
        <w:t xml:space="preserve"> to develop new products</w:t>
      </w:r>
      <w:r w:rsidRPr="00351191">
        <w:rPr>
          <w:rFonts w:eastAsia="Times New Roman" w:cs="Calibri"/>
          <w:color w:val="000000"/>
          <w:sz w:val="21"/>
          <w:szCs w:val="21"/>
          <w:u w:val="single"/>
          <w:lang w:eastAsia="zh-CN"/>
        </w:rPr>
        <w:t xml:space="preserve">, some of which offer </w:t>
      </w:r>
      <w:r w:rsidRPr="00351191">
        <w:rPr>
          <w:rFonts w:eastAsia="Times New Roman" w:cs="Calibri"/>
          <w:b/>
          <w:bCs/>
          <w:color w:val="000000"/>
          <w:sz w:val="21"/>
          <w:szCs w:val="21"/>
          <w:u w:val="single"/>
          <w:lang w:eastAsia="zh-CN"/>
        </w:rPr>
        <w:t>enormous public benefits</w:t>
      </w:r>
      <w:r w:rsidRPr="00351191">
        <w:rPr>
          <w:rFonts w:eastAsia="Times New Roman" w:cs="Calibri"/>
          <w:color w:val="000000"/>
          <w:sz w:val="12"/>
          <w:szCs w:val="12"/>
          <w:lang w:eastAsia="zh-CN"/>
        </w:rPr>
        <w:t xml:space="preserve">. In fact, </w:t>
      </w:r>
      <w:r w:rsidRPr="00351191">
        <w:rPr>
          <w:rFonts w:eastAsia="Times New Roman" w:cs="Calibri"/>
          <w:color w:val="000000"/>
          <w:sz w:val="21"/>
          <w:szCs w:val="21"/>
          <w:u w:val="single"/>
          <w:lang w:eastAsia="zh-CN"/>
        </w:rPr>
        <w:t xml:space="preserve">several of them did just that in the pandemic: </w:t>
      </w:r>
      <w:r w:rsidRPr="00351191">
        <w:rPr>
          <w:rFonts w:eastAsia="Times New Roman" w:cs="Calibri"/>
          <w:b/>
          <w:bCs/>
          <w:color w:val="000000"/>
          <w:sz w:val="21"/>
          <w:szCs w:val="21"/>
          <w:u w:val="single"/>
          <w:shd w:val="clear" w:color="auto" w:fill="00FFFF"/>
          <w:lang w:eastAsia="zh-CN"/>
        </w:rPr>
        <w:t>invested</w:t>
      </w:r>
      <w:r w:rsidRPr="00351191">
        <w:rPr>
          <w:rFonts w:eastAsia="Times New Roman" w:cs="Calibri"/>
          <w:b/>
          <w:bCs/>
          <w:color w:val="000000"/>
          <w:sz w:val="21"/>
          <w:szCs w:val="21"/>
          <w:u w:val="single"/>
          <w:lang w:eastAsia="zh-CN"/>
        </w:rPr>
        <w:t xml:space="preserve"> their own</w:t>
      </w:r>
      <w:r w:rsidRPr="00351191">
        <w:rPr>
          <w:rFonts w:eastAsia="Times New Roman" w:cs="Calibri"/>
          <w:b/>
          <w:bCs/>
          <w:color w:val="000000"/>
          <w:sz w:val="21"/>
          <w:szCs w:val="21"/>
          <w:u w:val="single"/>
          <w:shd w:val="clear" w:color="auto" w:fill="00FFFF"/>
          <w:lang w:eastAsia="zh-CN"/>
        </w:rPr>
        <w:t xml:space="preserve"> money to develop </w:t>
      </w:r>
      <w:r w:rsidRPr="00351191">
        <w:rPr>
          <w:rFonts w:eastAsia="Times New Roman" w:cs="Calibri"/>
          <w:b/>
          <w:bCs/>
          <w:color w:val="000000"/>
          <w:sz w:val="21"/>
          <w:szCs w:val="21"/>
          <w:u w:val="single"/>
          <w:lang w:eastAsia="zh-CN"/>
        </w:rPr>
        <w:t>patented manufacturing</w:t>
      </w:r>
      <w:r w:rsidRPr="00351191">
        <w:rPr>
          <w:rFonts w:eastAsia="Times New Roman" w:cs="Calibri"/>
          <w:b/>
          <w:bCs/>
          <w:color w:val="000000"/>
          <w:sz w:val="21"/>
          <w:szCs w:val="21"/>
          <w:u w:val="single"/>
          <w:shd w:val="clear" w:color="auto" w:fill="00FFFF"/>
          <w:lang w:eastAsia="zh-CN"/>
        </w:rPr>
        <w:t xml:space="preserve"> technologies in record time</w:t>
      </w:r>
      <w:r w:rsidRPr="00351191">
        <w:rPr>
          <w:rFonts w:eastAsia="Times New Roman" w:cs="Calibri"/>
          <w:color w:val="000000"/>
          <w:sz w:val="21"/>
          <w:szCs w:val="21"/>
          <w:u w:val="single"/>
          <w:lang w:eastAsia="zh-CN"/>
        </w:rPr>
        <w:t xml:space="preserve">. Those technologies are </w:t>
      </w:r>
      <w:r w:rsidRPr="00351191">
        <w:rPr>
          <w:rFonts w:eastAsia="Times New Roman" w:cs="Calibri"/>
          <w:b/>
          <w:bCs/>
          <w:color w:val="000000"/>
          <w:sz w:val="21"/>
          <w:szCs w:val="21"/>
          <w:u w:val="single"/>
          <w:lang w:eastAsia="zh-CN"/>
        </w:rPr>
        <w:t>literally saving the</w:t>
      </w:r>
      <w:r w:rsidRPr="00351191">
        <w:rPr>
          <w:rFonts w:eastAsia="Times New Roman" w:cs="Calibri"/>
          <w:color w:val="000000"/>
          <w:sz w:val="21"/>
          <w:szCs w:val="21"/>
          <w:u w:val="single"/>
          <w:lang w:eastAsia="zh-CN"/>
        </w:rPr>
        <w:t xml:space="preserve"> </w:t>
      </w:r>
      <w:r w:rsidRPr="00351191">
        <w:rPr>
          <w:rFonts w:eastAsia="Times New Roman" w:cs="Calibri"/>
          <w:b/>
          <w:bCs/>
          <w:color w:val="000000"/>
          <w:sz w:val="21"/>
          <w:szCs w:val="21"/>
          <w:u w:val="single"/>
          <w:lang w:eastAsia="zh-CN"/>
        </w:rPr>
        <w:t>world</w:t>
      </w:r>
      <w:r w:rsidRPr="00351191">
        <w:rPr>
          <w:rFonts w:eastAsia="Times New Roman" w:cs="Calibri"/>
          <w:color w:val="000000"/>
          <w:sz w:val="12"/>
          <w:szCs w:val="12"/>
          <w:lang w:eastAsia="zh-CN"/>
        </w:rPr>
        <w:t xml:space="preserve"> right now. </w:t>
      </w:r>
      <w:r w:rsidRPr="00351191">
        <w:rPr>
          <w:rFonts w:eastAsia="Times New Roman" w:cs="Calibri"/>
          <w:color w:val="000000"/>
          <w:sz w:val="21"/>
          <w:szCs w:val="21"/>
          <w:u w:val="single"/>
          <w:lang w:eastAsia="zh-CN"/>
        </w:rPr>
        <w:t>Public</w:t>
      </w:r>
      <w:r w:rsidRPr="00351191">
        <w:rPr>
          <w:rFonts w:eastAsia="Times New Roman" w:cs="Calibri"/>
          <w:b/>
          <w:bCs/>
          <w:color w:val="000000"/>
          <w:sz w:val="21"/>
          <w:szCs w:val="21"/>
          <w:u w:val="single"/>
          <w:lang w:eastAsia="zh-CN"/>
        </w:rPr>
        <w:t xml:space="preserve"> </w:t>
      </w:r>
      <w:r w:rsidRPr="00351191">
        <w:rPr>
          <w:rFonts w:eastAsia="Times New Roman" w:cs="Calibri"/>
          <w:b/>
          <w:bCs/>
          <w:color w:val="000000"/>
          <w:sz w:val="21"/>
          <w:szCs w:val="21"/>
          <w:u w:val="single"/>
          <w:shd w:val="clear" w:color="auto" w:fill="00FFFF"/>
          <w:lang w:eastAsia="zh-CN"/>
        </w:rPr>
        <w:t>funding supported research</w:t>
      </w:r>
      <w:r w:rsidRPr="00351191">
        <w:rPr>
          <w:rFonts w:eastAsia="Times New Roman" w:cs="Calibri"/>
          <w:b/>
          <w:bCs/>
          <w:color w:val="000000"/>
          <w:sz w:val="21"/>
          <w:szCs w:val="21"/>
          <w:u w:val="single"/>
          <w:lang w:eastAsia="zh-CN"/>
        </w:rPr>
        <w:t xml:space="preserve"> and development</w:t>
      </w:r>
      <w:r w:rsidRPr="00351191">
        <w:rPr>
          <w:rFonts w:eastAsia="Times New Roman" w:cs="Calibri"/>
          <w:color w:val="000000"/>
          <w:sz w:val="21"/>
          <w:szCs w:val="21"/>
          <w:u w:val="single"/>
          <w:lang w:eastAsia="zh-CN"/>
        </w:rPr>
        <w:t xml:space="preserve">, </w:t>
      </w:r>
      <w:r w:rsidRPr="00351191">
        <w:rPr>
          <w:rFonts w:eastAsia="Times New Roman" w:cs="Calibri"/>
          <w:b/>
          <w:bCs/>
          <w:color w:val="000000"/>
          <w:sz w:val="21"/>
          <w:szCs w:val="21"/>
          <w:u w:val="single"/>
          <w:shd w:val="clear" w:color="auto" w:fill="00FFFF"/>
          <w:lang w:eastAsia="zh-CN"/>
        </w:rPr>
        <w:t>but companies</w:t>
      </w:r>
      <w:r w:rsidRPr="00351191">
        <w:rPr>
          <w:rFonts w:eastAsia="Times New Roman" w:cs="Calibri"/>
          <w:color w:val="000000"/>
          <w:sz w:val="21"/>
          <w:szCs w:val="21"/>
          <w:u w:val="single"/>
          <w:lang w:eastAsia="zh-CN"/>
        </w:rPr>
        <w:t xml:space="preserve"> also</w:t>
      </w:r>
      <w:r w:rsidRPr="00351191">
        <w:rPr>
          <w:rFonts w:eastAsia="Times New Roman" w:cs="Calibri"/>
          <w:b/>
          <w:bCs/>
          <w:color w:val="000000"/>
          <w:sz w:val="21"/>
          <w:szCs w:val="21"/>
          <w:u w:val="single"/>
          <w:lang w:eastAsia="zh-CN"/>
        </w:rPr>
        <w:t xml:space="preserve"> </w:t>
      </w:r>
      <w:r w:rsidRPr="00351191">
        <w:rPr>
          <w:rFonts w:eastAsia="Times New Roman" w:cs="Calibri"/>
          <w:b/>
          <w:bCs/>
          <w:color w:val="000000"/>
          <w:sz w:val="21"/>
          <w:szCs w:val="21"/>
          <w:u w:val="single"/>
          <w:shd w:val="clear" w:color="auto" w:fill="00FFFF"/>
          <w:lang w:eastAsia="zh-CN"/>
        </w:rPr>
        <w:t>brought</w:t>
      </w:r>
      <w:r w:rsidRPr="00351191">
        <w:rPr>
          <w:rFonts w:eastAsia="Times New Roman" w:cs="Calibri"/>
          <w:color w:val="000000"/>
          <w:sz w:val="21"/>
          <w:szCs w:val="21"/>
          <w:u w:val="single"/>
          <w:shd w:val="clear" w:color="auto" w:fill="00FFFF"/>
          <w:lang w:eastAsia="zh-CN"/>
        </w:rPr>
        <w:t xml:space="preserve"> </w:t>
      </w:r>
      <w:r w:rsidRPr="00351191">
        <w:rPr>
          <w:rFonts w:eastAsia="Times New Roman" w:cs="Calibri"/>
          <w:b/>
          <w:bCs/>
          <w:color w:val="000000"/>
          <w:sz w:val="21"/>
          <w:szCs w:val="21"/>
          <w:u w:val="single"/>
          <w:shd w:val="clear" w:color="auto" w:fill="00FFFF"/>
          <w:lang w:eastAsia="zh-CN"/>
        </w:rPr>
        <w:t>their own proprietary ingenuity</w:t>
      </w:r>
      <w:r w:rsidRPr="00351191">
        <w:rPr>
          <w:rFonts w:eastAsia="Times New Roman" w:cs="Calibri"/>
          <w:b/>
          <w:bCs/>
          <w:color w:val="000000"/>
          <w:sz w:val="21"/>
          <w:szCs w:val="21"/>
          <w:u w:val="single"/>
          <w:lang w:eastAsia="zh-CN"/>
        </w:rPr>
        <w:t xml:space="preserve"> and private investments to bear toward solving the world’s singular, collective challenge</w:t>
      </w:r>
      <w:r w:rsidRPr="00351191">
        <w:rPr>
          <w:rFonts w:eastAsia="Times New Roman" w:cs="Calibri"/>
          <w:color w:val="000000"/>
          <w:sz w:val="21"/>
          <w:szCs w:val="21"/>
          <w:u w:val="single"/>
          <w:lang w:eastAsia="zh-CN"/>
        </w:rPr>
        <w:t xml:space="preserve">. Their reward should be </w:t>
      </w:r>
      <w:r w:rsidRPr="00351191">
        <w:rPr>
          <w:rFonts w:eastAsia="Times New Roman" w:cs="Calibri"/>
          <w:b/>
          <w:bCs/>
          <w:color w:val="000000"/>
          <w:sz w:val="21"/>
          <w:szCs w:val="21"/>
          <w:u w:val="single"/>
          <w:lang w:eastAsia="zh-CN"/>
        </w:rPr>
        <w:t>astronomical</w:t>
      </w:r>
      <w:r w:rsidRPr="00351191">
        <w:rPr>
          <w:rFonts w:eastAsia="Times New Roman" w:cs="Calibri"/>
          <w:color w:val="000000"/>
          <w:sz w:val="12"/>
          <w:szCs w:val="12"/>
          <w:lang w:eastAsia="zh-CN"/>
        </w:rPr>
        <w:t xml:space="preserve"> given the insane scale of the health and economic benefits these highly efficacious vaccines produce every day. </w:t>
      </w:r>
      <w:r w:rsidRPr="00351191">
        <w:rPr>
          <w:rFonts w:eastAsia="Times New Roman" w:cs="Calibri"/>
          <w:color w:val="000000"/>
          <w:sz w:val="21"/>
          <w:szCs w:val="21"/>
          <w:u w:val="single"/>
          <w:lang w:eastAsia="zh-CN"/>
        </w:rPr>
        <w:t>Market</w:t>
      </w:r>
      <w:r w:rsidRPr="00351191">
        <w:rPr>
          <w:rFonts w:eastAsia="Times New Roman" w:cs="Calibri"/>
          <w:b/>
          <w:bCs/>
          <w:color w:val="000000"/>
          <w:sz w:val="21"/>
          <w:szCs w:val="21"/>
          <w:u w:val="single"/>
          <w:lang w:eastAsia="zh-CN"/>
        </w:rPr>
        <w:t xml:space="preserve"> </w:t>
      </w:r>
      <w:r w:rsidRPr="00351191">
        <w:rPr>
          <w:rFonts w:eastAsia="Times New Roman" w:cs="Calibri"/>
          <w:b/>
          <w:bCs/>
          <w:color w:val="000000"/>
          <w:sz w:val="21"/>
          <w:szCs w:val="21"/>
          <w:u w:val="single"/>
          <w:shd w:val="clear" w:color="auto" w:fill="00FFFF"/>
          <w:lang w:eastAsia="zh-CN"/>
        </w:rPr>
        <w:t>incentives sent a clear signal that further</w:t>
      </w:r>
      <w:r w:rsidRPr="00351191">
        <w:rPr>
          <w:rFonts w:eastAsia="Times New Roman" w:cs="Calibri"/>
          <w:b/>
          <w:bCs/>
          <w:color w:val="000000"/>
          <w:sz w:val="21"/>
          <w:szCs w:val="21"/>
          <w:u w:val="single"/>
          <w:lang w:eastAsia="zh-CN"/>
        </w:rPr>
        <w:t xml:space="preserve"> needed </w:t>
      </w:r>
      <w:r w:rsidRPr="00351191">
        <w:rPr>
          <w:rFonts w:eastAsia="Times New Roman" w:cs="Calibri"/>
          <w:b/>
          <w:bCs/>
          <w:color w:val="000000"/>
          <w:sz w:val="21"/>
          <w:szCs w:val="21"/>
          <w:u w:val="single"/>
          <w:shd w:val="clear" w:color="auto" w:fill="00FFFF"/>
          <w:lang w:eastAsia="zh-CN"/>
        </w:rPr>
        <w:t>innovation</w:t>
      </w:r>
      <w:r w:rsidRPr="00351191">
        <w:rPr>
          <w:rFonts w:eastAsia="Times New Roman" w:cs="Calibri"/>
          <w:color w:val="000000"/>
          <w:sz w:val="21"/>
          <w:szCs w:val="21"/>
          <w:u w:val="single"/>
          <w:lang w:eastAsia="zh-CN"/>
        </w:rPr>
        <w:t xml:space="preserve">—greater efficacy, </w:t>
      </w:r>
      <w:r w:rsidRPr="00351191">
        <w:rPr>
          <w:rFonts w:eastAsia="Times New Roman" w:cs="Calibri"/>
          <w:b/>
          <w:bCs/>
          <w:color w:val="000000"/>
          <w:sz w:val="21"/>
          <w:szCs w:val="21"/>
          <w:u w:val="single"/>
          <w:lang w:eastAsia="zh-CN"/>
        </w:rPr>
        <w:t>single doses, more-rapid manufacturing, updated formulations, fast boosters, and others</w:t>
      </w:r>
      <w:r w:rsidRPr="00351191">
        <w:rPr>
          <w:rFonts w:eastAsia="Times New Roman" w:cs="Calibri"/>
          <w:color w:val="000000"/>
          <w:sz w:val="21"/>
          <w:szCs w:val="21"/>
          <w:u w:val="single"/>
          <w:lang w:eastAsia="zh-CN"/>
        </w:rPr>
        <w:t>—would be richly rewarded</w:t>
      </w:r>
      <w:r w:rsidRPr="00351191">
        <w:rPr>
          <w:rFonts w:eastAsia="Times New Roman" w:cs="Calibri"/>
          <w:color w:val="000000"/>
          <w:sz w:val="12"/>
          <w:szCs w:val="12"/>
          <w:lang w:eastAsia="zh-CN"/>
        </w:rPr>
        <w:t xml:space="preserve">. Market incentives could also have been used to lubricate supply lines and buy vaccines on behalf of the entire world; with enough money, incredible things can happen. But activist </w:t>
      </w:r>
      <w:r w:rsidRPr="00351191">
        <w:rPr>
          <w:rFonts w:eastAsia="Times New Roman" w:cs="Calibri"/>
          <w:color w:val="000000"/>
          <w:sz w:val="21"/>
          <w:szCs w:val="21"/>
          <w:u w:val="single"/>
          <w:lang w:eastAsia="zh-CN"/>
        </w:rPr>
        <w:t xml:space="preserve">lobbying to </w:t>
      </w:r>
      <w:r w:rsidRPr="00351191">
        <w:rPr>
          <w:rFonts w:eastAsia="Times New Roman" w:cs="Calibri"/>
          <w:b/>
          <w:bCs/>
          <w:color w:val="000000"/>
          <w:sz w:val="21"/>
          <w:szCs w:val="21"/>
          <w:u w:val="single"/>
          <w:shd w:val="clear" w:color="auto" w:fill="00FFFF"/>
          <w:lang w:eastAsia="zh-CN"/>
        </w:rPr>
        <w:t>waive patents</w:t>
      </w:r>
      <w:r w:rsidRPr="00351191">
        <w:rPr>
          <w:rFonts w:eastAsia="Times New Roman" w:cs="Calibri"/>
          <w:color w:val="000000"/>
          <w:sz w:val="21"/>
          <w:szCs w:val="21"/>
          <w:u w:val="single"/>
          <w:lang w:eastAsia="zh-CN"/>
        </w:rPr>
        <w:t>—a move the Biden administration endorsed yesterday—</w:t>
      </w:r>
      <w:r w:rsidRPr="00351191">
        <w:rPr>
          <w:rFonts w:eastAsia="Times New Roman" w:cs="Calibri"/>
          <w:b/>
          <w:bCs/>
          <w:color w:val="000000"/>
          <w:sz w:val="21"/>
          <w:szCs w:val="21"/>
          <w:u w:val="single"/>
          <w:shd w:val="clear" w:color="auto" w:fill="00FFFF"/>
          <w:lang w:eastAsia="zh-CN"/>
        </w:rPr>
        <w:t>sends</w:t>
      </w:r>
      <w:r w:rsidRPr="00351191">
        <w:rPr>
          <w:rFonts w:eastAsia="Times New Roman" w:cs="Calibri"/>
          <w:color w:val="000000"/>
          <w:sz w:val="21"/>
          <w:szCs w:val="21"/>
          <w:u w:val="single"/>
          <w:shd w:val="clear" w:color="auto" w:fill="00FFFF"/>
          <w:lang w:eastAsia="zh-CN"/>
        </w:rPr>
        <w:t xml:space="preserve"> </w:t>
      </w:r>
      <w:r w:rsidRPr="00351191">
        <w:rPr>
          <w:rFonts w:eastAsia="Times New Roman" w:cs="Calibri"/>
          <w:b/>
          <w:bCs/>
          <w:color w:val="000000"/>
          <w:sz w:val="21"/>
          <w:szCs w:val="21"/>
          <w:u w:val="single"/>
          <w:lang w:eastAsia="zh-CN"/>
        </w:rPr>
        <w:t xml:space="preserve">exactly </w:t>
      </w:r>
      <w:r w:rsidRPr="00351191">
        <w:rPr>
          <w:rFonts w:eastAsia="Times New Roman" w:cs="Calibri"/>
          <w:b/>
          <w:bCs/>
          <w:color w:val="000000"/>
          <w:sz w:val="21"/>
          <w:szCs w:val="21"/>
          <w:u w:val="single"/>
          <w:shd w:val="clear" w:color="auto" w:fill="00FFFF"/>
          <w:lang w:eastAsia="zh-CN"/>
        </w:rPr>
        <w:t>the opposite signal</w:t>
      </w:r>
      <w:r w:rsidRPr="00351191">
        <w:rPr>
          <w:rFonts w:eastAsia="Times New Roman" w:cs="Calibri"/>
          <w:color w:val="000000"/>
          <w:sz w:val="21"/>
          <w:szCs w:val="21"/>
          <w:u w:val="single"/>
          <w:shd w:val="clear" w:color="auto" w:fill="00FFFF"/>
          <w:lang w:eastAsia="zh-CN"/>
        </w:rPr>
        <w:t>.</w:t>
      </w:r>
      <w:r w:rsidRPr="00351191">
        <w:rPr>
          <w:rFonts w:eastAsia="Times New Roman" w:cs="Calibri"/>
          <w:b/>
          <w:bCs/>
          <w:color w:val="000000"/>
          <w:sz w:val="21"/>
          <w:szCs w:val="21"/>
          <w:u w:val="single"/>
          <w:shd w:val="clear" w:color="auto" w:fill="00FFFF"/>
          <w:lang w:eastAsia="zh-CN"/>
        </w:rPr>
        <w:t xml:space="preserve"> It says</w:t>
      </w:r>
      <w:r w:rsidRPr="00351191">
        <w:rPr>
          <w:rFonts w:eastAsia="Times New Roman" w:cs="Calibri"/>
          <w:color w:val="000000"/>
          <w:sz w:val="21"/>
          <w:szCs w:val="21"/>
          <w:u w:val="single"/>
          <w:shd w:val="clear" w:color="auto" w:fill="00FFFF"/>
          <w:lang w:eastAsia="zh-CN"/>
        </w:rPr>
        <w:t xml:space="preserve"> </w:t>
      </w:r>
      <w:r w:rsidRPr="00351191">
        <w:rPr>
          <w:rFonts w:eastAsia="Times New Roman" w:cs="Calibri"/>
          <w:color w:val="000000"/>
          <w:sz w:val="21"/>
          <w:szCs w:val="21"/>
          <w:u w:val="single"/>
          <w:lang w:eastAsia="zh-CN"/>
        </w:rPr>
        <w:t xml:space="preserve">that the most </w:t>
      </w:r>
      <w:r w:rsidRPr="00351191">
        <w:rPr>
          <w:rFonts w:eastAsia="Times New Roman" w:cs="Calibri"/>
          <w:b/>
          <w:bCs/>
          <w:color w:val="000000"/>
          <w:sz w:val="21"/>
          <w:szCs w:val="21"/>
          <w:u w:val="single"/>
          <w:lang w:eastAsia="zh-CN"/>
        </w:rPr>
        <w:t>important, valuable</w:t>
      </w:r>
      <w:r w:rsidRPr="00351191">
        <w:rPr>
          <w:rFonts w:eastAsia="Times New Roman" w:cs="Calibri"/>
          <w:b/>
          <w:bCs/>
          <w:color w:val="000000"/>
          <w:sz w:val="21"/>
          <w:szCs w:val="21"/>
          <w:u w:val="single"/>
          <w:shd w:val="clear" w:color="auto" w:fill="00FFFF"/>
          <w:lang w:eastAsia="zh-CN"/>
        </w:rPr>
        <w:t xml:space="preserve"> innovations will be penalized</w:t>
      </w:r>
      <w:r w:rsidRPr="00351191">
        <w:rPr>
          <w:rFonts w:eastAsia="Times New Roman" w:cs="Calibri"/>
          <w:b/>
          <w:bCs/>
          <w:color w:val="000000"/>
          <w:sz w:val="21"/>
          <w:szCs w:val="21"/>
          <w:u w:val="single"/>
          <w:lang w:eastAsia="zh-CN"/>
        </w:rPr>
        <w:t>, not rewarded</w:t>
      </w:r>
      <w:r w:rsidRPr="00351191">
        <w:rPr>
          <w:rFonts w:eastAsia="Times New Roman" w:cs="Calibri"/>
          <w:color w:val="000000"/>
          <w:sz w:val="21"/>
          <w:szCs w:val="21"/>
          <w:u w:val="single"/>
          <w:lang w:eastAsia="zh-CN"/>
        </w:rPr>
        <w:t xml:space="preserve">. It tells innovators, </w:t>
      </w:r>
      <w:r w:rsidRPr="00351191">
        <w:rPr>
          <w:rFonts w:eastAsia="Times New Roman" w:cs="Calibri"/>
          <w:b/>
          <w:bCs/>
          <w:color w:val="000000"/>
          <w:sz w:val="21"/>
          <w:szCs w:val="21"/>
          <w:u w:val="single"/>
          <w:lang w:eastAsia="zh-CN"/>
        </w:rPr>
        <w:t>don’t bother attacking</w:t>
      </w:r>
      <w:r w:rsidRPr="00351191">
        <w:rPr>
          <w:rFonts w:eastAsia="Times New Roman" w:cs="Calibri"/>
          <w:color w:val="000000"/>
          <w:sz w:val="21"/>
          <w:szCs w:val="21"/>
          <w:u w:val="single"/>
          <w:lang w:eastAsia="zh-CN"/>
        </w:rPr>
        <w:t xml:space="preserve"> the most important global </w:t>
      </w:r>
      <w:proofErr w:type="gramStart"/>
      <w:r w:rsidRPr="00351191">
        <w:rPr>
          <w:rFonts w:eastAsia="Times New Roman" w:cs="Calibri"/>
          <w:color w:val="000000"/>
          <w:sz w:val="21"/>
          <w:szCs w:val="21"/>
          <w:u w:val="single"/>
          <w:lang w:eastAsia="zh-CN"/>
        </w:rPr>
        <w:t>problems;  instead</w:t>
      </w:r>
      <w:proofErr w:type="gramEnd"/>
      <w:r w:rsidRPr="00351191">
        <w:rPr>
          <w:rFonts w:eastAsia="Times New Roman" w:cs="Calibri"/>
          <w:color w:val="000000"/>
          <w:sz w:val="21"/>
          <w:szCs w:val="21"/>
          <w:u w:val="single"/>
          <w:lang w:eastAsia="zh-CN"/>
        </w:rPr>
        <w:t xml:space="preserve">, throw your </w:t>
      </w:r>
      <w:r w:rsidRPr="00351191">
        <w:rPr>
          <w:rFonts w:eastAsia="Times New Roman" w:cs="Calibri"/>
          <w:b/>
          <w:bCs/>
          <w:color w:val="000000"/>
          <w:sz w:val="21"/>
          <w:szCs w:val="21"/>
          <w:u w:val="single"/>
          <w:lang w:eastAsia="zh-CN"/>
        </w:rPr>
        <w:t>investment dollars</w:t>
      </w:r>
      <w:r w:rsidRPr="00351191">
        <w:rPr>
          <w:rFonts w:eastAsia="Times New Roman" w:cs="Calibri"/>
          <w:color w:val="000000"/>
          <w:sz w:val="21"/>
          <w:szCs w:val="21"/>
          <w:u w:val="single"/>
          <w:lang w:eastAsia="zh-CN"/>
        </w:rPr>
        <w:t xml:space="preserve"> at the next treatment for </w:t>
      </w:r>
      <w:r w:rsidRPr="00351191">
        <w:rPr>
          <w:rFonts w:eastAsia="Times New Roman" w:cs="Calibri"/>
          <w:b/>
          <w:bCs/>
          <w:color w:val="000000"/>
          <w:sz w:val="21"/>
          <w:szCs w:val="21"/>
          <w:u w:val="single"/>
          <w:lang w:eastAsia="zh-CN"/>
        </w:rPr>
        <w:t>erectile disfunction</w:t>
      </w:r>
      <w:r w:rsidRPr="00351191">
        <w:rPr>
          <w:rFonts w:eastAsia="Times New Roman" w:cs="Calibri"/>
          <w:color w:val="000000"/>
          <w:sz w:val="12"/>
          <w:szCs w:val="12"/>
          <w:lang w:eastAsia="zh-CN"/>
        </w:rPr>
        <w:t xml:space="preserve">, which will surely earn you a steady return with far less agita. It is worth going back to first principles. What problem are we trying to solve? </w:t>
      </w:r>
      <w:r w:rsidRPr="00351191">
        <w:rPr>
          <w:rFonts w:eastAsia="Times New Roman" w:cs="Calibri"/>
          <w:color w:val="000000"/>
          <w:sz w:val="21"/>
          <w:szCs w:val="21"/>
          <w:u w:val="single"/>
          <w:lang w:eastAsia="zh-CN"/>
        </w:rPr>
        <w:t xml:space="preserve">We have </w:t>
      </w:r>
      <w:r w:rsidRPr="00351191">
        <w:rPr>
          <w:rFonts w:eastAsia="Times New Roman" w:cs="Calibri"/>
          <w:b/>
          <w:bCs/>
          <w:color w:val="000000"/>
          <w:sz w:val="21"/>
          <w:szCs w:val="21"/>
          <w:u w:val="single"/>
          <w:lang w:eastAsia="zh-CN"/>
        </w:rPr>
        <w:t>highly efficacious vaccines</w:t>
      </w:r>
      <w:r w:rsidRPr="00351191">
        <w:rPr>
          <w:rFonts w:eastAsia="Times New Roman" w:cs="Calibri"/>
          <w:color w:val="000000"/>
          <w:sz w:val="21"/>
          <w:szCs w:val="21"/>
          <w:u w:val="single"/>
          <w:lang w:eastAsia="zh-CN"/>
        </w:rPr>
        <w:t xml:space="preserve"> that we would like to get out to the entire world as quickly as possible to minimize, </w:t>
      </w:r>
      <w:r w:rsidRPr="00351191">
        <w:rPr>
          <w:rFonts w:eastAsia="Times New Roman" w:cs="Calibri"/>
          <w:b/>
          <w:bCs/>
          <w:color w:val="000000"/>
          <w:sz w:val="21"/>
          <w:szCs w:val="21"/>
          <w:u w:val="single"/>
          <w:lang w:eastAsia="zh-CN"/>
        </w:rPr>
        <w:t>preventable disease and deaths</w:t>
      </w:r>
      <w:r w:rsidRPr="00351191">
        <w:rPr>
          <w:rFonts w:eastAsia="Times New Roman" w:cs="Calibri"/>
          <w:color w:val="000000"/>
          <w:sz w:val="21"/>
          <w:szCs w:val="21"/>
          <w:u w:val="single"/>
          <w:lang w:eastAsia="zh-CN"/>
        </w:rPr>
        <w:t xml:space="preserve"> address atrocious inequities, and </w:t>
      </w:r>
      <w:r w:rsidRPr="00351191">
        <w:rPr>
          <w:rFonts w:eastAsia="Times New Roman" w:cs="Calibri"/>
          <w:b/>
          <w:bCs/>
          <w:color w:val="000000"/>
          <w:sz w:val="21"/>
          <w:szCs w:val="21"/>
          <w:u w:val="single"/>
          <w:lang w:eastAsia="zh-CN"/>
        </w:rPr>
        <w:t>enable the reopening of society</w:t>
      </w:r>
      <w:r w:rsidRPr="00351191">
        <w:rPr>
          <w:rFonts w:eastAsia="Times New Roman" w:cs="Calibri"/>
          <w:color w:val="000000"/>
          <w:sz w:val="12"/>
          <w:szCs w:val="12"/>
          <w:lang w:eastAsia="zh-CN"/>
        </w:rPr>
        <w:t>, trade, and commerce. Hundreds of millions of people have been plunged into poverty over the past year; in the developing world, the pandemic is just getting started. What is the quickest way to get this done? Vaccine manufacturing is not just a recipe; if you attack and undermine the companies that have the know-how, do you really expect they’ll be eager to help you set up manufacturing elsewhere? Is the plan to march into Pfizer and force its staff to redeploy to Costa Rica to build a new factory? Do the U.S. administration or activists care that this decision could take years to negotiate at the World Trade Organization, and will likely be litigated for years thereafter? Does it make sense to eliminate the incentive for private companies to invest in vaccine R&amp;D or in the response to the next health emergency? And if the patent waiver is only temporary and building a factory takes months or years, will anyone bother to do so, even if they could? No, none of it makes sense. Worse still, we could solve the policy problem more easily by harnessing market incentives for the global good by ponying up cash to vaccinate the entire world. No confiscation necessary.</w:t>
      </w:r>
    </w:p>
    <w:p w14:paraId="3E16AF97" w14:textId="77777777" w:rsidR="00351191" w:rsidRPr="00351191" w:rsidRDefault="00351191" w:rsidP="00351191">
      <w:pPr>
        <w:spacing w:after="0" w:line="240" w:lineRule="auto"/>
        <w:rPr>
          <w:rFonts w:ascii="Times New Roman" w:eastAsia="Times New Roman" w:hAnsi="Times New Roman" w:cs="Times New Roman"/>
          <w:sz w:val="24"/>
          <w:szCs w:val="24"/>
          <w:lang w:eastAsia="zh-CN"/>
        </w:rPr>
      </w:pPr>
    </w:p>
    <w:p w14:paraId="075B1797" w14:textId="77777777" w:rsidR="00351191" w:rsidRPr="00351191" w:rsidRDefault="00351191" w:rsidP="00351191">
      <w:pPr>
        <w:spacing w:before="40" w:after="0" w:line="240" w:lineRule="auto"/>
        <w:outlineLvl w:val="3"/>
        <w:rPr>
          <w:rFonts w:ascii="Times New Roman" w:eastAsia="Times New Roman" w:hAnsi="Times New Roman" w:cs="Times New Roman"/>
          <w:b/>
          <w:bCs/>
          <w:sz w:val="24"/>
          <w:szCs w:val="24"/>
          <w:lang w:eastAsia="zh-CN"/>
        </w:rPr>
      </w:pPr>
      <w:r w:rsidRPr="00351191">
        <w:rPr>
          <w:rFonts w:eastAsia="Times New Roman" w:cs="Calibri"/>
          <w:b/>
          <w:bCs/>
          <w:color w:val="000000"/>
          <w:sz w:val="26"/>
          <w:szCs w:val="26"/>
          <w:lang w:eastAsia="zh-CN"/>
        </w:rPr>
        <w:t>TRIPS IP rights are key incentive for innovation</w:t>
      </w:r>
    </w:p>
    <w:p w14:paraId="4CA4A644" w14:textId="77777777" w:rsidR="00351191" w:rsidRPr="00351191" w:rsidRDefault="00351191" w:rsidP="00351191">
      <w:pPr>
        <w:spacing w:line="240" w:lineRule="auto"/>
        <w:rPr>
          <w:rFonts w:ascii="Times New Roman" w:eastAsia="Times New Roman" w:hAnsi="Times New Roman" w:cs="Times New Roman"/>
          <w:sz w:val="24"/>
          <w:szCs w:val="24"/>
          <w:lang w:eastAsia="zh-CN"/>
        </w:rPr>
      </w:pPr>
      <w:r w:rsidRPr="00351191">
        <w:rPr>
          <w:rFonts w:eastAsia="Times New Roman" w:cs="Calibri"/>
          <w:color w:val="000000"/>
          <w:lang w:eastAsia="zh-CN"/>
        </w:rPr>
        <w:t xml:space="preserve">James </w:t>
      </w:r>
      <w:r w:rsidRPr="00351191">
        <w:rPr>
          <w:rFonts w:eastAsia="Times New Roman" w:cs="Calibri"/>
          <w:b/>
          <w:bCs/>
          <w:color w:val="000000"/>
          <w:sz w:val="26"/>
          <w:szCs w:val="26"/>
          <w:lang w:eastAsia="zh-CN"/>
        </w:rPr>
        <w:t>Bacchus 20</w:t>
      </w:r>
      <w:r w:rsidRPr="00351191">
        <w:rPr>
          <w:rFonts w:eastAsia="Times New Roman" w:cs="Calibri"/>
          <w:color w:val="000000"/>
          <w:lang w:eastAsia="zh-CN"/>
        </w:rPr>
        <w:t>, adjunct scholar at CATO, “An Unnecessary Proposal: A WTO Waiver of Intellectual Property Rights for COVID-19 Vaccines,” December 16</w:t>
      </w:r>
      <w:r w:rsidRPr="00351191">
        <w:rPr>
          <w:rFonts w:eastAsia="Times New Roman" w:cs="Calibri"/>
          <w:color w:val="000000"/>
          <w:sz w:val="13"/>
          <w:szCs w:val="13"/>
          <w:vertAlign w:val="superscript"/>
          <w:lang w:eastAsia="zh-CN"/>
        </w:rPr>
        <w:t>th</w:t>
      </w:r>
      <w:r w:rsidRPr="00351191">
        <w:rPr>
          <w:rFonts w:eastAsia="Times New Roman" w:cs="Calibri"/>
          <w:color w:val="000000"/>
          <w:lang w:eastAsia="zh-CN"/>
        </w:rPr>
        <w:t xml:space="preserve">, 2020, </w:t>
      </w:r>
      <w:hyperlink r:id="rId14" w:anchor="does-novel-virus-present-novel-issues" w:history="1">
        <w:r w:rsidRPr="00351191">
          <w:rPr>
            <w:rFonts w:eastAsia="Times New Roman" w:cs="Calibri"/>
            <w:color w:val="000000"/>
            <w:u w:val="single"/>
            <w:lang w:eastAsia="zh-CN"/>
          </w:rPr>
          <w:t>https://www.cato.org/free-trade-bulletin/unnecessary-proposal-wto-waiver-intellectual-property-rights-covid-19-vaccines#does-novel-virus-present-novel-issues</w:t>
        </w:r>
      </w:hyperlink>
    </w:p>
    <w:p w14:paraId="638B5133" w14:textId="77777777" w:rsidR="00351191" w:rsidRPr="00351191" w:rsidRDefault="00351191" w:rsidP="00351191">
      <w:pPr>
        <w:spacing w:line="240" w:lineRule="auto"/>
        <w:rPr>
          <w:rFonts w:ascii="Times New Roman" w:eastAsia="Times New Roman" w:hAnsi="Times New Roman" w:cs="Times New Roman"/>
          <w:sz w:val="24"/>
          <w:szCs w:val="24"/>
          <w:lang w:eastAsia="zh-CN"/>
        </w:rPr>
      </w:pPr>
      <w:r w:rsidRPr="00351191">
        <w:rPr>
          <w:rFonts w:eastAsia="Times New Roman" w:cs="Calibri"/>
          <w:color w:val="000000"/>
          <w:sz w:val="18"/>
          <w:szCs w:val="18"/>
          <w:lang w:eastAsia="zh-CN"/>
        </w:rPr>
        <w:t xml:space="preserve">Technically, IP rights are exceptions to free trade. A long‐​standing general discussion in the WTO has been about when these exceptions to free trade should be allowed and how far they should be extended. The continuing debate over IP rights in medicines is only the most emotional part of this overall conversation. </w:t>
      </w:r>
      <w:r w:rsidRPr="00351191">
        <w:rPr>
          <w:rFonts w:eastAsia="Times New Roman" w:cs="Calibri"/>
          <w:color w:val="000000"/>
          <w:sz w:val="18"/>
          <w:szCs w:val="18"/>
          <w:u w:val="single"/>
          <w:lang w:eastAsia="zh-CN"/>
        </w:rPr>
        <w:t>Because developed countries have, historically, been the principal sources of IP rights, this lengthy WTO dispute has largely been between developed countries trying to uphold IP rights and developing countries trying to limit them</w:t>
      </w:r>
      <w:r w:rsidRPr="00351191">
        <w:rPr>
          <w:rFonts w:eastAsia="Times New Roman" w:cs="Calibri"/>
          <w:color w:val="000000"/>
          <w:sz w:val="18"/>
          <w:szCs w:val="18"/>
          <w:lang w:eastAsia="zh-CN"/>
        </w:rPr>
        <w:t xml:space="preserve">. The debate over the discovery and the distribution of vaccines for COVID-19 is but the latest global occasion for this ongoing discussion. </w:t>
      </w:r>
      <w:r w:rsidRPr="00351191">
        <w:rPr>
          <w:rFonts w:eastAsia="Times New Roman" w:cs="Calibri"/>
          <w:color w:val="000000"/>
          <w:sz w:val="18"/>
          <w:szCs w:val="18"/>
          <w:u w:val="single"/>
          <w:lang w:eastAsia="zh-CN"/>
        </w:rPr>
        <w:t>The primary justification for granting and protecting</w:t>
      </w:r>
      <w:r w:rsidRPr="00351191">
        <w:rPr>
          <w:rFonts w:eastAsia="Times New Roman" w:cs="Calibri"/>
          <w:b/>
          <w:bCs/>
          <w:color w:val="000000"/>
          <w:u w:val="single"/>
          <w:shd w:val="clear" w:color="auto" w:fill="00FFFF"/>
          <w:lang w:eastAsia="zh-CN"/>
        </w:rPr>
        <w:t xml:space="preserve"> IP rights</w:t>
      </w:r>
      <w:r w:rsidRPr="00351191">
        <w:rPr>
          <w:rFonts w:eastAsia="Times New Roman" w:cs="Calibri"/>
          <w:color w:val="000000"/>
          <w:u w:val="single"/>
          <w:lang w:eastAsia="zh-CN"/>
        </w:rPr>
        <w:t xml:space="preserve"> </w:t>
      </w:r>
      <w:r w:rsidRPr="00351191">
        <w:rPr>
          <w:rFonts w:eastAsia="Times New Roman" w:cs="Calibri"/>
          <w:color w:val="000000"/>
          <w:sz w:val="18"/>
          <w:szCs w:val="18"/>
          <w:u w:val="single"/>
          <w:lang w:eastAsia="zh-CN"/>
        </w:rPr>
        <w:t>is that they are incentives for innovation, which is the main source for long‐​term economic growth and enhancements in the quality of human life. IP rights spark innovation by “</w:t>
      </w:r>
      <w:r w:rsidRPr="00351191">
        <w:rPr>
          <w:rFonts w:eastAsia="Times New Roman" w:cs="Calibri"/>
          <w:b/>
          <w:bCs/>
          <w:color w:val="000000"/>
          <w:u w:val="single"/>
          <w:shd w:val="clear" w:color="auto" w:fill="00FFFF"/>
          <w:lang w:eastAsia="zh-CN"/>
        </w:rPr>
        <w:t>enabling innovators to capture</w:t>
      </w:r>
      <w:r w:rsidRPr="00351191">
        <w:rPr>
          <w:rFonts w:eastAsia="Times New Roman" w:cs="Calibri"/>
          <w:color w:val="000000"/>
          <w:u w:val="single"/>
          <w:lang w:eastAsia="zh-CN"/>
        </w:rPr>
        <w:t xml:space="preserve"> </w:t>
      </w:r>
      <w:r w:rsidRPr="00351191">
        <w:rPr>
          <w:rFonts w:eastAsia="Times New Roman" w:cs="Calibri"/>
          <w:color w:val="000000"/>
          <w:sz w:val="18"/>
          <w:szCs w:val="18"/>
          <w:u w:val="single"/>
          <w:lang w:eastAsia="zh-CN"/>
        </w:rPr>
        <w:t>enough of the</w:t>
      </w:r>
      <w:r w:rsidRPr="00351191">
        <w:rPr>
          <w:rFonts w:eastAsia="Times New Roman" w:cs="Calibri"/>
          <w:color w:val="000000"/>
          <w:u w:val="single"/>
          <w:shd w:val="clear" w:color="auto" w:fill="00FFFF"/>
          <w:lang w:eastAsia="zh-CN"/>
        </w:rPr>
        <w:t xml:space="preserve"> </w:t>
      </w:r>
      <w:r w:rsidRPr="00351191">
        <w:rPr>
          <w:rFonts w:eastAsia="Times New Roman" w:cs="Calibri"/>
          <w:b/>
          <w:bCs/>
          <w:color w:val="000000"/>
          <w:u w:val="single"/>
          <w:shd w:val="clear" w:color="auto" w:fill="00FFFF"/>
          <w:lang w:eastAsia="zh-CN"/>
        </w:rPr>
        <w:t>benefits of their own innovative activity</w:t>
      </w:r>
      <w:r w:rsidRPr="00351191">
        <w:rPr>
          <w:rFonts w:eastAsia="Times New Roman" w:cs="Calibri"/>
          <w:color w:val="000000"/>
          <w:u w:val="single"/>
          <w:lang w:eastAsia="zh-CN"/>
        </w:rPr>
        <w:t xml:space="preserve"> </w:t>
      </w:r>
      <w:r w:rsidRPr="00351191">
        <w:rPr>
          <w:rFonts w:eastAsia="Times New Roman" w:cs="Calibri"/>
          <w:color w:val="000000"/>
          <w:sz w:val="18"/>
          <w:szCs w:val="18"/>
          <w:u w:val="single"/>
          <w:lang w:eastAsia="zh-CN"/>
        </w:rPr>
        <w:t>to justify taking considerable</w:t>
      </w:r>
      <w:r w:rsidRPr="00351191">
        <w:rPr>
          <w:rFonts w:eastAsia="Times New Roman" w:cs="Calibri"/>
          <w:color w:val="000000"/>
          <w:sz w:val="18"/>
          <w:szCs w:val="18"/>
          <w:lang w:eastAsia="zh-CN"/>
        </w:rPr>
        <w:t xml:space="preserve"> risks.”18 </w:t>
      </w:r>
      <w:r w:rsidRPr="00351191">
        <w:rPr>
          <w:rFonts w:eastAsia="Times New Roman" w:cs="Calibri"/>
          <w:color w:val="000000"/>
          <w:sz w:val="18"/>
          <w:szCs w:val="18"/>
          <w:u w:val="single"/>
          <w:lang w:eastAsia="zh-CN"/>
        </w:rPr>
        <w:t>The</w:t>
      </w:r>
      <w:r w:rsidRPr="00351191">
        <w:rPr>
          <w:rFonts w:eastAsia="Times New Roman" w:cs="Calibri"/>
          <w:color w:val="000000"/>
          <w:u w:val="single"/>
          <w:lang w:eastAsia="zh-CN"/>
        </w:rPr>
        <w:t xml:space="preserve"> </w:t>
      </w:r>
      <w:r w:rsidRPr="00351191">
        <w:rPr>
          <w:rFonts w:eastAsia="Times New Roman" w:cs="Calibri"/>
          <w:b/>
          <w:bCs/>
          <w:color w:val="000000"/>
          <w:u w:val="single"/>
          <w:shd w:val="clear" w:color="auto" w:fill="00FFFF"/>
          <w:lang w:eastAsia="zh-CN"/>
        </w:rPr>
        <w:t>knowledge from</w:t>
      </w:r>
      <w:r w:rsidRPr="00351191">
        <w:rPr>
          <w:rFonts w:eastAsia="Times New Roman" w:cs="Calibri"/>
          <w:color w:val="000000"/>
          <w:sz w:val="18"/>
          <w:szCs w:val="18"/>
          <w:u w:val="single"/>
          <w:shd w:val="clear" w:color="auto" w:fill="00FFFF"/>
          <w:lang w:eastAsia="zh-CN"/>
        </w:rPr>
        <w:t xml:space="preserve"> </w:t>
      </w:r>
      <w:r w:rsidRPr="00351191">
        <w:rPr>
          <w:rFonts w:eastAsia="Times New Roman" w:cs="Calibri"/>
          <w:color w:val="000000"/>
          <w:sz w:val="18"/>
          <w:szCs w:val="18"/>
          <w:u w:val="single"/>
          <w:lang w:eastAsia="zh-CN"/>
        </w:rPr>
        <w:t xml:space="preserve">innovations inspired by </w:t>
      </w:r>
      <w:r w:rsidRPr="00351191">
        <w:rPr>
          <w:rFonts w:eastAsia="Times New Roman" w:cs="Calibri"/>
          <w:b/>
          <w:bCs/>
          <w:color w:val="000000"/>
          <w:u w:val="single"/>
          <w:shd w:val="clear" w:color="auto" w:fill="00FFFF"/>
          <w:lang w:eastAsia="zh-CN"/>
        </w:rPr>
        <w:t>IP rights spills over</w:t>
      </w:r>
      <w:r w:rsidRPr="00351191">
        <w:rPr>
          <w:rFonts w:eastAsia="Times New Roman" w:cs="Calibri"/>
          <w:color w:val="000000"/>
          <w:u w:val="single"/>
          <w:lang w:eastAsia="zh-CN"/>
        </w:rPr>
        <w:t xml:space="preserve"> to inspire other innovations. The protection of</w:t>
      </w:r>
      <w:r w:rsidRPr="00351191">
        <w:rPr>
          <w:rFonts w:eastAsia="Times New Roman" w:cs="Calibri"/>
          <w:color w:val="000000"/>
          <w:u w:val="single"/>
          <w:shd w:val="clear" w:color="auto" w:fill="00FFFF"/>
          <w:lang w:eastAsia="zh-CN"/>
        </w:rPr>
        <w:t xml:space="preserve"> </w:t>
      </w:r>
      <w:r w:rsidRPr="00351191">
        <w:rPr>
          <w:rFonts w:eastAsia="Times New Roman" w:cs="Calibri"/>
          <w:b/>
          <w:bCs/>
          <w:color w:val="000000"/>
          <w:u w:val="single"/>
          <w:shd w:val="clear" w:color="auto" w:fill="00FFFF"/>
          <w:lang w:eastAsia="zh-CN"/>
        </w:rPr>
        <w:t>IP rights promotes</w:t>
      </w:r>
      <w:r w:rsidRPr="00351191">
        <w:rPr>
          <w:rFonts w:eastAsia="Times New Roman" w:cs="Calibri"/>
          <w:color w:val="000000"/>
          <w:u w:val="single"/>
          <w:lang w:eastAsia="zh-CN"/>
        </w:rPr>
        <w:t xml:space="preserve"> the </w:t>
      </w:r>
      <w:r w:rsidRPr="00351191">
        <w:rPr>
          <w:rFonts w:eastAsia="Times New Roman" w:cs="Calibri"/>
          <w:b/>
          <w:bCs/>
          <w:color w:val="000000"/>
          <w:u w:val="single"/>
          <w:shd w:val="clear" w:color="auto" w:fill="00FFFF"/>
          <w:lang w:eastAsia="zh-CN"/>
        </w:rPr>
        <w:t>diffusion</w:t>
      </w:r>
      <w:r w:rsidRPr="00351191">
        <w:rPr>
          <w:rFonts w:eastAsia="Times New Roman" w:cs="Calibri"/>
          <w:color w:val="000000"/>
          <w:u w:val="single"/>
          <w:shd w:val="clear" w:color="auto" w:fill="00FFFF"/>
          <w:lang w:eastAsia="zh-CN"/>
        </w:rPr>
        <w:t>,</w:t>
      </w:r>
      <w:r w:rsidRPr="00351191">
        <w:rPr>
          <w:rFonts w:eastAsia="Times New Roman" w:cs="Calibri"/>
          <w:color w:val="000000"/>
          <w:u w:val="single"/>
          <w:lang w:eastAsia="zh-CN"/>
        </w:rPr>
        <w:t xml:space="preserve"> domestically and internationally,</w:t>
      </w:r>
      <w:r w:rsidRPr="00351191">
        <w:rPr>
          <w:rFonts w:eastAsia="Times New Roman" w:cs="Calibri"/>
          <w:color w:val="000000"/>
          <w:u w:val="single"/>
          <w:shd w:val="clear" w:color="auto" w:fill="00FFFF"/>
          <w:lang w:eastAsia="zh-CN"/>
        </w:rPr>
        <w:t xml:space="preserve"> </w:t>
      </w:r>
      <w:r w:rsidRPr="00351191">
        <w:rPr>
          <w:rFonts w:eastAsia="Times New Roman" w:cs="Calibri"/>
          <w:b/>
          <w:bCs/>
          <w:color w:val="000000"/>
          <w:u w:val="single"/>
          <w:shd w:val="clear" w:color="auto" w:fill="00FFFF"/>
          <w:lang w:eastAsia="zh-CN"/>
        </w:rPr>
        <w:t>of innovative technologies</w:t>
      </w:r>
      <w:r w:rsidRPr="00351191">
        <w:rPr>
          <w:rFonts w:eastAsia="Times New Roman" w:cs="Calibri"/>
          <w:color w:val="000000"/>
          <w:u w:val="single"/>
          <w:shd w:val="clear" w:color="auto" w:fill="00FFFF"/>
          <w:lang w:eastAsia="zh-CN"/>
        </w:rPr>
        <w:t xml:space="preserve"> </w:t>
      </w:r>
      <w:r w:rsidRPr="00351191">
        <w:rPr>
          <w:rFonts w:eastAsia="Times New Roman" w:cs="Calibri"/>
          <w:color w:val="000000"/>
          <w:sz w:val="18"/>
          <w:szCs w:val="18"/>
          <w:u w:val="single"/>
          <w:lang w:eastAsia="zh-CN"/>
        </w:rPr>
        <w:t>and new know‐​how</w:t>
      </w:r>
      <w:r w:rsidRPr="00351191">
        <w:rPr>
          <w:rFonts w:eastAsia="Times New Roman" w:cs="Calibri"/>
          <w:color w:val="000000"/>
          <w:sz w:val="18"/>
          <w:szCs w:val="18"/>
          <w:lang w:eastAsia="zh-CN"/>
        </w:rPr>
        <w:t xml:space="preserve">. Historically, the principal factors of production have been land, labor, and capital. In the new pandemic world, perhaps an even more vital factor is the creation of knowledge, which adds enormously to “the wealth of nations.” Digital and other economic growth in the 21st century is increasingly ideas‐​based and knowledge intensive. </w:t>
      </w:r>
      <w:r w:rsidRPr="00351191">
        <w:rPr>
          <w:rFonts w:eastAsia="Times New Roman" w:cs="Calibri"/>
          <w:b/>
          <w:bCs/>
          <w:color w:val="000000"/>
          <w:u w:val="single"/>
          <w:shd w:val="clear" w:color="auto" w:fill="00FFFF"/>
          <w:lang w:eastAsia="zh-CN"/>
        </w:rPr>
        <w:t>Without IP rights</w:t>
      </w:r>
      <w:r w:rsidRPr="00351191">
        <w:rPr>
          <w:rFonts w:eastAsia="Times New Roman" w:cs="Calibri"/>
          <w:color w:val="000000"/>
          <w:sz w:val="18"/>
          <w:szCs w:val="18"/>
          <w:u w:val="single"/>
          <w:lang w:eastAsia="zh-CN"/>
        </w:rPr>
        <w:t xml:space="preserve"> as incentives</w:t>
      </w:r>
      <w:r w:rsidRPr="00351191">
        <w:rPr>
          <w:rFonts w:eastAsia="Times New Roman" w:cs="Calibri"/>
          <w:color w:val="000000"/>
          <w:sz w:val="18"/>
          <w:szCs w:val="18"/>
          <w:u w:val="single"/>
          <w:shd w:val="clear" w:color="auto" w:fill="00FFFF"/>
          <w:lang w:eastAsia="zh-CN"/>
        </w:rPr>
        <w:t>,</w:t>
      </w:r>
      <w:r w:rsidRPr="00351191">
        <w:rPr>
          <w:rFonts w:eastAsia="Times New Roman" w:cs="Calibri"/>
          <w:color w:val="000000"/>
          <w:u w:val="single"/>
          <w:shd w:val="clear" w:color="auto" w:fill="00FFFF"/>
          <w:lang w:eastAsia="zh-CN"/>
        </w:rPr>
        <w:t xml:space="preserve"> </w:t>
      </w:r>
      <w:r w:rsidRPr="00351191">
        <w:rPr>
          <w:rFonts w:eastAsia="Times New Roman" w:cs="Calibri"/>
          <w:b/>
          <w:bCs/>
          <w:color w:val="000000"/>
          <w:u w:val="single"/>
          <w:shd w:val="clear" w:color="auto" w:fill="00FFFF"/>
          <w:lang w:eastAsia="zh-CN"/>
        </w:rPr>
        <w:t>there would be less new knowledge and thus less innovation</w:t>
      </w:r>
      <w:r w:rsidRPr="00351191">
        <w:rPr>
          <w:rFonts w:eastAsia="Times New Roman" w:cs="Calibri"/>
          <w:color w:val="000000"/>
          <w:lang w:eastAsia="zh-CN"/>
        </w:rPr>
        <w:t xml:space="preserve">. </w:t>
      </w:r>
      <w:r w:rsidRPr="00351191">
        <w:rPr>
          <w:rFonts w:eastAsia="Times New Roman" w:cs="Calibri"/>
          <w:color w:val="000000"/>
          <w:sz w:val="18"/>
          <w:szCs w:val="18"/>
          <w:lang w:eastAsia="zh-CN"/>
        </w:rPr>
        <w:t xml:space="preserve">In the short term, undermining private IP rights may accelerate distribution of goods and services—where the novel knowledge that went into making them already exists. </w:t>
      </w:r>
      <w:r w:rsidRPr="00351191">
        <w:rPr>
          <w:rFonts w:eastAsia="Times New Roman" w:cs="Calibri"/>
          <w:color w:val="000000"/>
          <w:sz w:val="18"/>
          <w:szCs w:val="18"/>
          <w:u w:val="single"/>
          <w:lang w:eastAsia="zh-CN"/>
        </w:rPr>
        <w:t>But in the long term, undermining private IP rights would eliminate the incentives that inspire innovation, thus preventing the discovery and development of knowledge for new goods and services that the world needs</w:t>
      </w:r>
      <w:r w:rsidRPr="00351191">
        <w:rPr>
          <w:rFonts w:eastAsia="Times New Roman" w:cs="Calibri"/>
          <w:color w:val="000000"/>
          <w:sz w:val="18"/>
          <w:szCs w:val="18"/>
          <w:lang w:eastAsia="zh-CN"/>
        </w:rPr>
        <w:t>. This widespread dismissal of the link between private IP rights and innovation is perhaps best reflected in the fact that although the United Nations Sustainable Development Goals for 2030 aspire to “foster innovation,” they make no mention of IP rights.19</w:t>
      </w:r>
    </w:p>
    <w:p w14:paraId="72B6EAD7" w14:textId="77777777" w:rsidR="00351191" w:rsidRPr="00351191" w:rsidRDefault="00351191" w:rsidP="00351191">
      <w:pPr>
        <w:spacing w:after="0" w:line="240" w:lineRule="auto"/>
        <w:rPr>
          <w:rFonts w:ascii="Times New Roman" w:eastAsia="Times New Roman" w:hAnsi="Times New Roman" w:cs="Times New Roman"/>
          <w:sz w:val="24"/>
          <w:szCs w:val="24"/>
          <w:lang w:eastAsia="zh-CN"/>
        </w:rPr>
      </w:pPr>
    </w:p>
    <w:p w14:paraId="6E5C27B9" w14:textId="77777777" w:rsidR="00351191" w:rsidRPr="00351191" w:rsidRDefault="00351191" w:rsidP="00351191">
      <w:pPr>
        <w:spacing w:before="240" w:after="40" w:line="240" w:lineRule="auto"/>
        <w:outlineLvl w:val="3"/>
        <w:rPr>
          <w:rFonts w:ascii="Times New Roman" w:eastAsia="Times New Roman" w:hAnsi="Times New Roman" w:cs="Times New Roman"/>
          <w:b/>
          <w:bCs/>
          <w:sz w:val="24"/>
          <w:szCs w:val="24"/>
          <w:lang w:eastAsia="zh-CN"/>
        </w:rPr>
      </w:pPr>
      <w:r w:rsidRPr="00351191">
        <w:rPr>
          <w:rFonts w:eastAsia="Times New Roman" w:cs="Calibri"/>
          <w:b/>
          <w:bCs/>
          <w:color w:val="000000"/>
          <w:sz w:val="26"/>
          <w:szCs w:val="26"/>
          <w:lang w:eastAsia="zh-CN"/>
        </w:rPr>
        <w:t xml:space="preserve">Pharma innovation is key to healthcare and fighting diseases. Reducing profits kills that. </w:t>
      </w:r>
      <w:proofErr w:type="spellStart"/>
      <w:r w:rsidRPr="00351191">
        <w:rPr>
          <w:rFonts w:eastAsia="Times New Roman" w:cs="Calibri"/>
          <w:b/>
          <w:bCs/>
          <w:color w:val="000000"/>
          <w:sz w:val="26"/>
          <w:szCs w:val="26"/>
          <w:lang w:eastAsia="zh-CN"/>
        </w:rPr>
        <w:t>Winegarden</w:t>
      </w:r>
      <w:proofErr w:type="spellEnd"/>
      <w:r w:rsidRPr="00351191">
        <w:rPr>
          <w:rFonts w:eastAsia="Times New Roman" w:cs="Calibri"/>
          <w:b/>
          <w:bCs/>
          <w:color w:val="000000"/>
          <w:sz w:val="26"/>
          <w:szCs w:val="26"/>
          <w:lang w:eastAsia="zh-CN"/>
        </w:rPr>
        <w:t xml:space="preserve"> ‘16</w:t>
      </w:r>
    </w:p>
    <w:p w14:paraId="606CDA84" w14:textId="77777777" w:rsidR="00351191" w:rsidRPr="00351191" w:rsidRDefault="00351191" w:rsidP="00351191">
      <w:pPr>
        <w:spacing w:line="240" w:lineRule="auto"/>
        <w:rPr>
          <w:rFonts w:ascii="Times New Roman" w:eastAsia="Times New Roman" w:hAnsi="Times New Roman" w:cs="Times New Roman"/>
          <w:sz w:val="24"/>
          <w:szCs w:val="24"/>
          <w:lang w:eastAsia="zh-CN"/>
        </w:rPr>
      </w:pPr>
      <w:r w:rsidRPr="00351191">
        <w:rPr>
          <w:rFonts w:eastAsia="Times New Roman" w:cs="Calibri"/>
          <w:b/>
          <w:bCs/>
          <w:color w:val="000000"/>
          <w:sz w:val="16"/>
          <w:szCs w:val="16"/>
          <w:u w:val="single"/>
          <w:lang w:eastAsia="zh-CN"/>
        </w:rPr>
        <w:t xml:space="preserve">Wayne </w:t>
      </w:r>
      <w:proofErr w:type="spellStart"/>
      <w:r w:rsidRPr="00351191">
        <w:rPr>
          <w:rFonts w:eastAsia="Times New Roman" w:cs="Calibri"/>
          <w:b/>
          <w:bCs/>
          <w:color w:val="000000"/>
          <w:sz w:val="16"/>
          <w:szCs w:val="16"/>
          <w:u w:val="single"/>
          <w:lang w:eastAsia="zh-CN"/>
        </w:rPr>
        <w:t>Winegarden</w:t>
      </w:r>
      <w:proofErr w:type="spellEnd"/>
      <w:r w:rsidRPr="00351191">
        <w:rPr>
          <w:rFonts w:eastAsia="Times New Roman" w:cs="Calibri"/>
          <w:b/>
          <w:bCs/>
          <w:color w:val="000000"/>
          <w:sz w:val="16"/>
          <w:szCs w:val="16"/>
          <w:u w:val="single"/>
          <w:lang w:eastAsia="zh-CN"/>
        </w:rPr>
        <w:t xml:space="preserve"> (Ph.D. is a Sr. Fellow in Business and Economics at the Pacific Research Institute and a Contributing Editor to </w:t>
      </w:r>
      <w:proofErr w:type="spellStart"/>
      <w:r w:rsidRPr="00351191">
        <w:rPr>
          <w:rFonts w:eastAsia="Times New Roman" w:cs="Calibri"/>
          <w:b/>
          <w:bCs/>
          <w:color w:val="000000"/>
          <w:sz w:val="16"/>
          <w:szCs w:val="16"/>
          <w:u w:val="single"/>
          <w:lang w:eastAsia="zh-CN"/>
        </w:rPr>
        <w:t>EconoSTATS</w:t>
      </w:r>
      <w:proofErr w:type="spellEnd"/>
      <w:r w:rsidRPr="00351191">
        <w:rPr>
          <w:rFonts w:eastAsia="Times New Roman" w:cs="Calibri"/>
          <w:b/>
          <w:bCs/>
          <w:color w:val="000000"/>
          <w:sz w:val="16"/>
          <w:szCs w:val="16"/>
          <w:u w:val="single"/>
          <w:lang w:eastAsia="zh-CN"/>
        </w:rPr>
        <w:t xml:space="preserve">.), 7-15-2016, "How </w:t>
      </w:r>
      <w:proofErr w:type="gramStart"/>
      <w:r w:rsidRPr="00351191">
        <w:rPr>
          <w:rFonts w:eastAsia="Times New Roman" w:cs="Calibri"/>
          <w:b/>
          <w:bCs/>
          <w:color w:val="000000"/>
          <w:sz w:val="16"/>
          <w:szCs w:val="16"/>
          <w:u w:val="single"/>
          <w:lang w:eastAsia="zh-CN"/>
        </w:rPr>
        <w:t>To</w:t>
      </w:r>
      <w:proofErr w:type="gramEnd"/>
      <w:r w:rsidRPr="00351191">
        <w:rPr>
          <w:rFonts w:eastAsia="Times New Roman" w:cs="Calibri"/>
          <w:b/>
          <w:bCs/>
          <w:color w:val="000000"/>
          <w:sz w:val="16"/>
          <w:szCs w:val="16"/>
          <w:u w:val="single"/>
          <w:lang w:eastAsia="zh-CN"/>
        </w:rPr>
        <w:t xml:space="preserve"> Encourage Pharmaceutical Innovation And Why It Is Important," Forbes, https://www.forbes.com/sites/econostats/2016/07/15/regulating-short-term-volatility-will-harm-pharmaceutical-innovation/</w:t>
      </w:r>
    </w:p>
    <w:p w14:paraId="4B07F2F6" w14:textId="77777777" w:rsidR="00351191" w:rsidRPr="00351191" w:rsidRDefault="00351191" w:rsidP="00351191">
      <w:pPr>
        <w:spacing w:line="240" w:lineRule="auto"/>
        <w:rPr>
          <w:rFonts w:ascii="Times New Roman" w:eastAsia="Times New Roman" w:hAnsi="Times New Roman" w:cs="Times New Roman"/>
          <w:sz w:val="24"/>
          <w:szCs w:val="24"/>
          <w:lang w:eastAsia="zh-CN"/>
        </w:rPr>
      </w:pPr>
      <w:r w:rsidRPr="00351191">
        <w:rPr>
          <w:rFonts w:eastAsia="Times New Roman" w:cs="Calibri"/>
          <w:color w:val="000000"/>
          <w:sz w:val="16"/>
          <w:szCs w:val="16"/>
          <w:lang w:eastAsia="zh-CN"/>
        </w:rPr>
        <w:t xml:space="preserve">In misplaced attempts to address the problems with the U.S. healthcare industry, many analysts point to specific list price increases on specialty pharmaceutical drugs to claim that high drug prices are driving overall healthcare costs ever higher. Such proclamations misdiagnose the problem with the healthcare industry and risk future innovations that can address pressing healthcare needs. It is true that the average price of medicines grew faster than average over the past two years. </w:t>
      </w:r>
      <w:r w:rsidRPr="00351191">
        <w:rPr>
          <w:rFonts w:eastAsia="Times New Roman" w:cs="Calibri"/>
          <w:b/>
          <w:bCs/>
          <w:color w:val="000000"/>
          <w:u w:val="single"/>
          <w:lang w:eastAsia="zh-CN"/>
        </w:rPr>
        <w:t xml:space="preserve">Over these two years, there was </w:t>
      </w:r>
      <w:r w:rsidRPr="00351191">
        <w:rPr>
          <w:rFonts w:eastAsia="Times New Roman" w:cs="Calibri"/>
          <w:b/>
          <w:bCs/>
          <w:color w:val="000000"/>
          <w:sz w:val="16"/>
          <w:szCs w:val="16"/>
          <w:u w:val="single"/>
          <w:lang w:eastAsia="zh-CN"/>
        </w:rPr>
        <w:t xml:space="preserve">also </w:t>
      </w:r>
      <w:r w:rsidRPr="00351191">
        <w:rPr>
          <w:rFonts w:eastAsia="Times New Roman" w:cs="Calibri"/>
          <w:b/>
          <w:bCs/>
          <w:color w:val="000000"/>
          <w:u w:val="single"/>
          <w:lang w:eastAsia="zh-CN"/>
        </w:rPr>
        <w:t>a significant increase in new medicines.</w:t>
      </w:r>
      <w:r w:rsidRPr="00351191">
        <w:rPr>
          <w:rFonts w:eastAsia="Times New Roman" w:cs="Calibri"/>
          <w:b/>
          <w:bCs/>
          <w:color w:val="000000"/>
          <w:u w:val="single"/>
          <w:shd w:val="clear" w:color="auto" w:fill="00FFFF"/>
          <w:lang w:eastAsia="zh-CN"/>
        </w:rPr>
        <w:t xml:space="preserve"> In 2015, 73 new brand name drugs were introduced, 43 of which were novel therapies.</w:t>
      </w:r>
      <w:r w:rsidRPr="00351191">
        <w:rPr>
          <w:rFonts w:eastAsia="Times New Roman" w:cs="Calibri"/>
          <w:b/>
          <w:bCs/>
          <w:color w:val="000000"/>
          <w:u w:val="single"/>
          <w:lang w:eastAsia="zh-CN"/>
        </w:rPr>
        <w:t xml:space="preserve"> Th</w:t>
      </w:r>
      <w:r w:rsidRPr="00351191">
        <w:rPr>
          <w:rFonts w:eastAsia="Times New Roman" w:cs="Calibri"/>
          <w:b/>
          <w:bCs/>
          <w:color w:val="000000"/>
          <w:sz w:val="16"/>
          <w:szCs w:val="16"/>
          <w:u w:val="single"/>
          <w:lang w:eastAsia="zh-CN"/>
        </w:rPr>
        <w:t xml:space="preserve">is followed 74 new brand name drugs being introduced in 2014, 45 of which were novel therapies. While troubling practices by the likes of Martin Shkreli of Turing Pharmaceuticals garnered headlines, it should be expected that higher innovation comes with higher costs. And the average drug price increases accelerated during 2014 and 2015 in concert with the increase in new drugs. It is also clear that </w:t>
      </w:r>
      <w:r w:rsidRPr="00351191">
        <w:rPr>
          <w:rFonts w:eastAsia="Times New Roman" w:cs="Calibri"/>
          <w:b/>
          <w:bCs/>
          <w:color w:val="000000"/>
          <w:u w:val="single"/>
          <w:shd w:val="clear" w:color="auto" w:fill="00FFFF"/>
          <w:lang w:eastAsia="zh-CN"/>
        </w:rPr>
        <w:t>many of these new drug innovations</w:t>
      </w:r>
      <w:r w:rsidRPr="00351191">
        <w:rPr>
          <w:rFonts w:eastAsia="Times New Roman" w:cs="Calibri"/>
          <w:b/>
          <w:bCs/>
          <w:color w:val="000000"/>
          <w:sz w:val="16"/>
          <w:szCs w:val="16"/>
          <w:u w:val="single"/>
          <w:lang w:eastAsia="zh-CN"/>
        </w:rPr>
        <w:t xml:space="preserve">, such as </w:t>
      </w:r>
      <w:proofErr w:type="spellStart"/>
      <w:r w:rsidRPr="00351191">
        <w:rPr>
          <w:rFonts w:eastAsia="Times New Roman" w:cs="Calibri"/>
          <w:b/>
          <w:bCs/>
          <w:color w:val="000000"/>
          <w:sz w:val="16"/>
          <w:szCs w:val="16"/>
          <w:u w:val="single"/>
          <w:lang w:eastAsia="zh-CN"/>
        </w:rPr>
        <w:t>Sovaldi</w:t>
      </w:r>
      <w:proofErr w:type="spellEnd"/>
      <w:r w:rsidRPr="00351191">
        <w:rPr>
          <w:rFonts w:eastAsia="Times New Roman" w:cs="Calibri"/>
          <w:b/>
          <w:bCs/>
          <w:color w:val="000000"/>
          <w:sz w:val="16"/>
          <w:szCs w:val="16"/>
          <w:u w:val="single"/>
          <w:lang w:eastAsia="zh-CN"/>
        </w:rPr>
        <w:t xml:space="preserve"> and Harvoni, </w:t>
      </w:r>
      <w:r w:rsidRPr="00351191">
        <w:rPr>
          <w:rFonts w:eastAsia="Times New Roman" w:cs="Calibri"/>
          <w:b/>
          <w:bCs/>
          <w:color w:val="000000"/>
          <w:u w:val="single"/>
          <w:shd w:val="clear" w:color="auto" w:fill="00FFFF"/>
          <w:lang w:eastAsia="zh-CN"/>
        </w:rPr>
        <w:t xml:space="preserve">provide </w:t>
      </w:r>
      <w:r w:rsidRPr="00351191">
        <w:rPr>
          <w:rFonts w:eastAsia="Times New Roman" w:cs="Calibri"/>
          <w:b/>
          <w:bCs/>
          <w:color w:val="000000"/>
          <w:sz w:val="14"/>
          <w:szCs w:val="14"/>
          <w:u w:val="single"/>
          <w:lang w:eastAsia="zh-CN"/>
        </w:rPr>
        <w:t>immense</w:t>
      </w:r>
      <w:r w:rsidRPr="00351191">
        <w:rPr>
          <w:rFonts w:eastAsia="Times New Roman" w:cs="Calibri"/>
          <w:b/>
          <w:bCs/>
          <w:color w:val="000000"/>
          <w:u w:val="single"/>
          <w:shd w:val="clear" w:color="auto" w:fill="00FFFF"/>
          <w:lang w:eastAsia="zh-CN"/>
        </w:rPr>
        <w:t xml:space="preserve"> medical benefits to patients. Patients with hepatitis C </w:t>
      </w:r>
      <w:r w:rsidRPr="00351191">
        <w:rPr>
          <w:rFonts w:eastAsia="Times New Roman" w:cs="Calibri"/>
          <w:color w:val="000000"/>
          <w:sz w:val="16"/>
          <w:szCs w:val="16"/>
          <w:lang w:eastAsia="zh-CN"/>
        </w:rPr>
        <w:t xml:space="preserve">now </w:t>
      </w:r>
      <w:r w:rsidRPr="00351191">
        <w:rPr>
          <w:rFonts w:eastAsia="Times New Roman" w:cs="Calibri"/>
          <w:b/>
          <w:bCs/>
          <w:color w:val="000000"/>
          <w:u w:val="single"/>
          <w:shd w:val="clear" w:color="auto" w:fill="00FFFF"/>
          <w:lang w:eastAsia="zh-CN"/>
        </w:rPr>
        <w:t>have access to a 12-week treatment with a 90% cure rate–prior to these drugs, there was no cure</w:t>
      </w:r>
      <w:r w:rsidRPr="00351191">
        <w:rPr>
          <w:rFonts w:eastAsia="Times New Roman" w:cs="Calibri"/>
          <w:b/>
          <w:bCs/>
          <w:color w:val="000000"/>
          <w:u w:val="single"/>
          <w:lang w:eastAsia="zh-CN"/>
        </w:rPr>
        <w:t xml:space="preserve">. </w:t>
      </w:r>
      <w:r w:rsidRPr="00351191">
        <w:rPr>
          <w:rFonts w:eastAsia="Times New Roman" w:cs="Calibri"/>
          <w:color w:val="000000"/>
          <w:sz w:val="16"/>
          <w:szCs w:val="16"/>
          <w:lang w:eastAsia="zh-CN"/>
        </w:rPr>
        <w:t xml:space="preserve">Periods of </w:t>
      </w:r>
      <w:proofErr w:type="gramStart"/>
      <w:r w:rsidRPr="00351191">
        <w:rPr>
          <w:rFonts w:eastAsia="Times New Roman" w:cs="Calibri"/>
          <w:color w:val="000000"/>
          <w:sz w:val="16"/>
          <w:szCs w:val="16"/>
          <w:lang w:eastAsia="zh-CN"/>
        </w:rPr>
        <w:t>higher than average</w:t>
      </w:r>
      <w:proofErr w:type="gramEnd"/>
      <w:r w:rsidRPr="00351191">
        <w:rPr>
          <w:rFonts w:eastAsia="Times New Roman" w:cs="Calibri"/>
          <w:color w:val="000000"/>
          <w:sz w:val="16"/>
          <w:szCs w:val="16"/>
          <w:lang w:eastAsia="zh-CN"/>
        </w:rPr>
        <w:t xml:space="preserve"> price increases, followed by periods of lower price increases, should also be expected–similar to our stock price examples, price volatility happens. Perhaps more important, over the </w:t>
      </w:r>
      <w:proofErr w:type="gramStart"/>
      <w:r w:rsidRPr="00351191">
        <w:rPr>
          <w:rFonts w:eastAsia="Times New Roman" w:cs="Calibri"/>
          <w:color w:val="000000"/>
          <w:sz w:val="16"/>
          <w:szCs w:val="16"/>
          <w:lang w:eastAsia="zh-CN"/>
        </w:rPr>
        <w:t>longer-run</w:t>
      </w:r>
      <w:proofErr w:type="gramEnd"/>
      <w:r w:rsidRPr="00351191">
        <w:rPr>
          <w:rFonts w:eastAsia="Times New Roman" w:cs="Calibri"/>
          <w:color w:val="000000"/>
          <w:sz w:val="16"/>
          <w:szCs w:val="16"/>
          <w:lang w:eastAsia="zh-CN"/>
        </w:rPr>
        <w:t>, the cost of pharmaceutical drugs have maintained a stable share of overall healthcare expenditures. Accounting for both in-patient and out-patient pharm</w:t>
      </w:r>
      <w:r w:rsidRPr="00351191">
        <w:rPr>
          <w:rFonts w:eastAsia="Times New Roman" w:cs="Calibri"/>
          <w:color w:val="000000"/>
          <w:sz w:val="16"/>
          <w:szCs w:val="16"/>
          <w:lang w:eastAsia="zh-CN"/>
        </w:rPr>
        <w:tab/>
      </w:r>
      <w:proofErr w:type="spellStart"/>
      <w:r w:rsidRPr="00351191">
        <w:rPr>
          <w:rFonts w:eastAsia="Times New Roman" w:cs="Calibri"/>
          <w:color w:val="000000"/>
          <w:sz w:val="16"/>
          <w:szCs w:val="16"/>
          <w:lang w:eastAsia="zh-CN"/>
        </w:rPr>
        <w:t>aceutical</w:t>
      </w:r>
      <w:proofErr w:type="spellEnd"/>
      <w:r w:rsidRPr="00351191">
        <w:rPr>
          <w:rFonts w:eastAsia="Times New Roman" w:cs="Calibri"/>
          <w:color w:val="000000"/>
          <w:sz w:val="16"/>
          <w:szCs w:val="16"/>
          <w:lang w:eastAsia="zh-CN"/>
        </w:rPr>
        <w:t xml:space="preserve"> spending, prescription drugs have been between 13% and 14% of total national health expenditures according to a study by the </w:t>
      </w:r>
      <w:proofErr w:type="spellStart"/>
      <w:r w:rsidRPr="00351191">
        <w:rPr>
          <w:rFonts w:eastAsia="Times New Roman" w:cs="Calibri"/>
          <w:color w:val="000000"/>
          <w:sz w:val="16"/>
          <w:szCs w:val="16"/>
          <w:lang w:eastAsia="zh-CN"/>
        </w:rPr>
        <w:t>Altarum</w:t>
      </w:r>
      <w:proofErr w:type="spellEnd"/>
      <w:r w:rsidRPr="00351191">
        <w:rPr>
          <w:rFonts w:eastAsia="Times New Roman" w:cs="Calibri"/>
          <w:color w:val="000000"/>
          <w:sz w:val="16"/>
          <w:szCs w:val="16"/>
          <w:lang w:eastAsia="zh-CN"/>
        </w:rPr>
        <w:t xml:space="preserve"> Institute. According to the Department of Health &amp; Human Services (HHS), which estimates a slightly higher share of pharmaceutical spending, total drug spending has remained between 14% and 17% of total national health expenditures between 2009 and 2015. Moreover, based on the latest expenditure data from the Centers for Medicare and Medicaid Services data, longer-term prescription drug expenditures are growing similarly to longer-term national healthcare expenditures. Between 2006 and 2015, prescription drug expenditures grew 4.1% per year, compared to 4.5% per year for overall healthcare expenditures. And, despite the surge in prescription drug expenditures over the past two years, forecasts for longer-term spending expect pharmaceutical spending to remain around its historical share of total healthcare spending. For instance, HHS predicts prescription drugs will remain just below 17% of total expenditures through 2018. Accounting for discounts, IMS health projects that price increases will return to their historical average growing between 4% and 7% a year by 2020–around the typical cost projections for overall growth in healthcare costs. </w:t>
      </w:r>
      <w:proofErr w:type="gramStart"/>
      <w:r w:rsidRPr="00351191">
        <w:rPr>
          <w:rFonts w:eastAsia="Times New Roman" w:cs="Calibri"/>
          <w:color w:val="000000"/>
          <w:sz w:val="16"/>
          <w:szCs w:val="16"/>
          <w:lang w:eastAsia="zh-CN"/>
        </w:rPr>
        <w:t>In light of</w:t>
      </w:r>
      <w:proofErr w:type="gramEnd"/>
      <w:r w:rsidRPr="00351191">
        <w:rPr>
          <w:rFonts w:eastAsia="Times New Roman" w:cs="Calibri"/>
          <w:color w:val="000000"/>
          <w:sz w:val="16"/>
          <w:szCs w:val="16"/>
          <w:lang w:eastAsia="zh-CN"/>
        </w:rPr>
        <w:t xml:space="preserve"> these data, price control proposals are particularly troubling.</w:t>
      </w:r>
      <w:r w:rsidRPr="00351191">
        <w:rPr>
          <w:rFonts w:eastAsia="Times New Roman" w:cs="Calibri"/>
          <w:b/>
          <w:bCs/>
          <w:color w:val="000000"/>
          <w:sz w:val="16"/>
          <w:szCs w:val="16"/>
          <w:u w:val="single"/>
          <w:lang w:eastAsia="zh-CN"/>
        </w:rPr>
        <w:t xml:space="preserve"> Pharmaceutical price controls</w:t>
      </w:r>
      <w:r w:rsidRPr="00351191">
        <w:rPr>
          <w:rFonts w:eastAsia="Times New Roman" w:cs="Calibri"/>
          <w:color w:val="000000"/>
          <w:sz w:val="16"/>
          <w:szCs w:val="16"/>
          <w:lang w:eastAsia="zh-CN"/>
        </w:rPr>
        <w:t xml:space="preserve"> will</w:t>
      </w:r>
      <w:r w:rsidRPr="00351191">
        <w:rPr>
          <w:rFonts w:eastAsia="Times New Roman" w:cs="Calibri"/>
          <w:b/>
          <w:bCs/>
          <w:color w:val="000000"/>
          <w:sz w:val="16"/>
          <w:szCs w:val="16"/>
          <w:u w:val="single"/>
          <w:lang w:eastAsia="zh-CN"/>
        </w:rPr>
        <w:t xml:space="preserve"> lessen </w:t>
      </w:r>
      <w:r w:rsidRPr="00351191">
        <w:rPr>
          <w:rFonts w:eastAsia="Times New Roman" w:cs="Calibri"/>
          <w:color w:val="000000"/>
          <w:sz w:val="16"/>
          <w:szCs w:val="16"/>
          <w:lang w:eastAsia="zh-CN"/>
        </w:rPr>
        <w:t xml:space="preserve">the </w:t>
      </w:r>
      <w:r w:rsidRPr="00351191">
        <w:rPr>
          <w:rFonts w:eastAsia="Times New Roman" w:cs="Calibri"/>
          <w:b/>
          <w:bCs/>
          <w:color w:val="000000"/>
          <w:sz w:val="16"/>
          <w:szCs w:val="16"/>
          <w:u w:val="single"/>
          <w:lang w:eastAsia="zh-CN"/>
        </w:rPr>
        <w:t>incentives for future drug innovation.</w:t>
      </w:r>
      <w:r w:rsidRPr="00351191">
        <w:rPr>
          <w:rFonts w:eastAsia="Times New Roman" w:cs="Calibri"/>
          <w:color w:val="000000"/>
          <w:sz w:val="16"/>
          <w:szCs w:val="16"/>
          <w:lang w:eastAsia="zh-CN"/>
        </w:rPr>
        <w:t xml:space="preserve"> The likelihood that new therapies will be created to address diseases, such as Alzheimer’s, cancer and diabetes will significantly diminish. </w:t>
      </w:r>
      <w:r w:rsidRPr="00351191">
        <w:rPr>
          <w:rFonts w:eastAsia="Times New Roman" w:cs="Calibri"/>
          <w:b/>
          <w:bCs/>
          <w:color w:val="000000"/>
          <w:sz w:val="16"/>
          <w:szCs w:val="16"/>
          <w:u w:val="single"/>
          <w:lang w:eastAsia="zh-CN"/>
        </w:rPr>
        <w:t>Pharma</w:t>
      </w:r>
      <w:r w:rsidRPr="00351191">
        <w:rPr>
          <w:rFonts w:eastAsia="Times New Roman" w:cs="Calibri"/>
          <w:color w:val="000000"/>
          <w:sz w:val="16"/>
          <w:szCs w:val="16"/>
          <w:lang w:eastAsia="zh-CN"/>
        </w:rPr>
        <w:t xml:space="preserve">ceutical </w:t>
      </w:r>
      <w:r w:rsidRPr="00351191">
        <w:rPr>
          <w:rFonts w:eastAsia="Times New Roman" w:cs="Calibri"/>
          <w:b/>
          <w:bCs/>
          <w:color w:val="000000"/>
          <w:sz w:val="16"/>
          <w:szCs w:val="16"/>
          <w:u w:val="single"/>
          <w:lang w:eastAsia="zh-CN"/>
        </w:rPr>
        <w:t xml:space="preserve">price controls will </w:t>
      </w:r>
      <w:r w:rsidRPr="00351191">
        <w:rPr>
          <w:rFonts w:eastAsia="Times New Roman" w:cs="Calibri"/>
          <w:color w:val="000000"/>
          <w:sz w:val="16"/>
          <w:szCs w:val="16"/>
          <w:lang w:eastAsia="zh-CN"/>
        </w:rPr>
        <w:t>also</w:t>
      </w:r>
      <w:r w:rsidRPr="00351191">
        <w:rPr>
          <w:rFonts w:eastAsia="Times New Roman" w:cs="Calibri"/>
          <w:b/>
          <w:bCs/>
          <w:color w:val="000000"/>
          <w:sz w:val="16"/>
          <w:szCs w:val="16"/>
          <w:u w:val="single"/>
          <w:lang w:eastAsia="zh-CN"/>
        </w:rPr>
        <w:t xml:space="preserve"> not address the problems plaguing the U.S. healthcare system, therefore the problems of declining care, rising overall healthcare costs, and declining healthcare accessibility will continue unabated. Calls to target pharmaceutical drugs with price controls are misplaced. There are many problems with our current healthcare system that must be addressed. Setting long-term healthcare policies based on short-term price volatility will not effectively address </w:t>
      </w:r>
      <w:proofErr w:type="gramStart"/>
      <w:r w:rsidRPr="00351191">
        <w:rPr>
          <w:rFonts w:eastAsia="Times New Roman" w:cs="Calibri"/>
          <w:b/>
          <w:bCs/>
          <w:color w:val="000000"/>
          <w:sz w:val="16"/>
          <w:szCs w:val="16"/>
          <w:u w:val="single"/>
          <w:lang w:eastAsia="zh-CN"/>
        </w:rPr>
        <w:t>these problem</w:t>
      </w:r>
      <w:proofErr w:type="gramEnd"/>
      <w:r w:rsidRPr="00351191">
        <w:rPr>
          <w:rFonts w:eastAsia="Times New Roman" w:cs="Calibri"/>
          <w:b/>
          <w:bCs/>
          <w:color w:val="000000"/>
          <w:sz w:val="16"/>
          <w:szCs w:val="16"/>
          <w:u w:val="single"/>
          <w:lang w:eastAsia="zh-CN"/>
        </w:rPr>
        <w:t xml:space="preserve">, however. Instead, reforms should start by restructuring the current </w:t>
      </w:r>
      <w:proofErr w:type="gramStart"/>
      <w:r w:rsidRPr="00351191">
        <w:rPr>
          <w:rFonts w:eastAsia="Times New Roman" w:cs="Calibri"/>
          <w:b/>
          <w:bCs/>
          <w:color w:val="000000"/>
          <w:sz w:val="16"/>
          <w:szCs w:val="16"/>
          <w:u w:val="single"/>
          <w:lang w:eastAsia="zh-CN"/>
        </w:rPr>
        <w:t>third party</w:t>
      </w:r>
      <w:proofErr w:type="gramEnd"/>
      <w:r w:rsidRPr="00351191">
        <w:rPr>
          <w:rFonts w:eastAsia="Times New Roman" w:cs="Calibri"/>
          <w:b/>
          <w:bCs/>
          <w:color w:val="000000"/>
          <w:sz w:val="16"/>
          <w:szCs w:val="16"/>
          <w:u w:val="single"/>
          <w:lang w:eastAsia="zh-CN"/>
        </w:rPr>
        <w:t xml:space="preserve"> payer system an</w:t>
      </w:r>
      <w:r w:rsidRPr="00351191">
        <w:rPr>
          <w:rFonts w:eastAsia="Times New Roman" w:cs="Calibri"/>
          <w:b/>
          <w:bCs/>
          <w:color w:val="000000"/>
          <w:sz w:val="10"/>
          <w:szCs w:val="10"/>
          <w:u w:val="single"/>
          <w:lang w:eastAsia="zh-CN"/>
        </w:rPr>
        <w:t>d focus on empowering consumers to enable a higher quality, lower cost healthcare system.</w:t>
      </w:r>
    </w:p>
    <w:p w14:paraId="0B00AE9F" w14:textId="77777777" w:rsidR="00351191" w:rsidRPr="00351191" w:rsidRDefault="00351191" w:rsidP="00351191">
      <w:pPr>
        <w:spacing w:after="0" w:line="240" w:lineRule="auto"/>
        <w:rPr>
          <w:rFonts w:ascii="Times New Roman" w:eastAsia="Times New Roman" w:hAnsi="Times New Roman" w:cs="Times New Roman"/>
          <w:sz w:val="24"/>
          <w:szCs w:val="24"/>
          <w:lang w:eastAsia="zh-CN"/>
        </w:rPr>
      </w:pPr>
    </w:p>
    <w:p w14:paraId="3437C8C7" w14:textId="77777777" w:rsidR="00351191" w:rsidRPr="00351191" w:rsidRDefault="00351191" w:rsidP="00351191">
      <w:pPr>
        <w:shd w:val="clear" w:color="auto" w:fill="FFFFFF"/>
        <w:spacing w:after="40" w:line="240" w:lineRule="auto"/>
        <w:ind w:right="20"/>
        <w:outlineLvl w:val="3"/>
        <w:rPr>
          <w:rFonts w:ascii="Times New Roman" w:eastAsia="Times New Roman" w:hAnsi="Times New Roman" w:cs="Times New Roman"/>
          <w:b/>
          <w:bCs/>
          <w:sz w:val="24"/>
          <w:szCs w:val="24"/>
          <w:lang w:eastAsia="zh-CN"/>
        </w:rPr>
      </w:pPr>
      <w:r w:rsidRPr="00351191">
        <w:rPr>
          <w:rFonts w:ascii="Arial" w:eastAsia="Times New Roman" w:hAnsi="Arial" w:cs="Arial"/>
          <w:b/>
          <w:bCs/>
          <w:color w:val="000000"/>
          <w:sz w:val="26"/>
          <w:szCs w:val="26"/>
          <w:lang w:eastAsia="zh-CN"/>
        </w:rPr>
        <w:t>Decline of medical innovation risks extinction</w:t>
      </w:r>
    </w:p>
    <w:p w14:paraId="5B1E4AEA" w14:textId="77777777" w:rsidR="00351191" w:rsidRPr="00351191" w:rsidRDefault="00351191" w:rsidP="00351191">
      <w:pPr>
        <w:shd w:val="clear" w:color="auto" w:fill="FFFFFF"/>
        <w:spacing w:after="0" w:line="240" w:lineRule="auto"/>
        <w:rPr>
          <w:rFonts w:ascii="Times New Roman" w:eastAsia="Times New Roman" w:hAnsi="Times New Roman" w:cs="Times New Roman"/>
          <w:sz w:val="24"/>
          <w:szCs w:val="24"/>
          <w:lang w:eastAsia="zh-CN"/>
        </w:rPr>
      </w:pPr>
      <w:r w:rsidRPr="00351191">
        <w:rPr>
          <w:rFonts w:ascii="Arial" w:eastAsia="Times New Roman" w:hAnsi="Arial" w:cs="Arial"/>
          <w:b/>
          <w:bCs/>
          <w:color w:val="000000"/>
          <w:sz w:val="24"/>
          <w:szCs w:val="24"/>
          <w:lang w:eastAsia="zh-CN"/>
        </w:rPr>
        <w:t>Sachs</w:t>
      </w:r>
      <w:r w:rsidRPr="00351191">
        <w:rPr>
          <w:rFonts w:ascii="Arial" w:eastAsia="Times New Roman" w:hAnsi="Arial" w:cs="Arial"/>
          <w:color w:val="000000"/>
          <w:sz w:val="24"/>
          <w:szCs w:val="24"/>
          <w:lang w:eastAsia="zh-CN"/>
        </w:rPr>
        <w:t xml:space="preserve"> </w:t>
      </w:r>
      <w:r w:rsidRPr="00351191">
        <w:rPr>
          <w:rFonts w:ascii="Arial" w:eastAsia="Times New Roman" w:hAnsi="Arial" w:cs="Arial"/>
          <w:color w:val="000000"/>
          <w:sz w:val="16"/>
          <w:szCs w:val="16"/>
          <w:lang w:eastAsia="zh-CN"/>
        </w:rPr>
        <w:t>8/17/</w:t>
      </w:r>
      <w:r w:rsidRPr="00351191">
        <w:rPr>
          <w:rFonts w:ascii="Arial" w:eastAsia="Times New Roman" w:hAnsi="Arial" w:cs="Arial"/>
          <w:b/>
          <w:bCs/>
          <w:color w:val="000000"/>
          <w:sz w:val="24"/>
          <w:szCs w:val="24"/>
          <w:lang w:eastAsia="zh-CN"/>
        </w:rPr>
        <w:t>14</w:t>
      </w:r>
      <w:r w:rsidRPr="00351191">
        <w:rPr>
          <w:rFonts w:ascii="Arial" w:eastAsia="Times New Roman" w:hAnsi="Arial" w:cs="Arial"/>
          <w:color w:val="000000"/>
          <w:sz w:val="16"/>
          <w:szCs w:val="16"/>
          <w:lang w:eastAsia="zh-CN"/>
        </w:rPr>
        <w:t>—Professor of Sustainable Development, Health Policy and Management @ Columbia University [Jeffrey D. Sachs (Director of the Earth Institute @ Columbia University and Special adviser to the United Nations Secretary-General on the Millennium Development Goals) “Important lessons from Ebola outbreak,” Business World Online, August 17, 2014, http://tinyurl.com/kjgvyro]</w:t>
      </w:r>
    </w:p>
    <w:p w14:paraId="342CDDEE" w14:textId="77777777" w:rsidR="00351191" w:rsidRPr="00351191" w:rsidRDefault="00351191" w:rsidP="00351191">
      <w:pPr>
        <w:shd w:val="clear" w:color="auto" w:fill="FFFFFF"/>
        <w:spacing w:after="0" w:line="240" w:lineRule="auto"/>
        <w:rPr>
          <w:rFonts w:ascii="Times New Roman" w:eastAsia="Times New Roman" w:hAnsi="Times New Roman" w:cs="Times New Roman"/>
          <w:sz w:val="24"/>
          <w:szCs w:val="24"/>
          <w:lang w:eastAsia="zh-CN"/>
        </w:rPr>
      </w:pPr>
      <w:r w:rsidRPr="00351191">
        <w:rPr>
          <w:rFonts w:ascii="Arial" w:eastAsia="Times New Roman" w:hAnsi="Arial" w:cs="Arial"/>
          <w:color w:val="000000"/>
          <w:sz w:val="16"/>
          <w:szCs w:val="16"/>
          <w:u w:val="single"/>
          <w:lang w:eastAsia="zh-CN"/>
        </w:rPr>
        <w:t>Ebola is the latest of many</w:t>
      </w:r>
      <w:r w:rsidRPr="00351191">
        <w:rPr>
          <w:rFonts w:ascii="Arial" w:eastAsia="Times New Roman" w:hAnsi="Arial" w:cs="Arial"/>
          <w:color w:val="000000"/>
          <w:sz w:val="16"/>
          <w:szCs w:val="16"/>
          <w:lang w:eastAsia="zh-CN"/>
        </w:rPr>
        <w:t xml:space="preserve"> recent </w:t>
      </w:r>
      <w:r w:rsidRPr="00351191">
        <w:rPr>
          <w:rFonts w:ascii="Arial" w:eastAsia="Times New Roman" w:hAnsi="Arial" w:cs="Arial"/>
          <w:color w:val="000000"/>
          <w:sz w:val="16"/>
          <w:szCs w:val="16"/>
          <w:u w:val="single"/>
          <w:lang w:eastAsia="zh-CN"/>
        </w:rPr>
        <w:t>epidemics</w:t>
      </w:r>
      <w:r w:rsidRPr="00351191">
        <w:rPr>
          <w:rFonts w:ascii="Arial" w:eastAsia="Times New Roman" w:hAnsi="Arial" w:cs="Arial"/>
          <w:color w:val="000000"/>
          <w:sz w:val="16"/>
          <w:szCs w:val="16"/>
          <w:lang w:eastAsia="zh-CN"/>
        </w:rPr>
        <w:t xml:space="preserve">, also </w:t>
      </w:r>
      <w:r w:rsidRPr="00351191">
        <w:rPr>
          <w:rFonts w:ascii="Arial" w:eastAsia="Times New Roman" w:hAnsi="Arial" w:cs="Arial"/>
          <w:color w:val="000000"/>
          <w:sz w:val="16"/>
          <w:szCs w:val="16"/>
          <w:u w:val="single"/>
          <w:lang w:eastAsia="zh-CN"/>
        </w:rPr>
        <w:t>including AIDS, SARS, H1N1 flu, H7N9 flu</w:t>
      </w:r>
      <w:r w:rsidRPr="00351191">
        <w:rPr>
          <w:rFonts w:ascii="Arial" w:eastAsia="Times New Roman" w:hAnsi="Arial" w:cs="Arial"/>
          <w:color w:val="000000"/>
          <w:sz w:val="16"/>
          <w:szCs w:val="16"/>
          <w:lang w:eastAsia="zh-CN"/>
        </w:rPr>
        <w:t xml:space="preserve">, and others. AIDS is the deadliest of these killers, claiming nearly 36 million lives since 1981. </w:t>
      </w:r>
      <w:r w:rsidRPr="00351191">
        <w:rPr>
          <w:rFonts w:ascii="Arial" w:eastAsia="Times New Roman" w:hAnsi="Arial" w:cs="Arial"/>
          <w:color w:val="000000"/>
          <w:sz w:val="24"/>
          <w:szCs w:val="24"/>
          <w:lang w:eastAsia="zh-CN"/>
        </w:rPr>
        <w:t>Of course, even</w:t>
      </w:r>
      <w:r w:rsidRPr="00351191">
        <w:rPr>
          <w:rFonts w:ascii="Arial" w:eastAsia="Times New Roman" w:hAnsi="Arial" w:cs="Arial"/>
          <w:color w:val="000000"/>
          <w:sz w:val="24"/>
          <w:szCs w:val="24"/>
          <w:u w:val="single"/>
          <w:lang w:eastAsia="zh-CN"/>
        </w:rPr>
        <w:t xml:space="preserve"> </w:t>
      </w:r>
      <w:proofErr w:type="gramStart"/>
      <w:r w:rsidRPr="00351191">
        <w:rPr>
          <w:rFonts w:ascii="Arial" w:eastAsia="Times New Roman" w:hAnsi="Arial" w:cs="Arial"/>
          <w:b/>
          <w:bCs/>
          <w:color w:val="000000"/>
          <w:sz w:val="24"/>
          <w:szCs w:val="24"/>
          <w:u w:val="single"/>
          <w:shd w:val="clear" w:color="auto" w:fill="00FFFF"/>
          <w:lang w:eastAsia="zh-CN"/>
        </w:rPr>
        <w:t>larger</w:t>
      </w:r>
      <w:proofErr w:type="gramEnd"/>
      <w:r w:rsidRPr="00351191">
        <w:rPr>
          <w:rFonts w:ascii="Arial" w:eastAsia="Times New Roman" w:hAnsi="Arial" w:cs="Arial"/>
          <w:b/>
          <w:bCs/>
          <w:color w:val="000000"/>
          <w:sz w:val="24"/>
          <w:szCs w:val="24"/>
          <w:u w:val="single"/>
          <w:shd w:val="clear" w:color="auto" w:fill="00FFFF"/>
          <w:lang w:eastAsia="zh-CN"/>
        </w:rPr>
        <w:t xml:space="preserve"> and more sudden</w:t>
      </w:r>
      <w:r w:rsidRPr="00351191">
        <w:rPr>
          <w:rFonts w:ascii="Arial" w:eastAsia="Times New Roman" w:hAnsi="Arial" w:cs="Arial"/>
          <w:b/>
          <w:bCs/>
          <w:color w:val="000000"/>
          <w:sz w:val="24"/>
          <w:szCs w:val="24"/>
          <w:u w:val="single"/>
          <w:shd w:val="clear" w:color="auto" w:fill="FFFF00"/>
          <w:lang w:eastAsia="zh-CN"/>
        </w:rPr>
        <w:t xml:space="preserve"> </w:t>
      </w:r>
      <w:r w:rsidRPr="00351191">
        <w:rPr>
          <w:rFonts w:ascii="Arial" w:eastAsia="Times New Roman" w:hAnsi="Arial" w:cs="Arial"/>
          <w:b/>
          <w:bCs/>
          <w:color w:val="000000"/>
          <w:sz w:val="24"/>
          <w:szCs w:val="24"/>
          <w:u w:val="single"/>
          <w:shd w:val="clear" w:color="auto" w:fill="00FFFF"/>
          <w:lang w:eastAsia="zh-CN"/>
        </w:rPr>
        <w:t>epidemics are possible,</w:t>
      </w:r>
      <w:r w:rsidRPr="00351191">
        <w:rPr>
          <w:rFonts w:ascii="Arial" w:eastAsia="Times New Roman" w:hAnsi="Arial" w:cs="Arial"/>
          <w:b/>
          <w:bCs/>
          <w:color w:val="000000"/>
          <w:sz w:val="24"/>
          <w:szCs w:val="24"/>
          <w:u w:val="single"/>
          <w:lang w:eastAsia="zh-CN"/>
        </w:rPr>
        <w:t xml:space="preserve"> such as the 1918 influenza</w:t>
      </w:r>
      <w:r w:rsidRPr="00351191">
        <w:rPr>
          <w:rFonts w:ascii="Arial" w:eastAsia="Times New Roman" w:hAnsi="Arial" w:cs="Arial"/>
          <w:color w:val="000000"/>
          <w:sz w:val="24"/>
          <w:szCs w:val="24"/>
          <w:lang w:eastAsia="zh-CN"/>
        </w:rPr>
        <w:t xml:space="preserve"> during World War I</w:t>
      </w:r>
      <w:r w:rsidRPr="00351191">
        <w:rPr>
          <w:rFonts w:ascii="Arial" w:eastAsia="Times New Roman" w:hAnsi="Arial" w:cs="Arial"/>
          <w:color w:val="000000"/>
          <w:sz w:val="24"/>
          <w:szCs w:val="24"/>
          <w:shd w:val="clear" w:color="auto" w:fill="00FFFF"/>
          <w:lang w:eastAsia="zh-CN"/>
        </w:rPr>
        <w:t>,</w:t>
      </w:r>
      <w:r w:rsidRPr="00351191">
        <w:rPr>
          <w:rFonts w:ascii="Arial" w:eastAsia="Times New Roman" w:hAnsi="Arial" w:cs="Arial"/>
          <w:b/>
          <w:bCs/>
          <w:color w:val="000000"/>
          <w:sz w:val="24"/>
          <w:szCs w:val="24"/>
          <w:u w:val="single"/>
          <w:shd w:val="clear" w:color="auto" w:fill="00FFFF"/>
          <w:lang w:eastAsia="zh-CN"/>
        </w:rPr>
        <w:t xml:space="preserve"> which claimed 50-100 million lives</w:t>
      </w:r>
      <w:r w:rsidRPr="00351191">
        <w:rPr>
          <w:rFonts w:ascii="Arial" w:eastAsia="Times New Roman" w:hAnsi="Arial" w:cs="Arial"/>
          <w:color w:val="000000"/>
          <w:sz w:val="24"/>
          <w:szCs w:val="24"/>
          <w:shd w:val="clear" w:color="auto" w:fill="00FFFF"/>
          <w:lang w:eastAsia="zh-CN"/>
        </w:rPr>
        <w:t xml:space="preserve"> </w:t>
      </w:r>
      <w:r w:rsidRPr="00351191">
        <w:rPr>
          <w:rFonts w:ascii="Arial" w:eastAsia="Times New Roman" w:hAnsi="Arial" w:cs="Arial"/>
          <w:color w:val="000000"/>
          <w:sz w:val="16"/>
          <w:szCs w:val="16"/>
          <w:shd w:val="clear" w:color="auto" w:fill="00FFFF"/>
          <w:lang w:eastAsia="zh-CN"/>
        </w:rPr>
        <w:t>(</w:t>
      </w:r>
      <w:r w:rsidRPr="00351191">
        <w:rPr>
          <w:rFonts w:ascii="Arial" w:eastAsia="Times New Roman" w:hAnsi="Arial" w:cs="Arial"/>
          <w:color w:val="000000"/>
          <w:sz w:val="16"/>
          <w:szCs w:val="16"/>
          <w:lang w:eastAsia="zh-CN"/>
        </w:rPr>
        <w:t xml:space="preserve">far more than the war itself). And, though the 2003 SARS outbreak was contained, causing fewer than 1,000 deaths, the disease was on the verge of deeply disrupting several East Asian economies including </w:t>
      </w:r>
      <w:proofErr w:type="spellStart"/>
      <w:r w:rsidRPr="00351191">
        <w:rPr>
          <w:rFonts w:ascii="Arial" w:eastAsia="Times New Roman" w:hAnsi="Arial" w:cs="Arial"/>
          <w:color w:val="000000"/>
          <w:sz w:val="16"/>
          <w:szCs w:val="16"/>
          <w:lang w:eastAsia="zh-CN"/>
        </w:rPr>
        <w:t>China’s.</w:t>
      </w:r>
      <w:r w:rsidRPr="00351191">
        <w:rPr>
          <w:rFonts w:ascii="Arial" w:eastAsia="Times New Roman" w:hAnsi="Arial" w:cs="Arial"/>
          <w:color w:val="000000"/>
          <w:sz w:val="16"/>
          <w:szCs w:val="16"/>
          <w:u w:val="single"/>
          <w:lang w:eastAsia="zh-CN"/>
        </w:rPr>
        <w:t>There</w:t>
      </w:r>
      <w:proofErr w:type="spellEnd"/>
      <w:r w:rsidRPr="00351191">
        <w:rPr>
          <w:rFonts w:ascii="Arial" w:eastAsia="Times New Roman" w:hAnsi="Arial" w:cs="Arial"/>
          <w:color w:val="000000"/>
          <w:sz w:val="16"/>
          <w:szCs w:val="16"/>
          <w:u w:val="single"/>
          <w:lang w:eastAsia="zh-CN"/>
        </w:rPr>
        <w:t xml:space="preserve"> are four crucial facts to understand about</w:t>
      </w:r>
      <w:r w:rsidRPr="00351191">
        <w:rPr>
          <w:rFonts w:ascii="Arial" w:eastAsia="Times New Roman" w:hAnsi="Arial" w:cs="Arial"/>
          <w:color w:val="000000"/>
          <w:sz w:val="16"/>
          <w:szCs w:val="16"/>
          <w:lang w:eastAsia="zh-CN"/>
        </w:rPr>
        <w:t xml:space="preserve"> Ebola and the other </w:t>
      </w:r>
      <w:r w:rsidRPr="00351191">
        <w:rPr>
          <w:rFonts w:ascii="Arial" w:eastAsia="Times New Roman" w:hAnsi="Arial" w:cs="Arial"/>
          <w:color w:val="000000"/>
          <w:sz w:val="16"/>
          <w:szCs w:val="16"/>
          <w:u w:val="single"/>
          <w:lang w:eastAsia="zh-CN"/>
        </w:rPr>
        <w:t>epidemics</w:t>
      </w:r>
      <w:r w:rsidRPr="00351191">
        <w:rPr>
          <w:rFonts w:ascii="Arial" w:eastAsia="Times New Roman" w:hAnsi="Arial" w:cs="Arial"/>
          <w:color w:val="000000"/>
          <w:sz w:val="16"/>
          <w:szCs w:val="16"/>
          <w:lang w:eastAsia="zh-CN"/>
        </w:rPr>
        <w:t xml:space="preserve">. First, </w:t>
      </w:r>
      <w:r w:rsidRPr="00351191">
        <w:rPr>
          <w:rFonts w:ascii="Arial" w:eastAsia="Times New Roman" w:hAnsi="Arial" w:cs="Arial"/>
          <w:color w:val="000000"/>
          <w:sz w:val="16"/>
          <w:szCs w:val="16"/>
          <w:u w:val="single"/>
          <w:lang w:eastAsia="zh-CN"/>
        </w:rPr>
        <w:t>most emerging infectious diseases</w:t>
      </w:r>
      <w:r w:rsidRPr="00351191">
        <w:rPr>
          <w:rFonts w:ascii="Arial" w:eastAsia="Times New Roman" w:hAnsi="Arial" w:cs="Arial"/>
          <w:color w:val="000000"/>
          <w:sz w:val="16"/>
          <w:szCs w:val="16"/>
          <w:lang w:eastAsia="zh-CN"/>
        </w:rPr>
        <w:t xml:space="preserve"> are zoonoses, meaning that they </w:t>
      </w:r>
      <w:r w:rsidRPr="00351191">
        <w:rPr>
          <w:rFonts w:ascii="Arial" w:eastAsia="Times New Roman" w:hAnsi="Arial" w:cs="Arial"/>
          <w:color w:val="000000"/>
          <w:sz w:val="16"/>
          <w:szCs w:val="16"/>
          <w:u w:val="single"/>
          <w:lang w:eastAsia="zh-CN"/>
        </w:rPr>
        <w:t>start in animal populations</w:t>
      </w:r>
      <w:r w:rsidRPr="00351191">
        <w:rPr>
          <w:rFonts w:ascii="Arial" w:eastAsia="Times New Roman" w:hAnsi="Arial" w:cs="Arial"/>
          <w:color w:val="000000"/>
          <w:sz w:val="16"/>
          <w:szCs w:val="16"/>
          <w:lang w:eastAsia="zh-CN"/>
        </w:rPr>
        <w:t xml:space="preserve">, sometimes </w:t>
      </w:r>
      <w:r w:rsidRPr="00351191">
        <w:rPr>
          <w:rFonts w:ascii="Arial" w:eastAsia="Times New Roman" w:hAnsi="Arial" w:cs="Arial"/>
          <w:color w:val="000000"/>
          <w:sz w:val="16"/>
          <w:szCs w:val="16"/>
          <w:u w:val="single"/>
          <w:lang w:eastAsia="zh-CN"/>
        </w:rPr>
        <w:t>with a genetic mutation that enables the jump to humans</w:t>
      </w:r>
      <w:r w:rsidRPr="00351191">
        <w:rPr>
          <w:rFonts w:ascii="Arial" w:eastAsia="Times New Roman" w:hAnsi="Arial" w:cs="Arial"/>
          <w:color w:val="000000"/>
          <w:sz w:val="16"/>
          <w:szCs w:val="16"/>
          <w:lang w:eastAsia="zh-CN"/>
        </w:rPr>
        <w:t>. Ebola may have been transmitted from bats; HIV/AIDS emerged from chimpanzees; SARS most likely came from civets traded in animal markets in southern China; and influenza strains such as H1N1 and H7N9 arose from genetic re-combinations of viruses among wild and farm animals.</w:t>
      </w:r>
      <w:r w:rsidRPr="00351191">
        <w:rPr>
          <w:rFonts w:ascii="Arial" w:eastAsia="Times New Roman" w:hAnsi="Arial" w:cs="Arial"/>
          <w:color w:val="000000"/>
          <w:sz w:val="24"/>
          <w:szCs w:val="24"/>
          <w:lang w:eastAsia="zh-CN"/>
        </w:rPr>
        <w:t xml:space="preserve"> </w:t>
      </w:r>
      <w:r w:rsidRPr="00351191">
        <w:rPr>
          <w:rFonts w:ascii="Arial" w:eastAsia="Times New Roman" w:hAnsi="Arial" w:cs="Arial"/>
          <w:b/>
          <w:bCs/>
          <w:color w:val="000000"/>
          <w:sz w:val="24"/>
          <w:szCs w:val="24"/>
          <w:u w:val="single"/>
          <w:shd w:val="clear" w:color="auto" w:fill="00FFFF"/>
          <w:lang w:eastAsia="zh-CN"/>
        </w:rPr>
        <w:t>New</w:t>
      </w:r>
      <w:r w:rsidRPr="00351191">
        <w:rPr>
          <w:rFonts w:ascii="Arial" w:eastAsia="Times New Roman" w:hAnsi="Arial" w:cs="Arial"/>
          <w:b/>
          <w:bCs/>
          <w:color w:val="000000"/>
          <w:sz w:val="24"/>
          <w:szCs w:val="24"/>
          <w:u w:val="single"/>
          <w:lang w:eastAsia="zh-CN"/>
        </w:rPr>
        <w:t xml:space="preserve"> zoonotic</w:t>
      </w:r>
      <w:r w:rsidRPr="00351191">
        <w:rPr>
          <w:rFonts w:ascii="Arial" w:eastAsia="Times New Roman" w:hAnsi="Arial" w:cs="Arial"/>
          <w:b/>
          <w:bCs/>
          <w:color w:val="000000"/>
          <w:sz w:val="24"/>
          <w:szCs w:val="24"/>
          <w:u w:val="single"/>
          <w:shd w:val="clear" w:color="auto" w:fill="00FFFF"/>
          <w:lang w:eastAsia="zh-CN"/>
        </w:rPr>
        <w:t xml:space="preserve"> diseases are inevitable</w:t>
      </w:r>
      <w:r w:rsidRPr="00351191">
        <w:rPr>
          <w:rFonts w:ascii="Arial" w:eastAsia="Times New Roman" w:hAnsi="Arial" w:cs="Arial"/>
          <w:color w:val="000000"/>
          <w:sz w:val="24"/>
          <w:szCs w:val="24"/>
          <w:u w:val="single"/>
          <w:shd w:val="clear" w:color="auto" w:fill="00FFFF"/>
          <w:lang w:eastAsia="zh-CN"/>
        </w:rPr>
        <w:t xml:space="preserve"> </w:t>
      </w:r>
      <w:r w:rsidRPr="00351191">
        <w:rPr>
          <w:rFonts w:ascii="Arial" w:eastAsia="Times New Roman" w:hAnsi="Arial" w:cs="Arial"/>
          <w:color w:val="000000"/>
          <w:sz w:val="16"/>
          <w:szCs w:val="16"/>
          <w:u w:val="single"/>
          <w:lang w:eastAsia="zh-CN"/>
        </w:rPr>
        <w:t>as humanity pushes into new ecosystems</w:t>
      </w:r>
      <w:r w:rsidRPr="00351191">
        <w:rPr>
          <w:rFonts w:ascii="Arial" w:eastAsia="Times New Roman" w:hAnsi="Arial" w:cs="Arial"/>
          <w:color w:val="000000"/>
          <w:sz w:val="16"/>
          <w:szCs w:val="16"/>
          <w:lang w:eastAsia="zh-CN"/>
        </w:rPr>
        <w:t xml:space="preserve"> (such as formerly remote forest regions); t</w:t>
      </w:r>
      <w:r w:rsidRPr="00351191">
        <w:rPr>
          <w:rFonts w:ascii="Arial" w:eastAsia="Times New Roman" w:hAnsi="Arial" w:cs="Arial"/>
          <w:color w:val="000000"/>
          <w:sz w:val="16"/>
          <w:szCs w:val="16"/>
          <w:u w:val="single"/>
          <w:lang w:eastAsia="zh-CN"/>
        </w:rPr>
        <w:t xml:space="preserve">he food industry creates more conditions for genetic recombination; and climate change scrambles natural habitats and species </w:t>
      </w:r>
      <w:proofErr w:type="spellStart"/>
      <w:proofErr w:type="gramStart"/>
      <w:r w:rsidRPr="00351191">
        <w:rPr>
          <w:rFonts w:ascii="Arial" w:eastAsia="Times New Roman" w:hAnsi="Arial" w:cs="Arial"/>
          <w:color w:val="000000"/>
          <w:sz w:val="16"/>
          <w:szCs w:val="16"/>
          <w:u w:val="single"/>
          <w:lang w:eastAsia="zh-CN"/>
        </w:rPr>
        <w:t>interactions</w:t>
      </w:r>
      <w:r w:rsidRPr="00351191">
        <w:rPr>
          <w:rFonts w:ascii="Arial" w:eastAsia="Times New Roman" w:hAnsi="Arial" w:cs="Arial"/>
          <w:color w:val="000000"/>
          <w:sz w:val="16"/>
          <w:szCs w:val="16"/>
          <w:lang w:eastAsia="zh-CN"/>
        </w:rPr>
        <w:t>.Second</w:t>
      </w:r>
      <w:proofErr w:type="spellEnd"/>
      <w:proofErr w:type="gramEnd"/>
      <w:r w:rsidRPr="00351191">
        <w:rPr>
          <w:rFonts w:ascii="Arial" w:eastAsia="Times New Roman" w:hAnsi="Arial" w:cs="Arial"/>
          <w:color w:val="000000"/>
          <w:sz w:val="24"/>
          <w:szCs w:val="24"/>
          <w:lang w:eastAsia="zh-CN"/>
        </w:rPr>
        <w:t xml:space="preserve">, </w:t>
      </w:r>
      <w:r w:rsidRPr="00351191">
        <w:rPr>
          <w:rFonts w:ascii="Arial" w:eastAsia="Times New Roman" w:hAnsi="Arial" w:cs="Arial"/>
          <w:b/>
          <w:bCs/>
          <w:color w:val="000000"/>
          <w:sz w:val="24"/>
          <w:szCs w:val="24"/>
          <w:u w:val="single"/>
          <w:shd w:val="clear" w:color="auto" w:fill="00FFFF"/>
          <w:lang w:eastAsia="zh-CN"/>
        </w:rPr>
        <w:t>once a new infectious disease appears, its spread</w:t>
      </w:r>
      <w:r w:rsidRPr="00351191">
        <w:rPr>
          <w:rFonts w:ascii="Arial" w:eastAsia="Times New Roman" w:hAnsi="Arial" w:cs="Arial"/>
          <w:b/>
          <w:bCs/>
          <w:color w:val="000000"/>
          <w:sz w:val="24"/>
          <w:szCs w:val="24"/>
          <w:u w:val="single"/>
          <w:lang w:eastAsia="zh-CN"/>
        </w:rPr>
        <w:t xml:space="preserve"> </w:t>
      </w:r>
      <w:r w:rsidRPr="00351191">
        <w:rPr>
          <w:rFonts w:ascii="Arial" w:eastAsia="Times New Roman" w:hAnsi="Arial" w:cs="Arial"/>
          <w:color w:val="000000"/>
          <w:sz w:val="16"/>
          <w:szCs w:val="16"/>
          <w:lang w:eastAsia="zh-CN"/>
        </w:rPr>
        <w:t>through airlines, ships, megacities, and trade in animal products</w:t>
      </w:r>
      <w:r w:rsidRPr="00351191">
        <w:rPr>
          <w:rFonts w:ascii="Arial" w:eastAsia="Times New Roman" w:hAnsi="Arial" w:cs="Arial"/>
          <w:color w:val="000000"/>
          <w:sz w:val="24"/>
          <w:szCs w:val="24"/>
          <w:lang w:eastAsia="zh-CN"/>
        </w:rPr>
        <w:t xml:space="preserve"> </w:t>
      </w:r>
      <w:r w:rsidRPr="00351191">
        <w:rPr>
          <w:rFonts w:ascii="Arial" w:eastAsia="Times New Roman" w:hAnsi="Arial" w:cs="Arial"/>
          <w:b/>
          <w:bCs/>
          <w:color w:val="000000"/>
          <w:sz w:val="24"/>
          <w:szCs w:val="24"/>
          <w:u w:val="single"/>
          <w:shd w:val="clear" w:color="auto" w:fill="00FFFF"/>
          <w:lang w:eastAsia="zh-CN"/>
        </w:rPr>
        <w:t>is likely to be extremely rapid</w:t>
      </w:r>
      <w:r w:rsidRPr="00351191">
        <w:rPr>
          <w:rFonts w:ascii="Arial" w:eastAsia="Times New Roman" w:hAnsi="Arial" w:cs="Arial"/>
          <w:color w:val="000000"/>
          <w:sz w:val="24"/>
          <w:szCs w:val="24"/>
          <w:shd w:val="clear" w:color="auto" w:fill="00FFFF"/>
          <w:lang w:eastAsia="zh-CN"/>
        </w:rPr>
        <w:t>.</w:t>
      </w:r>
      <w:r w:rsidRPr="00351191">
        <w:rPr>
          <w:rFonts w:ascii="Arial" w:eastAsia="Times New Roman" w:hAnsi="Arial" w:cs="Arial"/>
          <w:color w:val="000000"/>
          <w:sz w:val="24"/>
          <w:szCs w:val="24"/>
          <w:lang w:eastAsia="zh-CN"/>
        </w:rPr>
        <w:t xml:space="preserve"> </w:t>
      </w:r>
      <w:r w:rsidRPr="00351191">
        <w:rPr>
          <w:rFonts w:ascii="Arial" w:eastAsia="Times New Roman" w:hAnsi="Arial" w:cs="Arial"/>
          <w:color w:val="000000"/>
          <w:sz w:val="16"/>
          <w:szCs w:val="16"/>
          <w:u w:val="single"/>
          <w:lang w:eastAsia="zh-CN"/>
        </w:rPr>
        <w:t>These epidemic diseases are new markers of globalization, revealing</w:t>
      </w:r>
      <w:r w:rsidRPr="00351191">
        <w:rPr>
          <w:rFonts w:ascii="Arial" w:eastAsia="Times New Roman" w:hAnsi="Arial" w:cs="Arial"/>
          <w:color w:val="000000"/>
          <w:sz w:val="16"/>
          <w:szCs w:val="16"/>
          <w:lang w:eastAsia="zh-CN"/>
        </w:rPr>
        <w:t xml:space="preserve"> through their chain of death how </w:t>
      </w:r>
      <w:r w:rsidRPr="00351191">
        <w:rPr>
          <w:rFonts w:ascii="Arial" w:eastAsia="Times New Roman" w:hAnsi="Arial" w:cs="Arial"/>
          <w:color w:val="000000"/>
          <w:sz w:val="16"/>
          <w:szCs w:val="16"/>
          <w:u w:val="single"/>
          <w:lang w:eastAsia="zh-CN"/>
        </w:rPr>
        <w:t>vulnerable the world has become</w:t>
      </w:r>
      <w:r w:rsidRPr="00351191">
        <w:rPr>
          <w:rFonts w:ascii="Arial" w:eastAsia="Times New Roman" w:hAnsi="Arial" w:cs="Arial"/>
          <w:color w:val="000000"/>
          <w:sz w:val="16"/>
          <w:szCs w:val="16"/>
          <w:lang w:eastAsia="zh-CN"/>
        </w:rPr>
        <w:t xml:space="preserve"> from the pervasive movement of people and </w:t>
      </w:r>
      <w:proofErr w:type="spellStart"/>
      <w:proofErr w:type="gramStart"/>
      <w:r w:rsidRPr="00351191">
        <w:rPr>
          <w:rFonts w:ascii="Arial" w:eastAsia="Times New Roman" w:hAnsi="Arial" w:cs="Arial"/>
          <w:color w:val="000000"/>
          <w:sz w:val="16"/>
          <w:szCs w:val="16"/>
          <w:lang w:eastAsia="zh-CN"/>
        </w:rPr>
        <w:t>goods.Third</w:t>
      </w:r>
      <w:proofErr w:type="spellEnd"/>
      <w:proofErr w:type="gramEnd"/>
      <w:r w:rsidRPr="00351191">
        <w:rPr>
          <w:rFonts w:ascii="Arial" w:eastAsia="Times New Roman" w:hAnsi="Arial" w:cs="Arial"/>
          <w:color w:val="000000"/>
          <w:sz w:val="16"/>
          <w:szCs w:val="16"/>
          <w:lang w:eastAsia="zh-CN"/>
        </w:rPr>
        <w:t>,</w:t>
      </w:r>
      <w:r w:rsidRPr="00351191">
        <w:rPr>
          <w:rFonts w:ascii="Arial" w:eastAsia="Times New Roman" w:hAnsi="Arial" w:cs="Arial"/>
          <w:b/>
          <w:bCs/>
          <w:color w:val="000000"/>
          <w:sz w:val="24"/>
          <w:szCs w:val="24"/>
          <w:u w:val="single"/>
          <w:lang w:eastAsia="zh-CN"/>
        </w:rPr>
        <w:t xml:space="preserve"> the poor are the first to suffer and the worst affected</w:t>
      </w:r>
      <w:r w:rsidRPr="00351191">
        <w:rPr>
          <w:rFonts w:ascii="Arial" w:eastAsia="Times New Roman" w:hAnsi="Arial" w:cs="Arial"/>
          <w:color w:val="000000"/>
          <w:sz w:val="24"/>
          <w:szCs w:val="24"/>
          <w:lang w:eastAsia="zh-CN"/>
        </w:rPr>
        <w:t xml:space="preserve">. </w:t>
      </w:r>
      <w:r w:rsidRPr="00351191">
        <w:rPr>
          <w:rFonts w:ascii="Arial" w:eastAsia="Times New Roman" w:hAnsi="Arial" w:cs="Arial"/>
          <w:color w:val="000000"/>
          <w:sz w:val="16"/>
          <w:szCs w:val="16"/>
          <w:u w:val="single"/>
          <w:lang w:eastAsia="zh-CN"/>
        </w:rPr>
        <w:t>The</w:t>
      </w:r>
      <w:r w:rsidRPr="00351191">
        <w:rPr>
          <w:rFonts w:ascii="Arial" w:eastAsia="Times New Roman" w:hAnsi="Arial" w:cs="Arial"/>
          <w:color w:val="000000"/>
          <w:sz w:val="16"/>
          <w:szCs w:val="16"/>
          <w:lang w:eastAsia="zh-CN"/>
        </w:rPr>
        <w:t xml:space="preserve"> rural </w:t>
      </w:r>
      <w:r w:rsidRPr="00351191">
        <w:rPr>
          <w:rFonts w:ascii="Arial" w:eastAsia="Times New Roman" w:hAnsi="Arial" w:cs="Arial"/>
          <w:color w:val="000000"/>
          <w:sz w:val="16"/>
          <w:szCs w:val="16"/>
          <w:u w:val="single"/>
          <w:lang w:eastAsia="zh-CN"/>
        </w:rPr>
        <w:t>poor live closest to the infected animals that first transmit the disease</w:t>
      </w:r>
      <w:r w:rsidRPr="00351191">
        <w:rPr>
          <w:rFonts w:ascii="Arial" w:eastAsia="Times New Roman" w:hAnsi="Arial" w:cs="Arial"/>
          <w:color w:val="000000"/>
          <w:sz w:val="16"/>
          <w:szCs w:val="16"/>
          <w:lang w:eastAsia="zh-CN"/>
        </w:rPr>
        <w:t xml:space="preserve">. They often hunt and eat bushmeat, leaving them vulnerable to infection. </w:t>
      </w:r>
      <w:r w:rsidRPr="00351191">
        <w:rPr>
          <w:rFonts w:ascii="Arial" w:eastAsia="Times New Roman" w:hAnsi="Arial" w:cs="Arial"/>
          <w:color w:val="000000"/>
          <w:sz w:val="16"/>
          <w:szCs w:val="16"/>
          <w:u w:val="single"/>
          <w:lang w:eastAsia="zh-CN"/>
        </w:rPr>
        <w:t>Poor</w:t>
      </w:r>
      <w:r w:rsidRPr="00351191">
        <w:rPr>
          <w:rFonts w:ascii="Arial" w:eastAsia="Times New Roman" w:hAnsi="Arial" w:cs="Arial"/>
          <w:color w:val="000000"/>
          <w:sz w:val="16"/>
          <w:szCs w:val="16"/>
          <w:lang w:eastAsia="zh-CN"/>
        </w:rPr>
        <w:t xml:space="preserve">, often illiterate, </w:t>
      </w:r>
      <w:r w:rsidRPr="00351191">
        <w:rPr>
          <w:rFonts w:ascii="Arial" w:eastAsia="Times New Roman" w:hAnsi="Arial" w:cs="Arial"/>
          <w:color w:val="000000"/>
          <w:sz w:val="16"/>
          <w:szCs w:val="16"/>
          <w:u w:val="single"/>
          <w:lang w:eastAsia="zh-CN"/>
        </w:rPr>
        <w:t>individuals are generally unaware of how infectious diseases</w:t>
      </w:r>
      <w:r w:rsidRPr="00351191">
        <w:rPr>
          <w:rFonts w:ascii="Arial" w:eastAsia="Times New Roman" w:hAnsi="Arial" w:cs="Arial"/>
          <w:color w:val="000000"/>
          <w:sz w:val="16"/>
          <w:szCs w:val="16"/>
          <w:lang w:eastAsia="zh-CN"/>
        </w:rPr>
        <w:t xml:space="preserve"> -- especially unfamiliar diseases -- are transmitted, making them much more likely to become infected and to infect others. Moreover</w:t>
      </w:r>
      <w:r w:rsidRPr="00351191">
        <w:rPr>
          <w:rFonts w:ascii="Arial" w:eastAsia="Times New Roman" w:hAnsi="Arial" w:cs="Arial"/>
          <w:color w:val="000000"/>
          <w:sz w:val="24"/>
          <w:szCs w:val="24"/>
          <w:lang w:eastAsia="zh-CN"/>
        </w:rPr>
        <w:t>,</w:t>
      </w:r>
      <w:r w:rsidRPr="00351191">
        <w:rPr>
          <w:rFonts w:ascii="Arial" w:eastAsia="Times New Roman" w:hAnsi="Arial" w:cs="Arial"/>
          <w:color w:val="000000"/>
          <w:sz w:val="18"/>
          <w:szCs w:val="18"/>
          <w:lang w:eastAsia="zh-CN"/>
        </w:rPr>
        <w:t xml:space="preserve"> given </w:t>
      </w:r>
      <w:r w:rsidRPr="00351191">
        <w:rPr>
          <w:rFonts w:ascii="Arial" w:eastAsia="Times New Roman" w:hAnsi="Arial" w:cs="Arial"/>
          <w:b/>
          <w:bCs/>
          <w:color w:val="000000"/>
          <w:sz w:val="24"/>
          <w:szCs w:val="24"/>
          <w:u w:val="single"/>
          <w:shd w:val="clear" w:color="auto" w:fill="00FFFF"/>
          <w:lang w:eastAsia="zh-CN"/>
        </w:rPr>
        <w:t xml:space="preserve">poor nutrition and lack of access to basic health services, </w:t>
      </w:r>
      <w:r w:rsidRPr="00351191">
        <w:rPr>
          <w:rFonts w:ascii="Arial" w:eastAsia="Times New Roman" w:hAnsi="Arial" w:cs="Arial"/>
          <w:color w:val="000000"/>
          <w:sz w:val="16"/>
          <w:szCs w:val="16"/>
          <w:lang w:eastAsia="zh-CN"/>
        </w:rPr>
        <w:t xml:space="preserve">their </w:t>
      </w:r>
      <w:r w:rsidRPr="00351191">
        <w:rPr>
          <w:rFonts w:ascii="Arial" w:eastAsia="Times New Roman" w:hAnsi="Arial" w:cs="Arial"/>
          <w:b/>
          <w:bCs/>
          <w:color w:val="000000"/>
          <w:sz w:val="24"/>
          <w:szCs w:val="24"/>
          <w:u w:val="single"/>
          <w:shd w:val="clear" w:color="auto" w:fill="00FFFF"/>
          <w:lang w:eastAsia="zh-CN"/>
        </w:rPr>
        <w:t>weaken</w:t>
      </w:r>
      <w:r w:rsidRPr="00351191">
        <w:rPr>
          <w:rFonts w:ascii="Arial" w:eastAsia="Times New Roman" w:hAnsi="Arial" w:cs="Arial"/>
          <w:color w:val="000000"/>
          <w:sz w:val="16"/>
          <w:szCs w:val="16"/>
          <w:lang w:eastAsia="zh-CN"/>
        </w:rPr>
        <w:t>ed</w:t>
      </w:r>
      <w:r w:rsidRPr="00351191">
        <w:rPr>
          <w:rFonts w:ascii="Arial" w:eastAsia="Times New Roman" w:hAnsi="Arial" w:cs="Arial"/>
          <w:b/>
          <w:bCs/>
          <w:color w:val="000000"/>
          <w:sz w:val="24"/>
          <w:szCs w:val="24"/>
          <w:u w:val="single"/>
          <w:shd w:val="clear" w:color="auto" w:fill="00FFFF"/>
          <w:lang w:eastAsia="zh-CN"/>
        </w:rPr>
        <w:t xml:space="preserve"> immune systems are easily overcome by infections</w:t>
      </w:r>
      <w:r w:rsidRPr="00351191">
        <w:rPr>
          <w:rFonts w:ascii="Arial" w:eastAsia="Times New Roman" w:hAnsi="Arial" w:cs="Arial"/>
          <w:color w:val="000000"/>
          <w:sz w:val="16"/>
          <w:szCs w:val="16"/>
          <w:lang w:eastAsia="zh-CN"/>
        </w:rPr>
        <w:t xml:space="preserve"> that better nourished and treated individuals can survive. And “de-medicalized” conditions -- with few if any professional health workers to ensure an appropriate public-health response to an epidemic (such as isolation of infected individuals, tracing of contacts, surveillance, and so forth) -- make initial outbreaks more </w:t>
      </w:r>
      <w:proofErr w:type="spellStart"/>
      <w:proofErr w:type="gramStart"/>
      <w:r w:rsidRPr="00351191">
        <w:rPr>
          <w:rFonts w:ascii="Arial" w:eastAsia="Times New Roman" w:hAnsi="Arial" w:cs="Arial"/>
          <w:color w:val="000000"/>
          <w:sz w:val="16"/>
          <w:szCs w:val="16"/>
          <w:lang w:eastAsia="zh-CN"/>
        </w:rPr>
        <w:t>severe.</w:t>
      </w:r>
      <w:r w:rsidRPr="00351191">
        <w:rPr>
          <w:rFonts w:ascii="Arial" w:eastAsia="Times New Roman" w:hAnsi="Arial" w:cs="Arial"/>
          <w:color w:val="000000"/>
          <w:sz w:val="24"/>
          <w:szCs w:val="24"/>
          <w:lang w:eastAsia="zh-CN"/>
        </w:rPr>
        <w:t>Finally</w:t>
      </w:r>
      <w:proofErr w:type="spellEnd"/>
      <w:proofErr w:type="gramEnd"/>
      <w:r w:rsidRPr="00351191">
        <w:rPr>
          <w:rFonts w:ascii="Arial" w:eastAsia="Times New Roman" w:hAnsi="Arial" w:cs="Arial"/>
          <w:color w:val="000000"/>
          <w:sz w:val="24"/>
          <w:szCs w:val="24"/>
          <w:lang w:eastAsia="zh-CN"/>
        </w:rPr>
        <w:t>,</w:t>
      </w:r>
      <w:r w:rsidRPr="00351191">
        <w:rPr>
          <w:rFonts w:ascii="Arial" w:eastAsia="Times New Roman" w:hAnsi="Arial" w:cs="Arial"/>
          <w:color w:val="000000"/>
          <w:sz w:val="24"/>
          <w:szCs w:val="24"/>
          <w:shd w:val="clear" w:color="auto" w:fill="00FFFF"/>
          <w:lang w:eastAsia="zh-CN"/>
        </w:rPr>
        <w:t xml:space="preserve"> </w:t>
      </w:r>
      <w:r w:rsidRPr="00351191">
        <w:rPr>
          <w:rFonts w:ascii="Arial" w:eastAsia="Times New Roman" w:hAnsi="Arial" w:cs="Arial"/>
          <w:b/>
          <w:bCs/>
          <w:color w:val="000000"/>
          <w:sz w:val="24"/>
          <w:szCs w:val="24"/>
          <w:u w:val="single"/>
          <w:shd w:val="clear" w:color="auto" w:fill="00FFFF"/>
          <w:lang w:eastAsia="zh-CN"/>
        </w:rPr>
        <w:t xml:space="preserve">the required </w:t>
      </w:r>
      <w:r w:rsidRPr="00351191">
        <w:rPr>
          <w:rFonts w:ascii="Arial" w:eastAsia="Times New Roman" w:hAnsi="Arial" w:cs="Arial"/>
          <w:color w:val="000000"/>
          <w:sz w:val="16"/>
          <w:szCs w:val="16"/>
          <w:lang w:eastAsia="zh-CN"/>
        </w:rPr>
        <w:t>medical</w:t>
      </w:r>
      <w:r w:rsidRPr="00351191">
        <w:rPr>
          <w:rFonts w:ascii="Arial" w:eastAsia="Times New Roman" w:hAnsi="Arial" w:cs="Arial"/>
          <w:color w:val="000000"/>
          <w:sz w:val="24"/>
          <w:szCs w:val="24"/>
          <w:lang w:eastAsia="zh-CN"/>
        </w:rPr>
        <w:t xml:space="preserve"> </w:t>
      </w:r>
      <w:r w:rsidRPr="00351191">
        <w:rPr>
          <w:rFonts w:ascii="Arial" w:eastAsia="Times New Roman" w:hAnsi="Arial" w:cs="Arial"/>
          <w:color w:val="000000"/>
          <w:sz w:val="16"/>
          <w:szCs w:val="16"/>
          <w:lang w:eastAsia="zh-CN"/>
        </w:rPr>
        <w:t xml:space="preserve">responses, including diagnostic tools and effective </w:t>
      </w:r>
      <w:r w:rsidRPr="00351191">
        <w:rPr>
          <w:rFonts w:ascii="Arial" w:eastAsia="Times New Roman" w:hAnsi="Arial" w:cs="Arial"/>
          <w:b/>
          <w:bCs/>
          <w:color w:val="000000"/>
          <w:sz w:val="24"/>
          <w:szCs w:val="24"/>
          <w:u w:val="single"/>
          <w:shd w:val="clear" w:color="auto" w:fill="00FFFF"/>
          <w:lang w:eastAsia="zh-CN"/>
        </w:rPr>
        <w:t>medications</w:t>
      </w:r>
      <w:r w:rsidRPr="00351191">
        <w:rPr>
          <w:rFonts w:ascii="Arial" w:eastAsia="Times New Roman" w:hAnsi="Arial" w:cs="Arial"/>
          <w:color w:val="000000"/>
          <w:sz w:val="16"/>
          <w:szCs w:val="16"/>
          <w:lang w:eastAsia="zh-CN"/>
        </w:rPr>
        <w:t xml:space="preserve"> and vaccines, inevitably lag behind the emerging diseases. In any event, such tools</w:t>
      </w:r>
      <w:r w:rsidRPr="00351191">
        <w:rPr>
          <w:rFonts w:ascii="Arial" w:eastAsia="Times New Roman" w:hAnsi="Arial" w:cs="Arial"/>
          <w:b/>
          <w:bCs/>
          <w:color w:val="000000"/>
          <w:sz w:val="24"/>
          <w:szCs w:val="24"/>
          <w:u w:val="single"/>
          <w:shd w:val="clear" w:color="auto" w:fill="00FFFF"/>
          <w:lang w:eastAsia="zh-CN"/>
        </w:rPr>
        <w:t xml:space="preserve"> must be continually replenished. </w:t>
      </w:r>
      <w:r w:rsidRPr="00351191">
        <w:rPr>
          <w:rFonts w:ascii="Arial" w:eastAsia="Times New Roman" w:hAnsi="Arial" w:cs="Arial"/>
          <w:b/>
          <w:bCs/>
          <w:color w:val="000000"/>
          <w:sz w:val="24"/>
          <w:szCs w:val="24"/>
          <w:u w:val="single"/>
          <w:lang w:eastAsia="zh-CN"/>
        </w:rPr>
        <w:t>This requires cutting-edge biotechnology, immunology, and</w:t>
      </w:r>
      <w:r w:rsidRPr="00351191">
        <w:rPr>
          <w:rFonts w:ascii="Arial" w:eastAsia="Times New Roman" w:hAnsi="Arial" w:cs="Arial"/>
          <w:color w:val="000000"/>
          <w:sz w:val="24"/>
          <w:szCs w:val="24"/>
          <w:lang w:eastAsia="zh-CN"/>
        </w:rPr>
        <w:t xml:space="preserve"> </w:t>
      </w:r>
      <w:r w:rsidRPr="00351191">
        <w:rPr>
          <w:rFonts w:ascii="Arial" w:eastAsia="Times New Roman" w:hAnsi="Arial" w:cs="Arial"/>
          <w:color w:val="000000"/>
          <w:sz w:val="16"/>
          <w:szCs w:val="16"/>
          <w:lang w:eastAsia="zh-CN"/>
        </w:rPr>
        <w:t>ultimately</w:t>
      </w:r>
      <w:r w:rsidRPr="00351191">
        <w:rPr>
          <w:rFonts w:ascii="Arial" w:eastAsia="Times New Roman" w:hAnsi="Arial" w:cs="Arial"/>
          <w:b/>
          <w:bCs/>
          <w:color w:val="000000"/>
          <w:sz w:val="16"/>
          <w:szCs w:val="16"/>
          <w:lang w:eastAsia="zh-CN"/>
        </w:rPr>
        <w:t xml:space="preserve"> </w:t>
      </w:r>
      <w:r w:rsidRPr="00351191">
        <w:rPr>
          <w:rFonts w:ascii="Arial" w:eastAsia="Times New Roman" w:hAnsi="Arial" w:cs="Arial"/>
          <w:b/>
          <w:bCs/>
          <w:color w:val="000000"/>
          <w:sz w:val="24"/>
          <w:szCs w:val="24"/>
          <w:u w:val="single"/>
          <w:lang w:eastAsia="zh-CN"/>
        </w:rPr>
        <w:t>bioengineering to create large-scale industrial responses</w:t>
      </w:r>
      <w:r w:rsidRPr="00351191">
        <w:rPr>
          <w:rFonts w:ascii="Arial" w:eastAsia="Times New Roman" w:hAnsi="Arial" w:cs="Arial"/>
          <w:b/>
          <w:bCs/>
          <w:color w:val="000000"/>
          <w:sz w:val="24"/>
          <w:szCs w:val="24"/>
          <w:lang w:eastAsia="zh-CN"/>
        </w:rPr>
        <w:t xml:space="preserve"> </w:t>
      </w:r>
      <w:r w:rsidRPr="00351191">
        <w:rPr>
          <w:rFonts w:ascii="Arial" w:eastAsia="Times New Roman" w:hAnsi="Arial" w:cs="Arial"/>
          <w:color w:val="000000"/>
          <w:sz w:val="24"/>
          <w:szCs w:val="24"/>
          <w:lang w:eastAsia="zh-CN"/>
        </w:rPr>
        <w:t>(</w:t>
      </w:r>
      <w:r w:rsidRPr="00351191">
        <w:rPr>
          <w:rFonts w:ascii="Arial" w:eastAsia="Times New Roman" w:hAnsi="Arial" w:cs="Arial"/>
          <w:color w:val="000000"/>
          <w:sz w:val="16"/>
          <w:szCs w:val="16"/>
          <w:lang w:eastAsia="zh-CN"/>
        </w:rPr>
        <w:t>such as millions of doses of vaccines or medicines in the case of large epidemics).</w:t>
      </w:r>
    </w:p>
    <w:p w14:paraId="384AD505" w14:textId="77777777" w:rsidR="00351191" w:rsidRPr="00351191" w:rsidRDefault="00351191" w:rsidP="00351191">
      <w:pPr>
        <w:shd w:val="clear" w:color="auto" w:fill="FFFFFF"/>
        <w:spacing w:after="0" w:line="240" w:lineRule="auto"/>
        <w:rPr>
          <w:rFonts w:ascii="Times New Roman" w:eastAsia="Times New Roman" w:hAnsi="Times New Roman" w:cs="Times New Roman"/>
          <w:sz w:val="24"/>
          <w:szCs w:val="24"/>
          <w:lang w:eastAsia="zh-CN"/>
        </w:rPr>
      </w:pPr>
      <w:r w:rsidRPr="00351191">
        <w:rPr>
          <w:rFonts w:ascii="Arial" w:eastAsia="Times New Roman" w:hAnsi="Arial" w:cs="Arial"/>
          <w:color w:val="000000"/>
          <w:sz w:val="16"/>
          <w:szCs w:val="16"/>
          <w:lang w:eastAsia="zh-CN"/>
        </w:rPr>
        <w:t xml:space="preserve">The AIDS crisis, for example, called forth tens of billions of dollars for research and development -- and similarly substantial commitments by the pharmaceutical industry -- to produce lifesaving antiretroviral drugs at global scale. Yet </w:t>
      </w:r>
      <w:r w:rsidRPr="00351191">
        <w:rPr>
          <w:rFonts w:ascii="Arial" w:eastAsia="Times New Roman" w:hAnsi="Arial" w:cs="Arial"/>
          <w:color w:val="000000"/>
          <w:sz w:val="16"/>
          <w:szCs w:val="16"/>
          <w:u w:val="single"/>
          <w:lang w:eastAsia="zh-CN"/>
        </w:rPr>
        <w:t>each breakthrough inevitably leads to the pathogen’s mutation</w:t>
      </w:r>
      <w:r w:rsidRPr="00351191">
        <w:rPr>
          <w:rFonts w:ascii="Arial" w:eastAsia="Times New Roman" w:hAnsi="Arial" w:cs="Arial"/>
          <w:color w:val="000000"/>
          <w:sz w:val="16"/>
          <w:szCs w:val="16"/>
          <w:lang w:eastAsia="zh-CN"/>
        </w:rPr>
        <w:t>, rendering previous treatments less effective.</w:t>
      </w:r>
      <w:r w:rsidRPr="00351191">
        <w:rPr>
          <w:rFonts w:ascii="Arial" w:eastAsia="Times New Roman" w:hAnsi="Arial" w:cs="Arial"/>
          <w:color w:val="000000"/>
          <w:sz w:val="24"/>
          <w:szCs w:val="24"/>
          <w:lang w:eastAsia="zh-CN"/>
        </w:rPr>
        <w:t xml:space="preserve"> </w:t>
      </w:r>
      <w:r w:rsidRPr="00351191">
        <w:rPr>
          <w:rFonts w:ascii="Arial" w:eastAsia="Times New Roman" w:hAnsi="Arial" w:cs="Arial"/>
          <w:b/>
          <w:bCs/>
          <w:color w:val="000000"/>
          <w:sz w:val="24"/>
          <w:szCs w:val="24"/>
          <w:u w:val="single"/>
          <w:shd w:val="clear" w:color="auto" w:fill="00FFFF"/>
          <w:lang w:eastAsia="zh-CN"/>
        </w:rPr>
        <w:t>There is no ultimate victory, only a constant arms race between humanity and disease-causing agents.</w:t>
      </w:r>
    </w:p>
    <w:p w14:paraId="29DAE753" w14:textId="77777777" w:rsidR="00351191" w:rsidRPr="00351191" w:rsidRDefault="00351191" w:rsidP="00351191">
      <w:pPr>
        <w:spacing w:after="0" w:line="240" w:lineRule="auto"/>
        <w:rPr>
          <w:rFonts w:ascii="Times New Roman" w:eastAsia="Times New Roman" w:hAnsi="Times New Roman" w:cs="Times New Roman"/>
          <w:sz w:val="24"/>
          <w:szCs w:val="24"/>
          <w:lang w:eastAsia="zh-CN"/>
        </w:rPr>
      </w:pPr>
    </w:p>
    <w:p w14:paraId="1119286E" w14:textId="07C9AFC1" w:rsidR="004149D0" w:rsidRDefault="004149D0" w:rsidP="004149D0">
      <w:pPr>
        <w:pStyle w:val="Heading2"/>
        <w:rPr>
          <w:lang w:eastAsia="zh-CN"/>
        </w:rPr>
      </w:pPr>
      <w:r>
        <w:rPr>
          <w:lang w:eastAsia="zh-CN"/>
        </w:rPr>
        <w:t>CASE</w:t>
      </w:r>
    </w:p>
    <w:p w14:paraId="0632AAFE" w14:textId="77777777" w:rsidR="00351191" w:rsidRPr="00351191" w:rsidRDefault="00351191" w:rsidP="00351191">
      <w:pPr>
        <w:shd w:val="clear" w:color="auto" w:fill="FFFFFF"/>
        <w:spacing w:after="0" w:line="240" w:lineRule="auto"/>
        <w:outlineLvl w:val="3"/>
        <w:rPr>
          <w:rFonts w:ascii="Times New Roman" w:eastAsia="Times New Roman" w:hAnsi="Times New Roman" w:cs="Times New Roman"/>
          <w:b/>
          <w:bCs/>
          <w:sz w:val="24"/>
          <w:szCs w:val="24"/>
          <w:lang w:eastAsia="zh-CN"/>
        </w:rPr>
      </w:pPr>
      <w:r w:rsidRPr="00351191">
        <w:rPr>
          <w:rFonts w:eastAsia="Times New Roman" w:cs="Calibri"/>
          <w:b/>
          <w:bCs/>
          <w:color w:val="000000"/>
          <w:sz w:val="26"/>
          <w:szCs w:val="26"/>
          <w:lang w:eastAsia="zh-CN"/>
        </w:rPr>
        <w:t>Without changing capacity and technology, reducing IP protection cannot solve—COVID vaccines prove.</w:t>
      </w:r>
    </w:p>
    <w:p w14:paraId="60D68C91" w14:textId="77777777" w:rsidR="00351191" w:rsidRPr="00351191" w:rsidRDefault="00351191" w:rsidP="00351191">
      <w:pPr>
        <w:shd w:val="clear" w:color="auto" w:fill="FFFFFF"/>
        <w:spacing w:after="0" w:line="240" w:lineRule="auto"/>
        <w:rPr>
          <w:rFonts w:ascii="Times New Roman" w:eastAsia="Times New Roman" w:hAnsi="Times New Roman" w:cs="Times New Roman"/>
          <w:sz w:val="24"/>
          <w:szCs w:val="24"/>
          <w:lang w:eastAsia="zh-CN"/>
        </w:rPr>
      </w:pPr>
      <w:proofErr w:type="spellStart"/>
      <w:r w:rsidRPr="00351191">
        <w:rPr>
          <w:rFonts w:eastAsia="Times New Roman" w:cs="Calibri"/>
          <w:b/>
          <w:bCs/>
          <w:color w:val="000000"/>
          <w:sz w:val="26"/>
          <w:szCs w:val="26"/>
          <w:lang w:eastAsia="zh-CN"/>
        </w:rPr>
        <w:t>Mercurio</w:t>
      </w:r>
      <w:proofErr w:type="spellEnd"/>
      <w:r w:rsidRPr="00351191">
        <w:rPr>
          <w:rFonts w:eastAsia="Times New Roman" w:cs="Calibri"/>
          <w:b/>
          <w:bCs/>
          <w:color w:val="000000"/>
          <w:sz w:val="26"/>
          <w:szCs w:val="26"/>
          <w:lang w:eastAsia="zh-CN"/>
        </w:rPr>
        <w:t xml:space="preserve"> ‘21</w:t>
      </w:r>
      <w:r w:rsidRPr="00351191">
        <w:rPr>
          <w:rFonts w:eastAsia="Times New Roman" w:cs="Calibri"/>
          <w:color w:val="000000"/>
          <w:lang w:eastAsia="zh-CN"/>
        </w:rPr>
        <w:t xml:space="preserve"> (Bryan </w:t>
      </w:r>
      <w:proofErr w:type="spellStart"/>
      <w:r w:rsidRPr="00351191">
        <w:rPr>
          <w:rFonts w:eastAsia="Times New Roman" w:cs="Calibri"/>
          <w:color w:val="000000"/>
          <w:lang w:eastAsia="zh-CN"/>
        </w:rPr>
        <w:t>Mercurio</w:t>
      </w:r>
      <w:proofErr w:type="spellEnd"/>
      <w:r w:rsidRPr="00351191">
        <w:rPr>
          <w:rFonts w:eastAsia="Times New Roman" w:cs="Calibri"/>
          <w:color w:val="000000"/>
          <w:lang w:eastAsia="zh-CN"/>
        </w:rPr>
        <w:t>; Chinese University of Hong Kong - Faculty of Law, ; 2-12-2021; "</w:t>
      </w:r>
      <w:proofErr w:type="spellStart"/>
      <w:r w:rsidRPr="00351191">
        <w:rPr>
          <w:rFonts w:eastAsia="Times New Roman" w:cs="Calibri"/>
          <w:color w:val="000000"/>
          <w:lang w:eastAsia="zh-CN"/>
        </w:rPr>
        <w:t>Wto</w:t>
      </w:r>
      <w:proofErr w:type="spellEnd"/>
      <w:r w:rsidRPr="00351191">
        <w:rPr>
          <w:rFonts w:eastAsia="Times New Roman" w:cs="Calibri"/>
          <w:color w:val="000000"/>
          <w:lang w:eastAsia="zh-CN"/>
        </w:rPr>
        <w:t xml:space="preserve"> Waiver From Intellectual Property Protection For Covid-19 Vaccines And Treatments: A Critical Review (February 12, 2021)”; Virginia Journal Of International Law Online (Forthcoming 2021), Available At </w:t>
      </w:r>
      <w:proofErr w:type="spellStart"/>
      <w:r w:rsidRPr="00351191">
        <w:rPr>
          <w:rFonts w:eastAsia="Times New Roman" w:cs="Calibri"/>
          <w:color w:val="000000"/>
          <w:lang w:eastAsia="zh-CN"/>
        </w:rPr>
        <w:t>Ssrn</w:t>
      </w:r>
      <w:proofErr w:type="spellEnd"/>
      <w:r w:rsidRPr="00351191">
        <w:rPr>
          <w:rFonts w:eastAsia="Times New Roman" w:cs="Calibri"/>
          <w:color w:val="000000"/>
          <w:lang w:eastAsia="zh-CN"/>
        </w:rPr>
        <w:t>:</w:t>
      </w:r>
      <w:hyperlink r:id="rId15" w:history="1">
        <w:r w:rsidRPr="00351191">
          <w:rPr>
            <w:rFonts w:eastAsia="Times New Roman" w:cs="Calibri"/>
            <w:color w:val="000000"/>
            <w:u w:val="single"/>
            <w:lang w:eastAsia="zh-CN"/>
          </w:rPr>
          <w:t xml:space="preserve"> </w:t>
        </w:r>
        <w:r w:rsidRPr="00351191">
          <w:rPr>
            <w:rFonts w:eastAsia="Times New Roman" w:cs="Calibri"/>
            <w:color w:val="1155CC"/>
            <w:u w:val="single"/>
            <w:lang w:eastAsia="zh-CN"/>
          </w:rPr>
          <w:t>Https://Ssrn.Com/Abstract=3789820</w:t>
        </w:r>
      </w:hyperlink>
      <w:r w:rsidRPr="00351191">
        <w:rPr>
          <w:rFonts w:eastAsia="Times New Roman" w:cs="Calibri"/>
          <w:color w:val="000000"/>
          <w:lang w:eastAsia="zh-CN"/>
        </w:rPr>
        <w:t xml:space="preserve"> Or</w:t>
      </w:r>
      <w:hyperlink r:id="rId16" w:history="1">
        <w:r w:rsidRPr="00351191">
          <w:rPr>
            <w:rFonts w:eastAsia="Times New Roman" w:cs="Calibri"/>
            <w:color w:val="000000"/>
            <w:u w:val="single"/>
            <w:lang w:eastAsia="zh-CN"/>
          </w:rPr>
          <w:t xml:space="preserve"> </w:t>
        </w:r>
        <w:r w:rsidRPr="00351191">
          <w:rPr>
            <w:rFonts w:eastAsia="Times New Roman" w:cs="Calibri"/>
            <w:color w:val="1155CC"/>
            <w:u w:val="single"/>
            <w:lang w:eastAsia="zh-CN"/>
          </w:rPr>
          <w:t>Http://Dx.Doi.Org/10.2139/Ssrn.3789820</w:t>
        </w:r>
      </w:hyperlink>
      <w:r w:rsidRPr="00351191">
        <w:rPr>
          <w:rFonts w:eastAsia="Times New Roman" w:cs="Calibri"/>
          <w:color w:val="000000"/>
          <w:lang w:eastAsia="zh-CN"/>
        </w:rPr>
        <w:t>";</w:t>
      </w:r>
      <w:hyperlink r:id="rId17" w:history="1">
        <w:r w:rsidRPr="00351191">
          <w:rPr>
            <w:rFonts w:eastAsia="Times New Roman" w:cs="Calibri"/>
            <w:color w:val="000000"/>
            <w:u w:val="single"/>
            <w:lang w:eastAsia="zh-CN"/>
          </w:rPr>
          <w:t xml:space="preserve"> </w:t>
        </w:r>
        <w:r w:rsidRPr="00351191">
          <w:rPr>
            <w:rFonts w:eastAsia="Times New Roman" w:cs="Calibri"/>
            <w:color w:val="1155CC"/>
            <w:u w:val="single"/>
            <w:lang w:eastAsia="zh-CN"/>
          </w:rPr>
          <w:t>https://papers.ssrn.com/sol3/papers.cfm?abstract_id=3789820</w:t>
        </w:r>
      </w:hyperlink>
      <w:r w:rsidRPr="00351191">
        <w:rPr>
          <w:rFonts w:eastAsia="Times New Roman" w:cs="Calibri"/>
          <w:color w:val="000000"/>
          <w:lang w:eastAsia="zh-CN"/>
        </w:rPr>
        <w:t>)</w:t>
      </w:r>
    </w:p>
    <w:p w14:paraId="21DB7CA8" w14:textId="77777777" w:rsidR="00351191" w:rsidRPr="00351191" w:rsidRDefault="00351191" w:rsidP="00351191">
      <w:pPr>
        <w:shd w:val="clear" w:color="auto" w:fill="FFFFFF"/>
        <w:spacing w:after="0" w:line="240" w:lineRule="auto"/>
        <w:rPr>
          <w:rFonts w:ascii="Times New Roman" w:eastAsia="Times New Roman" w:hAnsi="Times New Roman" w:cs="Times New Roman"/>
          <w:sz w:val="24"/>
          <w:szCs w:val="24"/>
          <w:lang w:eastAsia="zh-CN"/>
        </w:rPr>
      </w:pPr>
      <w:r w:rsidRPr="00351191">
        <w:rPr>
          <w:rFonts w:eastAsia="Times New Roman" w:cs="Calibri"/>
          <w:color w:val="000000"/>
          <w:u w:val="single"/>
          <w:lang w:eastAsia="zh-CN"/>
        </w:rPr>
        <w:t xml:space="preserve">Second, </w:t>
      </w:r>
      <w:r w:rsidRPr="00351191">
        <w:rPr>
          <w:rFonts w:eastAsia="Times New Roman" w:cs="Calibri"/>
          <w:b/>
          <w:bCs/>
          <w:color w:val="000000"/>
          <w:u w:val="single"/>
          <w:shd w:val="clear" w:color="auto" w:fill="00FF00"/>
          <w:lang w:eastAsia="zh-CN"/>
        </w:rPr>
        <w:t>the proposed waiver will</w:t>
      </w:r>
      <w:r w:rsidRPr="00351191">
        <w:rPr>
          <w:rFonts w:eastAsia="Times New Roman" w:cs="Calibri"/>
          <w:color w:val="000000"/>
          <w:u w:val="single"/>
          <w:lang w:eastAsia="zh-CN"/>
        </w:rPr>
        <w:t xml:space="preserve"> do </w:t>
      </w:r>
      <w:r w:rsidRPr="00351191">
        <w:rPr>
          <w:rFonts w:eastAsia="Times New Roman" w:cs="Calibri"/>
          <w:b/>
          <w:bCs/>
          <w:color w:val="000000"/>
          <w:u w:val="single"/>
          <w:shd w:val="clear" w:color="auto" w:fill="00FF00"/>
          <w:lang w:eastAsia="zh-CN"/>
        </w:rPr>
        <w:t>not</w:t>
      </w:r>
      <w:r w:rsidRPr="00351191">
        <w:rPr>
          <w:rFonts w:eastAsia="Times New Roman" w:cs="Calibri"/>
          <w:color w:val="000000"/>
          <w:u w:val="single"/>
          <w:lang w:eastAsia="zh-CN"/>
        </w:rPr>
        <w:t xml:space="preserve">hing to </w:t>
      </w:r>
      <w:r w:rsidRPr="00351191">
        <w:rPr>
          <w:rFonts w:eastAsia="Times New Roman" w:cs="Calibri"/>
          <w:b/>
          <w:bCs/>
          <w:color w:val="000000"/>
          <w:u w:val="single"/>
          <w:shd w:val="clear" w:color="auto" w:fill="00FF00"/>
          <w:lang w:eastAsia="zh-CN"/>
        </w:rPr>
        <w:t>address the problem of lack of capacity</w:t>
      </w:r>
      <w:r w:rsidRPr="00351191">
        <w:rPr>
          <w:rFonts w:eastAsia="Times New Roman" w:cs="Calibri"/>
          <w:color w:val="000000"/>
          <w:u w:val="single"/>
          <w:lang w:eastAsia="zh-CN"/>
        </w:rPr>
        <w:t xml:space="preserve"> or the transfer </w:t>
      </w:r>
      <w:r w:rsidRPr="00351191">
        <w:rPr>
          <w:rFonts w:eastAsia="Times New Roman" w:cs="Calibri"/>
          <w:b/>
          <w:bCs/>
          <w:color w:val="000000"/>
          <w:u w:val="single"/>
          <w:shd w:val="clear" w:color="auto" w:fill="00FF00"/>
          <w:lang w:eastAsia="zh-CN"/>
        </w:rPr>
        <w:t>of technology</w:t>
      </w:r>
      <w:r w:rsidRPr="00351191">
        <w:rPr>
          <w:rFonts w:eastAsia="Times New Roman" w:cs="Calibri"/>
          <w:color w:val="000000"/>
          <w:u w:val="single"/>
          <w:lang w:eastAsia="zh-CN"/>
        </w:rPr>
        <w:t xml:space="preserve"> and goodwill. </w:t>
      </w:r>
      <w:r w:rsidRPr="00351191">
        <w:rPr>
          <w:rFonts w:eastAsia="Times New Roman" w:cs="Calibri"/>
          <w:b/>
          <w:bCs/>
          <w:color w:val="000000"/>
          <w:u w:val="single"/>
          <w:shd w:val="clear" w:color="auto" w:fill="00FF00"/>
          <w:lang w:eastAsia="zh-CN"/>
        </w:rPr>
        <w:t>Pharma</w:t>
      </w:r>
      <w:r w:rsidRPr="00351191">
        <w:rPr>
          <w:rFonts w:eastAsia="Times New Roman" w:cs="Calibri"/>
          <w:color w:val="000000"/>
          <w:u w:val="single"/>
          <w:lang w:eastAsia="zh-CN"/>
        </w:rPr>
        <w:t xml:space="preserve">ceutical companies </w:t>
      </w:r>
      <w:r w:rsidRPr="00351191">
        <w:rPr>
          <w:rFonts w:eastAsia="Times New Roman" w:cs="Calibri"/>
          <w:b/>
          <w:bCs/>
          <w:color w:val="000000"/>
          <w:u w:val="single"/>
          <w:shd w:val="clear" w:color="auto" w:fill="00FF00"/>
          <w:lang w:eastAsia="zh-CN"/>
        </w:rPr>
        <w:t>have not applied for patents</w:t>
      </w:r>
      <w:r w:rsidRPr="00351191">
        <w:rPr>
          <w:rFonts w:eastAsia="Times New Roman" w:cs="Calibri"/>
          <w:color w:val="000000"/>
          <w:u w:val="single"/>
          <w:lang w:eastAsia="zh-CN"/>
        </w:rPr>
        <w:t xml:space="preserve"> </w:t>
      </w:r>
      <w:r w:rsidRPr="00351191">
        <w:rPr>
          <w:rFonts w:eastAsia="Times New Roman" w:cs="Calibri"/>
          <w:b/>
          <w:bCs/>
          <w:color w:val="000000"/>
          <w:u w:val="single"/>
          <w:shd w:val="clear" w:color="auto" w:fill="00FF00"/>
          <w:lang w:eastAsia="zh-CN"/>
        </w:rPr>
        <w:t>in</w:t>
      </w:r>
      <w:r w:rsidRPr="00351191">
        <w:rPr>
          <w:rFonts w:eastAsia="Times New Roman" w:cs="Calibri"/>
          <w:color w:val="000000"/>
          <w:u w:val="single"/>
          <w:lang w:eastAsia="zh-CN"/>
        </w:rPr>
        <w:t xml:space="preserve"> the </w:t>
      </w:r>
      <w:r w:rsidRPr="00351191">
        <w:rPr>
          <w:rFonts w:eastAsia="Times New Roman" w:cs="Calibri"/>
          <w:b/>
          <w:bCs/>
          <w:color w:val="000000"/>
          <w:u w:val="single"/>
          <w:shd w:val="clear" w:color="auto" w:fill="00FF00"/>
          <w:lang w:eastAsia="zh-CN"/>
        </w:rPr>
        <w:t>majority of developing countries</w:t>
      </w:r>
      <w:r w:rsidRPr="00351191">
        <w:rPr>
          <w:rFonts w:eastAsia="Times New Roman" w:cs="Calibri"/>
          <w:color w:val="000000"/>
          <w:u w:val="single"/>
          <w:lang w:eastAsia="zh-CN"/>
        </w:rPr>
        <w:t xml:space="preserve"> – in such countries, </w:t>
      </w:r>
      <w:r w:rsidRPr="00351191">
        <w:rPr>
          <w:rFonts w:eastAsia="Times New Roman" w:cs="Calibri"/>
          <w:b/>
          <w:bCs/>
          <w:color w:val="000000"/>
          <w:u w:val="single"/>
          <w:shd w:val="clear" w:color="auto" w:fill="00FF00"/>
          <w:lang w:eastAsia="zh-CN"/>
        </w:rPr>
        <w:t>any manufacturer is free to produce</w:t>
      </w:r>
      <w:r w:rsidRPr="00351191">
        <w:rPr>
          <w:rFonts w:eastAsia="Times New Roman" w:cs="Calibri"/>
          <w:color w:val="000000"/>
          <w:u w:val="single"/>
          <w:lang w:eastAsia="zh-CN"/>
        </w:rPr>
        <w:t xml:space="preserve"> </w:t>
      </w:r>
      <w:r w:rsidRPr="00351191">
        <w:rPr>
          <w:rFonts w:eastAsia="Times New Roman" w:cs="Calibri"/>
          <w:b/>
          <w:bCs/>
          <w:color w:val="000000"/>
          <w:u w:val="single"/>
          <w:shd w:val="clear" w:color="auto" w:fill="00FF00"/>
          <w:lang w:eastAsia="zh-CN"/>
        </w:rPr>
        <w:t>and market the vaccine</w:t>
      </w:r>
      <w:r w:rsidRPr="00351191">
        <w:rPr>
          <w:rFonts w:eastAsia="Times New Roman" w:cs="Calibri"/>
          <w:color w:val="000000"/>
          <w:u w:val="single"/>
          <w:lang w:eastAsia="zh-CN"/>
        </w:rPr>
        <w:t xml:space="preserve"> inside the territory of that country or to export the vaccine to other countries where patents have not been filed.33 </w:t>
      </w:r>
      <w:r w:rsidRPr="00351191">
        <w:rPr>
          <w:rFonts w:eastAsia="Times New Roman" w:cs="Calibri"/>
          <w:b/>
          <w:bCs/>
          <w:color w:val="000000"/>
          <w:u w:val="single"/>
          <w:lang w:eastAsia="zh-CN"/>
        </w:rPr>
        <w:t>Patents cannot be the problem</w:t>
      </w:r>
      <w:r w:rsidRPr="00351191">
        <w:rPr>
          <w:rFonts w:eastAsia="Times New Roman" w:cs="Calibri"/>
          <w:color w:val="000000"/>
          <w:u w:val="single"/>
          <w:lang w:eastAsia="zh-CN"/>
        </w:rPr>
        <w:t xml:space="preserve"> </w:t>
      </w:r>
      <w:r w:rsidRPr="00351191">
        <w:rPr>
          <w:rFonts w:eastAsia="Times New Roman" w:cs="Calibri"/>
          <w:b/>
          <w:bCs/>
          <w:color w:val="000000"/>
          <w:u w:val="single"/>
          <w:lang w:eastAsia="zh-CN"/>
        </w:rPr>
        <w:t>in</w:t>
      </w:r>
      <w:r w:rsidRPr="00351191">
        <w:rPr>
          <w:rFonts w:eastAsia="Times New Roman" w:cs="Calibri"/>
          <w:color w:val="000000"/>
          <w:u w:val="single"/>
          <w:lang w:eastAsia="zh-CN"/>
        </w:rPr>
        <w:t xml:space="preserve"> the </w:t>
      </w:r>
      <w:r w:rsidRPr="00351191">
        <w:rPr>
          <w:rFonts w:eastAsia="Times New Roman" w:cs="Calibri"/>
          <w:b/>
          <w:bCs/>
          <w:color w:val="000000"/>
          <w:u w:val="single"/>
          <w:lang w:eastAsia="zh-CN"/>
        </w:rPr>
        <w:t>countries</w:t>
      </w:r>
      <w:r w:rsidRPr="00351191">
        <w:rPr>
          <w:rFonts w:eastAsia="Times New Roman" w:cs="Calibri"/>
          <w:color w:val="000000"/>
          <w:u w:val="single"/>
          <w:lang w:eastAsia="zh-CN"/>
        </w:rPr>
        <w:t xml:space="preserve"> </w:t>
      </w:r>
      <w:r w:rsidRPr="00351191">
        <w:rPr>
          <w:rFonts w:eastAsia="Times New Roman" w:cs="Calibri"/>
          <w:b/>
          <w:bCs/>
          <w:color w:val="000000"/>
          <w:u w:val="single"/>
          <w:lang w:eastAsia="zh-CN"/>
        </w:rPr>
        <w:t>where no patent</w:t>
      </w:r>
      <w:r w:rsidRPr="00351191">
        <w:rPr>
          <w:rFonts w:eastAsia="Times New Roman" w:cs="Calibri"/>
          <w:color w:val="000000"/>
          <w:u w:val="single"/>
          <w:lang w:eastAsia="zh-CN"/>
        </w:rPr>
        <w:t xml:space="preserve"> applications </w:t>
      </w:r>
      <w:r w:rsidRPr="00351191">
        <w:rPr>
          <w:rFonts w:eastAsia="Times New Roman" w:cs="Calibri"/>
          <w:b/>
          <w:bCs/>
          <w:color w:val="000000"/>
          <w:u w:val="single"/>
          <w:lang w:eastAsia="zh-CN"/>
        </w:rPr>
        <w:t>have been filed</w:t>
      </w:r>
      <w:r w:rsidRPr="00351191">
        <w:rPr>
          <w:rFonts w:eastAsia="Times New Roman" w:cs="Calibri"/>
          <w:color w:val="000000"/>
          <w:u w:val="single"/>
          <w:lang w:eastAsia="zh-CN"/>
        </w:rPr>
        <w:t xml:space="preserve">, but </w:t>
      </w:r>
      <w:r w:rsidRPr="00351191">
        <w:rPr>
          <w:rFonts w:eastAsia="Times New Roman" w:cs="Calibri"/>
          <w:b/>
          <w:bCs/>
          <w:color w:val="000000"/>
          <w:u w:val="single"/>
          <w:shd w:val="clear" w:color="auto" w:fill="00FF00"/>
          <w:lang w:eastAsia="zh-CN"/>
        </w:rPr>
        <w:t>the lack of production</w:t>
      </w:r>
      <w:r w:rsidRPr="00351191">
        <w:rPr>
          <w:rFonts w:eastAsia="Times New Roman" w:cs="Calibri"/>
          <w:color w:val="000000"/>
          <w:u w:val="single"/>
          <w:lang w:eastAsia="zh-CN"/>
        </w:rPr>
        <w:t xml:space="preserve"> in such countries </w:t>
      </w:r>
      <w:r w:rsidRPr="00351191">
        <w:rPr>
          <w:rFonts w:eastAsia="Times New Roman" w:cs="Calibri"/>
          <w:b/>
          <w:bCs/>
          <w:color w:val="000000"/>
          <w:u w:val="single"/>
          <w:shd w:val="clear" w:color="auto" w:fill="00FF00"/>
          <w:lang w:eastAsia="zh-CN"/>
        </w:rPr>
        <w:t>points to the real problem</w:t>
      </w:r>
      <w:r w:rsidRPr="00351191">
        <w:rPr>
          <w:rFonts w:eastAsia="Times New Roman" w:cs="Calibri"/>
          <w:color w:val="000000"/>
          <w:u w:val="single"/>
          <w:lang w:eastAsia="zh-CN"/>
        </w:rPr>
        <w:t xml:space="preserve"> – these </w:t>
      </w:r>
      <w:r w:rsidRPr="00351191">
        <w:rPr>
          <w:rFonts w:eastAsia="Times New Roman" w:cs="Calibri"/>
          <w:b/>
          <w:bCs/>
          <w:color w:val="000000"/>
          <w:u w:val="single"/>
          <w:shd w:val="clear" w:color="auto" w:fill="00FF00"/>
          <w:lang w:eastAsia="zh-CN"/>
        </w:rPr>
        <w:t>countries lack manufacturing capacity</w:t>
      </w:r>
      <w:r w:rsidRPr="00351191">
        <w:rPr>
          <w:rFonts w:eastAsia="Times New Roman" w:cs="Calibri"/>
          <w:color w:val="000000"/>
          <w:u w:val="single"/>
          <w:lang w:eastAsia="zh-CN"/>
        </w:rPr>
        <w:t xml:space="preserve"> and capability. While </w:t>
      </w:r>
      <w:r w:rsidRPr="00351191">
        <w:rPr>
          <w:rFonts w:eastAsia="Times New Roman" w:cs="Calibri"/>
          <w:b/>
          <w:bCs/>
          <w:color w:val="000000"/>
          <w:u w:val="single"/>
          <w:shd w:val="clear" w:color="auto" w:fill="00FF00"/>
          <w:lang w:eastAsia="zh-CN"/>
        </w:rPr>
        <w:t>advanced pharma</w:t>
      </w:r>
      <w:r w:rsidRPr="00351191">
        <w:rPr>
          <w:rFonts w:eastAsia="Times New Roman" w:cs="Calibri"/>
          <w:color w:val="000000"/>
          <w:u w:val="single"/>
          <w:lang w:eastAsia="zh-CN"/>
        </w:rPr>
        <w:t xml:space="preserve">ceutical companies </w:t>
      </w:r>
      <w:r w:rsidRPr="00351191">
        <w:rPr>
          <w:rFonts w:eastAsia="Times New Roman" w:cs="Calibri"/>
          <w:b/>
          <w:bCs/>
          <w:color w:val="000000"/>
          <w:u w:val="single"/>
          <w:shd w:val="clear" w:color="auto" w:fill="00FF00"/>
          <w:lang w:eastAsia="zh-CN"/>
        </w:rPr>
        <w:t>will have</w:t>
      </w:r>
      <w:r w:rsidRPr="00351191">
        <w:rPr>
          <w:rFonts w:eastAsia="Times New Roman" w:cs="Calibri"/>
          <w:color w:val="000000"/>
          <w:u w:val="single"/>
          <w:lang w:eastAsia="zh-CN"/>
        </w:rPr>
        <w:t xml:space="preserve"> the </w:t>
      </w:r>
      <w:r w:rsidRPr="00351191">
        <w:rPr>
          <w:rFonts w:eastAsia="Times New Roman" w:cs="Calibri"/>
          <w:b/>
          <w:bCs/>
          <w:color w:val="000000"/>
          <w:u w:val="single"/>
          <w:shd w:val="clear" w:color="auto" w:fill="00FF00"/>
          <w:lang w:eastAsia="zh-CN"/>
        </w:rPr>
        <w:t>tech</w:t>
      </w:r>
      <w:r w:rsidRPr="00351191">
        <w:rPr>
          <w:rFonts w:eastAsia="Times New Roman" w:cs="Calibri"/>
          <w:color w:val="000000"/>
          <w:u w:val="single"/>
          <w:lang w:eastAsia="zh-CN"/>
        </w:rPr>
        <w:t xml:space="preserve">nology, know-how and readiness to manufacture, store and transport complex vaccine formulations, such factories and logistics exist in only a handful of countries.34 </w:t>
      </w:r>
      <w:r w:rsidRPr="00351191">
        <w:rPr>
          <w:rFonts w:eastAsia="Times New Roman" w:cs="Calibri"/>
          <w:b/>
          <w:bCs/>
          <w:color w:val="000000"/>
          <w:u w:val="single"/>
          <w:shd w:val="clear" w:color="auto" w:fill="00FF00"/>
          <w:lang w:eastAsia="zh-CN"/>
        </w:rPr>
        <w:t>Regardless of whether an IP waiver is granted</w:t>
      </w:r>
      <w:r w:rsidRPr="00351191">
        <w:rPr>
          <w:rFonts w:eastAsia="Times New Roman" w:cs="Calibri"/>
          <w:color w:val="000000"/>
          <w:u w:val="single"/>
          <w:lang w:eastAsia="zh-CN"/>
        </w:rPr>
        <w:t xml:space="preserve">, the </w:t>
      </w:r>
      <w:r w:rsidRPr="00351191">
        <w:rPr>
          <w:rFonts w:eastAsia="Times New Roman" w:cs="Calibri"/>
          <w:b/>
          <w:bCs/>
          <w:color w:val="000000"/>
          <w:u w:val="single"/>
          <w:shd w:val="clear" w:color="auto" w:fill="00FF00"/>
          <w:lang w:eastAsia="zh-CN"/>
        </w:rPr>
        <w:t>remaining countries will be left without enhanced vaccine access</w:t>
      </w:r>
      <w:r w:rsidRPr="00351191">
        <w:rPr>
          <w:rFonts w:eastAsia="Times New Roman" w:cs="Calibri"/>
          <w:color w:val="000000"/>
          <w:u w:val="single"/>
          <w:lang w:eastAsia="zh-CN"/>
        </w:rPr>
        <w:t xml:space="preserve"> and still reliant on imported supplies. With </w:t>
      </w:r>
      <w:r w:rsidRPr="00351191">
        <w:rPr>
          <w:rFonts w:eastAsia="Times New Roman" w:cs="Calibri"/>
          <w:b/>
          <w:bCs/>
          <w:color w:val="000000"/>
          <w:u w:val="single"/>
          <w:shd w:val="clear" w:color="auto" w:fill="00FF00"/>
          <w:lang w:eastAsia="zh-CN"/>
        </w:rPr>
        <w:t>prices for the vaccine already very low</w:t>
      </w:r>
      <w:r w:rsidRPr="00351191">
        <w:rPr>
          <w:rFonts w:eastAsia="Times New Roman" w:cs="Calibri"/>
          <w:color w:val="000000"/>
          <w:u w:val="single"/>
          <w:lang w:eastAsia="zh-CN"/>
        </w:rPr>
        <w:t xml:space="preserve">, it is </w:t>
      </w:r>
      <w:r w:rsidRPr="00351191">
        <w:rPr>
          <w:rFonts w:eastAsia="Times New Roman" w:cs="Calibri"/>
          <w:b/>
          <w:bCs/>
          <w:color w:val="000000"/>
          <w:u w:val="single"/>
          <w:shd w:val="clear" w:color="auto" w:fill="00FF00"/>
          <w:lang w:eastAsia="zh-CN"/>
        </w:rPr>
        <w:t>doubtful that generic suppliers will be able to provide the vaccine at significantly lower prices</w:t>
      </w:r>
      <w:r w:rsidRPr="00351191">
        <w:rPr>
          <w:rFonts w:eastAsia="Times New Roman" w:cs="Calibri"/>
          <w:color w:val="000000"/>
          <w:u w:val="single"/>
          <w:lang w:eastAsia="zh-CN"/>
        </w:rPr>
        <w:t xml:space="preserve">. Under such a scenario, the benefit of the waiver would go not to the countries in need but to the generic supplier who would not need to pay the </w:t>
      </w:r>
      <w:proofErr w:type="spellStart"/>
      <w:r w:rsidRPr="00351191">
        <w:rPr>
          <w:rFonts w:eastAsia="Times New Roman" w:cs="Calibri"/>
          <w:color w:val="000000"/>
          <w:u w:val="single"/>
          <w:lang w:eastAsia="zh-CN"/>
        </w:rPr>
        <w:t>licence</w:t>
      </w:r>
      <w:proofErr w:type="spellEnd"/>
      <w:r w:rsidRPr="00351191">
        <w:rPr>
          <w:rFonts w:eastAsia="Times New Roman" w:cs="Calibri"/>
          <w:color w:val="000000"/>
          <w:u w:val="single"/>
          <w:lang w:eastAsia="zh-CN"/>
        </w:rPr>
        <w:t xml:space="preserve"> fee or royalty to the innovator. Thus</w:t>
      </w:r>
      <w:r w:rsidRPr="00351191">
        <w:rPr>
          <w:rFonts w:eastAsia="Times New Roman" w:cs="Calibri"/>
          <w:b/>
          <w:bCs/>
          <w:color w:val="000000"/>
          <w:u w:val="single"/>
          <w:shd w:val="clear" w:color="auto" w:fill="00FF00"/>
          <w:lang w:eastAsia="zh-CN"/>
        </w:rPr>
        <w:t xml:space="preserve">, </w:t>
      </w:r>
      <w:r w:rsidRPr="00351191">
        <w:rPr>
          <w:rFonts w:eastAsia="Times New Roman" w:cs="Calibri"/>
          <w:b/>
          <w:bCs/>
          <w:color w:val="000000"/>
          <w:u w:val="single"/>
          <w:lang w:eastAsia="zh-CN"/>
        </w:rPr>
        <w:t>the waiver would</w:t>
      </w:r>
      <w:r w:rsidRPr="00351191">
        <w:rPr>
          <w:rFonts w:eastAsia="Times New Roman" w:cs="Calibri"/>
          <w:color w:val="000000"/>
          <w:u w:val="single"/>
          <w:lang w:eastAsia="zh-CN"/>
        </w:rPr>
        <w:t xml:space="preserve"> simply serve to </w:t>
      </w:r>
      <w:r w:rsidRPr="00351191">
        <w:rPr>
          <w:rFonts w:eastAsia="Times New Roman" w:cs="Calibri"/>
          <w:b/>
          <w:bCs/>
          <w:color w:val="000000"/>
          <w:u w:val="single"/>
          <w:lang w:eastAsia="zh-CN"/>
        </w:rPr>
        <w:t>benefit advanced</w:t>
      </w:r>
      <w:r w:rsidRPr="00351191">
        <w:rPr>
          <w:rFonts w:eastAsia="Times New Roman" w:cs="Calibri"/>
          <w:color w:val="000000"/>
          <w:u w:val="single"/>
          <w:lang w:eastAsia="zh-CN"/>
        </w:rPr>
        <w:t xml:space="preserve"> generic </w:t>
      </w:r>
      <w:r w:rsidRPr="00351191">
        <w:rPr>
          <w:rFonts w:eastAsia="Times New Roman" w:cs="Calibri"/>
          <w:b/>
          <w:bCs/>
          <w:color w:val="000000"/>
          <w:u w:val="single"/>
          <w:lang w:eastAsia="zh-CN"/>
        </w:rPr>
        <w:t>manufacturers,</w:t>
      </w:r>
      <w:r w:rsidRPr="00351191">
        <w:rPr>
          <w:rFonts w:eastAsia="Times New Roman" w:cs="Calibri"/>
          <w:color w:val="000000"/>
          <w:u w:val="single"/>
          <w:lang w:eastAsia="zh-CN"/>
        </w:rPr>
        <w:t xml:space="preserve"> most of which </w:t>
      </w:r>
      <w:proofErr w:type="gramStart"/>
      <w:r w:rsidRPr="00351191">
        <w:rPr>
          <w:rFonts w:eastAsia="Times New Roman" w:cs="Calibri"/>
          <w:color w:val="000000"/>
          <w:u w:val="single"/>
          <w:lang w:eastAsia="zh-CN"/>
        </w:rPr>
        <w:t>are located in</w:t>
      </w:r>
      <w:proofErr w:type="gramEnd"/>
      <w:r w:rsidRPr="00351191">
        <w:rPr>
          <w:rFonts w:eastAsia="Times New Roman" w:cs="Calibri"/>
          <w:color w:val="000000"/>
          <w:u w:val="single"/>
          <w:lang w:eastAsia="zh-CN"/>
        </w:rPr>
        <w:t xml:space="preserve"> a handful of countries, including China and Brazil as well as (unsurprisingly) India and South Africa. Countries would perhaps be better off obtaining the vaccine from suppliers that have negotiated a voluntary </w:t>
      </w:r>
      <w:proofErr w:type="spellStart"/>
      <w:r w:rsidRPr="00351191">
        <w:rPr>
          <w:rFonts w:eastAsia="Times New Roman" w:cs="Calibri"/>
          <w:color w:val="000000"/>
          <w:u w:val="single"/>
          <w:lang w:eastAsia="zh-CN"/>
        </w:rPr>
        <w:t>licence</w:t>
      </w:r>
      <w:proofErr w:type="spellEnd"/>
      <w:r w:rsidRPr="00351191">
        <w:rPr>
          <w:rFonts w:eastAsia="Times New Roman" w:cs="Calibri"/>
          <w:color w:val="000000"/>
          <w:u w:val="single"/>
          <w:lang w:eastAsia="zh-CN"/>
        </w:rPr>
        <w:t xml:space="preserve"> from the patent holder, as such </w:t>
      </w:r>
      <w:proofErr w:type="spellStart"/>
      <w:r w:rsidRPr="00351191">
        <w:rPr>
          <w:rFonts w:eastAsia="Times New Roman" w:cs="Calibri"/>
          <w:color w:val="000000"/>
          <w:u w:val="single"/>
          <w:lang w:eastAsia="zh-CN"/>
        </w:rPr>
        <w:t>licences</w:t>
      </w:r>
      <w:proofErr w:type="spellEnd"/>
      <w:r w:rsidRPr="00351191">
        <w:rPr>
          <w:rFonts w:eastAsia="Times New Roman" w:cs="Calibri"/>
          <w:color w:val="000000"/>
          <w:u w:val="single"/>
          <w:lang w:eastAsia="zh-CN"/>
        </w:rPr>
        <w:t xml:space="preserve"> include provisions for the transfer of technology, know-how and ongoing quality assurance support.</w:t>
      </w:r>
    </w:p>
    <w:p w14:paraId="7C49F4AC" w14:textId="77777777" w:rsidR="00351191" w:rsidRPr="00351191" w:rsidRDefault="00351191" w:rsidP="00351191">
      <w:pPr>
        <w:spacing w:after="0" w:line="240" w:lineRule="auto"/>
        <w:rPr>
          <w:rFonts w:ascii="Times New Roman" w:eastAsia="Times New Roman" w:hAnsi="Times New Roman" w:cs="Times New Roman"/>
          <w:sz w:val="24"/>
          <w:szCs w:val="24"/>
          <w:lang w:eastAsia="zh-CN"/>
        </w:rPr>
      </w:pPr>
    </w:p>
    <w:p w14:paraId="3C3C5ACD" w14:textId="77777777" w:rsidR="00351191" w:rsidRPr="00351191" w:rsidRDefault="00351191" w:rsidP="00351191">
      <w:pPr>
        <w:spacing w:before="240" w:after="40" w:line="240" w:lineRule="auto"/>
        <w:outlineLvl w:val="3"/>
        <w:rPr>
          <w:rFonts w:ascii="Times New Roman" w:eastAsia="Times New Roman" w:hAnsi="Times New Roman" w:cs="Times New Roman"/>
          <w:b/>
          <w:bCs/>
          <w:sz w:val="24"/>
          <w:szCs w:val="24"/>
          <w:lang w:eastAsia="zh-CN"/>
        </w:rPr>
      </w:pPr>
      <w:r w:rsidRPr="00351191">
        <w:rPr>
          <w:rFonts w:eastAsia="Times New Roman" w:cs="Calibri"/>
          <w:b/>
          <w:bCs/>
          <w:color w:val="000000"/>
          <w:sz w:val="26"/>
          <w:szCs w:val="26"/>
          <w:lang w:eastAsia="zh-CN"/>
        </w:rPr>
        <w:t xml:space="preserve">Removing IPP will not help vaccine apartheid and instead decrease the amount of medicine </w:t>
      </w:r>
      <w:proofErr w:type="spellStart"/>
      <w:r w:rsidRPr="00351191">
        <w:rPr>
          <w:rFonts w:eastAsia="Times New Roman" w:cs="Calibri"/>
          <w:b/>
          <w:bCs/>
          <w:color w:val="000000"/>
          <w:sz w:val="26"/>
          <w:szCs w:val="26"/>
          <w:lang w:eastAsia="zh-CN"/>
        </w:rPr>
        <w:t>Lancu</w:t>
      </w:r>
      <w:proofErr w:type="spellEnd"/>
      <w:r w:rsidRPr="00351191">
        <w:rPr>
          <w:rFonts w:eastAsia="Times New Roman" w:cs="Calibri"/>
          <w:b/>
          <w:bCs/>
          <w:color w:val="000000"/>
          <w:sz w:val="26"/>
          <w:szCs w:val="26"/>
          <w:lang w:eastAsia="zh-CN"/>
        </w:rPr>
        <w:t xml:space="preserve"> ’21 </w:t>
      </w:r>
    </w:p>
    <w:p w14:paraId="72744F19" w14:textId="77777777" w:rsidR="00351191" w:rsidRPr="00351191" w:rsidRDefault="00351191" w:rsidP="00351191">
      <w:pPr>
        <w:spacing w:before="240" w:after="40" w:line="240" w:lineRule="auto"/>
        <w:rPr>
          <w:rFonts w:ascii="Times New Roman" w:eastAsia="Times New Roman" w:hAnsi="Times New Roman" w:cs="Times New Roman"/>
          <w:sz w:val="24"/>
          <w:szCs w:val="24"/>
          <w:lang w:eastAsia="zh-CN"/>
        </w:rPr>
      </w:pPr>
      <w:r w:rsidRPr="00351191">
        <w:rPr>
          <w:rFonts w:ascii="Arial" w:eastAsia="Times New Roman" w:hAnsi="Arial" w:cs="Arial"/>
          <w:color w:val="000000"/>
          <w:sz w:val="16"/>
          <w:szCs w:val="16"/>
          <w:lang w:eastAsia="zh-CN"/>
        </w:rPr>
        <w:t xml:space="preserve">No Evidence That Patents Slow Vaccine Access - STAT.” </w:t>
      </w:r>
      <w:r w:rsidRPr="00351191">
        <w:rPr>
          <w:rFonts w:ascii="Arial" w:eastAsia="Times New Roman" w:hAnsi="Arial" w:cs="Arial"/>
          <w:i/>
          <w:iCs/>
          <w:color w:val="000000"/>
          <w:sz w:val="16"/>
          <w:szCs w:val="16"/>
          <w:lang w:eastAsia="zh-CN"/>
        </w:rPr>
        <w:t>STAT</w:t>
      </w:r>
      <w:r w:rsidRPr="00351191">
        <w:rPr>
          <w:rFonts w:ascii="Arial" w:eastAsia="Times New Roman" w:hAnsi="Arial" w:cs="Arial"/>
          <w:color w:val="000000"/>
          <w:sz w:val="16"/>
          <w:szCs w:val="16"/>
          <w:lang w:eastAsia="zh-CN"/>
        </w:rPr>
        <w:t>, 13 Apr. 2021, www.statnews.com/2021/04/13/no-evidence-patents-slow-vaccine-access/. Accessed 30 June 2021.</w:t>
      </w:r>
    </w:p>
    <w:p w14:paraId="730B701C" w14:textId="77777777" w:rsidR="00351191" w:rsidRPr="00351191" w:rsidRDefault="00351191" w:rsidP="00351191">
      <w:pPr>
        <w:spacing w:line="240" w:lineRule="auto"/>
        <w:rPr>
          <w:rFonts w:ascii="Times New Roman" w:eastAsia="Times New Roman" w:hAnsi="Times New Roman" w:cs="Times New Roman"/>
          <w:sz w:val="24"/>
          <w:szCs w:val="24"/>
          <w:lang w:eastAsia="zh-CN"/>
        </w:rPr>
      </w:pPr>
      <w:r w:rsidRPr="00351191">
        <w:rPr>
          <w:rFonts w:ascii="Times New Roman" w:eastAsia="Times New Roman" w:hAnsi="Times New Roman" w:cs="Times New Roman"/>
          <w:color w:val="000000"/>
          <w:sz w:val="24"/>
          <w:szCs w:val="24"/>
          <w:lang w:eastAsia="zh-CN"/>
        </w:rPr>
        <w:t>‌</w:t>
      </w:r>
    </w:p>
    <w:p w14:paraId="18D8D018" w14:textId="77777777" w:rsidR="00351191" w:rsidRPr="00351191" w:rsidRDefault="00351191" w:rsidP="00351191">
      <w:pPr>
        <w:spacing w:line="240" w:lineRule="auto"/>
        <w:rPr>
          <w:rFonts w:ascii="Times New Roman" w:eastAsia="Times New Roman" w:hAnsi="Times New Roman" w:cs="Times New Roman"/>
          <w:sz w:val="24"/>
          <w:szCs w:val="24"/>
          <w:lang w:eastAsia="zh-CN"/>
        </w:rPr>
      </w:pPr>
      <w:r w:rsidRPr="00351191">
        <w:rPr>
          <w:rFonts w:eastAsia="Times New Roman" w:cs="Calibri"/>
          <w:color w:val="1C1C1C"/>
          <w:sz w:val="16"/>
          <w:szCs w:val="16"/>
          <w:lang w:eastAsia="zh-CN"/>
        </w:rPr>
        <w:t>at this point in the exhausting and deadly Covid-19 pandemic, people around the globe are giving thanks for the multiple vaccines that have been produced and authorized in record time. All governments now share the goal of quick and worldwide vaccination. To reach this goal, many are latching onto the idea of suspending intellectual property rights for Covid-19 vaccines and medicines, including more than 400 health, labor, religious, and other groups. Late last year, the governments of India and South Africa petitioned the World Trade Organization to waive patent protections for Covid-19 therapies</w:t>
      </w:r>
      <w:r w:rsidRPr="00351191">
        <w:rPr>
          <w:rFonts w:eastAsia="Times New Roman" w:cs="Calibri"/>
          <w:color w:val="1C1C1C"/>
          <w:lang w:eastAsia="zh-CN"/>
        </w:rPr>
        <w:t xml:space="preserve">. </w:t>
      </w:r>
      <w:r w:rsidRPr="00351191">
        <w:rPr>
          <w:rFonts w:eastAsia="Times New Roman" w:cs="Calibri"/>
          <w:b/>
          <w:bCs/>
          <w:color w:val="000000"/>
          <w:u w:val="single"/>
          <w:lang w:eastAsia="zh-CN"/>
        </w:rPr>
        <w:t xml:space="preserve">To take effect, that proposal would have to be approved by member countries and, so far, the United States, the United Kingdom, the European Union, Japan, and others have withheld their approval. But international organizations, like Doctors Without Borders, as well as </w:t>
      </w:r>
      <w:proofErr w:type="gramStart"/>
      <w:r w:rsidRPr="00351191">
        <w:rPr>
          <w:rFonts w:eastAsia="Times New Roman" w:cs="Calibri"/>
          <w:b/>
          <w:bCs/>
          <w:color w:val="000000"/>
          <w:u w:val="single"/>
          <w:lang w:eastAsia="zh-CN"/>
        </w:rPr>
        <w:t>a number of</w:t>
      </w:r>
      <w:proofErr w:type="gramEnd"/>
      <w:r w:rsidRPr="00351191">
        <w:rPr>
          <w:rFonts w:eastAsia="Times New Roman" w:cs="Calibri"/>
          <w:b/>
          <w:bCs/>
          <w:color w:val="000000"/>
          <w:u w:val="single"/>
          <w:lang w:eastAsia="zh-CN"/>
        </w:rPr>
        <w:t xml:space="preserve"> U.S. lawmakers, support the call to strip away patent rights for Covid-19 vaccines and therapies. President Biden is reportedly weighing whether to back the waiver. Proponents of the idea say </w:t>
      </w:r>
      <w:r w:rsidRPr="00351191">
        <w:rPr>
          <w:rFonts w:eastAsia="Times New Roman" w:cs="Calibri"/>
          <w:b/>
          <w:bCs/>
          <w:color w:val="000000"/>
          <w:u w:val="single"/>
          <w:shd w:val="clear" w:color="auto" w:fill="FFFF00"/>
          <w:lang w:eastAsia="zh-CN"/>
        </w:rPr>
        <w:t>it would boost vaccine supply and access. The problem is, there is no evidence for this claim</w:t>
      </w:r>
      <w:r w:rsidRPr="00351191">
        <w:rPr>
          <w:rFonts w:eastAsia="Times New Roman" w:cs="Calibri"/>
          <w:b/>
          <w:bCs/>
          <w:color w:val="000000"/>
          <w:u w:val="single"/>
          <w:lang w:eastAsia="zh-CN"/>
        </w:rPr>
        <w:t xml:space="preserve">. In fact, the push by India and South Africa appears to be disingenuous, aimed not at curbing the pandemic but at allowing domestic companies to make money </w:t>
      </w:r>
      <w:proofErr w:type="gramStart"/>
      <w:r w:rsidRPr="00351191">
        <w:rPr>
          <w:rFonts w:eastAsia="Times New Roman" w:cs="Calibri"/>
          <w:b/>
          <w:bCs/>
          <w:color w:val="000000"/>
          <w:u w:val="single"/>
          <w:lang w:eastAsia="zh-CN"/>
        </w:rPr>
        <w:t>off of</w:t>
      </w:r>
      <w:proofErr w:type="gramEnd"/>
      <w:r w:rsidRPr="00351191">
        <w:rPr>
          <w:rFonts w:eastAsia="Times New Roman" w:cs="Calibri"/>
          <w:b/>
          <w:bCs/>
          <w:color w:val="000000"/>
          <w:u w:val="single"/>
          <w:lang w:eastAsia="zh-CN"/>
        </w:rPr>
        <w:t xml:space="preserve"> others’ intellectual property</w:t>
      </w:r>
      <w:r w:rsidRPr="00351191">
        <w:rPr>
          <w:rFonts w:eastAsia="Times New Roman" w:cs="Calibri"/>
          <w:color w:val="1C1C1C"/>
          <w:lang w:eastAsia="zh-CN"/>
        </w:rPr>
        <w:t xml:space="preserve">. </w:t>
      </w:r>
      <w:r w:rsidRPr="00351191">
        <w:rPr>
          <w:rFonts w:eastAsia="Times New Roman" w:cs="Calibri"/>
          <w:color w:val="1C1C1C"/>
          <w:sz w:val="16"/>
          <w:szCs w:val="16"/>
          <w:lang w:eastAsia="zh-CN"/>
        </w:rPr>
        <w:t>Gutting patent rights is a dangerous prospect. Drug invention is highly risky: Fewer than 12% of new molecular entities that make it to the clinical trial stage get to the marketplace. The endeavor depends on $100 billion in annual private-sector investment, on top of billions in taxpayer money. Kill the patents taken out on these advances and you kill the incentive to invest. That would mean even worse trouble when the next pandemic comes around, in five, 10, or 20 years.</w:t>
      </w:r>
      <w:r w:rsidRPr="00351191">
        <w:rPr>
          <w:rFonts w:eastAsia="Times New Roman" w:cs="Calibri"/>
          <w:color w:val="1C1C1C"/>
          <w:lang w:eastAsia="zh-CN"/>
        </w:rPr>
        <w:t xml:space="preserve"> </w:t>
      </w:r>
      <w:r w:rsidRPr="00351191">
        <w:rPr>
          <w:rFonts w:eastAsia="Times New Roman" w:cs="Calibri"/>
          <w:b/>
          <w:bCs/>
          <w:color w:val="000000"/>
          <w:u w:val="single"/>
          <w:lang w:eastAsia="zh-CN"/>
        </w:rPr>
        <w:t xml:space="preserve">The issues about making more vaccines and distributing them to every country are far more complex than those proposing to waive intellectual property rights on these vaccines would have us believe. Manufacturing and distributing these vaccines </w:t>
      </w:r>
      <w:proofErr w:type="gramStart"/>
      <w:r w:rsidRPr="00351191">
        <w:rPr>
          <w:rFonts w:eastAsia="Times New Roman" w:cs="Calibri"/>
          <w:b/>
          <w:bCs/>
          <w:color w:val="000000"/>
          <w:u w:val="single"/>
          <w:lang w:eastAsia="zh-CN"/>
        </w:rPr>
        <w:t>is</w:t>
      </w:r>
      <w:proofErr w:type="gramEnd"/>
      <w:r w:rsidRPr="00351191">
        <w:rPr>
          <w:rFonts w:eastAsia="Times New Roman" w:cs="Calibri"/>
          <w:b/>
          <w:bCs/>
          <w:color w:val="000000"/>
          <w:u w:val="single"/>
          <w:lang w:eastAsia="zh-CN"/>
        </w:rPr>
        <w:t xml:space="preserve"> extremely complicated, posing issues well beyond patents. </w:t>
      </w:r>
      <w:r w:rsidRPr="00351191">
        <w:rPr>
          <w:rFonts w:eastAsia="Times New Roman" w:cs="Calibri"/>
          <w:color w:val="1C1C1C"/>
          <w:sz w:val="16"/>
          <w:szCs w:val="16"/>
          <w:lang w:eastAsia="zh-CN"/>
        </w:rPr>
        <w:t>Almost every factory on the planet that can make these vaccines is already doing so. One of the biggest, the Serum Institute in India, has contracts with AstraZeneca and others to make millions of doses. Under deals like these, manufacturing plants in India will produce 3.6 billion doses of vaccine this year, second only to the United States. Other companies have licensed their manufacturing process to subcontractors, and even to competitors. Johnson &amp; Johnson and Merck are teaming up to expand manufacturing capacity of the J&amp;J vaccine. Novartis and Sanofi are using their facilities to help increase the production of the Pfizer/BioNTech vaccin</w:t>
      </w:r>
      <w:r w:rsidRPr="00351191">
        <w:rPr>
          <w:rFonts w:eastAsia="Times New Roman" w:cs="Calibri"/>
          <w:color w:val="1C1C1C"/>
          <w:lang w:eastAsia="zh-CN"/>
        </w:rPr>
        <w:t xml:space="preserve">e. </w:t>
      </w:r>
      <w:r w:rsidRPr="00351191">
        <w:rPr>
          <w:rFonts w:eastAsia="Times New Roman" w:cs="Calibri"/>
          <w:b/>
          <w:bCs/>
          <w:color w:val="000000"/>
          <w:u w:val="single"/>
          <w:lang w:eastAsia="zh-CN"/>
        </w:rPr>
        <w:t>In short</w:t>
      </w:r>
      <w:r w:rsidRPr="00351191">
        <w:rPr>
          <w:rFonts w:eastAsia="Times New Roman" w:cs="Calibri"/>
          <w:b/>
          <w:bCs/>
          <w:color w:val="000000"/>
          <w:u w:val="single"/>
          <w:shd w:val="clear" w:color="auto" w:fill="FFFF00"/>
          <w:lang w:eastAsia="zh-CN"/>
        </w:rPr>
        <w:t xml:space="preserve">, there’s robust collaboration and cooperation within the industry to ensure that vaccines are made quickly and safely. And patents </w:t>
      </w:r>
      <w:proofErr w:type="gramStart"/>
      <w:r w:rsidRPr="00351191">
        <w:rPr>
          <w:rFonts w:eastAsia="Times New Roman" w:cs="Calibri"/>
          <w:b/>
          <w:bCs/>
          <w:color w:val="000000"/>
          <w:u w:val="single"/>
          <w:shd w:val="clear" w:color="auto" w:fill="FFFF00"/>
          <w:lang w:eastAsia="zh-CN"/>
        </w:rPr>
        <w:t>actually facilitate</w:t>
      </w:r>
      <w:proofErr w:type="gramEnd"/>
      <w:r w:rsidRPr="00351191">
        <w:rPr>
          <w:rFonts w:eastAsia="Times New Roman" w:cs="Calibri"/>
          <w:b/>
          <w:bCs/>
          <w:color w:val="000000"/>
          <w:u w:val="single"/>
          <w:shd w:val="clear" w:color="auto" w:fill="FFFF00"/>
          <w:lang w:eastAsia="zh-CN"/>
        </w:rPr>
        <w:t xml:space="preserve"> such cooperation, because each entity can rest assured that its proprietary technology is protected in the long run</w:t>
      </w:r>
      <w:r w:rsidRPr="00351191">
        <w:rPr>
          <w:rFonts w:eastAsia="Times New Roman" w:cs="Calibri"/>
          <w:b/>
          <w:bCs/>
          <w:color w:val="000000"/>
          <w:sz w:val="16"/>
          <w:szCs w:val="16"/>
          <w:u w:val="single"/>
          <w:lang w:eastAsia="zh-CN"/>
        </w:rPr>
        <w:t xml:space="preserve">. </w:t>
      </w:r>
      <w:r w:rsidRPr="00351191">
        <w:rPr>
          <w:rFonts w:eastAsia="Times New Roman" w:cs="Calibri"/>
          <w:color w:val="1C1C1C"/>
          <w:sz w:val="16"/>
          <w:szCs w:val="16"/>
          <w:lang w:eastAsia="zh-CN"/>
        </w:rPr>
        <w:t xml:space="preserve">So before rushing to disrupt the world’s intellectual property systems, governments need to identify specific evidence that intellectual property protection is </w:t>
      </w:r>
      <w:proofErr w:type="gramStart"/>
      <w:r w:rsidRPr="00351191">
        <w:rPr>
          <w:rFonts w:eastAsia="Times New Roman" w:cs="Calibri"/>
          <w:color w:val="1C1C1C"/>
          <w:sz w:val="16"/>
          <w:szCs w:val="16"/>
          <w:lang w:eastAsia="zh-CN"/>
        </w:rPr>
        <w:t>actually a</w:t>
      </w:r>
      <w:proofErr w:type="gramEnd"/>
      <w:r w:rsidRPr="00351191">
        <w:rPr>
          <w:rFonts w:eastAsia="Times New Roman" w:cs="Calibri"/>
          <w:color w:val="1C1C1C"/>
          <w:sz w:val="16"/>
          <w:szCs w:val="16"/>
          <w:lang w:eastAsia="zh-CN"/>
        </w:rPr>
        <w:t xml:space="preserve"> problem. Adar Poonawalla, CEO of the Serum Institute of India, told The Guardian that insufficient license-granting by patent holders is not an impediment to speedy vaccine rollout and that “it just takes time to scale up,” pointing to the complexity of the manufacturing process. And Bill Gates, the mega-philanthropist whose foundation spearheads many global vaccination efforts, recently told the “Sway” podcast, “Believe me, IP did not limit anything.” On the contrary</w:t>
      </w:r>
      <w:r w:rsidRPr="00351191">
        <w:rPr>
          <w:rFonts w:eastAsia="Times New Roman" w:cs="Calibri"/>
          <w:b/>
          <w:bCs/>
          <w:color w:val="000000"/>
          <w:sz w:val="16"/>
          <w:szCs w:val="16"/>
          <w:u w:val="single"/>
          <w:lang w:eastAsia="zh-CN"/>
        </w:rPr>
        <w:t xml:space="preserve">, </w:t>
      </w:r>
      <w:r w:rsidRPr="00351191">
        <w:rPr>
          <w:rFonts w:eastAsia="Times New Roman" w:cs="Calibri"/>
          <w:b/>
          <w:bCs/>
          <w:color w:val="000000"/>
          <w:u w:val="single"/>
          <w:shd w:val="clear" w:color="auto" w:fill="FFFF00"/>
          <w:lang w:eastAsia="zh-CN"/>
        </w:rPr>
        <w:t>intellectual property rights made it possible for research scientists to make the decades of investments required to develop and deliver safe and effective Covid-19 vaccines in record time</w:t>
      </w:r>
      <w:r w:rsidRPr="00351191">
        <w:rPr>
          <w:rFonts w:eastAsia="Times New Roman" w:cs="Calibri"/>
          <w:color w:val="1C1C1C"/>
          <w:lang w:eastAsia="zh-CN"/>
        </w:rPr>
        <w:t xml:space="preserve">. </w:t>
      </w:r>
      <w:r w:rsidRPr="00351191">
        <w:rPr>
          <w:rFonts w:eastAsia="Times New Roman" w:cs="Calibri"/>
          <w:color w:val="1C1C1C"/>
          <w:sz w:val="16"/>
          <w:szCs w:val="16"/>
          <w:lang w:eastAsia="zh-CN"/>
        </w:rPr>
        <w:t xml:space="preserve">Companies would not share such critical technology with competitors if the law didn’t protect their investments. Some of those advocating for patent waivers have their hearts in the right place: They want to end the pandemic. But the evidence that setting aside patent protection will do anything to boost access or expand supply just isn’t there. </w:t>
      </w:r>
      <w:r w:rsidRPr="00351191">
        <w:rPr>
          <w:rFonts w:eastAsia="Times New Roman" w:cs="Calibri"/>
          <w:b/>
          <w:bCs/>
          <w:color w:val="000000"/>
          <w:u w:val="single"/>
          <w:shd w:val="clear" w:color="auto" w:fill="FFFF00"/>
          <w:lang w:eastAsia="zh-CN"/>
        </w:rPr>
        <w:t>Removing intellectual property protections on medicines will only ensure that we have fewer of them in the future</w:t>
      </w:r>
      <w:r w:rsidRPr="00351191">
        <w:rPr>
          <w:rFonts w:eastAsia="Times New Roman" w:cs="Calibri"/>
          <w:color w:val="1C1C1C"/>
          <w:shd w:val="clear" w:color="auto" w:fill="FFFF00"/>
          <w:lang w:eastAsia="zh-CN"/>
        </w:rPr>
        <w:t>.</w:t>
      </w:r>
      <w:r w:rsidRPr="00351191">
        <w:rPr>
          <w:rFonts w:eastAsia="Times New Roman" w:cs="Calibri"/>
          <w:color w:val="1C1C1C"/>
          <w:lang w:eastAsia="zh-CN"/>
        </w:rPr>
        <w:t xml:space="preserve"> This is not a risk worth taking, especially when the evidence suggests we don’t need to.</w:t>
      </w:r>
    </w:p>
    <w:p w14:paraId="50B3EE2D" w14:textId="77777777" w:rsidR="00351191" w:rsidRPr="00351191" w:rsidRDefault="00351191" w:rsidP="00351191">
      <w:pPr>
        <w:shd w:val="clear" w:color="auto" w:fill="FFFFFF"/>
        <w:spacing w:after="0" w:line="240" w:lineRule="auto"/>
        <w:outlineLvl w:val="2"/>
        <w:rPr>
          <w:rFonts w:ascii="Times New Roman" w:eastAsia="Times New Roman" w:hAnsi="Times New Roman" w:cs="Times New Roman"/>
          <w:b/>
          <w:bCs/>
          <w:sz w:val="27"/>
          <w:szCs w:val="27"/>
          <w:lang w:eastAsia="zh-CN"/>
        </w:rPr>
      </w:pPr>
      <w:r w:rsidRPr="00351191">
        <w:rPr>
          <w:rFonts w:ascii="Arial" w:eastAsia="Times New Roman" w:hAnsi="Arial" w:cs="Arial"/>
          <w:b/>
          <w:bCs/>
          <w:color w:val="000000"/>
          <w:sz w:val="26"/>
          <w:szCs w:val="26"/>
          <w:lang w:eastAsia="zh-CN"/>
        </w:rPr>
        <w:t xml:space="preserve">Patents aren’t why drugs are expensive in developing </w:t>
      </w:r>
      <w:proofErr w:type="gramStart"/>
      <w:r w:rsidRPr="00351191">
        <w:rPr>
          <w:rFonts w:ascii="Arial" w:eastAsia="Times New Roman" w:hAnsi="Arial" w:cs="Arial"/>
          <w:b/>
          <w:bCs/>
          <w:color w:val="000000"/>
          <w:sz w:val="26"/>
          <w:szCs w:val="26"/>
          <w:lang w:eastAsia="zh-CN"/>
        </w:rPr>
        <w:t xml:space="preserve">countries  </w:t>
      </w:r>
      <w:proofErr w:type="spellStart"/>
      <w:r w:rsidRPr="00351191">
        <w:rPr>
          <w:rFonts w:ascii="Arial" w:eastAsia="Times New Roman" w:hAnsi="Arial" w:cs="Arial"/>
          <w:b/>
          <w:bCs/>
          <w:color w:val="000000"/>
          <w:sz w:val="26"/>
          <w:szCs w:val="26"/>
          <w:lang w:eastAsia="zh-CN"/>
        </w:rPr>
        <w:t>Pheage</w:t>
      </w:r>
      <w:proofErr w:type="spellEnd"/>
      <w:proofErr w:type="gramEnd"/>
      <w:r w:rsidRPr="00351191">
        <w:rPr>
          <w:rFonts w:ascii="Arial" w:eastAsia="Times New Roman" w:hAnsi="Arial" w:cs="Arial"/>
          <w:b/>
          <w:bCs/>
          <w:color w:val="000000"/>
          <w:sz w:val="26"/>
          <w:szCs w:val="26"/>
          <w:lang w:eastAsia="zh-CN"/>
        </w:rPr>
        <w:t xml:space="preserve"> 16</w:t>
      </w:r>
    </w:p>
    <w:p w14:paraId="21C51CCD" w14:textId="77777777" w:rsidR="00351191" w:rsidRPr="00351191" w:rsidRDefault="00351191" w:rsidP="00351191">
      <w:pPr>
        <w:spacing w:before="240" w:after="240" w:line="240" w:lineRule="auto"/>
        <w:rPr>
          <w:rFonts w:ascii="Times New Roman" w:eastAsia="Times New Roman" w:hAnsi="Times New Roman" w:cs="Times New Roman"/>
          <w:sz w:val="24"/>
          <w:szCs w:val="24"/>
          <w:lang w:eastAsia="zh-CN"/>
        </w:rPr>
      </w:pPr>
      <w:proofErr w:type="spellStart"/>
      <w:proofErr w:type="gramStart"/>
      <w:r w:rsidRPr="00351191">
        <w:rPr>
          <w:rFonts w:eastAsia="Times New Roman" w:cs="Calibri"/>
          <w:color w:val="000000"/>
          <w:sz w:val="16"/>
          <w:szCs w:val="16"/>
          <w:lang w:eastAsia="zh-CN"/>
        </w:rPr>
        <w:t>Pheage</w:t>
      </w:r>
      <w:proofErr w:type="spellEnd"/>
      <w:r w:rsidRPr="00351191">
        <w:rPr>
          <w:rFonts w:eastAsia="Times New Roman" w:cs="Calibri"/>
          <w:color w:val="000000"/>
          <w:sz w:val="16"/>
          <w:szCs w:val="16"/>
          <w:lang w:eastAsia="zh-CN"/>
        </w:rPr>
        <w:t xml:space="preserve"> ,</w:t>
      </w:r>
      <w:proofErr w:type="gramEnd"/>
      <w:r w:rsidRPr="00351191">
        <w:rPr>
          <w:rFonts w:eastAsia="Times New Roman" w:cs="Calibri"/>
          <w:color w:val="000000"/>
          <w:sz w:val="16"/>
          <w:szCs w:val="16"/>
          <w:lang w:eastAsia="zh-CN"/>
        </w:rPr>
        <w:t xml:space="preserve"> T. (2016, November 25). </w:t>
      </w:r>
      <w:r w:rsidRPr="00351191">
        <w:rPr>
          <w:rFonts w:eastAsia="Times New Roman" w:cs="Calibri"/>
          <w:i/>
          <w:iCs/>
          <w:color w:val="000000"/>
          <w:sz w:val="16"/>
          <w:szCs w:val="16"/>
          <w:lang w:eastAsia="zh-CN"/>
        </w:rPr>
        <w:t>Dying from lack of MEDICINES | Africa Renewal</w:t>
      </w:r>
      <w:r w:rsidRPr="00351191">
        <w:rPr>
          <w:rFonts w:eastAsia="Times New Roman" w:cs="Calibri"/>
          <w:color w:val="000000"/>
          <w:sz w:val="16"/>
          <w:szCs w:val="16"/>
          <w:lang w:eastAsia="zh-CN"/>
        </w:rPr>
        <w:t>. United Nations. https://www.un.org/africarenewal/magazine/december-2016-march-2017/dying-lack-medicines#:~:text=Africa's%20inefficient%20and%20bureaucratic%20public,and%20a%20weak%20manufacturing%20capacity. </w:t>
      </w:r>
    </w:p>
    <w:p w14:paraId="21EE9FE5" w14:textId="77777777" w:rsidR="00351191" w:rsidRPr="00351191" w:rsidRDefault="00351191" w:rsidP="00351191">
      <w:pPr>
        <w:shd w:val="clear" w:color="auto" w:fill="FFFFFF"/>
        <w:spacing w:after="0" w:line="240" w:lineRule="auto"/>
        <w:rPr>
          <w:rFonts w:ascii="Times New Roman" w:eastAsia="Times New Roman" w:hAnsi="Times New Roman" w:cs="Times New Roman"/>
          <w:sz w:val="24"/>
          <w:szCs w:val="24"/>
          <w:lang w:eastAsia="zh-CN"/>
        </w:rPr>
      </w:pPr>
      <w:r w:rsidRPr="00351191">
        <w:rPr>
          <w:rFonts w:eastAsia="Times New Roman" w:cs="Calibri"/>
          <w:color w:val="000000"/>
          <w:u w:val="single"/>
          <w:lang w:eastAsia="zh-CN"/>
        </w:rPr>
        <w:t xml:space="preserve">Inhibiting factors About 80% of Africans, mostly those in the middle-income bracket and below, rely on public health facilities, reported the World Bank in 2013. With public health facilities suffering chronic shortages of critical drugs, many patients die of easily curable diseases. </w:t>
      </w:r>
      <w:r w:rsidRPr="00351191">
        <w:rPr>
          <w:rFonts w:eastAsia="Times New Roman" w:cs="Calibri"/>
          <w:b/>
          <w:bCs/>
          <w:color w:val="000000"/>
          <w:sz w:val="24"/>
          <w:szCs w:val="24"/>
          <w:u w:val="single"/>
          <w:shd w:val="clear" w:color="auto" w:fill="C9DAF8"/>
          <w:lang w:eastAsia="zh-CN"/>
        </w:rPr>
        <w:t>Several factors inhibit access to medicines, but the major ones</w:t>
      </w:r>
      <w:r w:rsidRPr="00351191">
        <w:rPr>
          <w:rFonts w:eastAsia="Times New Roman" w:cs="Calibri"/>
          <w:color w:val="000000"/>
          <w:sz w:val="16"/>
          <w:szCs w:val="16"/>
          <w:u w:val="single"/>
          <w:lang w:eastAsia="zh-CN"/>
        </w:rPr>
        <w:t>, according to the WHO</w:t>
      </w:r>
      <w:r w:rsidRPr="00351191">
        <w:rPr>
          <w:rFonts w:eastAsia="Times New Roman" w:cs="Calibri"/>
          <w:b/>
          <w:bCs/>
          <w:color w:val="000000"/>
          <w:sz w:val="24"/>
          <w:szCs w:val="24"/>
          <w:u w:val="single"/>
          <w:shd w:val="clear" w:color="auto" w:fill="C9DAF8"/>
          <w:lang w:eastAsia="zh-CN"/>
        </w:rPr>
        <w:t>, are the shortage of resources and the lack of skilled personnel. “Low-income countries experience poor availability of essential medicines in health facilities, substandard-quality treatments, frequent stock-outs and suboptimal prescription and use of medicines,”</w:t>
      </w:r>
      <w:r w:rsidRPr="00351191">
        <w:rPr>
          <w:rFonts w:eastAsia="Times New Roman" w:cs="Calibri"/>
          <w:color w:val="000000"/>
          <w:sz w:val="16"/>
          <w:szCs w:val="16"/>
          <w:u w:val="single"/>
          <w:lang w:eastAsia="zh-CN"/>
        </w:rPr>
        <w:t xml:space="preserve"> says the world health body. Africa’s inefficient and bureaucratic public sector supply system is often plagued by poor procurement practices that make drugs very costly or unavailable. Added to these are the poor transportation system, a lack of storage facilities for pharmaceutical products and a weak manufacturing capacity. Africa’s capacity for pharmaceutical research and development (R &amp; D) and local drug production still has a long way to go, say experts. Only 37 out of 54 African states have some level of pharmaceutical production. Except South Africa, which boasts some active local pharmaceutical ingredients, most countries rely on imported ingredients.</w:t>
      </w:r>
    </w:p>
    <w:p w14:paraId="5A78C93D" w14:textId="77777777" w:rsidR="00351191" w:rsidRPr="00351191" w:rsidRDefault="00351191" w:rsidP="00351191">
      <w:pPr>
        <w:spacing w:after="0" w:line="240" w:lineRule="auto"/>
        <w:rPr>
          <w:rFonts w:ascii="Times New Roman" w:eastAsia="Times New Roman" w:hAnsi="Times New Roman" w:cs="Times New Roman"/>
          <w:sz w:val="24"/>
          <w:szCs w:val="24"/>
          <w:lang w:eastAsia="zh-CN"/>
        </w:rPr>
      </w:pPr>
    </w:p>
    <w:p w14:paraId="656E40D6" w14:textId="77777777" w:rsidR="00351191" w:rsidRPr="00351191" w:rsidRDefault="00351191" w:rsidP="00351191">
      <w:pPr>
        <w:spacing w:before="280" w:after="80" w:line="240" w:lineRule="auto"/>
        <w:outlineLvl w:val="2"/>
        <w:rPr>
          <w:rFonts w:ascii="Times New Roman" w:eastAsia="Times New Roman" w:hAnsi="Times New Roman" w:cs="Times New Roman"/>
          <w:b/>
          <w:bCs/>
          <w:sz w:val="27"/>
          <w:szCs w:val="27"/>
          <w:lang w:eastAsia="zh-CN"/>
        </w:rPr>
      </w:pPr>
      <w:r w:rsidRPr="00351191">
        <w:rPr>
          <w:rFonts w:eastAsia="Times New Roman" w:cs="Calibri"/>
          <w:b/>
          <w:bCs/>
          <w:color w:val="000000"/>
          <w:sz w:val="26"/>
          <w:szCs w:val="26"/>
          <w:lang w:eastAsia="zh-CN"/>
        </w:rPr>
        <w:t>TRIPS reduces global health inequality</w:t>
      </w:r>
    </w:p>
    <w:p w14:paraId="51BA4E33" w14:textId="77777777" w:rsidR="00351191" w:rsidRPr="00351191" w:rsidRDefault="00351191" w:rsidP="00351191">
      <w:pPr>
        <w:spacing w:after="0" w:line="240" w:lineRule="auto"/>
        <w:rPr>
          <w:rFonts w:ascii="Times New Roman" w:eastAsia="Times New Roman" w:hAnsi="Times New Roman" w:cs="Times New Roman"/>
          <w:sz w:val="24"/>
          <w:szCs w:val="24"/>
          <w:lang w:eastAsia="zh-CN"/>
        </w:rPr>
      </w:pPr>
      <w:r w:rsidRPr="00351191">
        <w:rPr>
          <w:rFonts w:eastAsia="Times New Roman" w:cs="Calibri"/>
          <w:color w:val="000000"/>
          <w:lang w:eastAsia="zh-CN"/>
        </w:rPr>
        <w:t xml:space="preserve">Samir Raheem </w:t>
      </w:r>
      <w:proofErr w:type="spellStart"/>
      <w:r w:rsidRPr="00351191">
        <w:rPr>
          <w:rFonts w:eastAsia="Times New Roman" w:cs="Calibri"/>
          <w:b/>
          <w:bCs/>
          <w:color w:val="000000"/>
          <w:sz w:val="26"/>
          <w:szCs w:val="26"/>
          <w:lang w:eastAsia="zh-CN"/>
        </w:rPr>
        <w:t>Alsoodani</w:t>
      </w:r>
      <w:proofErr w:type="spellEnd"/>
      <w:r w:rsidRPr="00351191">
        <w:rPr>
          <w:rFonts w:eastAsia="Times New Roman" w:cs="Calibri"/>
          <w:b/>
          <w:bCs/>
          <w:color w:val="000000"/>
          <w:sz w:val="26"/>
          <w:szCs w:val="26"/>
          <w:lang w:eastAsia="zh-CN"/>
        </w:rPr>
        <w:t xml:space="preserve"> 15</w:t>
      </w:r>
      <w:r w:rsidRPr="00351191">
        <w:rPr>
          <w:rFonts w:eastAsia="Times New Roman" w:cs="Calibri"/>
          <w:color w:val="000000"/>
          <w:lang w:eastAsia="zh-CN"/>
        </w:rPr>
        <w:t>, “"The WTO Agreement on Trade-Related Aspects of Intellectual Property Rights (TRIPS) may offered an access to essential pharmaceutical drugs for developing countries,” Journal Of the College of law /Al-</w:t>
      </w:r>
      <w:proofErr w:type="spellStart"/>
      <w:r w:rsidRPr="00351191">
        <w:rPr>
          <w:rFonts w:eastAsia="Times New Roman" w:cs="Calibri"/>
          <w:color w:val="000000"/>
          <w:lang w:eastAsia="zh-CN"/>
        </w:rPr>
        <w:t>Nahrain</w:t>
      </w:r>
      <w:proofErr w:type="spellEnd"/>
      <w:r w:rsidRPr="00351191">
        <w:rPr>
          <w:rFonts w:eastAsia="Times New Roman" w:cs="Calibri"/>
          <w:color w:val="000000"/>
          <w:lang w:eastAsia="zh-CN"/>
        </w:rPr>
        <w:t xml:space="preserve"> University 2015, Volume 17, Issue 2, Pages 393-410, </w:t>
      </w:r>
      <w:hyperlink r:id="rId18" w:history="1">
        <w:r w:rsidRPr="00351191">
          <w:rPr>
            <w:rFonts w:eastAsia="Times New Roman" w:cs="Calibri"/>
            <w:color w:val="000000"/>
            <w:u w:val="single"/>
            <w:lang w:eastAsia="zh-CN"/>
          </w:rPr>
          <w:t>https://www.iasj.net/iasj/article/109180</w:t>
        </w:r>
      </w:hyperlink>
    </w:p>
    <w:p w14:paraId="7356C90D" w14:textId="77777777" w:rsidR="00351191" w:rsidRPr="00351191" w:rsidRDefault="00351191" w:rsidP="00351191">
      <w:pPr>
        <w:spacing w:after="0" w:line="240" w:lineRule="auto"/>
        <w:rPr>
          <w:rFonts w:ascii="Times New Roman" w:eastAsia="Times New Roman" w:hAnsi="Times New Roman" w:cs="Times New Roman"/>
          <w:sz w:val="24"/>
          <w:szCs w:val="24"/>
          <w:lang w:eastAsia="zh-CN"/>
        </w:rPr>
      </w:pPr>
      <w:r w:rsidRPr="00351191">
        <w:rPr>
          <w:rFonts w:eastAsia="Times New Roman" w:cs="Calibri"/>
          <w:color w:val="000000"/>
          <w:u w:val="single"/>
          <w:lang w:eastAsia="zh-CN"/>
        </w:rPr>
        <w:t xml:space="preserve">To conclude, it is beyond doubt that the </w:t>
      </w:r>
      <w:r w:rsidRPr="00351191">
        <w:rPr>
          <w:rFonts w:eastAsia="Times New Roman" w:cs="Calibri"/>
          <w:color w:val="000000"/>
          <w:u w:val="single"/>
          <w:shd w:val="clear" w:color="auto" w:fill="00FF00"/>
          <w:lang w:eastAsia="zh-CN"/>
        </w:rPr>
        <w:t xml:space="preserve">TRIPS </w:t>
      </w:r>
      <w:r w:rsidRPr="00351191">
        <w:rPr>
          <w:rFonts w:eastAsia="Times New Roman" w:cs="Calibri"/>
          <w:color w:val="000000"/>
          <w:u w:val="single"/>
          <w:lang w:eastAsia="zh-CN"/>
        </w:rPr>
        <w:t xml:space="preserve">Agreement and its later, permanent amendment of 2005 attempted in good faith to </w:t>
      </w:r>
      <w:r w:rsidRPr="00351191">
        <w:rPr>
          <w:rFonts w:eastAsia="Times New Roman" w:cs="Calibri"/>
          <w:color w:val="000000"/>
          <w:u w:val="single"/>
          <w:shd w:val="clear" w:color="auto" w:fill="00FF00"/>
          <w:lang w:eastAsia="zh-CN"/>
        </w:rPr>
        <w:t xml:space="preserve">address an urgent issue faced by </w:t>
      </w:r>
      <w:r w:rsidRPr="00351191">
        <w:rPr>
          <w:rFonts w:eastAsia="Times New Roman" w:cs="Calibri"/>
          <w:color w:val="000000"/>
          <w:u w:val="single"/>
          <w:lang w:eastAsia="zh-CN"/>
        </w:rPr>
        <w:t xml:space="preserve">many </w:t>
      </w:r>
      <w:r w:rsidRPr="00351191">
        <w:rPr>
          <w:rFonts w:eastAsia="Times New Roman" w:cs="Calibri"/>
          <w:color w:val="000000"/>
          <w:u w:val="single"/>
          <w:shd w:val="clear" w:color="auto" w:fill="00FF00"/>
          <w:lang w:eastAsia="zh-CN"/>
        </w:rPr>
        <w:t>developing countries with regards to accessing essential medicine</w:t>
      </w:r>
      <w:r w:rsidRPr="00351191">
        <w:rPr>
          <w:rFonts w:eastAsia="Times New Roman" w:cs="Calibri"/>
          <w:color w:val="000000"/>
          <w:u w:val="single"/>
          <w:lang w:eastAsia="zh-CN"/>
        </w:rPr>
        <w:t xml:space="preserve">. To a certain extent in its basic tenets, </w:t>
      </w:r>
      <w:r w:rsidRPr="00351191">
        <w:rPr>
          <w:rFonts w:eastAsia="Times New Roman" w:cs="Calibri"/>
          <w:b/>
          <w:bCs/>
          <w:color w:val="000000"/>
          <w:u w:val="single"/>
          <w:shd w:val="clear" w:color="auto" w:fill="00FF00"/>
          <w:lang w:eastAsia="zh-CN"/>
        </w:rPr>
        <w:t>it has had a profound and positive effect on the system</w:t>
      </w:r>
      <w:r w:rsidRPr="00351191">
        <w:rPr>
          <w:rFonts w:eastAsia="Times New Roman" w:cs="Calibri"/>
          <w:color w:val="000000"/>
          <w:u w:val="single"/>
          <w:lang w:eastAsia="zh-CN"/>
        </w:rPr>
        <w:t xml:space="preserve">, as it has </w:t>
      </w:r>
      <w:r w:rsidRPr="00351191">
        <w:rPr>
          <w:rFonts w:eastAsia="Times New Roman" w:cs="Calibri"/>
          <w:color w:val="000000"/>
          <w:u w:val="single"/>
          <w:shd w:val="clear" w:color="auto" w:fill="00FF00"/>
          <w:lang w:eastAsia="zh-CN"/>
        </w:rPr>
        <w:t xml:space="preserve">made permanently possible the opportunity for the poorest countries to obtain medications more cheaply </w:t>
      </w:r>
      <w:r w:rsidRPr="00351191">
        <w:rPr>
          <w:rFonts w:eastAsia="Times New Roman" w:cs="Calibri"/>
          <w:color w:val="000000"/>
          <w:u w:val="single"/>
          <w:lang w:eastAsia="zh-CN"/>
        </w:rPr>
        <w:t>through manufacture in developing countries under a compulsory licensing system</w:t>
      </w:r>
      <w:r w:rsidRPr="00351191">
        <w:rPr>
          <w:rFonts w:eastAsia="Times New Roman" w:cs="Calibri"/>
          <w:color w:val="000000"/>
          <w:sz w:val="16"/>
          <w:szCs w:val="16"/>
          <w:lang w:eastAsia="zh-CN"/>
        </w:rPr>
        <w:t xml:space="preserve">. </w:t>
      </w:r>
      <w:r w:rsidRPr="00351191">
        <w:rPr>
          <w:rFonts w:eastAsia="Times New Roman" w:cs="Calibri"/>
          <w:color w:val="000000"/>
          <w:u w:val="single"/>
          <w:lang w:eastAsia="zh-CN"/>
        </w:rPr>
        <w:t xml:space="preserve">Certain positive outcomes arguably include the fact that disputes have been brought under the jurisdiction of one regulatory body, and the least developed </w:t>
      </w:r>
      <w:r w:rsidRPr="00351191">
        <w:rPr>
          <w:rFonts w:eastAsia="Times New Roman" w:cs="Calibri"/>
          <w:color w:val="000000"/>
          <w:u w:val="single"/>
          <w:shd w:val="clear" w:color="auto" w:fill="00FF00"/>
          <w:lang w:eastAsia="zh-CN"/>
        </w:rPr>
        <w:t xml:space="preserve">Members have found </w:t>
      </w:r>
      <w:r w:rsidRPr="00351191">
        <w:rPr>
          <w:rFonts w:eastAsia="Times New Roman" w:cs="Calibri"/>
          <w:color w:val="000000"/>
          <w:u w:val="single"/>
          <w:lang w:eastAsia="zh-CN"/>
        </w:rPr>
        <w:t xml:space="preserve">some </w:t>
      </w:r>
      <w:r w:rsidRPr="00351191">
        <w:rPr>
          <w:rFonts w:eastAsia="Times New Roman" w:cs="Calibri"/>
          <w:b/>
          <w:bCs/>
          <w:color w:val="000000"/>
          <w:u w:val="single"/>
          <w:shd w:val="clear" w:color="auto" w:fill="00FF00"/>
          <w:lang w:eastAsia="zh-CN"/>
        </w:rPr>
        <w:t xml:space="preserve">redress in the power balance </w:t>
      </w:r>
      <w:r w:rsidRPr="00351191">
        <w:rPr>
          <w:rFonts w:eastAsia="Times New Roman" w:cs="Calibri"/>
          <w:color w:val="000000"/>
          <w:u w:val="single"/>
          <w:lang w:eastAsia="zh-CN"/>
        </w:rPr>
        <w:t xml:space="preserve">regarding costs paid to the pharmaceutical industries based in the wealthier, developed countries (even if this redress has only been to the extent of facilitating increased bargaining capability). </w:t>
      </w:r>
      <w:r w:rsidRPr="00351191">
        <w:rPr>
          <w:rFonts w:eastAsia="Times New Roman" w:cs="Calibri"/>
          <w:color w:val="000000"/>
          <w:u w:val="single"/>
          <w:shd w:val="clear" w:color="auto" w:fill="00FF00"/>
          <w:lang w:eastAsia="zh-CN"/>
        </w:rPr>
        <w:t xml:space="preserve">This can be considered a </w:t>
      </w:r>
      <w:r w:rsidRPr="00351191">
        <w:rPr>
          <w:rFonts w:eastAsia="Times New Roman" w:cs="Calibri"/>
          <w:b/>
          <w:bCs/>
          <w:color w:val="000000"/>
          <w:u w:val="single"/>
          <w:shd w:val="clear" w:color="auto" w:fill="00FF00"/>
          <w:lang w:eastAsia="zh-CN"/>
        </w:rPr>
        <w:t>triumph from the perspective of universal human rights</w:t>
      </w:r>
      <w:r w:rsidRPr="00351191">
        <w:rPr>
          <w:rFonts w:eastAsia="Times New Roman" w:cs="Calibri"/>
          <w:color w:val="000000"/>
          <w:sz w:val="16"/>
          <w:szCs w:val="16"/>
          <w:lang w:eastAsia="zh-CN"/>
        </w:rPr>
        <w:t>.</w:t>
      </w:r>
    </w:p>
    <w:p w14:paraId="6BE4DD58"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351191"/>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51191"/>
    <w:rsid w:val="0038158C"/>
    <w:rsid w:val="003902BA"/>
    <w:rsid w:val="003A09E2"/>
    <w:rsid w:val="00407037"/>
    <w:rsid w:val="004149D0"/>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4981"/>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3899D5"/>
  <w15:chartTrackingRefBased/>
  <w15:docId w15:val="{DD5D5C7F-9F8B-4C77-8A92-BEECC859C4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51191"/>
    <w:rPr>
      <w:rFonts w:ascii="Calibri" w:hAnsi="Calibri"/>
    </w:rPr>
  </w:style>
  <w:style w:type="paragraph" w:styleId="Heading1">
    <w:name w:val="heading 1"/>
    <w:aliases w:val="Pocket"/>
    <w:basedOn w:val="Normal"/>
    <w:next w:val="Normal"/>
    <w:link w:val="Heading1Char"/>
    <w:qFormat/>
    <w:rsid w:val="0035119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9"/>
    <w:unhideWhenUsed/>
    <w:qFormat/>
    <w:rsid w:val="0035119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9"/>
    <w:unhideWhenUsed/>
    <w:qFormat/>
    <w:rsid w:val="0035119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9"/>
    <w:unhideWhenUsed/>
    <w:qFormat/>
    <w:rsid w:val="0035119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35119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51191"/>
  </w:style>
  <w:style w:type="character" w:customStyle="1" w:styleId="Heading1Char">
    <w:name w:val="Heading 1 Char"/>
    <w:aliases w:val="Pocket Char"/>
    <w:basedOn w:val="DefaultParagraphFont"/>
    <w:link w:val="Heading1"/>
    <w:rsid w:val="00351191"/>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9"/>
    <w:rsid w:val="00351191"/>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9"/>
    <w:rsid w:val="00351191"/>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9"/>
    <w:rsid w:val="00351191"/>
    <w:rPr>
      <w:rFonts w:ascii="Calibri" w:eastAsiaTheme="majorEastAsia" w:hAnsi="Calibri" w:cstheme="majorBidi"/>
      <w:b/>
      <w:iCs/>
      <w:sz w:val="26"/>
    </w:rPr>
  </w:style>
  <w:style w:type="character" w:styleId="Emphasis">
    <w:name w:val="Emphasis"/>
    <w:basedOn w:val="DefaultParagraphFont"/>
    <w:uiPriority w:val="7"/>
    <w:qFormat/>
    <w:rsid w:val="00351191"/>
    <w:rPr>
      <w:rFonts w:ascii="Calibri" w:hAnsi="Calibri"/>
      <w:b/>
      <w:i w:val="0"/>
      <w:iCs/>
      <w:sz w:val="22"/>
      <w:u w:val="single"/>
      <w:bdr w:val="none" w:sz="0" w:space="0" w:color="auto"/>
    </w:rPr>
  </w:style>
  <w:style w:type="character" w:customStyle="1" w:styleId="Style13ptBold">
    <w:name w:val="Style 13 pt Bold"/>
    <w:aliases w:val="Cite"/>
    <w:basedOn w:val="DefaultParagraphFont"/>
    <w:uiPriority w:val="5"/>
    <w:qFormat/>
    <w:rsid w:val="00351191"/>
    <w:rPr>
      <w:b/>
      <w:bCs/>
      <w:sz w:val="26"/>
      <w:u w:val="none"/>
    </w:rPr>
  </w:style>
  <w:style w:type="character" w:customStyle="1" w:styleId="StyleUnderline">
    <w:name w:val="Style Underline"/>
    <w:aliases w:val="Underline"/>
    <w:basedOn w:val="DefaultParagraphFont"/>
    <w:uiPriority w:val="6"/>
    <w:qFormat/>
    <w:rsid w:val="00351191"/>
    <w:rPr>
      <w:b w:val="0"/>
      <w:sz w:val="22"/>
      <w:u w:val="single"/>
    </w:rPr>
  </w:style>
  <w:style w:type="character" w:styleId="Hyperlink">
    <w:name w:val="Hyperlink"/>
    <w:basedOn w:val="DefaultParagraphFont"/>
    <w:uiPriority w:val="99"/>
    <w:semiHidden/>
    <w:unhideWhenUsed/>
    <w:rsid w:val="00351191"/>
    <w:rPr>
      <w:color w:val="auto"/>
      <w:u w:val="none"/>
    </w:rPr>
  </w:style>
  <w:style w:type="character" w:styleId="FollowedHyperlink">
    <w:name w:val="FollowedHyperlink"/>
    <w:basedOn w:val="DefaultParagraphFont"/>
    <w:uiPriority w:val="99"/>
    <w:semiHidden/>
    <w:unhideWhenUsed/>
    <w:rsid w:val="00351191"/>
    <w:rPr>
      <w:color w:val="auto"/>
      <w:u w:val="none"/>
    </w:rPr>
  </w:style>
  <w:style w:type="paragraph" w:styleId="NormalWeb">
    <w:name w:val="Normal (Web)"/>
    <w:basedOn w:val="Normal"/>
    <w:uiPriority w:val="99"/>
    <w:semiHidden/>
    <w:unhideWhenUsed/>
    <w:rsid w:val="00351191"/>
    <w:pPr>
      <w:spacing w:before="100" w:beforeAutospacing="1" w:after="100" w:afterAutospacing="1" w:line="240" w:lineRule="auto"/>
    </w:pPr>
    <w:rPr>
      <w:rFonts w:ascii="Times New Roman" w:eastAsia="Times New Roman" w:hAnsi="Times New Roman" w:cs="Times New Roman"/>
      <w:sz w:val="24"/>
      <w:szCs w:val="24"/>
      <w:lang w:eastAsia="zh-CN"/>
    </w:rPr>
  </w:style>
  <w:style w:type="character" w:customStyle="1" w:styleId="apple-tab-span">
    <w:name w:val="apple-tab-span"/>
    <w:basedOn w:val="DefaultParagraphFont"/>
    <w:rsid w:val="0035119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36778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euters.com/world/factbox-worldwide-coronavirus-cases-cross-11038-million-death-toll-2546708-2021-02-02/" TargetMode="External"/><Relationship Id="rId13" Type="http://schemas.openxmlformats.org/officeDocument/2006/relationships/hyperlink" Target="https://www.barrons.com/articles/big-pharma-is-not-the-tobacco-industry-51620315693" TargetMode="External"/><Relationship Id="rId18" Type="http://schemas.openxmlformats.org/officeDocument/2006/relationships/hyperlink" Target="https://www.iasj.net/iasj/article/109180" TargetMode="External"/><Relationship Id="rId3" Type="http://schemas.openxmlformats.org/officeDocument/2006/relationships/styles" Target="styles.xml"/><Relationship Id="rId7" Type="http://schemas.openxmlformats.org/officeDocument/2006/relationships/hyperlink" Target="http://www.reuters.com/world/china/us-wants-covid-vaccine-patent-waiver-benefit-world-not-boost-china-biotech-2021-05-08/" TargetMode="External"/><Relationship Id="rId12" Type="http://schemas.openxmlformats.org/officeDocument/2006/relationships/hyperlink" Target="http://www.eastasiaforum.org/2011/01/22/americas-decline-a-harbinger-of-conflict-and-rivalry/" TargetMode="External"/><Relationship Id="rId17" Type="http://schemas.openxmlformats.org/officeDocument/2006/relationships/hyperlink" Target="https://papers.ssrn.com/sol3/papers.cfm?abstract_id=3789820" TargetMode="External"/><Relationship Id="rId2" Type="http://schemas.openxmlformats.org/officeDocument/2006/relationships/numbering" Target="numbering.xml"/><Relationship Id="rId16" Type="http://schemas.openxmlformats.org/officeDocument/2006/relationships/hyperlink" Target="http://dx.doi.org/10.2139/Ssrn.3789820"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ethicsunwrapped.utexas.edu/glossary/consequentialism" TargetMode="External"/><Relationship Id="rId11" Type="http://schemas.openxmlformats.org/officeDocument/2006/relationships/hyperlink" Target="https://ir.novavax.com/news-releases/news-release-details/novavax-statement-opposition-wto-trips-waiver" TargetMode="External"/><Relationship Id="rId5" Type="http://schemas.openxmlformats.org/officeDocument/2006/relationships/webSettings" Target="webSettings.xml"/><Relationship Id="rId15" Type="http://schemas.openxmlformats.org/officeDocument/2006/relationships/hyperlink" Target="https://ssrn.com/Abstract=3789820" TargetMode="External"/><Relationship Id="rId10" Type="http://schemas.openxmlformats.org/officeDocument/2006/relationships/hyperlink" Target="https://www.reuters.com/business/healthcare-pharmaceuticals/pfizer-biontech-start-full-us-approval-application-covid-19-vaccine-2021-05-07/"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linkedin.com/pulse/today-i-sent-letter-have-candid-conversation-our-drivers-bourla/?trackingId=p8C%2Fu3lALltT9tyeCAaSzA%3D%3D" TargetMode="External"/><Relationship Id="rId14" Type="http://schemas.openxmlformats.org/officeDocument/2006/relationships/hyperlink" Target="https://www.cato.org/free-trade-bulletin/unnecessary-proposal-wto-waiver-intellectual-property-rights-covid-19-vaccin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zoye9\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TotalTime>
  <Pages>9</Pages>
  <Words>6488</Words>
  <Characters>36984</Characters>
  <Application>Microsoft Office Word</Application>
  <DocSecurity>0</DocSecurity>
  <Lines>308</Lines>
  <Paragraphs>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Zoie Wong</dc:creator>
  <cp:keywords>5.1.1</cp:keywords>
  <dc:description/>
  <cp:lastModifiedBy>Zoie Wong</cp:lastModifiedBy>
  <cp:revision>3</cp:revision>
  <dcterms:created xsi:type="dcterms:W3CDTF">2021-10-02T02:28:00Z</dcterms:created>
  <dcterms:modified xsi:type="dcterms:W3CDTF">2021-10-02T02:30:00Z</dcterms:modified>
</cp:coreProperties>
</file>