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EB409" w14:textId="77777777" w:rsidR="001313AA" w:rsidRPr="001313AA" w:rsidRDefault="001313AA" w:rsidP="001313AA">
      <w:pPr>
        <w:pStyle w:val="Heading1"/>
        <w:rPr>
          <w:rFonts w:ascii="Times New Roman" w:eastAsia="Times New Roman" w:hAnsi="Times New Roman" w:cs="Times New Roman"/>
          <w:sz w:val="48"/>
          <w:szCs w:val="48"/>
        </w:rPr>
      </w:pPr>
      <w:r w:rsidRPr="001313AA">
        <w:rPr>
          <w:rFonts w:eastAsia="Times New Roman"/>
        </w:rPr>
        <w:t>NEG</w:t>
      </w:r>
    </w:p>
    <w:p w14:paraId="119D8069" w14:textId="51A46007" w:rsidR="001313AA" w:rsidRPr="001313AA" w:rsidRDefault="001313AA" w:rsidP="001313AA">
      <w:pPr>
        <w:pStyle w:val="Heading2"/>
        <w:rPr>
          <w:rFonts w:ascii="Times New Roman" w:eastAsia="Times New Roman" w:hAnsi="Times New Roman" w:cs="Times New Roman"/>
          <w:sz w:val="24"/>
          <w:szCs w:val="24"/>
        </w:rPr>
      </w:pPr>
      <w:r w:rsidRPr="001313AA">
        <w:rPr>
          <w:rFonts w:eastAsia="Times New Roman"/>
        </w:rPr>
        <w:lastRenderedPageBreak/>
        <w:t> </w:t>
      </w:r>
      <w:r>
        <w:rPr>
          <w:rFonts w:eastAsia="Times New Roman"/>
        </w:rPr>
        <w:t>Framing</w:t>
      </w:r>
    </w:p>
    <w:p w14:paraId="47AC88FD" w14:textId="045446BD" w:rsidR="001313AA" w:rsidRPr="001313AA" w:rsidRDefault="001313AA" w:rsidP="001313AA">
      <w:pPr>
        <w:pStyle w:val="Heading4"/>
        <w:rPr>
          <w:rFonts w:ascii="Times New Roman" w:eastAsia="Times New Roman" w:hAnsi="Times New Roman" w:cs="Times New Roman"/>
          <w:bCs/>
          <w:sz w:val="27"/>
          <w:szCs w:val="27"/>
        </w:rPr>
      </w:pPr>
      <w:r w:rsidRPr="001313AA">
        <w:rPr>
          <w:rFonts w:ascii="Times New Roman" w:eastAsia="Times New Roman" w:hAnsi="Times New Roman" w:cs="Times New Roman"/>
          <w:bCs/>
          <w:szCs w:val="26"/>
        </w:rPr>
        <w:t>I negate:</w:t>
      </w:r>
      <w:r w:rsidRPr="001313AA">
        <w:rPr>
          <w:rFonts w:eastAsia="Times New Roman"/>
          <w:bCs/>
          <w:szCs w:val="26"/>
        </w:rPr>
        <w:t xml:space="preserve"> </w:t>
      </w:r>
      <w:r w:rsidRPr="001313AA">
        <w:rPr>
          <w:rFonts w:eastAsia="Times New Roman"/>
          <w:shd w:val="clear" w:color="auto" w:fill="FFFFFF"/>
        </w:rPr>
        <w:t>The appropriation of outer space by private entities is unjust</w:t>
      </w:r>
    </w:p>
    <w:p w14:paraId="411021B6" w14:textId="77777777" w:rsidR="001313AA" w:rsidRPr="001313AA" w:rsidRDefault="001313AA" w:rsidP="001313AA">
      <w:pPr>
        <w:pStyle w:val="Heading4"/>
        <w:rPr>
          <w:rFonts w:ascii="Times New Roman" w:eastAsia="Times New Roman" w:hAnsi="Times New Roman" w:cs="Times New Roman"/>
          <w:bCs/>
        </w:rPr>
      </w:pPr>
      <w:r w:rsidRPr="001313AA">
        <w:rPr>
          <w:rFonts w:eastAsia="Times New Roman"/>
          <w:bCs/>
        </w:rPr>
        <w:t xml:space="preserve">I value justice </w:t>
      </w:r>
      <w:proofErr w:type="gramStart"/>
      <w:r w:rsidRPr="001313AA">
        <w:rPr>
          <w:rFonts w:eastAsia="Times New Roman"/>
          <w:bCs/>
        </w:rPr>
        <w:t>because  the</w:t>
      </w:r>
      <w:proofErr w:type="gramEnd"/>
      <w:r w:rsidRPr="001313AA">
        <w:rPr>
          <w:rFonts w:eastAsia="Times New Roman"/>
          <w:bCs/>
        </w:rPr>
        <w:t xml:space="preserve"> word “unjust”  in the resolution implies an obligation of justice.</w:t>
      </w:r>
    </w:p>
    <w:p w14:paraId="07383947" w14:textId="68B7C1A9" w:rsidR="001313AA" w:rsidRPr="001313AA" w:rsidRDefault="001313AA" w:rsidP="001313AA">
      <w:pPr>
        <w:pStyle w:val="Heading4"/>
        <w:rPr>
          <w:rFonts w:ascii="Times New Roman" w:eastAsia="Times New Roman" w:hAnsi="Times New Roman" w:cs="Times New Roman"/>
          <w:bCs/>
        </w:rPr>
      </w:pPr>
      <w:r w:rsidRPr="001313AA">
        <w:rPr>
          <w:rFonts w:ascii="Times New Roman" w:eastAsia="Times New Roman" w:hAnsi="Times New Roman" w:cs="Times New Roman"/>
          <w:bCs/>
        </w:rPr>
        <w:t xml:space="preserve">The standard is maximizing expected </w:t>
      </w:r>
      <w:proofErr w:type="spellStart"/>
      <w:r w:rsidRPr="001313AA">
        <w:rPr>
          <w:rFonts w:ascii="Times New Roman" w:eastAsia="Times New Roman" w:hAnsi="Times New Roman" w:cs="Times New Roman"/>
          <w:bCs/>
        </w:rPr>
        <w:t>well being</w:t>
      </w:r>
      <w:proofErr w:type="spellEnd"/>
      <w:r w:rsidRPr="001313AA">
        <w:rPr>
          <w:rFonts w:ascii="Times New Roman" w:eastAsia="Times New Roman" w:hAnsi="Times New Roman" w:cs="Times New Roman"/>
          <w:bCs/>
        </w:rPr>
        <w:t>. Prefer this for 3 reasons</w:t>
      </w:r>
      <w:r w:rsidRPr="001313AA">
        <w:rPr>
          <w:rFonts w:ascii="Times New Roman" w:eastAsia="Times New Roman" w:hAnsi="Times New Roman" w:cs="Times New Roman"/>
        </w:rPr>
        <w:br/>
      </w:r>
    </w:p>
    <w:p w14:paraId="12FA1B2F" w14:textId="77777777" w:rsidR="001313AA" w:rsidRPr="001313AA" w:rsidRDefault="001313AA" w:rsidP="001313AA">
      <w:pPr>
        <w:pStyle w:val="Heading4"/>
        <w:rPr>
          <w:rFonts w:eastAsia="Times New Roman"/>
          <w:bCs/>
        </w:rPr>
      </w:pPr>
      <w:r w:rsidRPr="001313AA">
        <w:rPr>
          <w:rFonts w:eastAsia="Times New Roman"/>
          <w:bCs/>
        </w:rPr>
        <w:t>Utilitarianism and Justice are linked greater than any other framework</w:t>
      </w:r>
    </w:p>
    <w:p w14:paraId="1FF18B01" w14:textId="77777777" w:rsidR="001313AA" w:rsidRPr="001313AA" w:rsidRDefault="001313AA" w:rsidP="001313AA">
      <w:pPr>
        <w:spacing w:before="240" w:after="240" w:line="240" w:lineRule="auto"/>
        <w:rPr>
          <w:rFonts w:ascii="Times New Roman" w:eastAsia="Times New Roman" w:hAnsi="Times New Roman" w:cs="Times New Roman"/>
          <w:sz w:val="24"/>
          <w:szCs w:val="24"/>
        </w:rPr>
      </w:pPr>
      <w:r w:rsidRPr="001313AA">
        <w:rPr>
          <w:rStyle w:val="Style13ptBold"/>
        </w:rPr>
        <w:t xml:space="preserve">Mill 63 </w:t>
      </w:r>
      <w:r w:rsidRPr="001313AA">
        <w:rPr>
          <w:rFonts w:ascii="Arial" w:eastAsia="Times New Roman" w:hAnsi="Arial" w:cs="Arial"/>
          <w:color w:val="000000"/>
          <w:sz w:val="26"/>
          <w:szCs w:val="26"/>
        </w:rPr>
        <w:t>(John Stewart Mill 1863 On the Connection Between Justice and Utility</w:t>
      </w:r>
      <w:hyperlink r:id="rId6" w:history="1">
        <w:r w:rsidRPr="001313AA">
          <w:rPr>
            <w:rFonts w:ascii="Arial" w:eastAsia="Times New Roman" w:hAnsi="Arial" w:cs="Arial"/>
            <w:color w:val="000000"/>
            <w:sz w:val="26"/>
            <w:szCs w:val="26"/>
          </w:rPr>
          <w:t xml:space="preserve"> </w:t>
        </w:r>
        <w:r w:rsidRPr="001313AA">
          <w:rPr>
            <w:rFonts w:ascii="Arial" w:eastAsia="Times New Roman" w:hAnsi="Arial" w:cs="Arial"/>
            <w:color w:val="1155CC"/>
            <w:sz w:val="26"/>
            <w:szCs w:val="26"/>
            <w:u w:val="single"/>
          </w:rPr>
          <w:t>https://www.utilitarianism.com/mill5.htm</w:t>
        </w:r>
      </w:hyperlink>
      <w:r w:rsidRPr="001313AA">
        <w:rPr>
          <w:rFonts w:ascii="Arial" w:eastAsia="Times New Roman" w:hAnsi="Arial" w:cs="Arial"/>
          <w:color w:val="000000"/>
          <w:sz w:val="26"/>
          <w:szCs w:val="26"/>
        </w:rPr>
        <w:t>)</w:t>
      </w:r>
    </w:p>
    <w:p w14:paraId="77D6B94C" w14:textId="13B6D937" w:rsidR="001313AA" w:rsidRPr="001313AA" w:rsidRDefault="001313AA" w:rsidP="001313AA">
      <w:pPr>
        <w:spacing w:before="240" w:after="240" w:line="240" w:lineRule="auto"/>
        <w:rPr>
          <w:rFonts w:ascii="Times New Roman" w:eastAsia="Times New Roman" w:hAnsi="Times New Roman" w:cs="Times New Roman"/>
          <w:sz w:val="24"/>
          <w:szCs w:val="24"/>
        </w:rPr>
      </w:pPr>
      <w:r w:rsidRPr="001313AA">
        <w:rPr>
          <w:rFonts w:ascii="Arial" w:eastAsia="Times New Roman" w:hAnsi="Arial" w:cs="Arial"/>
          <w:color w:val="000000"/>
          <w:sz w:val="16"/>
          <w:szCs w:val="16"/>
          <w:shd w:val="clear" w:color="auto" w:fill="FFFFFF"/>
        </w:rPr>
        <w:t xml:space="preserve">Nearly allied to the idea of impartiality is that of </w:t>
      </w:r>
      <w:proofErr w:type="gramStart"/>
      <w:r w:rsidRPr="001313AA">
        <w:rPr>
          <w:rFonts w:ascii="Arial" w:eastAsia="Times New Roman" w:hAnsi="Arial" w:cs="Arial"/>
          <w:color w:val="000000"/>
          <w:sz w:val="16"/>
          <w:szCs w:val="16"/>
          <w:shd w:val="clear" w:color="auto" w:fill="FFFFFF"/>
        </w:rPr>
        <w:t>equality;</w:t>
      </w:r>
      <w:proofErr w:type="gramEnd"/>
      <w:r w:rsidRPr="001313AA">
        <w:rPr>
          <w:rFonts w:ascii="Arial" w:eastAsia="Times New Roman" w:hAnsi="Arial" w:cs="Arial"/>
          <w:color w:val="000000"/>
          <w:sz w:val="16"/>
          <w:szCs w:val="16"/>
          <w:shd w:val="clear" w:color="auto" w:fill="FFFFFF"/>
        </w:rPr>
        <w:t xml:space="preserve"> which often enters as a component part both into the conception of justice and into the practice of it, and, in the eyes of many persons, constitutes its essence. But in this, still more than in any other case, </w:t>
      </w:r>
      <w:r w:rsidRPr="001313AA">
        <w:rPr>
          <w:rFonts w:ascii="Arial" w:eastAsia="Times New Roman" w:hAnsi="Arial" w:cs="Arial"/>
          <w:b/>
          <w:bCs/>
          <w:color w:val="000000"/>
          <w:sz w:val="26"/>
          <w:szCs w:val="26"/>
          <w:u w:val="single"/>
          <w:shd w:val="clear" w:color="auto" w:fill="00FFFF"/>
        </w:rPr>
        <w:t>the notion of justice</w:t>
      </w:r>
      <w:r w:rsidRPr="001313AA">
        <w:rPr>
          <w:rFonts w:ascii="Arial" w:eastAsia="Times New Roman" w:hAnsi="Arial" w:cs="Arial"/>
          <w:b/>
          <w:bCs/>
          <w:color w:val="000000"/>
          <w:sz w:val="26"/>
          <w:szCs w:val="26"/>
          <w:u w:val="single"/>
          <w:shd w:val="clear" w:color="auto" w:fill="FFFFFF"/>
        </w:rPr>
        <w:t xml:space="preserve"> varies in different persons, and </w:t>
      </w:r>
      <w:r w:rsidRPr="001313AA">
        <w:rPr>
          <w:rFonts w:ascii="Arial" w:eastAsia="Times New Roman" w:hAnsi="Arial" w:cs="Arial"/>
          <w:b/>
          <w:bCs/>
          <w:color w:val="000000"/>
          <w:sz w:val="26"/>
          <w:szCs w:val="26"/>
          <w:u w:val="single"/>
          <w:shd w:val="clear" w:color="auto" w:fill="00FFFF"/>
        </w:rPr>
        <w:t>always conforms in its variations to their notion of utility.</w:t>
      </w:r>
      <w:r w:rsidRPr="001313AA">
        <w:rPr>
          <w:rFonts w:ascii="Arial" w:eastAsia="Times New Roman" w:hAnsi="Arial" w:cs="Arial"/>
          <w:color w:val="000000"/>
          <w:sz w:val="16"/>
          <w:szCs w:val="16"/>
          <w:shd w:val="clear" w:color="auto" w:fill="FFFFFF"/>
        </w:rPr>
        <w:t xml:space="preserve"> Each person maintains that </w:t>
      </w:r>
      <w:r w:rsidRPr="001313AA">
        <w:rPr>
          <w:rFonts w:ascii="Arial" w:eastAsia="Times New Roman" w:hAnsi="Arial" w:cs="Arial"/>
          <w:b/>
          <w:bCs/>
          <w:color w:val="000000"/>
          <w:sz w:val="26"/>
          <w:szCs w:val="26"/>
          <w:u w:val="single"/>
          <w:shd w:val="clear" w:color="auto" w:fill="FFFFFF"/>
        </w:rPr>
        <w:t>equality is the dictate of justice, except where he thinks that expediency requires inequality.</w:t>
      </w:r>
      <w:r w:rsidRPr="001313AA">
        <w:rPr>
          <w:rFonts w:ascii="Arial" w:eastAsia="Times New Roman" w:hAnsi="Arial" w:cs="Arial"/>
          <w:color w:val="000000"/>
          <w:sz w:val="16"/>
          <w:szCs w:val="16"/>
          <w:shd w:val="clear" w:color="auto" w:fill="FFFFFF"/>
        </w:rPr>
        <w:t xml:space="preserve"> The justice of giving equal protection to the rights of all, is maintained by those who support the most outrageous inequality in the rights themselves. Even in slave countries it is theoretically admitted that the rights of the slave, such as they are, ought to be as sacred as those of the master; and that a tribunal which fails to enforce them with equal strictness is wanting in justice; while, at the same time, institutions which leave to the slave scarcely any rights to enforce, are not deemed unjust, because they are not deemed inexpedient. </w:t>
      </w:r>
      <w:r w:rsidRPr="001313AA">
        <w:rPr>
          <w:rFonts w:ascii="Arial" w:eastAsia="Times New Roman" w:hAnsi="Arial" w:cs="Arial"/>
          <w:color w:val="000000"/>
          <w:sz w:val="16"/>
          <w:szCs w:val="16"/>
        </w:rPr>
        <w:t>Those who think that utility requires distinctions of rank, do not consider it unjust that riches and social privileges should be unequally dispensed; but those who think this inequality inexpedient, think it unjust also.</w:t>
      </w:r>
      <w:r w:rsidRPr="001313AA">
        <w:rPr>
          <w:rFonts w:ascii="Arial" w:hAnsi="Arial" w:cs="Arial"/>
          <w:color w:val="000000"/>
        </w:rPr>
        <w:t> </w:t>
      </w:r>
    </w:p>
    <w:p w14:paraId="038F8077" w14:textId="77777777" w:rsidR="001313AA" w:rsidRPr="001313AA" w:rsidRDefault="001313AA" w:rsidP="001313AA">
      <w:pPr>
        <w:pStyle w:val="Heading4"/>
        <w:rPr>
          <w:rFonts w:ascii="Arial" w:eastAsia="Times New Roman" w:hAnsi="Arial" w:cs="Arial"/>
          <w:bCs/>
          <w:color w:val="000000"/>
        </w:rPr>
      </w:pPr>
      <w:r w:rsidRPr="001313AA">
        <w:rPr>
          <w:rFonts w:ascii="Arial" w:eastAsia="Times New Roman" w:hAnsi="Arial" w:cs="Arial"/>
          <w:bCs/>
          <w:color w:val="000000"/>
        </w:rPr>
        <w:t>Utilitarianism is the only moral system available to policymakers. </w:t>
      </w:r>
    </w:p>
    <w:p w14:paraId="333FFF6B" w14:textId="77777777" w:rsidR="001313AA" w:rsidRPr="001313AA" w:rsidRDefault="001313AA" w:rsidP="001313AA">
      <w:pPr>
        <w:spacing w:before="240" w:after="240" w:line="240" w:lineRule="auto"/>
        <w:rPr>
          <w:rFonts w:ascii="Times New Roman" w:eastAsia="Times New Roman" w:hAnsi="Times New Roman" w:cs="Times New Roman"/>
          <w:sz w:val="24"/>
          <w:szCs w:val="24"/>
        </w:rPr>
      </w:pPr>
      <w:r w:rsidRPr="001313AA">
        <w:rPr>
          <w:rFonts w:ascii="Arial" w:eastAsia="Times New Roman" w:hAnsi="Arial" w:cs="Arial"/>
          <w:b/>
          <w:bCs/>
          <w:color w:val="000000"/>
          <w:sz w:val="26"/>
          <w:szCs w:val="26"/>
        </w:rPr>
        <w:t xml:space="preserve">Goodin 95’ </w:t>
      </w:r>
      <w:r w:rsidRPr="001313AA">
        <w:rPr>
          <w:rFonts w:ascii="Arial" w:eastAsia="Times New Roman" w:hAnsi="Arial" w:cs="Arial"/>
          <w:color w:val="000000"/>
        </w:rPr>
        <w:t>Robert E. Goodin 95 professor of government at the University of Essex, and professor of philosophy and social and political theory at Australian National University, “Utilitarianism as a Public Philosophy”, Cambridge Studies in Philosophy and Public Policy, May 1995 HSLA//SC</w:t>
      </w:r>
    </w:p>
    <w:p w14:paraId="7778B98B" w14:textId="302A76FC" w:rsidR="001313AA" w:rsidRPr="001313AA" w:rsidRDefault="001313AA" w:rsidP="001313AA">
      <w:pPr>
        <w:spacing w:before="240" w:after="240" w:line="240" w:lineRule="auto"/>
        <w:rPr>
          <w:rFonts w:ascii="Times New Roman" w:eastAsia="Times New Roman" w:hAnsi="Times New Roman" w:cs="Times New Roman"/>
          <w:sz w:val="24"/>
          <w:szCs w:val="24"/>
        </w:rPr>
      </w:pPr>
      <w:r w:rsidRPr="001313AA">
        <w:rPr>
          <w:rFonts w:ascii="Arial" w:eastAsia="Times New Roman" w:hAnsi="Arial" w:cs="Arial"/>
          <w:color w:val="000000"/>
          <w:sz w:val="14"/>
          <w:szCs w:val="14"/>
        </w:rPr>
        <w:t xml:space="preserve">Consider, first, the argument from necessity. </w:t>
      </w:r>
      <w:r w:rsidRPr="001313AA">
        <w:rPr>
          <w:rFonts w:ascii="Arial" w:eastAsia="Times New Roman" w:hAnsi="Arial" w:cs="Arial"/>
          <w:color w:val="000000"/>
          <w:u w:val="single"/>
          <w:shd w:val="clear" w:color="auto" w:fill="FFFF00"/>
        </w:rPr>
        <w:t>Public officials</w:t>
      </w:r>
      <w:r w:rsidRPr="001313AA">
        <w:rPr>
          <w:rFonts w:ascii="Arial" w:eastAsia="Times New Roman" w:hAnsi="Arial" w:cs="Arial"/>
          <w:color w:val="000000"/>
          <w:sz w:val="14"/>
          <w:szCs w:val="14"/>
        </w:rPr>
        <w:t xml:space="preserve"> are obliged to </w:t>
      </w:r>
      <w:r w:rsidRPr="001313AA">
        <w:rPr>
          <w:rFonts w:ascii="Arial" w:eastAsia="Times New Roman" w:hAnsi="Arial" w:cs="Arial"/>
          <w:color w:val="000000"/>
          <w:u w:val="single"/>
          <w:shd w:val="clear" w:color="auto" w:fill="FFFF00"/>
        </w:rPr>
        <w:t>make their choices under uncertainty</w:t>
      </w:r>
      <w:r w:rsidRPr="001313AA">
        <w:rPr>
          <w:rFonts w:ascii="Arial" w:eastAsia="Times New Roman" w:hAnsi="Arial" w:cs="Arial"/>
          <w:color w:val="000000"/>
          <w:sz w:val="14"/>
          <w:szCs w:val="14"/>
        </w:rPr>
        <w:t xml:space="preserve">, and uncertainty of a very special sort at that. All choices – public and private alike – are made under some degree of uncertainty, of course. But </w:t>
      </w:r>
      <w:proofErr w:type="gramStart"/>
      <w:r w:rsidRPr="001313AA">
        <w:rPr>
          <w:rFonts w:ascii="Arial" w:eastAsia="Times New Roman" w:hAnsi="Arial" w:cs="Arial"/>
          <w:color w:val="000000"/>
          <w:sz w:val="14"/>
          <w:szCs w:val="14"/>
        </w:rPr>
        <w:t>in the nature of things</w:t>
      </w:r>
      <w:proofErr w:type="gramEnd"/>
      <w:r w:rsidRPr="001313AA">
        <w:rPr>
          <w:rFonts w:ascii="Arial" w:eastAsia="Times New Roman" w:hAnsi="Arial" w:cs="Arial"/>
          <w:color w:val="000000"/>
          <w:sz w:val="14"/>
          <w:szCs w:val="14"/>
        </w:rPr>
        <w:t>, private individuals will usually have more complete information on the peculiarities of their own circumstances and on the ramifications that alternative possible choices might have for them</w:t>
      </w:r>
      <w:r w:rsidRPr="001313AA">
        <w:rPr>
          <w:rFonts w:ascii="Arial" w:eastAsia="Times New Roman" w:hAnsi="Arial" w:cs="Arial"/>
          <w:color w:val="000000"/>
          <w:sz w:val="14"/>
          <w:szCs w:val="14"/>
          <w:shd w:val="clear" w:color="auto" w:fill="FFFF00"/>
        </w:rPr>
        <w:t xml:space="preserve">. </w:t>
      </w:r>
      <w:r w:rsidRPr="001313AA">
        <w:rPr>
          <w:rFonts w:ascii="Arial" w:eastAsia="Times New Roman" w:hAnsi="Arial" w:cs="Arial"/>
          <w:color w:val="000000"/>
          <w:u w:val="single"/>
          <w:shd w:val="clear" w:color="auto" w:fill="FFFF00"/>
        </w:rPr>
        <w:t>Public officials</w:t>
      </w:r>
      <w:r w:rsidRPr="001313AA">
        <w:rPr>
          <w:rFonts w:ascii="Arial" w:eastAsia="Times New Roman" w:hAnsi="Arial" w:cs="Arial"/>
          <w:color w:val="000000"/>
          <w:sz w:val="14"/>
          <w:szCs w:val="14"/>
        </w:rPr>
        <w:t xml:space="preserve">, in contrast, </w:t>
      </w:r>
      <w:r w:rsidRPr="001313AA">
        <w:rPr>
          <w:rFonts w:ascii="Arial" w:eastAsia="Times New Roman" w:hAnsi="Arial" w:cs="Arial"/>
          <w:color w:val="000000"/>
          <w:u w:val="single"/>
          <w:shd w:val="clear" w:color="auto" w:fill="FFFF00"/>
        </w:rPr>
        <w:t>are</w:t>
      </w:r>
      <w:r w:rsidRPr="001313AA">
        <w:rPr>
          <w:rFonts w:ascii="Arial" w:eastAsia="Times New Roman" w:hAnsi="Arial" w:cs="Arial"/>
          <w:color w:val="000000"/>
          <w:u w:val="single"/>
        </w:rPr>
        <w:t xml:space="preserve"> </w:t>
      </w:r>
      <w:r w:rsidRPr="001313AA">
        <w:rPr>
          <w:rFonts w:ascii="Arial" w:eastAsia="Times New Roman" w:hAnsi="Arial" w:cs="Arial"/>
          <w:color w:val="000000"/>
          <w:sz w:val="14"/>
          <w:szCs w:val="14"/>
        </w:rPr>
        <w:t xml:space="preserve">relatively </w:t>
      </w:r>
      <w:r w:rsidRPr="001313AA">
        <w:rPr>
          <w:rFonts w:ascii="Arial" w:eastAsia="Times New Roman" w:hAnsi="Arial" w:cs="Arial"/>
          <w:color w:val="000000"/>
          <w:u w:val="single"/>
          <w:shd w:val="clear" w:color="auto" w:fill="FFFF00"/>
        </w:rPr>
        <w:t>poorly informed as to the effects that their choices will have on individuals</w:t>
      </w:r>
      <w:r w:rsidRPr="001313AA">
        <w:rPr>
          <w:rFonts w:ascii="Arial" w:eastAsia="Times New Roman" w:hAnsi="Arial" w:cs="Arial"/>
          <w:color w:val="000000"/>
          <w:sz w:val="14"/>
          <w:szCs w:val="14"/>
        </w:rPr>
        <w:t xml:space="preserve">, one by one. </w:t>
      </w:r>
      <w:r w:rsidRPr="001313AA">
        <w:rPr>
          <w:rFonts w:ascii="Arial" w:eastAsia="Times New Roman" w:hAnsi="Arial" w:cs="Arial"/>
          <w:color w:val="000000"/>
          <w:u w:val="single"/>
          <w:shd w:val="clear" w:color="auto" w:fill="FFFF00"/>
        </w:rPr>
        <w:t>What they</w:t>
      </w:r>
      <w:r w:rsidRPr="001313AA">
        <w:rPr>
          <w:rFonts w:ascii="Arial" w:eastAsia="Times New Roman" w:hAnsi="Arial" w:cs="Arial"/>
          <w:color w:val="000000"/>
          <w:sz w:val="14"/>
          <w:szCs w:val="14"/>
        </w:rPr>
        <w:t xml:space="preserve"> typically </w:t>
      </w:r>
      <w:r w:rsidRPr="001313AA">
        <w:rPr>
          <w:rFonts w:ascii="Arial" w:eastAsia="Times New Roman" w:hAnsi="Arial" w:cs="Arial"/>
          <w:color w:val="000000"/>
          <w:u w:val="single"/>
          <w:shd w:val="clear" w:color="auto" w:fill="FFFF00"/>
        </w:rPr>
        <w:t>do know are generalities</w:t>
      </w:r>
      <w:r w:rsidRPr="001313AA">
        <w:rPr>
          <w:rFonts w:ascii="Arial" w:eastAsia="Times New Roman" w:hAnsi="Arial" w:cs="Arial"/>
          <w:color w:val="000000"/>
          <w:sz w:val="14"/>
          <w:szCs w:val="14"/>
        </w:rPr>
        <w:t xml:space="preserve">: averages and aggregates. They know what will happen most often to most people </w:t>
      </w:r>
      <w:proofErr w:type="gramStart"/>
      <w:r w:rsidRPr="001313AA">
        <w:rPr>
          <w:rFonts w:ascii="Arial" w:eastAsia="Times New Roman" w:hAnsi="Arial" w:cs="Arial"/>
          <w:color w:val="000000"/>
          <w:sz w:val="14"/>
          <w:szCs w:val="14"/>
        </w:rPr>
        <w:t>as a result of</w:t>
      </w:r>
      <w:proofErr w:type="gramEnd"/>
      <w:r w:rsidRPr="001313AA">
        <w:rPr>
          <w:rFonts w:ascii="Arial" w:eastAsia="Times New Roman" w:hAnsi="Arial" w:cs="Arial"/>
          <w:color w:val="000000"/>
          <w:sz w:val="14"/>
          <w:szCs w:val="14"/>
        </w:rPr>
        <w:t xml:space="preserve"> their various possible choices. But that is all. </w:t>
      </w:r>
      <w:r w:rsidRPr="001313AA">
        <w:rPr>
          <w:rFonts w:ascii="Arial" w:eastAsia="Times New Roman" w:hAnsi="Arial" w:cs="Arial"/>
          <w:color w:val="000000"/>
          <w:u w:val="single"/>
          <w:shd w:val="clear" w:color="auto" w:fill="FFFF00"/>
        </w:rPr>
        <w:t xml:space="preserve">That is enough to allow public </w:t>
      </w:r>
      <w:proofErr w:type="gramStart"/>
      <w:r w:rsidRPr="001313AA">
        <w:rPr>
          <w:rFonts w:ascii="Arial" w:eastAsia="Times New Roman" w:hAnsi="Arial" w:cs="Arial"/>
          <w:color w:val="000000"/>
          <w:u w:val="single"/>
          <w:shd w:val="clear" w:color="auto" w:fill="FFFF00"/>
        </w:rPr>
        <w:t>policy-makers</w:t>
      </w:r>
      <w:proofErr w:type="gramEnd"/>
      <w:r w:rsidRPr="001313AA">
        <w:rPr>
          <w:rFonts w:ascii="Arial" w:eastAsia="Times New Roman" w:hAnsi="Arial" w:cs="Arial"/>
          <w:color w:val="000000"/>
          <w:sz w:val="14"/>
          <w:szCs w:val="14"/>
        </w:rPr>
        <w:t xml:space="preserve"> to use the utilitarian calculus – assuming they want to use it at all – to choose general rules of conduct. Knowing aggregates and averages, they can proceed </w:t>
      </w:r>
      <w:r w:rsidRPr="001313AA">
        <w:rPr>
          <w:rFonts w:ascii="Arial" w:eastAsia="Times New Roman" w:hAnsi="Arial" w:cs="Arial"/>
          <w:color w:val="000000"/>
          <w:u w:val="single"/>
          <w:shd w:val="clear" w:color="auto" w:fill="FFFF00"/>
        </w:rPr>
        <w:t>to calculate</w:t>
      </w:r>
      <w:r w:rsidRPr="001313AA">
        <w:rPr>
          <w:rFonts w:ascii="Arial" w:eastAsia="Times New Roman" w:hAnsi="Arial" w:cs="Arial"/>
          <w:color w:val="000000"/>
          <w:sz w:val="14"/>
          <w:szCs w:val="14"/>
        </w:rPr>
        <w:t xml:space="preserve"> the utility </w:t>
      </w:r>
      <w:r w:rsidRPr="001313AA">
        <w:rPr>
          <w:rFonts w:ascii="Arial" w:eastAsia="Times New Roman" w:hAnsi="Arial" w:cs="Arial"/>
          <w:color w:val="000000"/>
          <w:u w:val="single"/>
          <w:shd w:val="clear" w:color="auto" w:fill="FFFF00"/>
        </w:rPr>
        <w:t>payoffs</w:t>
      </w:r>
      <w:r w:rsidRPr="001313AA">
        <w:rPr>
          <w:rFonts w:ascii="Arial" w:eastAsia="Times New Roman" w:hAnsi="Arial" w:cs="Arial"/>
          <w:color w:val="000000"/>
          <w:sz w:val="14"/>
          <w:szCs w:val="14"/>
          <w:shd w:val="clear" w:color="auto" w:fill="FFFF00"/>
        </w:rPr>
        <w:t xml:space="preserve"> </w:t>
      </w:r>
      <w:r w:rsidRPr="001313AA">
        <w:rPr>
          <w:rFonts w:ascii="Arial" w:eastAsia="Times New Roman" w:hAnsi="Arial" w:cs="Arial"/>
          <w:color w:val="000000"/>
          <w:u w:val="single"/>
          <w:shd w:val="clear" w:color="auto" w:fill="FFFF00"/>
        </w:rPr>
        <w:t>from adopting each</w:t>
      </w:r>
      <w:r w:rsidRPr="001313AA">
        <w:rPr>
          <w:rFonts w:ascii="Arial" w:eastAsia="Times New Roman" w:hAnsi="Arial" w:cs="Arial"/>
          <w:color w:val="000000"/>
          <w:sz w:val="14"/>
          <w:szCs w:val="14"/>
        </w:rPr>
        <w:t xml:space="preserve"> alternative </w:t>
      </w:r>
      <w:r w:rsidRPr="001313AA">
        <w:rPr>
          <w:rFonts w:ascii="Arial" w:eastAsia="Times New Roman" w:hAnsi="Arial" w:cs="Arial"/>
          <w:color w:val="000000"/>
          <w:u w:val="single"/>
          <w:shd w:val="clear" w:color="auto" w:fill="FFFF00"/>
        </w:rPr>
        <w:t>possible general rule</w:t>
      </w:r>
      <w:r w:rsidRPr="001313AA">
        <w:rPr>
          <w:rFonts w:ascii="Arial" w:eastAsia="Times New Roman" w:hAnsi="Arial" w:cs="Arial"/>
          <w:color w:val="000000"/>
          <w:sz w:val="14"/>
          <w:szCs w:val="14"/>
        </w:rPr>
        <w:t xml:space="preserve">. But they cannot be sure that the payoff will do to any given individual or on any </w:t>
      </w:r>
      <w:proofErr w:type="gramStart"/>
      <w:r w:rsidRPr="001313AA">
        <w:rPr>
          <w:rFonts w:ascii="Arial" w:eastAsia="Times New Roman" w:hAnsi="Arial" w:cs="Arial"/>
          <w:color w:val="000000"/>
          <w:sz w:val="14"/>
          <w:szCs w:val="14"/>
        </w:rPr>
        <w:t>particular occasion</w:t>
      </w:r>
      <w:proofErr w:type="gramEnd"/>
      <w:r w:rsidRPr="001313AA">
        <w:rPr>
          <w:rFonts w:ascii="Arial" w:eastAsia="Times New Roman" w:hAnsi="Arial" w:cs="Arial"/>
          <w:color w:val="000000"/>
          <w:sz w:val="14"/>
          <w:szCs w:val="14"/>
        </w:rPr>
        <w:t>. Their knowledge of generalities, aggregates and averages is just not sufficiently fine-grained for that.</w:t>
      </w:r>
      <w:r w:rsidRPr="001313AA">
        <w:rPr>
          <w:rFonts w:ascii="Arial" w:hAnsi="Arial" w:cs="Arial"/>
          <w:color w:val="000000"/>
        </w:rPr>
        <w:t> </w:t>
      </w:r>
    </w:p>
    <w:p w14:paraId="6D72F5FD" w14:textId="77777777" w:rsidR="001313AA" w:rsidRPr="001313AA" w:rsidRDefault="001313AA" w:rsidP="001313AA">
      <w:pPr>
        <w:pStyle w:val="Heading4"/>
        <w:rPr>
          <w:rFonts w:ascii="Arial" w:eastAsia="Times New Roman" w:hAnsi="Arial" w:cs="Arial"/>
          <w:bCs/>
          <w:color w:val="000000"/>
        </w:rPr>
      </w:pPr>
      <w:r w:rsidRPr="001313AA">
        <w:rPr>
          <w:rFonts w:ascii="Arial" w:eastAsia="Times New Roman" w:hAnsi="Arial" w:cs="Arial"/>
          <w:bCs/>
          <w:color w:val="000000"/>
        </w:rPr>
        <w:t>Because public policy makers act on behalf of a collective body they must look at util first.</w:t>
      </w:r>
    </w:p>
    <w:p w14:paraId="6E53EBB6" w14:textId="77777777" w:rsidR="001313AA" w:rsidRPr="001313AA" w:rsidRDefault="001313AA" w:rsidP="001313AA">
      <w:pPr>
        <w:spacing w:before="240" w:after="240" w:line="240" w:lineRule="auto"/>
        <w:rPr>
          <w:rFonts w:ascii="Times New Roman" w:eastAsia="Times New Roman" w:hAnsi="Times New Roman" w:cs="Times New Roman"/>
          <w:sz w:val="24"/>
          <w:szCs w:val="24"/>
        </w:rPr>
      </w:pPr>
      <w:r w:rsidRPr="001313AA">
        <w:rPr>
          <w:rFonts w:ascii="Arial" w:eastAsia="Times New Roman" w:hAnsi="Arial" w:cs="Arial"/>
          <w:b/>
          <w:bCs/>
          <w:color w:val="000000"/>
          <w:sz w:val="26"/>
          <w:szCs w:val="26"/>
        </w:rPr>
        <w:t>Woller 97’</w:t>
      </w:r>
      <w:r w:rsidRPr="001313AA">
        <w:rPr>
          <w:rFonts w:ascii="Arial" w:eastAsia="Times New Roman" w:hAnsi="Arial" w:cs="Arial"/>
          <w:color w:val="000000"/>
        </w:rPr>
        <w:t xml:space="preserve"> Gary, Brigham Young University, “A Forum </w:t>
      </w:r>
      <w:proofErr w:type="gramStart"/>
      <w:r w:rsidRPr="001313AA">
        <w:rPr>
          <w:rFonts w:ascii="Arial" w:eastAsia="Times New Roman" w:hAnsi="Arial" w:cs="Arial"/>
          <w:color w:val="000000"/>
        </w:rPr>
        <w:t>On</w:t>
      </w:r>
      <w:proofErr w:type="gramEnd"/>
      <w:r w:rsidRPr="001313AA">
        <w:rPr>
          <w:rFonts w:ascii="Arial" w:eastAsia="Times New Roman" w:hAnsi="Arial" w:cs="Arial"/>
          <w:color w:val="000000"/>
        </w:rPr>
        <w:t xml:space="preserve"> The Role of Environmental Ethics in Restructuring Environmental Policy and Law for the Next Century”, Policy Currents, 1997 HSLA//SC</w:t>
      </w:r>
    </w:p>
    <w:p w14:paraId="198B29AE" w14:textId="2A04C2ED" w:rsidR="001313AA" w:rsidRPr="001313AA" w:rsidRDefault="001313AA" w:rsidP="001313AA">
      <w:pPr>
        <w:spacing w:before="240" w:after="240" w:line="240" w:lineRule="auto"/>
        <w:rPr>
          <w:rFonts w:ascii="Times New Roman" w:eastAsia="Times New Roman" w:hAnsi="Times New Roman" w:cs="Times New Roman"/>
          <w:sz w:val="24"/>
          <w:szCs w:val="24"/>
        </w:rPr>
      </w:pPr>
      <w:r w:rsidRPr="001313AA">
        <w:rPr>
          <w:rFonts w:ascii="Arial" w:eastAsia="Times New Roman" w:hAnsi="Arial" w:cs="Arial"/>
          <w:color w:val="000000"/>
          <w:sz w:val="14"/>
          <w:szCs w:val="14"/>
        </w:rPr>
        <w:lastRenderedPageBreak/>
        <w:t xml:space="preserve">Moreover, virtually all public policies entail some redistribution of economic or political resources, such that one group's gains must come at another group's ex- </w:t>
      </w:r>
      <w:proofErr w:type="spellStart"/>
      <w:r w:rsidRPr="001313AA">
        <w:rPr>
          <w:rFonts w:ascii="Arial" w:eastAsia="Times New Roman" w:hAnsi="Arial" w:cs="Arial"/>
          <w:color w:val="000000"/>
          <w:sz w:val="14"/>
          <w:szCs w:val="14"/>
        </w:rPr>
        <w:t>pense</w:t>
      </w:r>
      <w:proofErr w:type="spellEnd"/>
      <w:r w:rsidRPr="001313AA">
        <w:rPr>
          <w:rFonts w:ascii="Arial" w:eastAsia="Times New Roman" w:hAnsi="Arial" w:cs="Arial"/>
          <w:color w:val="000000"/>
          <w:sz w:val="14"/>
          <w:szCs w:val="14"/>
        </w:rPr>
        <w:t xml:space="preserve">. Consequently, public </w:t>
      </w:r>
      <w:r w:rsidRPr="001313AA">
        <w:rPr>
          <w:rFonts w:ascii="Arial" w:eastAsia="Times New Roman" w:hAnsi="Arial" w:cs="Arial"/>
          <w:color w:val="000000"/>
          <w:sz w:val="18"/>
          <w:szCs w:val="18"/>
          <w:u w:val="single"/>
          <w:shd w:val="clear" w:color="auto" w:fill="FFFF00"/>
        </w:rPr>
        <w:t>policies</w:t>
      </w:r>
      <w:r w:rsidRPr="001313AA">
        <w:rPr>
          <w:rFonts w:ascii="Arial" w:eastAsia="Times New Roman" w:hAnsi="Arial" w:cs="Arial"/>
          <w:color w:val="000000"/>
          <w:sz w:val="18"/>
          <w:szCs w:val="18"/>
          <w:u w:val="single"/>
        </w:rPr>
        <w:t xml:space="preserve"> </w:t>
      </w:r>
      <w:r w:rsidRPr="001313AA">
        <w:rPr>
          <w:rFonts w:ascii="Arial" w:eastAsia="Times New Roman" w:hAnsi="Arial" w:cs="Arial"/>
          <w:color w:val="000000"/>
          <w:sz w:val="14"/>
          <w:szCs w:val="14"/>
        </w:rPr>
        <w:t>in a democracy</w:t>
      </w:r>
      <w:r w:rsidRPr="001313AA">
        <w:rPr>
          <w:rFonts w:ascii="Arial" w:eastAsia="Times New Roman" w:hAnsi="Arial" w:cs="Arial"/>
          <w:color w:val="000000"/>
          <w:sz w:val="20"/>
          <w:szCs w:val="20"/>
          <w:u w:val="single"/>
        </w:rPr>
        <w:t xml:space="preserve"> </w:t>
      </w:r>
      <w:r w:rsidRPr="001313AA">
        <w:rPr>
          <w:rFonts w:ascii="Arial" w:eastAsia="Times New Roman" w:hAnsi="Arial" w:cs="Arial"/>
          <w:color w:val="000000"/>
          <w:sz w:val="20"/>
          <w:szCs w:val="20"/>
          <w:u w:val="single"/>
          <w:shd w:val="clear" w:color="auto" w:fill="FFFF00"/>
        </w:rPr>
        <w:t>must be justified to the public</w:t>
      </w:r>
      <w:r w:rsidRPr="001313AA">
        <w:rPr>
          <w:rFonts w:ascii="Arial" w:eastAsia="Times New Roman" w:hAnsi="Arial" w:cs="Arial"/>
          <w:color w:val="000000"/>
          <w:sz w:val="14"/>
          <w:szCs w:val="14"/>
        </w:rPr>
        <w:t>, and especially to those who pay the costs of those policies. Such justification cannot simply be assumed a priori by invoking some higher-order moral principle. Appeals to a priori moral</w:t>
      </w:r>
      <w:r w:rsidRPr="001313AA">
        <w:rPr>
          <w:rFonts w:ascii="Arial" w:eastAsia="Times New Roman" w:hAnsi="Arial" w:cs="Arial"/>
          <w:color w:val="000000"/>
          <w:sz w:val="20"/>
          <w:szCs w:val="20"/>
          <w:u w:val="single"/>
        </w:rPr>
        <w:t xml:space="preserve"> </w:t>
      </w:r>
      <w:r w:rsidRPr="001313AA">
        <w:rPr>
          <w:rFonts w:ascii="Arial" w:eastAsia="Times New Roman" w:hAnsi="Arial" w:cs="Arial"/>
          <w:color w:val="000000"/>
          <w:sz w:val="14"/>
          <w:szCs w:val="14"/>
        </w:rPr>
        <w:t>principles, such as environmental preservation, also often fail to acknowledge that public policies inevitably entail trade-offs among competing values</w:t>
      </w:r>
      <w:r w:rsidRPr="001313AA">
        <w:rPr>
          <w:rFonts w:ascii="Arial" w:eastAsia="Times New Roman" w:hAnsi="Arial" w:cs="Arial"/>
          <w:color w:val="000000"/>
          <w:sz w:val="14"/>
          <w:szCs w:val="14"/>
          <w:shd w:val="clear" w:color="auto" w:fill="FFFF00"/>
        </w:rPr>
        <w:t xml:space="preserve">. </w:t>
      </w:r>
      <w:proofErr w:type="gramStart"/>
      <w:r w:rsidRPr="001313AA">
        <w:rPr>
          <w:rFonts w:ascii="Arial" w:eastAsia="Times New Roman" w:hAnsi="Arial" w:cs="Arial"/>
          <w:color w:val="000000"/>
          <w:u w:val="single"/>
          <w:shd w:val="clear" w:color="auto" w:fill="FFFF00"/>
        </w:rPr>
        <w:t>Thus</w:t>
      </w:r>
      <w:proofErr w:type="gramEnd"/>
      <w:r w:rsidRPr="001313AA">
        <w:rPr>
          <w:rFonts w:ascii="Arial" w:eastAsia="Times New Roman" w:hAnsi="Arial" w:cs="Arial"/>
          <w:color w:val="000000"/>
          <w:u w:val="single"/>
        </w:rPr>
        <w:t xml:space="preserve"> </w:t>
      </w:r>
      <w:r w:rsidRPr="001313AA">
        <w:rPr>
          <w:rFonts w:ascii="Arial" w:eastAsia="Times New Roman" w:hAnsi="Arial" w:cs="Arial"/>
          <w:color w:val="000000"/>
          <w:sz w:val="14"/>
          <w:szCs w:val="14"/>
        </w:rPr>
        <w:t xml:space="preserve">since policymakers cannot justify inherent value conflicts to the public in any philosophical sense, and since public policies inherently imply winners and losers, </w:t>
      </w:r>
      <w:r w:rsidRPr="001313AA">
        <w:rPr>
          <w:rFonts w:ascii="Arial" w:eastAsia="Times New Roman" w:hAnsi="Arial" w:cs="Arial"/>
          <w:color w:val="000000"/>
          <w:u w:val="single"/>
          <w:shd w:val="clear" w:color="auto" w:fill="FFFF00"/>
        </w:rPr>
        <w:t>the policymakers' duty to the public</w:t>
      </w:r>
      <w:r w:rsidRPr="001313AA">
        <w:rPr>
          <w:rFonts w:ascii="Arial" w:eastAsia="Times New Roman" w:hAnsi="Arial" w:cs="Arial"/>
          <w:color w:val="000000"/>
          <w:sz w:val="14"/>
          <w:szCs w:val="14"/>
        </w:rPr>
        <w:t xml:space="preserve"> interest </w:t>
      </w:r>
      <w:r w:rsidRPr="001313AA">
        <w:rPr>
          <w:rFonts w:ascii="Arial" w:eastAsia="Times New Roman" w:hAnsi="Arial" w:cs="Arial"/>
          <w:color w:val="000000"/>
          <w:u w:val="single"/>
          <w:shd w:val="clear" w:color="auto" w:fill="FFFF00"/>
        </w:rPr>
        <w:t>requires them to demonstrate that the</w:t>
      </w:r>
      <w:r w:rsidRPr="001313AA">
        <w:rPr>
          <w:rFonts w:ascii="Arial" w:eastAsia="Times New Roman" w:hAnsi="Arial" w:cs="Arial"/>
          <w:color w:val="000000"/>
        </w:rPr>
        <w:t xml:space="preserve"> </w:t>
      </w:r>
      <w:r w:rsidRPr="001313AA">
        <w:rPr>
          <w:rFonts w:ascii="Arial" w:eastAsia="Times New Roman" w:hAnsi="Arial" w:cs="Arial"/>
          <w:color w:val="000000"/>
          <w:sz w:val="14"/>
          <w:szCs w:val="14"/>
        </w:rPr>
        <w:t xml:space="preserve">redistributive </w:t>
      </w:r>
      <w:r w:rsidRPr="001313AA">
        <w:rPr>
          <w:rFonts w:ascii="Arial" w:eastAsia="Times New Roman" w:hAnsi="Arial" w:cs="Arial"/>
          <w:color w:val="000000"/>
          <w:u w:val="single"/>
          <w:shd w:val="clear" w:color="auto" w:fill="FFFF00"/>
        </w:rPr>
        <w:t>effects</w:t>
      </w:r>
      <w:r w:rsidRPr="001313AA">
        <w:rPr>
          <w:rFonts w:ascii="Arial" w:eastAsia="Times New Roman" w:hAnsi="Arial" w:cs="Arial"/>
          <w:color w:val="000000"/>
          <w:sz w:val="18"/>
          <w:szCs w:val="18"/>
        </w:rPr>
        <w:t xml:space="preserve"> </w:t>
      </w:r>
      <w:r w:rsidRPr="001313AA">
        <w:rPr>
          <w:rFonts w:ascii="Arial" w:eastAsia="Times New Roman" w:hAnsi="Arial" w:cs="Arial"/>
          <w:color w:val="000000"/>
          <w:sz w:val="14"/>
          <w:szCs w:val="14"/>
        </w:rPr>
        <w:t xml:space="preserve">and value trade-offs </w:t>
      </w:r>
      <w:r w:rsidRPr="001313AA">
        <w:rPr>
          <w:rFonts w:ascii="Arial" w:eastAsia="Times New Roman" w:hAnsi="Arial" w:cs="Arial"/>
          <w:color w:val="000000"/>
          <w:u w:val="single"/>
          <w:shd w:val="clear" w:color="auto" w:fill="FFFF00"/>
        </w:rPr>
        <w:t xml:space="preserve">implied by their polices are </w:t>
      </w:r>
      <w:r w:rsidRPr="001313AA">
        <w:rPr>
          <w:rFonts w:ascii="Arial" w:eastAsia="Times New Roman" w:hAnsi="Arial" w:cs="Arial"/>
          <w:color w:val="000000"/>
          <w:sz w:val="14"/>
          <w:szCs w:val="14"/>
        </w:rPr>
        <w:t xml:space="preserve">somehow </w:t>
      </w:r>
      <w:r w:rsidRPr="001313AA">
        <w:rPr>
          <w:rFonts w:ascii="Arial" w:eastAsia="Times New Roman" w:hAnsi="Arial" w:cs="Arial"/>
          <w:color w:val="000000"/>
          <w:u w:val="single"/>
          <w:shd w:val="clear" w:color="auto" w:fill="FFFF00"/>
        </w:rPr>
        <w:t>to the overall advantage of society.</w:t>
      </w:r>
      <w:r w:rsidRPr="001313AA">
        <w:rPr>
          <w:rFonts w:ascii="Arial" w:eastAsia="Times New Roman" w:hAnsi="Arial" w:cs="Arial"/>
          <w:color w:val="000000"/>
          <w:sz w:val="14"/>
          <w:szCs w:val="14"/>
        </w:rPr>
        <w:t xml:space="preserve"> At the same time, deontologically based ethical systems have severe practical limitations as a basis for public policy. At best, a</w:t>
      </w:r>
      <w:r w:rsidRPr="001313AA">
        <w:rPr>
          <w:rFonts w:ascii="Arial" w:eastAsia="Times New Roman" w:hAnsi="Arial" w:cs="Arial"/>
          <w:i/>
          <w:iCs/>
          <w:color w:val="000000"/>
          <w:sz w:val="14"/>
          <w:szCs w:val="14"/>
        </w:rPr>
        <w:t xml:space="preserve"> </w:t>
      </w:r>
      <w:r w:rsidRPr="001313AA">
        <w:rPr>
          <w:rFonts w:ascii="Arial" w:eastAsia="Times New Roman" w:hAnsi="Arial" w:cs="Arial"/>
          <w:color w:val="000000"/>
          <w:sz w:val="14"/>
          <w:szCs w:val="14"/>
        </w:rPr>
        <w:t>priori</w:t>
      </w:r>
      <w:r w:rsidRPr="001313AA">
        <w:rPr>
          <w:rFonts w:ascii="Arial" w:eastAsia="Times New Roman" w:hAnsi="Arial" w:cs="Arial"/>
          <w:i/>
          <w:iCs/>
          <w:color w:val="000000"/>
          <w:sz w:val="14"/>
          <w:szCs w:val="14"/>
        </w:rPr>
        <w:t xml:space="preserve"> </w:t>
      </w:r>
      <w:r w:rsidRPr="001313AA">
        <w:rPr>
          <w:rFonts w:ascii="Arial" w:eastAsia="Times New Roman" w:hAnsi="Arial" w:cs="Arial"/>
          <w:color w:val="000000"/>
          <w:sz w:val="14"/>
          <w:szCs w:val="14"/>
        </w:rPr>
        <w:t>moral principles provide only general guidance to ethical dilemmas in public affairs and do not themselves suggest appropriate public policies, and at worst, they create a regimen of regulatory unreasonableness while failing to adequately</w:t>
      </w:r>
      <w:r w:rsidRPr="001313AA">
        <w:rPr>
          <w:rFonts w:ascii="Arial" w:eastAsia="Times New Roman" w:hAnsi="Arial" w:cs="Arial"/>
          <w:color w:val="000000"/>
          <w:sz w:val="20"/>
          <w:szCs w:val="20"/>
          <w:u w:val="single"/>
        </w:rPr>
        <w:t xml:space="preserve"> </w:t>
      </w:r>
      <w:r w:rsidRPr="001313AA">
        <w:rPr>
          <w:rFonts w:ascii="Arial" w:eastAsia="Times New Roman" w:hAnsi="Arial" w:cs="Arial"/>
          <w:color w:val="000000"/>
          <w:sz w:val="14"/>
          <w:szCs w:val="14"/>
        </w:rPr>
        <w:t>address the problem</w:t>
      </w:r>
      <w:r w:rsidRPr="001313AA">
        <w:rPr>
          <w:rFonts w:ascii="Arial" w:eastAsia="Times New Roman" w:hAnsi="Arial" w:cs="Arial"/>
          <w:color w:val="000000"/>
          <w:sz w:val="20"/>
          <w:szCs w:val="20"/>
          <w:u w:val="single"/>
        </w:rPr>
        <w:t xml:space="preserve"> </w:t>
      </w:r>
      <w:r w:rsidRPr="001313AA">
        <w:rPr>
          <w:rFonts w:ascii="Arial" w:eastAsia="Times New Roman" w:hAnsi="Arial" w:cs="Arial"/>
          <w:color w:val="000000"/>
          <w:sz w:val="14"/>
          <w:szCs w:val="14"/>
        </w:rPr>
        <w:t xml:space="preserve">or </w:t>
      </w:r>
      <w:proofErr w:type="gramStart"/>
      <w:r w:rsidRPr="001313AA">
        <w:rPr>
          <w:rFonts w:ascii="Arial" w:eastAsia="Times New Roman" w:hAnsi="Arial" w:cs="Arial"/>
          <w:color w:val="000000"/>
          <w:sz w:val="14"/>
          <w:szCs w:val="14"/>
        </w:rPr>
        <w:t>actually making</w:t>
      </w:r>
      <w:proofErr w:type="gramEnd"/>
      <w:r w:rsidRPr="001313AA">
        <w:rPr>
          <w:rFonts w:ascii="Arial" w:eastAsia="Times New Roman" w:hAnsi="Arial" w:cs="Arial"/>
          <w:color w:val="000000"/>
          <w:sz w:val="14"/>
          <w:szCs w:val="14"/>
        </w:rPr>
        <w:t xml:space="preserve"> it worse. For example, a moral obligation to preserve the environment by no means implies the best way, or any way for that matter, to do so, just as there is no a priori reason to believe that any policy that claims to preserve the environment will </w:t>
      </w:r>
      <w:proofErr w:type="gramStart"/>
      <w:r w:rsidRPr="001313AA">
        <w:rPr>
          <w:rFonts w:ascii="Arial" w:eastAsia="Times New Roman" w:hAnsi="Arial" w:cs="Arial"/>
          <w:color w:val="000000"/>
          <w:sz w:val="14"/>
          <w:szCs w:val="14"/>
        </w:rPr>
        <w:t>actually do</w:t>
      </w:r>
      <w:proofErr w:type="gramEnd"/>
      <w:r w:rsidRPr="001313AA">
        <w:rPr>
          <w:rFonts w:ascii="Arial" w:eastAsia="Times New Roman" w:hAnsi="Arial" w:cs="Arial"/>
          <w:color w:val="000000"/>
          <w:sz w:val="14"/>
          <w:szCs w:val="14"/>
        </w:rPr>
        <w:t xml:space="preserve">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w:t>
      </w:r>
      <w:proofErr w:type="gramStart"/>
      <w:r w:rsidRPr="001313AA">
        <w:rPr>
          <w:rFonts w:ascii="Arial" w:eastAsia="Times New Roman" w:hAnsi="Arial" w:cs="Arial"/>
          <w:color w:val="000000"/>
          <w:sz w:val="14"/>
          <w:szCs w:val="14"/>
        </w:rPr>
        <w:t>above, actually work at cross purposes</w:t>
      </w:r>
      <w:proofErr w:type="gramEnd"/>
      <w:r w:rsidRPr="001313AA">
        <w:rPr>
          <w:rFonts w:ascii="Arial" w:eastAsia="Times New Roman" w:hAnsi="Arial" w:cs="Arial"/>
          <w:color w:val="000000"/>
          <w:sz w:val="14"/>
          <w:szCs w:val="14"/>
        </w:rPr>
        <w:t xml:space="preserve"> to environmental preservation. (There exists an extensive literature on this aspect of regulatory enforcement and the </w:t>
      </w:r>
      <w:proofErr w:type="gramStart"/>
      <w:r w:rsidRPr="001313AA">
        <w:rPr>
          <w:rFonts w:ascii="Arial" w:eastAsia="Times New Roman" w:hAnsi="Arial" w:cs="Arial"/>
          <w:color w:val="000000"/>
          <w:sz w:val="14"/>
          <w:szCs w:val="14"/>
        </w:rPr>
        <w:t>often perverse</w:t>
      </w:r>
      <w:proofErr w:type="gramEnd"/>
      <w:r w:rsidRPr="001313AA">
        <w:rPr>
          <w:rFonts w:ascii="Arial" w:eastAsia="Times New Roman" w:hAnsi="Arial" w:cs="Arial"/>
          <w:color w:val="000000"/>
          <w:sz w:val="14"/>
          <w:szCs w:val="14"/>
        </w:rPr>
        <w:t xml:space="preserve"> outcomes of regulatory policy. See, for example, Ackerman, 1981; </w:t>
      </w:r>
      <w:proofErr w:type="spellStart"/>
      <w:r w:rsidRPr="001313AA">
        <w:rPr>
          <w:rFonts w:ascii="Arial" w:eastAsia="Times New Roman" w:hAnsi="Arial" w:cs="Arial"/>
          <w:color w:val="000000"/>
          <w:sz w:val="14"/>
          <w:szCs w:val="14"/>
        </w:rPr>
        <w:t>Bartrip</w:t>
      </w:r>
      <w:proofErr w:type="spellEnd"/>
      <w:r w:rsidRPr="001313AA">
        <w:rPr>
          <w:rFonts w:ascii="Arial" w:eastAsia="Times New Roman" w:hAnsi="Arial" w:cs="Arial"/>
          <w:color w:val="000000"/>
          <w:sz w:val="14"/>
          <w:szCs w:val="14"/>
        </w:rPr>
        <w:t xml:space="preserve"> and Fenn, 1983; Hawkins, 1983, 1984; Hawkins and Thomas, 1984.) Even the most die-hard preservationist/deontologist would, I believe, be troubled by this outcome. The above points are perhaps best expressed by Richard </w:t>
      </w:r>
      <w:proofErr w:type="spellStart"/>
      <w:r w:rsidRPr="001313AA">
        <w:rPr>
          <w:rFonts w:ascii="Arial" w:eastAsia="Times New Roman" w:hAnsi="Arial" w:cs="Arial"/>
          <w:color w:val="000000"/>
          <w:sz w:val="14"/>
          <w:szCs w:val="14"/>
        </w:rPr>
        <w:t>Flathman</w:t>
      </w:r>
      <w:proofErr w:type="spellEnd"/>
      <w:r w:rsidRPr="001313AA">
        <w:rPr>
          <w:rFonts w:ascii="Arial" w:eastAsia="Times New Roman" w:hAnsi="Arial" w:cs="Arial"/>
          <w:color w:val="000000"/>
          <w:sz w:val="14"/>
          <w:szCs w:val="14"/>
        </w:rPr>
        <w:t xml:space="preserve">, </w:t>
      </w:r>
      <w:proofErr w:type="gramStart"/>
      <w:r w:rsidRPr="001313AA">
        <w:rPr>
          <w:rFonts w:ascii="Arial" w:eastAsia="Times New Roman" w:hAnsi="Arial" w:cs="Arial"/>
          <w:color w:val="000000"/>
          <w:sz w:val="14"/>
          <w:szCs w:val="14"/>
        </w:rPr>
        <w:t>The</w:t>
      </w:r>
      <w:proofErr w:type="gramEnd"/>
      <w:r w:rsidRPr="001313AA">
        <w:rPr>
          <w:rFonts w:ascii="Arial" w:eastAsia="Times New Roman" w:hAnsi="Arial" w:cs="Arial"/>
          <w:color w:val="000000"/>
          <w:sz w:val="14"/>
          <w:szCs w:val="14"/>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w:t>
      </w:r>
      <w:r w:rsidRPr="001313AA">
        <w:rPr>
          <w:rFonts w:ascii="Arial" w:eastAsia="Times New Roman" w:hAnsi="Arial" w:cs="Arial"/>
          <w:color w:val="000000"/>
          <w:u w:val="single"/>
          <w:shd w:val="clear" w:color="auto" w:fill="FFFF00"/>
        </w:rPr>
        <w:t>therefore</w:t>
      </w:r>
      <w:r w:rsidRPr="001313AA">
        <w:rPr>
          <w:rFonts w:ascii="Arial" w:eastAsia="Times New Roman" w:hAnsi="Arial" w:cs="Arial"/>
          <w:color w:val="000000"/>
          <w:sz w:val="18"/>
          <w:szCs w:val="18"/>
        </w:rPr>
        <w:t xml:space="preserve"> </w:t>
      </w:r>
      <w:r w:rsidRPr="001313AA">
        <w:rPr>
          <w:rFonts w:ascii="Arial" w:eastAsia="Times New Roman" w:hAnsi="Arial" w:cs="Arial"/>
          <w:color w:val="000000"/>
          <w:sz w:val="14"/>
          <w:szCs w:val="14"/>
        </w:rPr>
        <w:t>follows that in</w:t>
      </w:r>
      <w:r w:rsidRPr="001313AA">
        <w:rPr>
          <w:rFonts w:ascii="Arial" w:eastAsia="Times New Roman" w:hAnsi="Arial" w:cs="Arial"/>
          <w:color w:val="000000"/>
          <w:u w:val="single"/>
        </w:rPr>
        <w:t xml:space="preserve"> </w:t>
      </w:r>
      <w:r w:rsidRPr="001313AA">
        <w:rPr>
          <w:rFonts w:ascii="Arial" w:eastAsia="Times New Roman" w:hAnsi="Arial" w:cs="Arial"/>
          <w:color w:val="000000"/>
          <w:sz w:val="14"/>
          <w:szCs w:val="14"/>
        </w:rPr>
        <w:t xml:space="preserve">a democracy, </w:t>
      </w:r>
      <w:r w:rsidRPr="001313AA">
        <w:rPr>
          <w:rFonts w:ascii="Arial" w:eastAsia="Times New Roman" w:hAnsi="Arial" w:cs="Arial"/>
          <w:color w:val="000000"/>
          <w:u w:val="single"/>
          <w:shd w:val="clear" w:color="auto" w:fill="FFFF00"/>
        </w:rPr>
        <w:t>policymakers have an ethical duty to establish a</w:t>
      </w:r>
      <w:r w:rsidRPr="001313AA">
        <w:rPr>
          <w:rFonts w:ascii="Arial" w:eastAsia="Times New Roman" w:hAnsi="Arial" w:cs="Arial"/>
          <w:color w:val="000000"/>
          <w:sz w:val="14"/>
          <w:szCs w:val="14"/>
        </w:rPr>
        <w:t xml:space="preserve"> plausible link between </w:t>
      </w:r>
      <w:r w:rsidRPr="001313AA">
        <w:rPr>
          <w:rFonts w:ascii="Arial" w:eastAsia="Times New Roman" w:hAnsi="Arial" w:cs="Arial"/>
          <w:color w:val="000000"/>
          <w:u w:val="single"/>
          <w:shd w:val="clear" w:color="auto" w:fill="FFFF00"/>
        </w:rPr>
        <w:t>policy alternative</w:t>
      </w:r>
      <w:r w:rsidRPr="001313AA">
        <w:rPr>
          <w:rFonts w:ascii="Arial" w:eastAsia="Times New Roman" w:hAnsi="Arial" w:cs="Arial"/>
          <w:color w:val="000000"/>
          <w:sz w:val="14"/>
          <w:szCs w:val="14"/>
        </w:rPr>
        <w:t>s and the problems they address</w:t>
      </w:r>
      <w:r w:rsidRPr="001313AA">
        <w:rPr>
          <w:rFonts w:ascii="Arial" w:eastAsia="Times New Roman" w:hAnsi="Arial" w:cs="Arial"/>
          <w:color w:val="000000"/>
          <w:sz w:val="14"/>
          <w:szCs w:val="14"/>
          <w:shd w:val="clear" w:color="auto" w:fill="FFFF00"/>
        </w:rPr>
        <w:t xml:space="preserve">, </w:t>
      </w:r>
      <w:r w:rsidRPr="001313AA">
        <w:rPr>
          <w:rFonts w:ascii="Arial" w:eastAsia="Times New Roman" w:hAnsi="Arial" w:cs="Arial"/>
          <w:color w:val="000000"/>
          <w:u w:val="single"/>
          <w:shd w:val="clear" w:color="auto" w:fill="FFFF00"/>
        </w:rPr>
        <w:t>and the public must be</w:t>
      </w:r>
      <w:r w:rsidRPr="001313AA">
        <w:rPr>
          <w:rFonts w:ascii="Arial" w:eastAsia="Times New Roman" w:hAnsi="Arial" w:cs="Arial"/>
          <w:color w:val="000000"/>
          <w:sz w:val="18"/>
          <w:szCs w:val="18"/>
        </w:rPr>
        <w:t xml:space="preserve"> </w:t>
      </w:r>
      <w:r w:rsidRPr="001313AA">
        <w:rPr>
          <w:rFonts w:ascii="Arial" w:eastAsia="Times New Roman" w:hAnsi="Arial" w:cs="Arial"/>
          <w:color w:val="000000"/>
          <w:sz w:val="14"/>
          <w:szCs w:val="14"/>
        </w:rPr>
        <w:t xml:space="preserve">reasonably </w:t>
      </w:r>
      <w:r w:rsidRPr="001313AA">
        <w:rPr>
          <w:rFonts w:ascii="Arial" w:eastAsia="Times New Roman" w:hAnsi="Arial" w:cs="Arial"/>
          <w:color w:val="000000"/>
          <w:u w:val="single"/>
          <w:shd w:val="clear" w:color="auto" w:fill="FFFF00"/>
        </w:rPr>
        <w:t xml:space="preserve">assured that a policy will </w:t>
      </w:r>
      <w:proofErr w:type="gramStart"/>
      <w:r w:rsidRPr="001313AA">
        <w:rPr>
          <w:rFonts w:ascii="Arial" w:eastAsia="Times New Roman" w:hAnsi="Arial" w:cs="Arial"/>
          <w:color w:val="000000"/>
          <w:u w:val="single"/>
          <w:shd w:val="clear" w:color="auto" w:fill="FFFF00"/>
        </w:rPr>
        <w:t>actually do</w:t>
      </w:r>
      <w:proofErr w:type="gramEnd"/>
      <w:r w:rsidRPr="001313AA">
        <w:rPr>
          <w:rFonts w:ascii="Arial" w:eastAsia="Times New Roman" w:hAnsi="Arial" w:cs="Arial"/>
          <w:color w:val="000000"/>
          <w:u w:val="single"/>
          <w:shd w:val="clear" w:color="auto" w:fill="FFFF00"/>
        </w:rPr>
        <w:t xml:space="preserve"> something about an existing problem</w:t>
      </w:r>
      <w:r w:rsidRPr="001313AA">
        <w:rPr>
          <w:rFonts w:ascii="Arial" w:eastAsia="Times New Roman" w:hAnsi="Arial" w:cs="Arial"/>
          <w:color w:val="000000"/>
          <w:sz w:val="14"/>
          <w:szCs w:val="14"/>
        </w:rPr>
        <w:t>; this requires</w:t>
      </w:r>
      <w:r w:rsidRPr="001313AA">
        <w:rPr>
          <w:rFonts w:ascii="Arial" w:eastAsia="Times New Roman" w:hAnsi="Arial" w:cs="Arial"/>
          <w:color w:val="000000"/>
          <w:sz w:val="20"/>
          <w:szCs w:val="20"/>
        </w:rPr>
        <w:t xml:space="preserve"> </w:t>
      </w:r>
      <w:r w:rsidRPr="001313AA">
        <w:rPr>
          <w:rFonts w:ascii="Arial" w:eastAsia="Times New Roman" w:hAnsi="Arial" w:cs="Arial"/>
          <w:color w:val="000000"/>
          <w:sz w:val="14"/>
          <w:szCs w:val="14"/>
        </w:rPr>
        <w:t>the means-end language and methodology of utilitarian ethics.</w:t>
      </w:r>
    </w:p>
    <w:p w14:paraId="0ACAA998" w14:textId="0612F83C" w:rsidR="001313AA" w:rsidRDefault="001313AA" w:rsidP="001313AA">
      <w:pPr>
        <w:pStyle w:val="Heading2"/>
        <w:rPr>
          <w:rFonts w:eastAsia="Times New Roman"/>
        </w:rPr>
      </w:pPr>
      <w:r w:rsidRPr="001313AA">
        <w:rPr>
          <w:rFonts w:eastAsia="Times New Roman"/>
        </w:rPr>
        <w:lastRenderedPageBreak/>
        <w:t>Contention 1: Innovation</w:t>
      </w:r>
    </w:p>
    <w:p w14:paraId="1A65F0AC" w14:textId="4B03A810" w:rsidR="00D34FF4" w:rsidRPr="007A6FB7" w:rsidRDefault="00D34FF4" w:rsidP="00D34FF4">
      <w:pPr>
        <w:pStyle w:val="Heading4"/>
      </w:pPr>
      <w:r w:rsidRPr="007A6FB7">
        <w:t xml:space="preserve">Innovation high now but </w:t>
      </w:r>
      <w:r w:rsidR="0083523F">
        <w:t>the affirmative ruins it</w:t>
      </w:r>
    </w:p>
    <w:p w14:paraId="53CEC0BD" w14:textId="77777777" w:rsidR="00D34FF4" w:rsidRPr="007A6FB7" w:rsidRDefault="00D34FF4" w:rsidP="00D34FF4">
      <w:pPr>
        <w:rPr>
          <w:sz w:val="16"/>
        </w:rPr>
      </w:pPr>
      <w:r w:rsidRPr="007A6FB7">
        <w:rPr>
          <w:rStyle w:val="Style13ptBold"/>
        </w:rPr>
        <w:t>Raghavan 21</w:t>
      </w:r>
      <w:r w:rsidRPr="007A6FB7">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3DC4ECB9" w14:textId="77777777" w:rsidR="00D34FF4" w:rsidRPr="007A6FB7" w:rsidRDefault="00D34FF4" w:rsidP="00D34FF4">
      <w:pPr>
        <w:rPr>
          <w:sz w:val="16"/>
        </w:rPr>
      </w:pPr>
      <w:proofErr w:type="gramStart"/>
      <w:r w:rsidRPr="007A6FB7">
        <w:rPr>
          <w:sz w:val="16"/>
        </w:rPr>
        <w:t>Every once in a while</w:t>
      </w:r>
      <w:proofErr w:type="gramEnd"/>
      <w:r w:rsidRPr="007A6FB7">
        <w:rPr>
          <w:sz w:val="16"/>
        </w:rPr>
        <w:t xml:space="preserv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sidRPr="007A6FB7">
        <w:rPr>
          <w:rStyle w:val="StyleUnderline"/>
        </w:rPr>
        <w:t xml:space="preserve">The </w:t>
      </w:r>
      <w:r w:rsidRPr="007A6FB7">
        <w:rPr>
          <w:rStyle w:val="StyleUnderline"/>
          <w:highlight w:val="cyan"/>
        </w:rPr>
        <w:t>surge of inno</w:t>
      </w:r>
      <w:r w:rsidRPr="007A6FB7">
        <w:rPr>
          <w:rStyle w:val="StyleUnderline"/>
        </w:rPr>
        <w:t xml:space="preserve">vation that </w:t>
      </w:r>
      <w:r w:rsidRPr="007A6FB7">
        <w:rPr>
          <w:rStyle w:val="StyleUnderline"/>
          <w:highlight w:val="cyan"/>
        </w:rPr>
        <w:t>comes wit</w:t>
      </w:r>
      <w:r w:rsidRPr="007A6FB7">
        <w:rPr>
          <w:rStyle w:val="StyleUnderline"/>
        </w:rPr>
        <w:t xml:space="preserve">h this will create new </w:t>
      </w:r>
      <w:r w:rsidRPr="007A6FB7">
        <w:rPr>
          <w:rStyle w:val="StyleUnderline"/>
          <w:highlight w:val="cyan"/>
        </w:rPr>
        <w:t>opportunities</w:t>
      </w:r>
      <w:r w:rsidRPr="007A6FB7">
        <w:rPr>
          <w:rStyle w:val="StyleUnderline"/>
        </w:rPr>
        <w:t xml:space="preserve"> and inspire the next generation of doers</w:t>
      </w:r>
      <w:r w:rsidRPr="007A6FB7">
        <w:rPr>
          <w:sz w:val="16"/>
        </w:rPr>
        <w:t xml:space="preserve">. When this happens, boundaries between scientific and social impact are blurred. </w:t>
      </w:r>
      <w:r w:rsidRPr="007A6FB7">
        <w:rPr>
          <w:rStyle w:val="StyleUnderline"/>
        </w:rPr>
        <w:t xml:space="preserve">Innovation leading </w:t>
      </w:r>
      <w:r w:rsidRPr="007A6FB7">
        <w:rPr>
          <w:rStyle w:val="StyleUnderline"/>
          <w:highlight w:val="cyan"/>
        </w:rPr>
        <w:t>to scientific discovery</w:t>
      </w:r>
      <w:r w:rsidRPr="007A6FB7">
        <w:rPr>
          <w:rStyle w:val="StyleUnderline"/>
        </w:rPr>
        <w:t xml:space="preserve"> can benefit society in the same way that social innovation can diversify and support scientific innovators, who can contribute to global progress. </w:t>
      </w:r>
      <w:r w:rsidRPr="007A6FB7">
        <w:rPr>
          <w:rStyle w:val="StyleUnderline"/>
          <w:highlight w:val="cyan"/>
        </w:rPr>
        <w:t>To ride</w:t>
      </w:r>
      <w:r w:rsidRPr="007A6FB7">
        <w:rPr>
          <w:rStyle w:val="StyleUnderline"/>
        </w:rPr>
        <w:t xml:space="preserve"> this wave of </w:t>
      </w:r>
      <w:r w:rsidRPr="007A6FB7">
        <w:rPr>
          <w:rStyle w:val="StyleUnderline"/>
          <w:highlight w:val="cyan"/>
        </w:rPr>
        <w:t>progress</w:t>
      </w:r>
      <w:r w:rsidRPr="007A6FB7">
        <w:rPr>
          <w:rStyle w:val="StyleUnderline"/>
        </w:rPr>
        <w:t xml:space="preserve">, we must all </w:t>
      </w:r>
      <w:r w:rsidRPr="007A6FB7">
        <w:rPr>
          <w:rStyle w:val="StyleUnderline"/>
          <w:highlight w:val="cyan"/>
        </w:rPr>
        <w:t>participate and innovate in</w:t>
      </w:r>
      <w:r w:rsidRPr="007A6FB7">
        <w:rPr>
          <w:rStyle w:val="StyleUnderline"/>
        </w:rPr>
        <w:t xml:space="preserve"> the </w:t>
      </w:r>
      <w:r w:rsidRPr="007A6FB7">
        <w:rPr>
          <w:rStyle w:val="StyleUnderline"/>
          <w:highlight w:val="cyan"/>
        </w:rPr>
        <w:t>new era of space</w:t>
      </w:r>
      <w:r w:rsidRPr="007A6FB7">
        <w:rPr>
          <w:rStyle w:val="StyleUnderline"/>
        </w:rPr>
        <w:t xml:space="preserve"> exploration. </w:t>
      </w:r>
      <w:r w:rsidRPr="007575BE">
        <w:rPr>
          <w:rStyle w:val="StyleUnderline"/>
        </w:rPr>
        <w:t>The intersection of space exploration, innovation and impact isn’t a new phenomeno</w:t>
      </w:r>
      <w:r w:rsidRPr="007575BE">
        <w:rPr>
          <w:sz w:val="16"/>
        </w:rPr>
        <w:t>n. In the past, technology d</w:t>
      </w:r>
      <w:r w:rsidRPr="007A6FB7">
        <w:rPr>
          <w:sz w:val="16"/>
        </w:rPr>
        <w:t xml:space="preserve">evelopments and spin-offs from space research have consistently found their way into communities worldwide sometimes with lifesaving benefits. </w:t>
      </w:r>
      <w:r w:rsidRPr="007A6FB7">
        <w:rPr>
          <w:rStyle w:val="StyleUnderline"/>
        </w:rPr>
        <w:t xml:space="preserve">The International Space Station supports </w:t>
      </w:r>
      <w:r w:rsidRPr="007A6FB7">
        <w:rPr>
          <w:rStyle w:val="StyleUnderline"/>
          <w:highlight w:val="cyan"/>
        </w:rPr>
        <w:t>experiments</w:t>
      </w:r>
      <w:r w:rsidRPr="007A6FB7">
        <w:rPr>
          <w:rStyle w:val="StyleUnderline"/>
        </w:rPr>
        <w:t xml:space="preserve"> that </w:t>
      </w:r>
      <w:r w:rsidRPr="007A6FB7">
        <w:rPr>
          <w:rStyle w:val="StyleUnderline"/>
          <w:highlight w:val="cyan"/>
        </w:rPr>
        <w:t>have led to discoveries and inventions in</w:t>
      </w:r>
      <w:r w:rsidRPr="007A6FB7">
        <w:rPr>
          <w:rStyle w:val="StyleUnderline"/>
        </w:rPr>
        <w:t xml:space="preserve"> communication, </w:t>
      </w:r>
      <w:r w:rsidRPr="007A6FB7">
        <w:rPr>
          <w:rStyle w:val="StyleUnderline"/>
          <w:highlight w:val="cyan"/>
        </w:rPr>
        <w:t xml:space="preserve">water purification, and </w:t>
      </w:r>
      <w:r w:rsidRPr="007A6FB7">
        <w:rPr>
          <w:rStyle w:val="StyleUnderline"/>
        </w:rPr>
        <w:t xml:space="preserve">remote guidance for </w:t>
      </w:r>
      <w:r w:rsidRPr="007A6FB7">
        <w:rPr>
          <w:rStyle w:val="StyleUnderline"/>
          <w:highlight w:val="cyan"/>
        </w:rPr>
        <w:t>health</w:t>
      </w:r>
      <w:r w:rsidRPr="007A6FB7">
        <w:rPr>
          <w:rStyle w:val="StyleUnderline"/>
        </w:rPr>
        <w:t xml:space="preserve"> procedures and robotic surgeries</w:t>
      </w:r>
      <w:r w:rsidRPr="007A6FB7">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sidRPr="007A6FB7">
        <w:rPr>
          <w:rStyle w:val="StyleUnderline"/>
          <w:highlight w:val="cyan"/>
        </w:rPr>
        <w:t>Commercialization of space has been key</w:t>
      </w:r>
      <w:r w:rsidRPr="007A6FB7">
        <w:rPr>
          <w:rStyle w:val="StyleUnderline"/>
        </w:rPr>
        <w:t xml:space="preserve"> in many ways </w:t>
      </w:r>
      <w:r w:rsidRPr="007A6FB7">
        <w:rPr>
          <w:rStyle w:val="StyleUnderline"/>
          <w:highlight w:val="cyan"/>
        </w:rPr>
        <w:t>to the current boost</w:t>
      </w:r>
      <w:r w:rsidRPr="007A6FB7">
        <w:rPr>
          <w:rStyle w:val="StyleUnderline"/>
        </w:rPr>
        <w:t xml:space="preserve"> in “firsts” over the last few years. </w:t>
      </w:r>
      <w:r w:rsidRPr="007A6FB7">
        <w:rPr>
          <w:rStyle w:val="StyleUnderline"/>
          <w:highlight w:val="cyan"/>
        </w:rPr>
        <w:t>It has spurred innovation in</w:t>
      </w:r>
      <w:r w:rsidRPr="007A6FB7">
        <w:rPr>
          <w:rStyle w:val="StyleUnderline"/>
        </w:rPr>
        <w:t xml:space="preserve"> launch </w:t>
      </w:r>
      <w:r w:rsidRPr="007A6FB7">
        <w:rPr>
          <w:rStyle w:val="StyleUnderline"/>
          <w:highlight w:val="cyan"/>
        </w:rPr>
        <w:t>vehicles and</w:t>
      </w:r>
      <w:r w:rsidRPr="007A6FB7">
        <w:rPr>
          <w:rStyle w:val="StyleUnderline"/>
        </w:rPr>
        <w:t xml:space="preserve"> related </w:t>
      </w:r>
      <w:r w:rsidRPr="007A6FB7">
        <w:rPr>
          <w:rStyle w:val="StyleUnderline"/>
          <w:highlight w:val="cyan"/>
        </w:rPr>
        <w:t>technologies that led to firsts</w:t>
      </w:r>
      <w:r w:rsidRPr="007A6FB7">
        <w:rPr>
          <w:rStyle w:val="StyleUnderline"/>
        </w:rPr>
        <w:t xml:space="preserve"> in vertical-takeoff-vertical landing rocket technology, reusability of rocket boosters and privately developed crewed missions to orbit.</w:t>
      </w:r>
      <w:r w:rsidRPr="007A6FB7">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sidRPr="007A6FB7">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sidRPr="007A6FB7">
        <w:rPr>
          <w:sz w:val="16"/>
        </w:rPr>
        <w:t xml:space="preserve"> </w:t>
      </w:r>
      <w:r w:rsidRPr="007A6FB7">
        <w:rPr>
          <w:rStyle w:val="StyleUnderline"/>
        </w:rPr>
        <w:t>Space tourism —one can hope — has the power to potentially create an awareness of our oneness that may lead to social change.</w:t>
      </w:r>
    </w:p>
    <w:p w14:paraId="46BA5BC9" w14:textId="57D411B5" w:rsidR="00D34FF4" w:rsidRPr="007A6FB7" w:rsidRDefault="00D34FF4" w:rsidP="00D34FF4">
      <w:pPr>
        <w:pStyle w:val="Heading4"/>
      </w:pPr>
      <w:r w:rsidRPr="007A6FB7">
        <w:t xml:space="preserve">Commercial space innovation </w:t>
      </w:r>
      <w:r>
        <w:t>is the only way for long term tech issues.</w:t>
      </w:r>
    </w:p>
    <w:p w14:paraId="765FFB0B" w14:textId="77777777" w:rsidR="00D34FF4" w:rsidRPr="007A6FB7" w:rsidRDefault="00D34FF4" w:rsidP="00D34FF4">
      <w:r w:rsidRPr="007A6FB7">
        <w:t xml:space="preserve">Charles </w:t>
      </w:r>
      <w:r w:rsidRPr="007A6FB7">
        <w:rPr>
          <w:rStyle w:val="Style13ptBold"/>
        </w:rPr>
        <w:t>Beames 18</w:t>
      </w:r>
      <w:r w:rsidRPr="007A6FB7">
        <w:t xml:space="preserve">, Chairman of the </w:t>
      </w:r>
      <w:proofErr w:type="spellStart"/>
      <w:r w:rsidRPr="007A6FB7">
        <w:t>SmallSat</w:t>
      </w:r>
      <w:proofErr w:type="spellEnd"/>
      <w:r w:rsidRPr="007A6FB7">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rsidRPr="007A6FB7">
        <w:t>SmallSat</w:t>
      </w:r>
      <w:proofErr w:type="spellEnd"/>
      <w:r w:rsidRPr="007A6FB7">
        <w:t xml:space="preserve"> Alliance is on a path toward a new space horizon,” </w:t>
      </w:r>
      <w:hyperlink r:id="rId7" w:history="1">
        <w:r w:rsidRPr="007A6FB7">
          <w:rPr>
            <w:rStyle w:val="Hyperlink"/>
          </w:rPr>
          <w:t>https://spacenews.com/op-ed-smallsat-alliance-is-on-a-path-toward-a-new-space-horizon/</w:t>
        </w:r>
      </w:hyperlink>
    </w:p>
    <w:p w14:paraId="5B2ECAB5" w14:textId="77777777" w:rsidR="00D34FF4" w:rsidRPr="007A6FB7" w:rsidRDefault="00D34FF4" w:rsidP="00D34FF4">
      <w:pPr>
        <w:rPr>
          <w:sz w:val="14"/>
        </w:rPr>
      </w:pPr>
      <w:r w:rsidRPr="007A6FB7">
        <w:rPr>
          <w:rStyle w:val="StyleUnderline"/>
        </w:rPr>
        <w:t xml:space="preserve">We find ourselves still at the dawn of a </w:t>
      </w:r>
      <w:r w:rsidRPr="007A6FB7">
        <w:rPr>
          <w:rStyle w:val="Emphasis"/>
          <w:highlight w:val="cyan"/>
        </w:rPr>
        <w:t>new space</w:t>
      </w:r>
      <w:r w:rsidRPr="007A6FB7">
        <w:rPr>
          <w:rStyle w:val="Emphasis"/>
        </w:rPr>
        <w:t xml:space="preserve"> century</w:t>
      </w:r>
      <w:r w:rsidRPr="007A6FB7">
        <w:rPr>
          <w:sz w:val="14"/>
        </w:rPr>
        <w:t xml:space="preserve">, mindful of the victories and setbacks of our past, </w:t>
      </w:r>
      <w:r w:rsidRPr="007A6FB7">
        <w:rPr>
          <w:rStyle w:val="StyleUnderline"/>
        </w:rPr>
        <w:t xml:space="preserve">eager to pass the torch to the next generation of space visionaries, scientists, engineers, and enthusiasts. We look to the future not just to see how much </w:t>
      </w:r>
      <w:r w:rsidRPr="007A6FB7">
        <w:rPr>
          <w:rStyle w:val="Emphasis"/>
        </w:rPr>
        <w:t>bigger</w:t>
      </w:r>
      <w:r w:rsidRPr="007A6FB7">
        <w:rPr>
          <w:rStyle w:val="StyleUnderline"/>
        </w:rPr>
        <w:t xml:space="preserve">, </w:t>
      </w:r>
      <w:r w:rsidRPr="007A6FB7">
        <w:rPr>
          <w:rStyle w:val="Emphasis"/>
        </w:rPr>
        <w:t>faster</w:t>
      </w:r>
      <w:r w:rsidRPr="007A6FB7">
        <w:rPr>
          <w:rStyle w:val="StyleUnderline"/>
        </w:rPr>
        <w:t xml:space="preserve">, or </w:t>
      </w:r>
      <w:r w:rsidRPr="007A6FB7">
        <w:rPr>
          <w:rStyle w:val="Emphasis"/>
        </w:rPr>
        <w:t>higher</w:t>
      </w:r>
      <w:r w:rsidRPr="007A6FB7">
        <w:rPr>
          <w:rStyle w:val="StyleUnderline"/>
        </w:rPr>
        <w:t xml:space="preserve"> we can reach, but also how the </w:t>
      </w:r>
      <w:r w:rsidRPr="007A6FB7">
        <w:rPr>
          <w:rStyle w:val="Emphasis"/>
        </w:rPr>
        <w:t>U</w:t>
      </w:r>
      <w:r w:rsidRPr="007A6FB7">
        <w:rPr>
          <w:rStyle w:val="StyleUnderline"/>
        </w:rPr>
        <w:t xml:space="preserve">nited </w:t>
      </w:r>
      <w:r w:rsidRPr="007A6FB7">
        <w:rPr>
          <w:rStyle w:val="Emphasis"/>
        </w:rPr>
        <w:t>S</w:t>
      </w:r>
      <w:r w:rsidRPr="007A6FB7">
        <w:rPr>
          <w:rStyle w:val="StyleUnderline"/>
        </w:rPr>
        <w:t>tates,</w:t>
      </w:r>
      <w:r w:rsidRPr="007A6FB7">
        <w:rPr>
          <w:sz w:val="14"/>
        </w:rPr>
        <w:t xml:space="preserve"> and specifically the U.S. space community, </w:t>
      </w:r>
      <w:r w:rsidRPr="007A6FB7">
        <w:rPr>
          <w:rStyle w:val="StyleUnderline"/>
        </w:rPr>
        <w:t>can again inspire the nations of the world to align with us</w:t>
      </w:r>
      <w:r w:rsidRPr="007A6FB7">
        <w:rPr>
          <w:sz w:val="14"/>
        </w:rPr>
        <w:t xml:space="preserve">, as it did in the 20th century. </w:t>
      </w:r>
      <w:r w:rsidRPr="007A6FB7">
        <w:rPr>
          <w:rStyle w:val="StyleUnderline"/>
        </w:rPr>
        <w:t xml:space="preserve">The </w:t>
      </w:r>
      <w:proofErr w:type="spellStart"/>
      <w:r w:rsidRPr="007A6FB7">
        <w:rPr>
          <w:rStyle w:val="StyleUnderline"/>
        </w:rPr>
        <w:t>SmallSat</w:t>
      </w:r>
      <w:proofErr w:type="spellEnd"/>
      <w:r w:rsidRPr="007A6FB7">
        <w:rPr>
          <w:rStyle w:val="StyleUnderline"/>
        </w:rPr>
        <w:t xml:space="preserve"> Alliance is an </w:t>
      </w:r>
      <w:r w:rsidRPr="007A6FB7">
        <w:rPr>
          <w:rStyle w:val="Emphasis"/>
        </w:rPr>
        <w:t xml:space="preserve">alliance of </w:t>
      </w:r>
      <w:r w:rsidRPr="007A6FB7">
        <w:rPr>
          <w:rStyle w:val="Emphasis"/>
          <w:highlight w:val="cyan"/>
        </w:rPr>
        <w:t>companies</w:t>
      </w:r>
      <w:r w:rsidRPr="007A6FB7">
        <w:rPr>
          <w:sz w:val="14"/>
          <w:highlight w:val="cyan"/>
        </w:rPr>
        <w:t xml:space="preserve"> </w:t>
      </w:r>
      <w:r w:rsidRPr="007A6FB7">
        <w:rPr>
          <w:rStyle w:val="Emphasis"/>
          <w:highlight w:val="cyan"/>
        </w:rPr>
        <w:t>developing</w:t>
      </w:r>
      <w:r w:rsidRPr="007A6FB7">
        <w:rPr>
          <w:rStyle w:val="StyleUnderline"/>
        </w:rPr>
        <w:t xml:space="preserve">, </w:t>
      </w:r>
      <w:r w:rsidRPr="007A6FB7">
        <w:rPr>
          <w:rStyle w:val="Emphasis"/>
        </w:rPr>
        <w:t>producing</w:t>
      </w:r>
      <w:r w:rsidRPr="007A6FB7">
        <w:rPr>
          <w:rStyle w:val="StyleUnderline"/>
        </w:rPr>
        <w:t xml:space="preserve">, and </w:t>
      </w:r>
      <w:r w:rsidRPr="007A6FB7">
        <w:rPr>
          <w:rStyle w:val="Emphasis"/>
        </w:rPr>
        <w:t>operating</w:t>
      </w:r>
      <w:r w:rsidRPr="007A6FB7">
        <w:rPr>
          <w:sz w:val="14"/>
        </w:rPr>
        <w:t xml:space="preserve"> </w:t>
      </w:r>
      <w:r w:rsidRPr="007A6FB7">
        <w:rPr>
          <w:rStyle w:val="StyleUnderline"/>
        </w:rPr>
        <w:t xml:space="preserve">in all </w:t>
      </w:r>
      <w:r w:rsidRPr="007A6FB7">
        <w:rPr>
          <w:rStyle w:val="StyleUnderline"/>
        </w:rPr>
        <w:lastRenderedPageBreak/>
        <w:t xml:space="preserve">segments of the </w:t>
      </w:r>
      <w:r w:rsidRPr="007A6FB7">
        <w:rPr>
          <w:rStyle w:val="Emphasis"/>
        </w:rPr>
        <w:t xml:space="preserve">‘next generation’ space </w:t>
      </w:r>
      <w:proofErr w:type="gramStart"/>
      <w:r w:rsidRPr="007A6FB7">
        <w:rPr>
          <w:rStyle w:val="Emphasis"/>
        </w:rPr>
        <w:t>economy</w:t>
      </w:r>
      <w:r w:rsidRPr="007A6FB7">
        <w:rPr>
          <w:sz w:val="14"/>
        </w:rPr>
        <w:t>;</w:t>
      </w:r>
      <w:proofErr w:type="gramEnd"/>
      <w:r w:rsidRPr="007A6FB7">
        <w:rPr>
          <w:sz w:val="14"/>
        </w:rPr>
        <w:t xml:space="preserve"> </w:t>
      </w:r>
      <w:r w:rsidRPr="007A6FB7">
        <w:rPr>
          <w:rStyle w:val="StyleUnderline"/>
        </w:rPr>
        <w:t xml:space="preserve">championing renewed </w:t>
      </w:r>
      <w:r w:rsidRPr="007A6FB7">
        <w:rPr>
          <w:rStyle w:val="Emphasis"/>
        </w:rPr>
        <w:t>U.S. leadership</w:t>
      </w:r>
      <w:r w:rsidRPr="007A6FB7">
        <w:rPr>
          <w:sz w:val="14"/>
        </w:rPr>
        <w:t xml:space="preserve"> </w:t>
      </w:r>
      <w:r w:rsidRPr="007A6FB7">
        <w:rPr>
          <w:rStyle w:val="StyleUnderline"/>
        </w:rPr>
        <w:t xml:space="preserve">in </w:t>
      </w:r>
      <w:r w:rsidRPr="007A6FB7">
        <w:rPr>
          <w:rStyle w:val="StyleUnderline"/>
          <w:highlight w:val="cyan"/>
        </w:rPr>
        <w:t>the</w:t>
      </w:r>
      <w:r w:rsidRPr="007A6FB7">
        <w:rPr>
          <w:rStyle w:val="StyleUnderline"/>
        </w:rPr>
        <w:t xml:space="preserve"> burgeoning </w:t>
      </w:r>
      <w:r w:rsidRPr="007A6FB7">
        <w:rPr>
          <w:rStyle w:val="Emphasis"/>
          <w:highlight w:val="cyan"/>
        </w:rPr>
        <w:t>commercial space economy</w:t>
      </w:r>
      <w:r w:rsidRPr="007A6FB7">
        <w:rPr>
          <w:rStyle w:val="StyleUnderline"/>
        </w:rPr>
        <w:t>, and advocating for the</w:t>
      </w:r>
      <w:r w:rsidRPr="007A6FB7">
        <w:rPr>
          <w:sz w:val="14"/>
        </w:rPr>
        <w:t xml:space="preserve"> </w:t>
      </w:r>
      <w:r w:rsidRPr="007A6FB7">
        <w:rPr>
          <w:rStyle w:val="Emphasis"/>
        </w:rPr>
        <w:t>transformation</w:t>
      </w:r>
      <w:r w:rsidRPr="007A6FB7">
        <w:rPr>
          <w:sz w:val="14"/>
        </w:rPr>
        <w:t xml:space="preserve"> </w:t>
      </w:r>
      <w:r w:rsidRPr="007A6FB7">
        <w:rPr>
          <w:rStyle w:val="StyleUnderline"/>
        </w:rPr>
        <w:t>of government-led space capabilities</w:t>
      </w:r>
      <w:r w:rsidRPr="007A6FB7">
        <w:rPr>
          <w:sz w:val="14"/>
        </w:rPr>
        <w:t xml:space="preserve">. We are experienced space professionals who have chosen to join with others leveraging our decades of hard-won experience, to develop smarter ways to explore space in the 21st century. </w:t>
      </w:r>
      <w:r w:rsidRPr="007A6FB7">
        <w:rPr>
          <w:rStyle w:val="StyleUnderline"/>
        </w:rPr>
        <w:t>A wonderful outgrowth of the legacy space program is the</w:t>
      </w:r>
      <w:r w:rsidRPr="007A6FB7">
        <w:rPr>
          <w:sz w:val="14"/>
        </w:rPr>
        <w:t xml:space="preserve"> </w:t>
      </w:r>
      <w:r w:rsidRPr="007A6FB7">
        <w:rPr>
          <w:rStyle w:val="Emphasis"/>
        </w:rPr>
        <w:t>commercial</w:t>
      </w:r>
      <w:r w:rsidRPr="007A6FB7">
        <w:rPr>
          <w:sz w:val="14"/>
        </w:rPr>
        <w:t xml:space="preserve">, </w:t>
      </w:r>
      <w:r w:rsidRPr="007A6FB7">
        <w:rPr>
          <w:rStyle w:val="Emphasis"/>
        </w:rPr>
        <w:t>entrepreneurial</w:t>
      </w:r>
      <w:r w:rsidRPr="007A6FB7">
        <w:rPr>
          <w:sz w:val="14"/>
        </w:rPr>
        <w:t xml:space="preserve">, </w:t>
      </w:r>
      <w:r w:rsidRPr="007A6FB7">
        <w:rPr>
          <w:rStyle w:val="StyleUnderline"/>
        </w:rPr>
        <w:t xml:space="preserve">and </w:t>
      </w:r>
      <w:r w:rsidRPr="007A6FB7">
        <w:rPr>
          <w:rStyle w:val="Emphasis"/>
        </w:rPr>
        <w:t>job-creating commercial space business</w:t>
      </w:r>
      <w:r w:rsidRPr="007A6FB7">
        <w:rPr>
          <w:sz w:val="14"/>
        </w:rPr>
        <w:t xml:space="preserve"> </w:t>
      </w:r>
      <w:r w:rsidRPr="007A6FB7">
        <w:rPr>
          <w:rStyle w:val="StyleUnderline"/>
        </w:rPr>
        <w:t xml:space="preserve">that it bequeathed. These </w:t>
      </w:r>
      <w:r w:rsidRPr="007A6FB7">
        <w:rPr>
          <w:rStyle w:val="Emphasis"/>
        </w:rPr>
        <w:t>next-generation enterprises</w:t>
      </w:r>
      <w:r w:rsidRPr="007A6FB7">
        <w:rPr>
          <w:sz w:val="14"/>
        </w:rPr>
        <w:t xml:space="preserve"> </w:t>
      </w:r>
      <w:r w:rsidRPr="007A6FB7">
        <w:rPr>
          <w:rStyle w:val="StyleUnderline"/>
          <w:highlight w:val="cyan"/>
        </w:rPr>
        <w:t>range from</w:t>
      </w:r>
      <w:r w:rsidRPr="007A6FB7">
        <w:rPr>
          <w:sz w:val="14"/>
        </w:rPr>
        <w:t xml:space="preserve"> multi-million-dollar </w:t>
      </w:r>
      <w:r w:rsidRPr="007A6FB7">
        <w:rPr>
          <w:rStyle w:val="StyleUnderline"/>
          <w:highlight w:val="cyan"/>
        </w:rPr>
        <w:t>startups</w:t>
      </w:r>
      <w:r w:rsidRPr="007A6FB7">
        <w:rPr>
          <w:rStyle w:val="StyleUnderline"/>
        </w:rPr>
        <w:t xml:space="preserve"> providing rideshare opportunities</w:t>
      </w:r>
      <w:r w:rsidRPr="007A6FB7">
        <w:rPr>
          <w:sz w:val="14"/>
        </w:rPr>
        <w:t xml:space="preserve"> or components for small satellites </w:t>
      </w:r>
      <w:r w:rsidRPr="007A6FB7">
        <w:rPr>
          <w:rStyle w:val="StyleUnderline"/>
          <w:highlight w:val="cyan"/>
        </w:rPr>
        <w:t>to</w:t>
      </w:r>
      <w:r w:rsidRPr="007A6FB7">
        <w:rPr>
          <w:rStyle w:val="StyleUnderline"/>
        </w:rPr>
        <w:t xml:space="preserve"> multi-</w:t>
      </w:r>
      <w:r w:rsidRPr="007A6FB7">
        <w:rPr>
          <w:rStyle w:val="StyleUnderline"/>
          <w:highlight w:val="cyan"/>
        </w:rPr>
        <w:t>billion-dollar</w:t>
      </w:r>
      <w:r w:rsidRPr="007A6FB7">
        <w:rPr>
          <w:rStyle w:val="StyleUnderline"/>
        </w:rPr>
        <w:t xml:space="preserve"> </w:t>
      </w:r>
      <w:r w:rsidRPr="007A6FB7">
        <w:rPr>
          <w:rStyle w:val="Emphasis"/>
        </w:rPr>
        <w:t xml:space="preserve">space </w:t>
      </w:r>
      <w:r w:rsidRPr="007A6FB7">
        <w:rPr>
          <w:rStyle w:val="Emphasis"/>
          <w:highlight w:val="cyan"/>
        </w:rPr>
        <w:t>data</w:t>
      </w:r>
      <w:r w:rsidRPr="007A6FB7">
        <w:rPr>
          <w:rStyle w:val="Emphasis"/>
        </w:rPr>
        <w:t xml:space="preserve">-analytic </w:t>
      </w:r>
      <w:r w:rsidRPr="007A6FB7">
        <w:rPr>
          <w:rStyle w:val="Emphasis"/>
          <w:highlight w:val="cyan"/>
        </w:rPr>
        <w:t>platforms</w:t>
      </w:r>
      <w:r w:rsidRPr="007A6FB7">
        <w:rPr>
          <w:sz w:val="14"/>
        </w:rPr>
        <w:t xml:space="preserve"> reinventing urban car service and agricultural production. The </w:t>
      </w:r>
      <w:r w:rsidRPr="007A6FB7">
        <w:rPr>
          <w:rStyle w:val="StyleUnderline"/>
        </w:rPr>
        <w:t xml:space="preserve">early returns of this economic revolution are already on our doorstep: </w:t>
      </w:r>
      <w:r w:rsidRPr="007A6FB7">
        <w:rPr>
          <w:rStyle w:val="Emphasis"/>
        </w:rPr>
        <w:t>space data capabilities are exponentially growing</w:t>
      </w:r>
      <w:r w:rsidRPr="007A6FB7">
        <w:rPr>
          <w:rStyle w:val="StyleUnderline"/>
        </w:rPr>
        <w:t xml:space="preserve"> elements of the 21st century world economy. </w:t>
      </w:r>
      <w:r w:rsidRPr="007A6FB7">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sidRPr="007A6FB7">
        <w:rPr>
          <w:rStyle w:val="StyleUnderline"/>
        </w:rPr>
        <w:t>classic for-profit companies include</w:t>
      </w:r>
      <w:r w:rsidRPr="007A6FB7">
        <w:rPr>
          <w:sz w:val="14"/>
        </w:rPr>
        <w:t xml:space="preserve"> not only those designing, building, launching, and operating satellites but also </w:t>
      </w:r>
      <w:r w:rsidRPr="007A6FB7">
        <w:rPr>
          <w:rStyle w:val="StyleUnderline"/>
          <w:highlight w:val="cyan"/>
        </w:rPr>
        <w:t>the tech sector</w:t>
      </w:r>
      <w:r w:rsidRPr="007A6FB7">
        <w:rPr>
          <w:rStyle w:val="StyleUnderline"/>
        </w:rPr>
        <w:t xml:space="preserve"> that </w:t>
      </w:r>
      <w:r w:rsidRPr="007A6FB7">
        <w:rPr>
          <w:rStyle w:val="StyleUnderline"/>
          <w:highlight w:val="cyan"/>
        </w:rPr>
        <w:t>is turning</w:t>
      </w:r>
      <w:r w:rsidRPr="007A6FB7">
        <w:rPr>
          <w:rStyle w:val="StyleUnderline"/>
        </w:rPr>
        <w:t xml:space="preserve"> that raw</w:t>
      </w:r>
      <w:r w:rsidRPr="007A6FB7">
        <w:rPr>
          <w:sz w:val="14"/>
        </w:rPr>
        <w:t xml:space="preserve"> </w:t>
      </w:r>
      <w:r w:rsidRPr="007A6FB7">
        <w:rPr>
          <w:rStyle w:val="Emphasis"/>
        </w:rPr>
        <w:t xml:space="preserve">space </w:t>
      </w:r>
      <w:r w:rsidRPr="007A6FB7">
        <w:rPr>
          <w:rStyle w:val="Emphasis"/>
          <w:highlight w:val="cyan"/>
        </w:rPr>
        <w:t>data</w:t>
      </w:r>
      <w:r w:rsidRPr="007A6FB7">
        <w:rPr>
          <w:rStyle w:val="StyleUnderline"/>
          <w:highlight w:val="cyan"/>
        </w:rPr>
        <w:t xml:space="preserve"> into </w:t>
      </w:r>
      <w:r w:rsidRPr="007A6FB7">
        <w:rPr>
          <w:rStyle w:val="Emphasis"/>
          <w:highlight w:val="cyan"/>
        </w:rPr>
        <w:t>gold</w:t>
      </w:r>
      <w:r w:rsidRPr="007A6FB7">
        <w:rPr>
          <w:sz w:val="14"/>
          <w:highlight w:val="cyan"/>
        </w:rPr>
        <w:t xml:space="preserve"> </w:t>
      </w:r>
      <w:r w:rsidRPr="007A6FB7">
        <w:rPr>
          <w:rStyle w:val="StyleUnderline"/>
          <w:highlight w:val="cyan"/>
        </w:rPr>
        <w:t xml:space="preserve">through </w:t>
      </w:r>
      <w:r w:rsidRPr="007A6FB7">
        <w:rPr>
          <w:rStyle w:val="Emphasis"/>
          <w:highlight w:val="cyan"/>
        </w:rPr>
        <w:t>machine-learning</w:t>
      </w:r>
      <w:r w:rsidRPr="007A6FB7">
        <w:rPr>
          <w:rStyle w:val="Emphasis"/>
        </w:rPr>
        <w:t xml:space="preserve"> analytics</w:t>
      </w:r>
      <w:r w:rsidRPr="007A6FB7">
        <w:rPr>
          <w:sz w:val="14"/>
        </w:rPr>
        <w:t xml:space="preserve">. Since for-profit companies are no longer dependent upon the revenues generated by the Cold War space race culture of a bygone era, </w:t>
      </w:r>
      <w:r w:rsidRPr="007A6FB7">
        <w:rPr>
          <w:rStyle w:val="StyleUnderline"/>
        </w:rPr>
        <w:t xml:space="preserve">this new generation of space companies </w:t>
      </w:r>
      <w:proofErr w:type="gramStart"/>
      <w:r w:rsidRPr="007A6FB7">
        <w:rPr>
          <w:rStyle w:val="StyleUnderline"/>
        </w:rPr>
        <w:t>is able to</w:t>
      </w:r>
      <w:proofErr w:type="gramEnd"/>
      <w:r w:rsidRPr="007A6FB7">
        <w:rPr>
          <w:rStyle w:val="StyleUnderline"/>
        </w:rPr>
        <w:t xml:space="preserve"> more</w:t>
      </w:r>
      <w:r w:rsidRPr="007A6FB7">
        <w:rPr>
          <w:sz w:val="14"/>
        </w:rPr>
        <w:t xml:space="preserve"> </w:t>
      </w:r>
      <w:r w:rsidRPr="007A6FB7">
        <w:rPr>
          <w:rStyle w:val="Emphasis"/>
        </w:rPr>
        <w:t>efficiently capitalize on Moore’s Law</w:t>
      </w:r>
      <w:r w:rsidRPr="007A6FB7">
        <w:rPr>
          <w:sz w:val="14"/>
        </w:rPr>
        <w:t xml:space="preserve">, </w:t>
      </w:r>
      <w:r w:rsidRPr="007A6FB7">
        <w:rPr>
          <w:rStyle w:val="StyleUnderline"/>
        </w:rPr>
        <w:t>the</w:t>
      </w:r>
      <w:r w:rsidRPr="007A6FB7">
        <w:rPr>
          <w:sz w:val="14"/>
        </w:rPr>
        <w:t xml:space="preserve"> nonstop </w:t>
      </w:r>
      <w:r w:rsidRPr="007A6FB7">
        <w:rPr>
          <w:rStyle w:val="Emphasis"/>
        </w:rPr>
        <w:t>exponential growth in chip density</w:t>
      </w:r>
      <w:r w:rsidRPr="007A6FB7">
        <w:rPr>
          <w:rStyle w:val="StyleUnderline"/>
        </w:rPr>
        <w:t xml:space="preserve">, and the associated networking technology co-evolving with it. </w:t>
      </w:r>
      <w:r w:rsidRPr="007A6FB7">
        <w:rPr>
          <w:rStyle w:val="StyleUnderline"/>
          <w:highlight w:val="cyan"/>
        </w:rPr>
        <w:t>This</w:t>
      </w:r>
      <w:r w:rsidRPr="007A6FB7">
        <w:rPr>
          <w:rStyle w:val="StyleUnderline"/>
        </w:rPr>
        <w:t xml:space="preserve"> new generation </w:t>
      </w:r>
      <w:r w:rsidRPr="007A6FB7">
        <w:rPr>
          <w:rStyle w:val="StyleUnderline"/>
          <w:highlight w:val="cyan"/>
        </w:rPr>
        <w:t xml:space="preserve">is building </w:t>
      </w:r>
      <w:r w:rsidRPr="007A6FB7">
        <w:rPr>
          <w:rStyle w:val="Emphasis"/>
          <w:highlight w:val="cyan"/>
        </w:rPr>
        <w:t>profitable businesses</w:t>
      </w:r>
      <w:r w:rsidRPr="007A6FB7">
        <w:rPr>
          <w:sz w:val="14"/>
          <w:highlight w:val="cyan"/>
        </w:rPr>
        <w:t xml:space="preserve"> </w:t>
      </w:r>
      <w:r w:rsidRPr="007A6FB7">
        <w:rPr>
          <w:rStyle w:val="StyleUnderline"/>
          <w:highlight w:val="cyan"/>
        </w:rPr>
        <w:t>helping</w:t>
      </w:r>
      <w:r w:rsidRPr="007A6FB7">
        <w:rPr>
          <w:rStyle w:val="StyleUnderline"/>
        </w:rPr>
        <w:t xml:space="preserve"> to </w:t>
      </w:r>
      <w:r w:rsidRPr="007A6FB7">
        <w:rPr>
          <w:rStyle w:val="Emphasis"/>
        </w:rPr>
        <w:t>clean up</w:t>
      </w:r>
      <w:r w:rsidRPr="007A6FB7">
        <w:rPr>
          <w:sz w:val="14"/>
        </w:rPr>
        <w:t xml:space="preserve"> our </w:t>
      </w:r>
      <w:r w:rsidRPr="007A6FB7">
        <w:rPr>
          <w:rStyle w:val="Emphasis"/>
        </w:rPr>
        <w:t>oceans of garbage and debris</w:t>
      </w:r>
      <w:r w:rsidRPr="007A6FB7">
        <w:rPr>
          <w:sz w:val="14"/>
        </w:rPr>
        <w:t xml:space="preserve"> with satellite surveillance, </w:t>
      </w:r>
      <w:r w:rsidRPr="007A6FB7">
        <w:rPr>
          <w:rStyle w:val="StyleUnderline"/>
        </w:rPr>
        <w:t>reconnoitering to assist in enforcing laws that</w:t>
      </w:r>
      <w:r w:rsidRPr="007A6FB7">
        <w:rPr>
          <w:sz w:val="14"/>
        </w:rPr>
        <w:t xml:space="preserve"> </w:t>
      </w:r>
      <w:r w:rsidRPr="007A6FB7">
        <w:rPr>
          <w:rStyle w:val="Emphasis"/>
          <w:highlight w:val="cyan"/>
        </w:rPr>
        <w:t>protect</w:t>
      </w:r>
      <w:r w:rsidRPr="007A6FB7">
        <w:rPr>
          <w:rStyle w:val="Emphasis"/>
        </w:rPr>
        <w:t xml:space="preserve"> our </w:t>
      </w:r>
      <w:r w:rsidRPr="007A6FB7">
        <w:rPr>
          <w:rStyle w:val="Emphasis"/>
          <w:highlight w:val="cyan"/>
        </w:rPr>
        <w:t>oceans</w:t>
      </w:r>
      <w:r w:rsidRPr="007A6FB7">
        <w:rPr>
          <w:sz w:val="14"/>
        </w:rPr>
        <w:t xml:space="preserve"> from illegal, unregulated, unlicensed fishing, something that is rapidly depleting the world’s most valuable and essential lifeforms. </w:t>
      </w:r>
      <w:r w:rsidRPr="007A6FB7">
        <w:rPr>
          <w:rStyle w:val="StyleUnderline"/>
        </w:rPr>
        <w:t xml:space="preserve">It’s leading in the innovative use of low-cost satellite constellations to produce ubiquitous </w:t>
      </w:r>
      <w:r w:rsidRPr="007A6FB7">
        <w:rPr>
          <w:rStyle w:val="Emphasis"/>
          <w:highlight w:val="cyan"/>
        </w:rPr>
        <w:t>remote-sensing</w:t>
      </w:r>
      <w:r w:rsidRPr="007A6FB7">
        <w:rPr>
          <w:rStyle w:val="Emphasis"/>
        </w:rPr>
        <w:t xml:space="preserve"> data</w:t>
      </w:r>
      <w:r w:rsidRPr="007A6FB7">
        <w:rPr>
          <w:sz w:val="14"/>
        </w:rPr>
        <w:t xml:space="preserve">, enabling small business owners to be more profitable and less wasteful. For example, </w:t>
      </w:r>
      <w:r w:rsidRPr="007A6FB7">
        <w:rPr>
          <w:rStyle w:val="StyleUnderline"/>
        </w:rPr>
        <w:t xml:space="preserve">precise timing signals from space are already </w:t>
      </w:r>
      <w:r w:rsidRPr="007A6FB7">
        <w:rPr>
          <w:rStyle w:val="Emphasis"/>
          <w:highlight w:val="cyan"/>
        </w:rPr>
        <w:t>optimizing transportation</w:t>
      </w:r>
      <w:r w:rsidRPr="007A6FB7">
        <w:rPr>
          <w:sz w:val="14"/>
        </w:rPr>
        <w:t xml:space="preserve"> of people, goods, and services, </w:t>
      </w:r>
      <w:r w:rsidRPr="007A6FB7">
        <w:rPr>
          <w:rStyle w:val="StyleUnderline"/>
        </w:rPr>
        <w:t xml:space="preserve">with even further gains anticipated with the introduction of </w:t>
      </w:r>
      <w:r w:rsidRPr="007A6FB7">
        <w:rPr>
          <w:rStyle w:val="Emphasis"/>
          <w:highlight w:val="cyan"/>
        </w:rPr>
        <w:t>a</w:t>
      </w:r>
      <w:r w:rsidRPr="007A6FB7">
        <w:rPr>
          <w:rStyle w:val="StyleUnderline"/>
        </w:rPr>
        <w:t xml:space="preserve">rtificial </w:t>
      </w:r>
      <w:r w:rsidRPr="007A6FB7">
        <w:rPr>
          <w:rStyle w:val="Emphasis"/>
          <w:highlight w:val="cyan"/>
        </w:rPr>
        <w:t>i</w:t>
      </w:r>
      <w:r w:rsidRPr="007A6FB7">
        <w:rPr>
          <w:rStyle w:val="StyleUnderline"/>
        </w:rPr>
        <w:t>ntelligence</w:t>
      </w:r>
      <w:r w:rsidRPr="007A6FB7">
        <w:rPr>
          <w:sz w:val="14"/>
        </w:rPr>
        <w:t xml:space="preserve"> to assist drivers, perhaps even someday replacing them entirely. </w:t>
      </w:r>
      <w:r w:rsidRPr="007A6FB7">
        <w:rPr>
          <w:rStyle w:val="StyleUnderline"/>
        </w:rPr>
        <w:t>The non-profit sector is</w:t>
      </w:r>
      <w:r w:rsidRPr="007A6FB7">
        <w:rPr>
          <w:sz w:val="14"/>
        </w:rPr>
        <w:t xml:space="preserve"> the other side of commercial space, </w:t>
      </w:r>
      <w:r w:rsidRPr="007A6FB7">
        <w:rPr>
          <w:rStyle w:val="StyleUnderline"/>
        </w:rPr>
        <w:t>concerned</w:t>
      </w:r>
      <w:r w:rsidRPr="007A6FB7">
        <w:rPr>
          <w:sz w:val="14"/>
        </w:rPr>
        <w:t xml:space="preserve"> more </w:t>
      </w:r>
      <w:r w:rsidRPr="007A6FB7">
        <w:rPr>
          <w:rStyle w:val="StyleUnderline"/>
        </w:rPr>
        <w:t xml:space="preserve">for the </w:t>
      </w:r>
      <w:r w:rsidRPr="007A6FB7">
        <w:rPr>
          <w:rStyle w:val="Emphasis"/>
        </w:rPr>
        <w:t>general welfare</w:t>
      </w:r>
      <w:r w:rsidRPr="007A6FB7">
        <w:rPr>
          <w:rStyle w:val="StyleUnderline"/>
        </w:rPr>
        <w:t xml:space="preserve"> of society</w:t>
      </w:r>
      <w:r w:rsidRPr="007A6FB7">
        <w:rPr>
          <w:sz w:val="14"/>
        </w:rPr>
        <w:t xml:space="preserve">, but every bit as integral to this new space enterprise. Much </w:t>
      </w:r>
      <w:r w:rsidRPr="007A6FB7">
        <w:rPr>
          <w:rStyle w:val="StyleUnderline"/>
        </w:rPr>
        <w:t>like every century</w:t>
      </w:r>
      <w:r w:rsidRPr="007A6FB7">
        <w:rPr>
          <w:sz w:val="14"/>
        </w:rPr>
        <w:t xml:space="preserve"> before it in human history, </w:t>
      </w:r>
      <w:r w:rsidRPr="007A6FB7">
        <w:rPr>
          <w:rStyle w:val="StyleUnderline"/>
        </w:rPr>
        <w:t>ours is not without its unique challenges</w:t>
      </w:r>
      <w:r w:rsidRPr="007A6FB7">
        <w:rPr>
          <w:sz w:val="14"/>
        </w:rPr>
        <w:t xml:space="preserve">, some of which have been a consequence of the last, and all of </w:t>
      </w:r>
      <w:r w:rsidRPr="007A6FB7">
        <w:rPr>
          <w:rStyle w:val="StyleUnderline"/>
        </w:rPr>
        <w:t>which</w:t>
      </w:r>
      <w:r w:rsidRPr="007A6FB7">
        <w:rPr>
          <w:sz w:val="14"/>
        </w:rPr>
        <w:t xml:space="preserve"> the </w:t>
      </w:r>
      <w:r w:rsidRPr="007A6FB7">
        <w:rPr>
          <w:rStyle w:val="StyleUnderline"/>
          <w:highlight w:val="cyan"/>
        </w:rPr>
        <w:t>space data</w:t>
      </w:r>
      <w:r w:rsidRPr="007A6FB7">
        <w:rPr>
          <w:sz w:val="14"/>
        </w:rPr>
        <w:t xml:space="preserve"> domain </w:t>
      </w:r>
      <w:r w:rsidRPr="007A6FB7">
        <w:rPr>
          <w:rStyle w:val="StyleUnderline"/>
          <w:highlight w:val="cyan"/>
        </w:rPr>
        <w:t>can</w:t>
      </w:r>
      <w:r w:rsidRPr="007A6FB7">
        <w:rPr>
          <w:rStyle w:val="StyleUnderline"/>
        </w:rPr>
        <w:t xml:space="preserve"> be leveraged to </w:t>
      </w:r>
      <w:r w:rsidRPr="007A6FB7">
        <w:rPr>
          <w:rStyle w:val="StyleUnderline"/>
          <w:highlight w:val="cyan"/>
        </w:rPr>
        <w:t>help solve</w:t>
      </w:r>
      <w:r w:rsidRPr="007A6FB7">
        <w:rPr>
          <w:rStyle w:val="StyleUnderline"/>
        </w:rPr>
        <w:t xml:space="preserve">. </w:t>
      </w:r>
      <w:r w:rsidRPr="007A6FB7">
        <w:rPr>
          <w:rStyle w:val="Emphasis"/>
        </w:rPr>
        <w:t>Examples are endless</w:t>
      </w:r>
      <w:r w:rsidRPr="007A6FB7">
        <w:rPr>
          <w:sz w:val="14"/>
        </w:rPr>
        <w:t xml:space="preserve">, but </w:t>
      </w:r>
      <w:r w:rsidRPr="007A6FB7">
        <w:rPr>
          <w:rStyle w:val="StyleUnderline"/>
        </w:rPr>
        <w:t>one challenge</w:t>
      </w:r>
      <w:r w:rsidRPr="007A6FB7">
        <w:rPr>
          <w:sz w:val="14"/>
        </w:rPr>
        <w:t xml:space="preserve"> that this new space community </w:t>
      </w:r>
      <w:r w:rsidRPr="007A6FB7">
        <w:rPr>
          <w:rStyle w:val="StyleUnderline"/>
        </w:rPr>
        <w:t>is</w:t>
      </w:r>
      <w:r w:rsidRPr="007A6FB7">
        <w:rPr>
          <w:sz w:val="14"/>
        </w:rPr>
        <w:t xml:space="preserve"> uniquely well-adapted for is to further inform </w:t>
      </w:r>
      <w:r w:rsidRPr="007A6FB7">
        <w:rPr>
          <w:rStyle w:val="Emphasis"/>
        </w:rPr>
        <w:t>worldwide resource allocation</w:t>
      </w:r>
      <w:r w:rsidRPr="007A6FB7">
        <w:rPr>
          <w:sz w:val="14"/>
        </w:rPr>
        <w:t xml:space="preserve"> for the 21st century and beyond. </w:t>
      </w:r>
      <w:r w:rsidRPr="007A6FB7">
        <w:rPr>
          <w:rStyle w:val="StyleUnderline"/>
        </w:rPr>
        <w:t>These two primary resources are</w:t>
      </w:r>
      <w:r w:rsidRPr="007A6FB7">
        <w:rPr>
          <w:sz w:val="14"/>
        </w:rPr>
        <w:t xml:space="preserve"> </w:t>
      </w:r>
      <w:r w:rsidRPr="007A6FB7">
        <w:rPr>
          <w:rStyle w:val="Emphasis"/>
          <w:highlight w:val="cyan"/>
        </w:rPr>
        <w:t>sustainable water</w:t>
      </w:r>
      <w:r w:rsidRPr="007A6FB7">
        <w:rPr>
          <w:sz w:val="14"/>
        </w:rPr>
        <w:t xml:space="preserve"> </w:t>
      </w:r>
      <w:r w:rsidRPr="007A6FB7">
        <w:rPr>
          <w:rStyle w:val="StyleUnderline"/>
        </w:rPr>
        <w:t>and the</w:t>
      </w:r>
      <w:r w:rsidRPr="007A6FB7">
        <w:rPr>
          <w:sz w:val="14"/>
        </w:rPr>
        <w:t xml:space="preserve"> </w:t>
      </w:r>
      <w:r w:rsidRPr="007A6FB7">
        <w:rPr>
          <w:rStyle w:val="Emphasis"/>
        </w:rPr>
        <w:t>materials</w:t>
      </w:r>
      <w:r w:rsidRPr="007A6FB7">
        <w:rPr>
          <w:sz w:val="14"/>
        </w:rPr>
        <w:t xml:space="preserve"> </w:t>
      </w:r>
      <w:r w:rsidRPr="007A6FB7">
        <w:rPr>
          <w:rStyle w:val="StyleUnderline"/>
        </w:rPr>
        <w:t>needed for adequate</w:t>
      </w:r>
      <w:r w:rsidRPr="007A6FB7">
        <w:rPr>
          <w:sz w:val="14"/>
        </w:rPr>
        <w:t xml:space="preserve"> </w:t>
      </w:r>
      <w:r w:rsidRPr="007A6FB7">
        <w:rPr>
          <w:rStyle w:val="Emphasis"/>
        </w:rPr>
        <w:t>housing</w:t>
      </w:r>
      <w:r w:rsidRPr="007A6FB7">
        <w:rPr>
          <w:sz w:val="14"/>
        </w:rPr>
        <w:t xml:space="preserve"> </w:t>
      </w:r>
      <w:r w:rsidRPr="007A6FB7">
        <w:rPr>
          <w:rStyle w:val="StyleUnderline"/>
        </w:rPr>
        <w:t xml:space="preserve">for </w:t>
      </w:r>
      <w:r w:rsidRPr="007A6FB7">
        <w:rPr>
          <w:rStyle w:val="StyleUnderline"/>
          <w:highlight w:val="cyan"/>
        </w:rPr>
        <w:t>an</w:t>
      </w:r>
      <w:r w:rsidRPr="007A6FB7">
        <w:rPr>
          <w:rStyle w:val="StyleUnderline"/>
        </w:rPr>
        <w:t xml:space="preserve"> ever-</w:t>
      </w:r>
      <w:r w:rsidRPr="007A6FB7">
        <w:rPr>
          <w:rStyle w:val="Emphasis"/>
          <w:highlight w:val="cyan"/>
        </w:rPr>
        <w:t>increasing</w:t>
      </w:r>
      <w:r w:rsidRPr="007A6FB7">
        <w:rPr>
          <w:rStyle w:val="Emphasis"/>
        </w:rPr>
        <w:t xml:space="preserve"> human </w:t>
      </w:r>
      <w:r w:rsidRPr="007A6FB7">
        <w:rPr>
          <w:rStyle w:val="Emphasis"/>
          <w:highlight w:val="cyan"/>
        </w:rPr>
        <w:t>population</w:t>
      </w:r>
      <w:r w:rsidRPr="007A6FB7">
        <w:rPr>
          <w:sz w:val="14"/>
        </w:rPr>
        <w:t xml:space="preserve">. As cities and urbanization continue to expand, </w:t>
      </w:r>
      <w:r w:rsidRPr="007A6FB7">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7A6FB7">
        <w:rPr>
          <w:rStyle w:val="Emphasis"/>
        </w:rPr>
        <w:t>mitigate human suffering</w:t>
      </w:r>
      <w:r w:rsidRPr="007A6FB7">
        <w:rPr>
          <w:sz w:val="14"/>
        </w:rPr>
        <w:t xml:space="preserve"> </w:t>
      </w:r>
      <w:r w:rsidRPr="007A6FB7">
        <w:rPr>
          <w:rStyle w:val="StyleUnderline"/>
        </w:rPr>
        <w:t xml:space="preserve">from </w:t>
      </w:r>
      <w:r w:rsidRPr="007A6FB7">
        <w:rPr>
          <w:rStyle w:val="Emphasis"/>
          <w:highlight w:val="cyan"/>
        </w:rPr>
        <w:t>plagues</w:t>
      </w:r>
      <w:r w:rsidRPr="007A6FB7">
        <w:rPr>
          <w:sz w:val="14"/>
        </w:rPr>
        <w:t xml:space="preserve">, </w:t>
      </w:r>
      <w:r w:rsidRPr="007A6FB7">
        <w:rPr>
          <w:rStyle w:val="StyleUnderline"/>
        </w:rPr>
        <w:t xml:space="preserve">contain </w:t>
      </w:r>
      <w:r w:rsidRPr="007A6FB7">
        <w:rPr>
          <w:rStyle w:val="Emphasis"/>
        </w:rPr>
        <w:t>outbreaks</w:t>
      </w:r>
      <w:r w:rsidRPr="007A6FB7">
        <w:rPr>
          <w:sz w:val="14"/>
        </w:rPr>
        <w:t xml:space="preserve">, </w:t>
      </w:r>
      <w:r w:rsidRPr="007A6FB7">
        <w:rPr>
          <w:rStyle w:val="StyleUnderline"/>
        </w:rPr>
        <w:t>and combating illegal</w:t>
      </w:r>
      <w:r w:rsidRPr="007A6FB7">
        <w:rPr>
          <w:sz w:val="14"/>
        </w:rPr>
        <w:t xml:space="preserve"> </w:t>
      </w:r>
      <w:r w:rsidRPr="007A6FB7">
        <w:rPr>
          <w:rStyle w:val="Emphasis"/>
          <w:highlight w:val="cyan"/>
        </w:rPr>
        <w:t>poaching</w:t>
      </w:r>
      <w:r w:rsidRPr="007A6FB7">
        <w:rPr>
          <w:sz w:val="14"/>
        </w:rPr>
        <w:t xml:space="preserve">. </w:t>
      </w:r>
      <w:r w:rsidRPr="007A6FB7">
        <w:rPr>
          <w:rStyle w:val="StyleUnderline"/>
        </w:rPr>
        <w:t xml:space="preserve">Some are connecting with other non-profits to curtail </w:t>
      </w:r>
      <w:r w:rsidRPr="007A6FB7">
        <w:rPr>
          <w:rStyle w:val="Emphasis"/>
        </w:rPr>
        <w:t xml:space="preserve">human </w:t>
      </w:r>
      <w:r w:rsidRPr="007A6FB7">
        <w:rPr>
          <w:rStyle w:val="Emphasis"/>
          <w:highlight w:val="cyan"/>
        </w:rPr>
        <w:t>trafficking</w:t>
      </w:r>
      <w:r w:rsidRPr="007A6FB7">
        <w:rPr>
          <w:sz w:val="14"/>
        </w:rPr>
        <w:t xml:space="preserve"> for the sex trade or forced labor for migrant debt repayment. Still others are helping non-governmental organizations in their work to expose the use of children as soldiers. </w:t>
      </w:r>
      <w:r w:rsidRPr="007A6FB7">
        <w:rPr>
          <w:rStyle w:val="StyleUnderline"/>
        </w:rPr>
        <w:t>Addressing these challenges has little to do with resuscitating dreams conceived by long deceased science-fiction writers and much more to do with turning “swords back into plowshares” to</w:t>
      </w:r>
      <w:r w:rsidRPr="007A6FB7">
        <w:rPr>
          <w:sz w:val="14"/>
        </w:rPr>
        <w:t xml:space="preserve"> </w:t>
      </w:r>
      <w:r w:rsidRPr="007A6FB7">
        <w:rPr>
          <w:rStyle w:val="Emphasis"/>
        </w:rPr>
        <w:t xml:space="preserve">solve real </w:t>
      </w:r>
      <w:r w:rsidRPr="007A6FB7">
        <w:rPr>
          <w:rStyle w:val="Emphasis"/>
          <w:highlight w:val="cyan"/>
        </w:rPr>
        <w:t>threats to humanity</w:t>
      </w:r>
      <w:r w:rsidRPr="007A6FB7">
        <w:rPr>
          <w:sz w:val="14"/>
        </w:rPr>
        <w:t xml:space="preserve">. Other non-profit initiatives include pursuing an even more foundational understanding of who we are and how to be the best custodians of our environment. </w:t>
      </w:r>
      <w:r w:rsidRPr="007A6FB7">
        <w:rPr>
          <w:rStyle w:val="StyleUnderline"/>
        </w:rPr>
        <w:t>Much as exploring and monitoring the world’s oceans has advanced civilization through a better understanding of human life and the planet, so too does exploring and monitoring from space. Low Earth orbit (</w:t>
      </w:r>
      <w:r w:rsidRPr="007A6FB7">
        <w:rPr>
          <w:rStyle w:val="StyleUnderline"/>
          <w:highlight w:val="cyan"/>
        </w:rPr>
        <w:t>LEO</w:t>
      </w:r>
      <w:r w:rsidRPr="007A6FB7">
        <w:rPr>
          <w:rStyle w:val="StyleUnderline"/>
        </w:rPr>
        <w:t xml:space="preserve">) </w:t>
      </w:r>
      <w:r w:rsidRPr="007A6FB7">
        <w:rPr>
          <w:rStyle w:val="StyleUnderline"/>
          <w:highlight w:val="cyan"/>
        </w:rPr>
        <w:t>provides a</w:t>
      </w:r>
      <w:r w:rsidRPr="007A6FB7">
        <w:rPr>
          <w:rStyle w:val="StyleUnderline"/>
        </w:rPr>
        <w:t xml:space="preserve"> unique </w:t>
      </w:r>
      <w:r w:rsidRPr="007A6FB7">
        <w:rPr>
          <w:rStyle w:val="StyleUnderline"/>
          <w:highlight w:val="cyan"/>
        </w:rPr>
        <w:t>vantage point to</w:t>
      </w:r>
      <w:r w:rsidRPr="007A6FB7">
        <w:rPr>
          <w:rStyle w:val="StyleUnderline"/>
        </w:rPr>
        <w:t xml:space="preserve"> look back on the planet and understand what is happening,</w:t>
      </w:r>
      <w:r w:rsidRPr="007A6FB7">
        <w:rPr>
          <w:sz w:val="14"/>
        </w:rPr>
        <w:t xml:space="preserve"> anticipate what might happen and prepare for the future. </w:t>
      </w:r>
      <w:r w:rsidRPr="007A6FB7">
        <w:rPr>
          <w:rStyle w:val="StyleUnderline"/>
        </w:rPr>
        <w:t>In addition to</w:t>
      </w:r>
      <w:r w:rsidRPr="007A6FB7">
        <w:rPr>
          <w:sz w:val="14"/>
        </w:rPr>
        <w:t xml:space="preserve"> </w:t>
      </w:r>
      <w:r w:rsidRPr="007A6FB7">
        <w:rPr>
          <w:rStyle w:val="Emphasis"/>
          <w:highlight w:val="cyan"/>
        </w:rPr>
        <w:t>better understand</w:t>
      </w:r>
      <w:r w:rsidRPr="007A6FB7">
        <w:rPr>
          <w:rStyle w:val="Emphasis"/>
        </w:rPr>
        <w:t xml:space="preserve">ing </w:t>
      </w:r>
      <w:r w:rsidRPr="007A6FB7">
        <w:rPr>
          <w:rStyle w:val="Emphasis"/>
          <w:highlight w:val="cyan"/>
        </w:rPr>
        <w:t>Earth</w:t>
      </w:r>
      <w:r w:rsidRPr="007A6FB7">
        <w:rPr>
          <w:rStyle w:val="StyleUnderline"/>
        </w:rPr>
        <w:t xml:space="preserve">, responsible and rapid exploitation of the low Earth orbit domain will enhance the understanding of the </w:t>
      </w:r>
      <w:r w:rsidRPr="007A6FB7">
        <w:rPr>
          <w:rStyle w:val="Emphasis"/>
        </w:rPr>
        <w:t>solar system</w:t>
      </w:r>
      <w:r w:rsidRPr="007A6FB7">
        <w:rPr>
          <w:rStyle w:val="StyleUnderline"/>
        </w:rPr>
        <w:t xml:space="preserve"> and the rest of the </w:t>
      </w:r>
      <w:r w:rsidRPr="007A6FB7">
        <w:rPr>
          <w:rStyle w:val="Emphasis"/>
        </w:rPr>
        <w:t>universe</w:t>
      </w:r>
      <w:r w:rsidRPr="007A6FB7">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7A6FB7">
        <w:rPr>
          <w:rStyle w:val="StyleUnderline"/>
        </w:rPr>
        <w:t xml:space="preserve">a mission </w:t>
      </w:r>
      <w:r w:rsidRPr="007A6FB7">
        <w:rPr>
          <w:rStyle w:val="StyleUnderline"/>
          <w:highlight w:val="cyan"/>
        </w:rPr>
        <w:t>ensuring</w:t>
      </w:r>
      <w:r w:rsidRPr="007A6FB7">
        <w:rPr>
          <w:rStyle w:val="StyleUnderline"/>
        </w:rPr>
        <w:t xml:space="preserve"> the general welfare and</w:t>
      </w:r>
      <w:r w:rsidRPr="007A6FB7">
        <w:rPr>
          <w:sz w:val="14"/>
        </w:rPr>
        <w:t xml:space="preserve"> </w:t>
      </w:r>
      <w:r w:rsidRPr="007A6FB7">
        <w:rPr>
          <w:rStyle w:val="Emphasis"/>
          <w:highlight w:val="cyan"/>
        </w:rPr>
        <w:t>planet survival</w:t>
      </w:r>
      <w:r w:rsidRPr="007A6FB7">
        <w:rPr>
          <w:sz w:val="14"/>
        </w:rPr>
        <w:t xml:space="preserve"> </w:t>
      </w:r>
      <w:r w:rsidRPr="007A6FB7">
        <w:rPr>
          <w:rStyle w:val="StyleUnderline"/>
        </w:rPr>
        <w:t xml:space="preserve">for the next </w:t>
      </w:r>
      <w:r w:rsidRPr="007A6FB7">
        <w:rPr>
          <w:rStyle w:val="StyleUnderline"/>
        </w:rPr>
        <w:lastRenderedPageBreak/>
        <w:t xml:space="preserve">thousand years is finally </w:t>
      </w:r>
      <w:r w:rsidRPr="007A6FB7">
        <w:rPr>
          <w:rStyle w:val="StyleUnderline"/>
          <w:highlight w:val="cyan"/>
        </w:rPr>
        <w:t>confronting the</w:t>
      </w:r>
      <w:r w:rsidRPr="007A6FB7">
        <w:rPr>
          <w:sz w:val="14"/>
          <w:highlight w:val="cyan"/>
        </w:rPr>
        <w:t xml:space="preserve"> </w:t>
      </w:r>
      <w:r w:rsidRPr="007A6FB7">
        <w:rPr>
          <w:rStyle w:val="Emphasis"/>
          <w:highlight w:val="cyan"/>
        </w:rPr>
        <w:t>existential threat</w:t>
      </w:r>
      <w:r w:rsidRPr="007A6FB7">
        <w:rPr>
          <w:sz w:val="14"/>
        </w:rPr>
        <w:t xml:space="preserve"> that </w:t>
      </w:r>
      <w:r w:rsidRPr="007A6FB7">
        <w:rPr>
          <w:rStyle w:val="StyleUnderline"/>
          <w:highlight w:val="cyan"/>
        </w:rPr>
        <w:t>asteroids</w:t>
      </w:r>
      <w:r w:rsidRPr="007A6FB7">
        <w:rPr>
          <w:rStyle w:val="StyleUnderline"/>
        </w:rPr>
        <w:t xml:space="preserve"> and comets </w:t>
      </w:r>
      <w:r w:rsidRPr="007A6FB7">
        <w:rPr>
          <w:rStyle w:val="StyleUnderline"/>
          <w:highlight w:val="cyan"/>
        </w:rPr>
        <w:t>pose</w:t>
      </w:r>
      <w:r w:rsidRPr="007A6FB7">
        <w:rPr>
          <w:rStyle w:val="StyleUnderline"/>
        </w:rPr>
        <w:t xml:space="preserve"> to humanity</w:t>
      </w:r>
      <w:r w:rsidRPr="007A6FB7">
        <w:rPr>
          <w:sz w:val="14"/>
        </w:rPr>
        <w:t xml:space="preserve">. These extra-terrestrial, deep-space threats are passing dangerously close to our planet, and today we have no solar map of them and no defense. </w:t>
      </w:r>
    </w:p>
    <w:p w14:paraId="295DC486" w14:textId="77777777" w:rsidR="00D34FF4" w:rsidRPr="00B16F50" w:rsidRDefault="00D34FF4" w:rsidP="00D34FF4">
      <w:pPr>
        <w:pStyle w:val="Heading4"/>
      </w:pPr>
      <w:r>
        <w:t xml:space="preserve">That’s key to </w:t>
      </w:r>
      <w:r>
        <w:rPr>
          <w:u w:val="single"/>
        </w:rPr>
        <w:t>getting off the rock</w:t>
      </w:r>
      <w:r>
        <w:t xml:space="preserve"> </w:t>
      </w:r>
    </w:p>
    <w:p w14:paraId="0D48FFE8" w14:textId="77777777" w:rsidR="00D34FF4" w:rsidRDefault="00D34FF4" w:rsidP="00D34FF4">
      <w:pPr>
        <w:rPr>
          <w:rFonts w:eastAsia="Times New Roman"/>
        </w:rPr>
      </w:pPr>
      <w:r>
        <w:rPr>
          <w:rFonts w:eastAsia="Times New Roman"/>
          <w:b/>
          <w:bCs/>
          <w:sz w:val="26"/>
          <w:szCs w:val="26"/>
        </w:rPr>
        <w:t>Mallick and Rajagopalan, 19</w:t>
      </w:r>
      <w:r>
        <w:rPr>
          <w:rFonts w:eastAsia="Times New Roman"/>
        </w:rPr>
        <w:t> (</w:t>
      </w:r>
      <w:proofErr w:type="spellStart"/>
      <w:r w:rsidRPr="001B5E4C">
        <w:rPr>
          <w:rFonts w:eastAsia="Times New Roman"/>
        </w:rPr>
        <w:t>Senjuti</w:t>
      </w:r>
      <w:proofErr w:type="spellEnd"/>
      <w:r w:rsidRPr="001B5E4C">
        <w:rPr>
          <w:rFonts w:eastAsia="Times New Roman"/>
        </w:rPr>
        <w:t xml:space="preserve"> </w:t>
      </w:r>
      <w:r>
        <w:rPr>
          <w:rFonts w:eastAsia="Times New Roman"/>
        </w:rPr>
        <w:t xml:space="preserve">Mallick is </w:t>
      </w:r>
      <w:r>
        <w:t>p</w:t>
      </w:r>
      <w:r w:rsidRPr="00570B84">
        <w:t>ursuing an L.L.M. in International Law at the Fletcher School of Law and Diplomacy, Graduate of ILS Law College</w:t>
      </w:r>
      <w:r>
        <w:rPr>
          <w:rFonts w:eastAsia="Times New Roman"/>
        </w:rPr>
        <w:t xml:space="preserve"> </w:t>
      </w:r>
      <w:r w:rsidRPr="001B5E4C">
        <w:rPr>
          <w:rFonts w:eastAsia="Times New Roman"/>
        </w:rPr>
        <w:t>and Rajeswari</w:t>
      </w:r>
      <w:r>
        <w:rPr>
          <w:rFonts w:eastAsia="Times New Roman"/>
        </w:rPr>
        <w:t xml:space="preserve"> Rajagopalan is a </w:t>
      </w:r>
      <w:r w:rsidRPr="00570B84">
        <w:t xml:space="preserve">Distinguished Fellow and Head of the Nuclear and Space Policy Initiative at the Observer Research Foundation, Technical Adviser to the UN Group of Governmental Experts on the Prevention of Arms Race in Outer Space, former Research Officer at the Institute of </w:t>
      </w:r>
      <w:proofErr w:type="spellStart"/>
      <w:r w:rsidRPr="00570B84">
        <w:t>Defence</w:t>
      </w:r>
      <w:proofErr w:type="spellEnd"/>
      <w:r w:rsidRPr="00570B84">
        <w:t xml:space="preserve"> Studies and Analyses and Professor at the Graduate Institute of International Politics at National Chung Hsing University</w:t>
      </w:r>
      <w:r>
        <w:rPr>
          <w:rFonts w:eastAsia="Times New Roman"/>
        </w:rPr>
        <w:t xml:space="preserve">, 1-24-2019, accessed on 10-17-2021, </w:t>
      </w:r>
      <w:r w:rsidRPr="001B5E4C">
        <w:rPr>
          <w:rFonts w:eastAsia="Times New Roman"/>
        </w:rPr>
        <w:t>Observer Research Foundation</w:t>
      </w:r>
      <w:r>
        <w:rPr>
          <w:rFonts w:eastAsia="Times New Roman"/>
        </w:rPr>
        <w:t>, "</w:t>
      </w:r>
      <w:r w:rsidRPr="001B5E4C">
        <w:t xml:space="preserve"> </w:t>
      </w:r>
      <w:r w:rsidRPr="00570B84">
        <w:t>If space is ‘the province of mankind’, who owns its resources</w:t>
      </w:r>
      <w:r>
        <w:rPr>
          <w:rFonts w:eastAsia="Times New Roman"/>
        </w:rPr>
        <w:t xml:space="preserve"> ", </w:t>
      </w:r>
      <w:r w:rsidRPr="00AC204E">
        <w:rPr>
          <w:rFonts w:eastAsia="Times New Roman"/>
        </w:rPr>
        <w:t>https://www.orfonline.org/wp-content/uploads/2019/01/ORF_Occasional_Paper_182_Space_Mining.pdf</w:t>
      </w:r>
      <w:r>
        <w:rPr>
          <w:rFonts w:eastAsia="Times New Roman"/>
        </w:rPr>
        <w:t>, HBisevac)</w:t>
      </w:r>
    </w:p>
    <w:p w14:paraId="448E15BD" w14:textId="77777777" w:rsidR="00D34FF4" w:rsidRPr="00AC204E" w:rsidRDefault="00D34FF4" w:rsidP="00D34FF4">
      <w:pPr>
        <w:rPr>
          <w:sz w:val="16"/>
        </w:rPr>
      </w:pPr>
      <w:r w:rsidRPr="00AC204E">
        <w:rPr>
          <w:sz w:val="16"/>
        </w:rPr>
        <w:t xml:space="preserve">Why Mining? </w:t>
      </w:r>
      <w:r w:rsidRPr="009C41D3">
        <w:rPr>
          <w:b/>
          <w:bCs/>
          <w:highlight w:val="green"/>
          <w:u w:val="single"/>
        </w:rPr>
        <w:t>Tech</w:t>
      </w:r>
      <w:r w:rsidRPr="00AC204E">
        <w:rPr>
          <w:b/>
          <w:bCs/>
          <w:u w:val="single"/>
        </w:rPr>
        <w:t xml:space="preserve">nological </w:t>
      </w:r>
      <w:r w:rsidRPr="009C41D3">
        <w:rPr>
          <w:b/>
          <w:bCs/>
          <w:highlight w:val="green"/>
          <w:u w:val="single"/>
        </w:rPr>
        <w:t>innovation</w:t>
      </w:r>
      <w:r w:rsidRPr="00AC204E">
        <w:rPr>
          <w:sz w:val="16"/>
        </w:rPr>
        <w:t xml:space="preserve">—primarily </w:t>
      </w:r>
      <w:r w:rsidRPr="00AC204E">
        <w:rPr>
          <w:u w:val="single"/>
        </w:rPr>
        <w:t xml:space="preserve">brought about </w:t>
      </w:r>
      <w:r w:rsidRPr="00025928">
        <w:rPr>
          <w:u w:val="single"/>
        </w:rPr>
        <w:t xml:space="preserve">by </w:t>
      </w:r>
      <w:r w:rsidRPr="00025928">
        <w:rPr>
          <w:b/>
          <w:bCs/>
          <w:u w:val="single"/>
        </w:rPr>
        <w:t>commercial players</w:t>
      </w:r>
      <w:r w:rsidRPr="00025928">
        <w:rPr>
          <w:sz w:val="16"/>
        </w:rPr>
        <w:t xml:space="preserve"> such</w:t>
      </w:r>
      <w:r w:rsidRPr="00AC204E">
        <w:rPr>
          <w:sz w:val="16"/>
        </w:rPr>
        <w:t xml:space="preserve"> as Elon </w:t>
      </w:r>
      <w:proofErr w:type="gramStart"/>
      <w:r w:rsidRPr="00AC204E">
        <w:rPr>
          <w:sz w:val="16"/>
        </w:rPr>
        <w:t>Musk[</w:t>
      </w:r>
      <w:proofErr w:type="gramEnd"/>
      <w:r w:rsidRPr="00AC204E">
        <w:rPr>
          <w:sz w:val="16"/>
        </w:rPr>
        <w:t>2] and Jeff Bezos[3]—</w:t>
      </w:r>
      <w:r w:rsidRPr="009C41D3">
        <w:rPr>
          <w:highlight w:val="green"/>
          <w:u w:val="single"/>
        </w:rPr>
        <w:t xml:space="preserve">is </w:t>
      </w:r>
      <w:r w:rsidRPr="009C41D3">
        <w:rPr>
          <w:b/>
          <w:bCs/>
          <w:highlight w:val="green"/>
          <w:u w:val="single"/>
        </w:rPr>
        <w:t>changing the landscape</w:t>
      </w:r>
      <w:r w:rsidRPr="009C41D3">
        <w:rPr>
          <w:highlight w:val="green"/>
          <w:u w:val="single"/>
        </w:rPr>
        <w:t xml:space="preserve"> of space exploration. </w:t>
      </w:r>
      <w:r w:rsidRPr="00025928">
        <w:rPr>
          <w:b/>
          <w:bCs/>
          <w:u w:val="single"/>
        </w:rPr>
        <w:t>Leading the way</w:t>
      </w:r>
      <w:r w:rsidRPr="00025928">
        <w:rPr>
          <w:u w:val="single"/>
        </w:rPr>
        <w:t xml:space="preserve"> in this new-era race are</w:t>
      </w:r>
      <w:r w:rsidRPr="00025928">
        <w:rPr>
          <w:sz w:val="16"/>
        </w:rPr>
        <w:t xml:space="preserve"> the </w:t>
      </w:r>
      <w:r w:rsidRPr="00025928">
        <w:rPr>
          <w:b/>
          <w:bCs/>
          <w:u w:val="single"/>
        </w:rPr>
        <w:t>startups</w:t>
      </w:r>
      <w:r w:rsidRPr="00025928">
        <w:rPr>
          <w:sz w:val="16"/>
        </w:rPr>
        <w:t xml:space="preserve"> including Planetary Resources, Deep Space Industries, </w:t>
      </w:r>
      <w:proofErr w:type="spellStart"/>
      <w:r w:rsidRPr="00025928">
        <w:rPr>
          <w:sz w:val="16"/>
        </w:rPr>
        <w:t>Ispace</w:t>
      </w:r>
      <w:proofErr w:type="spellEnd"/>
      <w:r w:rsidRPr="00025928">
        <w:rPr>
          <w:sz w:val="16"/>
        </w:rPr>
        <w:t xml:space="preserve">, and </w:t>
      </w:r>
      <w:proofErr w:type="spellStart"/>
      <w:r w:rsidRPr="00025928">
        <w:rPr>
          <w:sz w:val="16"/>
        </w:rPr>
        <w:t>Kleos</w:t>
      </w:r>
      <w:proofErr w:type="spellEnd"/>
      <w:r w:rsidRPr="00025928">
        <w:rPr>
          <w:sz w:val="16"/>
        </w:rPr>
        <w:t xml:space="preserve"> Space.[vii] </w:t>
      </w:r>
      <w:r w:rsidRPr="00025928">
        <w:rPr>
          <w:u w:val="single"/>
        </w:rPr>
        <w:t>Research into the feasibility</w:t>
      </w:r>
      <w:r w:rsidRPr="00025928">
        <w:rPr>
          <w:sz w:val="16"/>
        </w:rPr>
        <w:t xml:space="preserve"> of human and robotic </w:t>
      </w:r>
      <w:r w:rsidRPr="00025928">
        <w:rPr>
          <w:u w:val="single"/>
        </w:rPr>
        <w:t>missions</w:t>
      </w:r>
      <w:r w:rsidRPr="00025928">
        <w:rPr>
          <w:sz w:val="16"/>
        </w:rPr>
        <w:t xml:space="preserve"> to asteroids </w:t>
      </w:r>
      <w:r w:rsidRPr="00025928">
        <w:rPr>
          <w:u w:val="single"/>
        </w:rPr>
        <w:t xml:space="preserve">is being conducted by both governmental </w:t>
      </w:r>
      <w:proofErr w:type="spellStart"/>
      <w:r w:rsidRPr="00025928">
        <w:rPr>
          <w:u w:val="single"/>
        </w:rPr>
        <w:t>organisations</w:t>
      </w:r>
      <w:proofErr w:type="spellEnd"/>
      <w:r w:rsidRPr="00025928">
        <w:rPr>
          <w:sz w:val="16"/>
        </w:rPr>
        <w:t xml:space="preserve">, like NASA and JAXA (Japan Aerospace Exploration Agency), </w:t>
      </w:r>
      <w:r w:rsidRPr="00025928">
        <w:rPr>
          <w:u w:val="single"/>
        </w:rPr>
        <w:t>as well as private companies</w:t>
      </w:r>
      <w:r w:rsidRPr="00025928">
        <w:rPr>
          <w:sz w:val="16"/>
        </w:rPr>
        <w:t xml:space="preserve"> such as Planetary Resources.[viii] However, </w:t>
      </w:r>
      <w:r w:rsidRPr="00025928">
        <w:rPr>
          <w:u w:val="single"/>
        </w:rPr>
        <w:t xml:space="preserve">for </w:t>
      </w:r>
      <w:proofErr w:type="spellStart"/>
      <w:r w:rsidRPr="00025928">
        <w:rPr>
          <w:u w:val="single"/>
        </w:rPr>
        <w:t>realising</w:t>
      </w:r>
      <w:proofErr w:type="spellEnd"/>
      <w:r w:rsidRPr="00025928">
        <w:rPr>
          <w:u w:val="single"/>
        </w:rPr>
        <w:t xml:space="preserve"> affordable</w:t>
      </w:r>
      <w:r w:rsidRPr="00025928">
        <w:rPr>
          <w:sz w:val="16"/>
        </w:rPr>
        <w:t xml:space="preserve"> space travel and </w:t>
      </w:r>
      <w:r w:rsidRPr="00025928">
        <w:rPr>
          <w:u w:val="single"/>
        </w:rPr>
        <w:t xml:space="preserve">space </w:t>
      </w:r>
      <w:proofErr w:type="spellStart"/>
      <w:r w:rsidRPr="00025928">
        <w:rPr>
          <w:u w:val="single"/>
        </w:rPr>
        <w:t>industrialisation</w:t>
      </w:r>
      <w:proofErr w:type="spellEnd"/>
      <w:r w:rsidRPr="00025928">
        <w:rPr>
          <w:u w:val="single"/>
        </w:rPr>
        <w:t xml:space="preserve">, it is </w:t>
      </w:r>
      <w:r w:rsidRPr="009C41D3">
        <w:rPr>
          <w:b/>
          <w:bCs/>
          <w:highlight w:val="green"/>
          <w:u w:val="single"/>
        </w:rPr>
        <w:t>essential</w:t>
      </w:r>
      <w:r w:rsidRPr="009C41D3">
        <w:rPr>
          <w:highlight w:val="green"/>
          <w:u w:val="single"/>
        </w:rPr>
        <w:t xml:space="preserve"> to find </w:t>
      </w:r>
      <w:r w:rsidRPr="009C41D3">
        <w:rPr>
          <w:b/>
          <w:bCs/>
          <w:highlight w:val="green"/>
          <w:u w:val="single"/>
        </w:rPr>
        <w:t>extraterrestrial materials</w:t>
      </w:r>
      <w:r w:rsidRPr="00AC204E">
        <w:rPr>
          <w:u w:val="single"/>
        </w:rPr>
        <w:t xml:space="preserve"> such as metals, minerals and water that do </w:t>
      </w:r>
      <w:r w:rsidRPr="00025928">
        <w:rPr>
          <w:u w:val="single"/>
        </w:rPr>
        <w:t>not have to be transported from Earth</w:t>
      </w:r>
      <w:r w:rsidRPr="00025928">
        <w:rPr>
          <w:sz w:val="16"/>
        </w:rPr>
        <w:t xml:space="preserve">. Thus, </w:t>
      </w:r>
      <w:r w:rsidRPr="00025928">
        <w:rPr>
          <w:rStyle w:val="StyleUnderline"/>
        </w:rPr>
        <w:t xml:space="preserve">the </w:t>
      </w:r>
      <w:r w:rsidRPr="00025928">
        <w:rPr>
          <w:rStyle w:val="Emphasis"/>
        </w:rPr>
        <w:t>first objective</w:t>
      </w:r>
      <w:r w:rsidRPr="00025928">
        <w:rPr>
          <w:rStyle w:val="StyleUnderline"/>
        </w:rPr>
        <w:t xml:space="preserve"> in</w:t>
      </w:r>
      <w:r w:rsidRPr="00025928">
        <w:rPr>
          <w:sz w:val="16"/>
        </w:rPr>
        <w:t xml:space="preserve"> carrying out </w:t>
      </w:r>
      <w:r w:rsidRPr="00025928">
        <w:rPr>
          <w:rStyle w:val="StyleUnderline"/>
        </w:rPr>
        <w:t>asteroid mining</w:t>
      </w:r>
      <w:r w:rsidRPr="00025928">
        <w:rPr>
          <w:sz w:val="16"/>
        </w:rPr>
        <w:t xml:space="preserve"> activity </w:t>
      </w:r>
      <w:r w:rsidRPr="00025928">
        <w:rPr>
          <w:rStyle w:val="StyleUnderline"/>
        </w:rPr>
        <w:t>is to o</w:t>
      </w:r>
      <w:r w:rsidRPr="00AC204E">
        <w:rPr>
          <w:rStyle w:val="StyleUnderline"/>
        </w:rPr>
        <w:t>btain elements</w:t>
      </w:r>
      <w:r w:rsidRPr="00AC204E">
        <w:rPr>
          <w:sz w:val="16"/>
        </w:rPr>
        <w:t xml:space="preserve"> that are </w:t>
      </w:r>
      <w:r w:rsidRPr="00AC204E">
        <w:rPr>
          <w:rStyle w:val="StyleUnderline"/>
        </w:rPr>
        <w:t>critical for basic sustenance</w:t>
      </w:r>
      <w:r w:rsidRPr="00AC204E">
        <w:rPr>
          <w:sz w:val="16"/>
        </w:rPr>
        <w:t xml:space="preserve"> on Earth. </w:t>
      </w:r>
      <w:r w:rsidRPr="00AC204E">
        <w:rPr>
          <w:rStyle w:val="StyleUnderline"/>
        </w:rPr>
        <w:t>It has been identified</w:t>
      </w:r>
      <w:r w:rsidRPr="00AC204E">
        <w:rPr>
          <w:sz w:val="16"/>
        </w:rPr>
        <w:t xml:space="preserve"> that </w:t>
      </w:r>
      <w:r w:rsidRPr="00AC204E">
        <w:rPr>
          <w:rStyle w:val="StyleUnderline"/>
        </w:rPr>
        <w:t>the asteroid belt</w:t>
      </w:r>
      <w:r w:rsidRPr="00AC204E">
        <w:rPr>
          <w:sz w:val="16"/>
        </w:rPr>
        <w:t xml:space="preserve"> in our solar system </w:t>
      </w:r>
      <w:r w:rsidRPr="00AC204E">
        <w:rPr>
          <w:rStyle w:val="StyleUnderline"/>
        </w:rPr>
        <w:t xml:space="preserve">contains eight-percent </w:t>
      </w:r>
      <w:r w:rsidRPr="009C41D3">
        <w:rPr>
          <w:rStyle w:val="Emphasis"/>
          <w:highlight w:val="green"/>
        </w:rPr>
        <w:t>metal-rich</w:t>
      </w:r>
      <w:r w:rsidRPr="00AC204E">
        <w:rPr>
          <w:sz w:val="16"/>
        </w:rPr>
        <w:t xml:space="preserve"> (M type) </w:t>
      </w:r>
      <w:r w:rsidRPr="009C41D3">
        <w:rPr>
          <w:rStyle w:val="StyleUnderline"/>
          <w:highlight w:val="green"/>
        </w:rPr>
        <w:t>asteroids</w:t>
      </w:r>
      <w:r w:rsidRPr="00AC204E">
        <w:rPr>
          <w:rStyle w:val="StyleUnderline"/>
        </w:rPr>
        <w:t xml:space="preserve"> and</w:t>
      </w:r>
      <w:r w:rsidRPr="00AC204E">
        <w:rPr>
          <w:sz w:val="16"/>
        </w:rPr>
        <w:t xml:space="preserve"> 75-percent volatile-rich </w:t>
      </w:r>
      <w:r w:rsidRPr="00AC204E">
        <w:rPr>
          <w:rStyle w:val="StyleUnderline"/>
        </w:rPr>
        <w:t>carbonaceous</w:t>
      </w:r>
      <w:r w:rsidRPr="00AC204E">
        <w:rPr>
          <w:sz w:val="16"/>
        </w:rPr>
        <w:t xml:space="preserve"> (C type) </w:t>
      </w:r>
      <w:proofErr w:type="gramStart"/>
      <w:r w:rsidRPr="00AC204E">
        <w:rPr>
          <w:rStyle w:val="StyleUnderline"/>
        </w:rPr>
        <w:t>asteroids</w:t>
      </w:r>
      <w:r w:rsidRPr="00AC204E">
        <w:rPr>
          <w:sz w:val="16"/>
        </w:rPr>
        <w:t>.[</w:t>
      </w:r>
      <w:proofErr w:type="gramEnd"/>
      <w:r w:rsidRPr="00AC204E">
        <w:rPr>
          <w:sz w:val="16"/>
        </w:rPr>
        <w:t xml:space="preserve">ix] </w:t>
      </w:r>
      <w:r w:rsidRPr="00AC204E">
        <w:rPr>
          <w:rStyle w:val="StyleUnderline"/>
        </w:rPr>
        <w:t xml:space="preserve">The </w:t>
      </w:r>
      <w:r w:rsidRPr="00025928">
        <w:rPr>
          <w:rStyle w:val="StyleUnderline"/>
        </w:rPr>
        <w:t>second</w:t>
      </w:r>
      <w:r w:rsidRPr="00AC204E">
        <w:rPr>
          <w:rStyle w:val="StyleUnderline"/>
        </w:rPr>
        <w:t xml:space="preserve"> incentive for celestial mining</w:t>
      </w:r>
      <w:r w:rsidRPr="00AC204E">
        <w:rPr>
          <w:sz w:val="16"/>
        </w:rPr>
        <w:t xml:space="preserve"> companies </w:t>
      </w:r>
      <w:r w:rsidRPr="00AC204E">
        <w:rPr>
          <w:rStyle w:val="StyleUnderline"/>
        </w:rPr>
        <w:t xml:space="preserve">is to </w:t>
      </w:r>
      <w:r w:rsidRPr="009C41D3">
        <w:rPr>
          <w:rStyle w:val="StyleUnderline"/>
          <w:highlight w:val="green"/>
        </w:rPr>
        <w:t>haul</w:t>
      </w:r>
      <w:r w:rsidRPr="00AC204E">
        <w:rPr>
          <w:rStyle w:val="StyleUnderline"/>
        </w:rPr>
        <w:t xml:space="preserve"> </w:t>
      </w:r>
      <w:r w:rsidRPr="00AC204E">
        <w:rPr>
          <w:rStyle w:val="Emphasis"/>
        </w:rPr>
        <w:t xml:space="preserve">precious </w:t>
      </w:r>
      <w:r w:rsidRPr="009C41D3">
        <w:rPr>
          <w:rStyle w:val="Emphasis"/>
          <w:highlight w:val="green"/>
        </w:rPr>
        <w:t>minerals</w:t>
      </w:r>
      <w:r w:rsidRPr="00AC204E">
        <w:rPr>
          <w:rStyle w:val="StyleUnderline"/>
        </w:rPr>
        <w:t xml:space="preserve"> and</w:t>
      </w:r>
      <w:r w:rsidRPr="00AC204E">
        <w:rPr>
          <w:sz w:val="16"/>
        </w:rPr>
        <w:t xml:space="preserve"> cargo </w:t>
      </w:r>
      <w:r w:rsidRPr="00AC204E">
        <w:rPr>
          <w:rStyle w:val="StyleUnderline"/>
        </w:rPr>
        <w:t xml:space="preserve">raw materials to Earth </w:t>
      </w:r>
      <w:r w:rsidRPr="009C41D3">
        <w:rPr>
          <w:rStyle w:val="StyleUnderline"/>
          <w:highlight w:val="green"/>
        </w:rPr>
        <w:t>to fuel</w:t>
      </w:r>
      <w:r w:rsidRPr="00AC204E">
        <w:rPr>
          <w:rStyle w:val="StyleUnderline"/>
        </w:rPr>
        <w:t xml:space="preserve"> its fast </w:t>
      </w:r>
      <w:r w:rsidRPr="009C41D3">
        <w:rPr>
          <w:rStyle w:val="Emphasis"/>
          <w:highlight w:val="green"/>
        </w:rPr>
        <w:t>depleting resources</w:t>
      </w:r>
      <w:r w:rsidRPr="009C41D3">
        <w:rPr>
          <w:rStyle w:val="StyleUnderline"/>
          <w:highlight w:val="green"/>
        </w:rPr>
        <w:t>. This would</w:t>
      </w:r>
      <w:r w:rsidRPr="00AC204E">
        <w:rPr>
          <w:rStyle w:val="StyleUnderline"/>
        </w:rPr>
        <w:t xml:space="preserve"> </w:t>
      </w:r>
      <w:r w:rsidRPr="00AC204E">
        <w:rPr>
          <w:rStyle w:val="Emphasis"/>
        </w:rPr>
        <w:t xml:space="preserve">significantly </w:t>
      </w:r>
      <w:r w:rsidRPr="009C41D3">
        <w:rPr>
          <w:rStyle w:val="Emphasis"/>
          <w:highlight w:val="green"/>
        </w:rPr>
        <w:t>increase</w:t>
      </w:r>
      <w:r w:rsidRPr="00AC204E">
        <w:rPr>
          <w:rStyle w:val="StyleUnderline"/>
        </w:rPr>
        <w:t xml:space="preserve"> the </w:t>
      </w:r>
      <w:r w:rsidRPr="009C41D3">
        <w:rPr>
          <w:rStyle w:val="StyleUnderline"/>
          <w:highlight w:val="green"/>
        </w:rPr>
        <w:t>mining</w:t>
      </w:r>
      <w:r w:rsidRPr="00AC204E">
        <w:rPr>
          <w:rStyle w:val="StyleUnderline"/>
        </w:rPr>
        <w:t xml:space="preserve"> company’s </w:t>
      </w:r>
      <w:r w:rsidRPr="009C41D3">
        <w:rPr>
          <w:rStyle w:val="StyleUnderline"/>
          <w:highlight w:val="green"/>
        </w:rPr>
        <w:t>valuation and</w:t>
      </w:r>
      <w:r w:rsidRPr="00AC204E">
        <w:rPr>
          <w:rStyle w:val="StyleUnderline"/>
        </w:rPr>
        <w:t xml:space="preserve"> greatly </w:t>
      </w:r>
      <w:r w:rsidRPr="009C41D3">
        <w:rPr>
          <w:rStyle w:val="Emphasis"/>
          <w:highlight w:val="green"/>
        </w:rPr>
        <w:t>impact the global economy</w:t>
      </w:r>
      <w:r w:rsidRPr="00AC204E">
        <w:rPr>
          <w:rStyle w:val="StyleUnderline"/>
        </w:rPr>
        <w:t>. According to</w:t>
      </w:r>
      <w:r w:rsidRPr="00AC204E">
        <w:rPr>
          <w:sz w:val="16"/>
        </w:rPr>
        <w:t xml:space="preserve"> a 2012 Reuters interview with </w:t>
      </w:r>
      <w:r w:rsidRPr="00AC204E">
        <w:rPr>
          <w:rStyle w:val="StyleUnderline"/>
        </w:rPr>
        <w:t>Planetary Resources, a 30-meter-long</w:t>
      </w:r>
      <w:r w:rsidRPr="00AC204E">
        <w:rPr>
          <w:sz w:val="16"/>
        </w:rPr>
        <w:t xml:space="preserve"> (98-foot) </w:t>
      </w:r>
      <w:r w:rsidRPr="00AC204E">
        <w:rPr>
          <w:rStyle w:val="StyleUnderline"/>
        </w:rPr>
        <w:t>asteroid can hold platinum worth</w:t>
      </w:r>
      <w:r w:rsidRPr="00AC204E">
        <w:rPr>
          <w:sz w:val="16"/>
        </w:rPr>
        <w:t xml:space="preserve"> somewhere from US$25 billion to US </w:t>
      </w:r>
      <w:r w:rsidRPr="00AC204E">
        <w:rPr>
          <w:rStyle w:val="StyleUnderline"/>
        </w:rPr>
        <w:t>$50 billion</w:t>
      </w:r>
      <w:r w:rsidRPr="00AC204E">
        <w:rPr>
          <w:sz w:val="16"/>
        </w:rPr>
        <w:t xml:space="preserve">.[x] </w:t>
      </w:r>
      <w:r w:rsidRPr="00AC204E">
        <w:rPr>
          <w:rStyle w:val="StyleUnderline"/>
        </w:rPr>
        <w:t xml:space="preserve">These </w:t>
      </w:r>
      <w:r w:rsidRPr="009C41D3">
        <w:rPr>
          <w:rStyle w:val="StyleUnderline"/>
          <w:highlight w:val="green"/>
        </w:rPr>
        <w:t>metals</w:t>
      </w:r>
      <w:r w:rsidRPr="00AC204E">
        <w:rPr>
          <w:rStyle w:val="StyleUnderline"/>
        </w:rPr>
        <w:t xml:space="preserve"> are </w:t>
      </w:r>
      <w:r w:rsidRPr="00AC204E">
        <w:rPr>
          <w:rStyle w:val="Emphasis"/>
        </w:rPr>
        <w:t>highly useful</w:t>
      </w:r>
      <w:r w:rsidRPr="00AC204E">
        <w:rPr>
          <w:sz w:val="16"/>
        </w:rPr>
        <w:t xml:space="preserve"> and valuable, both </w:t>
      </w:r>
      <w:r w:rsidRPr="00AC204E">
        <w:rPr>
          <w:rStyle w:val="StyleUnderline"/>
        </w:rPr>
        <w:t>on Earth and in space</w:t>
      </w:r>
      <w:r w:rsidRPr="00AC204E">
        <w:rPr>
          <w:sz w:val="16"/>
        </w:rPr>
        <w:t xml:space="preserve">.[xi] </w:t>
      </w:r>
      <w:r w:rsidRPr="00AC204E">
        <w:rPr>
          <w:rStyle w:val="StyleUnderline"/>
        </w:rPr>
        <w:t>Third, asteroids give humans</w:t>
      </w:r>
      <w:r w:rsidRPr="00AC204E">
        <w:rPr>
          <w:sz w:val="16"/>
        </w:rPr>
        <w:t xml:space="preserve"> the </w:t>
      </w:r>
      <w:r w:rsidRPr="00AC204E">
        <w:rPr>
          <w:rStyle w:val="StyleUnderline"/>
        </w:rPr>
        <w:t xml:space="preserve">potential to </w:t>
      </w:r>
      <w:r w:rsidRPr="009C41D3">
        <w:rPr>
          <w:rStyle w:val="StyleUnderline"/>
          <w:highlight w:val="green"/>
        </w:rPr>
        <w:t xml:space="preserve">create </w:t>
      </w:r>
      <w:r w:rsidRPr="009C41D3">
        <w:rPr>
          <w:rStyle w:val="Emphasis"/>
          <w:highlight w:val="green"/>
        </w:rPr>
        <w:t>tools in space</w:t>
      </w:r>
      <w:r w:rsidRPr="00AC204E">
        <w:rPr>
          <w:rStyle w:val="StyleUnderline"/>
        </w:rPr>
        <w:t>, since iron, nickel and cobalt are in abundance</w:t>
      </w:r>
      <w:r w:rsidRPr="00AC204E">
        <w:rPr>
          <w:sz w:val="16"/>
        </w:rPr>
        <w:t xml:space="preserve">.[xii] Chris Lewicki, Planetary Resources </w:t>
      </w:r>
      <w:r w:rsidRPr="00025928">
        <w:rPr>
          <w:sz w:val="16"/>
        </w:rPr>
        <w:t xml:space="preserve">CEO, has said, </w:t>
      </w:r>
      <w:r w:rsidRPr="00025928">
        <w:rPr>
          <w:rStyle w:val="StyleUnderline"/>
        </w:rPr>
        <w:t xml:space="preserve">“Using </w:t>
      </w:r>
      <w:r w:rsidRPr="00025928">
        <w:rPr>
          <w:rStyle w:val="Emphasis"/>
        </w:rPr>
        <w:t>3D printing</w:t>
      </w:r>
      <w:r w:rsidRPr="00025928">
        <w:rPr>
          <w:rStyle w:val="StyleUnderline"/>
        </w:rPr>
        <w:t xml:space="preserve"> technology</w:t>
      </w:r>
      <w:r w:rsidRPr="00025928">
        <w:rPr>
          <w:sz w:val="16"/>
        </w:rPr>
        <w:t xml:space="preserve"> one </w:t>
      </w:r>
      <w:r w:rsidRPr="00025928">
        <w:rPr>
          <w:rStyle w:val="StyleUnderline"/>
        </w:rPr>
        <w:t>can grab material off asteroids and</w:t>
      </w:r>
      <w:r w:rsidRPr="00025928">
        <w:rPr>
          <w:sz w:val="16"/>
        </w:rPr>
        <w:t xml:space="preserve"> 3D </w:t>
      </w:r>
      <w:r w:rsidRPr="00025928">
        <w:rPr>
          <w:rStyle w:val="StyleUnderline"/>
        </w:rPr>
        <w:t>print something</w:t>
      </w:r>
      <w:r w:rsidRPr="00025928">
        <w:rPr>
          <w:sz w:val="16"/>
        </w:rPr>
        <w:t xml:space="preserve"> that </w:t>
      </w:r>
      <w:r w:rsidRPr="00025928">
        <w:rPr>
          <w:rStyle w:val="StyleUnderline"/>
        </w:rPr>
        <w:t>never</w:t>
      </w:r>
      <w:r w:rsidRPr="00025928">
        <w:rPr>
          <w:sz w:val="16"/>
        </w:rPr>
        <w:t xml:space="preserve"> has to be </w:t>
      </w:r>
      <w:r w:rsidRPr="00025928">
        <w:rPr>
          <w:rStyle w:val="StyleUnderline"/>
        </w:rPr>
        <w:t>on a rocket</w:t>
      </w:r>
      <w:r w:rsidRPr="00025928">
        <w:rPr>
          <w:sz w:val="16"/>
        </w:rPr>
        <w:t xml:space="preserve">. Tools, </w:t>
      </w:r>
      <w:r w:rsidRPr="00025928">
        <w:rPr>
          <w:rStyle w:val="StyleUnderline"/>
        </w:rPr>
        <w:t>machines and</w:t>
      </w:r>
      <w:r w:rsidRPr="00025928">
        <w:rPr>
          <w:sz w:val="16"/>
        </w:rPr>
        <w:t xml:space="preserve"> even </w:t>
      </w:r>
      <w:r w:rsidRPr="00025928">
        <w:rPr>
          <w:rStyle w:val="StyleUnderline"/>
        </w:rPr>
        <w:t>habitats can</w:t>
      </w:r>
      <w:r w:rsidRPr="00025928">
        <w:rPr>
          <w:sz w:val="16"/>
        </w:rPr>
        <w:t xml:space="preserve"> then </w:t>
      </w:r>
      <w:r w:rsidRPr="00025928">
        <w:rPr>
          <w:rStyle w:val="StyleUnderline"/>
        </w:rPr>
        <w:t>be built off Earth, reducing the c</w:t>
      </w:r>
      <w:r w:rsidRPr="00AC204E">
        <w:rPr>
          <w:rStyle w:val="StyleUnderline"/>
        </w:rPr>
        <w:t>ost of exploration</w:t>
      </w:r>
      <w:r w:rsidRPr="00AC204E">
        <w:rPr>
          <w:sz w:val="16"/>
        </w:rPr>
        <w:t xml:space="preserve"> even </w:t>
      </w:r>
      <w:r w:rsidRPr="00AC204E">
        <w:rPr>
          <w:rStyle w:val="StyleUnderline"/>
        </w:rPr>
        <w:t>further</w:t>
      </w:r>
      <w:r w:rsidRPr="00AC204E">
        <w:rPr>
          <w:sz w:val="16"/>
        </w:rPr>
        <w:t xml:space="preserve">.[xiii] </w:t>
      </w:r>
      <w:r w:rsidRPr="00AC204E">
        <w:rPr>
          <w:rStyle w:val="StyleUnderline"/>
        </w:rPr>
        <w:t xml:space="preserve">Fourth, </w:t>
      </w:r>
      <w:r w:rsidRPr="00AC204E">
        <w:rPr>
          <w:rStyle w:val="Emphasis"/>
        </w:rPr>
        <w:t xml:space="preserve">resource </w:t>
      </w:r>
      <w:r w:rsidRPr="009C41D3">
        <w:rPr>
          <w:rStyle w:val="Emphasis"/>
          <w:highlight w:val="green"/>
        </w:rPr>
        <w:t>extraction</w:t>
      </w:r>
      <w:r w:rsidRPr="009C41D3">
        <w:rPr>
          <w:rStyle w:val="StyleUnderline"/>
          <w:highlight w:val="green"/>
        </w:rPr>
        <w:t xml:space="preserve"> is</w:t>
      </w:r>
      <w:r w:rsidRPr="00AC204E">
        <w:rPr>
          <w:sz w:val="16"/>
        </w:rPr>
        <w:t xml:space="preserve"> also becoming </w:t>
      </w:r>
      <w:r w:rsidRPr="009C41D3">
        <w:rPr>
          <w:rStyle w:val="StyleUnderline"/>
          <w:highlight w:val="green"/>
        </w:rPr>
        <w:t>a focus</w:t>
      </w:r>
      <w:r w:rsidRPr="00AC204E">
        <w:rPr>
          <w:rStyle w:val="StyleUnderline"/>
        </w:rPr>
        <w:t xml:space="preserve"> for many Middle Eastern nations</w:t>
      </w:r>
      <w:r w:rsidRPr="00AC204E">
        <w:rPr>
          <w:sz w:val="16"/>
        </w:rPr>
        <w:t xml:space="preserve">.[xiv] The Middle Eastern </w:t>
      </w:r>
      <w:r w:rsidRPr="00AC204E">
        <w:rPr>
          <w:rStyle w:val="StyleUnderline"/>
        </w:rPr>
        <w:t>oil states, such as Saudi Arabia and the</w:t>
      </w:r>
      <w:r w:rsidRPr="00AC204E">
        <w:rPr>
          <w:sz w:val="16"/>
        </w:rPr>
        <w:t xml:space="preserve"> United Arab </w:t>
      </w:r>
      <w:r w:rsidRPr="00AC204E">
        <w:rPr>
          <w:rStyle w:val="StyleUnderline"/>
        </w:rPr>
        <w:t>Emirates are investing heavily</w:t>
      </w:r>
      <w:r w:rsidRPr="00AC204E">
        <w:rPr>
          <w:sz w:val="16"/>
        </w:rPr>
        <w:t xml:space="preserve"> in this industry as they are looking at space as a way </w:t>
      </w:r>
      <w:r w:rsidRPr="009C41D3">
        <w:rPr>
          <w:rStyle w:val="StyleUnderline"/>
          <w:highlight w:val="green"/>
        </w:rPr>
        <w:t xml:space="preserve">to </w:t>
      </w:r>
      <w:r w:rsidRPr="009C41D3">
        <w:rPr>
          <w:rStyle w:val="Emphasis"/>
          <w:highlight w:val="green"/>
        </w:rPr>
        <w:t>diversify</w:t>
      </w:r>
      <w:r w:rsidRPr="00AC204E">
        <w:rPr>
          <w:sz w:val="16"/>
        </w:rPr>
        <w:t xml:space="preserve"> out of </w:t>
      </w:r>
      <w:r w:rsidRPr="00AC204E">
        <w:rPr>
          <w:rStyle w:val="StyleUnderline"/>
        </w:rPr>
        <w:t>the</w:t>
      </w:r>
      <w:r w:rsidRPr="00AC204E">
        <w:rPr>
          <w:sz w:val="16"/>
        </w:rPr>
        <w:t xml:space="preserve"> earthly </w:t>
      </w:r>
      <w:r w:rsidRPr="00AC204E">
        <w:rPr>
          <w:rStyle w:val="StyleUnderline"/>
        </w:rPr>
        <w:t xml:space="preserve">benefits of </w:t>
      </w:r>
      <w:r w:rsidRPr="009C41D3">
        <w:rPr>
          <w:rStyle w:val="StyleUnderline"/>
          <w:highlight w:val="green"/>
        </w:rPr>
        <w:t>fossil fuel</w:t>
      </w:r>
      <w:r w:rsidRPr="00AC204E">
        <w:rPr>
          <w:sz w:val="16"/>
        </w:rPr>
        <w:t xml:space="preserve">.[xv] </w:t>
      </w:r>
      <w:r w:rsidRPr="00AC204E">
        <w:rPr>
          <w:rStyle w:val="StyleUnderline"/>
        </w:rPr>
        <w:t>Fifth</w:t>
      </w:r>
      <w:r w:rsidRPr="00AC204E">
        <w:rPr>
          <w:sz w:val="16"/>
        </w:rPr>
        <w:t xml:space="preserve">, countries such as </w:t>
      </w:r>
      <w:r w:rsidRPr="009C41D3">
        <w:rPr>
          <w:rStyle w:val="Emphasis"/>
          <w:highlight w:val="green"/>
        </w:rPr>
        <w:t>India</w:t>
      </w:r>
      <w:r w:rsidRPr="009C41D3">
        <w:rPr>
          <w:rStyle w:val="StyleUnderline"/>
          <w:highlight w:val="green"/>
        </w:rPr>
        <w:t xml:space="preserve"> and </w:t>
      </w:r>
      <w:r w:rsidRPr="009C41D3">
        <w:rPr>
          <w:rStyle w:val="Emphasis"/>
          <w:highlight w:val="green"/>
        </w:rPr>
        <w:t>China</w:t>
      </w:r>
      <w:r w:rsidRPr="009C41D3">
        <w:rPr>
          <w:rStyle w:val="StyleUnderline"/>
          <w:highlight w:val="green"/>
        </w:rPr>
        <w:t xml:space="preserve"> are looking</w:t>
      </w:r>
      <w:r w:rsidRPr="00AC204E">
        <w:rPr>
          <w:rStyle w:val="StyleUnderline"/>
        </w:rPr>
        <w:t xml:space="preserve"> to mine the Moon </w:t>
      </w:r>
      <w:r w:rsidRPr="009C41D3">
        <w:rPr>
          <w:rStyle w:val="StyleUnderline"/>
          <w:highlight w:val="green"/>
        </w:rPr>
        <w:t>for</w:t>
      </w:r>
      <w:r w:rsidRPr="00AC204E">
        <w:rPr>
          <w:rStyle w:val="StyleUnderline"/>
        </w:rPr>
        <w:t xml:space="preserve"> extracting </w:t>
      </w:r>
      <w:r w:rsidRPr="009C41D3">
        <w:rPr>
          <w:rStyle w:val="Emphasis"/>
          <w:highlight w:val="green"/>
        </w:rPr>
        <w:t>Helium-3</w:t>
      </w:r>
      <w:r w:rsidRPr="00AC204E">
        <w:rPr>
          <w:sz w:val="16"/>
        </w:rPr>
        <w:t xml:space="preserve">, which is considered </w:t>
      </w:r>
      <w:r w:rsidRPr="00AC204E">
        <w:rPr>
          <w:rStyle w:val="StyleUnderline"/>
        </w:rPr>
        <w:t xml:space="preserve">a </w:t>
      </w:r>
      <w:r w:rsidRPr="009C41D3">
        <w:rPr>
          <w:rStyle w:val="StyleUnderline"/>
          <w:highlight w:val="green"/>
        </w:rPr>
        <w:t xml:space="preserve">clean and </w:t>
      </w:r>
      <w:r w:rsidRPr="009C41D3">
        <w:rPr>
          <w:rStyle w:val="Emphasis"/>
          <w:highlight w:val="green"/>
        </w:rPr>
        <w:t>efficient</w:t>
      </w:r>
      <w:r w:rsidRPr="00AC204E">
        <w:rPr>
          <w:rStyle w:val="Emphasis"/>
        </w:rPr>
        <w:t xml:space="preserve"> form</w:t>
      </w:r>
      <w:r w:rsidRPr="00AC204E">
        <w:rPr>
          <w:rStyle w:val="StyleUnderline"/>
        </w:rPr>
        <w:t xml:space="preserve"> of energy</w:t>
      </w:r>
      <w:r w:rsidRPr="00AC204E">
        <w:rPr>
          <w:sz w:val="16"/>
        </w:rPr>
        <w:t xml:space="preserve">. It is thought that </w:t>
      </w:r>
      <w:r w:rsidRPr="00AC204E">
        <w:rPr>
          <w:rStyle w:val="StyleUnderline"/>
        </w:rPr>
        <w:t xml:space="preserve">this isotope could provide safer </w:t>
      </w:r>
      <w:r w:rsidRPr="009C41D3">
        <w:rPr>
          <w:rStyle w:val="Emphasis"/>
          <w:highlight w:val="green"/>
        </w:rPr>
        <w:t>nuclear energy</w:t>
      </w:r>
      <w:r w:rsidRPr="00AC204E">
        <w:rPr>
          <w:rStyle w:val="StyleUnderline"/>
        </w:rPr>
        <w:t xml:space="preserve"> in a fusion reactor, since it is not radioactive and would not produce</w:t>
      </w:r>
      <w:r w:rsidRPr="00AC204E">
        <w:rPr>
          <w:sz w:val="16"/>
        </w:rPr>
        <w:t xml:space="preserve"> dangerous </w:t>
      </w:r>
      <w:r w:rsidRPr="00AC204E">
        <w:rPr>
          <w:rStyle w:val="StyleUnderline"/>
        </w:rPr>
        <w:t xml:space="preserve">waste </w:t>
      </w:r>
      <w:proofErr w:type="gramStart"/>
      <w:r w:rsidRPr="00AC204E">
        <w:rPr>
          <w:rStyle w:val="StyleUnderline"/>
        </w:rPr>
        <w:t>products</w:t>
      </w:r>
      <w:r w:rsidRPr="00AC204E">
        <w:rPr>
          <w:sz w:val="16"/>
        </w:rPr>
        <w:t>.[</w:t>
      </w:r>
      <w:proofErr w:type="gramEnd"/>
      <w:r w:rsidRPr="00AC204E">
        <w:rPr>
          <w:sz w:val="16"/>
        </w:rPr>
        <w:t xml:space="preserve">xvi] </w:t>
      </w:r>
      <w:r w:rsidRPr="009C41D3">
        <w:rPr>
          <w:rStyle w:val="StyleUnderline"/>
          <w:highlight w:val="green"/>
        </w:rPr>
        <w:t>Finally</w:t>
      </w:r>
      <w:r w:rsidRPr="00AC204E">
        <w:rPr>
          <w:rStyle w:val="StyleUnderline"/>
        </w:rPr>
        <w:t xml:space="preserve">, the </w:t>
      </w:r>
      <w:r w:rsidRPr="009C41D3">
        <w:rPr>
          <w:rStyle w:val="Emphasis"/>
          <w:highlight w:val="green"/>
        </w:rPr>
        <w:t>water</w:t>
      </w:r>
      <w:r w:rsidRPr="00AC204E">
        <w:rPr>
          <w:rStyle w:val="StyleUnderline"/>
        </w:rPr>
        <w:t xml:space="preserve"> available in outer space </w:t>
      </w:r>
      <w:r w:rsidRPr="009C41D3">
        <w:rPr>
          <w:rStyle w:val="StyleUnderline"/>
          <w:highlight w:val="green"/>
        </w:rPr>
        <w:t>could</w:t>
      </w:r>
      <w:r w:rsidRPr="00AC204E">
        <w:rPr>
          <w:sz w:val="16"/>
        </w:rPr>
        <w:t xml:space="preserve"> be used to </w:t>
      </w:r>
      <w:r w:rsidRPr="009C41D3">
        <w:rPr>
          <w:rStyle w:val="StyleUnderline"/>
          <w:highlight w:val="green"/>
        </w:rPr>
        <w:t xml:space="preserve">make </w:t>
      </w:r>
      <w:r w:rsidRPr="009C41D3">
        <w:rPr>
          <w:rStyle w:val="Emphasis"/>
          <w:highlight w:val="green"/>
        </w:rPr>
        <w:t>rocket propellants</w:t>
      </w:r>
      <w:r w:rsidRPr="00AC204E">
        <w:rPr>
          <w:sz w:val="16"/>
        </w:rPr>
        <w:t xml:space="preserve">. According to scientists, </w:t>
      </w:r>
      <w:r w:rsidRPr="00AC204E">
        <w:rPr>
          <w:rStyle w:val="StyleUnderline"/>
        </w:rPr>
        <w:t>since water is abundant</w:t>
      </w:r>
      <w:r w:rsidRPr="00AC204E">
        <w:rPr>
          <w:sz w:val="16"/>
        </w:rPr>
        <w:t xml:space="preserve"> in outer space, in some or the other form, </w:t>
      </w:r>
      <w:r w:rsidRPr="00AC204E">
        <w:rPr>
          <w:rStyle w:val="StyleUnderline"/>
        </w:rPr>
        <w:t>it could be extracted</w:t>
      </w:r>
      <w:r w:rsidRPr="00AC204E">
        <w:rPr>
          <w:sz w:val="16"/>
        </w:rPr>
        <w:t xml:space="preserve"> and </w:t>
      </w:r>
      <w:proofErr w:type="spellStart"/>
      <w:r w:rsidRPr="00AC204E">
        <w:rPr>
          <w:sz w:val="16"/>
        </w:rPr>
        <w:t>electrolysed</w:t>
      </w:r>
      <w:proofErr w:type="spellEnd"/>
      <w:r w:rsidRPr="00AC204E">
        <w:rPr>
          <w:sz w:val="16"/>
        </w:rPr>
        <w:t xml:space="preserve"> </w:t>
      </w:r>
      <w:r w:rsidRPr="00AC204E">
        <w:rPr>
          <w:rStyle w:val="StyleUnderline"/>
        </w:rPr>
        <w:t>to derive hydrogen and oxygen</w:t>
      </w:r>
      <w:r w:rsidRPr="00AC204E">
        <w:rPr>
          <w:sz w:val="16"/>
        </w:rPr>
        <w:t xml:space="preserve">, the </w:t>
      </w:r>
      <w:r w:rsidRPr="00AC204E">
        <w:rPr>
          <w:rStyle w:val="StyleUnderline"/>
        </w:rPr>
        <w:t xml:space="preserve">key ingredients of rocket </w:t>
      </w:r>
      <w:proofErr w:type="gramStart"/>
      <w:r w:rsidRPr="00AC204E">
        <w:rPr>
          <w:rStyle w:val="StyleUnderline"/>
        </w:rPr>
        <w:t>fuel</w:t>
      </w:r>
      <w:r w:rsidRPr="00AC204E">
        <w:rPr>
          <w:sz w:val="16"/>
        </w:rPr>
        <w:t>.[</w:t>
      </w:r>
      <w:proofErr w:type="gramEnd"/>
      <w:r w:rsidRPr="00AC204E">
        <w:rPr>
          <w:sz w:val="16"/>
        </w:rPr>
        <w:t xml:space="preserve">xvii] Thus, </w:t>
      </w:r>
      <w:r w:rsidRPr="00AC204E">
        <w:rPr>
          <w:rStyle w:val="StyleUnderline"/>
        </w:rPr>
        <w:t>instead of carrying one’s own fuel</w:t>
      </w:r>
      <w:r w:rsidRPr="00AC204E">
        <w:rPr>
          <w:sz w:val="16"/>
        </w:rPr>
        <w:t xml:space="preserve"> all the way, </w:t>
      </w:r>
      <w:r w:rsidRPr="009C41D3">
        <w:rPr>
          <w:rStyle w:val="StyleUnderline"/>
          <w:highlight w:val="green"/>
        </w:rPr>
        <w:t>asteroids</w:t>
      </w:r>
      <w:r w:rsidRPr="00AC204E">
        <w:rPr>
          <w:rStyle w:val="StyleUnderline"/>
        </w:rPr>
        <w:t xml:space="preserve"> could </w:t>
      </w:r>
      <w:r w:rsidRPr="009C41D3">
        <w:rPr>
          <w:rStyle w:val="StyleUnderline"/>
          <w:highlight w:val="green"/>
        </w:rPr>
        <w:t>serve as</w:t>
      </w:r>
      <w:r w:rsidRPr="00AC204E">
        <w:rPr>
          <w:sz w:val="16"/>
        </w:rPr>
        <w:t xml:space="preserve"> extraterrestrial/</w:t>
      </w:r>
      <w:r w:rsidRPr="00AC204E">
        <w:rPr>
          <w:rStyle w:val="StyleUnderline"/>
        </w:rPr>
        <w:t xml:space="preserve">orbital </w:t>
      </w:r>
      <w:r w:rsidRPr="009C41D3">
        <w:rPr>
          <w:rStyle w:val="StyleUnderline"/>
          <w:highlight w:val="green"/>
        </w:rPr>
        <w:t>“</w:t>
      </w:r>
      <w:r w:rsidRPr="009C41D3">
        <w:rPr>
          <w:rStyle w:val="Emphasis"/>
          <w:highlight w:val="green"/>
        </w:rPr>
        <w:t>gas stations</w:t>
      </w:r>
      <w:r w:rsidRPr="009C41D3">
        <w:rPr>
          <w:rStyle w:val="StyleUnderline"/>
          <w:highlight w:val="green"/>
        </w:rPr>
        <w:t>” for</w:t>
      </w:r>
      <w:r w:rsidRPr="00AC204E">
        <w:rPr>
          <w:rStyle w:val="StyleUnderline"/>
        </w:rPr>
        <w:t xml:space="preserve"> </w:t>
      </w:r>
      <w:proofErr w:type="spellStart"/>
      <w:r w:rsidRPr="00AC204E">
        <w:rPr>
          <w:rStyle w:val="StyleUnderline"/>
        </w:rPr>
        <w:t>fuelling</w:t>
      </w:r>
      <w:proofErr w:type="spellEnd"/>
      <w:r w:rsidRPr="00AC204E">
        <w:rPr>
          <w:rStyle w:val="StyleUnderline"/>
        </w:rPr>
        <w:t xml:space="preserve"> future </w:t>
      </w:r>
      <w:r w:rsidRPr="009C41D3">
        <w:rPr>
          <w:rStyle w:val="Emphasis"/>
          <w:highlight w:val="green"/>
        </w:rPr>
        <w:t>deep space</w:t>
      </w:r>
      <w:r w:rsidRPr="009C41D3">
        <w:rPr>
          <w:rStyle w:val="StyleUnderline"/>
          <w:highlight w:val="green"/>
        </w:rPr>
        <w:t xml:space="preserve"> missions. This would</w:t>
      </w:r>
      <w:r w:rsidRPr="00AC204E">
        <w:rPr>
          <w:sz w:val="16"/>
        </w:rPr>
        <w:t xml:space="preserve"> simultaneously </w:t>
      </w:r>
      <w:r w:rsidRPr="009C41D3">
        <w:rPr>
          <w:rStyle w:val="StyleUnderline"/>
          <w:highlight w:val="green"/>
        </w:rPr>
        <w:t>make</w:t>
      </w:r>
      <w:r w:rsidRPr="00AC204E">
        <w:rPr>
          <w:rStyle w:val="StyleUnderline"/>
        </w:rPr>
        <w:t xml:space="preserve"> space </w:t>
      </w:r>
      <w:r w:rsidRPr="009C41D3">
        <w:rPr>
          <w:rStyle w:val="StyleUnderline"/>
          <w:highlight w:val="green"/>
        </w:rPr>
        <w:t>travel</w:t>
      </w:r>
      <w:r w:rsidRPr="00AC204E">
        <w:rPr>
          <w:rStyle w:val="StyleUnderline"/>
        </w:rPr>
        <w:t xml:space="preserve"> more </w:t>
      </w:r>
      <w:r w:rsidRPr="009C41D3">
        <w:rPr>
          <w:rStyle w:val="Emphasis"/>
          <w:highlight w:val="green"/>
        </w:rPr>
        <w:t>cost-effective</w:t>
      </w:r>
      <w:r w:rsidRPr="009C41D3">
        <w:rPr>
          <w:rStyle w:val="StyleUnderline"/>
          <w:highlight w:val="green"/>
        </w:rPr>
        <w:t xml:space="preserve"> and</w:t>
      </w:r>
      <w:r w:rsidRPr="00AC204E">
        <w:rPr>
          <w:rStyle w:val="StyleUnderline"/>
        </w:rPr>
        <w:t xml:space="preserve"> productive</w:t>
      </w:r>
      <w:r w:rsidRPr="00AC204E">
        <w:rPr>
          <w:sz w:val="16"/>
        </w:rPr>
        <w:t xml:space="preserve">. Such </w:t>
      </w:r>
      <w:r w:rsidRPr="00AC204E">
        <w:rPr>
          <w:rStyle w:val="StyleUnderline"/>
        </w:rPr>
        <w:t>ventures are</w:t>
      </w:r>
      <w:r w:rsidRPr="00AC204E">
        <w:rPr>
          <w:sz w:val="16"/>
        </w:rPr>
        <w:t xml:space="preserve"> also </w:t>
      </w:r>
      <w:r w:rsidRPr="00AC204E">
        <w:rPr>
          <w:rStyle w:val="StyleUnderline"/>
        </w:rPr>
        <w:t xml:space="preserve">seen to be </w:t>
      </w:r>
      <w:r w:rsidRPr="009C41D3">
        <w:rPr>
          <w:rStyle w:val="StyleUnderline"/>
          <w:highlight w:val="green"/>
        </w:rPr>
        <w:t>intrinsic</w:t>
      </w:r>
      <w:r w:rsidRPr="00AC204E">
        <w:rPr>
          <w:sz w:val="16"/>
        </w:rPr>
        <w:t xml:space="preserve"> to further science and discovery, in addition </w:t>
      </w:r>
      <w:r w:rsidRPr="009C41D3">
        <w:rPr>
          <w:rStyle w:val="StyleUnderline"/>
          <w:highlight w:val="green"/>
        </w:rPr>
        <w:t xml:space="preserve">to </w:t>
      </w:r>
      <w:proofErr w:type="spellStart"/>
      <w:r w:rsidRPr="009C41D3">
        <w:rPr>
          <w:rStyle w:val="Emphasis"/>
          <w:highlight w:val="green"/>
        </w:rPr>
        <w:t>revolutionising</w:t>
      </w:r>
      <w:proofErr w:type="spellEnd"/>
      <w:r w:rsidRPr="00AC204E">
        <w:rPr>
          <w:rStyle w:val="StyleUnderline"/>
        </w:rPr>
        <w:t xml:space="preserve"> commercial </w:t>
      </w:r>
      <w:r w:rsidRPr="009C41D3">
        <w:rPr>
          <w:rStyle w:val="Emphasis"/>
          <w:highlight w:val="green"/>
        </w:rPr>
        <w:t>development</w:t>
      </w:r>
      <w:r w:rsidRPr="00AC204E">
        <w:rPr>
          <w:rStyle w:val="StyleUnderline"/>
        </w:rPr>
        <w:t xml:space="preserve"> in outer space</w:t>
      </w:r>
      <w:r w:rsidRPr="00AC204E">
        <w:rPr>
          <w:sz w:val="16"/>
        </w:rPr>
        <w:t xml:space="preserve">. The </w:t>
      </w:r>
      <w:r w:rsidRPr="00AC204E">
        <w:rPr>
          <w:rStyle w:val="StyleUnderline"/>
        </w:rPr>
        <w:t>mining of asteroids could</w:t>
      </w:r>
      <w:r w:rsidRPr="00AC204E">
        <w:rPr>
          <w:sz w:val="16"/>
        </w:rPr>
        <w:t xml:space="preserve"> also </w:t>
      </w:r>
      <w:r w:rsidRPr="00AC204E">
        <w:rPr>
          <w:rStyle w:val="StyleUnderline"/>
        </w:rPr>
        <w:t xml:space="preserve">provide </w:t>
      </w:r>
      <w:r w:rsidRPr="009C41D3">
        <w:rPr>
          <w:rStyle w:val="StyleUnderline"/>
          <w:highlight w:val="green"/>
        </w:rPr>
        <w:t>a</w:t>
      </w:r>
      <w:r w:rsidRPr="00AC204E">
        <w:rPr>
          <w:rStyle w:val="StyleUnderline"/>
        </w:rPr>
        <w:t xml:space="preserve"> </w:t>
      </w:r>
      <w:r w:rsidRPr="00AC204E">
        <w:rPr>
          <w:rStyle w:val="Emphasis"/>
        </w:rPr>
        <w:t>near-</w:t>
      </w:r>
      <w:r w:rsidRPr="009C41D3">
        <w:rPr>
          <w:rStyle w:val="Emphasis"/>
          <w:highlight w:val="green"/>
        </w:rPr>
        <w:t>infinite supply</w:t>
      </w:r>
      <w:r w:rsidRPr="009C41D3">
        <w:rPr>
          <w:rStyle w:val="StyleUnderline"/>
          <w:highlight w:val="green"/>
        </w:rPr>
        <w:t xml:space="preserve"> of</w:t>
      </w:r>
      <w:r w:rsidRPr="00AC204E">
        <w:rPr>
          <w:sz w:val="16"/>
        </w:rPr>
        <w:t xml:space="preserve"> the </w:t>
      </w:r>
      <w:r w:rsidRPr="00AC204E">
        <w:rPr>
          <w:rStyle w:val="StyleUnderline"/>
        </w:rPr>
        <w:t xml:space="preserve">precious </w:t>
      </w:r>
      <w:r w:rsidRPr="009C41D3">
        <w:rPr>
          <w:rStyle w:val="StyleUnderline"/>
          <w:highlight w:val="green"/>
        </w:rPr>
        <w:t>resources</w:t>
      </w:r>
      <w:r w:rsidRPr="00AC204E">
        <w:rPr>
          <w:rStyle w:val="StyleUnderline"/>
        </w:rPr>
        <w:t xml:space="preserve"> for Earth</w:t>
      </w:r>
      <w:r w:rsidRPr="00AC204E">
        <w:rPr>
          <w:sz w:val="16"/>
        </w:rPr>
        <w:t xml:space="preserve"> to use. [xviii]</w:t>
      </w:r>
    </w:p>
    <w:p w14:paraId="61C243D7" w14:textId="77777777" w:rsidR="00D34FF4" w:rsidRDefault="00D34FF4" w:rsidP="00D34FF4">
      <w:pPr>
        <w:pStyle w:val="Heading4"/>
      </w:pPr>
      <w:r>
        <w:lastRenderedPageBreak/>
        <w:t xml:space="preserve">Colonization solves </w:t>
      </w:r>
      <w:r>
        <w:rPr>
          <w:u w:val="single"/>
        </w:rPr>
        <w:t>inevitable</w:t>
      </w:r>
      <w:r>
        <w:t xml:space="preserve"> extinction. </w:t>
      </w:r>
    </w:p>
    <w:p w14:paraId="74B18710" w14:textId="77777777" w:rsidR="00D34FF4" w:rsidRPr="00DD79B8" w:rsidRDefault="00D34FF4" w:rsidP="00D34FF4">
      <w:r>
        <w:rPr>
          <w:rStyle w:val="Style13ptBold"/>
        </w:rPr>
        <w:t>Kovic</w:t>
      </w:r>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59976998" w14:textId="77777777" w:rsidR="00D34FF4" w:rsidRPr="00C72526" w:rsidRDefault="00D34FF4" w:rsidP="00D34FF4">
      <w:pPr>
        <w:rPr>
          <w:sz w:val="16"/>
        </w:rPr>
      </w:pPr>
      <w:r w:rsidRPr="00D60732">
        <w:rPr>
          <w:rStyle w:val="StyleUnderline"/>
        </w:rPr>
        <w:t>Existential risks</w:t>
      </w:r>
      <w:r w:rsidRPr="00C72526">
        <w:rPr>
          <w:sz w:val="16"/>
        </w:rPr>
        <w:t xml:space="preserve"> are risks that might </w:t>
      </w:r>
      <w:r w:rsidRPr="00D60732">
        <w:rPr>
          <w:rStyle w:val="StyleUnderline"/>
        </w:rPr>
        <w:t>lead to the</w:t>
      </w:r>
      <w:r w:rsidRPr="00C72526">
        <w:rPr>
          <w:sz w:val="16"/>
        </w:rPr>
        <w:t xml:space="preserve"> </w:t>
      </w:r>
      <w:r w:rsidRPr="00D60732">
        <w:rPr>
          <w:rStyle w:val="Emphasis"/>
        </w:rPr>
        <w:t>extinction of humankind</w:t>
      </w:r>
      <w:r w:rsidRPr="00C72526">
        <w:rPr>
          <w:sz w:val="16"/>
        </w:rPr>
        <w:t xml:space="preserve"> [1]. </w:t>
      </w:r>
      <w:r w:rsidRPr="00D60732">
        <w:rPr>
          <w:rStyle w:val="StyleUnderline"/>
        </w:rPr>
        <w:t xml:space="preserve">Natural </w:t>
      </w:r>
      <w:r w:rsidRPr="009B68E9">
        <w:rPr>
          <w:rStyle w:val="StyleUnderline"/>
          <w:highlight w:val="green"/>
        </w:rPr>
        <w:t>existential risks</w:t>
      </w:r>
      <w:r w:rsidRPr="009B68E9">
        <w:rPr>
          <w:sz w:val="16"/>
          <w:highlight w:val="green"/>
        </w:rPr>
        <w:t xml:space="preserve"> (</w:t>
      </w:r>
      <w:r w:rsidRPr="009B68E9">
        <w:rPr>
          <w:rStyle w:val="StyleUnderline"/>
          <w:highlight w:val="green"/>
        </w:rPr>
        <w:t>such as</w:t>
      </w:r>
      <w:r w:rsidRPr="009B68E9">
        <w:rPr>
          <w:sz w:val="16"/>
          <w:highlight w:val="green"/>
        </w:rPr>
        <w:t xml:space="preserve"> </w:t>
      </w:r>
      <w:r w:rsidRPr="009B68E9">
        <w:rPr>
          <w:rStyle w:val="Emphasis"/>
          <w:highlight w:val="green"/>
        </w:rPr>
        <w:t>asteroids</w:t>
      </w:r>
      <w:r w:rsidRPr="00C72526">
        <w:rPr>
          <w:sz w:val="16"/>
        </w:rPr>
        <w:t xml:space="preserve"> that </w:t>
      </w:r>
      <w:r w:rsidRPr="00D60732">
        <w:rPr>
          <w:rStyle w:val="StyleUnderline"/>
        </w:rPr>
        <w:t>might crash into Earth</w:t>
      </w:r>
      <w:r w:rsidRPr="00C72526">
        <w:rPr>
          <w:sz w:val="16"/>
        </w:rPr>
        <w:t xml:space="preserve">) </w:t>
      </w:r>
      <w:r w:rsidRPr="009B68E9">
        <w:rPr>
          <w:rStyle w:val="StyleUnderline"/>
          <w:highlight w:val="green"/>
        </w:rPr>
        <w:t>are</w:t>
      </w:r>
      <w:r w:rsidRPr="00D60732">
        <w:rPr>
          <w:rStyle w:val="StyleUnderline"/>
        </w:rPr>
        <w:t xml:space="preserve"> basically</w:t>
      </w:r>
      <w:r w:rsidRPr="00C72526">
        <w:rPr>
          <w:sz w:val="16"/>
        </w:rPr>
        <w:t xml:space="preserve"> </w:t>
      </w:r>
      <w:r w:rsidRPr="009B68E9">
        <w:rPr>
          <w:rStyle w:val="Emphasis"/>
          <w:highlight w:val="green"/>
        </w:rPr>
        <w:t>constant</w:t>
      </w:r>
      <w:r w:rsidRPr="00C72526">
        <w:rPr>
          <w:sz w:val="16"/>
        </w:rPr>
        <w:t xml:space="preserve">. </w:t>
      </w:r>
      <w:r w:rsidRPr="00D60732">
        <w:rPr>
          <w:rStyle w:val="StyleUnderline"/>
        </w:rPr>
        <w:t>The risks of a</w:t>
      </w:r>
      <w:r w:rsidRPr="00C72526">
        <w:rPr>
          <w:sz w:val="16"/>
        </w:rPr>
        <w:t xml:space="preserve"> </w:t>
      </w:r>
      <w:r w:rsidRPr="00D60732">
        <w:rPr>
          <w:rStyle w:val="Emphasis"/>
        </w:rPr>
        <w:t>giant asteroid</w:t>
      </w:r>
      <w:r w:rsidRPr="00C72526">
        <w:rPr>
          <w:sz w:val="16"/>
        </w:rPr>
        <w:t xml:space="preserve"> </w:t>
      </w:r>
      <w:r w:rsidRPr="00D60732">
        <w:rPr>
          <w:rStyle w:val="StyleUnderline"/>
        </w:rPr>
        <w:t xml:space="preserve">crashing into Earth today </w:t>
      </w:r>
      <w:proofErr w:type="gramStart"/>
      <w:r w:rsidRPr="00D60732">
        <w:rPr>
          <w:rStyle w:val="StyleUnderline"/>
        </w:rPr>
        <w:t>is</w:t>
      </w:r>
      <w:proofErr w:type="gramEnd"/>
      <w:r w:rsidRPr="00D60732">
        <w:rPr>
          <w:rStyle w:val="StyleUnderline"/>
        </w:rPr>
        <w:t xml:space="preserve"> the same as it was 500 years ago. </w:t>
      </w:r>
      <w:r w:rsidRPr="009B68E9">
        <w:rPr>
          <w:rStyle w:val="StyleUnderline"/>
          <w:highlight w:val="green"/>
        </w:rPr>
        <w:t>Anthropogenic</w:t>
      </w:r>
      <w:r w:rsidRPr="00D60732">
        <w:rPr>
          <w:rStyle w:val="StyleUnderline"/>
        </w:rPr>
        <w:t xml:space="preserve">, man-made </w:t>
      </w:r>
      <w:r w:rsidRPr="009B68E9">
        <w:rPr>
          <w:rStyle w:val="StyleUnderline"/>
          <w:highlight w:val="green"/>
        </w:rPr>
        <w:t>existential risks</w:t>
      </w:r>
      <w:r w:rsidRPr="00C72526">
        <w:rPr>
          <w:sz w:val="16"/>
        </w:rPr>
        <w:t xml:space="preserve">, on the other hand, </w:t>
      </w:r>
      <w:r w:rsidRPr="009B68E9">
        <w:rPr>
          <w:rStyle w:val="StyleUnderline"/>
          <w:highlight w:val="green"/>
        </w:rPr>
        <w:t>are growing</w:t>
      </w:r>
      <w:r w:rsidRPr="00C72526">
        <w:rPr>
          <w:sz w:val="16"/>
        </w:rPr>
        <w:t xml:space="preserve"> in number and severity. </w:t>
      </w:r>
      <w:r w:rsidRPr="00D60732">
        <w:rPr>
          <w:rStyle w:val="StyleUnderline"/>
        </w:rPr>
        <w:t xml:space="preserve">They are a </w:t>
      </w:r>
      <w:r w:rsidRPr="009B68E9">
        <w:rPr>
          <w:rStyle w:val="StyleUnderline"/>
          <w:highlight w:val="green"/>
        </w:rPr>
        <w:t xml:space="preserve">side-effect of </w:t>
      </w:r>
      <w:r w:rsidRPr="009B68E9">
        <w:rPr>
          <w:rStyle w:val="Emphasis"/>
          <w:highlight w:val="green"/>
        </w:rPr>
        <w:t>tech</w:t>
      </w:r>
      <w:r w:rsidRPr="00D60732">
        <w:rPr>
          <w:rStyle w:val="Emphasis"/>
        </w:rPr>
        <w:t>nological progress</w:t>
      </w:r>
      <w:r w:rsidRPr="00C72526">
        <w:rPr>
          <w:sz w:val="16"/>
        </w:rPr>
        <w:t xml:space="preserve">: </w:t>
      </w:r>
      <w:r w:rsidRPr="00D60732">
        <w:rPr>
          <w:rStyle w:val="StyleUnderline"/>
        </w:rPr>
        <w:t>The more we develop technologically, the greater man-made existential risks become.</w:t>
      </w:r>
      <w:r w:rsidRPr="00C72526">
        <w:rPr>
          <w:sz w:val="16"/>
        </w:rPr>
        <w:t xml:space="preserve"> </w:t>
      </w:r>
      <w:r w:rsidRPr="009B68E9">
        <w:rPr>
          <w:rStyle w:val="Emphasis"/>
          <w:highlight w:val="green"/>
        </w:rPr>
        <w:t>Nuclear weapons</w:t>
      </w:r>
      <w:r w:rsidRPr="00C72526">
        <w:rPr>
          <w:sz w:val="16"/>
        </w:rPr>
        <w:t xml:space="preserve">, to name only one example, </w:t>
      </w:r>
      <w:r w:rsidRPr="009B68E9">
        <w:rPr>
          <w:rStyle w:val="StyleUnderline"/>
          <w:highlight w:val="green"/>
        </w:rPr>
        <w:t>are a</w:t>
      </w:r>
      <w:r w:rsidRPr="00D60732">
        <w:rPr>
          <w:rStyle w:val="StyleUnderline"/>
        </w:rPr>
        <w:t xml:space="preserve"> direct </w:t>
      </w:r>
      <w:r w:rsidRPr="009B68E9">
        <w:rPr>
          <w:rStyle w:val="StyleUnderline"/>
          <w:highlight w:val="green"/>
        </w:rPr>
        <w:t>consequence of</w:t>
      </w:r>
      <w:r w:rsidRPr="00D60732">
        <w:rPr>
          <w:rStyle w:val="StyleUnderline"/>
        </w:rPr>
        <w:t xml:space="preserve"> </w:t>
      </w:r>
      <w:r w:rsidRPr="00D60732">
        <w:rPr>
          <w:rStyle w:val="Emphasis"/>
        </w:rPr>
        <w:t>scientific</w:t>
      </w:r>
      <w:r w:rsidRPr="00D60732">
        <w:rPr>
          <w:rStyle w:val="StyleUnderline"/>
        </w:rPr>
        <w:t xml:space="preserve"> and </w:t>
      </w:r>
      <w:r w:rsidRPr="00D60732">
        <w:rPr>
          <w:rStyle w:val="Emphasis"/>
        </w:rPr>
        <w:t>technological</w:t>
      </w:r>
      <w:r w:rsidRPr="00D60732">
        <w:rPr>
          <w:rStyle w:val="StyleUnderline"/>
        </w:rPr>
        <w:t xml:space="preserve"> </w:t>
      </w:r>
      <w:r w:rsidRPr="009B68E9">
        <w:rPr>
          <w:rStyle w:val="StyleUnderline"/>
          <w:highlight w:val="green"/>
        </w:rPr>
        <w:t>progress</w:t>
      </w:r>
      <w:r w:rsidRPr="00C72526">
        <w:rPr>
          <w:sz w:val="16"/>
        </w:rPr>
        <w:t>.</w:t>
      </w:r>
    </w:p>
    <w:p w14:paraId="20BAE4EE" w14:textId="77777777" w:rsidR="00D34FF4" w:rsidRPr="00C72526" w:rsidRDefault="00D34FF4" w:rsidP="00D34FF4">
      <w:pPr>
        <w:rPr>
          <w:sz w:val="16"/>
        </w:rPr>
      </w:pPr>
      <w:r w:rsidRPr="00D60732">
        <w:rPr>
          <w:rStyle w:val="StyleUnderline"/>
        </w:rPr>
        <w:t xml:space="preserve">There are </w:t>
      </w:r>
      <w:r w:rsidRPr="00E44101">
        <w:rPr>
          <w:rStyle w:val="StyleUnderline"/>
        </w:rPr>
        <w:t>different approaches to existential risk mitigation. One approach is to develop</w:t>
      </w:r>
      <w:r w:rsidRPr="00C72526">
        <w:rPr>
          <w:sz w:val="16"/>
        </w:rPr>
        <w:t xml:space="preserve"> </w:t>
      </w:r>
      <w:r w:rsidRPr="00E44101">
        <w:rPr>
          <w:rStyle w:val="Emphasis"/>
        </w:rPr>
        <w:t>targeted strategies</w:t>
      </w:r>
      <w:r w:rsidRPr="00C72526">
        <w:rPr>
          <w:sz w:val="16"/>
        </w:rPr>
        <w:t xml:space="preserve"> </w:t>
      </w:r>
      <w:r w:rsidRPr="00E44101">
        <w:rPr>
          <w:rStyle w:val="StyleUnderline"/>
        </w:rPr>
        <w:t>for speci</w:t>
      </w:r>
      <w:r>
        <w:rPr>
          <w:rStyle w:val="StyleUnderline"/>
        </w:rPr>
        <w:t>fi</w:t>
      </w:r>
      <w:r w:rsidRPr="00E44101">
        <w:rPr>
          <w:rStyle w:val="StyleUnderline"/>
        </w:rPr>
        <w:t>c existential risks</w:t>
      </w:r>
      <w:r w:rsidRPr="00C72526">
        <w:rPr>
          <w:sz w:val="16"/>
        </w:rPr>
        <w:t>. If we want to reduce the existential risk posed by nuclear weapons, then we can and should develop specific</w:t>
      </w:r>
      <w:r w:rsidRPr="00E44101">
        <w:rPr>
          <w:rStyle w:val="StyleUnderline"/>
        </w:rPr>
        <w:t xml:space="preserve"> </w:t>
      </w:r>
      <w:r w:rsidRPr="00C72526">
        <w:rPr>
          <w:sz w:val="16"/>
        </w:rPr>
        <w:t>strategies for that risk.</w:t>
      </w:r>
    </w:p>
    <w:p w14:paraId="3CED49D7" w14:textId="77777777" w:rsidR="00D34FF4" w:rsidRPr="00345057" w:rsidRDefault="00D34FF4" w:rsidP="00D34FF4">
      <w:pPr>
        <w:rPr>
          <w:rStyle w:val="StyleUnderline"/>
        </w:rPr>
      </w:pPr>
      <w:r w:rsidRPr="00345057">
        <w:rPr>
          <w:rStyle w:val="StyleUnderline"/>
        </w:rPr>
        <w:t>Another approach is to develop and pursue what can be called</w:t>
      </w:r>
      <w:r w:rsidRPr="00C72526">
        <w:rPr>
          <w:sz w:val="16"/>
        </w:rPr>
        <w:t xml:space="preserve"> </w:t>
      </w:r>
      <w:r w:rsidRPr="009B68E9">
        <w:rPr>
          <w:rStyle w:val="Emphasis"/>
          <w:highlight w:val="green"/>
        </w:rPr>
        <w:t>meta-strategies</w:t>
      </w:r>
      <w:r w:rsidRPr="00C72526">
        <w:rPr>
          <w:sz w:val="16"/>
        </w:rPr>
        <w:t xml:space="preserve"> </w:t>
      </w:r>
      <w:r w:rsidRPr="00345057">
        <w:rPr>
          <w:rStyle w:val="StyleUnderline"/>
        </w:rPr>
        <w:t xml:space="preserve">that </w:t>
      </w:r>
      <w:r w:rsidRPr="009B68E9">
        <w:rPr>
          <w:rStyle w:val="Emphasis"/>
          <w:highlight w:val="green"/>
        </w:rPr>
        <w:t>target all existential risks</w:t>
      </w:r>
      <w:r w:rsidRPr="00F239C8">
        <w:rPr>
          <w:sz w:val="16"/>
        </w:rPr>
        <w:t xml:space="preserve"> </w:t>
      </w:r>
      <w:r w:rsidRPr="00F239C8">
        <w:rPr>
          <w:rStyle w:val="StyleUnderline"/>
        </w:rPr>
        <w:t>at</w:t>
      </w:r>
      <w:r w:rsidRPr="00345057">
        <w:rPr>
          <w:rStyle w:val="StyleUnderline"/>
        </w:rPr>
        <w:t xml:space="preserve"> once. One of </w:t>
      </w:r>
      <w:r w:rsidRPr="009B68E9">
        <w:rPr>
          <w:rStyle w:val="Emphasis"/>
          <w:highlight w:val="green"/>
        </w:rPr>
        <w:t>most effective</w:t>
      </w:r>
      <w:r w:rsidRPr="00C72526">
        <w:rPr>
          <w:sz w:val="16"/>
        </w:rPr>
        <w:t xml:space="preserve"> </w:t>
      </w:r>
      <w:r w:rsidRPr="00345057">
        <w:rPr>
          <w:rStyle w:val="StyleUnderline"/>
        </w:rPr>
        <w:t xml:space="preserve">meta-strategies for tackling existential risks in general </w:t>
      </w:r>
      <w:r w:rsidRPr="009B68E9">
        <w:rPr>
          <w:rStyle w:val="StyleUnderline"/>
          <w:highlight w:val="green"/>
        </w:rPr>
        <w:t>is</w:t>
      </w:r>
      <w:r w:rsidRPr="009B68E9">
        <w:rPr>
          <w:sz w:val="16"/>
          <w:highlight w:val="green"/>
        </w:rPr>
        <w:t xml:space="preserve"> </w:t>
      </w:r>
      <w:r w:rsidRPr="009B68E9">
        <w:rPr>
          <w:rStyle w:val="Emphasis"/>
          <w:highlight w:val="green"/>
        </w:rPr>
        <w:t>space colonization</w:t>
      </w:r>
      <w:r w:rsidRPr="009B68E9">
        <w:rPr>
          <w:rStyle w:val="StyleUnderline"/>
          <w:highlight w:val="green"/>
        </w:rPr>
        <w:t>: If we</w:t>
      </w:r>
      <w:r w:rsidRPr="00345057">
        <w:rPr>
          <w:rStyle w:val="StyleUnderline"/>
        </w:rPr>
        <w:t xml:space="preserve"> manage to </w:t>
      </w:r>
      <w:r w:rsidRPr="009B68E9">
        <w:rPr>
          <w:rStyle w:val="StyleUnderline"/>
          <w:highlight w:val="green"/>
        </w:rPr>
        <w:t xml:space="preserve">establish </w:t>
      </w:r>
      <w:r w:rsidRPr="009B68E9">
        <w:rPr>
          <w:rStyle w:val="Emphasis"/>
          <w:highlight w:val="green"/>
        </w:rPr>
        <w:t>permanent</w:t>
      </w:r>
      <w:r w:rsidRPr="00C72526">
        <w:rPr>
          <w:sz w:val="16"/>
        </w:rPr>
        <w:t xml:space="preserve"> </w:t>
      </w:r>
      <w:r w:rsidRPr="00345057">
        <w:rPr>
          <w:rStyle w:val="StyleUnderline"/>
        </w:rPr>
        <w:t>and</w:t>
      </w:r>
      <w:r w:rsidRPr="00C72526">
        <w:rPr>
          <w:sz w:val="16"/>
        </w:rPr>
        <w:t xml:space="preserve"> </w:t>
      </w:r>
      <w:r w:rsidRPr="00345057">
        <w:rPr>
          <w:rStyle w:val="Emphasis"/>
        </w:rPr>
        <w:t>self-sustainable</w:t>
      </w:r>
      <w:r w:rsidRPr="00C72526">
        <w:rPr>
          <w:sz w:val="16"/>
        </w:rPr>
        <w:t xml:space="preserve"> human </w:t>
      </w:r>
      <w:r w:rsidRPr="009B68E9">
        <w:rPr>
          <w:rStyle w:val="StyleUnderline"/>
          <w:highlight w:val="green"/>
        </w:rPr>
        <w:t>habitats beyond Earth</w:t>
      </w:r>
      <w:r w:rsidRPr="00345057">
        <w:rPr>
          <w:rStyle w:val="StyleUnderline"/>
        </w:rPr>
        <w:t>, then our proverbial existential eggs are not all in one basket anymore</w:t>
      </w:r>
      <w:r w:rsidRPr="00C72526">
        <w:rPr>
          <w:sz w:val="16"/>
        </w:rPr>
        <w:t xml:space="preserve">. For example, </w:t>
      </w:r>
      <w:r w:rsidRPr="009B68E9">
        <w:rPr>
          <w:rStyle w:val="StyleUnderline"/>
          <w:highlight w:val="green"/>
        </w:rPr>
        <w:t>if disaster strikes</w:t>
      </w:r>
      <w:r w:rsidRPr="00345057">
        <w:rPr>
          <w:rStyle w:val="StyleUnderline"/>
        </w:rPr>
        <w:t xml:space="preserve"> on </w:t>
      </w:r>
      <w:r w:rsidRPr="009B68E9">
        <w:rPr>
          <w:rStyle w:val="StyleUnderline"/>
          <w:highlight w:val="green"/>
        </w:rPr>
        <w:t>Earth</w:t>
      </w:r>
      <w:r w:rsidRPr="00345057">
        <w:rPr>
          <w:rStyle w:val="StyleUnderline"/>
        </w:rPr>
        <w:t xml:space="preserve">, but there are billions of humans living on </w:t>
      </w:r>
      <w:r w:rsidRPr="00345057">
        <w:rPr>
          <w:rStyle w:val="Emphasis"/>
        </w:rPr>
        <w:t>Venus</w:t>
      </w:r>
      <w:r w:rsidRPr="00C72526">
        <w:rPr>
          <w:sz w:val="16"/>
        </w:rPr>
        <w:t xml:space="preserve"> </w:t>
      </w:r>
      <w:r w:rsidRPr="00345057">
        <w:rPr>
          <w:rStyle w:val="StyleUnderline"/>
        </w:rPr>
        <w:t>and</w:t>
      </w:r>
      <w:r w:rsidRPr="00C72526">
        <w:rPr>
          <w:sz w:val="16"/>
        </w:rPr>
        <w:t xml:space="preserve"> </w:t>
      </w:r>
      <w:r w:rsidRPr="00345057">
        <w:rPr>
          <w:rStyle w:val="Emphasis"/>
        </w:rPr>
        <w:t>Mars</w:t>
      </w:r>
      <w:r w:rsidRPr="00345057">
        <w:rPr>
          <w:rStyle w:val="StyleUnderline"/>
        </w:rPr>
        <w:t xml:space="preserve">, </w:t>
      </w:r>
      <w:r w:rsidRPr="009B68E9">
        <w:rPr>
          <w:rStyle w:val="StyleUnderline"/>
          <w:highlight w:val="green"/>
        </w:rPr>
        <w:t xml:space="preserve">humankind </w:t>
      </w:r>
      <w:proofErr w:type="gramStart"/>
      <w:r w:rsidRPr="009B68E9">
        <w:rPr>
          <w:rStyle w:val="StyleUnderline"/>
          <w:highlight w:val="green"/>
        </w:rPr>
        <w:t>would</w:t>
      </w:r>
      <w:proofErr w:type="gramEnd"/>
      <w:r w:rsidRPr="009B68E9">
        <w:rPr>
          <w:rStyle w:val="StyleUnderline"/>
          <w:highlight w:val="green"/>
        </w:rPr>
        <w:t xml:space="preserve"> </w:t>
      </w:r>
      <w:r w:rsidRPr="009B68E9">
        <w:rPr>
          <w:rStyle w:val="Emphasis"/>
          <w:highlight w:val="green"/>
        </w:rPr>
        <w:t>continue</w:t>
      </w:r>
      <w:r w:rsidRPr="00345057">
        <w:rPr>
          <w:rStyle w:val="Emphasis"/>
        </w:rPr>
        <w:t xml:space="preserve"> to exist</w:t>
      </w:r>
      <w:r w:rsidRPr="00C72526">
        <w:rPr>
          <w:sz w:val="16"/>
        </w:rPr>
        <w:t xml:space="preserve"> </w:t>
      </w:r>
      <w:r w:rsidRPr="00345057">
        <w:rPr>
          <w:rStyle w:val="StyleUnderline"/>
        </w:rPr>
        <w:t>even with Earth-humans gone.</w:t>
      </w:r>
    </w:p>
    <w:p w14:paraId="19E4BED1" w14:textId="25BCE56F" w:rsidR="00D34FF4" w:rsidRPr="00D34FF4" w:rsidRDefault="00D34FF4" w:rsidP="00D34FF4">
      <w:pPr>
        <w:rPr>
          <w:sz w:val="16"/>
        </w:rPr>
      </w:pPr>
      <w:r w:rsidRPr="00345057">
        <w:rPr>
          <w:rStyle w:val="StyleUnderline"/>
        </w:rPr>
        <w:t xml:space="preserve">Because of existential risks, </w:t>
      </w:r>
      <w:r w:rsidRPr="009B68E9">
        <w:rPr>
          <w:rStyle w:val="StyleUnderline"/>
          <w:highlight w:val="green"/>
        </w:rPr>
        <w:t xml:space="preserve">a </w:t>
      </w:r>
      <w:r w:rsidRPr="009B68E9">
        <w:rPr>
          <w:rStyle w:val="Emphasis"/>
          <w:highlight w:val="green"/>
        </w:rPr>
        <w:t>long-term future</w:t>
      </w:r>
      <w:r w:rsidRPr="009B68E9">
        <w:rPr>
          <w:sz w:val="16"/>
          <w:highlight w:val="green"/>
        </w:rPr>
        <w:t xml:space="preserve"> </w:t>
      </w:r>
      <w:r w:rsidRPr="009B68E9">
        <w:rPr>
          <w:rStyle w:val="StyleUnderline"/>
          <w:highlight w:val="green"/>
        </w:rPr>
        <w:t>in which humankind</w:t>
      </w:r>
      <w:r w:rsidRPr="00345057">
        <w:rPr>
          <w:rStyle w:val="StyleUnderline"/>
        </w:rPr>
        <w:t xml:space="preserve"> still </w:t>
      </w:r>
      <w:r w:rsidRPr="009B68E9">
        <w:rPr>
          <w:rStyle w:val="StyleUnderline"/>
          <w:highlight w:val="green"/>
        </w:rPr>
        <w:t>exists</w:t>
      </w:r>
      <w:r w:rsidRPr="00345057">
        <w:rPr>
          <w:rStyle w:val="StyleUnderline"/>
        </w:rPr>
        <w:t xml:space="preserve"> almost </w:t>
      </w:r>
      <w:r w:rsidRPr="00345057">
        <w:rPr>
          <w:rStyle w:val="Emphasis"/>
        </w:rPr>
        <w:t>certainly</w:t>
      </w:r>
      <w:r w:rsidRPr="00345057">
        <w:rPr>
          <w:rStyle w:val="StyleUnderline"/>
        </w:rPr>
        <w:t xml:space="preserve"> </w:t>
      </w:r>
      <w:proofErr w:type="gramStart"/>
      <w:r w:rsidRPr="009B68E9">
        <w:rPr>
          <w:rStyle w:val="StyleUnderline"/>
          <w:highlight w:val="green"/>
        </w:rPr>
        <w:t>has to</w:t>
      </w:r>
      <w:proofErr w:type="gramEnd"/>
      <w:r w:rsidRPr="009B68E9">
        <w:rPr>
          <w:rStyle w:val="StyleUnderline"/>
          <w:highlight w:val="green"/>
        </w:rPr>
        <w:t xml:space="preserve"> be a future</w:t>
      </w:r>
      <w:r w:rsidRPr="00345057">
        <w:rPr>
          <w:rStyle w:val="StyleUnderline"/>
        </w:rPr>
        <w:t xml:space="preserve"> in which humankind has </w:t>
      </w:r>
      <w:r w:rsidRPr="00345057">
        <w:rPr>
          <w:rStyle w:val="Emphasis"/>
        </w:rPr>
        <w:t xml:space="preserve">succeeded in </w:t>
      </w:r>
      <w:r w:rsidRPr="009B68E9">
        <w:rPr>
          <w:rStyle w:val="Emphasis"/>
          <w:highlight w:val="green"/>
        </w:rPr>
        <w:t>colonizing space</w:t>
      </w:r>
      <w:r w:rsidRPr="00C72526">
        <w:rPr>
          <w:sz w:val="16"/>
        </w:rPr>
        <w:t xml:space="preserve">. Today, even though we regularly venture into space, we do not yet have space colonization capabilities. </w:t>
      </w:r>
      <w:r w:rsidRPr="00345057">
        <w:rPr>
          <w:rStyle w:val="StyleUnderline"/>
        </w:rPr>
        <w:t xml:space="preserve">There are </w:t>
      </w:r>
      <w:proofErr w:type="gramStart"/>
      <w:r w:rsidRPr="00345057">
        <w:rPr>
          <w:rStyle w:val="StyleUnderline"/>
        </w:rPr>
        <w:t>a number of</w:t>
      </w:r>
      <w:proofErr w:type="gramEnd"/>
      <w:r w:rsidRPr="00C72526">
        <w:rPr>
          <w:sz w:val="16"/>
        </w:rPr>
        <w:t xml:space="preserve"> </w:t>
      </w:r>
      <w:r w:rsidRPr="00345057">
        <w:rPr>
          <w:rStyle w:val="Emphasis"/>
        </w:rPr>
        <w:t>technological challenges</w:t>
      </w:r>
      <w:r w:rsidRPr="00C72526">
        <w:rPr>
          <w:sz w:val="16"/>
        </w:rPr>
        <w:t xml:space="preserve"> </w:t>
      </w:r>
      <w:r w:rsidRPr="00345057">
        <w:rPr>
          <w:rStyle w:val="StyleUnderline"/>
        </w:rPr>
        <w:t xml:space="preserve">that we need to </w:t>
      </w:r>
      <w:r w:rsidRPr="00345057">
        <w:rPr>
          <w:rStyle w:val="Emphasis"/>
        </w:rPr>
        <w:t>overcome</w:t>
      </w:r>
      <w:r w:rsidRPr="00C72526">
        <w:rPr>
          <w:sz w:val="16"/>
        </w:rPr>
        <w:t xml:space="preserve"> </w:t>
      </w:r>
      <w:r w:rsidRPr="00345057">
        <w:rPr>
          <w:rStyle w:val="StyleUnderline"/>
        </w:rPr>
        <w:t>in order to become capable of space colonization</w:t>
      </w:r>
      <w:r w:rsidRPr="00C72526">
        <w:rPr>
          <w:sz w:val="16"/>
        </w:rPr>
        <w:t>. One of those challenges is energy. There are several reasons why.</w:t>
      </w:r>
    </w:p>
    <w:p w14:paraId="20C9DAA9" w14:textId="77777777" w:rsidR="008D5B0B" w:rsidRPr="008D5B0B" w:rsidRDefault="008D5B0B" w:rsidP="008D5B0B"/>
    <w:p w14:paraId="4FAE11D5" w14:textId="7525958C" w:rsidR="00CC016E" w:rsidRDefault="00CC016E" w:rsidP="008D5B0B">
      <w:pPr>
        <w:pStyle w:val="Heading2"/>
        <w:rPr>
          <w:rFonts w:eastAsia="Times New Roman"/>
        </w:rPr>
      </w:pPr>
      <w:r>
        <w:rPr>
          <w:rFonts w:eastAsia="Times New Roman"/>
        </w:rPr>
        <w:lastRenderedPageBreak/>
        <w:t xml:space="preserve">Contention 2: </w:t>
      </w:r>
      <w:proofErr w:type="spellStart"/>
      <w:r>
        <w:rPr>
          <w:rFonts w:eastAsia="Times New Roman"/>
        </w:rPr>
        <w:t>BizCon</w:t>
      </w:r>
      <w:proofErr w:type="spellEnd"/>
    </w:p>
    <w:p w14:paraId="6338657F" w14:textId="77777777" w:rsidR="00CC016E" w:rsidRPr="00D92996" w:rsidRDefault="00CC016E" w:rsidP="00CC016E">
      <w:pPr>
        <w:pStyle w:val="Heading4"/>
      </w:pPr>
      <w:r w:rsidRPr="00D92996">
        <w:t xml:space="preserve">Current business sentiment </w:t>
      </w:r>
      <w:r w:rsidRPr="00D92996">
        <w:rPr>
          <w:u w:val="single"/>
        </w:rPr>
        <w:t>promises</w:t>
      </w:r>
      <w:r w:rsidRPr="00D92996">
        <w:t xml:space="preserve"> a </w:t>
      </w:r>
      <w:r w:rsidRPr="00D92996">
        <w:rPr>
          <w:u w:val="single"/>
        </w:rPr>
        <w:t>slow and steady</w:t>
      </w:r>
      <w:r w:rsidRPr="00D92996">
        <w:t xml:space="preserve"> recovery.</w:t>
      </w:r>
    </w:p>
    <w:p w14:paraId="059A9C32" w14:textId="77777777" w:rsidR="00CC016E" w:rsidRPr="00D92996" w:rsidRDefault="00CC016E" w:rsidP="00CC016E">
      <w:pPr>
        <w:rPr>
          <w:b/>
          <w:sz w:val="26"/>
        </w:rPr>
      </w:pPr>
      <w:r w:rsidRPr="00D92996">
        <w:t xml:space="preserve">Dr. Mark </w:t>
      </w:r>
      <w:r w:rsidRPr="00D92996">
        <w:rPr>
          <w:rStyle w:val="Style13ptBold"/>
        </w:rPr>
        <w:t>Zandi 11/15</w:t>
      </w:r>
      <w:r w:rsidRPr="00D92996">
        <w:t xml:space="preserve">, PhD from UPenn, economist, and director of economic research at Moody’s Analytics, 11/15/21, “Moody's Analytics Survey of Business Confidence,” </w:t>
      </w:r>
      <w:hyperlink r:id="rId8" w:history="1">
        <w:r w:rsidRPr="00D92996">
          <w:rPr>
            <w:rStyle w:val="Hyperlink"/>
          </w:rPr>
          <w:t>https://www.economy.com/economicview/indicator/usa_dsbc/5C438EAA-8AA1-484E-8931-62208FCACE22</w:t>
        </w:r>
      </w:hyperlink>
      <w:r w:rsidRPr="00D92996">
        <w:t>, cc</w:t>
      </w:r>
    </w:p>
    <w:p w14:paraId="1766E296" w14:textId="77777777" w:rsidR="00CC016E" w:rsidRPr="00D92996" w:rsidRDefault="00CC016E" w:rsidP="00CC016E">
      <w:pPr>
        <w:rPr>
          <w:sz w:val="14"/>
        </w:rPr>
      </w:pPr>
      <w:r w:rsidRPr="00D92996">
        <w:rPr>
          <w:sz w:val="14"/>
        </w:rPr>
        <w:t xml:space="preserve">Abstracting from the weekly ups and downs of responses to the global business survey, </w:t>
      </w:r>
      <w:r w:rsidRPr="00D92996">
        <w:rPr>
          <w:rStyle w:val="Emphasis"/>
        </w:rPr>
        <w:t xml:space="preserve">business </w:t>
      </w:r>
      <w:r w:rsidRPr="00D92996">
        <w:rPr>
          <w:rStyle w:val="Emphasis"/>
          <w:highlight w:val="cyan"/>
        </w:rPr>
        <w:t>sentiment</w:t>
      </w:r>
      <w:r w:rsidRPr="00D92996">
        <w:rPr>
          <w:rStyle w:val="StyleUnderline"/>
          <w:highlight w:val="cyan"/>
        </w:rPr>
        <w:t xml:space="preserve"> remains</w:t>
      </w:r>
      <w:r w:rsidRPr="00D92996">
        <w:rPr>
          <w:sz w:val="14"/>
        </w:rPr>
        <w:t xml:space="preserve"> stuck </w:t>
      </w:r>
      <w:r w:rsidRPr="00D92996">
        <w:rPr>
          <w:rStyle w:val="Emphasis"/>
          <w:highlight w:val="cyan"/>
        </w:rPr>
        <w:t>consistent</w:t>
      </w:r>
      <w:r w:rsidRPr="00D92996">
        <w:rPr>
          <w:rStyle w:val="StyleUnderline"/>
          <w:highlight w:val="cyan"/>
        </w:rPr>
        <w:t xml:space="preserve"> with a</w:t>
      </w:r>
      <w:r w:rsidRPr="00D92996">
        <w:rPr>
          <w:rStyle w:val="StyleUnderline"/>
        </w:rPr>
        <w:t xml:space="preserve"> </w:t>
      </w:r>
      <w:r w:rsidRPr="00D92996">
        <w:rPr>
          <w:rStyle w:val="Emphasis"/>
        </w:rPr>
        <w:t xml:space="preserve">slowly </w:t>
      </w:r>
      <w:r w:rsidRPr="00D92996">
        <w:rPr>
          <w:rStyle w:val="Emphasis"/>
          <w:highlight w:val="cyan"/>
        </w:rPr>
        <w:t>recovering</w:t>
      </w:r>
      <w:r w:rsidRPr="00D92996">
        <w:rPr>
          <w:rStyle w:val="StyleUnderline"/>
        </w:rPr>
        <w:t xml:space="preserve"> </w:t>
      </w:r>
      <w:r w:rsidRPr="00D92996">
        <w:rPr>
          <w:rStyle w:val="Emphasis"/>
        </w:rPr>
        <w:t xml:space="preserve">global </w:t>
      </w:r>
      <w:r w:rsidRPr="00D92996">
        <w:rPr>
          <w:rStyle w:val="Emphasis"/>
          <w:highlight w:val="cyan"/>
        </w:rPr>
        <w:t>economy</w:t>
      </w:r>
      <w:r w:rsidRPr="00D92996">
        <w:rPr>
          <w:sz w:val="14"/>
        </w:rPr>
        <w:t xml:space="preserve">. Most encouraging, </w:t>
      </w:r>
      <w:r w:rsidRPr="00D92996">
        <w:rPr>
          <w:rStyle w:val="Emphasis"/>
        </w:rPr>
        <w:t xml:space="preserve">more than </w:t>
      </w:r>
      <w:r w:rsidRPr="00D92996">
        <w:rPr>
          <w:rStyle w:val="Emphasis"/>
          <w:highlight w:val="cyan"/>
        </w:rPr>
        <w:t>one-third</w:t>
      </w:r>
      <w:r w:rsidRPr="00D92996">
        <w:rPr>
          <w:rStyle w:val="StyleUnderline"/>
        </w:rPr>
        <w:t xml:space="preserve"> of respondents</w:t>
      </w:r>
      <w:r w:rsidRPr="00D92996">
        <w:rPr>
          <w:sz w:val="14"/>
        </w:rPr>
        <w:t xml:space="preserve"> to the survey </w:t>
      </w:r>
      <w:r w:rsidRPr="00D92996">
        <w:rPr>
          <w:rStyle w:val="StyleUnderline"/>
          <w:highlight w:val="cyan"/>
        </w:rPr>
        <w:t>say</w:t>
      </w:r>
      <w:r w:rsidRPr="00D92996">
        <w:rPr>
          <w:rStyle w:val="StyleUnderline"/>
        </w:rPr>
        <w:t xml:space="preserve"> </w:t>
      </w:r>
      <w:r w:rsidRPr="00D92996">
        <w:rPr>
          <w:rStyle w:val="Emphasis"/>
        </w:rPr>
        <w:t xml:space="preserve">present business </w:t>
      </w:r>
      <w:r w:rsidRPr="00D92996">
        <w:rPr>
          <w:rStyle w:val="Emphasis"/>
          <w:highlight w:val="cyan"/>
        </w:rPr>
        <w:t>conditions</w:t>
      </w:r>
      <w:r w:rsidRPr="00D92996">
        <w:rPr>
          <w:rStyle w:val="StyleUnderline"/>
          <w:highlight w:val="cyan"/>
        </w:rPr>
        <w:t xml:space="preserve"> are </w:t>
      </w:r>
      <w:r w:rsidRPr="00D92996">
        <w:rPr>
          <w:rStyle w:val="Emphasis"/>
          <w:highlight w:val="cyan"/>
        </w:rPr>
        <w:t>improving</w:t>
      </w:r>
      <w:r w:rsidRPr="00D92996">
        <w:rPr>
          <w:rStyle w:val="StyleUnderline"/>
          <w:highlight w:val="cyan"/>
        </w:rPr>
        <w:t xml:space="preserve"> and</w:t>
      </w:r>
      <w:r w:rsidRPr="00D92996">
        <w:rPr>
          <w:rStyle w:val="StyleUnderline"/>
        </w:rPr>
        <w:t xml:space="preserve"> </w:t>
      </w:r>
      <w:r w:rsidRPr="00D92996">
        <w:rPr>
          <w:rStyle w:val="Emphasis"/>
        </w:rPr>
        <w:t xml:space="preserve">more than </w:t>
      </w:r>
      <w:r w:rsidRPr="00D92996">
        <w:rPr>
          <w:rStyle w:val="Emphasis"/>
          <w:highlight w:val="cyan"/>
        </w:rPr>
        <w:t>half</w:t>
      </w:r>
      <w:r w:rsidRPr="00D92996">
        <w:rPr>
          <w:rStyle w:val="StyleUnderline"/>
        </w:rPr>
        <w:t xml:space="preserve"> </w:t>
      </w:r>
      <w:r w:rsidRPr="00D92996">
        <w:rPr>
          <w:rStyle w:val="StyleUnderline"/>
          <w:highlight w:val="cyan"/>
        </w:rPr>
        <w:t>say</w:t>
      </w:r>
      <w:r w:rsidRPr="00D92996">
        <w:rPr>
          <w:sz w:val="14"/>
        </w:rPr>
        <w:t xml:space="preserve"> their </w:t>
      </w:r>
      <w:r w:rsidRPr="00D92996">
        <w:rPr>
          <w:rStyle w:val="StyleUnderline"/>
          <w:highlight w:val="cyan"/>
        </w:rPr>
        <w:t xml:space="preserve">sales are </w:t>
      </w:r>
      <w:r w:rsidRPr="00D92996">
        <w:rPr>
          <w:rStyle w:val="Emphasis"/>
          <w:highlight w:val="cyan"/>
        </w:rPr>
        <w:t>strengthening</w:t>
      </w:r>
      <w:r w:rsidRPr="00D92996">
        <w:rPr>
          <w:rStyle w:val="StyleUnderline"/>
          <w:highlight w:val="cyan"/>
        </w:rPr>
        <w:t>. Hiring and investment</w:t>
      </w:r>
      <w:r w:rsidRPr="00D92996">
        <w:rPr>
          <w:rStyle w:val="StyleUnderline"/>
        </w:rPr>
        <w:t xml:space="preserve"> intentions</w:t>
      </w:r>
      <w:r w:rsidRPr="00D92996">
        <w:rPr>
          <w:sz w:val="14"/>
        </w:rPr>
        <w:t xml:space="preserve"> aren’t as strong, but they </w:t>
      </w:r>
      <w:r w:rsidRPr="00D92996">
        <w:rPr>
          <w:rStyle w:val="StyleUnderline"/>
        </w:rPr>
        <w:t xml:space="preserve">are </w:t>
      </w:r>
      <w:r w:rsidRPr="00D92996">
        <w:rPr>
          <w:rStyle w:val="Emphasis"/>
        </w:rPr>
        <w:t xml:space="preserve">much </w:t>
      </w:r>
      <w:r w:rsidRPr="00D92996">
        <w:rPr>
          <w:rStyle w:val="Emphasis"/>
          <w:highlight w:val="cyan"/>
        </w:rPr>
        <w:t>improved</w:t>
      </w:r>
      <w:r w:rsidRPr="00D92996">
        <w:rPr>
          <w:rStyle w:val="StyleUnderline"/>
          <w:highlight w:val="cyan"/>
        </w:rPr>
        <w:t xml:space="preserve"> since the </w:t>
      </w:r>
      <w:r w:rsidRPr="00D92996">
        <w:rPr>
          <w:rStyle w:val="Emphasis"/>
          <w:highlight w:val="cyan"/>
        </w:rPr>
        <w:t>dark days</w:t>
      </w:r>
      <w:r w:rsidRPr="00D92996">
        <w:rPr>
          <w:rStyle w:val="Emphasis"/>
        </w:rPr>
        <w:t xml:space="preserve"> of the pandemic</w:t>
      </w:r>
      <w:r w:rsidRPr="00D92996">
        <w:rPr>
          <w:sz w:val="14"/>
        </w:rPr>
        <w:t xml:space="preserve">. Demand for office space remains depressed, inventory accumulation is weak, and </w:t>
      </w:r>
      <w:r w:rsidRPr="00D92996">
        <w:rPr>
          <w:rStyle w:val="StyleUnderline"/>
          <w:highlight w:val="cyan"/>
        </w:rPr>
        <w:t xml:space="preserve">though </w:t>
      </w:r>
      <w:r w:rsidRPr="00D92996">
        <w:rPr>
          <w:rStyle w:val="Emphasis"/>
          <w:highlight w:val="cyan"/>
        </w:rPr>
        <w:t>financial conditions</w:t>
      </w:r>
      <w:r w:rsidRPr="00D92996">
        <w:rPr>
          <w:rStyle w:val="StyleUnderline"/>
          <w:highlight w:val="cyan"/>
        </w:rPr>
        <w:t xml:space="preserve"> are good, they aren’t as good as</w:t>
      </w:r>
      <w:r w:rsidRPr="00D92996">
        <w:t xml:space="preserve"> </w:t>
      </w:r>
      <w:r w:rsidRPr="00D92996">
        <w:rPr>
          <w:sz w:val="14"/>
        </w:rPr>
        <w:t xml:space="preserve">they were </w:t>
      </w:r>
      <w:r w:rsidRPr="00D92996">
        <w:rPr>
          <w:rStyle w:val="StyleUnderline"/>
          <w:highlight w:val="cyan"/>
        </w:rPr>
        <w:t>prior to the pandemic</w:t>
      </w:r>
      <w:r w:rsidRPr="00D92996">
        <w:rPr>
          <w:sz w:val="14"/>
        </w:rPr>
        <w:t>.</w:t>
      </w:r>
    </w:p>
    <w:p w14:paraId="610F65B6" w14:textId="77777777" w:rsidR="00CC016E" w:rsidRPr="00D92996" w:rsidRDefault="00CC016E" w:rsidP="00CC016E">
      <w:pPr>
        <w:pStyle w:val="Heading4"/>
        <w:rPr>
          <w:rStyle w:val="Style13ptBold"/>
          <w:b/>
          <w:bCs w:val="0"/>
        </w:rPr>
      </w:pPr>
      <w:r w:rsidRPr="00D92996">
        <w:rPr>
          <w:rStyle w:val="Style13ptBold"/>
          <w:b/>
          <w:bCs w:val="0"/>
        </w:rPr>
        <w:t xml:space="preserve">Consistent space regulations are key to business confidence </w:t>
      </w:r>
    </w:p>
    <w:p w14:paraId="26BDF36D" w14:textId="77777777" w:rsidR="00CC016E" w:rsidRPr="00D92996" w:rsidRDefault="00CC016E" w:rsidP="00CC016E">
      <w:r w:rsidRPr="00D92996">
        <w:rPr>
          <w:rStyle w:val="Style13ptBold"/>
        </w:rPr>
        <w:t xml:space="preserve">Christensen </w:t>
      </w:r>
      <w:proofErr w:type="gramStart"/>
      <w:r w:rsidRPr="00D92996">
        <w:rPr>
          <w:rStyle w:val="Style13ptBold"/>
        </w:rPr>
        <w:t xml:space="preserve">ND  </w:t>
      </w:r>
      <w:r w:rsidRPr="00D92996">
        <w:t>[</w:t>
      </w:r>
      <w:proofErr w:type="gramEnd"/>
      <w:r w:rsidRPr="00D92996">
        <w:t>Ian Christensen is a Project Manager at Secure World Foundation, and has eight years of experience as a consultant and analyst focused on international and domestic commercial space, satellite, and aviation markets.  "Building Confidence and Reducing Risk in Space Resources Policy," Room, The Space Journal, https://room.eu.com/article/building-confidence-and-reducing-risk-in-space-resources-policy]/ISEE</w:t>
      </w:r>
    </w:p>
    <w:p w14:paraId="60305D2F" w14:textId="77777777" w:rsidR="00CC016E" w:rsidRPr="00D92996" w:rsidRDefault="00CC016E" w:rsidP="00CC016E">
      <w:pPr>
        <w:rPr>
          <w:sz w:val="16"/>
        </w:rPr>
      </w:pPr>
      <w:r w:rsidRPr="00D92996">
        <w:rPr>
          <w:sz w:val="16"/>
        </w:rPr>
        <w:t xml:space="preserve">Like most areas of economic activity, </w:t>
      </w:r>
      <w:r w:rsidRPr="00D92996">
        <w:rPr>
          <w:rStyle w:val="StyleUnderline"/>
          <w:highlight w:val="cyan"/>
        </w:rPr>
        <w:t>space</w:t>
      </w:r>
      <w:r w:rsidRPr="00D92996">
        <w:rPr>
          <w:rStyle w:val="StyleUnderline"/>
        </w:rPr>
        <w:t xml:space="preserve"> resource </w:t>
      </w:r>
      <w:proofErr w:type="spellStart"/>
      <w:r w:rsidRPr="00D92996">
        <w:rPr>
          <w:rStyle w:val="StyleUnderline"/>
        </w:rPr>
        <w:t>utilisation</w:t>
      </w:r>
      <w:proofErr w:type="spellEnd"/>
      <w:r w:rsidRPr="00D92996">
        <w:rPr>
          <w:rStyle w:val="StyleUnderline"/>
        </w:rPr>
        <w:t xml:space="preserve"> business plans </w:t>
      </w:r>
      <w:r w:rsidRPr="00D92996">
        <w:rPr>
          <w:rStyle w:val="StyleUnderline"/>
          <w:highlight w:val="cyan"/>
        </w:rPr>
        <w:t>are based upon the ability to access a resource,</w:t>
      </w:r>
      <w:r w:rsidRPr="00D92996">
        <w:rPr>
          <w:rStyle w:val="StyleUnderline"/>
        </w:rPr>
        <w:t xml:space="preserve"> produce a product, service, or goods based </w:t>
      </w:r>
      <w:proofErr w:type="gramStart"/>
      <w:r w:rsidRPr="00D92996">
        <w:rPr>
          <w:rStyle w:val="StyleUnderline"/>
        </w:rPr>
        <w:t>from</w:t>
      </w:r>
      <w:proofErr w:type="gramEnd"/>
      <w:r w:rsidRPr="00D92996">
        <w:rPr>
          <w:rStyle w:val="StyleUnderline"/>
        </w:rPr>
        <w:t xml:space="preserve"> the resource, </w:t>
      </w:r>
      <w:r w:rsidRPr="00D92996">
        <w:rPr>
          <w:rStyle w:val="StyleUnderline"/>
          <w:highlight w:val="cyan"/>
        </w:rPr>
        <w:t>and produce revenue</w:t>
      </w:r>
      <w:r w:rsidRPr="00D92996">
        <w:rPr>
          <w:rStyle w:val="StyleUnderline"/>
        </w:rPr>
        <w:t xml:space="preserve"> from that product based on established market activitie</w:t>
      </w:r>
      <w:r w:rsidRPr="00D92996">
        <w:rPr>
          <w:sz w:val="16"/>
        </w:rPr>
        <w:t xml:space="preserve">s. An economic system requires a level of regulation and oversight to ensure it functions. </w:t>
      </w:r>
      <w:r w:rsidRPr="00D92996">
        <w:rPr>
          <w:rStyle w:val="StyleUnderline"/>
          <w:highlight w:val="cyan"/>
        </w:rPr>
        <w:t>Regulatio</w:t>
      </w:r>
      <w:r w:rsidRPr="00D92996">
        <w:rPr>
          <w:rStyle w:val="StyleUnderline"/>
        </w:rPr>
        <w:t xml:space="preserve">n and governmental oversight </w:t>
      </w:r>
      <w:proofErr w:type="gramStart"/>
      <w:r w:rsidRPr="00D92996">
        <w:rPr>
          <w:rStyle w:val="StyleUnderline"/>
        </w:rPr>
        <w:t>is</w:t>
      </w:r>
      <w:proofErr w:type="gramEnd"/>
      <w:r w:rsidRPr="00D92996">
        <w:rPr>
          <w:rStyle w:val="StyleUnderline"/>
        </w:rPr>
        <w:t xml:space="preserve"> part of an overall market framework </w:t>
      </w:r>
      <w:r w:rsidRPr="00D92996">
        <w:rPr>
          <w:rStyle w:val="StyleUnderline"/>
          <w:highlight w:val="cyan"/>
        </w:rPr>
        <w:t>that provides stability and confidence</w:t>
      </w:r>
      <w:r w:rsidRPr="00D92996">
        <w:rPr>
          <w:rStyle w:val="StyleUnderline"/>
        </w:rPr>
        <w:t xml:space="preserve"> in validity for commercial entities and those that </w:t>
      </w:r>
      <w:r w:rsidRPr="00D92996">
        <w:rPr>
          <w:rStyle w:val="StyleUnderline"/>
          <w:highlight w:val="cyan"/>
        </w:rPr>
        <w:t>invest in them.</w:t>
      </w:r>
      <w:r w:rsidRPr="00D92996">
        <w:rPr>
          <w:rStyle w:val="StyleUnderline"/>
        </w:rPr>
        <w:t xml:space="preserve"> Just as the commercial companies are in the initial stages of developing and validating hardware,</w:t>
      </w:r>
      <w:r w:rsidRPr="00D92996">
        <w:rPr>
          <w:sz w:val="16"/>
        </w:rPr>
        <w:t xml:space="preserve"> governments have begun to establish regulatory and policy frameworks.</w:t>
      </w:r>
    </w:p>
    <w:p w14:paraId="3A73C3F1" w14:textId="77777777" w:rsidR="00CC016E" w:rsidRPr="00D92996" w:rsidRDefault="00CC016E" w:rsidP="00CC016E">
      <w:pPr>
        <w:pStyle w:val="Heading4"/>
      </w:pPr>
      <w:r w:rsidRPr="00D92996">
        <w:t>Business confidence is tied to economic growth</w:t>
      </w:r>
    </w:p>
    <w:p w14:paraId="0630D5A9" w14:textId="77777777" w:rsidR="00CC016E" w:rsidRPr="00D92996" w:rsidRDefault="00CC016E" w:rsidP="00CC016E">
      <w:r w:rsidRPr="00D92996">
        <w:t xml:space="preserve">Sarah Chaney </w:t>
      </w:r>
      <w:r w:rsidRPr="00D92996">
        <w:rPr>
          <w:rStyle w:val="Style13ptBold"/>
        </w:rPr>
        <w:t>Cambon 21</w:t>
      </w:r>
      <w:r w:rsidRPr="00D92996">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1A817775" w14:textId="77777777" w:rsidR="00CC016E" w:rsidRPr="00D92996" w:rsidRDefault="00CC016E" w:rsidP="00CC016E">
      <w:pPr>
        <w:rPr>
          <w:sz w:val="16"/>
        </w:rPr>
      </w:pPr>
      <w:r w:rsidRPr="00D92996">
        <w:rPr>
          <w:rStyle w:val="StyleUnderline"/>
          <w:highlight w:val="cyan"/>
        </w:rPr>
        <w:t>Business investment is</w:t>
      </w:r>
      <w:r w:rsidRPr="00D92996">
        <w:rPr>
          <w:rStyle w:val="StyleUnderline"/>
        </w:rPr>
        <w:t xml:space="preserve"> emerging as </w:t>
      </w:r>
      <w:r w:rsidRPr="00D92996">
        <w:rPr>
          <w:rStyle w:val="StyleUnderline"/>
          <w:highlight w:val="cyan"/>
        </w:rPr>
        <w:t xml:space="preserve">a </w:t>
      </w:r>
      <w:r w:rsidRPr="00D92996">
        <w:rPr>
          <w:rStyle w:val="Emphasis"/>
          <w:highlight w:val="cyan"/>
        </w:rPr>
        <w:t>powerful source</w:t>
      </w:r>
      <w:r w:rsidRPr="00D92996">
        <w:rPr>
          <w:rStyle w:val="StyleUnderline"/>
          <w:highlight w:val="cyan"/>
        </w:rPr>
        <w:t xml:space="preserve"> of</w:t>
      </w:r>
      <w:r w:rsidRPr="00D92996">
        <w:rPr>
          <w:rStyle w:val="StyleUnderline"/>
        </w:rPr>
        <w:t xml:space="preserve"> U.S. economic </w:t>
      </w:r>
      <w:r w:rsidRPr="00D92996">
        <w:rPr>
          <w:rStyle w:val="StyleUnderline"/>
          <w:highlight w:val="cyan"/>
        </w:rPr>
        <w:t>growth that will</w:t>
      </w:r>
      <w:r w:rsidRPr="00D92996">
        <w:rPr>
          <w:rStyle w:val="StyleUnderline"/>
        </w:rPr>
        <w:t xml:space="preserve"> likely help </w:t>
      </w:r>
      <w:r w:rsidRPr="00D92996">
        <w:rPr>
          <w:rStyle w:val="Emphasis"/>
          <w:highlight w:val="cyan"/>
        </w:rPr>
        <w:t>sustain</w:t>
      </w:r>
      <w:r w:rsidRPr="00D92996">
        <w:rPr>
          <w:rStyle w:val="Emphasis"/>
        </w:rPr>
        <w:t xml:space="preserve"> the </w:t>
      </w:r>
      <w:r w:rsidRPr="00D92996">
        <w:rPr>
          <w:rStyle w:val="Emphasis"/>
          <w:highlight w:val="cyan"/>
        </w:rPr>
        <w:t>recovery</w:t>
      </w:r>
      <w:r w:rsidRPr="00D92996">
        <w:rPr>
          <w:sz w:val="16"/>
        </w:rPr>
        <w:t>.</w:t>
      </w:r>
    </w:p>
    <w:p w14:paraId="73D08CC8" w14:textId="77777777" w:rsidR="00CC016E" w:rsidRPr="00D92996" w:rsidRDefault="00CC016E" w:rsidP="00CC016E">
      <w:pPr>
        <w:rPr>
          <w:sz w:val="16"/>
        </w:rPr>
      </w:pPr>
      <w:r w:rsidRPr="00D92996">
        <w:rPr>
          <w:rStyle w:val="StyleUnderline"/>
          <w:highlight w:val="cyan"/>
        </w:rPr>
        <w:t>Companies</w:t>
      </w:r>
      <w:r w:rsidRPr="00D92996">
        <w:rPr>
          <w:rStyle w:val="StyleUnderline"/>
        </w:rPr>
        <w:t xml:space="preserve"> are </w:t>
      </w:r>
      <w:r w:rsidRPr="00D92996">
        <w:rPr>
          <w:rStyle w:val="Emphasis"/>
          <w:highlight w:val="cyan"/>
        </w:rPr>
        <w:t>ramp</w:t>
      </w:r>
      <w:r w:rsidRPr="00D92996">
        <w:rPr>
          <w:rStyle w:val="Emphasis"/>
        </w:rPr>
        <w:t xml:space="preserve">ing </w:t>
      </w:r>
      <w:r w:rsidRPr="00D92996">
        <w:rPr>
          <w:rStyle w:val="Emphasis"/>
          <w:highlight w:val="cyan"/>
        </w:rPr>
        <w:t>up</w:t>
      </w:r>
      <w:r w:rsidRPr="00D92996">
        <w:rPr>
          <w:rStyle w:val="StyleUnderline"/>
        </w:rPr>
        <w:t xml:space="preserve"> orders for computers, </w:t>
      </w:r>
      <w:proofErr w:type="gramStart"/>
      <w:r w:rsidRPr="00D92996">
        <w:rPr>
          <w:rStyle w:val="StyleUnderline"/>
        </w:rPr>
        <w:t>machinery</w:t>
      </w:r>
      <w:proofErr w:type="gramEnd"/>
      <w:r w:rsidRPr="00D92996">
        <w:rPr>
          <w:rStyle w:val="StyleUnderline"/>
        </w:rPr>
        <w:t xml:space="preserve"> and software </w:t>
      </w:r>
      <w:r w:rsidRPr="00D92996">
        <w:rPr>
          <w:rStyle w:val="StyleUnderline"/>
          <w:highlight w:val="cyan"/>
        </w:rPr>
        <w:t xml:space="preserve">as they </w:t>
      </w:r>
      <w:r w:rsidRPr="00D92996">
        <w:rPr>
          <w:rStyle w:val="Emphasis"/>
          <w:highlight w:val="cyan"/>
        </w:rPr>
        <w:t>grow</w:t>
      </w:r>
      <w:r w:rsidRPr="00D92996">
        <w:rPr>
          <w:rStyle w:val="Emphasis"/>
        </w:rPr>
        <w:t xml:space="preserve"> more </w:t>
      </w:r>
      <w:r w:rsidRPr="00D92996">
        <w:rPr>
          <w:rStyle w:val="Emphasis"/>
          <w:highlight w:val="cyan"/>
        </w:rPr>
        <w:t>confident</w:t>
      </w:r>
      <w:r w:rsidRPr="00D92996">
        <w:rPr>
          <w:rStyle w:val="StyleUnderline"/>
        </w:rPr>
        <w:t xml:space="preserve"> in the outlook</w:t>
      </w:r>
      <w:r w:rsidRPr="00D92996">
        <w:rPr>
          <w:sz w:val="16"/>
        </w:rPr>
        <w:t>.</w:t>
      </w:r>
    </w:p>
    <w:p w14:paraId="22B5C739" w14:textId="77777777" w:rsidR="00CC016E" w:rsidRPr="00D92996" w:rsidRDefault="00CC016E" w:rsidP="00CC016E">
      <w:pPr>
        <w:rPr>
          <w:sz w:val="16"/>
        </w:rPr>
      </w:pPr>
      <w:r w:rsidRPr="00D92996">
        <w:rPr>
          <w:sz w:val="16"/>
        </w:rPr>
        <w:t xml:space="preserve">Nonresidential fixed investment, a proxy for </w:t>
      </w:r>
      <w:r w:rsidRPr="00D92996">
        <w:rPr>
          <w:rStyle w:val="StyleUnderline"/>
        </w:rPr>
        <w:t>business spending, rose</w:t>
      </w:r>
      <w:r w:rsidRPr="00D92996">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32A8A535" w14:textId="77777777" w:rsidR="00CC016E" w:rsidRPr="00D92996" w:rsidRDefault="00CC016E" w:rsidP="00CC016E">
      <w:pPr>
        <w:rPr>
          <w:sz w:val="16"/>
        </w:rPr>
      </w:pPr>
      <w:r w:rsidRPr="00D92996">
        <w:rPr>
          <w:sz w:val="16"/>
        </w:rPr>
        <w:lastRenderedPageBreak/>
        <w:t>Orders for nondefense capital goods excluding aircraft, another measure for business investment, are near the highest levels for records tracing back to the 1990s, separate Commerce Department figures show.</w:t>
      </w:r>
    </w:p>
    <w:p w14:paraId="0AD6B162" w14:textId="77777777" w:rsidR="00CC016E" w:rsidRPr="00D92996" w:rsidRDefault="00CC016E" w:rsidP="00CC016E">
      <w:pPr>
        <w:rPr>
          <w:sz w:val="16"/>
        </w:rPr>
      </w:pPr>
      <w:r w:rsidRPr="00D92996">
        <w:rPr>
          <w:sz w:val="16"/>
        </w:rPr>
        <w:t>“</w:t>
      </w:r>
      <w:r w:rsidRPr="00D92996">
        <w:rPr>
          <w:rStyle w:val="StyleUnderline"/>
          <w:highlight w:val="cyan"/>
        </w:rPr>
        <w:t>Business</w:t>
      </w:r>
      <w:r w:rsidRPr="00D92996">
        <w:rPr>
          <w:rStyle w:val="StyleUnderline"/>
        </w:rPr>
        <w:t xml:space="preserve"> investment </w:t>
      </w:r>
      <w:r w:rsidRPr="00D92996">
        <w:rPr>
          <w:rStyle w:val="StyleUnderline"/>
          <w:highlight w:val="cyan"/>
        </w:rPr>
        <w:t>has</w:t>
      </w:r>
      <w:r w:rsidRPr="00D92996">
        <w:rPr>
          <w:rStyle w:val="StyleUnderline"/>
        </w:rPr>
        <w:t xml:space="preserve"> really </w:t>
      </w:r>
      <w:r w:rsidRPr="00D92996">
        <w:rPr>
          <w:rStyle w:val="StyleUnderline"/>
          <w:highlight w:val="cyan"/>
        </w:rPr>
        <w:t xml:space="preserve">been an </w:t>
      </w:r>
      <w:r w:rsidRPr="00D92996">
        <w:rPr>
          <w:rStyle w:val="Emphasis"/>
          <w:highlight w:val="cyan"/>
        </w:rPr>
        <w:t>important engine</w:t>
      </w:r>
      <w:r w:rsidRPr="00D92996">
        <w:rPr>
          <w:rStyle w:val="StyleUnderline"/>
          <w:highlight w:val="cyan"/>
        </w:rPr>
        <w:t xml:space="preserve"> powering</w:t>
      </w:r>
      <w:r w:rsidRPr="00D92996">
        <w:rPr>
          <w:rStyle w:val="StyleUnderline"/>
        </w:rPr>
        <w:t xml:space="preserve"> the U.S. economic </w:t>
      </w:r>
      <w:r w:rsidRPr="00D92996">
        <w:rPr>
          <w:rStyle w:val="StyleUnderline"/>
          <w:highlight w:val="cyan"/>
        </w:rPr>
        <w:t>recovery</w:t>
      </w:r>
      <w:r w:rsidRPr="00D92996">
        <w:rPr>
          <w:sz w:val="16"/>
        </w:rPr>
        <w:t>,” said Robert Rosener, senior U.S. economist at Morgan Stanley. “</w:t>
      </w:r>
      <w:r w:rsidRPr="00D92996">
        <w:rPr>
          <w:rStyle w:val="StyleUnderline"/>
        </w:rPr>
        <w:t xml:space="preserve">In our outlook for the economy, it’s certainly one of the </w:t>
      </w:r>
      <w:r w:rsidRPr="00D92996">
        <w:rPr>
          <w:rStyle w:val="Emphasis"/>
        </w:rPr>
        <w:t>bright spots</w:t>
      </w:r>
      <w:r w:rsidRPr="00D92996">
        <w:rPr>
          <w:sz w:val="16"/>
        </w:rPr>
        <w:t>.”</w:t>
      </w:r>
    </w:p>
    <w:p w14:paraId="695FA8E2" w14:textId="77777777" w:rsidR="00CC016E" w:rsidRPr="00D92996" w:rsidRDefault="00CC016E" w:rsidP="00CC016E">
      <w:pPr>
        <w:rPr>
          <w:sz w:val="16"/>
        </w:rPr>
      </w:pPr>
      <w:r w:rsidRPr="00D92996">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15DECD5B" w14:textId="77777777" w:rsidR="00CC016E" w:rsidRPr="00D92996" w:rsidRDefault="00CC016E" w:rsidP="00CC016E">
      <w:pPr>
        <w:rPr>
          <w:sz w:val="16"/>
        </w:rPr>
      </w:pPr>
      <w:r w:rsidRPr="00D92996">
        <w:rPr>
          <w:rStyle w:val="StyleUnderline"/>
          <w:highlight w:val="cyan"/>
        </w:rPr>
        <w:t>Robust</w:t>
      </w:r>
      <w:r w:rsidRPr="00D92996">
        <w:rPr>
          <w:rStyle w:val="StyleUnderline"/>
        </w:rPr>
        <w:t xml:space="preserve"> capital </w:t>
      </w:r>
      <w:r w:rsidRPr="00D92996">
        <w:rPr>
          <w:rStyle w:val="StyleUnderline"/>
          <w:highlight w:val="cyan"/>
        </w:rPr>
        <w:t xml:space="preserve">investment will be </w:t>
      </w:r>
      <w:r w:rsidRPr="00D92996">
        <w:rPr>
          <w:rStyle w:val="Emphasis"/>
          <w:highlight w:val="cyan"/>
        </w:rPr>
        <w:t>key</w:t>
      </w:r>
      <w:r w:rsidRPr="00D92996">
        <w:rPr>
          <w:rStyle w:val="StyleUnderline"/>
        </w:rPr>
        <w:t xml:space="preserve"> to ensuring that the recovery maintains strength </w:t>
      </w:r>
      <w:r w:rsidRPr="00D92996">
        <w:rPr>
          <w:rStyle w:val="Emphasis"/>
          <w:highlight w:val="cyan"/>
        </w:rPr>
        <w:t>after</w:t>
      </w:r>
      <w:r w:rsidRPr="00D92996">
        <w:rPr>
          <w:rStyle w:val="StyleUnderline"/>
        </w:rPr>
        <w:t xml:space="preserve"> the spending boost from fiscal </w:t>
      </w:r>
      <w:r w:rsidRPr="00D92996">
        <w:rPr>
          <w:rStyle w:val="Emphasis"/>
          <w:highlight w:val="cyan"/>
        </w:rPr>
        <w:t>stimulus</w:t>
      </w:r>
      <w:r w:rsidRPr="00D92996">
        <w:rPr>
          <w:rStyle w:val="StyleUnderline"/>
          <w:highlight w:val="cyan"/>
        </w:rPr>
        <w:t xml:space="preserve"> and</w:t>
      </w:r>
      <w:r w:rsidRPr="00D92996">
        <w:rPr>
          <w:rStyle w:val="StyleUnderline"/>
        </w:rPr>
        <w:t xml:space="preserve"> </w:t>
      </w:r>
      <w:r w:rsidRPr="00D92996">
        <w:rPr>
          <w:rStyle w:val="Emphasis"/>
        </w:rPr>
        <w:t xml:space="preserve">business </w:t>
      </w:r>
      <w:proofErr w:type="spellStart"/>
      <w:r w:rsidRPr="00D92996">
        <w:rPr>
          <w:rStyle w:val="Emphasis"/>
          <w:highlight w:val="cyan"/>
        </w:rPr>
        <w:t>reopenings</w:t>
      </w:r>
      <w:proofErr w:type="spellEnd"/>
      <w:r w:rsidRPr="00D92996">
        <w:rPr>
          <w:rStyle w:val="StyleUnderline"/>
        </w:rPr>
        <w:t xml:space="preserve"> eventually </w:t>
      </w:r>
      <w:r w:rsidRPr="00D92996">
        <w:rPr>
          <w:rStyle w:val="Emphasis"/>
          <w:highlight w:val="cyan"/>
        </w:rPr>
        <w:t>fade</w:t>
      </w:r>
      <w:r w:rsidRPr="00D92996">
        <w:rPr>
          <w:rStyle w:val="StyleUnderline"/>
        </w:rPr>
        <w:t>s</w:t>
      </w:r>
      <w:r w:rsidRPr="00D92996">
        <w:rPr>
          <w:sz w:val="16"/>
        </w:rPr>
        <w:t>, according to some economists.</w:t>
      </w:r>
    </w:p>
    <w:p w14:paraId="1F78DB13" w14:textId="77777777" w:rsidR="00CC016E" w:rsidRPr="00D92996" w:rsidRDefault="00CC016E" w:rsidP="00CC016E">
      <w:pPr>
        <w:rPr>
          <w:sz w:val="16"/>
        </w:rPr>
      </w:pPr>
      <w:r w:rsidRPr="00D92996">
        <w:rPr>
          <w:rStyle w:val="StyleUnderline"/>
        </w:rPr>
        <w:t xml:space="preserve">Rising business investment helps fuel </w:t>
      </w:r>
      <w:r w:rsidRPr="00D92996">
        <w:rPr>
          <w:rStyle w:val="Emphasis"/>
        </w:rPr>
        <w:t>economic output</w:t>
      </w:r>
      <w:r w:rsidRPr="00D92996">
        <w:rPr>
          <w:rStyle w:val="StyleUnderline"/>
        </w:rPr>
        <w:t>. It</w:t>
      </w:r>
      <w:r w:rsidRPr="00D92996">
        <w:rPr>
          <w:sz w:val="16"/>
        </w:rPr>
        <w:t xml:space="preserve"> also </w:t>
      </w:r>
      <w:r w:rsidRPr="00D92996">
        <w:rPr>
          <w:rStyle w:val="StyleUnderline"/>
        </w:rPr>
        <w:t xml:space="preserve">lifts </w:t>
      </w:r>
      <w:r w:rsidRPr="00D92996">
        <w:rPr>
          <w:rStyle w:val="Emphasis"/>
        </w:rPr>
        <w:t>worker productivity</w:t>
      </w:r>
      <w:r w:rsidRPr="00D92996">
        <w:rPr>
          <w:sz w:val="16"/>
        </w:rPr>
        <w:t>, or output per hour. That metric grew at a sluggish pace throughout the last economic expansion but is now showing signs of resurgence.</w:t>
      </w:r>
    </w:p>
    <w:p w14:paraId="7A793886" w14:textId="77777777" w:rsidR="00CC016E" w:rsidRPr="00D92996" w:rsidRDefault="00CC016E" w:rsidP="00CC016E">
      <w:pPr>
        <w:rPr>
          <w:sz w:val="16"/>
        </w:rPr>
      </w:pPr>
      <w:r w:rsidRPr="00D92996">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177A579B" w14:textId="77777777" w:rsidR="00CC016E" w:rsidRPr="00D92996" w:rsidRDefault="00CC016E" w:rsidP="00CC016E">
      <w:pPr>
        <w:rPr>
          <w:sz w:val="16"/>
        </w:rPr>
      </w:pPr>
      <w:r w:rsidRPr="00D92996">
        <w:rPr>
          <w:sz w:val="16"/>
        </w:rPr>
        <w:t>Businesses appear to be less risk-averse now, he said.</w:t>
      </w:r>
    </w:p>
    <w:p w14:paraId="4B7F9094" w14:textId="77777777" w:rsidR="00CC016E" w:rsidRPr="00D92996" w:rsidRDefault="00CC016E" w:rsidP="00CC016E">
      <w:pPr>
        <w:rPr>
          <w:sz w:val="16"/>
        </w:rPr>
      </w:pPr>
      <w:r w:rsidRPr="00D92996">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77DA4B3D" w14:textId="77777777" w:rsidR="00CC016E" w:rsidRPr="00D92996" w:rsidRDefault="00CC016E" w:rsidP="00CC016E">
      <w:pPr>
        <w:rPr>
          <w:sz w:val="16"/>
        </w:rPr>
      </w:pPr>
      <w:r w:rsidRPr="00D92996">
        <w:rPr>
          <w:sz w:val="16"/>
        </w:rPr>
        <w:t>Economists at Morgan Stanley predict that U.S. capital spending will rise to 116% of prerecession levels after three years. By comparison, investment took 10 years to reach those levels once the 2007-09 recession hit.</w:t>
      </w:r>
    </w:p>
    <w:p w14:paraId="0C855C53" w14:textId="77777777" w:rsidR="00CC016E" w:rsidRPr="00D92996" w:rsidRDefault="00CC016E" w:rsidP="00CC016E">
      <w:pPr>
        <w:rPr>
          <w:sz w:val="16"/>
        </w:rPr>
      </w:pPr>
      <w:r w:rsidRPr="00D92996">
        <w:rPr>
          <w:rStyle w:val="StyleUnderline"/>
        </w:rPr>
        <w:t xml:space="preserve">Company </w:t>
      </w:r>
      <w:r w:rsidRPr="00D92996">
        <w:rPr>
          <w:rStyle w:val="StyleUnderline"/>
          <w:highlight w:val="cyan"/>
        </w:rPr>
        <w:t xml:space="preserve">executives are </w:t>
      </w:r>
      <w:r w:rsidRPr="00D92996">
        <w:rPr>
          <w:rStyle w:val="Emphasis"/>
          <w:highlight w:val="cyan"/>
        </w:rPr>
        <w:t>increasingly confident</w:t>
      </w:r>
      <w:r w:rsidRPr="00D92996">
        <w:rPr>
          <w:rStyle w:val="StyleUnderline"/>
        </w:rPr>
        <w:t xml:space="preserve"> in the economy’s trajectory</w:t>
      </w:r>
      <w:r w:rsidRPr="00D92996">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733384B0" w14:textId="77777777" w:rsidR="00CC016E" w:rsidRPr="00D92996" w:rsidRDefault="00CC016E" w:rsidP="00CC016E">
      <w:pPr>
        <w:rPr>
          <w:sz w:val="16"/>
        </w:rPr>
      </w:pPr>
      <w:r w:rsidRPr="00D92996">
        <w:rPr>
          <w:sz w:val="16"/>
        </w:rPr>
        <w:t xml:space="preserve">“We’re seeing really strong reopening demand, and a lot of times capital investment follows that,” said Joe Song, senior U.S. economist at </w:t>
      </w:r>
      <w:proofErr w:type="spellStart"/>
      <w:r w:rsidRPr="00D92996">
        <w:rPr>
          <w:sz w:val="16"/>
        </w:rPr>
        <w:t>BofA</w:t>
      </w:r>
      <w:proofErr w:type="spellEnd"/>
      <w:r w:rsidRPr="00D92996">
        <w:rPr>
          <w:sz w:val="16"/>
        </w:rPr>
        <w:t xml:space="preserve"> Securities.</w:t>
      </w:r>
    </w:p>
    <w:p w14:paraId="1A76380B" w14:textId="77777777" w:rsidR="00CC016E" w:rsidRPr="00D92996" w:rsidRDefault="00CC016E" w:rsidP="00CC016E">
      <w:pPr>
        <w:rPr>
          <w:sz w:val="16"/>
        </w:rPr>
      </w:pPr>
      <w:r w:rsidRPr="00D92996">
        <w:rPr>
          <w:sz w:val="16"/>
        </w:rPr>
        <w:t xml:space="preserve">Mr. Song added that </w:t>
      </w:r>
      <w:r w:rsidRPr="00D92996">
        <w:rPr>
          <w:rStyle w:val="StyleUnderline"/>
          <w:highlight w:val="cyan"/>
        </w:rPr>
        <w:t xml:space="preserve">less </w:t>
      </w:r>
      <w:r w:rsidRPr="00D92996">
        <w:rPr>
          <w:rStyle w:val="Emphasis"/>
          <w:highlight w:val="cyan"/>
        </w:rPr>
        <w:t>uncertainty</w:t>
      </w:r>
      <w:r w:rsidRPr="00D92996">
        <w:rPr>
          <w:sz w:val="16"/>
        </w:rPr>
        <w:t xml:space="preserve"> regarding trade tensions between the U.S. and China </w:t>
      </w:r>
      <w:r w:rsidRPr="00D92996">
        <w:rPr>
          <w:rStyle w:val="StyleUnderline"/>
        </w:rPr>
        <w:t>should</w:t>
      </w:r>
      <w:r w:rsidRPr="00D92996">
        <w:rPr>
          <w:sz w:val="16"/>
        </w:rPr>
        <w:t xml:space="preserve"> further </w:t>
      </w:r>
      <w:r w:rsidRPr="00D92996">
        <w:rPr>
          <w:rStyle w:val="Emphasis"/>
          <w:highlight w:val="cyan"/>
        </w:rPr>
        <w:t>underpin</w:t>
      </w:r>
      <w:r w:rsidRPr="00D92996">
        <w:rPr>
          <w:rStyle w:val="StyleUnderline"/>
        </w:rPr>
        <w:t xml:space="preserve"> </w:t>
      </w:r>
      <w:r w:rsidRPr="00D92996">
        <w:rPr>
          <w:rStyle w:val="Emphasis"/>
          <w:highlight w:val="cyan"/>
        </w:rPr>
        <w:t>bus</w:t>
      </w:r>
      <w:r w:rsidRPr="00D92996">
        <w:rPr>
          <w:rStyle w:val="StyleUnderline"/>
        </w:rPr>
        <w:t xml:space="preserve">iness </w:t>
      </w:r>
      <w:r w:rsidRPr="00D92996">
        <w:rPr>
          <w:rStyle w:val="Emphasis"/>
          <w:highlight w:val="cyan"/>
        </w:rPr>
        <w:t>con</w:t>
      </w:r>
      <w:r w:rsidRPr="00D92996">
        <w:rPr>
          <w:rStyle w:val="StyleUnderline"/>
        </w:rPr>
        <w:t>fidence</w:t>
      </w:r>
      <w:r w:rsidRPr="00D92996">
        <w:rPr>
          <w:sz w:val="16"/>
        </w:rPr>
        <w:t xml:space="preserve"> and investment. “</w:t>
      </w:r>
      <w:r w:rsidRPr="00D92996">
        <w:rPr>
          <w:rStyle w:val="StyleUnderline"/>
        </w:rPr>
        <w:t xml:space="preserve">At the </w:t>
      </w:r>
      <w:r w:rsidRPr="00D92996">
        <w:rPr>
          <w:rStyle w:val="Emphasis"/>
        </w:rPr>
        <w:t>very least</w:t>
      </w:r>
      <w:r w:rsidRPr="00D92996">
        <w:rPr>
          <w:rStyle w:val="StyleUnderline"/>
        </w:rPr>
        <w:t xml:space="preserve">, </w:t>
      </w:r>
      <w:r w:rsidRPr="00D92996">
        <w:rPr>
          <w:rStyle w:val="StyleUnderline"/>
          <w:highlight w:val="cyan"/>
        </w:rPr>
        <w:t>businesses</w:t>
      </w:r>
      <w:r w:rsidRPr="00D92996">
        <w:rPr>
          <w:rStyle w:val="StyleUnderline"/>
        </w:rPr>
        <w:t xml:space="preserve"> will </w:t>
      </w:r>
      <w:r w:rsidRPr="00D92996">
        <w:rPr>
          <w:rStyle w:val="Emphasis"/>
          <w:highlight w:val="cyan"/>
        </w:rPr>
        <w:t>understand</w:t>
      </w:r>
      <w:r w:rsidRPr="00D92996">
        <w:rPr>
          <w:rStyle w:val="StyleUnderline"/>
          <w:highlight w:val="cyan"/>
        </w:rPr>
        <w:t xml:space="preserve"> the </w:t>
      </w:r>
      <w:r w:rsidRPr="00D92996">
        <w:rPr>
          <w:rStyle w:val="Emphasis"/>
          <w:highlight w:val="cyan"/>
        </w:rPr>
        <w:t>strategy</w:t>
      </w:r>
      <w:r w:rsidRPr="00D92996">
        <w:rPr>
          <w:rStyle w:val="StyleUnderline"/>
        </w:rPr>
        <w:t xml:space="preserve"> that the </w:t>
      </w:r>
      <w:r w:rsidRPr="00D92996">
        <w:rPr>
          <w:rStyle w:val="StyleUnderline"/>
          <w:highlight w:val="cyan"/>
        </w:rPr>
        <w:t>Biden</w:t>
      </w:r>
      <w:r w:rsidRPr="00D92996">
        <w:rPr>
          <w:sz w:val="16"/>
        </w:rPr>
        <w:t xml:space="preserve"> administration </w:t>
      </w:r>
      <w:r w:rsidRPr="00D92996">
        <w:rPr>
          <w:rStyle w:val="StyleUnderline"/>
        </w:rPr>
        <w:t xml:space="preserve">is trying to </w:t>
      </w:r>
      <w:r w:rsidRPr="00D92996">
        <w:rPr>
          <w:rStyle w:val="StyleUnderline"/>
          <w:highlight w:val="cyan"/>
        </w:rPr>
        <w:t>follow and</w:t>
      </w:r>
      <w:r w:rsidRPr="00D92996">
        <w:rPr>
          <w:rStyle w:val="StyleUnderline"/>
        </w:rPr>
        <w:t xml:space="preserve"> will be </w:t>
      </w:r>
      <w:r w:rsidRPr="00D92996">
        <w:rPr>
          <w:rStyle w:val="Emphasis"/>
        </w:rPr>
        <w:t xml:space="preserve">able to </w:t>
      </w:r>
      <w:r w:rsidRPr="00D92996">
        <w:rPr>
          <w:rStyle w:val="Emphasis"/>
          <w:highlight w:val="cyan"/>
        </w:rPr>
        <w:t>plan</w:t>
      </w:r>
      <w:r w:rsidRPr="00D92996">
        <w:rPr>
          <w:rStyle w:val="StyleUnderline"/>
          <w:highlight w:val="cyan"/>
        </w:rPr>
        <w:t xml:space="preserve"> around that</w:t>
      </w:r>
      <w:r w:rsidRPr="00D92996">
        <w:rPr>
          <w:sz w:val="16"/>
        </w:rPr>
        <w:t>,” he said.</w:t>
      </w:r>
    </w:p>
    <w:p w14:paraId="4450CB3F" w14:textId="77777777" w:rsidR="00CC016E" w:rsidRPr="00D92996" w:rsidRDefault="00CC016E" w:rsidP="00CC016E">
      <w:pPr>
        <w:pStyle w:val="Heading4"/>
        <w:rPr>
          <w:rFonts w:cs="Times New Roman"/>
        </w:rPr>
      </w:pPr>
      <w:r w:rsidRPr="00D92996">
        <w:rPr>
          <w:rFonts w:cs="Times New Roman"/>
        </w:rPr>
        <w:t xml:space="preserve">Decline </w:t>
      </w:r>
      <w:r w:rsidRPr="00D92996">
        <w:rPr>
          <w:rFonts w:cs="Times New Roman"/>
          <w:u w:val="single"/>
        </w:rPr>
        <w:t>cascades</w:t>
      </w:r>
      <w:r w:rsidRPr="00D92996">
        <w:rPr>
          <w:rFonts w:cs="Times New Roman"/>
        </w:rPr>
        <w:t>---nuclear war</w:t>
      </w:r>
    </w:p>
    <w:p w14:paraId="6A921423" w14:textId="77777777" w:rsidR="00CC016E" w:rsidRPr="00D92996" w:rsidRDefault="00CC016E" w:rsidP="00CC016E">
      <w:r w:rsidRPr="00D92996">
        <w:t xml:space="preserve">Dr. Mathew </w:t>
      </w:r>
      <w:proofErr w:type="spellStart"/>
      <w:r w:rsidRPr="00D92996">
        <w:rPr>
          <w:rStyle w:val="Style13ptBold"/>
        </w:rPr>
        <w:t>Maavak</w:t>
      </w:r>
      <w:proofErr w:type="spellEnd"/>
      <w:r w:rsidRPr="00D92996">
        <w:rPr>
          <w:rStyle w:val="Style13ptBold"/>
        </w:rPr>
        <w:t xml:space="preserve"> 21</w:t>
      </w:r>
      <w:r w:rsidRPr="00D92996">
        <w:t xml:space="preserve">, PhD in Risk Foresight from the </w:t>
      </w:r>
      <w:proofErr w:type="spellStart"/>
      <w:r w:rsidRPr="00D92996">
        <w:t>Universiti</w:t>
      </w:r>
      <w:proofErr w:type="spellEnd"/>
      <w:r w:rsidRPr="00D92996">
        <w:t xml:space="preserve"> </w:t>
      </w:r>
      <w:proofErr w:type="spellStart"/>
      <w:r w:rsidRPr="00D92996">
        <w:t>Teknologi</w:t>
      </w:r>
      <w:proofErr w:type="spellEnd"/>
      <w:r w:rsidRPr="00D92996">
        <w:t xml:space="preserve"> Malaysia, External Researcher (PLATBIDAFO) at the Kazimieras </w:t>
      </w:r>
      <w:proofErr w:type="spellStart"/>
      <w:r w:rsidRPr="00D92996">
        <w:t>Simonavicius</w:t>
      </w:r>
      <w:proofErr w:type="spellEnd"/>
      <w:r w:rsidRPr="00D92996">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011B8445" w14:textId="77777777" w:rsidR="00CC016E" w:rsidRPr="00D92996" w:rsidRDefault="00CC016E" w:rsidP="00CC016E">
      <w:pPr>
        <w:rPr>
          <w:sz w:val="12"/>
          <w:szCs w:val="18"/>
        </w:rPr>
      </w:pPr>
      <w:r w:rsidRPr="00D92996">
        <w:rPr>
          <w:sz w:val="16"/>
        </w:rPr>
        <w:t xml:space="preserve">Various </w:t>
      </w:r>
      <w:r w:rsidRPr="00D92996">
        <w:rPr>
          <w:rStyle w:val="StyleUnderline"/>
        </w:rPr>
        <w:t>scholars</w:t>
      </w:r>
      <w:r w:rsidRPr="00D92996">
        <w:rPr>
          <w:sz w:val="16"/>
        </w:rPr>
        <w:t xml:space="preserve"> and institutions </w:t>
      </w:r>
      <w:r w:rsidRPr="00D92996">
        <w:rPr>
          <w:rStyle w:val="StyleUnderline"/>
        </w:rPr>
        <w:t xml:space="preserve">regard </w:t>
      </w:r>
      <w:r w:rsidRPr="00D92996">
        <w:rPr>
          <w:rStyle w:val="Emphasis"/>
        </w:rPr>
        <w:t>global social instability</w:t>
      </w:r>
      <w:r w:rsidRPr="00D92996">
        <w:rPr>
          <w:rStyle w:val="StyleUnderline"/>
        </w:rPr>
        <w:t xml:space="preserve"> as the </w:t>
      </w:r>
      <w:r w:rsidRPr="00D92996">
        <w:rPr>
          <w:rStyle w:val="Emphasis"/>
        </w:rPr>
        <w:t>greatest threat</w:t>
      </w:r>
      <w:r w:rsidRPr="00D92996">
        <w:rPr>
          <w:sz w:val="16"/>
        </w:rPr>
        <w:t xml:space="preserve"> facing this decade. </w:t>
      </w:r>
      <w:r w:rsidRPr="00D92996">
        <w:rPr>
          <w:rStyle w:val="StyleUnderline"/>
        </w:rPr>
        <w:t xml:space="preserve">The catalyst has been postulated to be </w:t>
      </w:r>
      <w:r w:rsidRPr="00D92996">
        <w:rPr>
          <w:rStyle w:val="StyleUnderline"/>
          <w:highlight w:val="cyan"/>
        </w:rPr>
        <w:t xml:space="preserve">a </w:t>
      </w:r>
      <w:r w:rsidRPr="00D92996">
        <w:rPr>
          <w:rStyle w:val="Emphasis"/>
          <w:highlight w:val="cyan"/>
        </w:rPr>
        <w:t>Second</w:t>
      </w:r>
      <w:r w:rsidRPr="00D92996">
        <w:rPr>
          <w:rStyle w:val="Emphasis"/>
        </w:rPr>
        <w:t xml:space="preserve"> Great </w:t>
      </w:r>
      <w:r w:rsidRPr="00D92996">
        <w:rPr>
          <w:rStyle w:val="Emphasis"/>
          <w:highlight w:val="cyan"/>
        </w:rPr>
        <w:t>Depression</w:t>
      </w:r>
      <w:r w:rsidRPr="00D92996">
        <w:rPr>
          <w:rStyle w:val="StyleUnderline"/>
        </w:rPr>
        <w:t xml:space="preserve"> which, in turn, </w:t>
      </w:r>
      <w:r w:rsidRPr="00D92996">
        <w:rPr>
          <w:rStyle w:val="StyleUnderline"/>
          <w:highlight w:val="cyan"/>
        </w:rPr>
        <w:t>will have</w:t>
      </w:r>
      <w:r w:rsidRPr="00D92996">
        <w:rPr>
          <w:rStyle w:val="StyleUnderline"/>
        </w:rPr>
        <w:t xml:space="preserve"> </w:t>
      </w:r>
      <w:r w:rsidRPr="00D92996">
        <w:rPr>
          <w:rStyle w:val="Emphasis"/>
        </w:rPr>
        <w:t xml:space="preserve">profound </w:t>
      </w:r>
      <w:r w:rsidRPr="00D92996">
        <w:rPr>
          <w:rStyle w:val="Emphasis"/>
          <w:highlight w:val="cyan"/>
        </w:rPr>
        <w:t>implications</w:t>
      </w:r>
      <w:r w:rsidRPr="00D92996">
        <w:rPr>
          <w:rStyle w:val="StyleUnderline"/>
          <w:highlight w:val="cyan"/>
        </w:rPr>
        <w:t xml:space="preserve"> for </w:t>
      </w:r>
      <w:r w:rsidRPr="00D92996">
        <w:rPr>
          <w:rStyle w:val="Emphasis"/>
          <w:highlight w:val="cyan"/>
        </w:rPr>
        <w:t>global security</w:t>
      </w:r>
      <w:r w:rsidRPr="00D92996">
        <w:rPr>
          <w:rStyle w:val="StyleUnderline"/>
        </w:rPr>
        <w:t xml:space="preserve"> and national integrity</w:t>
      </w:r>
      <w:r w:rsidRPr="00D92996">
        <w:rPr>
          <w:sz w:val="16"/>
        </w:rPr>
        <w:t xml:space="preserve">. This paper, written from a broad systems perspective, illustrates how </w:t>
      </w:r>
      <w:r w:rsidRPr="00D92996">
        <w:rPr>
          <w:rStyle w:val="StyleUnderline"/>
        </w:rPr>
        <w:t>emerging risks are</w:t>
      </w:r>
      <w:r w:rsidRPr="00D92996">
        <w:rPr>
          <w:sz w:val="16"/>
        </w:rPr>
        <w:t xml:space="preserve"> getting more complex and </w:t>
      </w:r>
      <w:r w:rsidRPr="00D92996">
        <w:rPr>
          <w:rStyle w:val="Emphasis"/>
        </w:rPr>
        <w:t>intertwined</w:t>
      </w:r>
      <w:r w:rsidRPr="00D92996">
        <w:rPr>
          <w:sz w:val="16"/>
        </w:rPr>
        <w:t xml:space="preserve">; blurring boundaries between the economic, environmental, geopolitical, </w:t>
      </w:r>
      <w:proofErr w:type="gramStart"/>
      <w:r w:rsidRPr="00D92996">
        <w:rPr>
          <w:sz w:val="16"/>
        </w:rPr>
        <w:t>societal</w:t>
      </w:r>
      <w:proofErr w:type="gramEnd"/>
      <w:r w:rsidRPr="00D92996">
        <w:rPr>
          <w:sz w:val="16"/>
        </w:rPr>
        <w:t xml:space="preserve"> and technological taxonomy used by the World Economic Forum for its annual global risk forecasts. </w:t>
      </w:r>
      <w:r w:rsidRPr="00D92996">
        <w:rPr>
          <w:rStyle w:val="Emphasis"/>
        </w:rPr>
        <w:t xml:space="preserve">Tight </w:t>
      </w:r>
      <w:r w:rsidRPr="00D92996">
        <w:rPr>
          <w:rStyle w:val="Emphasis"/>
          <w:highlight w:val="cyan"/>
        </w:rPr>
        <w:t>couplings</w:t>
      </w:r>
      <w:r w:rsidRPr="00D92996">
        <w:rPr>
          <w:rStyle w:val="StyleUnderline"/>
          <w:highlight w:val="cyan"/>
        </w:rPr>
        <w:t xml:space="preserve"> in</w:t>
      </w:r>
      <w:r w:rsidRPr="00D92996">
        <w:rPr>
          <w:sz w:val="16"/>
        </w:rPr>
        <w:t xml:space="preserve"> our </w:t>
      </w:r>
      <w:r w:rsidRPr="00D92996">
        <w:rPr>
          <w:rStyle w:val="Emphasis"/>
          <w:highlight w:val="cyan"/>
        </w:rPr>
        <w:t>global systems</w:t>
      </w:r>
      <w:r w:rsidRPr="00D92996">
        <w:rPr>
          <w:rStyle w:val="StyleUnderline"/>
        </w:rPr>
        <w:t xml:space="preserve"> have</w:t>
      </w:r>
      <w:r w:rsidRPr="00D92996">
        <w:rPr>
          <w:sz w:val="16"/>
        </w:rPr>
        <w:t xml:space="preserve"> also </w:t>
      </w:r>
      <w:r w:rsidRPr="00D92996">
        <w:rPr>
          <w:rStyle w:val="StyleUnderline"/>
          <w:highlight w:val="cyan"/>
        </w:rPr>
        <w:t>enabled risks</w:t>
      </w:r>
      <w:r w:rsidRPr="00D92996">
        <w:rPr>
          <w:rStyle w:val="StyleUnderline"/>
        </w:rPr>
        <w:t xml:space="preserve"> accrued </w:t>
      </w:r>
      <w:r w:rsidRPr="00D92996">
        <w:rPr>
          <w:rStyle w:val="StyleUnderline"/>
          <w:highlight w:val="cyan"/>
        </w:rPr>
        <w:t xml:space="preserve">in </w:t>
      </w:r>
      <w:r w:rsidRPr="00D92996">
        <w:rPr>
          <w:rStyle w:val="Emphasis"/>
          <w:highlight w:val="cyan"/>
        </w:rPr>
        <w:t>one area</w:t>
      </w:r>
      <w:r w:rsidRPr="00D92996">
        <w:rPr>
          <w:rStyle w:val="StyleUnderline"/>
          <w:highlight w:val="cyan"/>
        </w:rPr>
        <w:t xml:space="preserve"> to </w:t>
      </w:r>
      <w:r w:rsidRPr="00D92996">
        <w:rPr>
          <w:rStyle w:val="Emphasis"/>
          <w:highlight w:val="cyan"/>
        </w:rPr>
        <w:t>snowball</w:t>
      </w:r>
      <w:r w:rsidRPr="00D92996">
        <w:rPr>
          <w:rStyle w:val="StyleUnderline"/>
          <w:highlight w:val="cyan"/>
        </w:rPr>
        <w:t xml:space="preserve"> into</w:t>
      </w:r>
      <w:r w:rsidRPr="00D92996">
        <w:rPr>
          <w:rStyle w:val="StyleUnderline"/>
        </w:rPr>
        <w:t xml:space="preserve"> a </w:t>
      </w:r>
      <w:r w:rsidRPr="00D92996">
        <w:rPr>
          <w:rStyle w:val="Emphasis"/>
          <w:highlight w:val="cyan"/>
        </w:rPr>
        <w:t>full-blown crisis</w:t>
      </w:r>
      <w:r w:rsidRPr="00D92996">
        <w:rPr>
          <w:rStyle w:val="StyleUnderline"/>
          <w:highlight w:val="cyan"/>
        </w:rPr>
        <w:t xml:space="preserve"> </w:t>
      </w:r>
      <w:r w:rsidRPr="00D92996">
        <w:rPr>
          <w:rStyle w:val="Emphasis"/>
          <w:highlight w:val="cyan"/>
        </w:rPr>
        <w:t>elsewhere</w:t>
      </w:r>
      <w:r w:rsidRPr="00D92996">
        <w:rPr>
          <w:sz w:val="12"/>
          <w:szCs w:val="18"/>
        </w:rPr>
        <w:t xml:space="preserve">. The COVID-19 pandemic and its socioeconomic fallouts exemplify this systemic chain-reaction. </w:t>
      </w:r>
      <w:proofErr w:type="spellStart"/>
      <w:r w:rsidRPr="00D92996">
        <w:rPr>
          <w:sz w:val="12"/>
          <w:szCs w:val="18"/>
        </w:rPr>
        <w:t>Onceinexorable</w:t>
      </w:r>
      <w:proofErr w:type="spellEnd"/>
      <w:r w:rsidRPr="00D92996">
        <w:rPr>
          <w:sz w:val="12"/>
          <w:szCs w:val="18"/>
        </w:rPr>
        <w:t xml:space="preserve"> forces of globalization are rupturing as the current global system can no longer </w:t>
      </w:r>
      <w:r w:rsidRPr="00D92996">
        <w:rPr>
          <w:sz w:val="12"/>
          <w:szCs w:val="18"/>
        </w:rPr>
        <w:lastRenderedPageBreak/>
        <w:t>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17AE00B8" w14:textId="77777777" w:rsidR="00CC016E" w:rsidRPr="00D92996" w:rsidRDefault="00CC016E" w:rsidP="00CC016E">
      <w:pPr>
        <w:rPr>
          <w:sz w:val="12"/>
          <w:szCs w:val="18"/>
        </w:rPr>
      </w:pPr>
      <w:r w:rsidRPr="00D92996">
        <w:rPr>
          <w:sz w:val="12"/>
          <w:szCs w:val="18"/>
        </w:rPr>
        <w:t>Key Words: Global Systems, Emergence, VUCA, COVID-9, Social Instability, Big Tech, Great Reset</w:t>
      </w:r>
    </w:p>
    <w:p w14:paraId="095E486C" w14:textId="77777777" w:rsidR="00CC016E" w:rsidRPr="00D92996" w:rsidRDefault="00CC016E" w:rsidP="00CC016E">
      <w:pPr>
        <w:rPr>
          <w:sz w:val="12"/>
          <w:szCs w:val="18"/>
        </w:rPr>
      </w:pPr>
      <w:r w:rsidRPr="00D92996">
        <w:rPr>
          <w:sz w:val="12"/>
          <w:szCs w:val="18"/>
        </w:rPr>
        <w:t>INTRODUCTION</w:t>
      </w:r>
    </w:p>
    <w:p w14:paraId="010D1158" w14:textId="77777777" w:rsidR="00CC016E" w:rsidRPr="00D92996" w:rsidRDefault="00CC016E" w:rsidP="00CC016E">
      <w:pPr>
        <w:rPr>
          <w:sz w:val="12"/>
          <w:szCs w:val="18"/>
        </w:rPr>
      </w:pPr>
      <w:r w:rsidRPr="00D92996">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D92996">
        <w:rPr>
          <w:sz w:val="12"/>
          <w:szCs w:val="18"/>
        </w:rPr>
        <w:t>complexity</w:t>
      </w:r>
      <w:proofErr w:type="gramEnd"/>
      <w:r w:rsidRPr="00D92996">
        <w:rPr>
          <w:sz w:val="12"/>
          <w:szCs w:val="18"/>
        </w:rPr>
        <w:t xml:space="preserve"> and ambiguity (VUCA).</w:t>
      </w:r>
    </w:p>
    <w:p w14:paraId="6D5F1E57" w14:textId="77777777" w:rsidR="00CC016E" w:rsidRPr="00D92996" w:rsidRDefault="00CC016E" w:rsidP="00CC016E">
      <w:pPr>
        <w:rPr>
          <w:sz w:val="16"/>
        </w:rPr>
      </w:pPr>
      <w:r w:rsidRPr="00D92996">
        <w:rPr>
          <w:sz w:val="12"/>
          <w:szCs w:val="18"/>
        </w:rPr>
        <w:t xml:space="preserve">But what exactly is a global system? Our planet itself is an autonomous and </w:t>
      </w:r>
      <w:proofErr w:type="spellStart"/>
      <w:r w:rsidRPr="00D92996">
        <w:rPr>
          <w:sz w:val="12"/>
          <w:szCs w:val="18"/>
        </w:rPr>
        <w:t>selfsustaining</w:t>
      </w:r>
      <w:proofErr w:type="spellEnd"/>
      <w:r w:rsidRPr="00D92996">
        <w:rPr>
          <w:sz w:val="12"/>
          <w:szCs w:val="18"/>
        </w:rPr>
        <w:t xml:space="preserve"> mega-system, marked by periodic cycles and elemental vagaries.</w:t>
      </w:r>
      <w:r w:rsidRPr="00D92996">
        <w:rPr>
          <w:sz w:val="16"/>
        </w:rPr>
        <w:t xml:space="preserve"> Human activities within however are not system isolates as our </w:t>
      </w:r>
      <w:r w:rsidRPr="00D92996">
        <w:rPr>
          <w:rStyle w:val="StyleUnderline"/>
          <w:highlight w:val="cyan"/>
        </w:rPr>
        <w:t>banking</w:t>
      </w:r>
      <w:r w:rsidRPr="00D92996">
        <w:rPr>
          <w:rStyle w:val="StyleUnderline"/>
        </w:rPr>
        <w:t xml:space="preserve">, utility, </w:t>
      </w:r>
      <w:r w:rsidRPr="00D92996">
        <w:rPr>
          <w:rStyle w:val="StyleUnderline"/>
          <w:highlight w:val="cyan"/>
        </w:rPr>
        <w:t xml:space="preserve">farming, </w:t>
      </w:r>
      <w:proofErr w:type="gramStart"/>
      <w:r w:rsidRPr="00D92996">
        <w:rPr>
          <w:rStyle w:val="Emphasis"/>
          <w:highlight w:val="cyan"/>
        </w:rPr>
        <w:t>health</w:t>
      </w:r>
      <w:r w:rsidRPr="00D92996">
        <w:rPr>
          <w:rStyle w:val="StyleUnderline"/>
        </w:rPr>
        <w:t>care</w:t>
      </w:r>
      <w:proofErr w:type="gramEnd"/>
      <w:r w:rsidRPr="00D92996">
        <w:rPr>
          <w:rStyle w:val="StyleUnderline"/>
        </w:rPr>
        <w:t xml:space="preserve"> </w:t>
      </w:r>
      <w:r w:rsidRPr="00D92996">
        <w:rPr>
          <w:rStyle w:val="StyleUnderline"/>
          <w:highlight w:val="cyan"/>
        </w:rPr>
        <w:t>and retail</w:t>
      </w:r>
      <w:r w:rsidRPr="00D92996">
        <w:rPr>
          <w:rStyle w:val="StyleUnderline"/>
        </w:rPr>
        <w:t xml:space="preserve"> sectors etc. </w:t>
      </w:r>
      <w:r w:rsidRPr="00D92996">
        <w:rPr>
          <w:rStyle w:val="StyleUnderline"/>
          <w:highlight w:val="cyan"/>
        </w:rPr>
        <w:t>are</w:t>
      </w:r>
      <w:r w:rsidRPr="00D92996">
        <w:rPr>
          <w:rStyle w:val="StyleUnderline"/>
        </w:rPr>
        <w:t xml:space="preserve"> increasingly </w:t>
      </w:r>
      <w:r w:rsidRPr="00D92996">
        <w:rPr>
          <w:rStyle w:val="Emphasis"/>
          <w:highlight w:val="cyan"/>
        </w:rPr>
        <w:t>entwined</w:t>
      </w:r>
      <w:r w:rsidRPr="00D92996">
        <w:rPr>
          <w:rStyle w:val="StyleUnderline"/>
        </w:rPr>
        <w:t xml:space="preserve">. Risks accrued in </w:t>
      </w:r>
      <w:r w:rsidRPr="00D92996">
        <w:rPr>
          <w:rStyle w:val="Emphasis"/>
        </w:rPr>
        <w:t>one system</w:t>
      </w:r>
      <w:r w:rsidRPr="00D92996">
        <w:rPr>
          <w:rStyle w:val="StyleUnderline"/>
        </w:rPr>
        <w:t xml:space="preserve"> may </w:t>
      </w:r>
      <w:r w:rsidRPr="00D92996">
        <w:rPr>
          <w:rStyle w:val="Emphasis"/>
        </w:rPr>
        <w:t>cascade</w:t>
      </w:r>
      <w:r w:rsidRPr="00D92996">
        <w:rPr>
          <w:rStyle w:val="StyleUnderline"/>
        </w:rPr>
        <w:t xml:space="preserve"> into an </w:t>
      </w:r>
      <w:r w:rsidRPr="00D92996">
        <w:rPr>
          <w:rStyle w:val="Emphasis"/>
        </w:rPr>
        <w:t>unforeseen crisis</w:t>
      </w:r>
      <w:r w:rsidRPr="00D92996">
        <w:rPr>
          <w:sz w:val="16"/>
        </w:rPr>
        <w:t xml:space="preserve"> within and/or without (Choo, Smith &amp; McCusker, 2007). Scholars call this phenomenon “emergence”; one where </w:t>
      </w:r>
      <w:r w:rsidRPr="00D92996">
        <w:rPr>
          <w:rStyle w:val="StyleUnderline"/>
        </w:rPr>
        <w:t xml:space="preserve">the </w:t>
      </w:r>
      <w:proofErr w:type="spellStart"/>
      <w:r w:rsidRPr="00D92996">
        <w:rPr>
          <w:rStyle w:val="StyleUnderline"/>
        </w:rPr>
        <w:t>behaviour</w:t>
      </w:r>
      <w:proofErr w:type="spellEnd"/>
      <w:r w:rsidRPr="00D92996">
        <w:rPr>
          <w:rStyle w:val="StyleUnderline"/>
        </w:rPr>
        <w:t xml:space="preserve"> of </w:t>
      </w:r>
      <w:r w:rsidRPr="00D92996">
        <w:rPr>
          <w:rStyle w:val="Emphasis"/>
        </w:rPr>
        <w:t>intersecting systems</w:t>
      </w:r>
      <w:r w:rsidRPr="00D92996">
        <w:rPr>
          <w:rStyle w:val="StyleUnderline"/>
        </w:rPr>
        <w:t xml:space="preserve"> is determined by </w:t>
      </w:r>
      <w:r w:rsidRPr="00D92996">
        <w:rPr>
          <w:rStyle w:val="Emphasis"/>
        </w:rPr>
        <w:t>complex</w:t>
      </w:r>
      <w:r w:rsidRPr="00D92996">
        <w:rPr>
          <w:rStyle w:val="StyleUnderline"/>
        </w:rPr>
        <w:t xml:space="preserve"> and largely </w:t>
      </w:r>
      <w:r w:rsidRPr="00D92996">
        <w:rPr>
          <w:rStyle w:val="Emphasis"/>
        </w:rPr>
        <w:t>invisible interactions</w:t>
      </w:r>
      <w:r w:rsidRPr="00D92996">
        <w:rPr>
          <w:rStyle w:val="StyleUnderline"/>
        </w:rPr>
        <w:t xml:space="preserve"> at the </w:t>
      </w:r>
      <w:r w:rsidRPr="00D92996">
        <w:rPr>
          <w:rStyle w:val="Emphasis"/>
        </w:rPr>
        <w:t>substratum</w:t>
      </w:r>
      <w:r w:rsidRPr="00D92996">
        <w:rPr>
          <w:sz w:val="16"/>
        </w:rPr>
        <w:t xml:space="preserve"> (Goldstein, 1999; Holland, 1998).</w:t>
      </w:r>
    </w:p>
    <w:p w14:paraId="751BEF18" w14:textId="77777777" w:rsidR="00CC016E" w:rsidRPr="00D92996" w:rsidRDefault="00CC016E" w:rsidP="00CC016E">
      <w:pPr>
        <w:rPr>
          <w:sz w:val="12"/>
          <w:szCs w:val="18"/>
        </w:rPr>
      </w:pPr>
      <w:r w:rsidRPr="00D92996">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D92996">
        <w:rPr>
          <w:sz w:val="12"/>
          <w:szCs w:val="18"/>
        </w:rPr>
        <w:t>products, and</w:t>
      </w:r>
      <w:proofErr w:type="gramEnd"/>
      <w:r w:rsidRPr="00D92996">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4BB066AD" w14:textId="77777777" w:rsidR="00CC016E" w:rsidRPr="00D92996" w:rsidRDefault="00CC016E" w:rsidP="00CC016E">
      <w:pPr>
        <w:rPr>
          <w:sz w:val="12"/>
          <w:szCs w:val="18"/>
        </w:rPr>
      </w:pPr>
      <w:r w:rsidRPr="00D92996">
        <w:rPr>
          <w:sz w:val="12"/>
          <w:szCs w:val="18"/>
        </w:rPr>
        <w:t xml:space="preserve">An initial </w:t>
      </w:r>
      <w:proofErr w:type="gramStart"/>
      <w:r w:rsidRPr="00D92996">
        <w:rPr>
          <w:sz w:val="12"/>
          <w:szCs w:val="18"/>
        </w:rPr>
        <w:t>run on</w:t>
      </w:r>
      <w:proofErr w:type="gramEnd"/>
      <w:r w:rsidRPr="00D92996">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D92996">
        <w:rPr>
          <w:sz w:val="12"/>
          <w:szCs w:val="18"/>
        </w:rPr>
        <w:t>Taiwan</w:t>
      </w:r>
      <w:proofErr w:type="gramEnd"/>
      <w:r w:rsidRPr="00D92996">
        <w:rPr>
          <w:sz w:val="12"/>
          <w:szCs w:val="18"/>
        </w:rPr>
        <w:t xml:space="preserve"> and Japan – have been subjected to cyclical lockdowns and quarantines. </w:t>
      </w:r>
      <w:proofErr w:type="gramStart"/>
      <w:r w:rsidRPr="00D92996">
        <w:rPr>
          <w:sz w:val="12"/>
          <w:szCs w:val="18"/>
        </w:rPr>
        <w:t>Never before</w:t>
      </w:r>
      <w:proofErr w:type="gramEnd"/>
      <w:r w:rsidRPr="00D92996">
        <w:rPr>
          <w:sz w:val="12"/>
          <w:szCs w:val="18"/>
        </w:rPr>
        <w:t xml:space="preserve"> in history have humans faced such a systemic, borderless calamity.</w:t>
      </w:r>
    </w:p>
    <w:p w14:paraId="495FD789" w14:textId="77777777" w:rsidR="00CC016E" w:rsidRPr="00D92996" w:rsidRDefault="00CC016E" w:rsidP="00CC016E">
      <w:pPr>
        <w:rPr>
          <w:sz w:val="12"/>
          <w:szCs w:val="18"/>
        </w:rPr>
      </w:pPr>
      <w:r w:rsidRPr="00D92996">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D92996">
        <w:rPr>
          <w:sz w:val="12"/>
          <w:szCs w:val="18"/>
        </w:rPr>
        <w:t>systems</w:t>
      </w:r>
      <w:proofErr w:type="gramEnd"/>
      <w:r w:rsidRPr="00D92996">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D92996">
        <w:rPr>
          <w:sz w:val="12"/>
          <w:szCs w:val="18"/>
        </w:rPr>
        <w:t>Maavak</w:t>
      </w:r>
      <w:proofErr w:type="spellEnd"/>
      <w:r w:rsidRPr="00D92996">
        <w:rPr>
          <w:sz w:val="12"/>
          <w:szCs w:val="18"/>
        </w:rPr>
        <w:t xml:space="preserve">, 2019a). As traditional forces of globalization unravel, security professionals should take cognizance of emerging threats through a </w:t>
      </w:r>
      <w:proofErr w:type="gramStart"/>
      <w:r w:rsidRPr="00D92996">
        <w:rPr>
          <w:sz w:val="12"/>
          <w:szCs w:val="18"/>
        </w:rPr>
        <w:t>systems</w:t>
      </w:r>
      <w:proofErr w:type="gramEnd"/>
      <w:r w:rsidRPr="00D92996">
        <w:rPr>
          <w:sz w:val="12"/>
          <w:szCs w:val="18"/>
        </w:rPr>
        <w:t xml:space="preserve"> thinking approach.</w:t>
      </w:r>
    </w:p>
    <w:p w14:paraId="7CDC70B1" w14:textId="77777777" w:rsidR="00CC016E" w:rsidRPr="00D92996" w:rsidRDefault="00CC016E" w:rsidP="00CC016E">
      <w:pPr>
        <w:rPr>
          <w:sz w:val="12"/>
          <w:szCs w:val="18"/>
        </w:rPr>
      </w:pPr>
      <w:r w:rsidRPr="00D92996">
        <w:rPr>
          <w:sz w:val="12"/>
          <w:szCs w:val="18"/>
        </w:rPr>
        <w:t>METHODOLOGY</w:t>
      </w:r>
    </w:p>
    <w:p w14:paraId="2FDC32E8" w14:textId="77777777" w:rsidR="00CC016E" w:rsidRPr="00D92996" w:rsidRDefault="00CC016E" w:rsidP="00CC016E">
      <w:pPr>
        <w:rPr>
          <w:sz w:val="12"/>
          <w:szCs w:val="18"/>
        </w:rPr>
      </w:pPr>
      <w:r w:rsidRPr="00D92996">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2D99CAD2" w14:textId="77777777" w:rsidR="00CC016E" w:rsidRPr="00D92996" w:rsidRDefault="00CC016E" w:rsidP="00CC016E">
      <w:pPr>
        <w:ind w:left="720"/>
        <w:rPr>
          <w:sz w:val="12"/>
          <w:szCs w:val="18"/>
        </w:rPr>
      </w:pPr>
      <w:r w:rsidRPr="00D92996">
        <w:rPr>
          <w:sz w:val="12"/>
          <w:szCs w:val="18"/>
        </w:rPr>
        <w:t>• Diminishing diversity (or increasing homogeneity) of actors in the global system (Boli &amp; Thomas, 1997; Meyer, 2000; Young et al, 2006</w:t>
      </w:r>
      <w:proofErr w:type="gramStart"/>
      <w:r w:rsidRPr="00D92996">
        <w:rPr>
          <w:sz w:val="12"/>
          <w:szCs w:val="18"/>
        </w:rPr>
        <w:t>);</w:t>
      </w:r>
      <w:proofErr w:type="gramEnd"/>
    </w:p>
    <w:p w14:paraId="00069A48" w14:textId="77777777" w:rsidR="00CC016E" w:rsidRPr="00D92996" w:rsidRDefault="00CC016E" w:rsidP="00CC016E">
      <w:pPr>
        <w:ind w:left="720"/>
        <w:rPr>
          <w:sz w:val="12"/>
          <w:szCs w:val="18"/>
        </w:rPr>
      </w:pPr>
      <w:r w:rsidRPr="00D92996">
        <w:rPr>
          <w:sz w:val="12"/>
          <w:szCs w:val="18"/>
        </w:rPr>
        <w:t>• Interconnections in the global system (Homer-Dixon et al, 2015; Lee &amp; Preston, 2012</w:t>
      </w:r>
      <w:proofErr w:type="gramStart"/>
      <w:r w:rsidRPr="00D92996">
        <w:rPr>
          <w:sz w:val="12"/>
          <w:szCs w:val="18"/>
        </w:rPr>
        <w:t>);</w:t>
      </w:r>
      <w:proofErr w:type="gramEnd"/>
    </w:p>
    <w:p w14:paraId="18597448" w14:textId="77777777" w:rsidR="00CC016E" w:rsidRPr="00D92996" w:rsidRDefault="00CC016E" w:rsidP="00CC016E">
      <w:pPr>
        <w:ind w:left="720"/>
        <w:rPr>
          <w:sz w:val="12"/>
          <w:szCs w:val="18"/>
        </w:rPr>
      </w:pPr>
      <w:r w:rsidRPr="00D92996">
        <w:rPr>
          <w:sz w:val="12"/>
          <w:szCs w:val="18"/>
        </w:rPr>
        <w:t xml:space="preserve">• Interactions of actors, </w:t>
      </w:r>
      <w:proofErr w:type="gramStart"/>
      <w:r w:rsidRPr="00D92996">
        <w:rPr>
          <w:sz w:val="12"/>
          <w:szCs w:val="18"/>
        </w:rPr>
        <w:t>events</w:t>
      </w:r>
      <w:proofErr w:type="gramEnd"/>
      <w:r w:rsidRPr="00D92996">
        <w:rPr>
          <w:sz w:val="12"/>
          <w:szCs w:val="18"/>
        </w:rPr>
        <w:t xml:space="preserve"> and components in the global system (</w:t>
      </w:r>
      <w:proofErr w:type="spellStart"/>
      <w:r w:rsidRPr="00D92996">
        <w:rPr>
          <w:sz w:val="12"/>
          <w:szCs w:val="18"/>
        </w:rPr>
        <w:t>Buldyrev</w:t>
      </w:r>
      <w:proofErr w:type="spellEnd"/>
      <w:r w:rsidRPr="00D92996">
        <w:rPr>
          <w:sz w:val="12"/>
          <w:szCs w:val="18"/>
        </w:rPr>
        <w:t xml:space="preserve"> et al, 2010; Bashan et al, 2013; Homer-Dixon et al, 2015); and</w:t>
      </w:r>
    </w:p>
    <w:p w14:paraId="3ACEA382" w14:textId="77777777" w:rsidR="00CC016E" w:rsidRPr="00D92996" w:rsidRDefault="00CC016E" w:rsidP="00CC016E">
      <w:pPr>
        <w:ind w:left="720"/>
        <w:rPr>
          <w:sz w:val="12"/>
          <w:szCs w:val="18"/>
        </w:rPr>
      </w:pPr>
      <w:r w:rsidRPr="00D92996">
        <w:rPr>
          <w:sz w:val="12"/>
          <w:szCs w:val="18"/>
        </w:rPr>
        <w:t>• Adaptive qualities in particular systems (Bodin &amp; Norberg, 2005; Scheffer et al, 2012) Since scholastic material on this topic remains somewhat inchoate, this paper buttresses many of its contentions through secondary (</w:t>
      </w:r>
      <w:proofErr w:type="gramStart"/>
      <w:r w:rsidRPr="00D92996">
        <w:rPr>
          <w:sz w:val="12"/>
          <w:szCs w:val="18"/>
        </w:rPr>
        <w:t>i.e.</w:t>
      </w:r>
      <w:proofErr w:type="gramEnd"/>
      <w:r w:rsidRPr="00D92996">
        <w:rPr>
          <w:sz w:val="12"/>
          <w:szCs w:val="18"/>
        </w:rPr>
        <w:t xml:space="preserve"> news/institutional) sources.</w:t>
      </w:r>
    </w:p>
    <w:p w14:paraId="24637FF3" w14:textId="77777777" w:rsidR="00CC016E" w:rsidRPr="00D92996" w:rsidRDefault="00CC016E" w:rsidP="00CC016E">
      <w:pPr>
        <w:rPr>
          <w:sz w:val="12"/>
          <w:szCs w:val="18"/>
        </w:rPr>
      </w:pPr>
      <w:r w:rsidRPr="00D92996">
        <w:rPr>
          <w:sz w:val="12"/>
          <w:szCs w:val="18"/>
        </w:rPr>
        <w:t>ECONOMY</w:t>
      </w:r>
    </w:p>
    <w:p w14:paraId="183046C0" w14:textId="77777777" w:rsidR="00CC016E" w:rsidRPr="00D92996" w:rsidRDefault="00CC016E" w:rsidP="00CC016E">
      <w:pPr>
        <w:rPr>
          <w:sz w:val="16"/>
        </w:rPr>
      </w:pPr>
      <w:r w:rsidRPr="00D92996">
        <w:rPr>
          <w:sz w:val="16"/>
        </w:rPr>
        <w:t>According to Professor Stanislaw Drozdz (2018) of the Polish Academy of Sciences, “</w:t>
      </w:r>
      <w:r w:rsidRPr="00D92996">
        <w:rPr>
          <w:rStyle w:val="StyleUnderline"/>
        </w:rPr>
        <w:t>a global financial crash</w:t>
      </w:r>
      <w:r w:rsidRPr="00D92996">
        <w:rPr>
          <w:sz w:val="16"/>
        </w:rPr>
        <w:t xml:space="preserve"> of a previously unprecedented scale is highly probable” by the mid- 2020s. This </w:t>
      </w:r>
      <w:r w:rsidRPr="00D92996">
        <w:rPr>
          <w:rStyle w:val="StyleUnderline"/>
        </w:rPr>
        <w:t xml:space="preserve">will lead to a </w:t>
      </w:r>
      <w:r w:rsidRPr="00D92996">
        <w:rPr>
          <w:rStyle w:val="Emphasis"/>
        </w:rPr>
        <w:t>trickle-down meltdown</w:t>
      </w:r>
      <w:r w:rsidRPr="00D92996">
        <w:rPr>
          <w:rStyle w:val="StyleUnderline"/>
        </w:rPr>
        <w:t xml:space="preserve">, impacting </w:t>
      </w:r>
      <w:r w:rsidRPr="00D92996">
        <w:rPr>
          <w:rStyle w:val="Emphasis"/>
        </w:rPr>
        <w:t>all areas</w:t>
      </w:r>
      <w:r w:rsidRPr="00D92996">
        <w:rPr>
          <w:rStyle w:val="StyleUnderline"/>
        </w:rPr>
        <w:t xml:space="preserve"> of human activity</w:t>
      </w:r>
      <w:r w:rsidRPr="00D92996">
        <w:rPr>
          <w:sz w:val="16"/>
        </w:rPr>
        <w:t>.</w:t>
      </w:r>
    </w:p>
    <w:p w14:paraId="0F16F371" w14:textId="77777777" w:rsidR="00CC016E" w:rsidRPr="00D92996" w:rsidRDefault="00CC016E" w:rsidP="00CC016E">
      <w:pPr>
        <w:rPr>
          <w:sz w:val="12"/>
          <w:szCs w:val="18"/>
        </w:rPr>
      </w:pPr>
      <w:r w:rsidRPr="00D92996">
        <w:rPr>
          <w:sz w:val="16"/>
        </w:rPr>
        <w:t xml:space="preserve">The economist John Mauldin (2018) similarly warns that the “2020s might be the worst decade in US history” </w:t>
      </w:r>
      <w:r w:rsidRPr="00D92996">
        <w:rPr>
          <w:rStyle w:val="StyleUnderline"/>
        </w:rPr>
        <w:t>and</w:t>
      </w:r>
      <w:r w:rsidRPr="00D92996">
        <w:rPr>
          <w:sz w:val="16"/>
        </w:rPr>
        <w:t xml:space="preserve"> may </w:t>
      </w:r>
      <w:r w:rsidRPr="00D92996">
        <w:rPr>
          <w:rStyle w:val="StyleUnderline"/>
        </w:rPr>
        <w:t xml:space="preserve">lead to a </w:t>
      </w:r>
      <w:r w:rsidRPr="00D92996">
        <w:rPr>
          <w:rStyle w:val="Emphasis"/>
        </w:rPr>
        <w:t>Second Great Depression</w:t>
      </w:r>
      <w:r w:rsidRPr="00D92996">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7E85F8A9" w14:textId="77777777" w:rsidR="00CC016E" w:rsidRPr="00D92996" w:rsidRDefault="00CC016E" w:rsidP="00CC016E">
      <w:pPr>
        <w:rPr>
          <w:sz w:val="12"/>
          <w:szCs w:val="18"/>
        </w:rPr>
      </w:pPr>
      <w:r w:rsidRPr="00D92996">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74A15797" w14:textId="77777777" w:rsidR="00CC016E" w:rsidRPr="00D92996" w:rsidRDefault="00CC016E" w:rsidP="00CC016E">
      <w:pPr>
        <w:rPr>
          <w:sz w:val="12"/>
          <w:szCs w:val="18"/>
        </w:rPr>
      </w:pPr>
      <w:r w:rsidRPr="00D92996">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D92996">
        <w:rPr>
          <w:sz w:val="12"/>
          <w:szCs w:val="18"/>
        </w:rPr>
        <w:t>Maavak</w:t>
      </w:r>
      <w:proofErr w:type="spellEnd"/>
      <w:r w:rsidRPr="00D92996">
        <w:rPr>
          <w:sz w:val="12"/>
          <w:szCs w:val="18"/>
        </w:rPr>
        <w:t>, 2012; DCDC, 2007).</w:t>
      </w:r>
    </w:p>
    <w:p w14:paraId="6CAA20C8" w14:textId="77777777" w:rsidR="00CC016E" w:rsidRPr="00D92996" w:rsidRDefault="00CC016E" w:rsidP="00CC016E">
      <w:pPr>
        <w:rPr>
          <w:sz w:val="16"/>
        </w:rPr>
      </w:pPr>
      <w:r w:rsidRPr="00D92996">
        <w:rPr>
          <w:rStyle w:val="StyleUnderline"/>
          <w:highlight w:val="cyan"/>
        </w:rPr>
        <w:t>Economic stressors</w:t>
      </w:r>
      <w:r w:rsidRPr="00D92996">
        <w:rPr>
          <w:sz w:val="16"/>
        </w:rPr>
        <w:t xml:space="preserve">, in transcendent VUCA fashion, </w:t>
      </w:r>
      <w:r w:rsidRPr="00D92996">
        <w:rPr>
          <w:rStyle w:val="StyleUnderline"/>
        </w:rPr>
        <w:t>may</w:t>
      </w:r>
      <w:r w:rsidRPr="00D92996">
        <w:rPr>
          <w:sz w:val="16"/>
        </w:rPr>
        <w:t xml:space="preserve"> also </w:t>
      </w:r>
      <w:r w:rsidRPr="00D92996">
        <w:rPr>
          <w:rStyle w:val="StyleUnderline"/>
          <w:highlight w:val="cyan"/>
        </w:rPr>
        <w:t>induce</w:t>
      </w:r>
      <w:r w:rsidRPr="00D92996">
        <w:rPr>
          <w:rStyle w:val="StyleUnderline"/>
        </w:rPr>
        <w:t xml:space="preserve"> </w:t>
      </w:r>
      <w:r w:rsidRPr="00D92996">
        <w:rPr>
          <w:rStyle w:val="Emphasis"/>
        </w:rPr>
        <w:t xml:space="preserve">radical </w:t>
      </w:r>
      <w:r w:rsidRPr="00D92996">
        <w:rPr>
          <w:rStyle w:val="Emphasis"/>
          <w:highlight w:val="cyan"/>
        </w:rPr>
        <w:t>geopolitical realignments</w:t>
      </w:r>
      <w:r w:rsidRPr="00D92996">
        <w:rPr>
          <w:rStyle w:val="StyleUnderline"/>
        </w:rPr>
        <w:t xml:space="preserve">. Bullions now carry more weight than NATO’s </w:t>
      </w:r>
      <w:r w:rsidRPr="00D92996">
        <w:rPr>
          <w:rStyle w:val="Emphasis"/>
        </w:rPr>
        <w:t>security guarantees</w:t>
      </w:r>
      <w:r w:rsidRPr="00D92996">
        <w:rPr>
          <w:rStyle w:val="StyleUnderline"/>
        </w:rPr>
        <w:t xml:space="preserve"> in </w:t>
      </w:r>
      <w:r w:rsidRPr="00D92996">
        <w:rPr>
          <w:rStyle w:val="Emphasis"/>
        </w:rPr>
        <w:t>Eastern Europe</w:t>
      </w:r>
      <w:r w:rsidRPr="00D92996">
        <w:rPr>
          <w:sz w:val="16"/>
        </w:rPr>
        <w:t>. After Poland repatriated 100 tons of gold from the Bank of England in 2019, Slovakia, Serbia and Hungary quickly followed suit.</w:t>
      </w:r>
    </w:p>
    <w:p w14:paraId="55B88C45" w14:textId="77777777" w:rsidR="00CC016E" w:rsidRPr="00D92996" w:rsidRDefault="00CC016E" w:rsidP="00CC016E">
      <w:pPr>
        <w:rPr>
          <w:sz w:val="16"/>
        </w:rPr>
      </w:pPr>
      <w:r w:rsidRPr="00D92996">
        <w:rPr>
          <w:sz w:val="16"/>
        </w:rPr>
        <w:t xml:space="preserve">According to former Slovak Premier Robert Fico, </w:t>
      </w:r>
      <w:r w:rsidRPr="00D92996">
        <w:rPr>
          <w:rStyle w:val="StyleUnderline"/>
        </w:rPr>
        <w:t xml:space="preserve">this </w:t>
      </w:r>
      <w:r w:rsidRPr="00D92996">
        <w:rPr>
          <w:rStyle w:val="Emphasis"/>
        </w:rPr>
        <w:t>erosion</w:t>
      </w:r>
      <w:r w:rsidRPr="00D92996">
        <w:rPr>
          <w:rStyle w:val="StyleUnderline"/>
        </w:rPr>
        <w:t xml:space="preserve"> in </w:t>
      </w:r>
      <w:r w:rsidRPr="00D92996">
        <w:rPr>
          <w:rStyle w:val="Emphasis"/>
        </w:rPr>
        <w:t>regional trust</w:t>
      </w:r>
      <w:r w:rsidRPr="00D92996">
        <w:rPr>
          <w:rStyle w:val="StyleUnderline"/>
        </w:rPr>
        <w:t xml:space="preserve"> was based on historical precedents</w:t>
      </w:r>
      <w:r w:rsidRPr="00D92996">
        <w:rPr>
          <w:sz w:val="16"/>
        </w:rPr>
        <w:t xml:space="preserve"> – </w:t>
      </w:r>
      <w:proofErr w:type="gramStart"/>
      <w:r w:rsidRPr="00D92996">
        <w:rPr>
          <w:sz w:val="16"/>
        </w:rPr>
        <w:t>in particular the</w:t>
      </w:r>
      <w:proofErr w:type="gramEnd"/>
      <w:r w:rsidRPr="00D92996">
        <w:rPr>
          <w:sz w:val="16"/>
        </w:rPr>
        <w:t xml:space="preserve"> 1938 Munich Agreement which ceded Czechoslovakia’s Sudetenland to Nazi Germany. As Fico reiterated (Dudik &amp; Tomek, 2019):</w:t>
      </w:r>
    </w:p>
    <w:p w14:paraId="23EA1766" w14:textId="77777777" w:rsidR="00CC016E" w:rsidRPr="00D92996" w:rsidRDefault="00CC016E" w:rsidP="00CC016E">
      <w:pPr>
        <w:ind w:left="720"/>
        <w:rPr>
          <w:sz w:val="16"/>
        </w:rPr>
      </w:pPr>
      <w:r w:rsidRPr="00D92996">
        <w:rPr>
          <w:sz w:val="16"/>
        </w:rPr>
        <w:lastRenderedPageBreak/>
        <w:t>“You can hardly trust even the closest allies after the Munich Agreement… I guarantee that if something happens, we won’t see a single gram of this (offshore-held) gold. Let’s do it (repatriation) as quickly as possible.” (Parenthesis added by author).</w:t>
      </w:r>
    </w:p>
    <w:p w14:paraId="66905FD8" w14:textId="77777777" w:rsidR="00CC016E" w:rsidRPr="00D92996" w:rsidRDefault="00CC016E" w:rsidP="00CC016E">
      <w:pPr>
        <w:rPr>
          <w:sz w:val="16"/>
        </w:rPr>
      </w:pPr>
      <w:r w:rsidRPr="00D92996">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D92996">
        <w:rPr>
          <w:rStyle w:val="StyleUnderline"/>
          <w:highlight w:val="cyan"/>
        </w:rPr>
        <w:t>with</w:t>
      </w:r>
      <w:r w:rsidRPr="00D92996">
        <w:rPr>
          <w:rStyle w:val="StyleUnderline"/>
        </w:rPr>
        <w:t xml:space="preserve"> two global </w:t>
      </w:r>
      <w:proofErr w:type="spellStart"/>
      <w:r w:rsidRPr="00D92996">
        <w:rPr>
          <w:rStyle w:val="StyleUnderline"/>
        </w:rPr>
        <w:t>Titanics</w:t>
      </w:r>
      <w:proofErr w:type="spellEnd"/>
      <w:r w:rsidRPr="00D92996">
        <w:rPr>
          <w:rStyle w:val="StyleUnderline"/>
        </w:rPr>
        <w:t xml:space="preserve"> – the </w:t>
      </w:r>
      <w:r w:rsidRPr="00D92996">
        <w:rPr>
          <w:rStyle w:val="Emphasis"/>
          <w:highlight w:val="cyan"/>
        </w:rPr>
        <w:t>U</w:t>
      </w:r>
      <w:r w:rsidRPr="00D92996">
        <w:rPr>
          <w:sz w:val="16"/>
        </w:rPr>
        <w:t xml:space="preserve">nited </w:t>
      </w:r>
      <w:r w:rsidRPr="00D92996">
        <w:rPr>
          <w:rStyle w:val="Emphasis"/>
          <w:highlight w:val="cyan"/>
        </w:rPr>
        <w:t>S</w:t>
      </w:r>
      <w:r w:rsidRPr="00D92996">
        <w:rPr>
          <w:sz w:val="16"/>
        </w:rPr>
        <w:t xml:space="preserve">tates </w:t>
      </w:r>
      <w:r w:rsidRPr="00D92996">
        <w:rPr>
          <w:rStyle w:val="StyleUnderline"/>
          <w:highlight w:val="cyan"/>
        </w:rPr>
        <w:t>and China</w:t>
      </w:r>
      <w:r w:rsidRPr="00D92996">
        <w:rPr>
          <w:sz w:val="16"/>
        </w:rPr>
        <w:t xml:space="preserve"> – set </w:t>
      </w:r>
      <w:r w:rsidRPr="00D92996">
        <w:rPr>
          <w:rStyle w:val="StyleUnderline"/>
        </w:rPr>
        <w:t xml:space="preserve">on a </w:t>
      </w:r>
      <w:r w:rsidRPr="00D92996">
        <w:rPr>
          <w:rStyle w:val="Emphasis"/>
        </w:rPr>
        <w:t>collision course</w:t>
      </w:r>
      <w:r w:rsidRPr="00D92996">
        <w:rPr>
          <w:sz w:val="16"/>
        </w:rPr>
        <w:t xml:space="preserve"> with a quadrillions-denominated iceberg in the middle, and a viral outbreak on its tip, </w:t>
      </w:r>
      <w:r w:rsidRPr="00D92996">
        <w:rPr>
          <w:rStyle w:val="StyleUnderline"/>
        </w:rPr>
        <w:t xml:space="preserve">the </w:t>
      </w:r>
      <w:r w:rsidRPr="00D92996">
        <w:rPr>
          <w:rStyle w:val="Emphasis"/>
        </w:rPr>
        <w:t xml:space="preserve">seismic </w:t>
      </w:r>
      <w:r w:rsidRPr="00D92996">
        <w:rPr>
          <w:rStyle w:val="Emphasis"/>
          <w:highlight w:val="cyan"/>
        </w:rPr>
        <w:t>ripples</w:t>
      </w:r>
      <w:r w:rsidRPr="00D92996">
        <w:rPr>
          <w:rStyle w:val="StyleUnderline"/>
          <w:highlight w:val="cyan"/>
        </w:rPr>
        <w:t xml:space="preserve"> will be felt</w:t>
      </w:r>
      <w:r w:rsidRPr="00D92996">
        <w:rPr>
          <w:rStyle w:val="StyleUnderline"/>
        </w:rPr>
        <w:t xml:space="preserve"> </w:t>
      </w:r>
      <w:r w:rsidRPr="00D92996">
        <w:rPr>
          <w:rStyle w:val="Emphasis"/>
        </w:rPr>
        <w:t>far</w:t>
      </w:r>
      <w:r w:rsidRPr="00D92996">
        <w:rPr>
          <w:rStyle w:val="StyleUnderline"/>
        </w:rPr>
        <w:t xml:space="preserve">, </w:t>
      </w:r>
      <w:r w:rsidRPr="00D92996">
        <w:rPr>
          <w:rStyle w:val="Emphasis"/>
        </w:rPr>
        <w:t>wide</w:t>
      </w:r>
      <w:r w:rsidRPr="00D92996">
        <w:rPr>
          <w:rStyle w:val="StyleUnderline"/>
        </w:rPr>
        <w:t xml:space="preserve"> and for a </w:t>
      </w:r>
      <w:r w:rsidRPr="00D92996">
        <w:rPr>
          <w:rStyle w:val="Emphasis"/>
        </w:rPr>
        <w:t>considerable period</w:t>
      </w:r>
      <w:r w:rsidRPr="00D92996">
        <w:rPr>
          <w:sz w:val="16"/>
        </w:rPr>
        <w:t>.</w:t>
      </w:r>
    </w:p>
    <w:p w14:paraId="4BB9DFB9" w14:textId="77777777" w:rsidR="00CC016E" w:rsidRPr="00D92996" w:rsidRDefault="00CC016E" w:rsidP="00CC016E">
      <w:pPr>
        <w:rPr>
          <w:sz w:val="12"/>
          <w:szCs w:val="18"/>
        </w:rPr>
      </w:pPr>
      <w:r w:rsidRPr="00D92996">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34C89885" w14:textId="77777777" w:rsidR="00CC016E" w:rsidRPr="00D92996" w:rsidRDefault="00CC016E" w:rsidP="00CC016E">
      <w:pPr>
        <w:rPr>
          <w:sz w:val="12"/>
          <w:szCs w:val="18"/>
        </w:rPr>
      </w:pPr>
      <w:r w:rsidRPr="00D92996">
        <w:rPr>
          <w:sz w:val="12"/>
          <w:szCs w:val="18"/>
        </w:rPr>
        <w:t xml:space="preserve">In the final analysis, COVID-19 is not the root cause of the current global economic turmoil; it is merely an accelerant to a burning house of cards that was left </w:t>
      </w:r>
      <w:proofErr w:type="spellStart"/>
      <w:r w:rsidRPr="00D92996">
        <w:rPr>
          <w:sz w:val="12"/>
          <w:szCs w:val="18"/>
        </w:rPr>
        <w:t>smouldering</w:t>
      </w:r>
      <w:proofErr w:type="spellEnd"/>
      <w:r w:rsidRPr="00D92996">
        <w:rPr>
          <w:sz w:val="12"/>
          <w:szCs w:val="18"/>
        </w:rPr>
        <w:t xml:space="preserve"> since the 2008 Great Recession (</w:t>
      </w:r>
      <w:proofErr w:type="spellStart"/>
      <w:r w:rsidRPr="00D92996">
        <w:rPr>
          <w:sz w:val="12"/>
          <w:szCs w:val="18"/>
        </w:rPr>
        <w:t>Maavak</w:t>
      </w:r>
      <w:proofErr w:type="spellEnd"/>
      <w:r w:rsidRPr="00D92996">
        <w:rPr>
          <w:sz w:val="12"/>
          <w:szCs w:val="18"/>
        </w:rPr>
        <w:t xml:space="preserve">, 2020a). We also see how the four main pillars of systems thinking (diversity, interconnectivity, interactivity and “adaptivity”) form the mise </w:t>
      </w:r>
      <w:proofErr w:type="spellStart"/>
      <w:r w:rsidRPr="00D92996">
        <w:rPr>
          <w:sz w:val="12"/>
          <w:szCs w:val="18"/>
        </w:rPr>
        <w:t>en</w:t>
      </w:r>
      <w:proofErr w:type="spellEnd"/>
      <w:r w:rsidRPr="00D92996">
        <w:rPr>
          <w:sz w:val="12"/>
          <w:szCs w:val="18"/>
        </w:rPr>
        <w:t xml:space="preserve"> scene in a VUCA decade.</w:t>
      </w:r>
    </w:p>
    <w:p w14:paraId="0E8FF7C4" w14:textId="77777777" w:rsidR="00CC016E" w:rsidRPr="00D92996" w:rsidRDefault="00CC016E" w:rsidP="00CC016E">
      <w:pPr>
        <w:rPr>
          <w:sz w:val="12"/>
          <w:szCs w:val="18"/>
        </w:rPr>
      </w:pPr>
      <w:r w:rsidRPr="00D92996">
        <w:rPr>
          <w:sz w:val="12"/>
          <w:szCs w:val="18"/>
        </w:rPr>
        <w:t>ENVIRONMENTAL</w:t>
      </w:r>
    </w:p>
    <w:p w14:paraId="4420DEB0" w14:textId="77777777" w:rsidR="00CC016E" w:rsidRPr="00D92996" w:rsidRDefault="00CC016E" w:rsidP="00CC016E">
      <w:pPr>
        <w:rPr>
          <w:sz w:val="16"/>
        </w:rPr>
      </w:pPr>
      <w:r w:rsidRPr="00D92996">
        <w:rPr>
          <w:rStyle w:val="StyleUnderline"/>
        </w:rPr>
        <w:t xml:space="preserve">What happens to the </w:t>
      </w:r>
      <w:r w:rsidRPr="00D92996">
        <w:rPr>
          <w:rStyle w:val="Emphasis"/>
        </w:rPr>
        <w:t>environment</w:t>
      </w:r>
      <w:r w:rsidRPr="00D92996">
        <w:rPr>
          <w:rStyle w:val="StyleUnderline"/>
        </w:rPr>
        <w:t xml:space="preserve"> when our </w:t>
      </w:r>
      <w:r w:rsidRPr="00D92996">
        <w:rPr>
          <w:rStyle w:val="Emphasis"/>
        </w:rPr>
        <w:t>economies implode</w:t>
      </w:r>
      <w:r w:rsidRPr="00D92996">
        <w:rPr>
          <w:rStyle w:val="StyleUnderline"/>
        </w:rPr>
        <w:t xml:space="preserve">? </w:t>
      </w:r>
      <w:r w:rsidRPr="00D92996">
        <w:rPr>
          <w:rStyle w:val="StyleUnderline"/>
          <w:highlight w:val="cyan"/>
        </w:rPr>
        <w:t>Think of</w:t>
      </w:r>
      <w:r w:rsidRPr="00D92996">
        <w:rPr>
          <w:rStyle w:val="StyleUnderline"/>
        </w:rPr>
        <w:t xml:space="preserve"> a </w:t>
      </w:r>
      <w:r w:rsidRPr="00D92996">
        <w:rPr>
          <w:rStyle w:val="Emphasis"/>
          <w:highlight w:val="cyan"/>
        </w:rPr>
        <w:t>debt-laden</w:t>
      </w:r>
      <w:r w:rsidRPr="00D92996">
        <w:rPr>
          <w:rStyle w:val="StyleUnderline"/>
          <w:highlight w:val="cyan"/>
        </w:rPr>
        <w:t xml:space="preserve"> workforce at</w:t>
      </w:r>
      <w:r w:rsidRPr="00D92996">
        <w:rPr>
          <w:rStyle w:val="StyleUnderline"/>
        </w:rPr>
        <w:t xml:space="preserve"> sensitive </w:t>
      </w:r>
      <w:r w:rsidRPr="00D92996">
        <w:rPr>
          <w:rStyle w:val="Emphasis"/>
          <w:highlight w:val="cyan"/>
        </w:rPr>
        <w:t>nuclear</w:t>
      </w:r>
      <w:r w:rsidRPr="00D92996">
        <w:rPr>
          <w:rStyle w:val="StyleUnderline"/>
          <w:highlight w:val="cyan"/>
        </w:rPr>
        <w:t xml:space="preserve"> and </w:t>
      </w:r>
      <w:r w:rsidRPr="00D92996">
        <w:rPr>
          <w:rStyle w:val="Emphasis"/>
          <w:highlight w:val="cyan"/>
        </w:rPr>
        <w:t>chemical plants</w:t>
      </w:r>
      <w:r w:rsidRPr="00D92996">
        <w:rPr>
          <w:rStyle w:val="StyleUnderline"/>
        </w:rPr>
        <w:t xml:space="preserve">, along </w:t>
      </w:r>
      <w:r w:rsidRPr="00D92996">
        <w:rPr>
          <w:rStyle w:val="StyleUnderline"/>
          <w:highlight w:val="cyan"/>
        </w:rPr>
        <w:t>with a</w:t>
      </w:r>
      <w:r w:rsidRPr="00D92996">
        <w:rPr>
          <w:rStyle w:val="StyleUnderline"/>
        </w:rPr>
        <w:t xml:space="preserve"> concomitant </w:t>
      </w:r>
      <w:r w:rsidRPr="00D92996">
        <w:rPr>
          <w:rStyle w:val="Emphasis"/>
          <w:highlight w:val="cyan"/>
        </w:rPr>
        <w:t>surge</w:t>
      </w:r>
      <w:r w:rsidRPr="00D92996">
        <w:rPr>
          <w:rStyle w:val="StyleUnderline"/>
          <w:highlight w:val="cyan"/>
        </w:rPr>
        <w:t xml:space="preserve"> in</w:t>
      </w:r>
      <w:r w:rsidRPr="00D92996">
        <w:rPr>
          <w:rStyle w:val="StyleUnderline"/>
        </w:rPr>
        <w:t xml:space="preserve"> </w:t>
      </w:r>
      <w:r w:rsidRPr="00D92996">
        <w:rPr>
          <w:rStyle w:val="Emphasis"/>
        </w:rPr>
        <w:t xml:space="preserve">industrial </w:t>
      </w:r>
      <w:r w:rsidRPr="00D92996">
        <w:rPr>
          <w:rStyle w:val="Emphasis"/>
          <w:highlight w:val="cyan"/>
        </w:rPr>
        <w:t>accidents</w:t>
      </w:r>
      <w:r w:rsidRPr="00D92996">
        <w:rPr>
          <w:rStyle w:val="StyleUnderline"/>
        </w:rPr>
        <w:t xml:space="preserve">? </w:t>
      </w:r>
      <w:r w:rsidRPr="00D92996">
        <w:rPr>
          <w:rStyle w:val="Emphasis"/>
        </w:rPr>
        <w:t>Economic stressors</w:t>
      </w:r>
      <w:r w:rsidRPr="00D92996">
        <w:rPr>
          <w:sz w:val="16"/>
        </w:rPr>
        <w:t xml:space="preserve">, workforce demoralization and rampant profiteering – rather than manmade climate change – arguably </w:t>
      </w:r>
      <w:r w:rsidRPr="00D92996">
        <w:rPr>
          <w:rStyle w:val="StyleUnderline"/>
        </w:rPr>
        <w:t xml:space="preserve">pose the </w:t>
      </w:r>
      <w:r w:rsidRPr="00D92996">
        <w:rPr>
          <w:rStyle w:val="Emphasis"/>
        </w:rPr>
        <w:t>biggest threats</w:t>
      </w:r>
      <w:r w:rsidRPr="00D92996">
        <w:rPr>
          <w:rStyle w:val="StyleUnderline"/>
        </w:rPr>
        <w:t xml:space="preserve"> to the environment</w:t>
      </w:r>
      <w:r w:rsidRPr="00D92996">
        <w:rPr>
          <w:sz w:val="16"/>
        </w:rPr>
        <w:t>. In a WEF report, Buehler et al (2017) made the following pre-COVID-19 observation:</w:t>
      </w:r>
    </w:p>
    <w:p w14:paraId="3C0BE087" w14:textId="77777777" w:rsidR="00CC016E" w:rsidRPr="00D92996" w:rsidRDefault="00CC016E" w:rsidP="00CC016E">
      <w:pPr>
        <w:ind w:left="720"/>
        <w:rPr>
          <w:sz w:val="16"/>
        </w:rPr>
      </w:pPr>
      <w:r w:rsidRPr="00D92996">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2EB165AC" w14:textId="77777777" w:rsidR="00CC016E" w:rsidRPr="00D92996" w:rsidRDefault="00CC016E" w:rsidP="00CC016E">
      <w:pPr>
        <w:rPr>
          <w:sz w:val="16"/>
        </w:rPr>
      </w:pPr>
      <w:r w:rsidRPr="00D92996">
        <w:rPr>
          <w:sz w:val="16"/>
        </w:rPr>
        <w:t xml:space="preserve">Shouldn’t this phenomenon be better categorized as a societal or economic risk rather than an environmental one? In line with the systems thinking approach, however, </w:t>
      </w:r>
      <w:r w:rsidRPr="00D92996">
        <w:rPr>
          <w:rStyle w:val="StyleUnderline"/>
        </w:rPr>
        <w:t xml:space="preserve">global risks can no longer be boxed into a </w:t>
      </w:r>
      <w:r w:rsidRPr="00D92996">
        <w:rPr>
          <w:rStyle w:val="Emphasis"/>
        </w:rPr>
        <w:t>taxonomical silo</w:t>
      </w:r>
      <w:r w:rsidRPr="00D92996">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D92996">
        <w:rPr>
          <w:sz w:val="16"/>
        </w:rPr>
        <w:t>tonnes</w:t>
      </w:r>
      <w:proofErr w:type="spellEnd"/>
      <w:r w:rsidRPr="00D92996">
        <w:rPr>
          <w:sz w:val="16"/>
        </w:rPr>
        <w:t xml:space="preserve"> of ammonium nitrate had nearly levelled the city of Beirut, Lebanon, on Aug 4</w:t>
      </w:r>
      <w:proofErr w:type="gramStart"/>
      <w:r w:rsidRPr="00D92996">
        <w:rPr>
          <w:sz w:val="16"/>
        </w:rPr>
        <w:t xml:space="preserve"> 2020</w:t>
      </w:r>
      <w:proofErr w:type="gramEnd"/>
      <w:r w:rsidRPr="00D92996">
        <w:rPr>
          <w:sz w:val="16"/>
        </w:rPr>
        <w:t>. The explosion left 204 dead; 7,500 injured; US$15 billion in property damages; and an estimated 300,000 people homeless (Urbina, 2020). The environmental costs have yet to be adequately tabulated.</w:t>
      </w:r>
    </w:p>
    <w:p w14:paraId="66964E06" w14:textId="77777777" w:rsidR="00CC016E" w:rsidRPr="00D92996" w:rsidRDefault="00CC016E" w:rsidP="00CC016E">
      <w:pPr>
        <w:rPr>
          <w:sz w:val="16"/>
        </w:rPr>
      </w:pPr>
      <w:r w:rsidRPr="00D92996">
        <w:rPr>
          <w:sz w:val="16"/>
        </w:rPr>
        <w:t xml:space="preserve">Environmental disasters are more attributable to Black Swan events, systems </w:t>
      </w:r>
      <w:proofErr w:type="gramStart"/>
      <w:r w:rsidRPr="00D92996">
        <w:rPr>
          <w:sz w:val="16"/>
        </w:rPr>
        <w:t>breakdowns</w:t>
      </w:r>
      <w:proofErr w:type="gramEnd"/>
      <w:r w:rsidRPr="00D92996">
        <w:rPr>
          <w:sz w:val="16"/>
        </w:rPr>
        <w:t xml:space="preserve"> and corporate greed rather than to mundane human activity.</w:t>
      </w:r>
    </w:p>
    <w:p w14:paraId="2F3C3484" w14:textId="77777777" w:rsidR="00CC016E" w:rsidRPr="00D92996" w:rsidRDefault="00CC016E" w:rsidP="00CC016E">
      <w:pPr>
        <w:rPr>
          <w:sz w:val="12"/>
          <w:szCs w:val="18"/>
        </w:rPr>
      </w:pPr>
      <w:r w:rsidRPr="00D92996">
        <w:rPr>
          <w:rStyle w:val="StyleUnderline"/>
        </w:rPr>
        <w:t xml:space="preserve">Our JIT world aggravates the </w:t>
      </w:r>
      <w:r w:rsidRPr="00D92996">
        <w:rPr>
          <w:rStyle w:val="Emphasis"/>
        </w:rPr>
        <w:t>cascading potential</w:t>
      </w:r>
      <w:r w:rsidRPr="00D92996">
        <w:rPr>
          <w:rStyle w:val="StyleUnderline"/>
        </w:rPr>
        <w:t xml:space="preserve"> of risks</w:t>
      </w:r>
      <w:r w:rsidRPr="00D92996">
        <w:rPr>
          <w:sz w:val="16"/>
        </w:rPr>
        <w:t xml:space="preserve"> (</w:t>
      </w:r>
      <w:proofErr w:type="spellStart"/>
      <w:r w:rsidRPr="00D92996">
        <w:rPr>
          <w:sz w:val="16"/>
        </w:rPr>
        <w:t>Korowicz</w:t>
      </w:r>
      <w:proofErr w:type="spellEnd"/>
      <w:r w:rsidRPr="00D92996">
        <w:rPr>
          <w:sz w:val="16"/>
        </w:rPr>
        <w:t xml:space="preserve">, 2012). </w:t>
      </w:r>
      <w:r w:rsidRPr="00D92996">
        <w:rPr>
          <w:rStyle w:val="StyleUnderline"/>
        </w:rPr>
        <w:t>Production and delivery delays</w:t>
      </w:r>
      <w:r w:rsidRPr="00D92996">
        <w:rPr>
          <w:sz w:val="16"/>
        </w:rPr>
        <w:t xml:space="preserve">, caused by the COVID-19 outbreak, </w:t>
      </w:r>
      <w:r w:rsidRPr="00D92996">
        <w:rPr>
          <w:rStyle w:val="StyleUnderline"/>
        </w:rPr>
        <w:t xml:space="preserve">will eventually require industrial </w:t>
      </w:r>
      <w:r w:rsidRPr="00D92996">
        <w:rPr>
          <w:rStyle w:val="Emphasis"/>
        </w:rPr>
        <w:t>overcompensation</w:t>
      </w:r>
      <w:r w:rsidRPr="00D92996">
        <w:rPr>
          <w:sz w:val="12"/>
          <w:szCs w:val="18"/>
        </w:rPr>
        <w:t xml:space="preserve">. This will further stress senior executives, workers, </w:t>
      </w:r>
      <w:proofErr w:type="gramStart"/>
      <w:r w:rsidRPr="00D92996">
        <w:rPr>
          <w:sz w:val="12"/>
          <w:szCs w:val="18"/>
        </w:rPr>
        <w:t>machines</w:t>
      </w:r>
      <w:proofErr w:type="gramEnd"/>
      <w:r w:rsidRPr="00D92996">
        <w:rPr>
          <w:sz w:val="12"/>
          <w:szCs w:val="18"/>
        </w:rPr>
        <w:t xml:space="preserve"> and a variety of computerized systems. The trickle-down effects will likely include substandard products, contaminated food and a general lowering in health and safety standards (</w:t>
      </w:r>
      <w:proofErr w:type="spellStart"/>
      <w:r w:rsidRPr="00D92996">
        <w:rPr>
          <w:sz w:val="12"/>
          <w:szCs w:val="18"/>
        </w:rPr>
        <w:t>Maavak</w:t>
      </w:r>
      <w:proofErr w:type="spellEnd"/>
      <w:r w:rsidRPr="00D92996">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D92996">
        <w:rPr>
          <w:sz w:val="12"/>
          <w:szCs w:val="18"/>
        </w:rPr>
        <w:t>Liacko</w:t>
      </w:r>
      <w:proofErr w:type="spellEnd"/>
      <w:r w:rsidRPr="00D92996">
        <w:rPr>
          <w:sz w:val="12"/>
          <w:szCs w:val="18"/>
        </w:rPr>
        <w:t>, 2021).</w:t>
      </w:r>
    </w:p>
    <w:p w14:paraId="33B77ADB" w14:textId="77777777" w:rsidR="00CC016E" w:rsidRPr="00D92996" w:rsidRDefault="00CC016E" w:rsidP="00CC016E">
      <w:pPr>
        <w:rPr>
          <w:sz w:val="12"/>
          <w:szCs w:val="18"/>
        </w:rPr>
      </w:pPr>
      <w:r w:rsidRPr="00D92996">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D92996">
        <w:rPr>
          <w:sz w:val="12"/>
          <w:szCs w:val="18"/>
        </w:rPr>
        <w:t>Citarum</w:t>
      </w:r>
      <w:proofErr w:type="spellEnd"/>
      <w:r w:rsidRPr="00D92996">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D92996">
        <w:rPr>
          <w:sz w:val="12"/>
          <w:szCs w:val="18"/>
        </w:rPr>
        <w:t>bronchitis</w:t>
      </w:r>
      <w:proofErr w:type="gramEnd"/>
      <w:r w:rsidRPr="00D92996">
        <w:rPr>
          <w:sz w:val="12"/>
          <w:szCs w:val="18"/>
        </w:rPr>
        <w:t xml:space="preserve"> and cancer (DW, 2020). It is also in cauldrons like the </w:t>
      </w:r>
      <w:proofErr w:type="spellStart"/>
      <w:r w:rsidRPr="00D92996">
        <w:rPr>
          <w:sz w:val="12"/>
          <w:szCs w:val="18"/>
        </w:rPr>
        <w:t>Citarum</w:t>
      </w:r>
      <w:proofErr w:type="spellEnd"/>
      <w:r w:rsidRPr="00D92996">
        <w:rPr>
          <w:sz w:val="12"/>
          <w:szCs w:val="18"/>
        </w:rPr>
        <w:t xml:space="preserve"> River where pathogens may mutate with emergent ramifications.</w:t>
      </w:r>
    </w:p>
    <w:p w14:paraId="20F0E14D" w14:textId="77777777" w:rsidR="00CC016E" w:rsidRPr="00D92996" w:rsidRDefault="00CC016E" w:rsidP="00CC016E">
      <w:pPr>
        <w:rPr>
          <w:sz w:val="12"/>
          <w:szCs w:val="18"/>
        </w:rPr>
      </w:pPr>
      <w:r w:rsidRPr="00D92996">
        <w:rPr>
          <w:sz w:val="12"/>
          <w:szCs w:val="18"/>
        </w:rPr>
        <w:t xml:space="preserve">On an equally alarming note, depressed economic conditions have traditionally provided a waste disposal boon for organized crime elements. Throughout 1980s, the </w:t>
      </w:r>
      <w:proofErr w:type="spellStart"/>
      <w:r w:rsidRPr="00D92996">
        <w:rPr>
          <w:sz w:val="12"/>
          <w:szCs w:val="18"/>
        </w:rPr>
        <w:t>Calabriabased</w:t>
      </w:r>
      <w:proofErr w:type="spellEnd"/>
      <w:r w:rsidRPr="00D92996">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(Knaup, 2008).</w:t>
      </w:r>
    </w:p>
    <w:p w14:paraId="54001439" w14:textId="77777777" w:rsidR="00CC016E" w:rsidRPr="00D92996" w:rsidRDefault="00CC016E" w:rsidP="00CC016E">
      <w:pPr>
        <w:rPr>
          <w:sz w:val="12"/>
          <w:szCs w:val="18"/>
        </w:rPr>
      </w:pPr>
      <w:r w:rsidRPr="00D92996">
        <w:rPr>
          <w:sz w:val="12"/>
          <w:szCs w:val="18"/>
        </w:rPr>
        <w:t xml:space="preserve">The coast of Somalia is now a maritime </w:t>
      </w:r>
      <w:proofErr w:type="gramStart"/>
      <w:r w:rsidRPr="00D92996">
        <w:rPr>
          <w:sz w:val="12"/>
          <w:szCs w:val="18"/>
        </w:rPr>
        <w:t>hotspot, and</w:t>
      </w:r>
      <w:proofErr w:type="gramEnd"/>
      <w:r w:rsidRPr="00D92996">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D92996">
        <w:rPr>
          <w:sz w:val="12"/>
          <w:szCs w:val="18"/>
        </w:rPr>
        <w:t>interactions</w:t>
      </w:r>
      <w:proofErr w:type="gramEnd"/>
      <w:r w:rsidRPr="00D92996">
        <w:rPr>
          <w:sz w:val="12"/>
          <w:szCs w:val="18"/>
        </w:rPr>
        <w:t xml:space="preserve"> and adaptations in a system under study – as outlined in the methodology section.</w:t>
      </w:r>
    </w:p>
    <w:p w14:paraId="2214B2F7" w14:textId="77777777" w:rsidR="00CC016E" w:rsidRPr="00D92996" w:rsidRDefault="00CC016E" w:rsidP="00CC016E">
      <w:pPr>
        <w:rPr>
          <w:sz w:val="16"/>
        </w:rPr>
      </w:pPr>
      <w:r w:rsidRPr="00D92996">
        <w:rPr>
          <w:sz w:val="12"/>
          <w:szCs w:val="18"/>
        </w:rPr>
        <w:t xml:space="preserve">Environmentally-devastating industrial sabotages – whether by disgruntled workers, industrial competitors, ideological </w:t>
      </w:r>
      <w:proofErr w:type="gramStart"/>
      <w:r w:rsidRPr="00D92996">
        <w:rPr>
          <w:sz w:val="12"/>
          <w:szCs w:val="18"/>
        </w:rPr>
        <w:t>maniacs</w:t>
      </w:r>
      <w:proofErr w:type="gramEnd"/>
      <w:r w:rsidRPr="00D92996">
        <w:rPr>
          <w:sz w:val="12"/>
          <w:szCs w:val="18"/>
        </w:rPr>
        <w:t xml:space="preserve"> or terrorist groups – cannot be discounted in a VUCA world. Immiserated societies, in stark defiance of climate change diktats, may resort to dirty coal plants and wood stoves for survival. </w:t>
      </w:r>
      <w:r w:rsidRPr="00D92996">
        <w:rPr>
          <w:rStyle w:val="StyleUnderline"/>
        </w:rPr>
        <w:t>Interlinked ecosystems</w:t>
      </w:r>
      <w:r w:rsidRPr="00D92996">
        <w:rPr>
          <w:sz w:val="16"/>
        </w:rPr>
        <w:t xml:space="preserve">, particularly water resources, </w:t>
      </w:r>
      <w:r w:rsidRPr="00D92996">
        <w:rPr>
          <w:rStyle w:val="StyleUnderline"/>
        </w:rPr>
        <w:t xml:space="preserve">may be </w:t>
      </w:r>
      <w:r w:rsidRPr="00D92996">
        <w:rPr>
          <w:rStyle w:val="Emphasis"/>
        </w:rPr>
        <w:t>hijacked</w:t>
      </w:r>
      <w:r w:rsidRPr="00D92996">
        <w:rPr>
          <w:sz w:val="16"/>
        </w:rPr>
        <w:t xml:space="preserve"> by nationalist sentiments. </w:t>
      </w:r>
      <w:r w:rsidRPr="00D92996">
        <w:rPr>
          <w:rStyle w:val="StyleUnderline"/>
        </w:rPr>
        <w:t xml:space="preserve">The </w:t>
      </w:r>
      <w:r w:rsidRPr="00D92996">
        <w:rPr>
          <w:rStyle w:val="Emphasis"/>
        </w:rPr>
        <w:t>environmental fallouts</w:t>
      </w:r>
      <w:r w:rsidRPr="00D92996">
        <w:rPr>
          <w:sz w:val="16"/>
        </w:rPr>
        <w:t xml:space="preserve"> of critical infrastructure (CI) breakdowns </w:t>
      </w:r>
      <w:r w:rsidRPr="00D92996">
        <w:rPr>
          <w:rStyle w:val="StyleUnderline"/>
        </w:rPr>
        <w:t xml:space="preserve">loom like a </w:t>
      </w:r>
      <w:r w:rsidRPr="00D92996">
        <w:rPr>
          <w:rStyle w:val="Emphasis"/>
        </w:rPr>
        <w:t>Sword of Damocles</w:t>
      </w:r>
      <w:r w:rsidRPr="00D92996">
        <w:rPr>
          <w:rStyle w:val="StyleUnderline"/>
        </w:rPr>
        <w:t xml:space="preserve"> over this decade</w:t>
      </w:r>
      <w:r w:rsidRPr="00D92996">
        <w:rPr>
          <w:sz w:val="16"/>
        </w:rPr>
        <w:t>.</w:t>
      </w:r>
    </w:p>
    <w:p w14:paraId="0F22628F" w14:textId="77777777" w:rsidR="00CC016E" w:rsidRPr="00D92996" w:rsidRDefault="00CC016E" w:rsidP="00CC016E">
      <w:pPr>
        <w:rPr>
          <w:sz w:val="16"/>
        </w:rPr>
      </w:pPr>
      <w:r w:rsidRPr="00D92996">
        <w:rPr>
          <w:sz w:val="16"/>
        </w:rPr>
        <w:t>GEOPOLITICAL</w:t>
      </w:r>
    </w:p>
    <w:p w14:paraId="352BBD99" w14:textId="77777777" w:rsidR="00CC016E" w:rsidRPr="00D92996" w:rsidRDefault="00CC016E" w:rsidP="00CC016E">
      <w:pPr>
        <w:rPr>
          <w:sz w:val="16"/>
        </w:rPr>
      </w:pPr>
      <w:r w:rsidRPr="00D92996">
        <w:rPr>
          <w:rStyle w:val="StyleUnderline"/>
        </w:rPr>
        <w:lastRenderedPageBreak/>
        <w:t xml:space="preserve">The </w:t>
      </w:r>
      <w:r w:rsidRPr="00D92996">
        <w:rPr>
          <w:rStyle w:val="Emphasis"/>
        </w:rPr>
        <w:t xml:space="preserve">primary </w:t>
      </w:r>
      <w:r w:rsidRPr="00D92996">
        <w:rPr>
          <w:rStyle w:val="Emphasis"/>
          <w:highlight w:val="cyan"/>
        </w:rPr>
        <w:t>catalyst</w:t>
      </w:r>
      <w:r w:rsidRPr="00D92996">
        <w:rPr>
          <w:rStyle w:val="StyleUnderline"/>
          <w:highlight w:val="cyan"/>
        </w:rPr>
        <w:t xml:space="preserve"> behind </w:t>
      </w:r>
      <w:r w:rsidRPr="00D92996">
        <w:rPr>
          <w:rStyle w:val="Emphasis"/>
          <w:highlight w:val="cyan"/>
        </w:rPr>
        <w:t>WWII</w:t>
      </w:r>
      <w:r w:rsidRPr="00D92996">
        <w:rPr>
          <w:rStyle w:val="StyleUnderline"/>
          <w:highlight w:val="cyan"/>
        </w:rPr>
        <w:t xml:space="preserve"> was</w:t>
      </w:r>
      <w:r w:rsidRPr="00D92996">
        <w:rPr>
          <w:rStyle w:val="StyleUnderline"/>
        </w:rPr>
        <w:t xml:space="preserve"> the </w:t>
      </w:r>
      <w:r w:rsidRPr="00D92996">
        <w:rPr>
          <w:rStyle w:val="Emphasis"/>
        </w:rPr>
        <w:t xml:space="preserve">Great </w:t>
      </w:r>
      <w:r w:rsidRPr="00D92996">
        <w:rPr>
          <w:rStyle w:val="Emphasis"/>
          <w:highlight w:val="cyan"/>
        </w:rPr>
        <w:t>Depression</w:t>
      </w:r>
      <w:r w:rsidRPr="00D92996">
        <w:rPr>
          <w:sz w:val="16"/>
        </w:rPr>
        <w:t xml:space="preserve">. Since </w:t>
      </w:r>
      <w:r w:rsidRPr="00D92996">
        <w:rPr>
          <w:rStyle w:val="StyleUnderline"/>
          <w:highlight w:val="cyan"/>
        </w:rPr>
        <w:t>history</w:t>
      </w:r>
      <w:r w:rsidRPr="00D92996">
        <w:rPr>
          <w:rStyle w:val="StyleUnderline"/>
        </w:rPr>
        <w:t xml:space="preserve"> often </w:t>
      </w:r>
      <w:r w:rsidRPr="00D92996">
        <w:rPr>
          <w:rStyle w:val="Emphasis"/>
          <w:highlight w:val="cyan"/>
        </w:rPr>
        <w:t>repeats itself</w:t>
      </w:r>
      <w:r w:rsidRPr="00D92996">
        <w:rPr>
          <w:rStyle w:val="StyleUnderline"/>
        </w:rPr>
        <w:t xml:space="preserve">, expect </w:t>
      </w:r>
      <w:r w:rsidRPr="00D92996">
        <w:rPr>
          <w:rStyle w:val="Emphasis"/>
        </w:rPr>
        <w:t>familiar bogeymen</w:t>
      </w:r>
      <w:r w:rsidRPr="00D92996">
        <w:rPr>
          <w:rStyle w:val="StyleUnderline"/>
        </w:rPr>
        <w:t xml:space="preserve"> to </w:t>
      </w:r>
      <w:r w:rsidRPr="00D92996">
        <w:rPr>
          <w:rStyle w:val="Emphasis"/>
        </w:rPr>
        <w:t>reappear</w:t>
      </w:r>
      <w:r w:rsidRPr="00D92996">
        <w:rPr>
          <w:sz w:val="16"/>
        </w:rPr>
        <w:t xml:space="preserve"> </w:t>
      </w:r>
      <w:r w:rsidRPr="00D92996">
        <w:rPr>
          <w:rStyle w:val="StyleUnderline"/>
        </w:rPr>
        <w:t xml:space="preserve">in societies roiling with </w:t>
      </w:r>
      <w:r w:rsidRPr="00D92996">
        <w:rPr>
          <w:rStyle w:val="Emphasis"/>
        </w:rPr>
        <w:t>impoverishment</w:t>
      </w:r>
      <w:r w:rsidRPr="00D92996">
        <w:rPr>
          <w:sz w:val="16"/>
        </w:rPr>
        <w:t xml:space="preserve"> and ideological clefts. </w:t>
      </w:r>
      <w:r w:rsidRPr="00D92996">
        <w:rPr>
          <w:rStyle w:val="StyleUnderline"/>
          <w:highlight w:val="cyan"/>
        </w:rPr>
        <w:t>Anti-Semitism</w:t>
      </w:r>
      <w:r w:rsidRPr="00D92996">
        <w:rPr>
          <w:sz w:val="16"/>
        </w:rPr>
        <w:t xml:space="preserve"> – a societal risk on its own – </w:t>
      </w:r>
      <w:r w:rsidRPr="00D92996">
        <w:rPr>
          <w:rStyle w:val="StyleUnderline"/>
          <w:highlight w:val="cyan"/>
        </w:rPr>
        <w:t>may</w:t>
      </w:r>
      <w:r w:rsidRPr="00D92996">
        <w:rPr>
          <w:rStyle w:val="StyleUnderline"/>
        </w:rPr>
        <w:t xml:space="preserve"> reach alarming proportions</w:t>
      </w:r>
      <w:r w:rsidRPr="00D92996">
        <w:rPr>
          <w:sz w:val="16"/>
        </w:rPr>
        <w:t xml:space="preserve"> in the West (Reuters, 2019), </w:t>
      </w:r>
      <w:r w:rsidRPr="00D92996">
        <w:rPr>
          <w:rStyle w:val="StyleUnderline"/>
        </w:rPr>
        <w:t xml:space="preserve">possibly </w:t>
      </w:r>
      <w:r w:rsidRPr="00D92996">
        <w:rPr>
          <w:rStyle w:val="Emphasis"/>
          <w:highlight w:val="cyan"/>
        </w:rPr>
        <w:t>forc</w:t>
      </w:r>
      <w:r w:rsidRPr="00D92996">
        <w:rPr>
          <w:rStyle w:val="StyleUnderline"/>
        </w:rPr>
        <w:t xml:space="preserve">ing </w:t>
      </w:r>
      <w:r w:rsidRPr="00D92996">
        <w:rPr>
          <w:rStyle w:val="StyleUnderline"/>
          <w:highlight w:val="cyan"/>
        </w:rPr>
        <w:t>Israel</w:t>
      </w:r>
      <w:r w:rsidRPr="00D92996">
        <w:rPr>
          <w:rStyle w:val="StyleUnderline"/>
        </w:rPr>
        <w:t xml:space="preserve"> to undertake </w:t>
      </w:r>
      <w:r w:rsidRPr="00D92996">
        <w:rPr>
          <w:rStyle w:val="Emphasis"/>
          <w:highlight w:val="cyan"/>
        </w:rPr>
        <w:t>reprisal</w:t>
      </w:r>
      <w:r w:rsidRPr="00D92996">
        <w:rPr>
          <w:rStyle w:val="Emphasis"/>
        </w:rPr>
        <w:t xml:space="preserve"> operations</w:t>
      </w:r>
      <w:r w:rsidRPr="00D92996">
        <w:rPr>
          <w:sz w:val="16"/>
        </w:rPr>
        <w:t xml:space="preserve"> inside allied nations. If that happens, </w:t>
      </w:r>
      <w:r w:rsidRPr="00D92996">
        <w:rPr>
          <w:rStyle w:val="StyleUnderline"/>
        </w:rPr>
        <w:t xml:space="preserve">how will </w:t>
      </w:r>
      <w:r w:rsidRPr="00D92996">
        <w:rPr>
          <w:rStyle w:val="Emphasis"/>
        </w:rPr>
        <w:t>affected nations</w:t>
      </w:r>
      <w:r w:rsidRPr="00D92996">
        <w:rPr>
          <w:rStyle w:val="StyleUnderline"/>
        </w:rPr>
        <w:t xml:space="preserve"> react?</w:t>
      </w:r>
      <w:r w:rsidRPr="00D92996">
        <w:rPr>
          <w:sz w:val="16"/>
        </w:rPr>
        <w:t xml:space="preserve"> Will security resources be reallocated to protect certain minorities (or the Top 1%) while larger segments of society are exposed to restive forces? </w:t>
      </w:r>
      <w:r w:rsidRPr="00D92996">
        <w:rPr>
          <w:rStyle w:val="Emphasis"/>
          <w:highlight w:val="cyan"/>
        </w:rPr>
        <w:t>Balloon effects</w:t>
      </w:r>
      <w:r w:rsidRPr="00D92996">
        <w:rPr>
          <w:sz w:val="16"/>
        </w:rPr>
        <w:t xml:space="preserve"> like these </w:t>
      </w:r>
      <w:r w:rsidRPr="00D92996">
        <w:rPr>
          <w:rStyle w:val="StyleUnderline"/>
        </w:rPr>
        <w:t>present a classic</w:t>
      </w:r>
      <w:r w:rsidRPr="00D92996">
        <w:rPr>
          <w:sz w:val="16"/>
        </w:rPr>
        <w:t xml:space="preserve"> VUCA </w:t>
      </w:r>
      <w:r w:rsidRPr="00D92996">
        <w:rPr>
          <w:rStyle w:val="StyleUnderline"/>
        </w:rPr>
        <w:t>problematic</w:t>
      </w:r>
      <w:r w:rsidRPr="00D92996">
        <w:rPr>
          <w:sz w:val="16"/>
        </w:rPr>
        <w:t>.</w:t>
      </w:r>
    </w:p>
    <w:p w14:paraId="6A157284" w14:textId="77777777" w:rsidR="00CC016E" w:rsidRPr="00D92996" w:rsidRDefault="00CC016E" w:rsidP="00CC016E">
      <w:pPr>
        <w:rPr>
          <w:sz w:val="16"/>
        </w:rPr>
      </w:pPr>
      <w:r w:rsidRPr="00D92996">
        <w:rPr>
          <w:rStyle w:val="StyleUnderline"/>
        </w:rPr>
        <w:t xml:space="preserve">Contemporary geopolitical risks </w:t>
      </w:r>
      <w:r w:rsidRPr="00D92996">
        <w:rPr>
          <w:rStyle w:val="StyleUnderline"/>
          <w:highlight w:val="cyan"/>
        </w:rPr>
        <w:t>include</w:t>
      </w:r>
      <w:r w:rsidRPr="00D92996">
        <w:rPr>
          <w:rStyle w:val="StyleUnderline"/>
        </w:rPr>
        <w:t xml:space="preserve"> a possible </w:t>
      </w:r>
      <w:r w:rsidRPr="00D92996">
        <w:rPr>
          <w:rStyle w:val="Emphasis"/>
          <w:highlight w:val="cyan"/>
        </w:rPr>
        <w:t>Iran</w:t>
      </w:r>
      <w:r w:rsidRPr="00D92996">
        <w:rPr>
          <w:rStyle w:val="Emphasis"/>
        </w:rPr>
        <w:t xml:space="preserve">-Israel </w:t>
      </w:r>
      <w:r w:rsidRPr="00D92996">
        <w:rPr>
          <w:rStyle w:val="Emphasis"/>
          <w:highlight w:val="cyan"/>
        </w:rPr>
        <w:t>war</w:t>
      </w:r>
      <w:r w:rsidRPr="00D92996">
        <w:rPr>
          <w:rStyle w:val="StyleUnderline"/>
          <w:highlight w:val="cyan"/>
        </w:rPr>
        <w:t xml:space="preserve">; </w:t>
      </w:r>
      <w:r w:rsidRPr="00D92996">
        <w:rPr>
          <w:rStyle w:val="Emphasis"/>
          <w:highlight w:val="cyan"/>
        </w:rPr>
        <w:t>US-China</w:t>
      </w:r>
      <w:r w:rsidRPr="00D92996">
        <w:rPr>
          <w:rStyle w:val="Emphasis"/>
        </w:rPr>
        <w:t xml:space="preserve"> military </w:t>
      </w:r>
      <w:r w:rsidRPr="00D92996">
        <w:rPr>
          <w:rStyle w:val="Emphasis"/>
          <w:highlight w:val="cyan"/>
        </w:rPr>
        <w:t>confrontation</w:t>
      </w:r>
      <w:r w:rsidRPr="00D92996">
        <w:rPr>
          <w:rStyle w:val="StyleUnderline"/>
          <w:highlight w:val="cyan"/>
        </w:rPr>
        <w:t xml:space="preserve"> over </w:t>
      </w:r>
      <w:r w:rsidRPr="00D92996">
        <w:rPr>
          <w:rStyle w:val="Emphasis"/>
          <w:highlight w:val="cyan"/>
        </w:rPr>
        <w:t>Taiwan</w:t>
      </w:r>
      <w:r w:rsidRPr="00D92996">
        <w:rPr>
          <w:rStyle w:val="StyleUnderline"/>
          <w:highlight w:val="cyan"/>
        </w:rPr>
        <w:t xml:space="preserve"> or</w:t>
      </w:r>
      <w:r w:rsidRPr="00D92996">
        <w:rPr>
          <w:rStyle w:val="StyleUnderline"/>
        </w:rPr>
        <w:t xml:space="preserve"> the </w:t>
      </w:r>
      <w:r w:rsidRPr="00D92996">
        <w:rPr>
          <w:rStyle w:val="Emphasis"/>
          <w:highlight w:val="cyan"/>
        </w:rPr>
        <w:t>S</w:t>
      </w:r>
      <w:r w:rsidRPr="00D92996">
        <w:rPr>
          <w:rStyle w:val="StyleUnderline"/>
        </w:rPr>
        <w:t xml:space="preserve">outh </w:t>
      </w:r>
      <w:r w:rsidRPr="00D92996">
        <w:rPr>
          <w:rStyle w:val="Emphasis"/>
          <w:highlight w:val="cyan"/>
        </w:rPr>
        <w:t>C</w:t>
      </w:r>
      <w:r w:rsidRPr="00D92996">
        <w:rPr>
          <w:rStyle w:val="StyleUnderline"/>
        </w:rPr>
        <w:t xml:space="preserve">hina </w:t>
      </w:r>
      <w:r w:rsidRPr="00D92996">
        <w:rPr>
          <w:rStyle w:val="Emphasis"/>
          <w:highlight w:val="cyan"/>
        </w:rPr>
        <w:t>S</w:t>
      </w:r>
      <w:r w:rsidRPr="00D92996">
        <w:rPr>
          <w:rStyle w:val="StyleUnderline"/>
        </w:rPr>
        <w:t xml:space="preserve">ea; </w:t>
      </w:r>
      <w:r w:rsidRPr="00D92996">
        <w:rPr>
          <w:rStyle w:val="Emphasis"/>
        </w:rPr>
        <w:t xml:space="preserve">North </w:t>
      </w:r>
      <w:r w:rsidRPr="00D92996">
        <w:rPr>
          <w:rStyle w:val="Emphasis"/>
          <w:highlight w:val="cyan"/>
        </w:rPr>
        <w:t>Korean prolif</w:t>
      </w:r>
      <w:r w:rsidRPr="00D92996">
        <w:rPr>
          <w:rStyle w:val="Emphasis"/>
        </w:rPr>
        <w:t>eration</w:t>
      </w:r>
      <w:r w:rsidRPr="00D92996">
        <w:rPr>
          <w:rStyle w:val="StyleUnderline"/>
        </w:rPr>
        <w:t xml:space="preserve"> of </w:t>
      </w:r>
      <w:r w:rsidRPr="00D92996">
        <w:rPr>
          <w:rStyle w:val="Emphasis"/>
        </w:rPr>
        <w:t>nuclear</w:t>
      </w:r>
      <w:r w:rsidRPr="00D92996">
        <w:rPr>
          <w:rStyle w:val="StyleUnderline"/>
        </w:rPr>
        <w:t xml:space="preserve"> and </w:t>
      </w:r>
      <w:r w:rsidRPr="00D92996">
        <w:rPr>
          <w:rStyle w:val="Emphasis"/>
        </w:rPr>
        <w:t>missile technologies</w:t>
      </w:r>
      <w:r w:rsidRPr="00D92996">
        <w:rPr>
          <w:rStyle w:val="StyleUnderline"/>
        </w:rPr>
        <w:t xml:space="preserve">; an </w:t>
      </w:r>
      <w:r w:rsidRPr="00D92996">
        <w:rPr>
          <w:rStyle w:val="Emphasis"/>
          <w:highlight w:val="cyan"/>
        </w:rPr>
        <w:t>India-Pak</w:t>
      </w:r>
      <w:r w:rsidRPr="00D92996">
        <w:rPr>
          <w:rStyle w:val="Emphasis"/>
        </w:rPr>
        <w:t xml:space="preserve">istan </w:t>
      </w:r>
      <w:r w:rsidRPr="00D92996">
        <w:rPr>
          <w:rStyle w:val="Emphasis"/>
          <w:highlight w:val="cyan"/>
        </w:rPr>
        <w:t>nuclear war</w:t>
      </w:r>
      <w:r w:rsidRPr="00D92996">
        <w:rPr>
          <w:rStyle w:val="StyleUnderline"/>
        </w:rPr>
        <w:t xml:space="preserve">; an </w:t>
      </w:r>
      <w:r w:rsidRPr="00D92996">
        <w:rPr>
          <w:rStyle w:val="Emphasis"/>
        </w:rPr>
        <w:t>Iranian closure</w:t>
      </w:r>
      <w:r w:rsidRPr="00D92996">
        <w:rPr>
          <w:rStyle w:val="StyleUnderline"/>
        </w:rPr>
        <w:t xml:space="preserve"> of the Straits of </w:t>
      </w:r>
      <w:r w:rsidRPr="00D92996">
        <w:rPr>
          <w:rStyle w:val="Emphasis"/>
        </w:rPr>
        <w:t>Hormuz</w:t>
      </w:r>
      <w:r w:rsidRPr="00D92996">
        <w:rPr>
          <w:rStyle w:val="StyleUnderline"/>
        </w:rPr>
        <w:t xml:space="preserve">; </w:t>
      </w:r>
      <w:r w:rsidRPr="00D92996">
        <w:rPr>
          <w:rStyle w:val="Emphasis"/>
        </w:rPr>
        <w:t>fundamentalist-driven implosion in the Islamic world</w:t>
      </w:r>
      <w:r w:rsidRPr="00D92996">
        <w:rPr>
          <w:rStyle w:val="StyleUnderline"/>
        </w:rPr>
        <w:t xml:space="preserve">; </w:t>
      </w:r>
      <w:r w:rsidRPr="00D92996">
        <w:rPr>
          <w:rStyle w:val="StyleUnderline"/>
          <w:highlight w:val="cyan"/>
        </w:rPr>
        <w:t>or</w:t>
      </w:r>
      <w:r w:rsidRPr="00D92996">
        <w:rPr>
          <w:rStyle w:val="StyleUnderline"/>
        </w:rPr>
        <w:t xml:space="preserve"> a </w:t>
      </w:r>
      <w:r w:rsidRPr="00D92996">
        <w:rPr>
          <w:rStyle w:val="Emphasis"/>
          <w:highlight w:val="cyan"/>
        </w:rPr>
        <w:t>nuclear confrontation</w:t>
      </w:r>
      <w:r w:rsidRPr="00D92996">
        <w:rPr>
          <w:rStyle w:val="StyleUnderline"/>
          <w:highlight w:val="cyan"/>
        </w:rPr>
        <w:t xml:space="preserve"> between </w:t>
      </w:r>
      <w:r w:rsidRPr="00D92996">
        <w:rPr>
          <w:rStyle w:val="Emphasis"/>
          <w:highlight w:val="cyan"/>
        </w:rPr>
        <w:t>NATO</w:t>
      </w:r>
      <w:r w:rsidRPr="00D92996">
        <w:rPr>
          <w:rStyle w:val="StyleUnderline"/>
          <w:highlight w:val="cyan"/>
        </w:rPr>
        <w:t xml:space="preserve"> and </w:t>
      </w:r>
      <w:r w:rsidRPr="00D92996">
        <w:rPr>
          <w:rStyle w:val="Emphasis"/>
          <w:highlight w:val="cyan"/>
        </w:rPr>
        <w:t>Russia</w:t>
      </w:r>
      <w:r w:rsidRPr="00D92996">
        <w:rPr>
          <w:sz w:val="16"/>
        </w:rPr>
        <w:t>. Fears that the Jan 3</w:t>
      </w:r>
      <w:proofErr w:type="gramStart"/>
      <w:r w:rsidRPr="00D92996">
        <w:rPr>
          <w:sz w:val="16"/>
        </w:rPr>
        <w:t xml:space="preserve"> 2020</w:t>
      </w:r>
      <w:proofErr w:type="gramEnd"/>
      <w:r w:rsidRPr="00D92996">
        <w:rPr>
          <w:sz w:val="16"/>
        </w:rPr>
        <w:t xml:space="preserve">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3DE7085B" w14:textId="77777777" w:rsidR="00CC016E" w:rsidRPr="00CC016E" w:rsidRDefault="00CC016E" w:rsidP="00CC016E"/>
    <w:p w14:paraId="15FB1D8B" w14:textId="0A043876" w:rsidR="001313AA" w:rsidRDefault="001313AA" w:rsidP="008D5B0B">
      <w:pPr>
        <w:pStyle w:val="Heading2"/>
        <w:rPr>
          <w:rFonts w:eastAsia="Times New Roman"/>
        </w:rPr>
      </w:pPr>
      <w:r w:rsidRPr="001313AA">
        <w:rPr>
          <w:rFonts w:eastAsia="Times New Roman"/>
        </w:rPr>
        <w:lastRenderedPageBreak/>
        <w:t xml:space="preserve">Contention </w:t>
      </w:r>
      <w:r w:rsidR="002A628F">
        <w:rPr>
          <w:rFonts w:eastAsia="Times New Roman"/>
        </w:rPr>
        <w:t>3</w:t>
      </w:r>
      <w:r w:rsidRPr="001313AA">
        <w:rPr>
          <w:rFonts w:eastAsia="Times New Roman"/>
        </w:rPr>
        <w:t xml:space="preserve">: </w:t>
      </w:r>
      <w:r w:rsidR="00C97927">
        <w:rPr>
          <w:rFonts w:eastAsia="Times New Roman"/>
        </w:rPr>
        <w:t>PTD CP</w:t>
      </w:r>
    </w:p>
    <w:p w14:paraId="0B3580D0" w14:textId="77777777" w:rsidR="00C97927" w:rsidRPr="00054194" w:rsidRDefault="00C97927" w:rsidP="00C97927">
      <w:pPr>
        <w:pStyle w:val="Heading4"/>
      </w:pPr>
      <w:r w:rsidRPr="00054194">
        <w:t xml:space="preserve">States ought to establish or expand an international public trust obligation towards celestial protection. </w:t>
      </w:r>
    </w:p>
    <w:p w14:paraId="1E9B6569" w14:textId="77777777" w:rsidR="00C97927" w:rsidRPr="00054194" w:rsidRDefault="00C97927" w:rsidP="00C97927">
      <w:pPr>
        <w:pStyle w:val="Heading4"/>
      </w:pPr>
      <w:r w:rsidRPr="00054194">
        <w:t xml:space="preserve">Counterplan solves global space sustainability. </w:t>
      </w:r>
    </w:p>
    <w:p w14:paraId="4A8E2950" w14:textId="77777777" w:rsidR="00C97927" w:rsidRPr="00054194" w:rsidRDefault="00C97927" w:rsidP="00C97927">
      <w:r w:rsidRPr="00054194">
        <w:rPr>
          <w:b/>
          <w:bCs/>
        </w:rPr>
        <w:t>Babcock ’19</w:t>
      </w:r>
      <w:r w:rsidRPr="00054194">
        <w:t xml:space="preserve"> — Hope M. Babcock, Professor of Law, Georgetown University Law Center, B.A., Smith College, L.L.B., Yale University; (2019; “ARTICLE: THE PUBLIC TRUST DOCTRINE, OUTER SPACE, AND THE GLOBAL COMMONS: TIME TO CALL HOME ET”; University of Michigan Libraries, Nexis Uni; </w:t>
      </w:r>
      <w:r w:rsidRPr="00054194">
        <w:rPr>
          <w:i/>
          <w:iCs/>
        </w:rPr>
        <w:t>Syracuse University Law Review</w:t>
      </w:r>
      <w:r w:rsidRPr="00054194">
        <w:t>, Vol. 69; //LFS—JCM)</w:t>
      </w:r>
    </w:p>
    <w:p w14:paraId="4AD3B66E" w14:textId="77777777" w:rsidR="00C97927" w:rsidRPr="00054194" w:rsidRDefault="00C97927" w:rsidP="00C97927">
      <w:pPr>
        <w:rPr>
          <w:sz w:val="16"/>
        </w:rPr>
      </w:pPr>
      <w:r w:rsidRPr="00054194">
        <w:rPr>
          <w:sz w:val="16"/>
        </w:rPr>
        <w:t xml:space="preserve">[*259] </w:t>
      </w:r>
      <w:r w:rsidRPr="00054194">
        <w:rPr>
          <w:rStyle w:val="StyleUnderline"/>
          <w:highlight w:val="green"/>
        </w:rPr>
        <w:t>The doctrine</w:t>
      </w:r>
      <w:r w:rsidRPr="00054194">
        <w:rPr>
          <w:sz w:val="16"/>
        </w:rPr>
        <w:t xml:space="preserve"> also appears to be </w:t>
      </w:r>
      <w:r w:rsidRPr="00054194">
        <w:rPr>
          <w:rStyle w:val="Emphasis"/>
          <w:highlight w:val="green"/>
        </w:rPr>
        <w:t>infinitely malleable</w:t>
      </w:r>
      <w:r w:rsidRPr="00054194">
        <w:rPr>
          <w:sz w:val="16"/>
        </w:rPr>
        <w:t xml:space="preserve">. </w:t>
      </w:r>
      <w:r w:rsidRPr="00054194">
        <w:rPr>
          <w:rStyle w:val="StyleUnderline"/>
        </w:rPr>
        <w:t xml:space="preserve">Original </w:t>
      </w:r>
      <w:r w:rsidRPr="00054194">
        <w:rPr>
          <w:rStyle w:val="StyleUnderline"/>
          <w:highlight w:val="green"/>
        </w:rPr>
        <w:t>uses</w:t>
      </w:r>
      <w:r w:rsidRPr="00054194">
        <w:rPr>
          <w:sz w:val="16"/>
        </w:rPr>
        <w:t xml:space="preserve"> of the doctrine </w:t>
      </w:r>
      <w:r w:rsidRPr="00054194">
        <w:rPr>
          <w:rStyle w:val="StyleUnderline"/>
          <w:highlight w:val="green"/>
        </w:rPr>
        <w:t xml:space="preserve">were </w:t>
      </w:r>
      <w:r w:rsidRPr="00054194">
        <w:rPr>
          <w:rStyle w:val="Emphasis"/>
          <w:highlight w:val="green"/>
        </w:rPr>
        <w:t>restricted</w:t>
      </w:r>
      <w:r w:rsidRPr="00054194">
        <w:rPr>
          <w:rStyle w:val="StyleUnderline"/>
        </w:rPr>
        <w:t xml:space="preserve"> to only</w:t>
      </w:r>
      <w:r w:rsidRPr="00054194">
        <w:rPr>
          <w:sz w:val="16"/>
        </w:rPr>
        <w:t xml:space="preserve"> that "aspect of the </w:t>
      </w:r>
      <w:r w:rsidRPr="00054194">
        <w:rPr>
          <w:rStyle w:val="StyleUnderline"/>
        </w:rPr>
        <w:t>public domain</w:t>
      </w:r>
      <w:r w:rsidRPr="00054194">
        <w:rPr>
          <w:sz w:val="16"/>
        </w:rPr>
        <w:t xml:space="preserve"> </w:t>
      </w:r>
      <w:r w:rsidRPr="00054194">
        <w:rPr>
          <w:rStyle w:val="StyleUnderline"/>
        </w:rPr>
        <w:t>below the low-water mark</w:t>
      </w:r>
      <w:r w:rsidRPr="00054194">
        <w:rPr>
          <w:sz w:val="16"/>
        </w:rPr>
        <w:t xml:space="preserve"> on the margin of the sea and the great lakes, the waters over those lands, and the waters within rivers and streams of any consequence," 520and covered only traditional uses of those lands, like fishing and navigation. 521 </w:t>
      </w:r>
      <w:r w:rsidRPr="00054194">
        <w:rPr>
          <w:rStyle w:val="StyleUnderline"/>
          <w:highlight w:val="green"/>
        </w:rPr>
        <w:t>Over time</w:t>
      </w:r>
      <w:r w:rsidRPr="00054194">
        <w:rPr>
          <w:sz w:val="16"/>
        </w:rPr>
        <w:t xml:space="preserve">, </w:t>
      </w:r>
      <w:r w:rsidRPr="00054194">
        <w:rPr>
          <w:rStyle w:val="StyleUnderline"/>
        </w:rPr>
        <w:t xml:space="preserve">the </w:t>
      </w:r>
      <w:r w:rsidRPr="00054194">
        <w:rPr>
          <w:rStyle w:val="StyleUnderline"/>
          <w:highlight w:val="green"/>
        </w:rPr>
        <w:t>scope</w:t>
      </w:r>
      <w:r w:rsidRPr="00054194">
        <w:rPr>
          <w:sz w:val="16"/>
        </w:rPr>
        <w:t xml:space="preserve"> </w:t>
      </w:r>
      <w:r w:rsidRPr="00054194">
        <w:rPr>
          <w:rStyle w:val="StyleUnderline"/>
        </w:rPr>
        <w:t>and application</w:t>
      </w:r>
      <w:r w:rsidRPr="00054194">
        <w:rPr>
          <w:sz w:val="16"/>
        </w:rPr>
        <w:t xml:space="preserve"> </w:t>
      </w:r>
      <w:r w:rsidRPr="00054194">
        <w:rPr>
          <w:rStyle w:val="StyleUnderline"/>
        </w:rPr>
        <w:t xml:space="preserve">of the </w:t>
      </w:r>
      <w:r w:rsidRPr="00054194">
        <w:rPr>
          <w:rStyle w:val="Emphasis"/>
        </w:rPr>
        <w:t xml:space="preserve">doctrine </w:t>
      </w:r>
      <w:r w:rsidRPr="00054194">
        <w:rPr>
          <w:rStyle w:val="Emphasis"/>
          <w:highlight w:val="green"/>
        </w:rPr>
        <w:t>broadened</w:t>
      </w:r>
      <w:r w:rsidRPr="00054194">
        <w:rPr>
          <w:rStyle w:val="StyleUnderline"/>
        </w:rPr>
        <w:t xml:space="preserve"> to protect</w:t>
      </w:r>
      <w:r w:rsidRPr="00054194">
        <w:rPr>
          <w:sz w:val="16"/>
        </w:rPr>
        <w:t xml:space="preserve"> </w:t>
      </w:r>
      <w:r w:rsidRPr="00054194">
        <w:rPr>
          <w:rStyle w:val="Emphasis"/>
        </w:rPr>
        <w:t>more public resources</w:t>
      </w:r>
      <w:r w:rsidRPr="00054194">
        <w:rPr>
          <w:sz w:val="16"/>
        </w:rPr>
        <w:t xml:space="preserve"> and different uses. 522 Thus, </w:t>
      </w:r>
      <w:r w:rsidRPr="00054194">
        <w:rPr>
          <w:rStyle w:val="StyleUnderline"/>
        </w:rPr>
        <w:t>the doctrine expanded</w:t>
      </w:r>
      <w:r w:rsidRPr="00054194">
        <w:rPr>
          <w:sz w:val="16"/>
        </w:rPr>
        <w:t xml:space="preserve"> </w:t>
      </w:r>
      <w:r w:rsidRPr="00054194">
        <w:rPr>
          <w:rStyle w:val="StyleUnderline"/>
        </w:rPr>
        <w:t xml:space="preserve">to protect </w:t>
      </w:r>
      <w:r w:rsidRPr="00054194">
        <w:rPr>
          <w:rStyle w:val="Emphasis"/>
        </w:rPr>
        <w:t>new trust resources</w:t>
      </w:r>
      <w:r w:rsidRPr="00054194">
        <w:rPr>
          <w:sz w:val="16"/>
        </w:rPr>
        <w:t xml:space="preserve">, </w:t>
      </w:r>
      <w:r w:rsidRPr="00054194">
        <w:rPr>
          <w:rStyle w:val="StyleUnderline"/>
        </w:rPr>
        <w:t>such as</w:t>
      </w:r>
      <w:r w:rsidRPr="00054194">
        <w:rPr>
          <w:sz w:val="16"/>
        </w:rPr>
        <w:t xml:space="preserve"> dry </w:t>
      </w:r>
      <w:r w:rsidRPr="00054194">
        <w:rPr>
          <w:rStyle w:val="StyleUnderline"/>
        </w:rPr>
        <w:t>sand beaches</w:t>
      </w:r>
      <w:r w:rsidRPr="00054194">
        <w:rPr>
          <w:sz w:val="16"/>
        </w:rPr>
        <w:t xml:space="preserve">, </w:t>
      </w:r>
      <w:r w:rsidRPr="00054194">
        <w:rPr>
          <w:rStyle w:val="StyleUnderline"/>
        </w:rPr>
        <w:t>inland lakes</w:t>
      </w:r>
      <w:r w:rsidRPr="00054194">
        <w:rPr>
          <w:sz w:val="16"/>
        </w:rPr>
        <w:t xml:space="preserve">, </w:t>
      </w:r>
      <w:r w:rsidRPr="00054194">
        <w:rPr>
          <w:rStyle w:val="StyleUnderline"/>
        </w:rPr>
        <w:t>groundwater</w:t>
      </w:r>
      <w:r w:rsidRPr="00054194">
        <w:rPr>
          <w:sz w:val="16"/>
        </w:rPr>
        <w:t xml:space="preserve">, </w:t>
      </w:r>
      <w:r w:rsidRPr="00054194">
        <w:rPr>
          <w:rStyle w:val="StyleUnderline"/>
        </w:rPr>
        <w:t>dry riverbeds</w:t>
      </w:r>
      <w:r w:rsidRPr="00054194">
        <w:rPr>
          <w:sz w:val="16"/>
        </w:rPr>
        <w:t xml:space="preserve">, </w:t>
      </w:r>
      <w:r w:rsidRPr="00054194">
        <w:rPr>
          <w:rStyle w:val="StyleUnderline"/>
        </w:rPr>
        <w:t>and wildlife</w:t>
      </w:r>
      <w:r w:rsidRPr="00054194">
        <w:rPr>
          <w:sz w:val="16"/>
        </w:rPr>
        <w:t xml:space="preserve">, 523and passive uses of those resources, like scientific study. 524The original link to navigable water and tidelands disappeared. 525 </w:t>
      </w:r>
      <w:r w:rsidRPr="00054194">
        <w:rPr>
          <w:rStyle w:val="StyleUnderline"/>
        </w:rPr>
        <w:t>Supporters of the</w:t>
      </w:r>
      <w:r w:rsidRPr="00054194">
        <w:rPr>
          <w:sz w:val="16"/>
        </w:rPr>
        <w:t xml:space="preserve"> [*260] </w:t>
      </w:r>
      <w:r w:rsidRPr="00054194">
        <w:rPr>
          <w:rStyle w:val="StyleUnderline"/>
        </w:rPr>
        <w:t>doctrine successfully advocated</w:t>
      </w:r>
      <w:r w:rsidRPr="00054194">
        <w:rPr>
          <w:sz w:val="16"/>
        </w:rPr>
        <w:t xml:space="preserve"> that </w:t>
      </w:r>
      <w:r w:rsidRPr="00054194">
        <w:rPr>
          <w:rStyle w:val="StyleUnderline"/>
        </w:rPr>
        <w:t>it be applied to</w:t>
      </w:r>
      <w:r w:rsidRPr="00054194">
        <w:rPr>
          <w:sz w:val="16"/>
        </w:rPr>
        <w:t xml:space="preserve"> "</w:t>
      </w:r>
      <w:r w:rsidRPr="00054194">
        <w:rPr>
          <w:rStyle w:val="StyleUnderline"/>
        </w:rPr>
        <w:t>wildlife</w:t>
      </w:r>
      <w:r w:rsidRPr="00054194">
        <w:rPr>
          <w:sz w:val="16"/>
        </w:rPr>
        <w:t xml:space="preserve">, </w:t>
      </w:r>
      <w:r w:rsidRPr="00054194">
        <w:rPr>
          <w:rStyle w:val="StyleUnderline"/>
        </w:rPr>
        <w:t>parks</w:t>
      </w:r>
      <w:r w:rsidRPr="00054194">
        <w:rPr>
          <w:sz w:val="16"/>
        </w:rPr>
        <w:t xml:space="preserve">, </w:t>
      </w:r>
      <w:r w:rsidRPr="00054194">
        <w:rPr>
          <w:rStyle w:val="StyleUnderline"/>
        </w:rPr>
        <w:t>cemeteries</w:t>
      </w:r>
      <w:r w:rsidRPr="00054194">
        <w:rPr>
          <w:sz w:val="16"/>
        </w:rPr>
        <w:t xml:space="preserve">, </w:t>
      </w:r>
      <w:r w:rsidRPr="00054194">
        <w:rPr>
          <w:rStyle w:val="StyleUnderline"/>
        </w:rPr>
        <w:t>and even</w:t>
      </w:r>
      <w:r w:rsidRPr="00054194">
        <w:rPr>
          <w:sz w:val="16"/>
        </w:rPr>
        <w:t xml:space="preserve"> </w:t>
      </w:r>
      <w:r w:rsidRPr="00054194">
        <w:rPr>
          <w:rStyle w:val="Emphasis"/>
        </w:rPr>
        <w:t>works of fine art</w:t>
      </w:r>
      <w:r w:rsidRPr="00054194">
        <w:rPr>
          <w:sz w:val="16"/>
        </w:rPr>
        <w:t xml:space="preserve">," 526 </w:t>
      </w:r>
      <w:r w:rsidRPr="00054194">
        <w:rPr>
          <w:rStyle w:val="StyleUnderline"/>
        </w:rPr>
        <w:t>while arguing more</w:t>
      </w:r>
      <w:r w:rsidRPr="00054194">
        <w:rPr>
          <w:sz w:val="16"/>
        </w:rPr>
        <w:t xml:space="preserve"> </w:t>
      </w:r>
      <w:r w:rsidRPr="00054194">
        <w:rPr>
          <w:rStyle w:val="StyleUnderline"/>
        </w:rPr>
        <w:t xml:space="preserve">recently its </w:t>
      </w:r>
      <w:r w:rsidRPr="00054194">
        <w:rPr>
          <w:rStyle w:val="Emphasis"/>
        </w:rPr>
        <w:t>application to the atmosphere</w:t>
      </w:r>
      <w:r w:rsidRPr="00054194">
        <w:rPr>
          <w:sz w:val="16"/>
        </w:rPr>
        <w:t>. 527</w:t>
      </w:r>
    </w:p>
    <w:p w14:paraId="370A8808" w14:textId="77777777" w:rsidR="00C97927" w:rsidRPr="00054194" w:rsidRDefault="00C97927" w:rsidP="00C97927">
      <w:pPr>
        <w:rPr>
          <w:sz w:val="16"/>
        </w:rPr>
      </w:pPr>
      <w:r w:rsidRPr="00054194">
        <w:rPr>
          <w:rStyle w:val="StyleUnderline"/>
        </w:rPr>
        <w:t xml:space="preserve">A doctrine that </w:t>
      </w:r>
      <w:r w:rsidRPr="00054194">
        <w:rPr>
          <w:rStyle w:val="StyleUnderline"/>
          <w:highlight w:val="green"/>
        </w:rPr>
        <w:t>imposes</w:t>
      </w:r>
      <w:r w:rsidRPr="00054194">
        <w:rPr>
          <w:sz w:val="16"/>
          <w:highlight w:val="green"/>
        </w:rPr>
        <w:t xml:space="preserve"> </w:t>
      </w:r>
      <w:r w:rsidRPr="00054194">
        <w:rPr>
          <w:rStyle w:val="StyleUnderline"/>
          <w:highlight w:val="green"/>
        </w:rPr>
        <w:t>a</w:t>
      </w:r>
      <w:r w:rsidRPr="00054194">
        <w:rPr>
          <w:rStyle w:val="StyleUnderline"/>
        </w:rPr>
        <w:t xml:space="preserve"> </w:t>
      </w:r>
      <w:r w:rsidRPr="00054194">
        <w:rPr>
          <w:rStyle w:val="Emphasis"/>
        </w:rPr>
        <w:t xml:space="preserve">perpetual </w:t>
      </w:r>
      <w:r w:rsidRPr="00054194">
        <w:rPr>
          <w:rStyle w:val="Emphasis"/>
          <w:highlight w:val="green"/>
        </w:rPr>
        <w:t>duty</w:t>
      </w:r>
      <w:r w:rsidRPr="00054194">
        <w:rPr>
          <w:sz w:val="16"/>
          <w:highlight w:val="green"/>
        </w:rPr>
        <w:t xml:space="preserve"> </w:t>
      </w:r>
      <w:r w:rsidRPr="00054194">
        <w:rPr>
          <w:rStyle w:val="StyleUnderline"/>
          <w:highlight w:val="green"/>
        </w:rPr>
        <w:t>on</w:t>
      </w:r>
      <w:r w:rsidRPr="00054194">
        <w:rPr>
          <w:sz w:val="16"/>
        </w:rPr>
        <w:t xml:space="preserve"> the sovereign to preserve </w:t>
      </w:r>
      <w:r w:rsidRPr="00054194">
        <w:rPr>
          <w:rStyle w:val="StyleUnderline"/>
          <w:highlight w:val="green"/>
        </w:rPr>
        <w:t>trust</w:t>
      </w:r>
      <w:r w:rsidRPr="00054194">
        <w:rPr>
          <w:rStyle w:val="StyleUnderline"/>
        </w:rPr>
        <w:t xml:space="preserve"> resources</w:t>
      </w:r>
      <w:r w:rsidRPr="00054194">
        <w:rPr>
          <w:sz w:val="16"/>
        </w:rPr>
        <w:t xml:space="preserve">, </w:t>
      </w:r>
      <w:r w:rsidRPr="00054194">
        <w:rPr>
          <w:rStyle w:val="StyleUnderline"/>
          <w:highlight w:val="green"/>
        </w:rPr>
        <w:t>prevents</w:t>
      </w:r>
      <w:r w:rsidRPr="00054194">
        <w:rPr>
          <w:rStyle w:val="StyleUnderline"/>
        </w:rPr>
        <w:t xml:space="preserve"> their </w:t>
      </w:r>
      <w:r w:rsidRPr="00054194">
        <w:rPr>
          <w:rStyle w:val="StyleUnderline"/>
          <w:highlight w:val="green"/>
        </w:rPr>
        <w:t>alienation</w:t>
      </w:r>
      <w:r w:rsidRPr="00054194">
        <w:rPr>
          <w:sz w:val="16"/>
        </w:rPr>
        <w:t xml:space="preserve"> </w:t>
      </w:r>
      <w:r w:rsidRPr="00054194">
        <w:rPr>
          <w:rStyle w:val="StyleUnderline"/>
        </w:rPr>
        <w:t>for private benefit</w:t>
      </w:r>
      <w:r w:rsidRPr="00054194">
        <w:rPr>
          <w:sz w:val="16"/>
        </w:rPr>
        <w:t xml:space="preserve">, </w:t>
      </w:r>
      <w:r w:rsidRPr="00054194">
        <w:rPr>
          <w:rStyle w:val="StyleUnderline"/>
          <w:highlight w:val="green"/>
        </w:rPr>
        <w:t xml:space="preserve">assures </w:t>
      </w:r>
      <w:r w:rsidRPr="00054194">
        <w:rPr>
          <w:rStyle w:val="Emphasis"/>
          <w:highlight w:val="green"/>
        </w:rPr>
        <w:t>public access</w:t>
      </w:r>
      <w:r w:rsidRPr="00054194">
        <w:rPr>
          <w:sz w:val="16"/>
        </w:rPr>
        <w:t xml:space="preserve"> to them, and can be invoked by anyone seems particularly useful as a management tool in outer space. 528The fact that </w:t>
      </w:r>
      <w:r w:rsidRPr="00054194">
        <w:rPr>
          <w:rStyle w:val="StyleUnderline"/>
        </w:rPr>
        <w:t>public access</w:t>
      </w:r>
      <w:r w:rsidRPr="00054194">
        <w:rPr>
          <w:sz w:val="16"/>
        </w:rPr>
        <w:t xml:space="preserve"> </w:t>
      </w:r>
      <w:r w:rsidRPr="00054194">
        <w:rPr>
          <w:rStyle w:val="StyleUnderline"/>
        </w:rPr>
        <w:t xml:space="preserve">to </w:t>
      </w:r>
      <w:r w:rsidRPr="00054194">
        <w:rPr>
          <w:rStyle w:val="Emphasis"/>
        </w:rPr>
        <w:t>trust</w:t>
      </w:r>
      <w:r w:rsidRPr="00054194">
        <w:rPr>
          <w:rStyle w:val="StyleUnderline"/>
        </w:rPr>
        <w:t xml:space="preserve"> resources</w:t>
      </w:r>
      <w:r w:rsidRPr="00054194">
        <w:rPr>
          <w:sz w:val="16"/>
        </w:rPr>
        <w:t xml:space="preserve"> </w:t>
      </w:r>
      <w:r w:rsidRPr="00054194">
        <w:rPr>
          <w:rStyle w:val="StyleUnderline"/>
        </w:rPr>
        <w:t>is</w:t>
      </w:r>
      <w:r w:rsidRPr="00054194">
        <w:rPr>
          <w:sz w:val="16"/>
        </w:rPr>
        <w:t xml:space="preserve"> so </w:t>
      </w:r>
      <w:r w:rsidRPr="00054194">
        <w:rPr>
          <w:rStyle w:val="Emphasis"/>
        </w:rPr>
        <w:t>central</w:t>
      </w:r>
      <w:r w:rsidRPr="00054194">
        <w:rPr>
          <w:rStyle w:val="StyleUnderline"/>
        </w:rPr>
        <w:t xml:space="preserve"> to the doctrine</w:t>
      </w:r>
      <w:r w:rsidRPr="00054194">
        <w:rPr>
          <w:sz w:val="16"/>
        </w:rPr>
        <w:t xml:space="preserve"> makes it reflective, not contradictory, of international space law's bar against appropriation of outer space and of the principle of space being the "province of all mankind." 529 </w:t>
      </w:r>
      <w:r w:rsidRPr="00054194">
        <w:rPr>
          <w:rStyle w:val="StyleUnderline"/>
        </w:rPr>
        <w:t>It avoids</w:t>
      </w:r>
      <w:r w:rsidRPr="00054194">
        <w:rPr>
          <w:sz w:val="16"/>
        </w:rPr>
        <w:t xml:space="preserve"> </w:t>
      </w:r>
      <w:r w:rsidRPr="00054194">
        <w:rPr>
          <w:rStyle w:val="StyleUnderline"/>
        </w:rPr>
        <w:t>the problems of</w:t>
      </w:r>
      <w:r w:rsidRPr="00054194">
        <w:rPr>
          <w:sz w:val="16"/>
        </w:rPr>
        <w:t xml:space="preserve"> </w:t>
      </w:r>
      <w:r w:rsidRPr="00054194">
        <w:rPr>
          <w:rStyle w:val="Emphasis"/>
        </w:rPr>
        <w:t>alienation and exclusion</w:t>
      </w:r>
      <w:r w:rsidRPr="00054194">
        <w:rPr>
          <w:rStyle w:val="StyleUnderline"/>
        </w:rPr>
        <w:t xml:space="preserve"> associated</w:t>
      </w:r>
      <w:r w:rsidRPr="00054194">
        <w:rPr>
          <w:sz w:val="16"/>
        </w:rPr>
        <w:t xml:space="preserve"> </w:t>
      </w:r>
      <w:r w:rsidRPr="00054194">
        <w:rPr>
          <w:rStyle w:val="StyleUnderline"/>
        </w:rPr>
        <w:t>with any of the</w:t>
      </w:r>
      <w:r w:rsidRPr="00054194">
        <w:rPr>
          <w:sz w:val="16"/>
        </w:rPr>
        <w:t xml:space="preserve"> </w:t>
      </w:r>
      <w:r w:rsidRPr="00054194">
        <w:rPr>
          <w:rStyle w:val="StyleUnderline"/>
        </w:rPr>
        <w:t>management approaches associated</w:t>
      </w:r>
      <w:r w:rsidRPr="00054194">
        <w:rPr>
          <w:sz w:val="16"/>
        </w:rPr>
        <w:t xml:space="preserve"> </w:t>
      </w:r>
      <w:r w:rsidRPr="00054194">
        <w:rPr>
          <w:rStyle w:val="StyleUnderline"/>
        </w:rPr>
        <w:t>with</w:t>
      </w:r>
      <w:r w:rsidRPr="00054194">
        <w:rPr>
          <w:sz w:val="16"/>
        </w:rPr>
        <w:t xml:space="preserve"> some form of </w:t>
      </w:r>
      <w:r w:rsidRPr="00054194">
        <w:rPr>
          <w:rStyle w:val="Emphasis"/>
        </w:rPr>
        <w:t>private property</w:t>
      </w:r>
      <w:r w:rsidRPr="00054194">
        <w:rPr>
          <w:sz w:val="16"/>
        </w:rPr>
        <w:t xml:space="preserve"> </w:t>
      </w:r>
      <w:r w:rsidRPr="00054194">
        <w:rPr>
          <w:rStyle w:val="StyleUnderline"/>
        </w:rPr>
        <w:t>and requires</w:t>
      </w:r>
      <w:r w:rsidRPr="00054194">
        <w:rPr>
          <w:sz w:val="16"/>
        </w:rPr>
        <w:t xml:space="preserve"> </w:t>
      </w:r>
      <w:r w:rsidRPr="00054194">
        <w:rPr>
          <w:rStyle w:val="StyleUnderline"/>
        </w:rPr>
        <w:t>neither</w:t>
      </w:r>
      <w:r w:rsidRPr="00054194">
        <w:rPr>
          <w:sz w:val="16"/>
        </w:rPr>
        <w:t xml:space="preserve"> the creation of </w:t>
      </w:r>
      <w:r w:rsidRPr="00054194">
        <w:rPr>
          <w:rStyle w:val="StyleUnderline"/>
        </w:rPr>
        <w:t>a new administrative authority</w:t>
      </w:r>
      <w:r w:rsidRPr="00054194">
        <w:rPr>
          <w:sz w:val="16"/>
        </w:rPr>
        <w:t xml:space="preserve"> </w:t>
      </w:r>
      <w:r w:rsidRPr="00054194">
        <w:rPr>
          <w:rStyle w:val="StyleUnderline"/>
        </w:rPr>
        <w:t>nor</w:t>
      </w:r>
      <w:r w:rsidRPr="00054194">
        <w:rPr>
          <w:sz w:val="16"/>
        </w:rPr>
        <w:t xml:space="preserve"> the </w:t>
      </w:r>
      <w:r w:rsidRPr="00054194">
        <w:rPr>
          <w:rStyle w:val="StyleUnderline"/>
        </w:rPr>
        <w:t xml:space="preserve">presence of a </w:t>
      </w:r>
      <w:r w:rsidRPr="00054194">
        <w:rPr>
          <w:rStyle w:val="Emphasis"/>
        </w:rPr>
        <w:t>close-knit group</w:t>
      </w:r>
      <w:r w:rsidRPr="00054194">
        <w:rPr>
          <w:sz w:val="16"/>
        </w:rPr>
        <w:t xml:space="preserve"> </w:t>
      </w:r>
      <w:r w:rsidRPr="00054194">
        <w:rPr>
          <w:rStyle w:val="StyleUnderline"/>
        </w:rPr>
        <w:t>of like-minded people</w:t>
      </w:r>
      <w:r w:rsidRPr="00054194">
        <w:rPr>
          <w:sz w:val="16"/>
        </w:rPr>
        <w:t xml:space="preserve">. 530 </w:t>
      </w:r>
      <w:r w:rsidRPr="00054194">
        <w:rPr>
          <w:rStyle w:val="StyleUnderline"/>
        </w:rPr>
        <w:t>Members</w:t>
      </w:r>
      <w:r w:rsidRPr="00054194">
        <w:rPr>
          <w:sz w:val="16"/>
        </w:rPr>
        <w:t xml:space="preserve"> </w:t>
      </w:r>
      <w:r w:rsidRPr="00054194">
        <w:rPr>
          <w:rStyle w:val="StyleUnderline"/>
        </w:rPr>
        <w:t>of the public</w:t>
      </w:r>
      <w:r w:rsidRPr="00054194">
        <w:rPr>
          <w:sz w:val="16"/>
        </w:rPr>
        <w:t xml:space="preserve">, both </w:t>
      </w:r>
      <w:r w:rsidRPr="00054194">
        <w:rPr>
          <w:rStyle w:val="Emphasis"/>
          <w:highlight w:val="green"/>
        </w:rPr>
        <w:t>rich and poor</w:t>
      </w:r>
      <w:r w:rsidRPr="00054194">
        <w:rPr>
          <w:sz w:val="16"/>
        </w:rPr>
        <w:t xml:space="preserve">, </w:t>
      </w:r>
      <w:r w:rsidRPr="00054194">
        <w:rPr>
          <w:rStyle w:val="StyleUnderline"/>
          <w:highlight w:val="green"/>
        </w:rPr>
        <w:t>can invoke</w:t>
      </w:r>
      <w:r w:rsidRPr="00054194">
        <w:rPr>
          <w:sz w:val="16"/>
        </w:rPr>
        <w:t xml:space="preserve"> </w:t>
      </w:r>
      <w:r w:rsidRPr="00054194">
        <w:rPr>
          <w:rStyle w:val="StyleUnderline"/>
        </w:rPr>
        <w:t xml:space="preserve">and </w:t>
      </w:r>
      <w:r w:rsidRPr="00054194">
        <w:rPr>
          <w:rStyle w:val="Emphasis"/>
        </w:rPr>
        <w:t xml:space="preserve">enforce </w:t>
      </w:r>
      <w:r w:rsidRPr="00054194">
        <w:rPr>
          <w:rStyle w:val="Emphasis"/>
          <w:highlight w:val="green"/>
        </w:rPr>
        <w:t>the doctrine</w:t>
      </w:r>
      <w:r w:rsidRPr="00054194">
        <w:rPr>
          <w:rStyle w:val="StyleUnderline"/>
        </w:rPr>
        <w:t xml:space="preserve"> </w:t>
      </w:r>
      <w:r w:rsidRPr="00054194">
        <w:rPr>
          <w:rStyle w:val="StyleUnderline"/>
          <w:highlight w:val="green"/>
        </w:rPr>
        <w:t>as easily</w:t>
      </w:r>
      <w:r w:rsidRPr="00054194">
        <w:rPr>
          <w:sz w:val="16"/>
        </w:rPr>
        <w:t xml:space="preserve"> </w:t>
      </w:r>
      <w:r w:rsidRPr="00054194">
        <w:rPr>
          <w:rStyle w:val="StyleUnderline"/>
          <w:highlight w:val="green"/>
        </w:rPr>
        <w:t>as the sovereign</w:t>
      </w:r>
      <w:r w:rsidRPr="00054194">
        <w:rPr>
          <w:sz w:val="16"/>
        </w:rPr>
        <w:t xml:space="preserve">. 531 It is cost effective to the extent that no separate apparatus is required to implement it, and </w:t>
      </w:r>
      <w:r w:rsidRPr="00054194">
        <w:rPr>
          <w:rStyle w:val="StyleUnderline"/>
        </w:rPr>
        <w:t>the doctrine</w:t>
      </w:r>
      <w:r w:rsidRPr="00054194">
        <w:rPr>
          <w:sz w:val="16"/>
        </w:rPr>
        <w:t xml:space="preserve"> </w:t>
      </w:r>
      <w:r w:rsidRPr="00054194">
        <w:rPr>
          <w:rStyle w:val="StyleUnderline"/>
        </w:rPr>
        <w:t xml:space="preserve">has shown itself to be highly </w:t>
      </w:r>
      <w:r w:rsidRPr="00054194">
        <w:rPr>
          <w:rStyle w:val="Emphasis"/>
        </w:rPr>
        <w:t>adaptable and innovative</w:t>
      </w:r>
      <w:r w:rsidRPr="00054194">
        <w:rPr>
          <w:sz w:val="16"/>
        </w:rPr>
        <w:t xml:space="preserve"> </w:t>
      </w:r>
      <w:r w:rsidRPr="00054194">
        <w:rPr>
          <w:rStyle w:val="StyleUnderline"/>
        </w:rPr>
        <w:t>as different needs arise</w:t>
      </w:r>
      <w:r w:rsidRPr="00054194">
        <w:rPr>
          <w:sz w:val="16"/>
        </w:rPr>
        <w:t xml:space="preserve">. 532 </w:t>
      </w:r>
      <w:r w:rsidRPr="00054194">
        <w:rPr>
          <w:rStyle w:val="StyleUnderline"/>
          <w:highlight w:val="green"/>
        </w:rPr>
        <w:t>It could</w:t>
      </w:r>
      <w:r w:rsidRPr="00054194">
        <w:rPr>
          <w:sz w:val="16"/>
        </w:rPr>
        <w:t xml:space="preserve"> also </w:t>
      </w:r>
      <w:r w:rsidRPr="00054194">
        <w:rPr>
          <w:rStyle w:val="Emphasis"/>
          <w:highlight w:val="green"/>
        </w:rPr>
        <w:t>fill the gap</w:t>
      </w:r>
      <w:r w:rsidRPr="00054194">
        <w:rPr>
          <w:rStyle w:val="Emphasis"/>
        </w:rPr>
        <w:t xml:space="preserve"> in international law</w:t>
      </w:r>
      <w:r w:rsidRPr="00054194">
        <w:rPr>
          <w:sz w:val="16"/>
        </w:rPr>
        <w:t xml:space="preserve"> </w:t>
      </w:r>
      <w:r w:rsidRPr="00054194">
        <w:rPr>
          <w:rStyle w:val="StyleUnderline"/>
          <w:highlight w:val="green"/>
        </w:rPr>
        <w:t>with respect</w:t>
      </w:r>
      <w:r w:rsidRPr="00054194">
        <w:rPr>
          <w:sz w:val="16"/>
          <w:highlight w:val="green"/>
        </w:rPr>
        <w:t xml:space="preserve"> </w:t>
      </w:r>
      <w:r w:rsidRPr="00054194">
        <w:rPr>
          <w:rStyle w:val="StyleUnderline"/>
          <w:highlight w:val="green"/>
        </w:rPr>
        <w:t>to</w:t>
      </w:r>
      <w:r w:rsidRPr="00054194">
        <w:rPr>
          <w:rStyle w:val="StyleUnderline"/>
        </w:rPr>
        <w:t xml:space="preserve"> managing</w:t>
      </w:r>
      <w:r w:rsidRPr="00054194">
        <w:rPr>
          <w:sz w:val="16"/>
        </w:rPr>
        <w:t xml:space="preserve"> </w:t>
      </w:r>
      <w:r w:rsidRPr="00054194">
        <w:rPr>
          <w:rStyle w:val="Emphasis"/>
          <w:highlight w:val="green"/>
        </w:rPr>
        <w:t>celestial property</w:t>
      </w:r>
      <w:r w:rsidRPr="00054194">
        <w:rPr>
          <w:sz w:val="16"/>
        </w:rPr>
        <w:t xml:space="preserve">. Therefore, </w:t>
      </w:r>
      <w:r w:rsidRPr="00054194">
        <w:rPr>
          <w:rStyle w:val="StyleUnderline"/>
        </w:rPr>
        <w:t>of all the</w:t>
      </w:r>
      <w:r w:rsidRPr="00054194">
        <w:rPr>
          <w:sz w:val="16"/>
        </w:rPr>
        <w:t xml:space="preserve"> </w:t>
      </w:r>
      <w:r w:rsidRPr="00054194">
        <w:rPr>
          <w:rStyle w:val="StyleUnderline"/>
        </w:rPr>
        <w:t>management approaches</w:t>
      </w:r>
      <w:r w:rsidRPr="00054194">
        <w:rPr>
          <w:sz w:val="16"/>
        </w:rPr>
        <w:t xml:space="preserve"> studied here, </w:t>
      </w:r>
      <w:r w:rsidRPr="00054194">
        <w:rPr>
          <w:rStyle w:val="StyleUnderline"/>
          <w:highlight w:val="green"/>
        </w:rPr>
        <w:t>the PTD</w:t>
      </w:r>
      <w:r w:rsidRPr="00054194">
        <w:rPr>
          <w:rStyle w:val="StyleUnderline"/>
        </w:rPr>
        <w:t xml:space="preserve"> </w:t>
      </w:r>
      <w:r w:rsidRPr="00054194">
        <w:rPr>
          <w:rStyle w:val="StyleUnderline"/>
          <w:highlight w:val="green"/>
        </w:rPr>
        <w:t>seems</w:t>
      </w:r>
      <w:r w:rsidRPr="00054194">
        <w:rPr>
          <w:sz w:val="16"/>
        </w:rPr>
        <w:t xml:space="preserve"> </w:t>
      </w:r>
      <w:r w:rsidRPr="00054194">
        <w:rPr>
          <w:rStyle w:val="StyleUnderline"/>
        </w:rPr>
        <w:t xml:space="preserve">the </w:t>
      </w:r>
      <w:r w:rsidRPr="00054194">
        <w:rPr>
          <w:rStyle w:val="Emphasis"/>
          <w:highlight w:val="green"/>
        </w:rPr>
        <w:t>most suited</w:t>
      </w:r>
      <w:r w:rsidRPr="00054194">
        <w:rPr>
          <w:sz w:val="16"/>
        </w:rPr>
        <w:t xml:space="preserve"> </w:t>
      </w:r>
      <w:r w:rsidRPr="00054194">
        <w:rPr>
          <w:rStyle w:val="StyleUnderline"/>
        </w:rPr>
        <w:t>to keep order</w:t>
      </w:r>
      <w:r w:rsidRPr="00054194">
        <w:rPr>
          <w:sz w:val="16"/>
        </w:rPr>
        <w:t xml:space="preserve"> in space until a regulatory regime is imposed.</w:t>
      </w:r>
    </w:p>
    <w:p w14:paraId="2A116E3A" w14:textId="77777777" w:rsidR="00C97927" w:rsidRPr="00054194" w:rsidRDefault="00C97927" w:rsidP="00C97927">
      <w:pPr>
        <w:rPr>
          <w:sz w:val="16"/>
          <w:szCs w:val="16"/>
        </w:rPr>
      </w:pPr>
      <w:r w:rsidRPr="00054194">
        <w:rPr>
          <w:sz w:val="16"/>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w:t>
      </w:r>
      <w:proofErr w:type="gramStart"/>
      <w:r w:rsidRPr="00054194">
        <w:rPr>
          <w:sz w:val="16"/>
          <w:szCs w:val="16"/>
        </w:rPr>
        <w:t>commons</w:t>
      </w:r>
      <w:proofErr w:type="gramEnd"/>
      <w:r w:rsidRPr="00054194">
        <w:rPr>
          <w:sz w:val="16"/>
          <w:szCs w:val="16"/>
        </w:rPr>
        <w:t>, and a management regime from another, private property, enabled by application of the PTD.</w:t>
      </w:r>
    </w:p>
    <w:p w14:paraId="79BE804F" w14:textId="77777777" w:rsidR="00C97927" w:rsidRPr="00054194" w:rsidRDefault="00C97927" w:rsidP="00C97927">
      <w:pPr>
        <w:rPr>
          <w:sz w:val="16"/>
          <w:szCs w:val="16"/>
        </w:rPr>
      </w:pPr>
      <w:r w:rsidRPr="00054194">
        <w:rPr>
          <w:sz w:val="16"/>
          <w:szCs w:val="16"/>
        </w:rPr>
        <w:t>Conclusion</w:t>
      </w:r>
    </w:p>
    <w:p w14:paraId="1C4D3D5A" w14:textId="77777777" w:rsidR="00C97927" w:rsidRPr="00054194" w:rsidRDefault="00C97927" w:rsidP="00C97927">
      <w:pPr>
        <w:rPr>
          <w:sz w:val="16"/>
        </w:rPr>
      </w:pPr>
      <w:r w:rsidRPr="00054194">
        <w:rPr>
          <w:sz w:val="16"/>
        </w:rPr>
        <w:t>"</w:t>
      </w:r>
      <w:r w:rsidRPr="00054194">
        <w:rPr>
          <w:rStyle w:val="StyleUnderline"/>
        </w:rPr>
        <w:t>Only a legal system</w:t>
      </w:r>
      <w:r w:rsidRPr="00054194">
        <w:rPr>
          <w:sz w:val="16"/>
        </w:rPr>
        <w:t xml:space="preserve"> </w:t>
      </w:r>
      <w:r w:rsidRPr="00054194">
        <w:rPr>
          <w:rStyle w:val="StyleUnderline"/>
        </w:rPr>
        <w:t>that accommodates</w:t>
      </w:r>
      <w:r w:rsidRPr="00054194">
        <w:rPr>
          <w:sz w:val="16"/>
        </w:rPr>
        <w:t xml:space="preserve"> </w:t>
      </w:r>
      <w:r w:rsidRPr="00054194">
        <w:rPr>
          <w:rStyle w:val="StyleUnderline"/>
        </w:rPr>
        <w:t>both</w:t>
      </w:r>
      <w:r w:rsidRPr="00054194">
        <w:rPr>
          <w:sz w:val="16"/>
        </w:rPr>
        <w:t xml:space="preserve"> the human need for </w:t>
      </w:r>
      <w:r w:rsidRPr="00054194">
        <w:rPr>
          <w:rStyle w:val="StyleUnderline"/>
        </w:rPr>
        <w:t>resources</w:t>
      </w:r>
      <w:r w:rsidRPr="00054194">
        <w:rPr>
          <w:sz w:val="16"/>
        </w:rPr>
        <w:t xml:space="preserve"> </w:t>
      </w:r>
      <w:r w:rsidRPr="00054194">
        <w:rPr>
          <w:rStyle w:val="StyleUnderline"/>
        </w:rPr>
        <w:t>and</w:t>
      </w:r>
      <w:r w:rsidRPr="00054194">
        <w:rPr>
          <w:sz w:val="16"/>
        </w:rPr>
        <w:t xml:space="preserve"> the necessary </w:t>
      </w:r>
      <w:r w:rsidRPr="00054194">
        <w:rPr>
          <w:rStyle w:val="StyleUnderline"/>
        </w:rPr>
        <w:t>preservation</w:t>
      </w:r>
      <w:r w:rsidRPr="00054194">
        <w:rPr>
          <w:sz w:val="16"/>
        </w:rPr>
        <w:t xml:space="preserve"> of mankind's common heritage </w:t>
      </w:r>
      <w:r w:rsidRPr="00054194">
        <w:rPr>
          <w:rStyle w:val="StyleUnderline"/>
        </w:rPr>
        <w:t>can fulfill these criteria</w:t>
      </w:r>
      <w:r w:rsidRPr="00054194">
        <w:rPr>
          <w:sz w:val="16"/>
        </w:rPr>
        <w:t xml:space="preserve">."534 </w:t>
      </w:r>
      <w:r w:rsidRPr="00054194">
        <w:rPr>
          <w:rStyle w:val="Emphasis"/>
          <w:sz w:val="26"/>
          <w:szCs w:val="26"/>
        </w:rPr>
        <w:t>The future is now</w:t>
      </w:r>
      <w:r w:rsidRPr="00054194">
        <w:rPr>
          <w:sz w:val="16"/>
        </w:rPr>
        <w:t xml:space="preserve"> </w:t>
      </w:r>
      <w:proofErr w:type="gramStart"/>
      <w:r w:rsidRPr="00054194">
        <w:rPr>
          <w:sz w:val="16"/>
        </w:rPr>
        <w:t>with regard to</w:t>
      </w:r>
      <w:proofErr w:type="gramEnd"/>
      <w:r w:rsidRPr="00054194">
        <w:rPr>
          <w:sz w:val="16"/>
        </w:rPr>
        <w:t xml:space="preserve"> the development of outer space and its resources - </w:t>
      </w:r>
      <w:r w:rsidRPr="00054194">
        <w:rPr>
          <w:rStyle w:val="StyleUnderline"/>
          <w:highlight w:val="green"/>
        </w:rPr>
        <w:t xml:space="preserve">it is </w:t>
      </w:r>
      <w:r w:rsidRPr="00054194">
        <w:rPr>
          <w:rStyle w:val="Emphasis"/>
          <w:highlight w:val="green"/>
        </w:rPr>
        <w:t>no longer</w:t>
      </w:r>
      <w:r w:rsidRPr="00054194">
        <w:rPr>
          <w:rStyle w:val="Emphasis"/>
        </w:rPr>
        <w:t xml:space="preserve"> a question of </w:t>
      </w:r>
      <w:r w:rsidRPr="00054194">
        <w:rPr>
          <w:rStyle w:val="Emphasis"/>
          <w:highlight w:val="green"/>
        </w:rPr>
        <w:t>whether</w:t>
      </w:r>
      <w:r w:rsidRPr="00054194">
        <w:rPr>
          <w:sz w:val="16"/>
        </w:rPr>
        <w:t xml:space="preserve"> </w:t>
      </w:r>
      <w:r w:rsidRPr="00054194">
        <w:rPr>
          <w:rStyle w:val="StyleUnderline"/>
        </w:rPr>
        <w:t>humans will engage</w:t>
      </w:r>
      <w:r w:rsidRPr="00054194">
        <w:rPr>
          <w:sz w:val="16"/>
        </w:rPr>
        <w:t xml:space="preserve"> </w:t>
      </w:r>
      <w:r w:rsidRPr="00054194">
        <w:rPr>
          <w:rStyle w:val="StyleUnderline"/>
        </w:rPr>
        <w:t>in these activities</w:t>
      </w:r>
      <w:r w:rsidRPr="00054194">
        <w:rPr>
          <w:sz w:val="16"/>
        </w:rPr>
        <w:t xml:space="preserve">, </w:t>
      </w:r>
      <w:r w:rsidRPr="00054194">
        <w:rPr>
          <w:rStyle w:val="StyleUnderline"/>
          <w:highlight w:val="green"/>
        </w:rPr>
        <w:t>but how soon</w:t>
      </w:r>
      <w:r w:rsidRPr="00054194">
        <w:rPr>
          <w:sz w:val="16"/>
        </w:rPr>
        <w:t xml:space="preserve"> they will. </w:t>
      </w:r>
      <w:r w:rsidRPr="00054194">
        <w:rPr>
          <w:rStyle w:val="Emphasis"/>
        </w:rPr>
        <w:t xml:space="preserve">Technically </w:t>
      </w:r>
      <w:r w:rsidRPr="00054194">
        <w:rPr>
          <w:rStyle w:val="Emphasis"/>
          <w:highlight w:val="green"/>
        </w:rPr>
        <w:t>advanced</w:t>
      </w:r>
      <w:r w:rsidRPr="00054194">
        <w:rPr>
          <w:sz w:val="16"/>
        </w:rPr>
        <w:t xml:space="preserve"> countries and </w:t>
      </w:r>
      <w:r w:rsidRPr="00054194">
        <w:rPr>
          <w:rStyle w:val="StyleUnderline"/>
          <w:highlight w:val="green"/>
        </w:rPr>
        <w:t>private</w:t>
      </w:r>
      <w:r w:rsidRPr="00054194">
        <w:rPr>
          <w:rStyle w:val="StyleUnderline"/>
        </w:rPr>
        <w:t xml:space="preserve"> </w:t>
      </w:r>
      <w:r w:rsidRPr="00054194">
        <w:rPr>
          <w:rStyle w:val="Emphasis"/>
        </w:rPr>
        <w:t xml:space="preserve">commercial </w:t>
      </w:r>
      <w:r w:rsidRPr="00054194">
        <w:rPr>
          <w:rStyle w:val="Emphasis"/>
          <w:highlight w:val="green"/>
        </w:rPr>
        <w:t>enterprises</w:t>
      </w:r>
      <w:r w:rsidRPr="00054194">
        <w:rPr>
          <w:sz w:val="16"/>
        </w:rPr>
        <w:t xml:space="preserve"> </w:t>
      </w:r>
      <w:r w:rsidRPr="00054194">
        <w:rPr>
          <w:rStyle w:val="StyleUnderline"/>
          <w:highlight w:val="green"/>
        </w:rPr>
        <w:t>are probing</w:t>
      </w:r>
      <w:r w:rsidRPr="00054194">
        <w:rPr>
          <w:rStyle w:val="StyleUnderline"/>
        </w:rPr>
        <w:t xml:space="preserve"> outer </w:t>
      </w:r>
      <w:r w:rsidRPr="00054194">
        <w:rPr>
          <w:rStyle w:val="StyleUnderline"/>
          <w:highlight w:val="green"/>
        </w:rPr>
        <w:t>space</w:t>
      </w:r>
      <w:r w:rsidRPr="00054194">
        <w:rPr>
          <w:sz w:val="16"/>
        </w:rPr>
        <w:t xml:space="preserve"> </w:t>
      </w:r>
      <w:r w:rsidRPr="00054194">
        <w:rPr>
          <w:rStyle w:val="StyleUnderline"/>
        </w:rPr>
        <w:t>and preparing for</w:t>
      </w:r>
      <w:r w:rsidRPr="00054194">
        <w:rPr>
          <w:sz w:val="16"/>
        </w:rPr>
        <w:t xml:space="preserve"> </w:t>
      </w:r>
      <w:r w:rsidRPr="00054194">
        <w:rPr>
          <w:rStyle w:val="Emphasis"/>
        </w:rPr>
        <w:t>landing on an asteroid</w:t>
      </w:r>
      <w:r w:rsidRPr="00054194">
        <w:rPr>
          <w:rStyle w:val="StyleUnderline"/>
        </w:rPr>
        <w:t xml:space="preserve"> or the moon</w:t>
      </w:r>
      <w:r w:rsidRPr="00054194">
        <w:rPr>
          <w:sz w:val="16"/>
        </w:rPr>
        <w:t xml:space="preserve"> </w:t>
      </w:r>
      <w:r w:rsidRPr="00054194">
        <w:rPr>
          <w:rStyle w:val="StyleUnderline"/>
          <w:highlight w:val="green"/>
        </w:rPr>
        <w:t>to extract</w:t>
      </w:r>
      <w:r w:rsidRPr="00054194">
        <w:rPr>
          <w:rStyle w:val="StyleUnderline"/>
        </w:rPr>
        <w:t xml:space="preserve"> their resources</w:t>
      </w:r>
      <w:r w:rsidRPr="00054194">
        <w:rPr>
          <w:sz w:val="16"/>
        </w:rPr>
        <w:t xml:space="preserve">. 535Speculators are selling deeds to the moon's surface and preparing to exploit the tourism potential that space offers. 536 </w:t>
      </w:r>
      <w:r w:rsidRPr="00054194">
        <w:rPr>
          <w:rStyle w:val="StyleUnderline"/>
          <w:highlight w:val="green"/>
        </w:rPr>
        <w:t>But</w:t>
      </w:r>
      <w:r w:rsidRPr="00054194">
        <w:rPr>
          <w:sz w:val="16"/>
        </w:rPr>
        <w:t xml:space="preserve">, </w:t>
      </w:r>
      <w:r w:rsidRPr="00054194">
        <w:rPr>
          <w:rStyle w:val="StyleUnderline"/>
        </w:rPr>
        <w:t xml:space="preserve">the </w:t>
      </w:r>
      <w:r w:rsidRPr="00054194">
        <w:rPr>
          <w:rStyle w:val="Emphasis"/>
        </w:rPr>
        <w:t>legal</w:t>
      </w:r>
      <w:r w:rsidRPr="00054194">
        <w:rPr>
          <w:rStyle w:val="StyleUnderline"/>
        </w:rPr>
        <w:t xml:space="preserve"> </w:t>
      </w:r>
      <w:r w:rsidRPr="00054194">
        <w:rPr>
          <w:rStyle w:val="StyleUnderline"/>
          <w:highlight w:val="green"/>
        </w:rPr>
        <w:t>framework</w:t>
      </w:r>
      <w:r w:rsidRPr="00054194">
        <w:rPr>
          <w:sz w:val="16"/>
        </w:rPr>
        <w:t xml:space="preserve"> for managing these initiatives </w:t>
      </w:r>
      <w:r w:rsidRPr="00054194">
        <w:rPr>
          <w:rStyle w:val="StyleUnderline"/>
          <w:highlight w:val="green"/>
        </w:rPr>
        <w:t>is</w:t>
      </w:r>
      <w:r w:rsidRPr="00054194">
        <w:rPr>
          <w:rStyle w:val="StyleUnderline"/>
        </w:rPr>
        <w:t xml:space="preserve"> almost </w:t>
      </w:r>
      <w:r w:rsidRPr="00054194">
        <w:rPr>
          <w:rStyle w:val="Emphasis"/>
          <w:highlight w:val="green"/>
        </w:rPr>
        <w:t>nonexistent</w:t>
      </w:r>
      <w:r w:rsidRPr="00054194">
        <w:rPr>
          <w:sz w:val="16"/>
        </w:rPr>
        <w:t xml:space="preserve">. 537International treaties came into being before all this activity began in earnest and national laws </w:t>
      </w:r>
      <w:r w:rsidRPr="00054194">
        <w:rPr>
          <w:sz w:val="16"/>
        </w:rPr>
        <w:lastRenderedPageBreak/>
        <w:t xml:space="preserve">that might apply are stunted by jurisdictional quandaries like the absence of national boundaries in outer space. 538Thus, </w:t>
      </w:r>
      <w:r w:rsidRPr="00054194">
        <w:rPr>
          <w:rStyle w:val="Emphasis"/>
          <w:highlight w:val="green"/>
        </w:rPr>
        <w:t>there is</w:t>
      </w:r>
      <w:r w:rsidRPr="00054194">
        <w:rPr>
          <w:rStyle w:val="Emphasis"/>
        </w:rPr>
        <w:t xml:space="preserve"> an </w:t>
      </w:r>
      <w:r w:rsidRPr="00054194">
        <w:rPr>
          <w:rStyle w:val="Emphasis"/>
          <w:highlight w:val="green"/>
        </w:rPr>
        <w:t>urgency</w:t>
      </w:r>
      <w:r w:rsidRPr="00054194">
        <w:rPr>
          <w:sz w:val="16"/>
        </w:rPr>
        <w:t xml:space="preserve"> </w:t>
      </w:r>
      <w:r w:rsidRPr="00054194">
        <w:rPr>
          <w:rStyle w:val="StyleUnderline"/>
        </w:rPr>
        <w:t>to figure out how</w:t>
      </w:r>
      <w:r w:rsidRPr="00054194">
        <w:rPr>
          <w:sz w:val="16"/>
        </w:rPr>
        <w:t xml:space="preserve"> </w:t>
      </w:r>
      <w:r w:rsidRPr="00054194">
        <w:rPr>
          <w:rStyle w:val="StyleUnderline"/>
        </w:rPr>
        <w:t>to control what happens</w:t>
      </w:r>
      <w:r w:rsidRPr="00054194">
        <w:rPr>
          <w:sz w:val="16"/>
        </w:rPr>
        <w:t xml:space="preserve"> </w:t>
      </w:r>
      <w:r w:rsidRPr="00054194">
        <w:rPr>
          <w:rStyle w:val="StyleUnderline"/>
        </w:rPr>
        <w:t>in outer space</w:t>
      </w:r>
      <w:r w:rsidRPr="00054194">
        <w:rPr>
          <w:sz w:val="16"/>
        </w:rPr>
        <w:t xml:space="preserve"> </w:t>
      </w:r>
      <w:r w:rsidRPr="00054194">
        <w:rPr>
          <w:rStyle w:val="Emphasis"/>
          <w:highlight w:val="green"/>
        </w:rPr>
        <w:t>before</w:t>
      </w:r>
      <w:r w:rsidRPr="00054194">
        <w:rPr>
          <w:rStyle w:val="Emphasis"/>
        </w:rPr>
        <w:t xml:space="preserve"> its </w:t>
      </w:r>
      <w:r w:rsidRPr="00054194">
        <w:rPr>
          <w:rStyle w:val="Emphasis"/>
          <w:highlight w:val="green"/>
        </w:rPr>
        <w:t>resources</w:t>
      </w:r>
      <w:r w:rsidRPr="00054194">
        <w:rPr>
          <w:sz w:val="16"/>
          <w:highlight w:val="green"/>
        </w:rPr>
        <w:t xml:space="preserve"> </w:t>
      </w:r>
      <w:r w:rsidRPr="00054194">
        <w:rPr>
          <w:rStyle w:val="StyleUnderline"/>
          <w:highlight w:val="green"/>
        </w:rPr>
        <w:t>are</w:t>
      </w:r>
      <w:r w:rsidRPr="00054194">
        <w:rPr>
          <w:rStyle w:val="StyleUnderline"/>
        </w:rPr>
        <w:t xml:space="preserve"> </w:t>
      </w:r>
      <w:r w:rsidRPr="00054194">
        <w:rPr>
          <w:rStyle w:val="Emphasis"/>
        </w:rPr>
        <w:t xml:space="preserve">irreparably </w:t>
      </w:r>
      <w:r w:rsidRPr="00054194">
        <w:rPr>
          <w:rStyle w:val="Emphasis"/>
          <w:highlight w:val="green"/>
        </w:rPr>
        <w:t>damaged</w:t>
      </w:r>
      <w:r w:rsidRPr="00054194">
        <w:rPr>
          <w:sz w:val="16"/>
        </w:rPr>
        <w:t xml:space="preserve"> </w:t>
      </w:r>
      <w:r w:rsidRPr="00054194">
        <w:rPr>
          <w:rStyle w:val="StyleUnderline"/>
          <w:highlight w:val="green"/>
        </w:rPr>
        <w:t xml:space="preserve">or </w:t>
      </w:r>
      <w:r w:rsidRPr="00054194">
        <w:rPr>
          <w:rStyle w:val="StyleUnderline"/>
        </w:rPr>
        <w:t xml:space="preserve">permanently </w:t>
      </w:r>
      <w:r w:rsidRPr="00054194">
        <w:rPr>
          <w:rStyle w:val="StyleUnderline"/>
          <w:highlight w:val="green"/>
        </w:rPr>
        <w:t>monopolized</w:t>
      </w:r>
      <w:r w:rsidRPr="00054194">
        <w:rPr>
          <w:sz w:val="16"/>
        </w:rPr>
        <w:t xml:space="preserve"> </w:t>
      </w:r>
      <w:r w:rsidRPr="00054194">
        <w:rPr>
          <w:rStyle w:val="StyleUnderline"/>
        </w:rPr>
        <w:t>by powerful</w:t>
      </w:r>
      <w:r w:rsidRPr="00054194">
        <w:rPr>
          <w:sz w:val="16"/>
        </w:rPr>
        <w:t xml:space="preserve"> countries and </w:t>
      </w:r>
      <w:r w:rsidRPr="00054194">
        <w:rPr>
          <w:rStyle w:val="StyleUnderline"/>
        </w:rPr>
        <w:t>individuals</w:t>
      </w:r>
      <w:r w:rsidRPr="00054194">
        <w:rPr>
          <w:sz w:val="16"/>
        </w:rPr>
        <w:t>.</w:t>
      </w:r>
    </w:p>
    <w:p w14:paraId="5A3779D7" w14:textId="77777777" w:rsidR="00C97927" w:rsidRPr="00054194" w:rsidRDefault="00C97927" w:rsidP="00C97927">
      <w:pPr>
        <w:rPr>
          <w:sz w:val="16"/>
        </w:rPr>
      </w:pPr>
      <w:r w:rsidRPr="00054194">
        <w:rPr>
          <w:rStyle w:val="StyleUnderline"/>
        </w:rPr>
        <w:t>In the absence of regulation</w:t>
      </w:r>
      <w:r w:rsidRPr="00054194">
        <w:rPr>
          <w:sz w:val="16"/>
        </w:rPr>
        <w:t xml:space="preserve">, much of the current debate centers on what property regime should be applied in outer space. 539The assumption is that by only allowing private property rights in space, </w:t>
      </w:r>
      <w:r w:rsidRPr="00054194">
        <w:rPr>
          <w:rStyle w:val="StyleUnderline"/>
        </w:rPr>
        <w:t>countries and</w:t>
      </w:r>
      <w:r w:rsidRPr="00054194">
        <w:rPr>
          <w:sz w:val="16"/>
        </w:rPr>
        <w:t xml:space="preserve"> </w:t>
      </w:r>
      <w:r w:rsidRPr="00054194">
        <w:rPr>
          <w:rStyle w:val="Emphasis"/>
        </w:rPr>
        <w:t>commercial enterprises</w:t>
      </w:r>
      <w:r w:rsidRPr="00054194">
        <w:rPr>
          <w:sz w:val="16"/>
        </w:rPr>
        <w:t xml:space="preserve"> </w:t>
      </w:r>
      <w:r w:rsidRPr="00054194">
        <w:rPr>
          <w:rStyle w:val="StyleUnderline"/>
        </w:rPr>
        <w:t>will undertake</w:t>
      </w:r>
      <w:r w:rsidRPr="00054194">
        <w:rPr>
          <w:sz w:val="16"/>
        </w:rPr>
        <w:t xml:space="preserve"> the risks and costs of </w:t>
      </w:r>
      <w:r w:rsidRPr="00054194">
        <w:rPr>
          <w:rStyle w:val="StyleUnderline"/>
        </w:rPr>
        <w:t>space development</w:t>
      </w:r>
      <w:r w:rsidRPr="00054194">
        <w:rPr>
          <w:sz w:val="16"/>
        </w:rPr>
        <w:t xml:space="preserve">. 540However, </w:t>
      </w:r>
      <w:r w:rsidRPr="00054194">
        <w:rPr>
          <w:rStyle w:val="StyleUnderline"/>
        </w:rPr>
        <w:t>unless</w:t>
      </w:r>
      <w:r w:rsidRPr="00054194">
        <w:rPr>
          <w:sz w:val="16"/>
        </w:rPr>
        <w:t xml:space="preserve"> </w:t>
      </w:r>
      <w:r w:rsidRPr="00054194">
        <w:rPr>
          <w:rStyle w:val="StyleUnderline"/>
        </w:rPr>
        <w:t>international space law</w:t>
      </w:r>
      <w:r w:rsidRPr="00054194">
        <w:rPr>
          <w:sz w:val="16"/>
        </w:rPr>
        <w:t xml:space="preserve"> </w:t>
      </w:r>
      <w:r w:rsidRPr="00054194">
        <w:rPr>
          <w:rStyle w:val="StyleUnderline"/>
        </w:rPr>
        <w:t>changes</w:t>
      </w:r>
      <w:r w:rsidRPr="00054194">
        <w:rPr>
          <w:sz w:val="16"/>
        </w:rPr>
        <w:t xml:space="preserve">, </w:t>
      </w:r>
      <w:r w:rsidRPr="00054194">
        <w:rPr>
          <w:rStyle w:val="StyleUnderline"/>
        </w:rPr>
        <w:t>it may prevent this</w:t>
      </w:r>
      <w:r w:rsidRPr="00054194">
        <w:rPr>
          <w:sz w:val="16"/>
        </w:rPr>
        <w:t xml:space="preserve"> from happening. If it changes, strong management </w:t>
      </w:r>
      <w:r w:rsidRPr="00054194">
        <w:rPr>
          <w:rStyle w:val="StyleUnderline"/>
          <w:highlight w:val="green"/>
        </w:rPr>
        <w:t>controls</w:t>
      </w:r>
      <w:r w:rsidRPr="00054194">
        <w:rPr>
          <w:rStyle w:val="StyleUnderline"/>
        </w:rPr>
        <w:t xml:space="preserve"> will be</w:t>
      </w:r>
      <w:r w:rsidRPr="00054194">
        <w:rPr>
          <w:sz w:val="16"/>
        </w:rPr>
        <w:t xml:space="preserve"> </w:t>
      </w:r>
      <w:r w:rsidRPr="00054194">
        <w:rPr>
          <w:rStyle w:val="StyleUnderline"/>
          <w:highlight w:val="green"/>
        </w:rPr>
        <w:t>necessary to prevent</w:t>
      </w:r>
      <w:r w:rsidRPr="00054194">
        <w:rPr>
          <w:sz w:val="16"/>
        </w:rPr>
        <w:t xml:space="preserve"> </w:t>
      </w:r>
      <w:r w:rsidRPr="00054194">
        <w:rPr>
          <w:rStyle w:val="StyleUnderline"/>
        </w:rPr>
        <w:t xml:space="preserve">destruction or </w:t>
      </w:r>
      <w:r w:rsidRPr="00054194">
        <w:rPr>
          <w:rStyle w:val="Emphasis"/>
        </w:rPr>
        <w:t>over-</w:t>
      </w:r>
      <w:r w:rsidRPr="00054194">
        <w:rPr>
          <w:rStyle w:val="Emphasis"/>
          <w:highlight w:val="green"/>
        </w:rPr>
        <w:t>consumption</w:t>
      </w:r>
      <w:r w:rsidRPr="00054194">
        <w:rPr>
          <w:sz w:val="16"/>
        </w:rPr>
        <w:t xml:space="preserve"> </w:t>
      </w:r>
      <w:r w:rsidRPr="00054194">
        <w:rPr>
          <w:rStyle w:val="StyleUnderline"/>
        </w:rPr>
        <w:t>of celestial resources</w:t>
      </w:r>
      <w:r w:rsidRPr="00054194">
        <w:rPr>
          <w:sz w:val="16"/>
        </w:rPr>
        <w:t xml:space="preserve">, </w:t>
      </w:r>
      <w:r w:rsidRPr="00054194">
        <w:rPr>
          <w:rStyle w:val="StyleUnderline"/>
        </w:rPr>
        <w:t xml:space="preserve">as well as </w:t>
      </w:r>
      <w:r w:rsidRPr="00054194">
        <w:rPr>
          <w:rStyle w:val="Emphasis"/>
        </w:rPr>
        <w:t>monopolization</w:t>
      </w:r>
      <w:r w:rsidRPr="00054194">
        <w:rPr>
          <w:sz w:val="16"/>
        </w:rPr>
        <w:t xml:space="preserve"> and competitive behavior by participants, </w:t>
      </w:r>
      <w:r w:rsidRPr="00054194">
        <w:rPr>
          <w:rStyle w:val="StyleUnderline"/>
        </w:rPr>
        <w:t xml:space="preserve">which could </w:t>
      </w:r>
      <w:r w:rsidRPr="00054194">
        <w:rPr>
          <w:rStyle w:val="StyleUnderline"/>
          <w:highlight w:val="green"/>
        </w:rPr>
        <w:t>lead to</w:t>
      </w:r>
      <w:r w:rsidRPr="00054194">
        <w:rPr>
          <w:sz w:val="16"/>
        </w:rPr>
        <w:t xml:space="preserve"> </w:t>
      </w:r>
      <w:r w:rsidRPr="00054194">
        <w:rPr>
          <w:rStyle w:val="Emphasis"/>
        </w:rPr>
        <w:t xml:space="preserve">hostilities and </w:t>
      </w:r>
      <w:r w:rsidRPr="00054194">
        <w:rPr>
          <w:rStyle w:val="Emphasis"/>
          <w:highlight w:val="green"/>
        </w:rPr>
        <w:t>inequities</w:t>
      </w:r>
      <w:r w:rsidRPr="00054194">
        <w:rPr>
          <w:sz w:val="16"/>
        </w:rPr>
        <w:t>.</w:t>
      </w:r>
    </w:p>
    <w:p w14:paraId="1D4A0646" w14:textId="77777777" w:rsidR="00C97927" w:rsidRPr="00054194" w:rsidRDefault="00C97927" w:rsidP="00C97927">
      <w:pPr>
        <w:rPr>
          <w:sz w:val="16"/>
          <w:szCs w:val="16"/>
        </w:rPr>
      </w:pPr>
      <w:r w:rsidRPr="00054194">
        <w:rPr>
          <w:sz w:val="16"/>
          <w:szCs w:val="16"/>
        </w:rPr>
        <w:t xml:space="preserve">[*262]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054194">
        <w:rPr>
          <w:sz w:val="16"/>
          <w:szCs w:val="16"/>
        </w:rPr>
        <w:t>exclude</w:t>
      </w:r>
      <w:proofErr w:type="gramEnd"/>
      <w:r w:rsidRPr="00054194">
        <w:rPr>
          <w:sz w:val="16"/>
          <w:szCs w:val="16"/>
        </w:rPr>
        <w:t xml:space="preserve"> and each is insensitive to the treaties' equity concerns. In contrast, considering outer space to be common is consistent with international space law in both respects.</w:t>
      </w:r>
    </w:p>
    <w:p w14:paraId="3BDF64C0" w14:textId="77777777" w:rsidR="00C97927" w:rsidRPr="00054194" w:rsidRDefault="00C97927" w:rsidP="00C97927">
      <w:pPr>
        <w:rPr>
          <w:sz w:val="16"/>
        </w:rPr>
      </w:pPr>
      <w:r w:rsidRPr="00054194">
        <w:rPr>
          <w:sz w:val="16"/>
        </w:rPr>
        <w:t xml:space="preserve">Hypothesizing that private property in outer space may yet prevail, this Article investigates different </w:t>
      </w:r>
      <w:r w:rsidRPr="00054194">
        <w:rPr>
          <w:rStyle w:val="StyleUnderline"/>
        </w:rPr>
        <w:t>private property management</w:t>
      </w:r>
      <w:r w:rsidRPr="00054194">
        <w:rPr>
          <w:sz w:val="16"/>
        </w:rPr>
        <w:t xml:space="preserve"> </w:t>
      </w:r>
      <w:r w:rsidRPr="00054194">
        <w:rPr>
          <w:rStyle w:val="StyleUnderline"/>
        </w:rPr>
        <w:t>approaches</w:t>
      </w:r>
      <w:r w:rsidRPr="00054194">
        <w:rPr>
          <w:sz w:val="16"/>
        </w:rPr>
        <w:t xml:space="preserve">, such as the right of first possession, lotteries, and tradable development rights, to see if any </w:t>
      </w:r>
      <w:r w:rsidRPr="00054194">
        <w:rPr>
          <w:rStyle w:val="StyleUnderline"/>
        </w:rPr>
        <w:t>would be cost effective</w:t>
      </w:r>
      <w:r w:rsidRPr="00054194">
        <w:rPr>
          <w:sz w:val="16"/>
        </w:rPr>
        <w:t xml:space="preserve">, easy to implement and equitable, </w:t>
      </w:r>
      <w:r w:rsidRPr="00054194">
        <w:rPr>
          <w:rStyle w:val="StyleUnderline"/>
        </w:rPr>
        <w:t>and</w:t>
      </w:r>
      <w:r w:rsidRPr="00054194">
        <w:rPr>
          <w:sz w:val="16"/>
        </w:rPr>
        <w:t xml:space="preserve"> </w:t>
      </w:r>
      <w:r w:rsidRPr="00054194">
        <w:rPr>
          <w:rStyle w:val="StyleUnderline"/>
        </w:rPr>
        <w:t xml:space="preserve">would also </w:t>
      </w:r>
      <w:r w:rsidRPr="00054194">
        <w:rPr>
          <w:rStyle w:val="Emphasis"/>
        </w:rPr>
        <w:t>prevent over-consumption</w:t>
      </w:r>
      <w:r w:rsidRPr="00054194">
        <w:rPr>
          <w:sz w:val="16"/>
        </w:rPr>
        <w:t xml:space="preserve">, </w:t>
      </w:r>
      <w:proofErr w:type="gramStart"/>
      <w:r w:rsidRPr="00054194">
        <w:rPr>
          <w:rStyle w:val="Emphasis"/>
        </w:rPr>
        <w:t>monopolization</w:t>
      </w:r>
      <w:proofErr w:type="gramEnd"/>
      <w:r w:rsidRPr="00054194">
        <w:rPr>
          <w:sz w:val="16"/>
        </w:rPr>
        <w:t xml:space="preserve"> </w:t>
      </w:r>
      <w:r w:rsidRPr="00054194">
        <w:rPr>
          <w:rStyle w:val="StyleUnderline"/>
        </w:rPr>
        <w:t>or the slide into</w:t>
      </w:r>
      <w:r w:rsidRPr="00054194">
        <w:rPr>
          <w:sz w:val="16"/>
        </w:rPr>
        <w:t xml:space="preserve"> </w:t>
      </w:r>
      <w:r w:rsidRPr="00054194">
        <w:rPr>
          <w:rStyle w:val="Emphasis"/>
        </w:rPr>
        <w:t>rivalrous behavior</w:t>
      </w:r>
      <w:r w:rsidRPr="00054194">
        <w:rPr>
          <w:sz w:val="16"/>
        </w:rPr>
        <w:t xml:space="preserve">. The Article concludes that each comes up short in some respect. Social norms as a management tool for property held in common, although compliant with international law, are also not up to the task. Instead, although ancient, </w:t>
      </w:r>
      <w:r w:rsidRPr="00054194">
        <w:rPr>
          <w:rStyle w:val="StyleUnderline"/>
          <w:highlight w:val="green"/>
        </w:rPr>
        <w:t>the PTD</w:t>
      </w:r>
      <w:r w:rsidRPr="00054194">
        <w:rPr>
          <w:sz w:val="16"/>
        </w:rPr>
        <w:t xml:space="preserve">, </w:t>
      </w:r>
      <w:r w:rsidRPr="00054194">
        <w:rPr>
          <w:rStyle w:val="StyleUnderline"/>
        </w:rPr>
        <w:t xml:space="preserve">with its </w:t>
      </w:r>
      <w:r w:rsidRPr="00054194">
        <w:rPr>
          <w:rStyle w:val="StyleUnderline"/>
          <w:highlight w:val="green"/>
        </w:rPr>
        <w:t>malleability</w:t>
      </w:r>
      <w:r w:rsidRPr="00054194">
        <w:rPr>
          <w:sz w:val="16"/>
        </w:rPr>
        <w:t xml:space="preserve">, easy and cost-effective </w:t>
      </w:r>
      <w:r w:rsidRPr="00054194">
        <w:rPr>
          <w:rStyle w:val="StyleUnderline"/>
        </w:rPr>
        <w:t>implementation</w:t>
      </w:r>
      <w:r w:rsidRPr="00054194">
        <w:rPr>
          <w:sz w:val="16"/>
        </w:rPr>
        <w:t xml:space="preserve"> </w:t>
      </w:r>
      <w:r w:rsidRPr="00054194">
        <w:rPr>
          <w:rStyle w:val="StyleUnderline"/>
        </w:rPr>
        <w:t>and enforcement</w:t>
      </w:r>
      <w:r w:rsidRPr="00054194">
        <w:rPr>
          <w:sz w:val="16"/>
        </w:rPr>
        <w:t xml:space="preserve">, non-consumption principle, </w:t>
      </w:r>
      <w:r w:rsidRPr="00054194">
        <w:rPr>
          <w:rStyle w:val="StyleUnderline"/>
        </w:rPr>
        <w:t>and consistency</w:t>
      </w:r>
      <w:r w:rsidRPr="00054194">
        <w:rPr>
          <w:sz w:val="16"/>
        </w:rPr>
        <w:t xml:space="preserve"> </w:t>
      </w:r>
      <w:r w:rsidRPr="00054194">
        <w:rPr>
          <w:rStyle w:val="StyleUnderline"/>
        </w:rPr>
        <w:t>with the goals that</w:t>
      </w:r>
      <w:r w:rsidRPr="00054194">
        <w:rPr>
          <w:sz w:val="16"/>
        </w:rPr>
        <w:t xml:space="preserve"> </w:t>
      </w:r>
      <w:r w:rsidRPr="00054194">
        <w:rPr>
          <w:rStyle w:val="Emphasis"/>
        </w:rPr>
        <w:t>animate international space treaties</w:t>
      </w:r>
      <w:r w:rsidRPr="00054194">
        <w:rPr>
          <w:sz w:val="16"/>
        </w:rPr>
        <w:t xml:space="preserve">, </w:t>
      </w:r>
      <w:r w:rsidRPr="00054194">
        <w:rPr>
          <w:rStyle w:val="StyleUnderline"/>
          <w:highlight w:val="green"/>
        </w:rPr>
        <w:t>seems best suited</w:t>
      </w:r>
      <w:r w:rsidRPr="00054194">
        <w:rPr>
          <w:sz w:val="16"/>
        </w:rPr>
        <w:t xml:space="preserve"> </w:t>
      </w:r>
      <w:r w:rsidRPr="00054194">
        <w:rPr>
          <w:rStyle w:val="StyleUnderline"/>
        </w:rPr>
        <w:t>to the task of protecting the public's interests</w:t>
      </w:r>
      <w:r w:rsidRPr="00054194">
        <w:rPr>
          <w:sz w:val="16"/>
        </w:rPr>
        <w:t xml:space="preserve"> </w:t>
      </w:r>
      <w:r w:rsidRPr="00054194">
        <w:rPr>
          <w:rStyle w:val="StyleUnderline"/>
        </w:rPr>
        <w:t xml:space="preserve">in the </w:t>
      </w:r>
      <w:r w:rsidRPr="00054194">
        <w:rPr>
          <w:rStyle w:val="Emphasis"/>
        </w:rPr>
        <w:t>global commons</w:t>
      </w:r>
      <w:r w:rsidRPr="00054194">
        <w:rPr>
          <w:sz w:val="16"/>
        </w:rPr>
        <w:t xml:space="preserve"> </w:t>
      </w:r>
      <w:r w:rsidRPr="00054194">
        <w:rPr>
          <w:rStyle w:val="StyleUnderline"/>
        </w:rPr>
        <w:t>that is outer space</w:t>
      </w:r>
      <w:r w:rsidRPr="00054194">
        <w:rPr>
          <w:sz w:val="16"/>
        </w:rPr>
        <w:t xml:space="preserve"> </w:t>
      </w:r>
      <w:r w:rsidRPr="00054194">
        <w:rPr>
          <w:rStyle w:val="StyleUnderline"/>
        </w:rPr>
        <w:t>as it has done</w:t>
      </w:r>
      <w:r w:rsidRPr="00054194">
        <w:rPr>
          <w:sz w:val="16"/>
        </w:rPr>
        <w:t xml:space="preserve"> </w:t>
      </w:r>
      <w:r w:rsidRPr="00054194">
        <w:rPr>
          <w:rStyle w:val="StyleUnderline"/>
        </w:rPr>
        <w:t>for centuries</w:t>
      </w:r>
      <w:r w:rsidRPr="00054194">
        <w:rPr>
          <w:sz w:val="16"/>
        </w:rPr>
        <w:t xml:space="preserve"> </w:t>
      </w:r>
      <w:r w:rsidRPr="00054194">
        <w:rPr>
          <w:rStyle w:val="StyleUnderline"/>
        </w:rPr>
        <w:t>in Earth-bound commons</w:t>
      </w:r>
      <w:r w:rsidRPr="00054194">
        <w:rPr>
          <w:sz w:val="16"/>
        </w:rPr>
        <w:t>.</w:t>
      </w:r>
    </w:p>
    <w:p w14:paraId="075ED6C5" w14:textId="0428F1DF" w:rsidR="00A95652" w:rsidRPr="00B55AD5" w:rsidRDefault="00C97927" w:rsidP="00C97927">
      <w:pPr>
        <w:pStyle w:val="Heading4"/>
      </w:pPr>
      <w:r w:rsidRPr="00054194">
        <w:rPr>
          <w:sz w:val="16"/>
        </w:rPr>
        <w:t xml:space="preserve">But, </w:t>
      </w:r>
      <w:r w:rsidRPr="00054194">
        <w:rPr>
          <w:rStyle w:val="StyleUnderline"/>
        </w:rPr>
        <w:t>as its</w:t>
      </w:r>
      <w:r w:rsidRPr="00054194">
        <w:rPr>
          <w:sz w:val="16"/>
        </w:rPr>
        <w:t xml:space="preserve"> principal </w:t>
      </w:r>
      <w:r w:rsidRPr="00054194">
        <w:rPr>
          <w:rStyle w:val="StyleUnderline"/>
        </w:rPr>
        <w:t>terrestrial use</w:t>
      </w:r>
      <w:r w:rsidRPr="00054194">
        <w:rPr>
          <w:sz w:val="16"/>
        </w:rPr>
        <w:t xml:space="preserve"> </w:t>
      </w:r>
      <w:r w:rsidRPr="00054194">
        <w:rPr>
          <w:rStyle w:val="StyleUnderline"/>
        </w:rPr>
        <w:t>has been to</w:t>
      </w:r>
      <w:r w:rsidRPr="00054194">
        <w:rPr>
          <w:sz w:val="16"/>
        </w:rPr>
        <w:t xml:space="preserve"> </w:t>
      </w:r>
      <w:r w:rsidRPr="00054194">
        <w:rPr>
          <w:rStyle w:val="Emphasis"/>
        </w:rPr>
        <w:t>protect trust resources</w:t>
      </w:r>
      <w:r w:rsidRPr="00054194">
        <w:rPr>
          <w:sz w:val="16"/>
        </w:rPr>
        <w:t xml:space="preserve"> </w:t>
      </w:r>
      <w:r w:rsidRPr="00054194">
        <w:rPr>
          <w:rStyle w:val="StyleUnderline"/>
        </w:rPr>
        <w:t>from development</w:t>
      </w:r>
      <w:r w:rsidRPr="00054194">
        <w:rPr>
          <w:sz w:val="16"/>
        </w:rPr>
        <w:t xml:space="preserve">, </w:t>
      </w:r>
      <w:r w:rsidRPr="00054194">
        <w:rPr>
          <w:rStyle w:val="StyleUnderline"/>
        </w:rPr>
        <w:t>the doctrine needs</w:t>
      </w:r>
      <w:r w:rsidRPr="00054194">
        <w:rPr>
          <w:sz w:val="16"/>
        </w:rPr>
        <w:t xml:space="preserve"> some </w:t>
      </w:r>
      <w:r w:rsidRPr="00054194">
        <w:rPr>
          <w:rStyle w:val="StyleUnderline"/>
        </w:rPr>
        <w:t>modification</w:t>
      </w:r>
      <w:r w:rsidRPr="00054194">
        <w:rPr>
          <w:sz w:val="16"/>
        </w:rPr>
        <w:t xml:space="preserve"> to encourage development of celestial resources. Hence, this Article suggests that </w:t>
      </w:r>
      <w:r w:rsidRPr="00054194">
        <w:rPr>
          <w:rStyle w:val="StyleUnderline"/>
        </w:rPr>
        <w:t>modifying the PTD</w:t>
      </w:r>
      <w:r w:rsidRPr="00054194">
        <w:rPr>
          <w:sz w:val="16"/>
        </w:rPr>
        <w:t xml:space="preserve"> to allow the application of private property management tools, like tradable development rights, </w:t>
      </w:r>
      <w:r w:rsidRPr="00054194">
        <w:rPr>
          <w:rStyle w:val="StyleUnderline"/>
        </w:rPr>
        <w:t>will not only allow development</w:t>
      </w:r>
      <w:r w:rsidRPr="00054194">
        <w:rPr>
          <w:sz w:val="16"/>
        </w:rPr>
        <w:t xml:space="preserve">, </w:t>
      </w:r>
      <w:r w:rsidRPr="00054194">
        <w:rPr>
          <w:rStyle w:val="StyleUnderline"/>
        </w:rPr>
        <w:t xml:space="preserve">but also </w:t>
      </w:r>
      <w:r w:rsidRPr="00054194">
        <w:rPr>
          <w:rStyle w:val="StyleUnderline"/>
          <w:highlight w:val="green"/>
        </w:rPr>
        <w:t>will</w:t>
      </w:r>
      <w:r w:rsidRPr="00054194">
        <w:rPr>
          <w:sz w:val="16"/>
          <w:highlight w:val="green"/>
        </w:rPr>
        <w:t xml:space="preserve"> </w:t>
      </w:r>
      <w:r w:rsidRPr="00054194">
        <w:rPr>
          <w:rStyle w:val="StyleUnderline"/>
          <w:highlight w:val="green"/>
        </w:rPr>
        <w:t>assure</w:t>
      </w:r>
      <w:r w:rsidRPr="00054194">
        <w:rPr>
          <w:rStyle w:val="StyleUnderline"/>
        </w:rPr>
        <w:t xml:space="preserve"> that when it happens</w:t>
      </w:r>
      <w:r w:rsidRPr="00054194">
        <w:rPr>
          <w:sz w:val="16"/>
        </w:rPr>
        <w:t xml:space="preserve">, </w:t>
      </w:r>
      <w:r w:rsidRPr="00054194">
        <w:rPr>
          <w:rStyle w:val="StyleUnderline"/>
        </w:rPr>
        <w:t xml:space="preserve">it will not be just </w:t>
      </w:r>
      <w:r w:rsidRPr="00054194">
        <w:rPr>
          <w:rStyle w:val="Emphasis"/>
        </w:rPr>
        <w:t>profitable for a few</w:t>
      </w:r>
      <w:r w:rsidRPr="00054194">
        <w:rPr>
          <w:sz w:val="16"/>
        </w:rPr>
        <w:t xml:space="preserve">, </w:t>
      </w:r>
      <w:r w:rsidRPr="00054194">
        <w:rPr>
          <w:rStyle w:val="StyleUnderline"/>
        </w:rPr>
        <w:t>but will also</w:t>
      </w:r>
      <w:r w:rsidRPr="00054194">
        <w:rPr>
          <w:sz w:val="16"/>
        </w:rPr>
        <w:t xml:space="preserve"> </w:t>
      </w:r>
      <w:r w:rsidRPr="00054194">
        <w:rPr>
          <w:rStyle w:val="StyleUnderline"/>
        </w:rPr>
        <w:t xml:space="preserve">be </w:t>
      </w:r>
      <w:r w:rsidRPr="00054194">
        <w:rPr>
          <w:rStyle w:val="Emphasis"/>
          <w:highlight w:val="green"/>
        </w:rPr>
        <w:t>sustainable and equitable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CC78D4"/>
    <w:multiLevelType w:val="multilevel"/>
    <w:tmpl w:val="47B8E4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2061C2"/>
    <w:multiLevelType w:val="multilevel"/>
    <w:tmpl w:val="41025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F60CD7"/>
    <w:multiLevelType w:val="multilevel"/>
    <w:tmpl w:val="A5923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C25700"/>
    <w:multiLevelType w:val="hybridMultilevel"/>
    <w:tmpl w:val="AA528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EF1478"/>
    <w:multiLevelType w:val="multilevel"/>
    <w:tmpl w:val="F8CC4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8529F1"/>
    <w:multiLevelType w:val="multilevel"/>
    <w:tmpl w:val="8E76F0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C3A213E"/>
    <w:multiLevelType w:val="multilevel"/>
    <w:tmpl w:val="2460F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lvlOverride w:ilvl="0">
      <w:lvl w:ilvl="0">
        <w:numFmt w:val="decimal"/>
        <w:lvlText w:val="%1."/>
        <w:lvlJc w:val="left"/>
      </w:lvl>
    </w:lvlOverride>
  </w:num>
  <w:num w:numId="13">
    <w:abstractNumId w:val="10"/>
    <w:lvlOverride w:ilvl="0">
      <w:lvl w:ilvl="0">
        <w:numFmt w:val="decimal"/>
        <w:lvlText w:val="%1."/>
        <w:lvlJc w:val="left"/>
      </w:lvl>
    </w:lvlOverride>
  </w:num>
  <w:num w:numId="14">
    <w:abstractNumId w:val="16"/>
  </w:num>
  <w:num w:numId="15">
    <w:abstractNumId w:val="14"/>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313AA"/>
    <w:rsid w:val="000139A3"/>
    <w:rsid w:val="00100833"/>
    <w:rsid w:val="00104529"/>
    <w:rsid w:val="00105942"/>
    <w:rsid w:val="00107396"/>
    <w:rsid w:val="001313AA"/>
    <w:rsid w:val="00144A4C"/>
    <w:rsid w:val="00176AB0"/>
    <w:rsid w:val="00177B7D"/>
    <w:rsid w:val="0018322D"/>
    <w:rsid w:val="001B5776"/>
    <w:rsid w:val="001E527A"/>
    <w:rsid w:val="001F78CE"/>
    <w:rsid w:val="00251FC7"/>
    <w:rsid w:val="002855A7"/>
    <w:rsid w:val="002A628F"/>
    <w:rsid w:val="002B146A"/>
    <w:rsid w:val="002B5E17"/>
    <w:rsid w:val="00315690"/>
    <w:rsid w:val="00316B75"/>
    <w:rsid w:val="00325646"/>
    <w:rsid w:val="003460F2"/>
    <w:rsid w:val="0038158C"/>
    <w:rsid w:val="003902BA"/>
    <w:rsid w:val="003A09E2"/>
    <w:rsid w:val="00407037"/>
    <w:rsid w:val="00445B06"/>
    <w:rsid w:val="004605D6"/>
    <w:rsid w:val="004C60E8"/>
    <w:rsid w:val="004E3579"/>
    <w:rsid w:val="004E728B"/>
    <w:rsid w:val="004F39E0"/>
    <w:rsid w:val="00537BD5"/>
    <w:rsid w:val="0057268A"/>
    <w:rsid w:val="005D2912"/>
    <w:rsid w:val="006065BD"/>
    <w:rsid w:val="00645FA9"/>
    <w:rsid w:val="00647866"/>
    <w:rsid w:val="00665003"/>
    <w:rsid w:val="00666B23"/>
    <w:rsid w:val="006A2AD0"/>
    <w:rsid w:val="006C2375"/>
    <w:rsid w:val="006D4ECC"/>
    <w:rsid w:val="00722258"/>
    <w:rsid w:val="007243E5"/>
    <w:rsid w:val="00766EA0"/>
    <w:rsid w:val="007A2226"/>
    <w:rsid w:val="007F5B66"/>
    <w:rsid w:val="00823A1C"/>
    <w:rsid w:val="0083523F"/>
    <w:rsid w:val="00845B9D"/>
    <w:rsid w:val="00860984"/>
    <w:rsid w:val="008B3ECB"/>
    <w:rsid w:val="008B4E85"/>
    <w:rsid w:val="008C1B2E"/>
    <w:rsid w:val="008D5B0B"/>
    <w:rsid w:val="0091627E"/>
    <w:rsid w:val="00917D90"/>
    <w:rsid w:val="0097032B"/>
    <w:rsid w:val="009D2EAD"/>
    <w:rsid w:val="009D54B2"/>
    <w:rsid w:val="009E1922"/>
    <w:rsid w:val="009F7ED2"/>
    <w:rsid w:val="00A775D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965C9"/>
    <w:rsid w:val="00C97927"/>
    <w:rsid w:val="00CA19AA"/>
    <w:rsid w:val="00CC016E"/>
    <w:rsid w:val="00CC5298"/>
    <w:rsid w:val="00CD736E"/>
    <w:rsid w:val="00CD798D"/>
    <w:rsid w:val="00CE161E"/>
    <w:rsid w:val="00CF59A8"/>
    <w:rsid w:val="00D325A9"/>
    <w:rsid w:val="00D34FF4"/>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8DB98"/>
  <w15:chartTrackingRefBased/>
  <w15:docId w15:val="{DB9DF482-6A5C-45D7-B04C-83EFF695B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016E"/>
    <w:rPr>
      <w:rFonts w:ascii="Calibri" w:hAnsi="Calibri"/>
    </w:rPr>
  </w:style>
  <w:style w:type="paragraph" w:styleId="Heading1">
    <w:name w:val="heading 1"/>
    <w:aliases w:val="Pocket"/>
    <w:basedOn w:val="Normal"/>
    <w:next w:val="Normal"/>
    <w:link w:val="Heading1Char"/>
    <w:qFormat/>
    <w:rsid w:val="00CC01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01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C01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CC01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C01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016E"/>
  </w:style>
  <w:style w:type="character" w:customStyle="1" w:styleId="Heading1Char">
    <w:name w:val="Heading 1 Char"/>
    <w:aliases w:val="Pocket Char"/>
    <w:basedOn w:val="DefaultParagraphFont"/>
    <w:link w:val="Heading1"/>
    <w:rsid w:val="00CC016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C016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C016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CC016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s"/>
    <w:basedOn w:val="DefaultParagraphFont"/>
    <w:link w:val="textbold"/>
    <w:uiPriority w:val="7"/>
    <w:qFormat/>
    <w:rsid w:val="00CC016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C016E"/>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S"/>
    <w:basedOn w:val="DefaultParagraphFont"/>
    <w:uiPriority w:val="6"/>
    <w:qFormat/>
    <w:rsid w:val="00CC016E"/>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CC016E"/>
    <w:rPr>
      <w:color w:val="auto"/>
      <w:u w:val="none"/>
    </w:rPr>
  </w:style>
  <w:style w:type="character" w:styleId="FollowedHyperlink">
    <w:name w:val="FollowedHyperlink"/>
    <w:basedOn w:val="DefaultParagraphFont"/>
    <w:uiPriority w:val="99"/>
    <w:semiHidden/>
    <w:unhideWhenUsed/>
    <w:rsid w:val="00CC016E"/>
    <w:rPr>
      <w:color w:val="auto"/>
      <w:u w:val="none"/>
    </w:rPr>
  </w:style>
  <w:style w:type="paragraph" w:customStyle="1" w:styleId="Style1">
    <w:name w:val="Style1"/>
    <w:basedOn w:val="Normal"/>
    <w:link w:val="Style1Char"/>
    <w:uiPriority w:val="4"/>
    <w:qFormat/>
    <w:rsid w:val="001313AA"/>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1313AA"/>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1313AA"/>
    <w:rPr>
      <w:color w:val="4472C4" w:themeColor="accent5"/>
    </w:rPr>
  </w:style>
  <w:style w:type="character" w:customStyle="1" w:styleId="analytics---nngbChar">
    <w:name w:val="analytics---nngb Char"/>
    <w:basedOn w:val="DefaultParagraphFont"/>
    <w:link w:val="analytics---nngb"/>
    <w:uiPriority w:val="4"/>
    <w:rsid w:val="001313AA"/>
    <w:rPr>
      <w:rFonts w:ascii="Calibri" w:eastAsiaTheme="majorEastAsia" w:hAnsi="Calibri" w:cstheme="majorBidi"/>
      <w:b/>
      <w:iCs/>
      <w:color w:val="4472C4" w:themeColor="accent5"/>
      <w:sz w:val="26"/>
    </w:rPr>
  </w:style>
  <w:style w:type="paragraph" w:styleId="NormalWeb">
    <w:name w:val="Normal (Web)"/>
    <w:basedOn w:val="Normal"/>
    <w:uiPriority w:val="99"/>
    <w:semiHidden/>
    <w:unhideWhenUsed/>
    <w:rsid w:val="001313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1313AA"/>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313A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1313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04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y.com/economicview/indicator/usa_dsbc/5C438EAA-8AA1-484E-8931-62208FCACE22" TargetMode="External"/><Relationship Id="rId3" Type="http://schemas.openxmlformats.org/officeDocument/2006/relationships/styles" Target="styles.xml"/><Relationship Id="rId7" Type="http://schemas.openxmlformats.org/officeDocument/2006/relationships/hyperlink" Target="https://spacenews.com/op-ed-smallsat-alliance-is-on-a-path-toward-a-new-space-horiz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tilitarianism.com/mill5.ht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ytonjohnson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14</Pages>
  <Words>7911</Words>
  <Characters>45095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Johnson, Peyton Morgan</cp:lastModifiedBy>
  <cp:revision>4</cp:revision>
  <dcterms:created xsi:type="dcterms:W3CDTF">2022-01-14T22:36:00Z</dcterms:created>
  <dcterms:modified xsi:type="dcterms:W3CDTF">2022-02-05T00:10:00Z</dcterms:modified>
</cp:coreProperties>
</file>