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CA545" w14:textId="3062B049" w:rsidR="00DC47F9" w:rsidRDefault="00DC47F9" w:rsidP="00DC47F9">
      <w:pPr>
        <w:pStyle w:val="Heading3"/>
      </w:pPr>
      <w:r>
        <w:t>1NC -- OFF</w:t>
      </w:r>
    </w:p>
    <w:p w14:paraId="092D0AAE" w14:textId="58C98842" w:rsidR="00DC47F9" w:rsidRDefault="00DC47F9" w:rsidP="00DC47F9">
      <w:pPr>
        <w:pStyle w:val="Heading4"/>
        <w:rPr>
          <w:rStyle w:val="Style13ptBold"/>
          <w:bCs w:val="0"/>
        </w:rPr>
      </w:pPr>
      <w:r>
        <w:rPr>
          <w:rStyle w:val="Style13ptBold"/>
          <w:b/>
        </w:rPr>
        <w:t xml:space="preserve">Interp: aff’s must </w:t>
      </w:r>
      <w:r>
        <w:rPr>
          <w:rStyle w:val="Style13ptBold"/>
          <w:b/>
        </w:rPr>
        <w:t xml:space="preserve">not regulate privatization of celestial bodies </w:t>
      </w:r>
    </w:p>
    <w:p w14:paraId="1FFF7B0C" w14:textId="77777777" w:rsidR="00DC47F9" w:rsidRDefault="00DC47F9" w:rsidP="00DC47F9">
      <w:pPr>
        <w:rPr>
          <w:rStyle w:val="StyleUnderline"/>
          <w:bCs/>
          <w:sz w:val="26"/>
        </w:rPr>
      </w:pPr>
      <w:r>
        <w:rPr>
          <w:rStyle w:val="Style13ptBold"/>
        </w:rPr>
        <w:t>New World Encyclopedia ND</w:t>
      </w:r>
      <w:r>
        <w:rPr>
          <w:rStyle w:val="StyleUnderline"/>
        </w:rPr>
        <w:t>, "Outer space," No Publication, https://www.newworldencyclopedia.org/entry/outer_space</w:t>
      </w:r>
    </w:p>
    <w:p w14:paraId="272039ED" w14:textId="77777777" w:rsidR="00DC47F9" w:rsidRDefault="00DC47F9" w:rsidP="00DC47F9">
      <w:r>
        <w:rPr>
          <w:rStyle w:val="StyleUnderline"/>
          <w:highlight w:val="cyan"/>
        </w:rPr>
        <w:t>Outer space</w:t>
      </w:r>
      <w:r>
        <w:rPr>
          <w:rStyle w:val="StyleUnderline"/>
        </w:rPr>
        <w:t xml:space="preserve"> (often called space) </w:t>
      </w:r>
      <w:r>
        <w:rPr>
          <w:rStyle w:val="StyleUnderline"/>
          <w:highlight w:val="cyan"/>
        </w:rPr>
        <w:t>consists of the relatively empty regions of the universe outside the atmospheres of celestial bodie</w:t>
      </w:r>
      <w:r>
        <w:rPr>
          <w:rStyle w:val="StyleUnderline"/>
        </w:rPr>
        <w:t>s</w:t>
      </w:r>
      <w:r>
        <w:t>. Outer space is used to distinguish it from airspace and terrestrial locations. There is no clear boundary between Earth's atmosphere and space, as the density of the atmosphere gradually decreases as the altitude increases.</w:t>
      </w:r>
    </w:p>
    <w:p w14:paraId="1A5B0647" w14:textId="77777777" w:rsidR="00DC47F9" w:rsidRDefault="00DC47F9" w:rsidP="00DC47F9">
      <w:pPr>
        <w:pStyle w:val="Heading4"/>
      </w:pPr>
      <w:r>
        <w:t xml:space="preserve">Violation: they don’t; </w:t>
      </w:r>
    </w:p>
    <w:p w14:paraId="310C88B7" w14:textId="77777777" w:rsidR="00DC47F9" w:rsidRDefault="00DC47F9" w:rsidP="00DC47F9">
      <w:pPr>
        <w:pStyle w:val="Heading4"/>
      </w:pPr>
      <w:r>
        <w:t>Asteroids are celestial bodies</w:t>
      </w:r>
    </w:p>
    <w:p w14:paraId="48E5B3CA" w14:textId="77777777" w:rsidR="00DC47F9" w:rsidRPr="00F16323" w:rsidRDefault="00DC47F9" w:rsidP="00DC47F9">
      <w:r w:rsidRPr="00F16323">
        <w:rPr>
          <w:rStyle w:val="Style13ptBold"/>
        </w:rPr>
        <w:t>Team Leverage Edu, 5-21</w:t>
      </w:r>
      <w:r>
        <w:t>-2021, "Celestial Bodies: Planets, Comets, Asteroids and More," Leverage Edu, https://leverageedu.com/blog/celestial-bodies/</w:t>
      </w:r>
    </w:p>
    <w:p w14:paraId="3F1F2747" w14:textId="467D29B6" w:rsidR="00DC47F9" w:rsidRPr="00F16323" w:rsidRDefault="00DC47F9" w:rsidP="00DC47F9">
      <w:r w:rsidRPr="00F16323">
        <w:rPr>
          <w:rStyle w:val="StyleUnderline"/>
          <w:highlight w:val="yellow"/>
        </w:rPr>
        <w:t>Asteroids are celestial bodies</w:t>
      </w:r>
      <w:r>
        <w:t xml:space="preserve"> in space that are thin, irregularly formed rocks made of metal or minerals that revolve around the sun. These are mostly located between Mars and Jupiter in a region known as the asteroid belt.</w:t>
      </w:r>
    </w:p>
    <w:p w14:paraId="29329201" w14:textId="77777777" w:rsidR="00DC47F9" w:rsidRDefault="00DC47F9" w:rsidP="00DC47F9">
      <w:pPr>
        <w:pStyle w:val="Heading4"/>
      </w:pPr>
      <w:r>
        <w:t xml:space="preserve">Limits: Allowing celestial bodies creates an unpredictable research burden – the neg not only has to familiarize themselves with the privatization of outer space but also every planet ever – this kills limits on an already large topic </w:t>
      </w:r>
    </w:p>
    <w:p w14:paraId="14180795" w14:textId="77777777" w:rsidR="00DC47F9" w:rsidRDefault="00DC47F9" w:rsidP="00DC47F9">
      <w:pPr>
        <w:pStyle w:val="Heading4"/>
      </w:pPr>
      <w:r>
        <w:t>Ground: they kill neg ground allowing aff’s that effect planets kills neg ground through allowing aff’s to no link out of satellite and other specific DA’s</w:t>
      </w:r>
    </w:p>
    <w:p w14:paraId="78E7A316" w14:textId="77777777" w:rsidR="00DC47F9" w:rsidRDefault="00DC47F9" w:rsidP="00DC47F9">
      <w:pPr>
        <w:pStyle w:val="Heading4"/>
      </w:pPr>
      <w:r>
        <w:t xml:space="preserve">Predictability: literature base concludes neg – most people define outer space as in between athmospheres– including earth guts predictability for topic lit </w:t>
      </w:r>
    </w:p>
    <w:p w14:paraId="69687987" w14:textId="5A1499A1" w:rsidR="00DC47F9" w:rsidRDefault="00DC47F9" w:rsidP="00DC47F9">
      <w:r>
        <w:t>Voter for fairness and education</w:t>
      </w:r>
    </w:p>
    <w:p w14:paraId="63568E94" w14:textId="70C59B0F" w:rsidR="00042ABD" w:rsidRPr="00F16323" w:rsidRDefault="00042ABD" w:rsidP="00042ABD">
      <w:pPr>
        <w:pStyle w:val="Heading4"/>
      </w:pPr>
      <w:r>
        <w:t xml:space="preserve">No rvi’s – the aff shouldn’t get to win just by being topical </w:t>
      </w:r>
    </w:p>
    <w:p w14:paraId="6F311FD9" w14:textId="3DE9A0C5" w:rsidR="00A95652" w:rsidRDefault="00DC47F9" w:rsidP="00DC47F9">
      <w:pPr>
        <w:pStyle w:val="Heading3"/>
      </w:pPr>
      <w:r>
        <w:lastRenderedPageBreak/>
        <w:t>1NC – OFF</w:t>
      </w:r>
    </w:p>
    <w:p w14:paraId="3C519D22" w14:textId="77777777" w:rsidR="00761AEB" w:rsidRDefault="00761AEB" w:rsidP="00761AEB">
      <w:pPr>
        <w:pStyle w:val="Heading4"/>
      </w:pPr>
      <w:r>
        <w:t xml:space="preserve">Mining is key to space col – there is a trade off </w:t>
      </w:r>
    </w:p>
    <w:p w14:paraId="2205F845" w14:textId="77777777" w:rsidR="00761AEB" w:rsidRPr="001C58E2" w:rsidRDefault="00761AEB" w:rsidP="00761AEB">
      <w:r w:rsidRPr="001C58E2">
        <w:t xml:space="preserve">Jayshree </w:t>
      </w:r>
      <w:r w:rsidRPr="001C58E2">
        <w:rPr>
          <w:rStyle w:val="Style13ptBold"/>
        </w:rPr>
        <w:t>Pandya</w:t>
      </w:r>
      <w:r>
        <w:t xml:space="preserve"> May 13, 20</w:t>
      </w:r>
      <w:r w:rsidRPr="001C58E2">
        <w:rPr>
          <w:rStyle w:val="Style13ptBold"/>
        </w:rPr>
        <w:t>19</w:t>
      </w:r>
      <w:r>
        <w:t>.</w:t>
      </w:r>
      <w:r w:rsidRPr="001C58E2">
        <w:t xml:space="preserve"> </w:t>
      </w:r>
      <w:r>
        <w:t xml:space="preserve">Contributor to AI and Big Data for Forbes. </w:t>
      </w:r>
      <w:r w:rsidRPr="001C58E2">
        <w:t>"The Race to Mine Space," Forbes, https://www.forbes.com/sites/cognitiveworld/2019/05/13/the-race-to-mine-space/#7f35f0591a70</w:t>
      </w:r>
    </w:p>
    <w:p w14:paraId="08CED19D" w14:textId="67DA8895" w:rsidR="00761AEB" w:rsidRDefault="00761AEB" w:rsidP="00761AEB">
      <w:r w:rsidRPr="001C58E2">
        <w:t>Introduction</w:t>
      </w:r>
      <w:r w:rsidRPr="00B52343">
        <w:t xml:space="preserve"> </w:t>
      </w:r>
      <w:r w:rsidRPr="001C58E2">
        <w:t xml:space="preserve">As our planet contends with resource scarcity, a potential solution can be found by traversing the great unknown -- outer space. </w:t>
      </w:r>
      <w:r w:rsidRPr="001C58E2">
        <w:rPr>
          <w:rStyle w:val="StyleUnderline"/>
        </w:rPr>
        <w:t xml:space="preserve">Metals, minerals, and energy </w:t>
      </w:r>
      <w:r w:rsidRPr="00896BCE">
        <w:rPr>
          <w:rStyle w:val="StyleUnderline"/>
          <w:highlight w:val="green"/>
        </w:rPr>
        <w:t>sources</w:t>
      </w:r>
      <w:r w:rsidRPr="001C58E2">
        <w:rPr>
          <w:rStyle w:val="StyleUnderline"/>
        </w:rPr>
        <w:t xml:space="preserve"> have been </w:t>
      </w:r>
      <w:r w:rsidRPr="00896BCE">
        <w:rPr>
          <w:rStyle w:val="StyleUnderline"/>
          <w:highlight w:val="green"/>
        </w:rPr>
        <w:t>found</w:t>
      </w:r>
      <w:r w:rsidRPr="001C58E2">
        <w:rPr>
          <w:rStyle w:val="StyleUnderline"/>
        </w:rPr>
        <w:t xml:space="preserve"> to exist </w:t>
      </w:r>
      <w:r w:rsidRPr="00896BCE">
        <w:rPr>
          <w:rStyle w:val="StyleUnderline"/>
          <w:highlight w:val="green"/>
        </w:rPr>
        <w:t>in near-infinite quantities</w:t>
      </w:r>
      <w:r w:rsidRPr="001C58E2">
        <w:rPr>
          <w:rStyle w:val="StyleUnderline"/>
        </w:rPr>
        <w:t xml:space="preserve"> within our</w:t>
      </w:r>
      <w:r>
        <w:rPr>
          <w:rStyle w:val="StyleUnderline"/>
        </w:rPr>
        <w:t xml:space="preserve"> </w:t>
      </w:r>
      <w:hyperlink r:id="rId6" w:tgtFrame="_blank" w:history="1">
        <w:r w:rsidRPr="001C58E2">
          <w:rPr>
            <w:rStyle w:val="StyleUnderline"/>
          </w:rPr>
          <w:t>solar syste</w:t>
        </w:r>
      </w:hyperlink>
      <w:hyperlink r:id="rId7" w:tgtFrame="_blank" w:history="1">
        <w:r w:rsidRPr="001C58E2">
          <w:rPr>
            <w:rStyle w:val="StyleUnderline"/>
          </w:rPr>
          <w:t>m</w:t>
        </w:r>
      </w:hyperlink>
      <w:hyperlink r:id="rId8" w:tgtFrame="_blank" w:history="1">
        <w:r w:rsidRPr="001C58E2">
          <w:rPr>
            <w:rStyle w:val="StyleUnderline"/>
          </w:rPr>
          <w:t>,</w:t>
        </w:r>
      </w:hyperlink>
      <w:r>
        <w:rPr>
          <w:rStyle w:val="StyleUnderline"/>
        </w:rPr>
        <w:t xml:space="preserve"> </w:t>
      </w:r>
      <w:r w:rsidRPr="001C58E2">
        <w:rPr>
          <w:rStyle w:val="StyleUnderline"/>
        </w:rPr>
        <w:t xml:space="preserve">and political and commercial interest in </w:t>
      </w:r>
      <w:r w:rsidRPr="00896BCE">
        <w:rPr>
          <w:rStyle w:val="StyleUnderline"/>
          <w:highlight w:val="green"/>
        </w:rPr>
        <w:t>space mining</w:t>
      </w:r>
      <w:r w:rsidRPr="001C58E2">
        <w:rPr>
          <w:rStyle w:val="StyleUnderline"/>
        </w:rPr>
        <w:t xml:space="preserve"> is</w:t>
      </w:r>
      <w:r>
        <w:rPr>
          <w:rStyle w:val="StyleUnderline"/>
        </w:rPr>
        <w:t xml:space="preserve"> </w:t>
      </w:r>
      <w:hyperlink r:id="rId9" w:tgtFrame="_blank" w:history="1">
        <w:r w:rsidRPr="001C58E2">
          <w:rPr>
            <w:rStyle w:val="StyleUnderline"/>
          </w:rPr>
          <w:t>grow</w:t>
        </w:r>
      </w:hyperlink>
      <w:r w:rsidRPr="001C58E2">
        <w:rPr>
          <w:rStyle w:val="StyleUnderline"/>
        </w:rPr>
        <w:t xml:space="preserve">ing as the concept is increasingly becoming </w:t>
      </w:r>
      <w:r w:rsidRPr="00896BCE">
        <w:rPr>
          <w:rStyle w:val="Emphasis"/>
          <w:highlight w:val="green"/>
        </w:rPr>
        <w:t>realistic and achievable</w:t>
      </w:r>
      <w:r w:rsidRPr="001C58E2">
        <w:rPr>
          <w:rStyle w:val="StyleUnderline"/>
        </w:rPr>
        <w:t>.</w:t>
      </w:r>
      <w:r w:rsidRPr="001C58E2">
        <w:t xml:space="preserve"> In </w:t>
      </w:r>
      <w:r w:rsidRPr="00896BCE">
        <w:rPr>
          <w:rStyle w:val="Emphasis"/>
          <w:highlight w:val="green"/>
        </w:rPr>
        <w:t xml:space="preserve">2017, </w:t>
      </w:r>
      <w:hyperlink r:id="rId10" w:tgtFrame="_blank" w:history="1">
        <w:r w:rsidRPr="00896BCE">
          <w:rPr>
            <w:rStyle w:val="Emphasis"/>
            <w:highlight w:val="green"/>
          </w:rPr>
          <w:t>a feasibility study</w:t>
        </w:r>
      </w:hyperlink>
      <w:r>
        <w:rPr>
          <w:u w:val="single"/>
        </w:rPr>
        <w:t xml:space="preserve"> </w:t>
      </w:r>
      <w:r w:rsidRPr="001C58E2">
        <w:rPr>
          <w:u w:val="single"/>
        </w:rPr>
        <w:t xml:space="preserve">by Laszlo Kestay, a research geologist at the U.S. Geological Survey’s Astrogeology Science Center, found that the </w:t>
      </w:r>
      <w:r w:rsidRPr="00896BCE">
        <w:rPr>
          <w:highlight w:val="green"/>
          <w:u w:val="single"/>
        </w:rPr>
        <w:t>projected</w:t>
      </w:r>
      <w:r w:rsidRPr="001C58E2">
        <w:rPr>
          <w:u w:val="single"/>
        </w:rPr>
        <w:t xml:space="preserve"> water and metal </w:t>
      </w:r>
      <w:r w:rsidRPr="00896BCE">
        <w:rPr>
          <w:highlight w:val="green"/>
          <w:u w:val="single"/>
        </w:rPr>
        <w:t>resources</w:t>
      </w:r>
      <w:r w:rsidRPr="001C58E2">
        <w:rPr>
          <w:u w:val="single"/>
        </w:rPr>
        <w:t xml:space="preserve"> </w:t>
      </w:r>
      <w:r w:rsidRPr="00896BCE">
        <w:rPr>
          <w:highlight w:val="green"/>
          <w:u w:val="single"/>
        </w:rPr>
        <w:t>of</w:t>
      </w:r>
      <w:r w:rsidRPr="001C58E2">
        <w:rPr>
          <w:u w:val="single"/>
        </w:rPr>
        <w:t xml:space="preserve"> near-Earth </w:t>
      </w:r>
      <w:r w:rsidRPr="00896BCE">
        <w:rPr>
          <w:highlight w:val="green"/>
          <w:u w:val="single"/>
        </w:rPr>
        <w:t>asteroids is</w:t>
      </w:r>
      <w:r w:rsidRPr="001C58E2">
        <w:rPr>
          <w:u w:val="single"/>
        </w:rPr>
        <w:t xml:space="preserve"> “</w:t>
      </w:r>
      <w:r w:rsidRPr="00896BCE">
        <w:rPr>
          <w:i/>
          <w:iCs/>
          <w:highlight w:val="green"/>
          <w:u w:val="single"/>
        </w:rPr>
        <w:t>immense</w:t>
      </w:r>
      <w:r w:rsidRPr="001C58E2">
        <w:rPr>
          <w:i/>
          <w:iCs/>
          <w:u w:val="single"/>
        </w:rPr>
        <w:t xml:space="preserve"> when compared to current needs…[the projections] could sustain a million-fold increase in human activity in space for a million years.</w:t>
      </w:r>
      <w:r w:rsidRPr="001C58E2">
        <w:rPr>
          <w:u w:val="single"/>
        </w:rPr>
        <w:t xml:space="preserve">” </w:t>
      </w:r>
      <w:r w:rsidRPr="001C58E2">
        <w:t xml:space="preserve">The </w:t>
      </w:r>
      <w:r w:rsidRPr="001C58E2">
        <w:rPr>
          <w:rStyle w:val="StyleUnderline"/>
        </w:rPr>
        <w:t xml:space="preserve">U.S. Geological Survey is </w:t>
      </w:r>
      <w:r w:rsidRPr="00896BCE">
        <w:rPr>
          <w:rStyle w:val="StyleUnderline"/>
          <w:highlight w:val="green"/>
        </w:rPr>
        <w:t>actively working</w:t>
      </w:r>
      <w:r w:rsidRPr="001C58E2">
        <w:rPr>
          <w:rStyle w:val="StyleUnderline"/>
        </w:rPr>
        <w:t xml:space="preserve"> </w:t>
      </w:r>
      <w:r w:rsidRPr="00896BCE">
        <w:rPr>
          <w:rStyle w:val="StyleUnderline"/>
          <w:highlight w:val="green"/>
        </w:rPr>
        <w:t>on</w:t>
      </w:r>
      <w:r w:rsidRPr="001C58E2">
        <w:rPr>
          <w:rStyle w:val="StyleUnderline"/>
        </w:rPr>
        <w:t xml:space="preserve"> </w:t>
      </w:r>
      <w:r w:rsidRPr="001C58E2">
        <w:rPr>
          <w:rStyle w:val="Emphasis"/>
        </w:rPr>
        <w:t xml:space="preserve">developing the </w:t>
      </w:r>
      <w:r w:rsidRPr="00896BCE">
        <w:rPr>
          <w:rStyle w:val="Emphasis"/>
          <w:highlight w:val="green"/>
        </w:rPr>
        <w:t>methodology for space resource assessments</w:t>
      </w:r>
      <w:r w:rsidRPr="001C58E2">
        <w:rPr>
          <w:rStyle w:val="StyleUnderline"/>
        </w:rPr>
        <w:t xml:space="preserve">, which would provide much-needed information to </w:t>
      </w:r>
      <w:r w:rsidRPr="00896BCE">
        <w:rPr>
          <w:rStyle w:val="StyleUnderline"/>
          <w:highlight w:val="green"/>
        </w:rPr>
        <w:t>guide</w:t>
      </w:r>
      <w:r w:rsidRPr="001C58E2">
        <w:rPr>
          <w:rStyle w:val="StyleUnderline"/>
        </w:rPr>
        <w:t xml:space="preserve"> policy and </w:t>
      </w:r>
      <w:r w:rsidRPr="00896BCE">
        <w:rPr>
          <w:rStyle w:val="StyleUnderline"/>
          <w:highlight w:val="green"/>
        </w:rPr>
        <w:t>investment decisions</w:t>
      </w:r>
      <w:r w:rsidRPr="001C58E2">
        <w:rPr>
          <w:rStyle w:val="StyleUnderline"/>
        </w:rPr>
        <w:t xml:space="preserve"> </w:t>
      </w:r>
      <w:r w:rsidRPr="00896BCE">
        <w:rPr>
          <w:rStyle w:val="StyleUnderline"/>
          <w:highlight w:val="green"/>
        </w:rPr>
        <w:t>in</w:t>
      </w:r>
      <w:r w:rsidRPr="001C58E2">
        <w:rPr>
          <w:rStyle w:val="StyleUnderline"/>
        </w:rPr>
        <w:t xml:space="preserve"> the </w:t>
      </w:r>
      <w:r w:rsidRPr="00896BCE">
        <w:rPr>
          <w:rStyle w:val="StyleUnderline"/>
          <w:highlight w:val="green"/>
        </w:rPr>
        <w:t>not-too-distant</w:t>
      </w:r>
      <w:r w:rsidRPr="001C58E2">
        <w:rPr>
          <w:rStyle w:val="StyleUnderline"/>
        </w:rPr>
        <w:t xml:space="preserve"> future. </w:t>
      </w:r>
      <w:r w:rsidRPr="001C58E2">
        <w:t>Key questions remain regarding the technology required to conduct space mining and the policies that will govern this new frontier.</w:t>
      </w:r>
      <w:r w:rsidRPr="00B52343">
        <w:t xml:space="preserve"> </w:t>
      </w:r>
      <w:r w:rsidRPr="001C58E2">
        <w:t>Acknowledging this emerging reality,</w:t>
      </w:r>
      <w:r w:rsidRPr="00B52343">
        <w:t xml:space="preserve"> </w:t>
      </w:r>
      <w:hyperlink r:id="rId11" w:tgtFrame="_blank" w:history="1">
        <w:r w:rsidRPr="001C58E2">
          <w:rPr>
            <w:rStyle w:val="Hyperlink"/>
          </w:rPr>
          <w:t>Risk Group</w:t>
        </w:r>
      </w:hyperlink>
      <w:r w:rsidRPr="00B52343">
        <w:t xml:space="preserve"> </w:t>
      </w:r>
      <w:r w:rsidRPr="001C58E2">
        <w:t>initiated a much-needed discussion on Space Mining with Daniel Faber, a Pioneer of Space Technologies and Mining, on</w:t>
      </w:r>
      <w:r w:rsidRPr="00B52343">
        <w:t xml:space="preserve"> </w:t>
      </w:r>
      <w:hyperlink r:id="rId12" w:tgtFrame="_blank" w:history="1">
        <w:r w:rsidRPr="001C58E2">
          <w:rPr>
            <w:rStyle w:val="Hyperlink"/>
          </w:rPr>
          <w:t>Risk Roundup</w:t>
        </w:r>
      </w:hyperlink>
      <w:r w:rsidRPr="001C58E2">
        <w:t>.</w:t>
      </w:r>
      <w:r w:rsidRPr="00B52343">
        <w:t xml:space="preserve"> </w:t>
      </w:r>
      <w:r w:rsidRPr="001C58E2">
        <w:t>The Next Gold Rush</w:t>
      </w:r>
      <w:r w:rsidRPr="00B52343">
        <w:t xml:space="preserve"> </w:t>
      </w:r>
      <w:r w:rsidRPr="001C58E2">
        <w:t xml:space="preserve">Serious </w:t>
      </w:r>
      <w:r w:rsidRPr="00896BCE">
        <w:rPr>
          <w:rStyle w:val="StyleUnderline"/>
          <w:highlight w:val="green"/>
        </w:rPr>
        <w:t>plans</w:t>
      </w:r>
      <w:r w:rsidRPr="001C58E2">
        <w:rPr>
          <w:rStyle w:val="StyleUnderline"/>
        </w:rPr>
        <w:t xml:space="preserve"> are being made </w:t>
      </w:r>
      <w:r w:rsidRPr="00896BCE">
        <w:rPr>
          <w:rStyle w:val="StyleUnderline"/>
          <w:highlight w:val="green"/>
        </w:rPr>
        <w:t>for</w:t>
      </w:r>
      <w:r w:rsidRPr="001C58E2">
        <w:rPr>
          <w:rStyle w:val="StyleUnderline"/>
        </w:rPr>
        <w:t xml:space="preserve"> the </w:t>
      </w:r>
      <w:r w:rsidRPr="00896BCE">
        <w:rPr>
          <w:rStyle w:val="StyleUnderline"/>
          <w:highlight w:val="green"/>
        </w:rPr>
        <w:t>mining</w:t>
      </w:r>
      <w:r w:rsidRPr="001C58E2">
        <w:rPr>
          <w:rStyle w:val="StyleUnderline"/>
        </w:rPr>
        <w:t xml:space="preserve"> of the moon and nearby </w:t>
      </w:r>
      <w:r w:rsidRPr="00896BCE">
        <w:rPr>
          <w:rStyle w:val="Emphasis"/>
          <w:highlight w:val="green"/>
        </w:rPr>
        <w:t xml:space="preserve">asteroids using smart </w:t>
      </w:r>
      <w:hyperlink r:id="rId13" w:tgtFrame="_blank" w:history="1">
        <w:r w:rsidRPr="00896BCE">
          <w:rPr>
            <w:rStyle w:val="Emphasis"/>
            <w:highlight w:val="green"/>
          </w:rPr>
          <w:t>autonomous robots</w:t>
        </w:r>
      </w:hyperlink>
      <w:r w:rsidRPr="00896BCE">
        <w:rPr>
          <w:rStyle w:val="Emphasis"/>
          <w:highlight w:val="green"/>
        </w:rPr>
        <w:t xml:space="preserve"> and </w:t>
      </w:r>
      <w:hyperlink r:id="rId14" w:tgtFrame="_blank" w:history="1">
        <w:r w:rsidRPr="00896BCE">
          <w:rPr>
            <w:rStyle w:val="Emphasis"/>
            <w:highlight w:val="green"/>
          </w:rPr>
          <w:t>humans</w:t>
        </w:r>
      </w:hyperlink>
      <w:r w:rsidRPr="001C58E2">
        <w:rPr>
          <w:rStyle w:val="StyleUnderline"/>
        </w:rPr>
        <w:t>.</w:t>
      </w:r>
      <w:r w:rsidRPr="001C58E2">
        <w:t xml:space="preserve"> At the </w:t>
      </w:r>
      <w:r w:rsidRPr="001C58E2">
        <w:rPr>
          <w:u w:val="single"/>
        </w:rPr>
        <w:t xml:space="preserve">top of the mining resource list is the exploration of </w:t>
      </w:r>
      <w:r w:rsidRPr="00816824">
        <w:rPr>
          <w:highlight w:val="green"/>
          <w:u w:val="single"/>
        </w:rPr>
        <w:t>water, which is a prerequisite for keeping a space colony aliv</w:t>
      </w:r>
      <w:r w:rsidRPr="001C58E2">
        <w:rPr>
          <w:u w:val="single"/>
        </w:rPr>
        <w:t>e</w:t>
      </w:r>
      <w:r w:rsidRPr="001C58E2">
        <w:t>; without water, there is no way to move forward with space exploration. In addition, water could also be broken down into hydrogen and oxygen to form</w:t>
      </w:r>
      <w:r w:rsidRPr="00B52343">
        <w:t xml:space="preserve"> </w:t>
      </w:r>
      <w:r w:rsidRPr="001C58E2">
        <w:t>rocket engine</w:t>
      </w:r>
      <w:r w:rsidRPr="00B52343">
        <w:t xml:space="preserve"> </w:t>
      </w:r>
      <w:r w:rsidRPr="001C58E2">
        <w:t>fuel.</w:t>
      </w:r>
      <w:r w:rsidRPr="00B52343">
        <w:t xml:space="preserve"> </w:t>
      </w:r>
      <w:r w:rsidRPr="001C58E2">
        <w:t xml:space="preserve">Blue Origin/Amazon </w:t>
      </w:r>
      <w:r w:rsidRPr="001C58E2">
        <w:rPr>
          <w:u w:val="single"/>
        </w:rPr>
        <w:t xml:space="preserve">CEO </w:t>
      </w:r>
      <w:r w:rsidRPr="001C58E2">
        <w:rPr>
          <w:rStyle w:val="Emphasis"/>
        </w:rPr>
        <w:t xml:space="preserve">Jeff </w:t>
      </w:r>
      <w:r w:rsidRPr="00896BCE">
        <w:rPr>
          <w:rStyle w:val="Emphasis"/>
          <w:highlight w:val="green"/>
        </w:rPr>
        <w:t>Bezos</w:t>
      </w:r>
      <w:r w:rsidRPr="001C58E2">
        <w:rPr>
          <w:rStyle w:val="Emphasis"/>
        </w:rPr>
        <w:t xml:space="preserve"> recently</w:t>
      </w:r>
      <w:r>
        <w:rPr>
          <w:rStyle w:val="Emphasis"/>
        </w:rPr>
        <w:t xml:space="preserve"> </w:t>
      </w:r>
      <w:hyperlink r:id="rId15" w:tgtFrame="_blank" w:history="1">
        <w:r w:rsidRPr="00896BCE">
          <w:rPr>
            <w:rStyle w:val="Emphasis"/>
            <w:highlight w:val="green"/>
          </w:rPr>
          <w:t>announced</w:t>
        </w:r>
      </w:hyperlink>
      <w:r w:rsidRPr="00896BCE">
        <w:rPr>
          <w:rStyle w:val="Emphasis"/>
          <w:highlight w:val="green"/>
        </w:rPr>
        <w:t xml:space="preserve"> plans</w:t>
      </w:r>
      <w:r w:rsidRPr="00896BCE">
        <w:rPr>
          <w:highlight w:val="green"/>
          <w:u w:val="single"/>
        </w:rPr>
        <w:t xml:space="preserve"> to extract water</w:t>
      </w:r>
      <w:r w:rsidRPr="001C58E2">
        <w:t xml:space="preserve"> from the moon, which would allow for greater access to</w:t>
      </w:r>
      <w:r w:rsidRPr="00B52343">
        <w:t xml:space="preserve"> </w:t>
      </w:r>
      <w:r w:rsidRPr="001C58E2">
        <w:t>hydrogen, carbon, silicon, metals, and other critical materials. Bezos’ announcement highlights the massive economic opportunity ahead of us -- what some are referring to as the</w:t>
      </w:r>
      <w:r w:rsidRPr="00B52343">
        <w:t xml:space="preserve"> </w:t>
      </w:r>
      <w:hyperlink r:id="rId16" w:tgtFrame="_blank" w:history="1">
        <w:r w:rsidRPr="001C58E2">
          <w:rPr>
            <w:rStyle w:val="Hyperlink"/>
          </w:rPr>
          <w:t>next gold rush</w:t>
        </w:r>
      </w:hyperlink>
      <w:r w:rsidRPr="001C58E2">
        <w:t>. One</w:t>
      </w:r>
      <w:r w:rsidRPr="00B52343">
        <w:t xml:space="preserve"> </w:t>
      </w:r>
      <w:r w:rsidRPr="001C58E2">
        <w:t>NASA</w:t>
      </w:r>
      <w:r w:rsidRPr="00B52343">
        <w:t xml:space="preserve"> </w:t>
      </w:r>
      <w:r w:rsidRPr="001C58E2">
        <w:t>report estimates that the mineral wealth of the asteroids is in the</w:t>
      </w:r>
      <w:r w:rsidRPr="00B52343">
        <w:t xml:space="preserve"> </w:t>
      </w:r>
      <w:hyperlink r:id="rId17" w:tgtFrame="_blank" w:history="1">
        <w:r w:rsidRPr="001C58E2">
          <w:rPr>
            <w:rStyle w:val="Hyperlink"/>
          </w:rPr>
          <w:t>quadrillions</w:t>
        </w:r>
      </w:hyperlink>
      <w:r w:rsidRPr="001C58E2">
        <w:t>.</w:t>
      </w:r>
    </w:p>
    <w:p w14:paraId="1BE18607" w14:textId="6DC0C3F6" w:rsidR="00F04EE3" w:rsidRPr="00F04EE3" w:rsidRDefault="00F04EE3" w:rsidP="00F04EE3">
      <w:pPr>
        <w:pStyle w:val="Heading4"/>
        <w:rPr>
          <w:rStyle w:val="Style13ptBold"/>
          <w:b/>
          <w:bCs w:val="0"/>
        </w:rPr>
      </w:pPr>
      <w:r w:rsidRPr="00F04EE3">
        <w:rPr>
          <w:rStyle w:val="Style13ptBold"/>
          <w:b/>
          <w:bCs w:val="0"/>
        </w:rPr>
        <w:t xml:space="preserve">Mining is k2 long term colonies </w:t>
      </w:r>
    </w:p>
    <w:p w14:paraId="493331A2" w14:textId="2EA7E878" w:rsidR="00042ABD" w:rsidRDefault="00042ABD" w:rsidP="00761AEB">
      <w:pPr>
        <w:rPr>
          <w:sz w:val="16"/>
        </w:rPr>
      </w:pPr>
      <w:r w:rsidRPr="00042ABD">
        <w:rPr>
          <w:rStyle w:val="Style13ptBold"/>
        </w:rPr>
        <w:t xml:space="preserve">Deep Space </w:t>
      </w:r>
      <w:r w:rsidR="00F04EE3" w:rsidRPr="00042ABD">
        <w:rPr>
          <w:rStyle w:val="Style13ptBold"/>
        </w:rPr>
        <w:t>Industries</w:t>
      </w:r>
      <w:r w:rsidRPr="00042ABD">
        <w:rPr>
          <w:rStyle w:val="Style13ptBold"/>
        </w:rPr>
        <w:t xml:space="preserve"> ND</w:t>
      </w:r>
      <w:r>
        <w:rPr>
          <w:sz w:val="16"/>
        </w:rPr>
        <w:t>, "Why asteroid mining is integral to our plans for colonizing Mars," Futurism, https://futurism.com/why-asteroid-mining-is-integral-to-our-plans-for-colonizing-mars</w:t>
      </w:r>
    </w:p>
    <w:p w14:paraId="45B698F7" w14:textId="3EB88E2D" w:rsidR="00042ABD" w:rsidRPr="00042ABD" w:rsidRDefault="00042ABD" w:rsidP="00761AEB">
      <w:pPr>
        <w:rPr>
          <w:sz w:val="16"/>
        </w:rPr>
      </w:pPr>
      <w:r w:rsidRPr="00042ABD">
        <w:rPr>
          <w:sz w:val="16"/>
        </w:rPr>
        <w:t xml:space="preserve">Mars has garnered a lot of attention from companies like SpaceX that wish to put people on the red planet in the hopes of colonizing it. Expeditions to Mars have been delayed, but many — such as former astronaut Buzz Aldrin — still believe we’ll settle on the planet within the next two decades. In </w:t>
      </w:r>
      <w:r w:rsidRPr="00042ABD">
        <w:rPr>
          <w:rStyle w:val="StyleUnderline"/>
        </w:rPr>
        <w:t xml:space="preserve">order to </w:t>
      </w:r>
      <w:r w:rsidRPr="00F04EE3">
        <w:rPr>
          <w:rStyle w:val="StyleUnderline"/>
          <w:highlight w:val="green"/>
        </w:rPr>
        <w:t>ensure we’re able to sustain life on Mars, however, we’ll</w:t>
      </w:r>
      <w:r w:rsidRPr="00042ABD">
        <w:rPr>
          <w:rStyle w:val="StyleUnderline"/>
        </w:rPr>
        <w:t xml:space="preserve"> need supplies</w:t>
      </w:r>
      <w:r w:rsidRPr="00042ABD">
        <w:rPr>
          <w:sz w:val="16"/>
        </w:rPr>
        <w:t>. From water to precious metals like platinum, we’ll need these to prosper in whatever task we take on</w:t>
      </w:r>
      <w:r w:rsidRPr="00042ABD">
        <w:rPr>
          <w:rStyle w:val="StyleUnderline"/>
        </w:rPr>
        <w:t xml:space="preserve">. </w:t>
      </w:r>
      <w:r w:rsidRPr="00F04EE3">
        <w:rPr>
          <w:rStyle w:val="StyleUnderline"/>
          <w:highlight w:val="green"/>
        </w:rPr>
        <w:t>Asteroid mining companies have begun to realize that</w:t>
      </w:r>
      <w:r w:rsidRPr="00042ABD">
        <w:rPr>
          <w:sz w:val="16"/>
        </w:rPr>
        <w:t>. According to Motherboard, these companies are currently engaged in a race to see who can accomplish the task of mining asteroids first — with Deep Space Industries (DSI) and Planetary Resources leading the charge. Both companies are targeting Near-Earth Asteroids for their respective mining missions. DSI is focusing on water acquisition with its Prospector-1, while Planetary Resources is focusing on harvesting metals as well as water. “</w:t>
      </w:r>
      <w:r w:rsidRPr="00042ABD">
        <w:rPr>
          <w:rStyle w:val="StyleUnderline"/>
        </w:rPr>
        <w:t xml:space="preserve">During the next decade, we </w:t>
      </w:r>
      <w:r w:rsidRPr="00F04EE3">
        <w:rPr>
          <w:rStyle w:val="StyleUnderline"/>
          <w:highlight w:val="green"/>
        </w:rPr>
        <w:t>will begin the harvest of space resources from asteroids,”</w:t>
      </w:r>
      <w:r w:rsidRPr="00042ABD">
        <w:rPr>
          <w:rStyle w:val="StyleUnderline"/>
        </w:rPr>
        <w:t xml:space="preserve"> said Deep Space CEO Daniel Faber. “</w:t>
      </w:r>
      <w:r w:rsidRPr="00F04EE3">
        <w:rPr>
          <w:rStyle w:val="StyleUnderline"/>
          <w:highlight w:val="green"/>
        </w:rPr>
        <w:t>We are changing the paradigm of business operations in space, from one where our customers carry everything with them, to one in which the supplies they need are waiting for them when they get the</w:t>
      </w:r>
      <w:r w:rsidRPr="00042ABD">
        <w:rPr>
          <w:rStyle w:val="StyleUnderline"/>
        </w:rPr>
        <w:t>re.”</w:t>
      </w:r>
      <w:r>
        <w:rPr>
          <w:rStyle w:val="StyleUnderline"/>
        </w:rPr>
        <w:t xml:space="preserve"> </w:t>
      </w:r>
      <w:r w:rsidRPr="00042ABD">
        <w:rPr>
          <w:sz w:val="16"/>
        </w:rPr>
        <w:t xml:space="preserve">Mining nearby asteroids isn’t just beneficial to those living in space, but those of us here on Earth as well. Mining for metals has severely impacted the amount of them left at our disposal, and </w:t>
      </w:r>
      <w:r w:rsidRPr="00042ABD">
        <w:rPr>
          <w:sz w:val="16"/>
        </w:rPr>
        <w:lastRenderedPageBreak/>
        <w:t xml:space="preserve">shifting to deep sea diving isn’t great for the environment. </w:t>
      </w:r>
      <w:r w:rsidRPr="00F04EE3">
        <w:rPr>
          <w:rStyle w:val="StyleUnderline"/>
          <w:highlight w:val="green"/>
        </w:rPr>
        <w:t>Asteroids could be exactly what’s needed</w:t>
      </w:r>
      <w:r w:rsidRPr="00042ABD">
        <w:rPr>
          <w:rStyle w:val="StyleUnderline"/>
        </w:rPr>
        <w:t xml:space="preserve"> to offset the damage done to the ocean floor and our remaining resources.</w:t>
      </w:r>
    </w:p>
    <w:p w14:paraId="4AD7596E" w14:textId="77777777" w:rsidR="00761AEB" w:rsidRPr="00385198" w:rsidRDefault="00761AEB" w:rsidP="00761AEB">
      <w:pPr>
        <w:pStyle w:val="Heading4"/>
      </w:pPr>
      <w:r>
        <w:t>Getting off the rock is possible --- extinction guaranteed otherwise</w:t>
      </w:r>
    </w:p>
    <w:p w14:paraId="428EBAAF" w14:textId="77777777" w:rsidR="00761AEB" w:rsidRPr="001931A3" w:rsidRDefault="00761AEB" w:rsidP="00761AEB">
      <w:r w:rsidRPr="001D1684">
        <w:rPr>
          <w:rStyle w:val="Style13ptBold"/>
        </w:rPr>
        <w:t>Everett 16</w:t>
      </w:r>
      <w:r w:rsidRPr="004663CD">
        <w:rPr>
          <w:sz w:val="16"/>
        </w:rPr>
        <w:t xml:space="preserve"> </w:t>
      </w:r>
      <w:r w:rsidRPr="001931A3">
        <w:t>[Sean, CEO of Prome Biological Intelligence, a global biotechnology company, editor of Medium’s news outlet dedicated to space colonialization titled “The Mission”, BS Mathematics &amp; Actuarial Science, MBA from UChicago,</w:t>
      </w:r>
      <w:r>
        <w:t xml:space="preserve"> 2016, </w:t>
      </w:r>
      <w:r w:rsidRPr="001931A3">
        <w:t xml:space="preserve">“Humanity’s </w:t>
      </w:r>
      <w:r w:rsidRPr="004F4E48">
        <w:rPr>
          <w:rStyle w:val="Emphasis"/>
          <w:highlight w:val="green"/>
        </w:rPr>
        <w:t>Extinction</w:t>
      </w:r>
      <w:r w:rsidRPr="001931A3">
        <w:rPr>
          <w:rStyle w:val="Emphasis"/>
        </w:rPr>
        <w:t xml:space="preserve"> Event </w:t>
      </w:r>
      <w:r w:rsidRPr="004F4E48">
        <w:rPr>
          <w:rStyle w:val="Emphasis"/>
          <w:highlight w:val="green"/>
        </w:rPr>
        <w:t>Is Coming</w:t>
      </w:r>
      <w:r w:rsidRPr="001931A3">
        <w:t>” https://medium.com/the-mission/humanitys-extinction-event-is-coming-c0f84f1803f]</w:t>
      </w:r>
    </w:p>
    <w:p w14:paraId="789CB0B9" w14:textId="77777777" w:rsidR="00761AEB" w:rsidRDefault="00761AEB" w:rsidP="00761AEB">
      <w:pPr>
        <w:rPr>
          <w:rStyle w:val="Emphasis"/>
        </w:rPr>
      </w:pPr>
      <w:r w:rsidRPr="001223B1">
        <w:rPr>
          <w:sz w:val="16"/>
        </w:rPr>
        <w:t xml:space="preserve">But </w:t>
      </w:r>
      <w:r w:rsidRPr="00C07043">
        <w:rPr>
          <w:rStyle w:val="StyleUnderline"/>
        </w:rPr>
        <w:t xml:space="preserve">the reality is that </w:t>
      </w:r>
      <w:r w:rsidRPr="004F4E48">
        <w:rPr>
          <w:rStyle w:val="StyleUnderline"/>
          <w:highlight w:val="green"/>
        </w:rPr>
        <w:t xml:space="preserve">an </w:t>
      </w:r>
      <w:r w:rsidRPr="004F4E48">
        <w:rPr>
          <w:rStyle w:val="Emphasis"/>
          <w:highlight w:val="green"/>
        </w:rPr>
        <w:t>asteroid</w:t>
      </w:r>
      <w:r w:rsidRPr="00C07043">
        <w:rPr>
          <w:rStyle w:val="StyleUnderline"/>
        </w:rPr>
        <w:t xml:space="preserve"> impact, a </w:t>
      </w:r>
      <w:r w:rsidRPr="004F4E48">
        <w:rPr>
          <w:rStyle w:val="Emphasis"/>
          <w:highlight w:val="green"/>
        </w:rPr>
        <w:t>change in</w:t>
      </w:r>
      <w:r w:rsidRPr="004663CD">
        <w:rPr>
          <w:rStyle w:val="Emphasis"/>
        </w:rPr>
        <w:t xml:space="preserve"> </w:t>
      </w:r>
      <w:r w:rsidRPr="001223B1">
        <w:rPr>
          <w:rStyle w:val="Emphasis"/>
        </w:rPr>
        <w:t xml:space="preserve">our </w:t>
      </w:r>
      <w:r w:rsidRPr="004F4E48">
        <w:rPr>
          <w:rStyle w:val="Emphasis"/>
          <w:highlight w:val="green"/>
        </w:rPr>
        <w:t>magnetic field</w:t>
      </w:r>
      <w:r w:rsidRPr="004F4E48">
        <w:rPr>
          <w:rStyle w:val="StyleUnderline"/>
          <w:highlight w:val="green"/>
        </w:rPr>
        <w:t>, or</w:t>
      </w:r>
      <w:r w:rsidRPr="00C07043">
        <w:rPr>
          <w:rStyle w:val="StyleUnderline"/>
        </w:rPr>
        <w:t xml:space="preserve"> the </w:t>
      </w:r>
      <w:r w:rsidRPr="004F4E48">
        <w:rPr>
          <w:rStyle w:val="Emphasis"/>
          <w:highlight w:val="green"/>
        </w:rPr>
        <w:t>rising temperature</w:t>
      </w:r>
      <w:r w:rsidRPr="00C07043">
        <w:rPr>
          <w:rStyle w:val="StyleUnderline"/>
        </w:rPr>
        <w:t xml:space="preserve"> of Earth’s climate </w:t>
      </w:r>
      <w:r w:rsidRPr="004F4E48">
        <w:rPr>
          <w:rStyle w:val="StyleUnderline"/>
          <w:highlight w:val="green"/>
        </w:rPr>
        <w:t>are</w:t>
      </w:r>
      <w:r w:rsidRPr="00C07043">
        <w:rPr>
          <w:rStyle w:val="StyleUnderline"/>
        </w:rPr>
        <w:t xml:space="preserve"> all </w:t>
      </w:r>
      <w:r w:rsidRPr="004F4E48">
        <w:rPr>
          <w:rStyle w:val="StyleUnderline"/>
          <w:highlight w:val="green"/>
        </w:rPr>
        <w:t>events</w:t>
      </w:r>
      <w:r w:rsidRPr="00C07043">
        <w:rPr>
          <w:rStyle w:val="StyleUnderline"/>
        </w:rPr>
        <w:t xml:space="preserve"> that </w:t>
      </w:r>
      <w:r w:rsidRPr="004F4E48">
        <w:rPr>
          <w:rStyle w:val="StyleUnderline"/>
          <w:highlight w:val="green"/>
        </w:rPr>
        <w:t>we</w:t>
      </w:r>
      <w:r w:rsidRPr="004663CD">
        <w:rPr>
          <w:rStyle w:val="StyleUnderline"/>
        </w:rPr>
        <w:t xml:space="preserve"> </w:t>
      </w:r>
      <w:r w:rsidRPr="00385198">
        <w:rPr>
          <w:rStyle w:val="StyleUnderline"/>
        </w:rPr>
        <w:t xml:space="preserve">currently </w:t>
      </w:r>
      <w:r w:rsidRPr="004F4E48">
        <w:rPr>
          <w:rStyle w:val="StyleUnderline"/>
          <w:highlight w:val="green"/>
        </w:rPr>
        <w:t>cannot escape</w:t>
      </w:r>
      <w:r w:rsidRPr="00C07043">
        <w:rPr>
          <w:rStyle w:val="StyleUnderline"/>
        </w:rPr>
        <w:t>. There is no back-up plan. We are</w:t>
      </w:r>
      <w:r w:rsidRPr="001223B1">
        <w:rPr>
          <w:sz w:val="16"/>
        </w:rPr>
        <w:t xml:space="preserve">, for better or worse, </w:t>
      </w:r>
      <w:r w:rsidRPr="00C07043">
        <w:rPr>
          <w:rStyle w:val="StyleUnderline"/>
        </w:rPr>
        <w:t>tied to the fate of this planet</w:t>
      </w:r>
      <w:r w:rsidRPr="001223B1">
        <w:rPr>
          <w:sz w:val="16"/>
        </w:rPr>
        <w:t>.</w:t>
      </w:r>
      <w:r>
        <w:rPr>
          <w:sz w:val="16"/>
        </w:rPr>
        <w:t xml:space="preserve"> </w:t>
      </w:r>
      <w:r w:rsidRPr="00C07043">
        <w:rPr>
          <w:rStyle w:val="StyleUnderline"/>
        </w:rPr>
        <w:t xml:space="preserve">As history has shown, that’s not a good fate to </w:t>
      </w:r>
      <w:r w:rsidRPr="00E00C2B">
        <w:rPr>
          <w:rStyle w:val="StyleUnderline"/>
        </w:rPr>
        <w:t>be tied to. In</w:t>
      </w:r>
      <w:r w:rsidRPr="00E00C2B">
        <w:rPr>
          <w:sz w:val="16"/>
        </w:rPr>
        <w:t xml:space="preserve"> fact on September 7, </w:t>
      </w:r>
      <w:r w:rsidRPr="00E00C2B">
        <w:rPr>
          <w:rStyle w:val="StyleUnderline"/>
        </w:rPr>
        <w:t>2016 a 30-foot asteroid flew between the Earth and the Moon. Our most powerful instruments</w:t>
      </w:r>
      <w:r w:rsidRPr="00E00C2B">
        <w:rPr>
          <w:sz w:val="16"/>
        </w:rPr>
        <w:t xml:space="preserve"> only </w:t>
      </w:r>
      <w:r w:rsidRPr="00E00C2B">
        <w:rPr>
          <w:rStyle w:val="StyleUnderline"/>
        </w:rPr>
        <w:t>detected it with two days notice. Two days</w:t>
      </w:r>
      <w:r w:rsidRPr="00E00C2B">
        <w:rPr>
          <w:sz w:val="16"/>
        </w:rPr>
        <w:t>. If the asteroid was only 10</w:t>
      </w:r>
      <w:r w:rsidRPr="001223B1">
        <w:rPr>
          <w:sz w:val="16"/>
        </w:rPr>
        <w:t xml:space="preserve">00-foot wide, </w:t>
      </w:r>
      <w:r w:rsidRPr="004F4E48">
        <w:rPr>
          <w:rStyle w:val="StyleUnderline"/>
          <w:highlight w:val="green"/>
        </w:rPr>
        <w:t xml:space="preserve">it would </w:t>
      </w:r>
      <w:r w:rsidRPr="004F4E48">
        <w:rPr>
          <w:rStyle w:val="Emphasis"/>
          <w:highlight w:val="green"/>
        </w:rPr>
        <w:t>destroy all</w:t>
      </w:r>
      <w:r w:rsidRPr="00C07043">
        <w:rPr>
          <w:rStyle w:val="StyleUnderline"/>
        </w:rPr>
        <w:t xml:space="preserve"> human </w:t>
      </w:r>
      <w:r w:rsidRPr="004F4E48">
        <w:rPr>
          <w:rStyle w:val="Emphasis"/>
          <w:highlight w:val="green"/>
        </w:rPr>
        <w:t>life</w:t>
      </w:r>
      <w:r w:rsidRPr="004F4E48">
        <w:rPr>
          <w:rStyle w:val="StyleUnderline"/>
          <w:highlight w:val="green"/>
        </w:rPr>
        <w:t xml:space="preserve"> and we’d have no back-up</w:t>
      </w:r>
      <w:r w:rsidRPr="00C07043">
        <w:rPr>
          <w:rStyle w:val="StyleUnderline"/>
        </w:rPr>
        <w:t xml:space="preserve"> to get out of it.</w:t>
      </w:r>
      <w:r w:rsidRPr="001223B1">
        <w:rPr>
          <w:sz w:val="16"/>
        </w:rPr>
        <w:t xml:space="preserve"> Even the </w:t>
      </w:r>
      <w:r w:rsidRPr="00372863">
        <w:rPr>
          <w:sz w:val="16"/>
        </w:rPr>
        <w:t>White House is worried</w:t>
      </w:r>
      <w:r w:rsidRPr="001223B1">
        <w:rPr>
          <w:sz w:val="16"/>
        </w:rPr>
        <w:t xml:space="preserve"> about it.</w:t>
      </w:r>
      <w:r>
        <w:rPr>
          <w:sz w:val="16"/>
        </w:rPr>
        <w:t xml:space="preserve"> </w:t>
      </w:r>
      <w:r w:rsidRPr="004F4E48">
        <w:rPr>
          <w:rStyle w:val="StyleUnderline"/>
          <w:highlight w:val="green"/>
        </w:rPr>
        <w:t>Five</w:t>
      </w:r>
      <w:r w:rsidRPr="001223B1">
        <w:rPr>
          <w:sz w:val="16"/>
        </w:rPr>
        <w:t xml:space="preserve">, yes five, </w:t>
      </w:r>
      <w:r w:rsidRPr="00C07043">
        <w:rPr>
          <w:rStyle w:val="StyleUnderline"/>
        </w:rPr>
        <w:t xml:space="preserve">major </w:t>
      </w:r>
      <w:r w:rsidRPr="004F4E48">
        <w:rPr>
          <w:rStyle w:val="StyleUnderline"/>
          <w:highlight w:val="green"/>
        </w:rPr>
        <w:t>extinction events have occurred</w:t>
      </w:r>
      <w:r w:rsidRPr="00C07043">
        <w:rPr>
          <w:rStyle w:val="StyleUnderline"/>
        </w:rPr>
        <w:t xml:space="preserve"> on our planet that we know about. </w:t>
      </w:r>
      <w:r w:rsidRPr="004F4E48">
        <w:rPr>
          <w:rStyle w:val="Emphasis"/>
          <w:highlight w:val="green"/>
        </w:rPr>
        <w:t>We’re due for another</w:t>
      </w:r>
      <w:r w:rsidRPr="001223B1">
        <w:rPr>
          <w:sz w:val="16"/>
        </w:rPr>
        <w:t xml:space="preserve">. And when that happens, what’s our alternative? You can’t move to another house. You can’t buy survival, even with a billion dollars in the bank. </w:t>
      </w:r>
      <w:r w:rsidRPr="00C07043">
        <w:rPr>
          <w:rStyle w:val="StyleUnderline"/>
        </w:rPr>
        <w:t>The only way out, is up.</w:t>
      </w:r>
      <w:r>
        <w:rPr>
          <w:rStyle w:val="StyleUnderline"/>
        </w:rPr>
        <w:t xml:space="preserve"> </w:t>
      </w:r>
      <w:r w:rsidRPr="004F4E48">
        <w:rPr>
          <w:rStyle w:val="StyleUnderline"/>
          <w:highlight w:val="green"/>
        </w:rPr>
        <w:t xml:space="preserve">We must find a way to become multi-planetary </w:t>
      </w:r>
      <w:r w:rsidRPr="004F4E48">
        <w:rPr>
          <w:rStyle w:val="Emphasis"/>
          <w:highlight w:val="green"/>
        </w:rPr>
        <w:t>if we want to save humanity</w:t>
      </w:r>
      <w:r w:rsidRPr="001223B1">
        <w:rPr>
          <w:sz w:val="16"/>
        </w:rPr>
        <w:t>, your family, and yes, even yourself. Only this can restore the honor we seemed to have lost from the brave days of the 60s, while also ensuring our survival. It’s for the species, folks.</w:t>
      </w:r>
      <w:r>
        <w:rPr>
          <w:sz w:val="16"/>
        </w:rPr>
        <w:t xml:space="preserve"> </w:t>
      </w:r>
      <w:r w:rsidRPr="001223B1">
        <w:rPr>
          <w:sz w:val="16"/>
        </w:rPr>
        <w:t>And as a species, we have not allowed ourselves the opportunity to blast off for the stars. Only the space race in the 60s when we were afraid enough of a self-inflicted global extinction event (read: nuclear) that we put forth the funding required to launch into orbit and onto our moon. We didn’t have calculators back then, and now we have supercomputers in our pocket, but no one is allowed out of our atmosphere, save for a few communication and spy satellites.</w:t>
      </w:r>
      <w:r>
        <w:rPr>
          <w:sz w:val="16"/>
        </w:rPr>
        <w:t xml:space="preserve"> </w:t>
      </w:r>
      <w:r w:rsidRPr="001223B1">
        <w:rPr>
          <w:sz w:val="16"/>
        </w:rPr>
        <w:t>Doesn’t that make you mad?</w:t>
      </w:r>
      <w:r>
        <w:rPr>
          <w:sz w:val="16"/>
        </w:rPr>
        <w:t xml:space="preserve"> </w:t>
      </w:r>
      <w:r w:rsidRPr="001223B1">
        <w:rPr>
          <w:sz w:val="16"/>
        </w:rPr>
        <w:t>It’s not some oppressive government that tells us no. It’s us. We pay our taxes. We elect leaders. Those leaders choose Defense as the primary budget line item, but forget about defending against the forthcoming apocalypse. Funding for NASA in the United States has decreased from 4% of the national budget in the 60s to about 0.5% from 2010 onwards.</w:t>
      </w:r>
      <w:r>
        <w:rPr>
          <w:sz w:val="16"/>
        </w:rPr>
        <w:t xml:space="preserve"> </w:t>
      </w:r>
      <w:r w:rsidRPr="001223B1">
        <w:rPr>
          <w:sz w:val="16"/>
        </w:rPr>
        <w:t xml:space="preserve">That’s just the money side. </w:t>
      </w:r>
      <w:r w:rsidRPr="00C07043">
        <w:rPr>
          <w:rStyle w:val="StyleUnderline"/>
        </w:rPr>
        <w:t xml:space="preserve">But in order </w:t>
      </w:r>
      <w:r w:rsidRPr="004F4E48">
        <w:rPr>
          <w:rStyle w:val="StyleUnderline"/>
          <w:highlight w:val="green"/>
        </w:rPr>
        <w:t>to move</w:t>
      </w:r>
      <w:r w:rsidRPr="00C07043">
        <w:rPr>
          <w:rStyle w:val="StyleUnderline"/>
        </w:rPr>
        <w:t xml:space="preserve"> past this threshold from our home planet </w:t>
      </w:r>
      <w:r w:rsidRPr="004F4E48">
        <w:rPr>
          <w:rStyle w:val="StyleUnderline"/>
          <w:highlight w:val="green"/>
        </w:rPr>
        <w:t>to space</w:t>
      </w:r>
      <w:r w:rsidRPr="00C07043">
        <w:rPr>
          <w:rStyle w:val="StyleUnderline"/>
        </w:rPr>
        <w:t xml:space="preserve"> and then onto other planets, </w:t>
      </w:r>
      <w:r w:rsidRPr="004F4E48">
        <w:rPr>
          <w:rStyle w:val="Emphasis"/>
          <w:highlight w:val="green"/>
        </w:rPr>
        <w:t>we need</w:t>
      </w:r>
      <w:r w:rsidRPr="00C07043">
        <w:rPr>
          <w:rStyle w:val="StyleUnderline"/>
        </w:rPr>
        <w:t xml:space="preserve"> </w:t>
      </w:r>
      <w:r w:rsidRPr="00385198">
        <w:rPr>
          <w:rStyle w:val="Emphasis"/>
        </w:rPr>
        <w:t xml:space="preserve">to do </w:t>
      </w:r>
      <w:r w:rsidRPr="004F4E48">
        <w:rPr>
          <w:rStyle w:val="Emphasis"/>
          <w:highlight w:val="green"/>
        </w:rPr>
        <w:t xml:space="preserve">two things: Travel there. Survive. </w:t>
      </w:r>
      <w:r w:rsidRPr="004F4E48">
        <w:rPr>
          <w:rStyle w:val="StyleUnderline"/>
          <w:highlight w:val="green"/>
        </w:rPr>
        <w:t>Luckily</w:t>
      </w:r>
      <w:r w:rsidRPr="001223B1">
        <w:rPr>
          <w:sz w:val="16"/>
        </w:rPr>
        <w:t>, we can simplify the problem of passing this barrier by sending machines in our place. Like TARS from Interstellar, they can go places humans cannot and explore the environment for habitability and resources, even in particularly hostile conditions. Maybe not black hole hostile, but definitely Mars hostile, as the Curiosity Rover has shown.</w:t>
      </w:r>
      <w:r>
        <w:rPr>
          <w:sz w:val="16"/>
        </w:rPr>
        <w:t xml:space="preserve"> </w:t>
      </w:r>
      <w:r w:rsidRPr="001223B1">
        <w:rPr>
          <w:sz w:val="16"/>
        </w:rPr>
        <w:t xml:space="preserve">Only now, with </w:t>
      </w:r>
      <w:r w:rsidRPr="00C07043">
        <w:rPr>
          <w:rStyle w:val="StyleUnderline"/>
        </w:rPr>
        <w:t xml:space="preserve">a few bold, private </w:t>
      </w:r>
      <w:r w:rsidRPr="004F4E48">
        <w:rPr>
          <w:rStyle w:val="StyleUnderline"/>
          <w:highlight w:val="green"/>
        </w:rPr>
        <w:t>startups are</w:t>
      </w:r>
      <w:r w:rsidRPr="00C07043">
        <w:rPr>
          <w:rStyle w:val="StyleUnderline"/>
        </w:rPr>
        <w:t xml:space="preserve"> we </w:t>
      </w:r>
      <w:r w:rsidRPr="004F4E48">
        <w:rPr>
          <w:rStyle w:val="StyleUnderline"/>
          <w:highlight w:val="green"/>
        </w:rPr>
        <w:t>beginning</w:t>
      </w:r>
      <w:r w:rsidRPr="00C07043">
        <w:rPr>
          <w:rStyle w:val="StyleUnderline"/>
        </w:rPr>
        <w:t xml:space="preserve"> to see a </w:t>
      </w:r>
      <w:r w:rsidRPr="004F4E48">
        <w:rPr>
          <w:rStyle w:val="StyleUnderline"/>
          <w:highlight w:val="green"/>
        </w:rPr>
        <w:t>re-emergence of the space industry</w:t>
      </w:r>
      <w:r w:rsidRPr="00C07043">
        <w:rPr>
          <w:rStyle w:val="StyleUnderline"/>
        </w:rPr>
        <w:t>. We are about to pass a few very important tests that allow us to explore and visit the cosmos.</w:t>
      </w:r>
      <w:r>
        <w:rPr>
          <w:rStyle w:val="StyleUnderline"/>
        </w:rPr>
        <w:t xml:space="preserve"> </w:t>
      </w:r>
      <w:r w:rsidRPr="00C07043">
        <w:rPr>
          <w:rStyle w:val="StyleUnderline"/>
        </w:rPr>
        <w:t xml:space="preserve">The first is launching physical things into space. This is the </w:t>
      </w:r>
      <w:r w:rsidRPr="001223B1">
        <w:rPr>
          <w:rStyle w:val="StyleUnderline"/>
        </w:rPr>
        <w:t>catalyst that will jump start a new space race.</w:t>
      </w:r>
      <w:r w:rsidRPr="001223B1">
        <w:rPr>
          <w:sz w:val="16"/>
        </w:rPr>
        <w:t xml:space="preserve"> Prices of sending cargo are falling dramatically, down to nearly $500 per pound of payload with SpaceX’s Falcon 9 heavy re-usable rocket. Note that the re-usable part is key. We can’t throw away our “space car” every time we Uber it. And once that becomes standard and cost-optimized we might be able to get that down to $10 per pound.</w:t>
      </w:r>
      <w:r>
        <w:rPr>
          <w:sz w:val="16"/>
        </w:rPr>
        <w:t xml:space="preserve"> </w:t>
      </w:r>
      <w:r w:rsidRPr="001223B1">
        <w:rPr>
          <w:sz w:val="16"/>
        </w:rPr>
        <w:t>Imagine what could happen when it costs the same amount to ship something across town as it does into space.</w:t>
      </w:r>
      <w:r>
        <w:rPr>
          <w:sz w:val="16"/>
        </w:rPr>
        <w:t xml:space="preserve"> </w:t>
      </w:r>
      <w:r w:rsidRPr="001223B1">
        <w:rPr>
          <w:sz w:val="16"/>
        </w:rPr>
        <w:t xml:space="preserve">The second, and this is just as important, is the wave of autonomous machines. </w:t>
      </w:r>
      <w:r w:rsidRPr="00C07043">
        <w:rPr>
          <w:rStyle w:val="StyleUnderline"/>
        </w:rPr>
        <w:t>Tesla has popularized the notion of self-driving cars. SpaceX lands their rocket onto a small barge in the ocean autonomously. Companies are buying startups in the space.</w:t>
      </w:r>
      <w:r>
        <w:rPr>
          <w:rStyle w:val="StyleUnderline"/>
        </w:rPr>
        <w:t xml:space="preserve"> </w:t>
      </w:r>
      <w:r w:rsidRPr="00C07043">
        <w:rPr>
          <w:rStyle w:val="StyleUnderline"/>
        </w:rPr>
        <w:t>Self-driving will be our gift, our talisman, on the quest to save the species by becoming multi-planetary.</w:t>
      </w:r>
      <w:r>
        <w:rPr>
          <w:rStyle w:val="StyleUnderline"/>
        </w:rPr>
        <w:t xml:space="preserve"> </w:t>
      </w:r>
      <w:r w:rsidRPr="001223B1">
        <w:rPr>
          <w:sz w:val="16"/>
        </w:rPr>
        <w:t>II. Shipping Ourselves to Space</w:t>
      </w:r>
      <w:r>
        <w:rPr>
          <w:sz w:val="16"/>
        </w:rPr>
        <w:t xml:space="preserve"> </w:t>
      </w:r>
      <w:r w:rsidRPr="001223B1">
        <w:rPr>
          <w:sz w:val="16"/>
        </w:rPr>
        <w:t xml:space="preserve">The graph below is from the </w:t>
      </w:r>
      <w:r w:rsidRPr="00372863">
        <w:rPr>
          <w:sz w:val="16"/>
        </w:rPr>
        <w:t>Founders Fund</w:t>
      </w:r>
      <w:r w:rsidRPr="001223B1">
        <w:rPr>
          <w:sz w:val="16"/>
        </w:rPr>
        <w:t xml:space="preserve"> manifesto, showing the </w:t>
      </w:r>
      <w:r w:rsidRPr="001223B1">
        <w:rPr>
          <w:rStyle w:val="StyleUnderline"/>
        </w:rPr>
        <w:t>decreasing cost of launching something into space</w:t>
      </w:r>
      <w:r w:rsidRPr="001223B1">
        <w:rPr>
          <w:sz w:val="16"/>
        </w:rPr>
        <w:t xml:space="preserve">. It begins with the 1960s US-versus-Russia space race and </w:t>
      </w:r>
      <w:r w:rsidRPr="00C07043">
        <w:rPr>
          <w:rStyle w:val="StyleUnderline"/>
        </w:rPr>
        <w:t>extends to the present day SpaceX-versus-Blue Origin reusable rocket race.</w:t>
      </w:r>
      <w:r>
        <w:rPr>
          <w:rStyle w:val="StyleUnderline"/>
        </w:rPr>
        <w:t xml:space="preserve"> </w:t>
      </w:r>
      <w:r w:rsidRPr="001223B1">
        <w:rPr>
          <w:sz w:val="16"/>
        </w:rPr>
        <w:t xml:space="preserve">The cheapest method we have today is SpaceX’s Falcon series rockets. With the Falcon 9 Heavy, it’s predicted </w:t>
      </w:r>
      <w:r w:rsidRPr="00C07043">
        <w:rPr>
          <w:rStyle w:val="StyleUnderline"/>
        </w:rPr>
        <w:t>launching</w:t>
      </w:r>
      <w:r w:rsidRPr="001223B1">
        <w:rPr>
          <w:sz w:val="16"/>
        </w:rPr>
        <w:t xml:space="preserve"> cargo </w:t>
      </w:r>
      <w:r w:rsidRPr="00C07043">
        <w:rPr>
          <w:rStyle w:val="StyleUnderline"/>
        </w:rPr>
        <w:t xml:space="preserve">into </w:t>
      </w:r>
      <w:r w:rsidRPr="00E00C2B">
        <w:rPr>
          <w:rStyle w:val="StyleUnderline"/>
        </w:rPr>
        <w:t>space will be cheaper than ever before</w:t>
      </w:r>
      <w:r w:rsidRPr="00E00C2B">
        <w:rPr>
          <w:sz w:val="16"/>
        </w:rPr>
        <w:t>, at $750 per pound of payload delivered to low earth orbit (LOE)on an expendable rocket. You have to note here, however, that these statistics are as cheap as possible. It costs more to deliver payload on a non-reusable rocket, and on something that’s further out than LEO, like geosynchronous orbit, or to Mars. For example, based on SpaceX’s published pricing, it would be at least 4x more expensive to deliver far less cargo to Mars. So what happens when we reduce that cost to $10 per pound? Namely, an explosion of startups, much like iOS. Instead of pushing to production for your continuously deployed web and mobile app</w:t>
      </w:r>
      <w:r w:rsidRPr="00E00C2B">
        <w:rPr>
          <w:rStyle w:val="StyleUnderline"/>
        </w:rPr>
        <w:t xml:space="preserve">, we will see future developers push to production by deploying physical things into space. </w:t>
      </w:r>
      <w:r w:rsidRPr="00E00C2B">
        <w:rPr>
          <w:sz w:val="16"/>
        </w:rPr>
        <w:t xml:space="preserve">“STAGE” takes on an entirely new meaning for software developers when it means your automated regression tests fail, it could blow up a </w:t>
      </w:r>
      <w:r w:rsidRPr="00E00C2B">
        <w:rPr>
          <w:sz w:val="16"/>
        </w:rPr>
        <w:lastRenderedPageBreak/>
        <w:t xml:space="preserve">rocket and hurt people on board. </w:t>
      </w:r>
      <w:r w:rsidRPr="00E00C2B">
        <w:rPr>
          <w:rStyle w:val="StyleUnderline"/>
        </w:rPr>
        <w:t xml:space="preserve">That’s why </w:t>
      </w:r>
      <w:r w:rsidRPr="004F4E48">
        <w:rPr>
          <w:rStyle w:val="StyleUnderline"/>
          <w:highlight w:val="green"/>
        </w:rPr>
        <w:t>SpaceX and Blue Origins</w:t>
      </w:r>
      <w:r w:rsidRPr="00E00C2B">
        <w:rPr>
          <w:rStyle w:val="StyleUnderline"/>
        </w:rPr>
        <w:t xml:space="preserve"> exist. To </w:t>
      </w:r>
      <w:r w:rsidRPr="004F4E48">
        <w:rPr>
          <w:rStyle w:val="StyleUnderline"/>
          <w:highlight w:val="green"/>
        </w:rPr>
        <w:t>make</w:t>
      </w:r>
      <w:r w:rsidRPr="00E00C2B">
        <w:rPr>
          <w:rStyle w:val="StyleUnderline"/>
        </w:rPr>
        <w:t xml:space="preserve"> this continuous-</w:t>
      </w:r>
      <w:r w:rsidRPr="004F4E48">
        <w:rPr>
          <w:rStyle w:val="StyleUnderline"/>
          <w:highlight w:val="green"/>
        </w:rPr>
        <w:t xml:space="preserve">deployment-to-space process as </w:t>
      </w:r>
      <w:r w:rsidRPr="004F4E48">
        <w:rPr>
          <w:rStyle w:val="Emphasis"/>
          <w:highlight w:val="green"/>
        </w:rPr>
        <w:t>cheap and fast</w:t>
      </w:r>
      <w:r w:rsidRPr="004F4E48">
        <w:rPr>
          <w:rStyle w:val="StyleUnderline"/>
          <w:highlight w:val="green"/>
        </w:rPr>
        <w:t xml:space="preserve"> as possible.</w:t>
      </w:r>
      <w:r w:rsidRPr="004F4E48">
        <w:rPr>
          <w:sz w:val="16"/>
          <w:highlight w:val="green"/>
        </w:rPr>
        <w:t xml:space="preserve"> By</w:t>
      </w:r>
      <w:r w:rsidRPr="00E00C2B">
        <w:rPr>
          <w:sz w:val="16"/>
        </w:rPr>
        <w:t xml:space="preserve"> Elon’s calculations, every 15 minutes. III. Self-Driving Space Explorers The most successful products for space, at least in the beginning,</w:t>
      </w:r>
      <w:r w:rsidRPr="001223B1">
        <w:rPr>
          <w:sz w:val="16"/>
        </w:rPr>
        <w:t xml:space="preserve"> will make money by pushing this stuff into orbit. Things like science experiments and new 3D printers.</w:t>
      </w:r>
      <w:r>
        <w:rPr>
          <w:sz w:val="16"/>
        </w:rPr>
        <w:t xml:space="preserve"> </w:t>
      </w:r>
      <w:r w:rsidRPr="001223B1">
        <w:rPr>
          <w:sz w:val="16"/>
        </w:rPr>
        <w:t xml:space="preserve">A company called </w:t>
      </w:r>
      <w:r w:rsidRPr="00372863">
        <w:rPr>
          <w:sz w:val="16"/>
        </w:rPr>
        <w:t>Made in Space</w:t>
      </w:r>
      <w:r w:rsidRPr="001223B1">
        <w:rPr>
          <w:sz w:val="16"/>
        </w:rPr>
        <w:t xml:space="preserve"> creates a number of these products, including the empty box you see below used for sending things up with Blue Origin.</w:t>
      </w:r>
      <w:r>
        <w:rPr>
          <w:sz w:val="16"/>
        </w:rPr>
        <w:t xml:space="preserve"> </w:t>
      </w:r>
      <w:r w:rsidRPr="001223B1">
        <w:rPr>
          <w:sz w:val="16"/>
        </w:rPr>
        <w:t xml:space="preserve">The box shown in gray is a </w:t>
      </w:r>
      <w:r w:rsidRPr="000F2661">
        <w:rPr>
          <w:sz w:val="16"/>
        </w:rPr>
        <w:t xml:space="preserve">specialized 3D printer that works in zero gravity. Remember how most 3D printers work. It squeezes out a single layer of liquid ooze, and then another, over and over again until it builds up enough vertically that it creates an object. This can be simple plastic or more esoteroic metals. But when you’re “dripping” something, held down in place by gravity, the entire process has to be re-imagined for space. Things in zero-G would just float away. Enter these chaps. </w:t>
      </w:r>
      <w:r w:rsidRPr="000F2661">
        <w:rPr>
          <w:rStyle w:val="StyleUnderline"/>
        </w:rPr>
        <w:t xml:space="preserve">There’s also the very real need for </w:t>
      </w:r>
      <w:r w:rsidRPr="000F2661">
        <w:rPr>
          <w:rStyle w:val="Emphasis"/>
        </w:rPr>
        <w:t>oxygen, food, water, and shelter from</w:t>
      </w:r>
      <w:r w:rsidRPr="000F2661">
        <w:rPr>
          <w:rStyle w:val="StyleUnderline"/>
        </w:rPr>
        <w:t xml:space="preserve"> the </w:t>
      </w:r>
      <w:r w:rsidRPr="000F2661">
        <w:rPr>
          <w:rStyle w:val="Emphasis"/>
        </w:rPr>
        <w:t>harsh elements</w:t>
      </w:r>
      <w:r w:rsidRPr="000F2661">
        <w:rPr>
          <w:rStyle w:val="StyleUnderline"/>
        </w:rPr>
        <w:t>. Funny how we will end up recreating Maslow’s Heirarchy</w:t>
      </w:r>
      <w:r>
        <w:rPr>
          <w:rStyle w:val="StyleUnderline"/>
        </w:rPr>
        <w:t xml:space="preserve"> </w:t>
      </w:r>
      <w:r w:rsidRPr="001223B1">
        <w:rPr>
          <w:rStyle w:val="StyleUnderline"/>
        </w:rPr>
        <w:t>in every new voyage or planetoid we want to colonize.</w:t>
      </w:r>
      <w:r>
        <w:rPr>
          <w:rStyle w:val="StyleUnderline"/>
        </w:rPr>
        <w:t xml:space="preserve"> </w:t>
      </w:r>
      <w:r w:rsidRPr="001223B1">
        <w:rPr>
          <w:sz w:val="16"/>
        </w:rPr>
        <w:t xml:space="preserve">And space mining is off to the races with the recent announcement of Deep Space Industry’s </w:t>
      </w:r>
      <w:r w:rsidRPr="00372863">
        <w:rPr>
          <w:sz w:val="16"/>
        </w:rPr>
        <w:t>Prospector-1</w:t>
      </w:r>
      <w:r w:rsidRPr="001223B1">
        <w:rPr>
          <w:sz w:val="16"/>
        </w:rPr>
        <w:t>:</w:t>
      </w:r>
      <w:r>
        <w:rPr>
          <w:sz w:val="16"/>
        </w:rPr>
        <w:t xml:space="preserve"> </w:t>
      </w:r>
      <w:r w:rsidRPr="001223B1">
        <w:rPr>
          <w:sz w:val="16"/>
        </w:rPr>
        <w:t>Their vision is to extract water from asteroids and use the chemical components to hydrate us, but also as oxygen (breathing) and hydrogen (fuel). To do that, you have to identify candidate asteroids, physically get to them, land and attach, and then do surveying, prospecting, and extraction.</w:t>
      </w:r>
      <w:r>
        <w:rPr>
          <w:sz w:val="16"/>
        </w:rPr>
        <w:t xml:space="preserve"> </w:t>
      </w:r>
      <w:r w:rsidRPr="001223B1">
        <w:rPr>
          <w:sz w:val="16"/>
        </w:rPr>
        <w:t xml:space="preserve">In short, you’re going to need some level of self-driving capabilities to make this happen. And wouldn’t it be </w:t>
      </w:r>
      <w:r w:rsidRPr="00E00C2B">
        <w:rPr>
          <w:sz w:val="16"/>
        </w:rPr>
        <w:t xml:space="preserve">nice if it “just worked” right out of the box. Unfortunately, in space you don’t have fleets of these space craft, millions of miles of training data, maps, or an internet connection to the cloud so how the heck are deep learning algorithms going to work? I don’t think they will. </w:t>
      </w:r>
      <w:r w:rsidRPr="00E00C2B">
        <w:rPr>
          <w:rStyle w:val="Emphasis"/>
        </w:rPr>
        <w:t>And that’s what I believe we need a better approach</w:t>
      </w:r>
    </w:p>
    <w:p w14:paraId="5DEDD92A" w14:textId="77777777" w:rsidR="00761AEB" w:rsidRDefault="00761AEB" w:rsidP="00761AEB">
      <w:pPr>
        <w:pStyle w:val="Heading4"/>
      </w:pPr>
      <w:r>
        <w:t>Space colonization solves extinction.</w:t>
      </w:r>
    </w:p>
    <w:p w14:paraId="08B100D8" w14:textId="77777777" w:rsidR="00761AEB" w:rsidRPr="007006CA" w:rsidRDefault="00761AEB" w:rsidP="00761AEB">
      <w:r>
        <w:t xml:space="preserve">Konrad </w:t>
      </w:r>
      <w:r w:rsidRPr="007006CA">
        <w:rPr>
          <w:rStyle w:val="Style13ptBold"/>
        </w:rPr>
        <w:t>Szocik 17</w:t>
      </w:r>
      <w:r>
        <w:t>. *Department of Philosophy and Cognitive Science, University of Information Technology and Management in Rzeszow, Poland. **Tomasz Wójtowicz, Institute of Security and Civic Education, Pedagogical University in Cracow, Poland. ***Leszek Baran, Chair of Internal Security, University of Information Technology and Management in Rzeszow, Poland. "War or peace? The possible scenarios of colonising Mars". Space Policy, Vol. 42. November 2017. https://www.sciencedirect.com/science/article/pii/S0265964617300371</w:t>
      </w:r>
    </w:p>
    <w:p w14:paraId="097A171E" w14:textId="77777777" w:rsidR="00761AEB" w:rsidRPr="0021484E" w:rsidRDefault="00761AEB" w:rsidP="00761AEB">
      <w:pPr>
        <w:rPr>
          <w:sz w:val="16"/>
        </w:rPr>
      </w:pPr>
      <w:r w:rsidRPr="004F4E48">
        <w:rPr>
          <w:rStyle w:val="StyleUnderline"/>
          <w:highlight w:val="green"/>
        </w:rPr>
        <w:t xml:space="preserve">The </w:t>
      </w:r>
      <w:r w:rsidRPr="004F4E48">
        <w:rPr>
          <w:rStyle w:val="Emphasis"/>
          <w:highlight w:val="green"/>
        </w:rPr>
        <w:t>main benefit</w:t>
      </w:r>
      <w:r w:rsidRPr="0021484E">
        <w:rPr>
          <w:sz w:val="16"/>
        </w:rPr>
        <w:t xml:space="preserve"> that could be </w:t>
      </w:r>
      <w:r w:rsidRPr="004F4E48">
        <w:rPr>
          <w:rStyle w:val="StyleUnderline"/>
          <w:highlight w:val="green"/>
        </w:rPr>
        <w:t xml:space="preserve">provided by </w:t>
      </w:r>
      <w:r w:rsidRPr="004F4E48">
        <w:rPr>
          <w:rStyle w:val="Emphasis"/>
          <w:highlight w:val="green"/>
        </w:rPr>
        <w:t>colonisation of Mars</w:t>
      </w:r>
      <w:r w:rsidRPr="004F4E48">
        <w:rPr>
          <w:rStyle w:val="StyleUnderline"/>
          <w:highlight w:val="green"/>
        </w:rPr>
        <w:t xml:space="preserve"> would be</w:t>
      </w:r>
      <w:r w:rsidRPr="0021484E">
        <w:rPr>
          <w:sz w:val="16"/>
        </w:rPr>
        <w:t xml:space="preserve"> an opportunity </w:t>
      </w:r>
      <w:r w:rsidRPr="004F4E48">
        <w:rPr>
          <w:rStyle w:val="StyleUnderline"/>
          <w:highlight w:val="green"/>
        </w:rPr>
        <w:t xml:space="preserve">to </w:t>
      </w:r>
      <w:r w:rsidRPr="004F4E48">
        <w:rPr>
          <w:rStyle w:val="Emphasis"/>
          <w:highlight w:val="green"/>
        </w:rPr>
        <w:t>save</w:t>
      </w:r>
      <w:r w:rsidRPr="0021484E">
        <w:rPr>
          <w:sz w:val="16"/>
        </w:rPr>
        <w:t xml:space="preserve"> the life of </w:t>
      </w:r>
      <w:r w:rsidRPr="004F4E48">
        <w:rPr>
          <w:rStyle w:val="Emphasis"/>
          <w:highlight w:val="green"/>
        </w:rPr>
        <w:t>humanity</w:t>
      </w:r>
      <w:r w:rsidRPr="0021484E">
        <w:rPr>
          <w:rStyle w:val="StyleUnderline"/>
        </w:rPr>
        <w:t xml:space="preserve"> when</w:t>
      </w:r>
      <w:r w:rsidRPr="0021484E">
        <w:rPr>
          <w:sz w:val="16"/>
        </w:rPr>
        <w:t xml:space="preserve"> it is </w:t>
      </w:r>
      <w:r w:rsidRPr="0021484E">
        <w:rPr>
          <w:rStyle w:val="StyleUnderline"/>
        </w:rPr>
        <w:t>life on Earth will be endangered</w:t>
      </w:r>
      <w:r w:rsidRPr="0021484E">
        <w:rPr>
          <w:sz w:val="16"/>
        </w:rPr>
        <w:t xml:space="preserve">. It seems that </w:t>
      </w:r>
      <w:r w:rsidRPr="0021484E">
        <w:rPr>
          <w:rStyle w:val="StyleUnderline"/>
        </w:rPr>
        <w:t>the greatest</w:t>
      </w:r>
      <w:r w:rsidRPr="0021484E">
        <w:rPr>
          <w:sz w:val="16"/>
        </w:rPr>
        <w:t xml:space="preserve"> possible </w:t>
      </w:r>
      <w:r w:rsidRPr="0021484E">
        <w:rPr>
          <w:rStyle w:val="StyleUnderline"/>
        </w:rPr>
        <w:t>source of dangers is</w:t>
      </w:r>
      <w:r w:rsidRPr="0021484E">
        <w:rPr>
          <w:sz w:val="16"/>
        </w:rPr>
        <w:t xml:space="preserve"> the </w:t>
      </w:r>
      <w:r w:rsidRPr="0021484E">
        <w:rPr>
          <w:rStyle w:val="Emphasis"/>
        </w:rPr>
        <w:t>humanity itself</w:t>
      </w:r>
      <w:r w:rsidRPr="0021484E">
        <w:rPr>
          <w:sz w:val="16"/>
        </w:rPr>
        <w:t xml:space="preserve">, but beside it, the </w:t>
      </w:r>
      <w:r w:rsidRPr="0021484E">
        <w:rPr>
          <w:rStyle w:val="StyleUnderline"/>
        </w:rPr>
        <w:t>another</w:t>
      </w:r>
      <w:r w:rsidRPr="0021484E">
        <w:rPr>
          <w:sz w:val="16"/>
        </w:rPr>
        <w:t xml:space="preserve"> greatest danger </w:t>
      </w:r>
      <w:r w:rsidRPr="0021484E">
        <w:rPr>
          <w:rStyle w:val="StyleUnderline"/>
        </w:rPr>
        <w:t>is</w:t>
      </w:r>
      <w:r w:rsidRPr="0021484E">
        <w:rPr>
          <w:sz w:val="16"/>
        </w:rPr>
        <w:t xml:space="preserve"> probably </w:t>
      </w:r>
      <w:r w:rsidRPr="0021484E">
        <w:rPr>
          <w:rStyle w:val="StyleUnderline"/>
        </w:rPr>
        <w:t xml:space="preserve">the </w:t>
      </w:r>
      <w:r w:rsidRPr="0021484E">
        <w:rPr>
          <w:rStyle w:val="Emphasis"/>
        </w:rPr>
        <w:t>asteroid impact</w:t>
      </w:r>
      <w:r w:rsidRPr="0021484E">
        <w:rPr>
          <w:sz w:val="16"/>
        </w:rPr>
        <w:t>. To provide survival of humanity, the easier and the less costly project, as Impey points out, can be an attempt to reduce threats on Earth, and taking more care for proper conditions for human survival on Earth [12].</w:t>
      </w:r>
      <w:r>
        <w:rPr>
          <w:sz w:val="16"/>
        </w:rPr>
        <w:t xml:space="preserve"> </w:t>
      </w:r>
      <w:r w:rsidRPr="004F4E48">
        <w:rPr>
          <w:rStyle w:val="StyleUnderline"/>
          <w:highlight w:val="green"/>
        </w:rPr>
        <w:t>If we treat</w:t>
      </w:r>
      <w:r w:rsidRPr="0021484E">
        <w:rPr>
          <w:sz w:val="16"/>
        </w:rPr>
        <w:t xml:space="preserve"> the idea of </w:t>
      </w:r>
      <w:r w:rsidRPr="004F4E48">
        <w:rPr>
          <w:rStyle w:val="StyleUnderline"/>
          <w:highlight w:val="green"/>
        </w:rPr>
        <w:t xml:space="preserve">Mars colonisation as an </w:t>
      </w:r>
      <w:r w:rsidRPr="004F4E48">
        <w:rPr>
          <w:rStyle w:val="Emphasis"/>
          <w:highlight w:val="green"/>
        </w:rPr>
        <w:t>alternative</w:t>
      </w:r>
      <w:r w:rsidRPr="004F4E48">
        <w:rPr>
          <w:rStyle w:val="StyleUnderline"/>
          <w:highlight w:val="green"/>
        </w:rPr>
        <w:t xml:space="preserve"> for an </w:t>
      </w:r>
      <w:r w:rsidRPr="004F4E48">
        <w:rPr>
          <w:rStyle w:val="Emphasis"/>
          <w:highlight w:val="green"/>
        </w:rPr>
        <w:t>opportunity of survival</w:t>
      </w:r>
      <w:r w:rsidRPr="0021484E">
        <w:rPr>
          <w:sz w:val="16"/>
        </w:rPr>
        <w:t xml:space="preserve"> of humanity, the mentioned </w:t>
      </w:r>
      <w:r w:rsidRPr="004F4E48">
        <w:rPr>
          <w:rStyle w:val="Emphasis"/>
          <w:highlight w:val="green"/>
        </w:rPr>
        <w:t>running out resources</w:t>
      </w:r>
      <w:r w:rsidRPr="004F4E48">
        <w:rPr>
          <w:rStyle w:val="StyleUnderline"/>
          <w:highlight w:val="green"/>
        </w:rPr>
        <w:t xml:space="preserve"> are</w:t>
      </w:r>
      <w:r w:rsidRPr="0021484E">
        <w:rPr>
          <w:rStyle w:val="StyleUnderline"/>
        </w:rPr>
        <w:t xml:space="preserve"> only </w:t>
      </w:r>
      <w:r w:rsidRPr="004F4E48">
        <w:rPr>
          <w:rStyle w:val="Emphasis"/>
          <w:highlight w:val="green"/>
        </w:rPr>
        <w:t>one</w:t>
      </w:r>
      <w:r w:rsidRPr="004F4E48">
        <w:rPr>
          <w:rStyle w:val="StyleUnderline"/>
          <w:highlight w:val="green"/>
        </w:rPr>
        <w:t xml:space="preserve"> of possible threats</w:t>
      </w:r>
      <w:r w:rsidRPr="0021484E">
        <w:rPr>
          <w:sz w:val="16"/>
        </w:rPr>
        <w:t xml:space="preserve"> for maintaining life on Earth. If we take into account such possible threats, </w:t>
      </w:r>
      <w:r w:rsidRPr="004F4E48">
        <w:rPr>
          <w:rStyle w:val="StyleUnderline"/>
          <w:highlight w:val="green"/>
        </w:rPr>
        <w:t>it is worth considering Mars as</w:t>
      </w:r>
      <w:r w:rsidRPr="0021484E">
        <w:rPr>
          <w:sz w:val="16"/>
        </w:rPr>
        <w:t xml:space="preserve"> perhaps </w:t>
      </w:r>
      <w:r w:rsidRPr="004F4E48">
        <w:rPr>
          <w:rStyle w:val="StyleUnderline"/>
          <w:highlight w:val="green"/>
        </w:rPr>
        <w:t xml:space="preserve">the </w:t>
      </w:r>
      <w:r w:rsidRPr="004F4E48">
        <w:rPr>
          <w:rStyle w:val="Emphasis"/>
          <w:szCs w:val="26"/>
          <w:highlight w:val="green"/>
        </w:rPr>
        <w:t>unique solution</w:t>
      </w:r>
      <w:r w:rsidRPr="004F4E48">
        <w:rPr>
          <w:rStyle w:val="StyleUnderline"/>
          <w:highlight w:val="green"/>
        </w:rPr>
        <w:t xml:space="preserve"> for </w:t>
      </w:r>
      <w:r w:rsidRPr="004F4E48">
        <w:rPr>
          <w:rStyle w:val="Emphasis"/>
          <w:szCs w:val="26"/>
          <w:highlight w:val="green"/>
        </w:rPr>
        <w:t>further survival of humanity</w:t>
      </w:r>
      <w:r w:rsidRPr="0021484E">
        <w:rPr>
          <w:sz w:val="16"/>
        </w:rPr>
        <w:t xml:space="preserve">. Among possible threats on Earth </w:t>
      </w:r>
      <w:r w:rsidRPr="004F4E48">
        <w:rPr>
          <w:rStyle w:val="StyleUnderline"/>
          <w:highlight w:val="green"/>
        </w:rPr>
        <w:t>we can enumerate</w:t>
      </w:r>
      <w:r w:rsidRPr="0021484E">
        <w:rPr>
          <w:rStyle w:val="StyleUnderline"/>
        </w:rPr>
        <w:t xml:space="preserve"> such of them like </w:t>
      </w:r>
      <w:r w:rsidRPr="004F4E48">
        <w:rPr>
          <w:rStyle w:val="Emphasis"/>
          <w:highlight w:val="green"/>
        </w:rPr>
        <w:t>nuclear war</w:t>
      </w:r>
      <w:r w:rsidRPr="004F4E48">
        <w:rPr>
          <w:rStyle w:val="StyleUnderline"/>
          <w:highlight w:val="green"/>
        </w:rPr>
        <w:t xml:space="preserve">, </w:t>
      </w:r>
      <w:r w:rsidRPr="004F4E48">
        <w:rPr>
          <w:rStyle w:val="Emphasis"/>
          <w:highlight w:val="green"/>
        </w:rPr>
        <w:t>environmental catastrophes</w:t>
      </w:r>
      <w:r w:rsidRPr="004F4E48">
        <w:rPr>
          <w:rStyle w:val="StyleUnderline"/>
          <w:highlight w:val="green"/>
        </w:rPr>
        <w:t xml:space="preserve">, </w:t>
      </w:r>
      <w:r w:rsidRPr="004F4E48">
        <w:rPr>
          <w:rStyle w:val="Emphasis"/>
          <w:highlight w:val="green"/>
        </w:rPr>
        <w:t>incurable epidemic</w:t>
      </w:r>
      <w:r w:rsidRPr="004F4E48">
        <w:rPr>
          <w:rStyle w:val="StyleUnderline"/>
          <w:highlight w:val="green"/>
        </w:rPr>
        <w:t xml:space="preserve">, </w:t>
      </w:r>
      <w:r w:rsidRPr="004F4E48">
        <w:rPr>
          <w:rStyle w:val="Emphasis"/>
          <w:highlight w:val="green"/>
        </w:rPr>
        <w:t>asteroid impact</w:t>
      </w:r>
      <w:r w:rsidRPr="004F4E48">
        <w:rPr>
          <w:rStyle w:val="StyleUnderline"/>
          <w:highlight w:val="green"/>
        </w:rPr>
        <w:t xml:space="preserve">, or </w:t>
      </w:r>
      <w:r w:rsidRPr="004F4E48">
        <w:rPr>
          <w:rStyle w:val="Emphasis"/>
          <w:highlight w:val="green"/>
        </w:rPr>
        <w:t>uncontrolled development of a</w:t>
      </w:r>
      <w:r w:rsidRPr="0021484E">
        <w:rPr>
          <w:sz w:val="16"/>
        </w:rPr>
        <w:t xml:space="preserve">rtificial </w:t>
      </w:r>
      <w:r w:rsidRPr="004F4E48">
        <w:rPr>
          <w:rStyle w:val="Emphasis"/>
          <w:highlight w:val="green"/>
        </w:rPr>
        <w:t>i</w:t>
      </w:r>
      <w:r w:rsidRPr="0021484E">
        <w:rPr>
          <w:sz w:val="16"/>
        </w:rPr>
        <w:t xml:space="preserve">ntelligence that could be deleterious for humanity [12]. Of course, the concept of the human outer space colony as a way to solve human life could be applied probably only to some small part of the entire humanity, for instance, for these ones who survived one of the mentioned catastrophes. Consequently, </w:t>
      </w:r>
      <w:r w:rsidRPr="0021484E">
        <w:rPr>
          <w:rStyle w:val="StyleUnderline"/>
        </w:rPr>
        <w:t xml:space="preserve">the </w:t>
      </w:r>
      <w:r w:rsidRPr="0096213E">
        <w:rPr>
          <w:rStyle w:val="Emphasis"/>
        </w:rPr>
        <w:t>current</w:t>
      </w:r>
      <w:r w:rsidRPr="0021484E">
        <w:rPr>
          <w:rStyle w:val="StyleUnderline"/>
        </w:rPr>
        <w:t xml:space="preserve"> work on </w:t>
      </w:r>
      <w:r w:rsidRPr="004F4E48">
        <w:rPr>
          <w:rStyle w:val="Emphasis"/>
          <w:highlight w:val="green"/>
        </w:rPr>
        <w:t>preparation</w:t>
      </w:r>
      <w:r w:rsidRPr="004F4E48">
        <w:rPr>
          <w:rStyle w:val="StyleUnderline"/>
          <w:highlight w:val="green"/>
        </w:rPr>
        <w:t xml:space="preserve"> of the </w:t>
      </w:r>
      <w:r w:rsidRPr="004F4E48">
        <w:rPr>
          <w:rStyle w:val="Emphasis"/>
          <w:highlight w:val="green"/>
        </w:rPr>
        <w:t>manned mission to Mars</w:t>
      </w:r>
      <w:r w:rsidRPr="004F4E48">
        <w:rPr>
          <w:rStyle w:val="StyleUnderline"/>
          <w:highlight w:val="green"/>
        </w:rPr>
        <w:t xml:space="preserve"> can be </w:t>
      </w:r>
      <w:r w:rsidRPr="0096213E">
        <w:rPr>
          <w:rStyle w:val="StyleUnderline"/>
        </w:rPr>
        <w:t>treated as</w:t>
      </w:r>
      <w:r w:rsidRPr="0021484E">
        <w:rPr>
          <w:rStyle w:val="StyleUnderline"/>
        </w:rPr>
        <w:t xml:space="preserve"> a </w:t>
      </w:r>
      <w:r w:rsidRPr="004F4E48">
        <w:rPr>
          <w:rStyle w:val="StyleUnderline"/>
          <w:highlight w:val="green"/>
        </w:rPr>
        <w:t xml:space="preserve">work to provide the </w:t>
      </w:r>
      <w:r w:rsidRPr="004F4E48">
        <w:rPr>
          <w:rStyle w:val="Emphasis"/>
          <w:highlight w:val="green"/>
        </w:rPr>
        <w:t>future further living</w:t>
      </w:r>
      <w:r w:rsidRPr="004F4E48">
        <w:rPr>
          <w:rStyle w:val="StyleUnderline"/>
          <w:highlight w:val="green"/>
        </w:rPr>
        <w:t xml:space="preserve"> of the human species </w:t>
      </w:r>
      <w:r w:rsidRPr="0096213E">
        <w:rPr>
          <w:rStyle w:val="StyleUnderline"/>
        </w:rPr>
        <w:t>whose</w:t>
      </w:r>
      <w:r w:rsidRPr="0021484E">
        <w:rPr>
          <w:rStyle w:val="StyleUnderline"/>
        </w:rPr>
        <w:t xml:space="preserve"> further </w:t>
      </w:r>
      <w:r w:rsidRPr="0096213E">
        <w:rPr>
          <w:rStyle w:val="Emphasis"/>
        </w:rPr>
        <w:t>existence on Earth</w:t>
      </w:r>
      <w:r w:rsidRPr="0096213E">
        <w:rPr>
          <w:sz w:val="16"/>
        </w:rPr>
        <w:t xml:space="preserve"> in the next several hundred or several thousand years </w:t>
      </w:r>
      <w:r w:rsidRPr="0096213E">
        <w:rPr>
          <w:rStyle w:val="StyleUnderline"/>
        </w:rPr>
        <w:t xml:space="preserve">can be </w:t>
      </w:r>
      <w:r w:rsidRPr="0096213E">
        <w:rPr>
          <w:rStyle w:val="Emphasis"/>
        </w:rPr>
        <w:t>really endangered</w:t>
      </w:r>
      <w:r w:rsidRPr="0096213E">
        <w:rPr>
          <w:sz w:val="16"/>
        </w:rPr>
        <w:t>.</w:t>
      </w:r>
    </w:p>
    <w:p w14:paraId="2F4B92BB" w14:textId="313BC75D" w:rsidR="004A77F8" w:rsidRDefault="004A77F8" w:rsidP="004A77F8">
      <w:pPr>
        <w:pStyle w:val="Heading3"/>
        <w:rPr>
          <w:bdr w:val="single" w:sz="8" w:space="0" w:color="auto"/>
        </w:rPr>
      </w:pPr>
      <w:r>
        <w:rPr>
          <w:bdr w:val="single" w:sz="8" w:space="0" w:color="auto"/>
        </w:rPr>
        <w:lastRenderedPageBreak/>
        <w:t>1NC – OFF</w:t>
      </w:r>
    </w:p>
    <w:p w14:paraId="5D5BF5FA" w14:textId="1927CF9E" w:rsidR="004A77F8" w:rsidRPr="00054194" w:rsidRDefault="004A77F8" w:rsidP="004A77F8">
      <w:pPr>
        <w:pStyle w:val="Heading4"/>
      </w:pPr>
      <w:r w:rsidRPr="00054194">
        <w:t>States ought to establish or expand an international public trust obligation towards celestial protection</w:t>
      </w:r>
      <w:r>
        <w:t xml:space="preserve"> as a form of multilateral governance. </w:t>
      </w:r>
    </w:p>
    <w:p w14:paraId="2BF864B1" w14:textId="77777777" w:rsidR="004A77F8" w:rsidRPr="00054194" w:rsidRDefault="004A77F8" w:rsidP="004A77F8">
      <w:pPr>
        <w:pStyle w:val="Heading4"/>
      </w:pPr>
      <w:r w:rsidRPr="00054194">
        <w:t xml:space="preserve">Counterplan solves global space sustainability. </w:t>
      </w:r>
    </w:p>
    <w:p w14:paraId="733BB137" w14:textId="77777777" w:rsidR="004A77F8" w:rsidRPr="00054194" w:rsidRDefault="004A77F8" w:rsidP="004A77F8">
      <w:r w:rsidRPr="00054194">
        <w:rPr>
          <w:b/>
          <w:bCs/>
        </w:rPr>
        <w:t>Babcock ’19</w:t>
      </w:r>
      <w:r w:rsidRPr="00054194">
        <w:t xml:space="preserve"> — Hope M. Babcock, Professor of Law, Georgetown University Law Center, B.A., Smith College, L.L.B., Yale University; (2019; “ARTICLE: THE PUBLIC TRUST DOCTRINE, OUTER SPACE, AND THE GLOBAL COMMONS: TIME TO CALL HOME ET”; University of Michigan Libraries, Nexis Uni; </w:t>
      </w:r>
      <w:r w:rsidRPr="00054194">
        <w:rPr>
          <w:i/>
          <w:iCs/>
        </w:rPr>
        <w:t>Syracuse University Law Review</w:t>
      </w:r>
      <w:r w:rsidRPr="00054194">
        <w:t>, Vol. 69; //LFS—JCM)</w:t>
      </w:r>
    </w:p>
    <w:p w14:paraId="540A7FCB" w14:textId="77777777" w:rsidR="004A77F8" w:rsidRPr="00054194" w:rsidRDefault="004A77F8" w:rsidP="004A77F8">
      <w:pPr>
        <w:rPr>
          <w:sz w:val="16"/>
        </w:rPr>
      </w:pPr>
      <w:r w:rsidRPr="00054194">
        <w:rPr>
          <w:sz w:val="16"/>
        </w:rPr>
        <w:t xml:space="preserve">[*259] </w:t>
      </w:r>
      <w:r w:rsidRPr="00054194">
        <w:rPr>
          <w:rStyle w:val="StyleUnderline"/>
          <w:highlight w:val="green"/>
        </w:rPr>
        <w:t>The doctrine</w:t>
      </w:r>
      <w:r w:rsidRPr="00054194">
        <w:rPr>
          <w:sz w:val="16"/>
        </w:rPr>
        <w:t xml:space="preserve"> also appears to be </w:t>
      </w:r>
      <w:r w:rsidRPr="00054194">
        <w:rPr>
          <w:rStyle w:val="Emphasis"/>
          <w:highlight w:val="green"/>
        </w:rPr>
        <w:t>infinitely malleable</w:t>
      </w:r>
      <w:r w:rsidRPr="00054194">
        <w:rPr>
          <w:sz w:val="16"/>
        </w:rPr>
        <w:t xml:space="preserve">. </w:t>
      </w:r>
      <w:r w:rsidRPr="00054194">
        <w:rPr>
          <w:rStyle w:val="StyleUnderline"/>
        </w:rPr>
        <w:t xml:space="preserve">Original </w:t>
      </w:r>
      <w:r w:rsidRPr="00054194">
        <w:rPr>
          <w:rStyle w:val="StyleUnderline"/>
          <w:highlight w:val="green"/>
        </w:rPr>
        <w:t>uses</w:t>
      </w:r>
      <w:r w:rsidRPr="00054194">
        <w:rPr>
          <w:sz w:val="16"/>
        </w:rPr>
        <w:t xml:space="preserve"> of the doctrine </w:t>
      </w:r>
      <w:r w:rsidRPr="00054194">
        <w:rPr>
          <w:rStyle w:val="StyleUnderline"/>
          <w:highlight w:val="green"/>
        </w:rPr>
        <w:t xml:space="preserve">were </w:t>
      </w:r>
      <w:r w:rsidRPr="00054194">
        <w:rPr>
          <w:rStyle w:val="Emphasis"/>
          <w:highlight w:val="green"/>
        </w:rPr>
        <w:t>restricted</w:t>
      </w:r>
      <w:r w:rsidRPr="00054194">
        <w:rPr>
          <w:rStyle w:val="StyleUnderline"/>
        </w:rPr>
        <w:t xml:space="preserve"> to only</w:t>
      </w:r>
      <w:r w:rsidRPr="00054194">
        <w:rPr>
          <w:sz w:val="16"/>
        </w:rPr>
        <w:t xml:space="preserve"> that "aspect of the </w:t>
      </w:r>
      <w:r w:rsidRPr="00054194">
        <w:rPr>
          <w:rStyle w:val="StyleUnderline"/>
        </w:rPr>
        <w:t>public domain</w:t>
      </w:r>
      <w:r w:rsidRPr="00054194">
        <w:rPr>
          <w:sz w:val="16"/>
        </w:rPr>
        <w:t xml:space="preserve"> </w:t>
      </w:r>
      <w:r w:rsidRPr="00054194">
        <w:rPr>
          <w:rStyle w:val="StyleUnderline"/>
        </w:rPr>
        <w:t>below the low-water mark</w:t>
      </w:r>
      <w:r w:rsidRPr="00054194">
        <w:rPr>
          <w:sz w:val="16"/>
        </w:rPr>
        <w:t xml:space="preserve"> on the margin of the sea and the great lakes, the waters over those lands, and the waters within rivers and streams of any consequence," 520and covered only traditional uses of those lands, like fishing and navigation. 521 </w:t>
      </w:r>
      <w:r w:rsidRPr="00054194">
        <w:rPr>
          <w:rStyle w:val="StyleUnderline"/>
          <w:highlight w:val="green"/>
        </w:rPr>
        <w:t>Over time</w:t>
      </w:r>
      <w:r w:rsidRPr="00054194">
        <w:rPr>
          <w:sz w:val="16"/>
        </w:rPr>
        <w:t xml:space="preserve">, </w:t>
      </w:r>
      <w:r w:rsidRPr="00054194">
        <w:rPr>
          <w:rStyle w:val="StyleUnderline"/>
        </w:rPr>
        <w:t xml:space="preserve">the </w:t>
      </w:r>
      <w:r w:rsidRPr="00054194">
        <w:rPr>
          <w:rStyle w:val="StyleUnderline"/>
          <w:highlight w:val="green"/>
        </w:rPr>
        <w:t>scope</w:t>
      </w:r>
      <w:r w:rsidRPr="00054194">
        <w:rPr>
          <w:sz w:val="16"/>
        </w:rPr>
        <w:t xml:space="preserve"> </w:t>
      </w:r>
      <w:r w:rsidRPr="00054194">
        <w:rPr>
          <w:rStyle w:val="StyleUnderline"/>
        </w:rPr>
        <w:t>and application</w:t>
      </w:r>
      <w:r w:rsidRPr="00054194">
        <w:rPr>
          <w:sz w:val="16"/>
        </w:rPr>
        <w:t xml:space="preserve"> </w:t>
      </w:r>
      <w:r w:rsidRPr="00054194">
        <w:rPr>
          <w:rStyle w:val="StyleUnderline"/>
        </w:rPr>
        <w:t xml:space="preserve">of the </w:t>
      </w:r>
      <w:r w:rsidRPr="00054194">
        <w:rPr>
          <w:rStyle w:val="Emphasis"/>
        </w:rPr>
        <w:t xml:space="preserve">doctrine </w:t>
      </w:r>
      <w:r w:rsidRPr="00054194">
        <w:rPr>
          <w:rStyle w:val="Emphasis"/>
          <w:highlight w:val="green"/>
        </w:rPr>
        <w:t>broadened</w:t>
      </w:r>
      <w:r w:rsidRPr="00054194">
        <w:rPr>
          <w:rStyle w:val="StyleUnderline"/>
        </w:rPr>
        <w:t xml:space="preserve"> to protect</w:t>
      </w:r>
      <w:r w:rsidRPr="00054194">
        <w:rPr>
          <w:sz w:val="16"/>
        </w:rPr>
        <w:t xml:space="preserve"> </w:t>
      </w:r>
      <w:r w:rsidRPr="00054194">
        <w:rPr>
          <w:rStyle w:val="Emphasis"/>
        </w:rPr>
        <w:t>more public resources</w:t>
      </w:r>
      <w:r w:rsidRPr="00054194">
        <w:rPr>
          <w:sz w:val="16"/>
        </w:rPr>
        <w:t xml:space="preserve"> and different uses. 522 Thus, </w:t>
      </w:r>
      <w:r w:rsidRPr="00054194">
        <w:rPr>
          <w:rStyle w:val="StyleUnderline"/>
        </w:rPr>
        <w:t>the doctrine expanded</w:t>
      </w:r>
      <w:r w:rsidRPr="00054194">
        <w:rPr>
          <w:sz w:val="16"/>
        </w:rPr>
        <w:t xml:space="preserve"> </w:t>
      </w:r>
      <w:r w:rsidRPr="00054194">
        <w:rPr>
          <w:rStyle w:val="StyleUnderline"/>
        </w:rPr>
        <w:t xml:space="preserve">to protect </w:t>
      </w:r>
      <w:r w:rsidRPr="00054194">
        <w:rPr>
          <w:rStyle w:val="Emphasis"/>
        </w:rPr>
        <w:t>new trust resources</w:t>
      </w:r>
      <w:r w:rsidRPr="00054194">
        <w:rPr>
          <w:sz w:val="16"/>
        </w:rPr>
        <w:t xml:space="preserve">, </w:t>
      </w:r>
      <w:r w:rsidRPr="00054194">
        <w:rPr>
          <w:rStyle w:val="StyleUnderline"/>
        </w:rPr>
        <w:t>such as</w:t>
      </w:r>
      <w:r w:rsidRPr="00054194">
        <w:rPr>
          <w:sz w:val="16"/>
        </w:rPr>
        <w:t xml:space="preserve"> dry </w:t>
      </w:r>
      <w:r w:rsidRPr="00054194">
        <w:rPr>
          <w:rStyle w:val="StyleUnderline"/>
        </w:rPr>
        <w:t>sand beaches</w:t>
      </w:r>
      <w:r w:rsidRPr="00054194">
        <w:rPr>
          <w:sz w:val="16"/>
        </w:rPr>
        <w:t xml:space="preserve">, </w:t>
      </w:r>
      <w:r w:rsidRPr="00054194">
        <w:rPr>
          <w:rStyle w:val="StyleUnderline"/>
        </w:rPr>
        <w:t>inland lakes</w:t>
      </w:r>
      <w:r w:rsidRPr="00054194">
        <w:rPr>
          <w:sz w:val="16"/>
        </w:rPr>
        <w:t xml:space="preserve">, </w:t>
      </w:r>
      <w:r w:rsidRPr="00054194">
        <w:rPr>
          <w:rStyle w:val="StyleUnderline"/>
        </w:rPr>
        <w:t>groundwater</w:t>
      </w:r>
      <w:r w:rsidRPr="00054194">
        <w:rPr>
          <w:sz w:val="16"/>
        </w:rPr>
        <w:t xml:space="preserve">, </w:t>
      </w:r>
      <w:r w:rsidRPr="00054194">
        <w:rPr>
          <w:rStyle w:val="StyleUnderline"/>
        </w:rPr>
        <w:t>dry riverbeds</w:t>
      </w:r>
      <w:r w:rsidRPr="00054194">
        <w:rPr>
          <w:sz w:val="16"/>
        </w:rPr>
        <w:t xml:space="preserve">, </w:t>
      </w:r>
      <w:r w:rsidRPr="00054194">
        <w:rPr>
          <w:rStyle w:val="StyleUnderline"/>
        </w:rPr>
        <w:t>and wildlife</w:t>
      </w:r>
      <w:r w:rsidRPr="00054194">
        <w:rPr>
          <w:sz w:val="16"/>
        </w:rPr>
        <w:t xml:space="preserve">, 523and passive uses of those resources, like scientific study. 524The original link to navigable water and tidelands disappeared. 525 </w:t>
      </w:r>
      <w:r w:rsidRPr="00054194">
        <w:rPr>
          <w:rStyle w:val="StyleUnderline"/>
        </w:rPr>
        <w:t>Supporters of the</w:t>
      </w:r>
      <w:r w:rsidRPr="00054194">
        <w:rPr>
          <w:sz w:val="16"/>
        </w:rPr>
        <w:t xml:space="preserve"> [*260] </w:t>
      </w:r>
      <w:r w:rsidRPr="00054194">
        <w:rPr>
          <w:rStyle w:val="StyleUnderline"/>
        </w:rPr>
        <w:t>doctrine successfully advocated</w:t>
      </w:r>
      <w:r w:rsidRPr="00054194">
        <w:rPr>
          <w:sz w:val="16"/>
        </w:rPr>
        <w:t xml:space="preserve"> that </w:t>
      </w:r>
      <w:r w:rsidRPr="00054194">
        <w:rPr>
          <w:rStyle w:val="StyleUnderline"/>
        </w:rPr>
        <w:t>it be applied to</w:t>
      </w:r>
      <w:r w:rsidRPr="00054194">
        <w:rPr>
          <w:sz w:val="16"/>
        </w:rPr>
        <w:t xml:space="preserve"> "</w:t>
      </w:r>
      <w:r w:rsidRPr="00054194">
        <w:rPr>
          <w:rStyle w:val="StyleUnderline"/>
        </w:rPr>
        <w:t>wildlife</w:t>
      </w:r>
      <w:r w:rsidRPr="00054194">
        <w:rPr>
          <w:sz w:val="16"/>
        </w:rPr>
        <w:t xml:space="preserve">, </w:t>
      </w:r>
      <w:r w:rsidRPr="00054194">
        <w:rPr>
          <w:rStyle w:val="StyleUnderline"/>
        </w:rPr>
        <w:t>parks</w:t>
      </w:r>
      <w:r w:rsidRPr="00054194">
        <w:rPr>
          <w:sz w:val="16"/>
        </w:rPr>
        <w:t xml:space="preserve">, </w:t>
      </w:r>
      <w:r w:rsidRPr="00054194">
        <w:rPr>
          <w:rStyle w:val="StyleUnderline"/>
        </w:rPr>
        <w:t>cemeteries</w:t>
      </w:r>
      <w:r w:rsidRPr="00054194">
        <w:rPr>
          <w:sz w:val="16"/>
        </w:rPr>
        <w:t xml:space="preserve">, </w:t>
      </w:r>
      <w:r w:rsidRPr="00054194">
        <w:rPr>
          <w:rStyle w:val="StyleUnderline"/>
        </w:rPr>
        <w:t>and even</w:t>
      </w:r>
      <w:r w:rsidRPr="00054194">
        <w:rPr>
          <w:sz w:val="16"/>
        </w:rPr>
        <w:t xml:space="preserve"> </w:t>
      </w:r>
      <w:r w:rsidRPr="00054194">
        <w:rPr>
          <w:rStyle w:val="Emphasis"/>
        </w:rPr>
        <w:t>works of fine art</w:t>
      </w:r>
      <w:r w:rsidRPr="00054194">
        <w:rPr>
          <w:sz w:val="16"/>
        </w:rPr>
        <w:t xml:space="preserve">," 526 </w:t>
      </w:r>
      <w:r w:rsidRPr="00054194">
        <w:rPr>
          <w:rStyle w:val="StyleUnderline"/>
        </w:rPr>
        <w:t>while arguing more</w:t>
      </w:r>
      <w:r w:rsidRPr="00054194">
        <w:rPr>
          <w:sz w:val="16"/>
        </w:rPr>
        <w:t xml:space="preserve"> </w:t>
      </w:r>
      <w:r w:rsidRPr="00054194">
        <w:rPr>
          <w:rStyle w:val="StyleUnderline"/>
        </w:rPr>
        <w:t xml:space="preserve">recently its </w:t>
      </w:r>
      <w:r w:rsidRPr="00054194">
        <w:rPr>
          <w:rStyle w:val="Emphasis"/>
        </w:rPr>
        <w:t>application to the atmosphere</w:t>
      </w:r>
      <w:r w:rsidRPr="00054194">
        <w:rPr>
          <w:sz w:val="16"/>
        </w:rPr>
        <w:t>. 527</w:t>
      </w:r>
    </w:p>
    <w:p w14:paraId="31D56F7B" w14:textId="77777777" w:rsidR="004A77F8" w:rsidRPr="00054194" w:rsidRDefault="004A77F8" w:rsidP="004A77F8">
      <w:pPr>
        <w:rPr>
          <w:sz w:val="16"/>
        </w:rPr>
      </w:pPr>
      <w:r w:rsidRPr="00054194">
        <w:rPr>
          <w:rStyle w:val="StyleUnderline"/>
        </w:rPr>
        <w:t xml:space="preserve">A doctrine that </w:t>
      </w:r>
      <w:r w:rsidRPr="00054194">
        <w:rPr>
          <w:rStyle w:val="StyleUnderline"/>
          <w:highlight w:val="green"/>
        </w:rPr>
        <w:t>imposes</w:t>
      </w:r>
      <w:r w:rsidRPr="00054194">
        <w:rPr>
          <w:sz w:val="16"/>
          <w:highlight w:val="green"/>
        </w:rPr>
        <w:t xml:space="preserve"> </w:t>
      </w:r>
      <w:r w:rsidRPr="00054194">
        <w:rPr>
          <w:rStyle w:val="StyleUnderline"/>
          <w:highlight w:val="green"/>
        </w:rPr>
        <w:t>a</w:t>
      </w:r>
      <w:r w:rsidRPr="00054194">
        <w:rPr>
          <w:rStyle w:val="StyleUnderline"/>
        </w:rPr>
        <w:t xml:space="preserve"> </w:t>
      </w:r>
      <w:r w:rsidRPr="00054194">
        <w:rPr>
          <w:rStyle w:val="Emphasis"/>
        </w:rPr>
        <w:t xml:space="preserve">perpetual </w:t>
      </w:r>
      <w:r w:rsidRPr="00054194">
        <w:rPr>
          <w:rStyle w:val="Emphasis"/>
          <w:highlight w:val="green"/>
        </w:rPr>
        <w:t>duty</w:t>
      </w:r>
      <w:r w:rsidRPr="00054194">
        <w:rPr>
          <w:sz w:val="16"/>
          <w:highlight w:val="green"/>
        </w:rPr>
        <w:t xml:space="preserve"> </w:t>
      </w:r>
      <w:r w:rsidRPr="00054194">
        <w:rPr>
          <w:rStyle w:val="StyleUnderline"/>
          <w:highlight w:val="green"/>
        </w:rPr>
        <w:t>on</w:t>
      </w:r>
      <w:r w:rsidRPr="00054194">
        <w:rPr>
          <w:sz w:val="16"/>
        </w:rPr>
        <w:t xml:space="preserve"> the sovereign to preserve </w:t>
      </w:r>
      <w:r w:rsidRPr="00054194">
        <w:rPr>
          <w:rStyle w:val="StyleUnderline"/>
          <w:highlight w:val="green"/>
        </w:rPr>
        <w:t>trust</w:t>
      </w:r>
      <w:r w:rsidRPr="00054194">
        <w:rPr>
          <w:rStyle w:val="StyleUnderline"/>
        </w:rPr>
        <w:t xml:space="preserve"> resources</w:t>
      </w:r>
      <w:r w:rsidRPr="00054194">
        <w:rPr>
          <w:sz w:val="16"/>
        </w:rPr>
        <w:t xml:space="preserve">, </w:t>
      </w:r>
      <w:r w:rsidRPr="00054194">
        <w:rPr>
          <w:rStyle w:val="StyleUnderline"/>
          <w:highlight w:val="green"/>
        </w:rPr>
        <w:t>prevents</w:t>
      </w:r>
      <w:r w:rsidRPr="00054194">
        <w:rPr>
          <w:rStyle w:val="StyleUnderline"/>
        </w:rPr>
        <w:t xml:space="preserve"> their </w:t>
      </w:r>
      <w:r w:rsidRPr="00054194">
        <w:rPr>
          <w:rStyle w:val="StyleUnderline"/>
          <w:highlight w:val="green"/>
        </w:rPr>
        <w:t>alienation</w:t>
      </w:r>
      <w:r w:rsidRPr="00054194">
        <w:rPr>
          <w:sz w:val="16"/>
        </w:rPr>
        <w:t xml:space="preserve"> </w:t>
      </w:r>
      <w:r w:rsidRPr="00054194">
        <w:rPr>
          <w:rStyle w:val="StyleUnderline"/>
        </w:rPr>
        <w:t>for private benefit</w:t>
      </w:r>
      <w:r w:rsidRPr="00054194">
        <w:rPr>
          <w:sz w:val="16"/>
        </w:rPr>
        <w:t xml:space="preserve">, </w:t>
      </w:r>
      <w:r w:rsidRPr="00054194">
        <w:rPr>
          <w:rStyle w:val="StyleUnderline"/>
          <w:highlight w:val="green"/>
        </w:rPr>
        <w:t xml:space="preserve">assures </w:t>
      </w:r>
      <w:r w:rsidRPr="00054194">
        <w:rPr>
          <w:rStyle w:val="Emphasis"/>
          <w:highlight w:val="green"/>
        </w:rPr>
        <w:t>public access</w:t>
      </w:r>
      <w:r w:rsidRPr="00054194">
        <w:rPr>
          <w:sz w:val="16"/>
        </w:rPr>
        <w:t xml:space="preserve"> to them, and can be invoked by anyone seems particularly useful as a management tool in outer space. 528The fact that </w:t>
      </w:r>
      <w:r w:rsidRPr="00054194">
        <w:rPr>
          <w:rStyle w:val="StyleUnderline"/>
        </w:rPr>
        <w:t>public access</w:t>
      </w:r>
      <w:r w:rsidRPr="00054194">
        <w:rPr>
          <w:sz w:val="16"/>
        </w:rPr>
        <w:t xml:space="preserve"> </w:t>
      </w:r>
      <w:r w:rsidRPr="00054194">
        <w:rPr>
          <w:rStyle w:val="StyleUnderline"/>
        </w:rPr>
        <w:t xml:space="preserve">to </w:t>
      </w:r>
      <w:r w:rsidRPr="00054194">
        <w:rPr>
          <w:rStyle w:val="Emphasis"/>
        </w:rPr>
        <w:t>trust</w:t>
      </w:r>
      <w:r w:rsidRPr="00054194">
        <w:rPr>
          <w:rStyle w:val="StyleUnderline"/>
        </w:rPr>
        <w:t xml:space="preserve"> resources</w:t>
      </w:r>
      <w:r w:rsidRPr="00054194">
        <w:rPr>
          <w:sz w:val="16"/>
        </w:rPr>
        <w:t xml:space="preserve"> </w:t>
      </w:r>
      <w:r w:rsidRPr="00054194">
        <w:rPr>
          <w:rStyle w:val="StyleUnderline"/>
        </w:rPr>
        <w:t>is</w:t>
      </w:r>
      <w:r w:rsidRPr="00054194">
        <w:rPr>
          <w:sz w:val="16"/>
        </w:rPr>
        <w:t xml:space="preserve"> so </w:t>
      </w:r>
      <w:r w:rsidRPr="00054194">
        <w:rPr>
          <w:rStyle w:val="Emphasis"/>
        </w:rPr>
        <w:t>central</w:t>
      </w:r>
      <w:r w:rsidRPr="00054194">
        <w:rPr>
          <w:rStyle w:val="StyleUnderline"/>
        </w:rPr>
        <w:t xml:space="preserve"> to the doctrine</w:t>
      </w:r>
      <w:r w:rsidRPr="00054194">
        <w:rPr>
          <w:sz w:val="16"/>
        </w:rPr>
        <w:t xml:space="preserve"> makes it reflective, not contradictory, of international space law's bar against appropriation of outer space and of the principle of space being the "province of all mankind." 529 </w:t>
      </w:r>
      <w:r w:rsidRPr="00054194">
        <w:rPr>
          <w:rStyle w:val="StyleUnderline"/>
        </w:rPr>
        <w:t>It avoids</w:t>
      </w:r>
      <w:r w:rsidRPr="00054194">
        <w:rPr>
          <w:sz w:val="16"/>
        </w:rPr>
        <w:t xml:space="preserve"> </w:t>
      </w:r>
      <w:r w:rsidRPr="00054194">
        <w:rPr>
          <w:rStyle w:val="StyleUnderline"/>
        </w:rPr>
        <w:t>the problems of</w:t>
      </w:r>
      <w:r w:rsidRPr="00054194">
        <w:rPr>
          <w:sz w:val="16"/>
        </w:rPr>
        <w:t xml:space="preserve"> </w:t>
      </w:r>
      <w:r w:rsidRPr="00054194">
        <w:rPr>
          <w:rStyle w:val="Emphasis"/>
        </w:rPr>
        <w:t>alienation and exclusion</w:t>
      </w:r>
      <w:r w:rsidRPr="00054194">
        <w:rPr>
          <w:rStyle w:val="StyleUnderline"/>
        </w:rPr>
        <w:t xml:space="preserve"> associated</w:t>
      </w:r>
      <w:r w:rsidRPr="00054194">
        <w:rPr>
          <w:sz w:val="16"/>
        </w:rPr>
        <w:t xml:space="preserve"> </w:t>
      </w:r>
      <w:r w:rsidRPr="00054194">
        <w:rPr>
          <w:rStyle w:val="StyleUnderline"/>
        </w:rPr>
        <w:t>with any of the</w:t>
      </w:r>
      <w:r w:rsidRPr="00054194">
        <w:rPr>
          <w:sz w:val="16"/>
        </w:rPr>
        <w:t xml:space="preserve"> </w:t>
      </w:r>
      <w:r w:rsidRPr="00054194">
        <w:rPr>
          <w:rStyle w:val="StyleUnderline"/>
        </w:rPr>
        <w:t>management approaches associated</w:t>
      </w:r>
      <w:r w:rsidRPr="00054194">
        <w:rPr>
          <w:sz w:val="16"/>
        </w:rPr>
        <w:t xml:space="preserve"> </w:t>
      </w:r>
      <w:r w:rsidRPr="00054194">
        <w:rPr>
          <w:rStyle w:val="StyleUnderline"/>
        </w:rPr>
        <w:t>with</w:t>
      </w:r>
      <w:r w:rsidRPr="00054194">
        <w:rPr>
          <w:sz w:val="16"/>
        </w:rPr>
        <w:t xml:space="preserve"> some form of </w:t>
      </w:r>
      <w:r w:rsidRPr="00054194">
        <w:rPr>
          <w:rStyle w:val="Emphasis"/>
        </w:rPr>
        <w:t>private property</w:t>
      </w:r>
      <w:r w:rsidRPr="00054194">
        <w:rPr>
          <w:sz w:val="16"/>
        </w:rPr>
        <w:t xml:space="preserve"> </w:t>
      </w:r>
      <w:r w:rsidRPr="00054194">
        <w:rPr>
          <w:rStyle w:val="StyleUnderline"/>
        </w:rPr>
        <w:t>and requires</w:t>
      </w:r>
      <w:r w:rsidRPr="00054194">
        <w:rPr>
          <w:sz w:val="16"/>
        </w:rPr>
        <w:t xml:space="preserve"> </w:t>
      </w:r>
      <w:r w:rsidRPr="00054194">
        <w:rPr>
          <w:rStyle w:val="StyleUnderline"/>
        </w:rPr>
        <w:t>neither</w:t>
      </w:r>
      <w:r w:rsidRPr="00054194">
        <w:rPr>
          <w:sz w:val="16"/>
        </w:rPr>
        <w:t xml:space="preserve"> the creation of </w:t>
      </w:r>
      <w:r w:rsidRPr="00054194">
        <w:rPr>
          <w:rStyle w:val="StyleUnderline"/>
        </w:rPr>
        <w:t>a new administrative authority</w:t>
      </w:r>
      <w:r w:rsidRPr="00054194">
        <w:rPr>
          <w:sz w:val="16"/>
        </w:rPr>
        <w:t xml:space="preserve"> </w:t>
      </w:r>
      <w:r w:rsidRPr="00054194">
        <w:rPr>
          <w:rStyle w:val="StyleUnderline"/>
        </w:rPr>
        <w:t>nor</w:t>
      </w:r>
      <w:r w:rsidRPr="00054194">
        <w:rPr>
          <w:sz w:val="16"/>
        </w:rPr>
        <w:t xml:space="preserve"> the </w:t>
      </w:r>
      <w:r w:rsidRPr="00054194">
        <w:rPr>
          <w:rStyle w:val="StyleUnderline"/>
        </w:rPr>
        <w:t xml:space="preserve">presence of a </w:t>
      </w:r>
      <w:r w:rsidRPr="00054194">
        <w:rPr>
          <w:rStyle w:val="Emphasis"/>
        </w:rPr>
        <w:t>close-knit group</w:t>
      </w:r>
      <w:r w:rsidRPr="00054194">
        <w:rPr>
          <w:sz w:val="16"/>
        </w:rPr>
        <w:t xml:space="preserve"> </w:t>
      </w:r>
      <w:r w:rsidRPr="00054194">
        <w:rPr>
          <w:rStyle w:val="StyleUnderline"/>
        </w:rPr>
        <w:t>of like-minded people</w:t>
      </w:r>
      <w:r w:rsidRPr="00054194">
        <w:rPr>
          <w:sz w:val="16"/>
        </w:rPr>
        <w:t xml:space="preserve">. 530 </w:t>
      </w:r>
      <w:r w:rsidRPr="00054194">
        <w:rPr>
          <w:rStyle w:val="StyleUnderline"/>
        </w:rPr>
        <w:t>Members</w:t>
      </w:r>
      <w:r w:rsidRPr="00054194">
        <w:rPr>
          <w:sz w:val="16"/>
        </w:rPr>
        <w:t xml:space="preserve"> </w:t>
      </w:r>
      <w:r w:rsidRPr="00054194">
        <w:rPr>
          <w:rStyle w:val="StyleUnderline"/>
        </w:rPr>
        <w:t>of the public</w:t>
      </w:r>
      <w:r w:rsidRPr="00054194">
        <w:rPr>
          <w:sz w:val="16"/>
        </w:rPr>
        <w:t xml:space="preserve">, both </w:t>
      </w:r>
      <w:r w:rsidRPr="00054194">
        <w:rPr>
          <w:rStyle w:val="Emphasis"/>
          <w:highlight w:val="green"/>
        </w:rPr>
        <w:t>rich and poor</w:t>
      </w:r>
      <w:r w:rsidRPr="00054194">
        <w:rPr>
          <w:sz w:val="16"/>
        </w:rPr>
        <w:t xml:space="preserve">, </w:t>
      </w:r>
      <w:r w:rsidRPr="00054194">
        <w:rPr>
          <w:rStyle w:val="StyleUnderline"/>
          <w:highlight w:val="green"/>
        </w:rPr>
        <w:t>can invoke</w:t>
      </w:r>
      <w:r w:rsidRPr="00054194">
        <w:rPr>
          <w:sz w:val="16"/>
        </w:rPr>
        <w:t xml:space="preserve"> </w:t>
      </w:r>
      <w:r w:rsidRPr="00054194">
        <w:rPr>
          <w:rStyle w:val="StyleUnderline"/>
        </w:rPr>
        <w:t xml:space="preserve">and </w:t>
      </w:r>
      <w:r w:rsidRPr="00054194">
        <w:rPr>
          <w:rStyle w:val="Emphasis"/>
        </w:rPr>
        <w:t xml:space="preserve">enforce </w:t>
      </w:r>
      <w:r w:rsidRPr="00054194">
        <w:rPr>
          <w:rStyle w:val="Emphasis"/>
          <w:highlight w:val="green"/>
        </w:rPr>
        <w:t>the doctrine</w:t>
      </w:r>
      <w:r w:rsidRPr="00054194">
        <w:rPr>
          <w:rStyle w:val="StyleUnderline"/>
        </w:rPr>
        <w:t xml:space="preserve"> </w:t>
      </w:r>
      <w:r w:rsidRPr="00054194">
        <w:rPr>
          <w:rStyle w:val="StyleUnderline"/>
          <w:highlight w:val="green"/>
        </w:rPr>
        <w:t>as easily</w:t>
      </w:r>
      <w:r w:rsidRPr="00054194">
        <w:rPr>
          <w:sz w:val="16"/>
        </w:rPr>
        <w:t xml:space="preserve"> </w:t>
      </w:r>
      <w:r w:rsidRPr="00054194">
        <w:rPr>
          <w:rStyle w:val="StyleUnderline"/>
          <w:highlight w:val="green"/>
        </w:rPr>
        <w:t>as the sovereign</w:t>
      </w:r>
      <w:r w:rsidRPr="00054194">
        <w:rPr>
          <w:sz w:val="16"/>
        </w:rPr>
        <w:t xml:space="preserve">. 531 It is cost effective to the extent that no separate apparatus is required to implement it, and </w:t>
      </w:r>
      <w:r w:rsidRPr="00054194">
        <w:rPr>
          <w:rStyle w:val="StyleUnderline"/>
        </w:rPr>
        <w:t>the doctrine</w:t>
      </w:r>
      <w:r w:rsidRPr="00054194">
        <w:rPr>
          <w:sz w:val="16"/>
        </w:rPr>
        <w:t xml:space="preserve"> </w:t>
      </w:r>
      <w:r w:rsidRPr="00054194">
        <w:rPr>
          <w:rStyle w:val="StyleUnderline"/>
        </w:rPr>
        <w:t xml:space="preserve">has shown itself to be highly </w:t>
      </w:r>
      <w:r w:rsidRPr="00054194">
        <w:rPr>
          <w:rStyle w:val="Emphasis"/>
        </w:rPr>
        <w:t>adaptable and innovative</w:t>
      </w:r>
      <w:r w:rsidRPr="00054194">
        <w:rPr>
          <w:sz w:val="16"/>
        </w:rPr>
        <w:t xml:space="preserve"> </w:t>
      </w:r>
      <w:r w:rsidRPr="00054194">
        <w:rPr>
          <w:rStyle w:val="StyleUnderline"/>
        </w:rPr>
        <w:t>as different needs arise</w:t>
      </w:r>
      <w:r w:rsidRPr="00054194">
        <w:rPr>
          <w:sz w:val="16"/>
        </w:rPr>
        <w:t xml:space="preserve">. 532 </w:t>
      </w:r>
      <w:r w:rsidRPr="00054194">
        <w:rPr>
          <w:rStyle w:val="StyleUnderline"/>
          <w:highlight w:val="green"/>
        </w:rPr>
        <w:t>It could</w:t>
      </w:r>
      <w:r w:rsidRPr="00054194">
        <w:rPr>
          <w:sz w:val="16"/>
        </w:rPr>
        <w:t xml:space="preserve"> also </w:t>
      </w:r>
      <w:r w:rsidRPr="00054194">
        <w:rPr>
          <w:rStyle w:val="Emphasis"/>
          <w:highlight w:val="green"/>
        </w:rPr>
        <w:t>fill the gap</w:t>
      </w:r>
      <w:r w:rsidRPr="00054194">
        <w:rPr>
          <w:rStyle w:val="Emphasis"/>
        </w:rPr>
        <w:t xml:space="preserve"> in international law</w:t>
      </w:r>
      <w:r w:rsidRPr="00054194">
        <w:rPr>
          <w:sz w:val="16"/>
        </w:rPr>
        <w:t xml:space="preserve"> </w:t>
      </w:r>
      <w:r w:rsidRPr="00054194">
        <w:rPr>
          <w:rStyle w:val="StyleUnderline"/>
          <w:highlight w:val="green"/>
        </w:rPr>
        <w:t>with respect</w:t>
      </w:r>
      <w:r w:rsidRPr="00054194">
        <w:rPr>
          <w:sz w:val="16"/>
          <w:highlight w:val="green"/>
        </w:rPr>
        <w:t xml:space="preserve"> </w:t>
      </w:r>
      <w:r w:rsidRPr="00054194">
        <w:rPr>
          <w:rStyle w:val="StyleUnderline"/>
          <w:highlight w:val="green"/>
        </w:rPr>
        <w:t>to</w:t>
      </w:r>
      <w:r w:rsidRPr="00054194">
        <w:rPr>
          <w:rStyle w:val="StyleUnderline"/>
        </w:rPr>
        <w:t xml:space="preserve"> managing</w:t>
      </w:r>
      <w:r w:rsidRPr="00054194">
        <w:rPr>
          <w:sz w:val="16"/>
        </w:rPr>
        <w:t xml:space="preserve"> </w:t>
      </w:r>
      <w:r w:rsidRPr="00054194">
        <w:rPr>
          <w:rStyle w:val="Emphasis"/>
          <w:highlight w:val="green"/>
        </w:rPr>
        <w:t>celestial property</w:t>
      </w:r>
      <w:r w:rsidRPr="00054194">
        <w:rPr>
          <w:sz w:val="16"/>
        </w:rPr>
        <w:t xml:space="preserve">. Therefore, </w:t>
      </w:r>
      <w:r w:rsidRPr="00054194">
        <w:rPr>
          <w:rStyle w:val="StyleUnderline"/>
        </w:rPr>
        <w:t>of all the</w:t>
      </w:r>
      <w:r w:rsidRPr="00054194">
        <w:rPr>
          <w:sz w:val="16"/>
        </w:rPr>
        <w:t xml:space="preserve"> </w:t>
      </w:r>
      <w:r w:rsidRPr="00054194">
        <w:rPr>
          <w:rStyle w:val="StyleUnderline"/>
        </w:rPr>
        <w:t>management approaches</w:t>
      </w:r>
      <w:r w:rsidRPr="00054194">
        <w:rPr>
          <w:sz w:val="16"/>
        </w:rPr>
        <w:t xml:space="preserve"> studied here, </w:t>
      </w:r>
      <w:r w:rsidRPr="00054194">
        <w:rPr>
          <w:rStyle w:val="StyleUnderline"/>
          <w:highlight w:val="green"/>
        </w:rPr>
        <w:t>the PTD</w:t>
      </w:r>
      <w:r w:rsidRPr="00054194">
        <w:rPr>
          <w:rStyle w:val="StyleUnderline"/>
        </w:rPr>
        <w:t xml:space="preserve"> </w:t>
      </w:r>
      <w:r w:rsidRPr="00054194">
        <w:rPr>
          <w:rStyle w:val="StyleUnderline"/>
          <w:highlight w:val="green"/>
        </w:rPr>
        <w:t>seems</w:t>
      </w:r>
      <w:r w:rsidRPr="00054194">
        <w:rPr>
          <w:sz w:val="16"/>
        </w:rPr>
        <w:t xml:space="preserve"> </w:t>
      </w:r>
      <w:r w:rsidRPr="00054194">
        <w:rPr>
          <w:rStyle w:val="StyleUnderline"/>
        </w:rPr>
        <w:t xml:space="preserve">the </w:t>
      </w:r>
      <w:r w:rsidRPr="00054194">
        <w:rPr>
          <w:rStyle w:val="Emphasis"/>
          <w:highlight w:val="green"/>
        </w:rPr>
        <w:t>most suited</w:t>
      </w:r>
      <w:r w:rsidRPr="00054194">
        <w:rPr>
          <w:sz w:val="16"/>
        </w:rPr>
        <w:t xml:space="preserve"> </w:t>
      </w:r>
      <w:r w:rsidRPr="00054194">
        <w:rPr>
          <w:rStyle w:val="StyleUnderline"/>
        </w:rPr>
        <w:t>to keep order</w:t>
      </w:r>
      <w:r w:rsidRPr="00054194">
        <w:rPr>
          <w:sz w:val="16"/>
        </w:rPr>
        <w:t xml:space="preserve"> in space until a regulatory regime is imposed.</w:t>
      </w:r>
    </w:p>
    <w:p w14:paraId="64228844" w14:textId="77777777" w:rsidR="004A77F8" w:rsidRPr="00054194" w:rsidRDefault="004A77F8" w:rsidP="004A77F8">
      <w:pPr>
        <w:rPr>
          <w:sz w:val="16"/>
          <w:szCs w:val="16"/>
        </w:rPr>
      </w:pPr>
      <w:r w:rsidRPr="00054194">
        <w:rPr>
          <w:sz w:val="16"/>
          <w:szCs w:val="16"/>
        </w:rPr>
        <w:t>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commons, and a management regime from another, private property, enabled by application of the PTD.</w:t>
      </w:r>
    </w:p>
    <w:p w14:paraId="1BD27697" w14:textId="77777777" w:rsidR="004A77F8" w:rsidRPr="00054194" w:rsidRDefault="004A77F8" w:rsidP="004A77F8">
      <w:pPr>
        <w:rPr>
          <w:sz w:val="16"/>
          <w:szCs w:val="16"/>
        </w:rPr>
      </w:pPr>
      <w:r w:rsidRPr="00054194">
        <w:rPr>
          <w:sz w:val="16"/>
          <w:szCs w:val="16"/>
        </w:rPr>
        <w:t>Conclusion</w:t>
      </w:r>
    </w:p>
    <w:p w14:paraId="741C492E" w14:textId="77777777" w:rsidR="004A77F8" w:rsidRPr="00054194" w:rsidRDefault="004A77F8" w:rsidP="004A77F8">
      <w:pPr>
        <w:rPr>
          <w:sz w:val="16"/>
        </w:rPr>
      </w:pPr>
      <w:r w:rsidRPr="00054194">
        <w:rPr>
          <w:sz w:val="16"/>
        </w:rPr>
        <w:t>"</w:t>
      </w:r>
      <w:r w:rsidRPr="00054194">
        <w:rPr>
          <w:rStyle w:val="StyleUnderline"/>
        </w:rPr>
        <w:t>Only a legal system</w:t>
      </w:r>
      <w:r w:rsidRPr="00054194">
        <w:rPr>
          <w:sz w:val="16"/>
        </w:rPr>
        <w:t xml:space="preserve"> </w:t>
      </w:r>
      <w:r w:rsidRPr="00054194">
        <w:rPr>
          <w:rStyle w:val="StyleUnderline"/>
        </w:rPr>
        <w:t>that accommodates</w:t>
      </w:r>
      <w:r w:rsidRPr="00054194">
        <w:rPr>
          <w:sz w:val="16"/>
        </w:rPr>
        <w:t xml:space="preserve"> </w:t>
      </w:r>
      <w:r w:rsidRPr="00054194">
        <w:rPr>
          <w:rStyle w:val="StyleUnderline"/>
        </w:rPr>
        <w:t>both</w:t>
      </w:r>
      <w:r w:rsidRPr="00054194">
        <w:rPr>
          <w:sz w:val="16"/>
        </w:rPr>
        <w:t xml:space="preserve"> the human need for </w:t>
      </w:r>
      <w:r w:rsidRPr="00054194">
        <w:rPr>
          <w:rStyle w:val="StyleUnderline"/>
        </w:rPr>
        <w:t>resources</w:t>
      </w:r>
      <w:r w:rsidRPr="00054194">
        <w:rPr>
          <w:sz w:val="16"/>
        </w:rPr>
        <w:t xml:space="preserve"> </w:t>
      </w:r>
      <w:r w:rsidRPr="00054194">
        <w:rPr>
          <w:rStyle w:val="StyleUnderline"/>
        </w:rPr>
        <w:t>and</w:t>
      </w:r>
      <w:r w:rsidRPr="00054194">
        <w:rPr>
          <w:sz w:val="16"/>
        </w:rPr>
        <w:t xml:space="preserve"> the necessary </w:t>
      </w:r>
      <w:r w:rsidRPr="00054194">
        <w:rPr>
          <w:rStyle w:val="StyleUnderline"/>
        </w:rPr>
        <w:t>preservation</w:t>
      </w:r>
      <w:r w:rsidRPr="00054194">
        <w:rPr>
          <w:sz w:val="16"/>
        </w:rPr>
        <w:t xml:space="preserve"> of mankind's common heritage </w:t>
      </w:r>
      <w:r w:rsidRPr="00054194">
        <w:rPr>
          <w:rStyle w:val="StyleUnderline"/>
        </w:rPr>
        <w:t>can fulfill these criteria</w:t>
      </w:r>
      <w:r w:rsidRPr="00054194">
        <w:rPr>
          <w:sz w:val="16"/>
        </w:rPr>
        <w:t xml:space="preserve">."534 </w:t>
      </w:r>
      <w:r w:rsidRPr="00054194">
        <w:rPr>
          <w:rStyle w:val="Emphasis"/>
          <w:sz w:val="26"/>
          <w:szCs w:val="26"/>
        </w:rPr>
        <w:t>The future is now</w:t>
      </w:r>
      <w:r w:rsidRPr="00054194">
        <w:rPr>
          <w:sz w:val="16"/>
        </w:rPr>
        <w:t xml:space="preserve"> with regard to the development of outer space and its resources - </w:t>
      </w:r>
      <w:r w:rsidRPr="00054194">
        <w:rPr>
          <w:rStyle w:val="StyleUnderline"/>
          <w:highlight w:val="green"/>
        </w:rPr>
        <w:t xml:space="preserve">it is </w:t>
      </w:r>
      <w:r w:rsidRPr="00054194">
        <w:rPr>
          <w:rStyle w:val="Emphasis"/>
          <w:highlight w:val="green"/>
        </w:rPr>
        <w:t>no longer</w:t>
      </w:r>
      <w:r w:rsidRPr="00054194">
        <w:rPr>
          <w:rStyle w:val="Emphasis"/>
        </w:rPr>
        <w:t xml:space="preserve"> a question of </w:t>
      </w:r>
      <w:r w:rsidRPr="00054194">
        <w:rPr>
          <w:rStyle w:val="Emphasis"/>
          <w:highlight w:val="green"/>
        </w:rPr>
        <w:t>whether</w:t>
      </w:r>
      <w:r w:rsidRPr="00054194">
        <w:rPr>
          <w:sz w:val="16"/>
        </w:rPr>
        <w:t xml:space="preserve"> </w:t>
      </w:r>
      <w:r w:rsidRPr="00054194">
        <w:rPr>
          <w:rStyle w:val="StyleUnderline"/>
        </w:rPr>
        <w:t>humans will engage</w:t>
      </w:r>
      <w:r w:rsidRPr="00054194">
        <w:rPr>
          <w:sz w:val="16"/>
        </w:rPr>
        <w:t xml:space="preserve"> </w:t>
      </w:r>
      <w:r w:rsidRPr="00054194">
        <w:rPr>
          <w:rStyle w:val="StyleUnderline"/>
        </w:rPr>
        <w:t>in these activities</w:t>
      </w:r>
      <w:r w:rsidRPr="00054194">
        <w:rPr>
          <w:sz w:val="16"/>
        </w:rPr>
        <w:t xml:space="preserve">, </w:t>
      </w:r>
      <w:r w:rsidRPr="00054194">
        <w:rPr>
          <w:rStyle w:val="StyleUnderline"/>
          <w:highlight w:val="green"/>
        </w:rPr>
        <w:t>but how soon</w:t>
      </w:r>
      <w:r w:rsidRPr="00054194">
        <w:rPr>
          <w:sz w:val="16"/>
        </w:rPr>
        <w:t xml:space="preserve"> they will. </w:t>
      </w:r>
      <w:r w:rsidRPr="00054194">
        <w:rPr>
          <w:rStyle w:val="Emphasis"/>
        </w:rPr>
        <w:t xml:space="preserve">Technically </w:t>
      </w:r>
      <w:r w:rsidRPr="00054194">
        <w:rPr>
          <w:rStyle w:val="Emphasis"/>
          <w:highlight w:val="green"/>
        </w:rPr>
        <w:t>advanced</w:t>
      </w:r>
      <w:r w:rsidRPr="00054194">
        <w:rPr>
          <w:sz w:val="16"/>
        </w:rPr>
        <w:t xml:space="preserve"> countries and </w:t>
      </w:r>
      <w:r w:rsidRPr="00054194">
        <w:rPr>
          <w:rStyle w:val="StyleUnderline"/>
          <w:highlight w:val="green"/>
        </w:rPr>
        <w:t>private</w:t>
      </w:r>
      <w:r w:rsidRPr="00054194">
        <w:rPr>
          <w:rStyle w:val="StyleUnderline"/>
        </w:rPr>
        <w:t xml:space="preserve"> </w:t>
      </w:r>
      <w:r w:rsidRPr="00054194">
        <w:rPr>
          <w:rStyle w:val="Emphasis"/>
        </w:rPr>
        <w:t xml:space="preserve">commercial </w:t>
      </w:r>
      <w:r w:rsidRPr="00054194">
        <w:rPr>
          <w:rStyle w:val="Emphasis"/>
          <w:highlight w:val="green"/>
        </w:rPr>
        <w:t>enterprises</w:t>
      </w:r>
      <w:r w:rsidRPr="00054194">
        <w:rPr>
          <w:sz w:val="16"/>
        </w:rPr>
        <w:t xml:space="preserve"> </w:t>
      </w:r>
      <w:r w:rsidRPr="00054194">
        <w:rPr>
          <w:rStyle w:val="StyleUnderline"/>
          <w:highlight w:val="green"/>
        </w:rPr>
        <w:t>are probing</w:t>
      </w:r>
      <w:r w:rsidRPr="00054194">
        <w:rPr>
          <w:rStyle w:val="StyleUnderline"/>
        </w:rPr>
        <w:t xml:space="preserve"> outer </w:t>
      </w:r>
      <w:r w:rsidRPr="00054194">
        <w:rPr>
          <w:rStyle w:val="StyleUnderline"/>
          <w:highlight w:val="green"/>
        </w:rPr>
        <w:t>space</w:t>
      </w:r>
      <w:r w:rsidRPr="00054194">
        <w:rPr>
          <w:sz w:val="16"/>
        </w:rPr>
        <w:t xml:space="preserve"> </w:t>
      </w:r>
      <w:r w:rsidRPr="00054194">
        <w:rPr>
          <w:rStyle w:val="StyleUnderline"/>
        </w:rPr>
        <w:t>and preparing for</w:t>
      </w:r>
      <w:r w:rsidRPr="00054194">
        <w:rPr>
          <w:sz w:val="16"/>
        </w:rPr>
        <w:t xml:space="preserve"> </w:t>
      </w:r>
      <w:r w:rsidRPr="00054194">
        <w:rPr>
          <w:rStyle w:val="Emphasis"/>
        </w:rPr>
        <w:t>landing on an asteroid</w:t>
      </w:r>
      <w:r w:rsidRPr="00054194">
        <w:rPr>
          <w:rStyle w:val="StyleUnderline"/>
        </w:rPr>
        <w:t xml:space="preserve"> or the moon</w:t>
      </w:r>
      <w:r w:rsidRPr="00054194">
        <w:rPr>
          <w:sz w:val="16"/>
        </w:rPr>
        <w:t xml:space="preserve"> </w:t>
      </w:r>
      <w:r w:rsidRPr="00054194">
        <w:rPr>
          <w:rStyle w:val="StyleUnderline"/>
          <w:highlight w:val="green"/>
        </w:rPr>
        <w:t>to extract</w:t>
      </w:r>
      <w:r w:rsidRPr="00054194">
        <w:rPr>
          <w:rStyle w:val="StyleUnderline"/>
        </w:rPr>
        <w:t xml:space="preserve"> their resources</w:t>
      </w:r>
      <w:r w:rsidRPr="00054194">
        <w:rPr>
          <w:sz w:val="16"/>
        </w:rPr>
        <w:t xml:space="preserve">. 535Speculators are selling deeds to the moon's surface and preparing to exploit the tourism potential that space offers. 536 </w:t>
      </w:r>
      <w:r w:rsidRPr="00054194">
        <w:rPr>
          <w:rStyle w:val="StyleUnderline"/>
          <w:highlight w:val="green"/>
        </w:rPr>
        <w:t>But</w:t>
      </w:r>
      <w:r w:rsidRPr="00054194">
        <w:rPr>
          <w:sz w:val="16"/>
        </w:rPr>
        <w:t xml:space="preserve">, </w:t>
      </w:r>
      <w:r w:rsidRPr="00054194">
        <w:rPr>
          <w:rStyle w:val="StyleUnderline"/>
        </w:rPr>
        <w:t xml:space="preserve">the </w:t>
      </w:r>
      <w:r w:rsidRPr="00054194">
        <w:rPr>
          <w:rStyle w:val="Emphasis"/>
        </w:rPr>
        <w:t>legal</w:t>
      </w:r>
      <w:r w:rsidRPr="00054194">
        <w:rPr>
          <w:rStyle w:val="StyleUnderline"/>
        </w:rPr>
        <w:t xml:space="preserve"> </w:t>
      </w:r>
      <w:r w:rsidRPr="00054194">
        <w:rPr>
          <w:rStyle w:val="StyleUnderline"/>
          <w:highlight w:val="green"/>
        </w:rPr>
        <w:t>framework</w:t>
      </w:r>
      <w:r w:rsidRPr="00054194">
        <w:rPr>
          <w:sz w:val="16"/>
        </w:rPr>
        <w:t xml:space="preserve"> for managing these initiatives </w:t>
      </w:r>
      <w:r w:rsidRPr="00054194">
        <w:rPr>
          <w:rStyle w:val="StyleUnderline"/>
          <w:highlight w:val="green"/>
        </w:rPr>
        <w:t>is</w:t>
      </w:r>
      <w:r w:rsidRPr="00054194">
        <w:rPr>
          <w:rStyle w:val="StyleUnderline"/>
        </w:rPr>
        <w:t xml:space="preserve"> almost </w:t>
      </w:r>
      <w:r w:rsidRPr="00054194">
        <w:rPr>
          <w:rStyle w:val="Emphasis"/>
          <w:highlight w:val="green"/>
        </w:rPr>
        <w:t>nonexistent</w:t>
      </w:r>
      <w:r w:rsidRPr="00054194">
        <w:rPr>
          <w:sz w:val="16"/>
        </w:rPr>
        <w:t xml:space="preserve">. 537International treaties came into being before all this activity began in earnest and national laws </w:t>
      </w:r>
      <w:r w:rsidRPr="00054194">
        <w:rPr>
          <w:sz w:val="16"/>
        </w:rPr>
        <w:lastRenderedPageBreak/>
        <w:t xml:space="preserve">that might apply are stunted by jurisdictional quandaries like the absence of national boundaries in outer space. 538Thus, </w:t>
      </w:r>
      <w:r w:rsidRPr="00054194">
        <w:rPr>
          <w:rStyle w:val="Emphasis"/>
          <w:highlight w:val="green"/>
        </w:rPr>
        <w:t>there is</w:t>
      </w:r>
      <w:r w:rsidRPr="00054194">
        <w:rPr>
          <w:rStyle w:val="Emphasis"/>
        </w:rPr>
        <w:t xml:space="preserve"> an </w:t>
      </w:r>
      <w:r w:rsidRPr="00054194">
        <w:rPr>
          <w:rStyle w:val="Emphasis"/>
          <w:highlight w:val="green"/>
        </w:rPr>
        <w:t>urgency</w:t>
      </w:r>
      <w:r w:rsidRPr="00054194">
        <w:rPr>
          <w:sz w:val="16"/>
        </w:rPr>
        <w:t xml:space="preserve"> </w:t>
      </w:r>
      <w:r w:rsidRPr="00054194">
        <w:rPr>
          <w:rStyle w:val="StyleUnderline"/>
        </w:rPr>
        <w:t>to figure out how</w:t>
      </w:r>
      <w:r w:rsidRPr="00054194">
        <w:rPr>
          <w:sz w:val="16"/>
        </w:rPr>
        <w:t xml:space="preserve"> </w:t>
      </w:r>
      <w:r w:rsidRPr="00054194">
        <w:rPr>
          <w:rStyle w:val="StyleUnderline"/>
        </w:rPr>
        <w:t>to control what happens</w:t>
      </w:r>
      <w:r w:rsidRPr="00054194">
        <w:rPr>
          <w:sz w:val="16"/>
        </w:rPr>
        <w:t xml:space="preserve"> </w:t>
      </w:r>
      <w:r w:rsidRPr="00054194">
        <w:rPr>
          <w:rStyle w:val="StyleUnderline"/>
        </w:rPr>
        <w:t>in outer space</w:t>
      </w:r>
      <w:r w:rsidRPr="00054194">
        <w:rPr>
          <w:sz w:val="16"/>
        </w:rPr>
        <w:t xml:space="preserve"> </w:t>
      </w:r>
      <w:r w:rsidRPr="00054194">
        <w:rPr>
          <w:rStyle w:val="Emphasis"/>
          <w:highlight w:val="green"/>
        </w:rPr>
        <w:t>before</w:t>
      </w:r>
      <w:r w:rsidRPr="00054194">
        <w:rPr>
          <w:rStyle w:val="Emphasis"/>
        </w:rPr>
        <w:t xml:space="preserve"> its </w:t>
      </w:r>
      <w:r w:rsidRPr="00054194">
        <w:rPr>
          <w:rStyle w:val="Emphasis"/>
          <w:highlight w:val="green"/>
        </w:rPr>
        <w:t>resources</w:t>
      </w:r>
      <w:r w:rsidRPr="00054194">
        <w:rPr>
          <w:sz w:val="16"/>
          <w:highlight w:val="green"/>
        </w:rPr>
        <w:t xml:space="preserve"> </w:t>
      </w:r>
      <w:r w:rsidRPr="00054194">
        <w:rPr>
          <w:rStyle w:val="StyleUnderline"/>
          <w:highlight w:val="green"/>
        </w:rPr>
        <w:t>are</w:t>
      </w:r>
      <w:r w:rsidRPr="00054194">
        <w:rPr>
          <w:rStyle w:val="StyleUnderline"/>
        </w:rPr>
        <w:t xml:space="preserve"> </w:t>
      </w:r>
      <w:r w:rsidRPr="00054194">
        <w:rPr>
          <w:rStyle w:val="Emphasis"/>
        </w:rPr>
        <w:t xml:space="preserve">irreparably </w:t>
      </w:r>
      <w:r w:rsidRPr="00054194">
        <w:rPr>
          <w:rStyle w:val="Emphasis"/>
          <w:highlight w:val="green"/>
        </w:rPr>
        <w:t>damaged</w:t>
      </w:r>
      <w:r w:rsidRPr="00054194">
        <w:rPr>
          <w:sz w:val="16"/>
        </w:rPr>
        <w:t xml:space="preserve"> </w:t>
      </w:r>
      <w:r w:rsidRPr="00054194">
        <w:rPr>
          <w:rStyle w:val="StyleUnderline"/>
          <w:highlight w:val="green"/>
        </w:rPr>
        <w:t xml:space="preserve">or </w:t>
      </w:r>
      <w:r w:rsidRPr="00054194">
        <w:rPr>
          <w:rStyle w:val="StyleUnderline"/>
        </w:rPr>
        <w:t xml:space="preserve">permanently </w:t>
      </w:r>
      <w:r w:rsidRPr="00054194">
        <w:rPr>
          <w:rStyle w:val="StyleUnderline"/>
          <w:highlight w:val="green"/>
        </w:rPr>
        <w:t>monopolized</w:t>
      </w:r>
      <w:r w:rsidRPr="00054194">
        <w:rPr>
          <w:sz w:val="16"/>
        </w:rPr>
        <w:t xml:space="preserve"> </w:t>
      </w:r>
      <w:r w:rsidRPr="00054194">
        <w:rPr>
          <w:rStyle w:val="StyleUnderline"/>
        </w:rPr>
        <w:t>by powerful</w:t>
      </w:r>
      <w:r w:rsidRPr="00054194">
        <w:rPr>
          <w:sz w:val="16"/>
        </w:rPr>
        <w:t xml:space="preserve"> countries and </w:t>
      </w:r>
      <w:r w:rsidRPr="00054194">
        <w:rPr>
          <w:rStyle w:val="StyleUnderline"/>
        </w:rPr>
        <w:t>individuals</w:t>
      </w:r>
      <w:r w:rsidRPr="00054194">
        <w:rPr>
          <w:sz w:val="16"/>
        </w:rPr>
        <w:t>.</w:t>
      </w:r>
    </w:p>
    <w:p w14:paraId="7C30711A" w14:textId="77777777" w:rsidR="004A77F8" w:rsidRPr="00054194" w:rsidRDefault="004A77F8" w:rsidP="004A77F8">
      <w:pPr>
        <w:rPr>
          <w:sz w:val="16"/>
        </w:rPr>
      </w:pPr>
      <w:r w:rsidRPr="00054194">
        <w:rPr>
          <w:rStyle w:val="StyleUnderline"/>
        </w:rPr>
        <w:t>In the absence of regulation</w:t>
      </w:r>
      <w:r w:rsidRPr="00054194">
        <w:rPr>
          <w:sz w:val="16"/>
        </w:rPr>
        <w:t xml:space="preserve">, much of the current debate centers on what property regime should be applied in outer space. 539The assumption is that by only allowing private property rights in space, </w:t>
      </w:r>
      <w:r w:rsidRPr="00054194">
        <w:rPr>
          <w:rStyle w:val="StyleUnderline"/>
        </w:rPr>
        <w:t>countries and</w:t>
      </w:r>
      <w:r w:rsidRPr="00054194">
        <w:rPr>
          <w:sz w:val="16"/>
        </w:rPr>
        <w:t xml:space="preserve"> </w:t>
      </w:r>
      <w:r w:rsidRPr="00054194">
        <w:rPr>
          <w:rStyle w:val="Emphasis"/>
        </w:rPr>
        <w:t>commercial enterprises</w:t>
      </w:r>
      <w:r w:rsidRPr="00054194">
        <w:rPr>
          <w:sz w:val="16"/>
        </w:rPr>
        <w:t xml:space="preserve"> </w:t>
      </w:r>
      <w:r w:rsidRPr="00054194">
        <w:rPr>
          <w:rStyle w:val="StyleUnderline"/>
        </w:rPr>
        <w:t>will undertake</w:t>
      </w:r>
      <w:r w:rsidRPr="00054194">
        <w:rPr>
          <w:sz w:val="16"/>
        </w:rPr>
        <w:t xml:space="preserve"> the risks and costs of </w:t>
      </w:r>
      <w:r w:rsidRPr="00054194">
        <w:rPr>
          <w:rStyle w:val="StyleUnderline"/>
        </w:rPr>
        <w:t>space development</w:t>
      </w:r>
      <w:r w:rsidRPr="00054194">
        <w:rPr>
          <w:sz w:val="16"/>
        </w:rPr>
        <w:t xml:space="preserve">. 540However, </w:t>
      </w:r>
      <w:r w:rsidRPr="00054194">
        <w:rPr>
          <w:rStyle w:val="StyleUnderline"/>
        </w:rPr>
        <w:t>unless</w:t>
      </w:r>
      <w:r w:rsidRPr="00054194">
        <w:rPr>
          <w:sz w:val="16"/>
        </w:rPr>
        <w:t xml:space="preserve"> </w:t>
      </w:r>
      <w:r w:rsidRPr="00054194">
        <w:rPr>
          <w:rStyle w:val="StyleUnderline"/>
        </w:rPr>
        <w:t>international space law</w:t>
      </w:r>
      <w:r w:rsidRPr="00054194">
        <w:rPr>
          <w:sz w:val="16"/>
        </w:rPr>
        <w:t xml:space="preserve"> </w:t>
      </w:r>
      <w:r w:rsidRPr="00054194">
        <w:rPr>
          <w:rStyle w:val="StyleUnderline"/>
        </w:rPr>
        <w:t>changes</w:t>
      </w:r>
      <w:r w:rsidRPr="00054194">
        <w:rPr>
          <w:sz w:val="16"/>
        </w:rPr>
        <w:t xml:space="preserve">, </w:t>
      </w:r>
      <w:r w:rsidRPr="00054194">
        <w:rPr>
          <w:rStyle w:val="StyleUnderline"/>
        </w:rPr>
        <w:t>it may prevent this</w:t>
      </w:r>
      <w:r w:rsidRPr="00054194">
        <w:rPr>
          <w:sz w:val="16"/>
        </w:rPr>
        <w:t xml:space="preserve"> from happening. If it changes, strong management </w:t>
      </w:r>
      <w:r w:rsidRPr="00054194">
        <w:rPr>
          <w:rStyle w:val="StyleUnderline"/>
          <w:highlight w:val="green"/>
        </w:rPr>
        <w:t>controls</w:t>
      </w:r>
      <w:r w:rsidRPr="00054194">
        <w:rPr>
          <w:rStyle w:val="StyleUnderline"/>
        </w:rPr>
        <w:t xml:space="preserve"> will be</w:t>
      </w:r>
      <w:r w:rsidRPr="00054194">
        <w:rPr>
          <w:sz w:val="16"/>
        </w:rPr>
        <w:t xml:space="preserve"> </w:t>
      </w:r>
      <w:r w:rsidRPr="00054194">
        <w:rPr>
          <w:rStyle w:val="StyleUnderline"/>
          <w:highlight w:val="green"/>
        </w:rPr>
        <w:t>necessary to prevent</w:t>
      </w:r>
      <w:r w:rsidRPr="00054194">
        <w:rPr>
          <w:sz w:val="16"/>
        </w:rPr>
        <w:t xml:space="preserve"> </w:t>
      </w:r>
      <w:r w:rsidRPr="00054194">
        <w:rPr>
          <w:rStyle w:val="StyleUnderline"/>
        </w:rPr>
        <w:t xml:space="preserve">destruction or </w:t>
      </w:r>
      <w:r w:rsidRPr="00054194">
        <w:rPr>
          <w:rStyle w:val="Emphasis"/>
        </w:rPr>
        <w:t>over-</w:t>
      </w:r>
      <w:r w:rsidRPr="00054194">
        <w:rPr>
          <w:rStyle w:val="Emphasis"/>
          <w:highlight w:val="green"/>
        </w:rPr>
        <w:t>consumption</w:t>
      </w:r>
      <w:r w:rsidRPr="00054194">
        <w:rPr>
          <w:sz w:val="16"/>
        </w:rPr>
        <w:t xml:space="preserve"> </w:t>
      </w:r>
      <w:r w:rsidRPr="00054194">
        <w:rPr>
          <w:rStyle w:val="StyleUnderline"/>
        </w:rPr>
        <w:t>of celestial resources</w:t>
      </w:r>
      <w:r w:rsidRPr="00054194">
        <w:rPr>
          <w:sz w:val="16"/>
        </w:rPr>
        <w:t xml:space="preserve">, </w:t>
      </w:r>
      <w:r w:rsidRPr="00054194">
        <w:rPr>
          <w:rStyle w:val="StyleUnderline"/>
        </w:rPr>
        <w:t xml:space="preserve">as well as </w:t>
      </w:r>
      <w:r w:rsidRPr="00054194">
        <w:rPr>
          <w:rStyle w:val="Emphasis"/>
        </w:rPr>
        <w:t>monopolization</w:t>
      </w:r>
      <w:r w:rsidRPr="00054194">
        <w:rPr>
          <w:sz w:val="16"/>
        </w:rPr>
        <w:t xml:space="preserve"> and competitive behavior by participants, </w:t>
      </w:r>
      <w:r w:rsidRPr="00054194">
        <w:rPr>
          <w:rStyle w:val="StyleUnderline"/>
        </w:rPr>
        <w:t xml:space="preserve">which could </w:t>
      </w:r>
      <w:r w:rsidRPr="00054194">
        <w:rPr>
          <w:rStyle w:val="StyleUnderline"/>
          <w:highlight w:val="green"/>
        </w:rPr>
        <w:t>lead to</w:t>
      </w:r>
      <w:r w:rsidRPr="00054194">
        <w:rPr>
          <w:sz w:val="16"/>
        </w:rPr>
        <w:t xml:space="preserve"> </w:t>
      </w:r>
      <w:r w:rsidRPr="00054194">
        <w:rPr>
          <w:rStyle w:val="Emphasis"/>
        </w:rPr>
        <w:t xml:space="preserve">hostilities and </w:t>
      </w:r>
      <w:r w:rsidRPr="00054194">
        <w:rPr>
          <w:rStyle w:val="Emphasis"/>
          <w:highlight w:val="green"/>
        </w:rPr>
        <w:t>inequities</w:t>
      </w:r>
      <w:r w:rsidRPr="00054194">
        <w:rPr>
          <w:sz w:val="16"/>
        </w:rPr>
        <w:t>.</w:t>
      </w:r>
    </w:p>
    <w:p w14:paraId="696FFB56" w14:textId="77777777" w:rsidR="004A77F8" w:rsidRPr="00054194" w:rsidRDefault="004A77F8" w:rsidP="004A77F8">
      <w:pPr>
        <w:rPr>
          <w:sz w:val="16"/>
          <w:szCs w:val="16"/>
        </w:rPr>
      </w:pPr>
      <w:r w:rsidRPr="00054194">
        <w:rPr>
          <w:sz w:val="16"/>
          <w:szCs w:val="16"/>
        </w:rPr>
        <w:t>[*262]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w:t>
      </w:r>
    </w:p>
    <w:p w14:paraId="080A0D0E" w14:textId="77777777" w:rsidR="004A77F8" w:rsidRPr="00054194" w:rsidRDefault="004A77F8" w:rsidP="004A77F8">
      <w:pPr>
        <w:rPr>
          <w:sz w:val="16"/>
        </w:rPr>
      </w:pPr>
      <w:r w:rsidRPr="00054194">
        <w:rPr>
          <w:sz w:val="16"/>
        </w:rPr>
        <w:t xml:space="preserve">Hypothesizing that private property in outer space may yet prevail, this Article investigates different </w:t>
      </w:r>
      <w:r w:rsidRPr="00054194">
        <w:rPr>
          <w:rStyle w:val="StyleUnderline"/>
        </w:rPr>
        <w:t>private property management</w:t>
      </w:r>
      <w:r w:rsidRPr="00054194">
        <w:rPr>
          <w:sz w:val="16"/>
        </w:rPr>
        <w:t xml:space="preserve"> </w:t>
      </w:r>
      <w:r w:rsidRPr="00054194">
        <w:rPr>
          <w:rStyle w:val="StyleUnderline"/>
        </w:rPr>
        <w:t>approaches</w:t>
      </w:r>
      <w:r w:rsidRPr="00054194">
        <w:rPr>
          <w:sz w:val="16"/>
        </w:rPr>
        <w:t xml:space="preserve">, such as the right of first possession, lotteries, and tradable development rights, to see if any </w:t>
      </w:r>
      <w:r w:rsidRPr="00054194">
        <w:rPr>
          <w:rStyle w:val="StyleUnderline"/>
        </w:rPr>
        <w:t>would be cost effective</w:t>
      </w:r>
      <w:r w:rsidRPr="00054194">
        <w:rPr>
          <w:sz w:val="16"/>
        </w:rPr>
        <w:t xml:space="preserve">, easy to implement and equitable, </w:t>
      </w:r>
      <w:r w:rsidRPr="00054194">
        <w:rPr>
          <w:rStyle w:val="StyleUnderline"/>
        </w:rPr>
        <w:t>and</w:t>
      </w:r>
      <w:r w:rsidRPr="00054194">
        <w:rPr>
          <w:sz w:val="16"/>
        </w:rPr>
        <w:t xml:space="preserve"> </w:t>
      </w:r>
      <w:r w:rsidRPr="00054194">
        <w:rPr>
          <w:rStyle w:val="StyleUnderline"/>
        </w:rPr>
        <w:t xml:space="preserve">would also </w:t>
      </w:r>
      <w:r w:rsidRPr="00054194">
        <w:rPr>
          <w:rStyle w:val="Emphasis"/>
        </w:rPr>
        <w:t>prevent over-consumption</w:t>
      </w:r>
      <w:r w:rsidRPr="00054194">
        <w:rPr>
          <w:sz w:val="16"/>
        </w:rPr>
        <w:t xml:space="preserve">, </w:t>
      </w:r>
      <w:r w:rsidRPr="00054194">
        <w:rPr>
          <w:rStyle w:val="Emphasis"/>
        </w:rPr>
        <w:t>monopolization</w:t>
      </w:r>
      <w:r w:rsidRPr="00054194">
        <w:rPr>
          <w:sz w:val="16"/>
        </w:rPr>
        <w:t xml:space="preserve"> </w:t>
      </w:r>
      <w:r w:rsidRPr="00054194">
        <w:rPr>
          <w:rStyle w:val="StyleUnderline"/>
        </w:rPr>
        <w:t>or the slide into</w:t>
      </w:r>
      <w:r w:rsidRPr="00054194">
        <w:rPr>
          <w:sz w:val="16"/>
        </w:rPr>
        <w:t xml:space="preserve"> </w:t>
      </w:r>
      <w:r w:rsidRPr="00054194">
        <w:rPr>
          <w:rStyle w:val="Emphasis"/>
        </w:rPr>
        <w:t>rivalrous behavior</w:t>
      </w:r>
      <w:r w:rsidRPr="00054194">
        <w:rPr>
          <w:sz w:val="16"/>
        </w:rPr>
        <w:t xml:space="preserve">. The Article concludes that each comes up short in some respect. Social norms as a management tool for property held in common, although compliant with international law, are also not up to the task. Instead, although ancient, </w:t>
      </w:r>
      <w:r w:rsidRPr="00054194">
        <w:rPr>
          <w:rStyle w:val="StyleUnderline"/>
          <w:highlight w:val="green"/>
        </w:rPr>
        <w:t>the PTD</w:t>
      </w:r>
      <w:r w:rsidRPr="00054194">
        <w:rPr>
          <w:sz w:val="16"/>
        </w:rPr>
        <w:t xml:space="preserve">, </w:t>
      </w:r>
      <w:r w:rsidRPr="00054194">
        <w:rPr>
          <w:rStyle w:val="StyleUnderline"/>
        </w:rPr>
        <w:t xml:space="preserve">with its </w:t>
      </w:r>
      <w:r w:rsidRPr="00054194">
        <w:rPr>
          <w:rStyle w:val="StyleUnderline"/>
          <w:highlight w:val="green"/>
        </w:rPr>
        <w:t>malleability</w:t>
      </w:r>
      <w:r w:rsidRPr="00054194">
        <w:rPr>
          <w:sz w:val="16"/>
        </w:rPr>
        <w:t xml:space="preserve">, easy and cost-effective </w:t>
      </w:r>
      <w:r w:rsidRPr="00054194">
        <w:rPr>
          <w:rStyle w:val="StyleUnderline"/>
        </w:rPr>
        <w:t>implementation</w:t>
      </w:r>
      <w:r w:rsidRPr="00054194">
        <w:rPr>
          <w:sz w:val="16"/>
        </w:rPr>
        <w:t xml:space="preserve"> </w:t>
      </w:r>
      <w:r w:rsidRPr="00054194">
        <w:rPr>
          <w:rStyle w:val="StyleUnderline"/>
        </w:rPr>
        <w:t>and enforcement</w:t>
      </w:r>
      <w:r w:rsidRPr="00054194">
        <w:rPr>
          <w:sz w:val="16"/>
        </w:rPr>
        <w:t xml:space="preserve">, non-consumption principle, </w:t>
      </w:r>
      <w:r w:rsidRPr="00054194">
        <w:rPr>
          <w:rStyle w:val="StyleUnderline"/>
        </w:rPr>
        <w:t>and consistency</w:t>
      </w:r>
      <w:r w:rsidRPr="00054194">
        <w:rPr>
          <w:sz w:val="16"/>
        </w:rPr>
        <w:t xml:space="preserve"> </w:t>
      </w:r>
      <w:r w:rsidRPr="00054194">
        <w:rPr>
          <w:rStyle w:val="StyleUnderline"/>
        </w:rPr>
        <w:t>with the goals that</w:t>
      </w:r>
      <w:r w:rsidRPr="00054194">
        <w:rPr>
          <w:sz w:val="16"/>
        </w:rPr>
        <w:t xml:space="preserve"> </w:t>
      </w:r>
      <w:r w:rsidRPr="00054194">
        <w:rPr>
          <w:rStyle w:val="Emphasis"/>
        </w:rPr>
        <w:t>animate international space treaties</w:t>
      </w:r>
      <w:r w:rsidRPr="00054194">
        <w:rPr>
          <w:sz w:val="16"/>
        </w:rPr>
        <w:t xml:space="preserve">, </w:t>
      </w:r>
      <w:r w:rsidRPr="00054194">
        <w:rPr>
          <w:rStyle w:val="StyleUnderline"/>
          <w:highlight w:val="green"/>
        </w:rPr>
        <w:t>seems best suited</w:t>
      </w:r>
      <w:r w:rsidRPr="00054194">
        <w:rPr>
          <w:sz w:val="16"/>
        </w:rPr>
        <w:t xml:space="preserve"> </w:t>
      </w:r>
      <w:r w:rsidRPr="00054194">
        <w:rPr>
          <w:rStyle w:val="StyleUnderline"/>
        </w:rPr>
        <w:t>to the task of protecting the public's interests</w:t>
      </w:r>
      <w:r w:rsidRPr="00054194">
        <w:rPr>
          <w:sz w:val="16"/>
        </w:rPr>
        <w:t xml:space="preserve"> </w:t>
      </w:r>
      <w:r w:rsidRPr="00054194">
        <w:rPr>
          <w:rStyle w:val="StyleUnderline"/>
        </w:rPr>
        <w:t xml:space="preserve">in the </w:t>
      </w:r>
      <w:r w:rsidRPr="00054194">
        <w:rPr>
          <w:rStyle w:val="Emphasis"/>
        </w:rPr>
        <w:t>global commons</w:t>
      </w:r>
      <w:r w:rsidRPr="00054194">
        <w:rPr>
          <w:sz w:val="16"/>
        </w:rPr>
        <w:t xml:space="preserve"> </w:t>
      </w:r>
      <w:r w:rsidRPr="00054194">
        <w:rPr>
          <w:rStyle w:val="StyleUnderline"/>
        </w:rPr>
        <w:t>that is outer space</w:t>
      </w:r>
      <w:r w:rsidRPr="00054194">
        <w:rPr>
          <w:sz w:val="16"/>
        </w:rPr>
        <w:t xml:space="preserve"> </w:t>
      </w:r>
      <w:r w:rsidRPr="00054194">
        <w:rPr>
          <w:rStyle w:val="StyleUnderline"/>
        </w:rPr>
        <w:t>as it has done</w:t>
      </w:r>
      <w:r w:rsidRPr="00054194">
        <w:rPr>
          <w:sz w:val="16"/>
        </w:rPr>
        <w:t xml:space="preserve"> </w:t>
      </w:r>
      <w:r w:rsidRPr="00054194">
        <w:rPr>
          <w:rStyle w:val="StyleUnderline"/>
        </w:rPr>
        <w:t>for centuries</w:t>
      </w:r>
      <w:r w:rsidRPr="00054194">
        <w:rPr>
          <w:sz w:val="16"/>
        </w:rPr>
        <w:t xml:space="preserve"> </w:t>
      </w:r>
      <w:r w:rsidRPr="00054194">
        <w:rPr>
          <w:rStyle w:val="StyleUnderline"/>
        </w:rPr>
        <w:t>in Earth-bound commons</w:t>
      </w:r>
      <w:r w:rsidRPr="00054194">
        <w:rPr>
          <w:sz w:val="16"/>
        </w:rPr>
        <w:t>.</w:t>
      </w:r>
    </w:p>
    <w:p w14:paraId="04A37A67" w14:textId="77777777" w:rsidR="004A77F8" w:rsidRPr="00054194" w:rsidRDefault="004A77F8" w:rsidP="004A77F8">
      <w:pPr>
        <w:rPr>
          <w:rFonts w:eastAsiaTheme="majorEastAsia" w:cstheme="majorBidi"/>
          <w:b/>
          <w:caps/>
          <w:sz w:val="32"/>
          <w:szCs w:val="24"/>
          <w:u w:val="single"/>
        </w:rPr>
      </w:pPr>
      <w:r w:rsidRPr="00054194">
        <w:rPr>
          <w:sz w:val="16"/>
        </w:rPr>
        <w:t xml:space="preserve">But, </w:t>
      </w:r>
      <w:r w:rsidRPr="00054194">
        <w:rPr>
          <w:rStyle w:val="StyleUnderline"/>
        </w:rPr>
        <w:t>as its</w:t>
      </w:r>
      <w:r w:rsidRPr="00054194">
        <w:rPr>
          <w:sz w:val="16"/>
        </w:rPr>
        <w:t xml:space="preserve"> principal </w:t>
      </w:r>
      <w:r w:rsidRPr="00054194">
        <w:rPr>
          <w:rStyle w:val="StyleUnderline"/>
        </w:rPr>
        <w:t>terrestrial use</w:t>
      </w:r>
      <w:r w:rsidRPr="00054194">
        <w:rPr>
          <w:sz w:val="16"/>
        </w:rPr>
        <w:t xml:space="preserve"> </w:t>
      </w:r>
      <w:r w:rsidRPr="00054194">
        <w:rPr>
          <w:rStyle w:val="StyleUnderline"/>
        </w:rPr>
        <w:t>has been to</w:t>
      </w:r>
      <w:r w:rsidRPr="00054194">
        <w:rPr>
          <w:sz w:val="16"/>
        </w:rPr>
        <w:t xml:space="preserve"> </w:t>
      </w:r>
      <w:r w:rsidRPr="00054194">
        <w:rPr>
          <w:rStyle w:val="Emphasis"/>
        </w:rPr>
        <w:t>protect trust resources</w:t>
      </w:r>
      <w:r w:rsidRPr="00054194">
        <w:rPr>
          <w:sz w:val="16"/>
        </w:rPr>
        <w:t xml:space="preserve"> </w:t>
      </w:r>
      <w:r w:rsidRPr="00054194">
        <w:rPr>
          <w:rStyle w:val="StyleUnderline"/>
        </w:rPr>
        <w:t>from development</w:t>
      </w:r>
      <w:r w:rsidRPr="00054194">
        <w:rPr>
          <w:sz w:val="16"/>
        </w:rPr>
        <w:t xml:space="preserve">, </w:t>
      </w:r>
      <w:r w:rsidRPr="00054194">
        <w:rPr>
          <w:rStyle w:val="StyleUnderline"/>
        </w:rPr>
        <w:t>the doctrine needs</w:t>
      </w:r>
      <w:r w:rsidRPr="00054194">
        <w:rPr>
          <w:sz w:val="16"/>
        </w:rPr>
        <w:t xml:space="preserve"> some </w:t>
      </w:r>
      <w:r w:rsidRPr="00054194">
        <w:rPr>
          <w:rStyle w:val="StyleUnderline"/>
        </w:rPr>
        <w:t>modification</w:t>
      </w:r>
      <w:r w:rsidRPr="00054194">
        <w:rPr>
          <w:sz w:val="16"/>
        </w:rPr>
        <w:t xml:space="preserve"> to encourage development of celestial resources. Hence, this Article suggests that </w:t>
      </w:r>
      <w:r w:rsidRPr="00054194">
        <w:rPr>
          <w:rStyle w:val="StyleUnderline"/>
        </w:rPr>
        <w:t>modifying the PTD</w:t>
      </w:r>
      <w:r w:rsidRPr="00054194">
        <w:rPr>
          <w:sz w:val="16"/>
        </w:rPr>
        <w:t xml:space="preserve"> to allow the application of private property management tools, like tradable development rights, </w:t>
      </w:r>
      <w:r w:rsidRPr="00054194">
        <w:rPr>
          <w:rStyle w:val="StyleUnderline"/>
        </w:rPr>
        <w:t>will not only allow development</w:t>
      </w:r>
      <w:r w:rsidRPr="00054194">
        <w:rPr>
          <w:sz w:val="16"/>
        </w:rPr>
        <w:t xml:space="preserve">, </w:t>
      </w:r>
      <w:r w:rsidRPr="00054194">
        <w:rPr>
          <w:rStyle w:val="StyleUnderline"/>
        </w:rPr>
        <w:t xml:space="preserve">but also </w:t>
      </w:r>
      <w:r w:rsidRPr="00054194">
        <w:rPr>
          <w:rStyle w:val="StyleUnderline"/>
          <w:highlight w:val="green"/>
        </w:rPr>
        <w:t>will</w:t>
      </w:r>
      <w:r w:rsidRPr="00054194">
        <w:rPr>
          <w:sz w:val="16"/>
          <w:highlight w:val="green"/>
        </w:rPr>
        <w:t xml:space="preserve"> </w:t>
      </w:r>
      <w:r w:rsidRPr="00054194">
        <w:rPr>
          <w:rStyle w:val="StyleUnderline"/>
          <w:highlight w:val="green"/>
        </w:rPr>
        <w:t>assure</w:t>
      </w:r>
      <w:r w:rsidRPr="00054194">
        <w:rPr>
          <w:rStyle w:val="StyleUnderline"/>
        </w:rPr>
        <w:t xml:space="preserve"> that when it happens</w:t>
      </w:r>
      <w:r w:rsidRPr="00054194">
        <w:rPr>
          <w:sz w:val="16"/>
        </w:rPr>
        <w:t xml:space="preserve">, </w:t>
      </w:r>
      <w:r w:rsidRPr="00054194">
        <w:rPr>
          <w:rStyle w:val="StyleUnderline"/>
        </w:rPr>
        <w:t xml:space="preserve">it will not be just </w:t>
      </w:r>
      <w:r w:rsidRPr="00054194">
        <w:rPr>
          <w:rStyle w:val="Emphasis"/>
        </w:rPr>
        <w:t>profitable for a few</w:t>
      </w:r>
      <w:r w:rsidRPr="00054194">
        <w:rPr>
          <w:sz w:val="16"/>
        </w:rPr>
        <w:t xml:space="preserve">, </w:t>
      </w:r>
      <w:r w:rsidRPr="00054194">
        <w:rPr>
          <w:rStyle w:val="StyleUnderline"/>
        </w:rPr>
        <w:t>but will also</w:t>
      </w:r>
      <w:r w:rsidRPr="00054194">
        <w:rPr>
          <w:sz w:val="16"/>
        </w:rPr>
        <w:t xml:space="preserve"> </w:t>
      </w:r>
      <w:r w:rsidRPr="00054194">
        <w:rPr>
          <w:rStyle w:val="StyleUnderline"/>
        </w:rPr>
        <w:t xml:space="preserve">be </w:t>
      </w:r>
      <w:r w:rsidRPr="00054194">
        <w:rPr>
          <w:rStyle w:val="Emphasis"/>
          <w:highlight w:val="green"/>
        </w:rPr>
        <w:t>sustainable and equitable</w:t>
      </w:r>
      <w:r w:rsidRPr="00054194">
        <w:rPr>
          <w:sz w:val="16"/>
        </w:rPr>
        <w:t>.</w:t>
      </w:r>
    </w:p>
    <w:p w14:paraId="46A185C5" w14:textId="77777777" w:rsidR="004A77F8" w:rsidRPr="004A77F8" w:rsidRDefault="004A77F8" w:rsidP="004A77F8"/>
    <w:p w14:paraId="6AF29CDF" w14:textId="5F9E3BB6" w:rsidR="004A77F8" w:rsidRDefault="004A77F8" w:rsidP="004A77F8">
      <w:pPr>
        <w:pStyle w:val="Heading1"/>
      </w:pPr>
      <w:r>
        <w:lastRenderedPageBreak/>
        <w:t>Case</w:t>
      </w:r>
    </w:p>
    <w:p w14:paraId="1CCA013D" w14:textId="0B698A7D" w:rsidR="004A77F8" w:rsidRDefault="004A77F8" w:rsidP="004A77F8">
      <w:pPr>
        <w:pStyle w:val="Heading2"/>
      </w:pPr>
      <w:r>
        <w:lastRenderedPageBreak/>
        <w:t>Mining</w:t>
      </w:r>
    </w:p>
    <w:p w14:paraId="19EA30F0" w14:textId="47BB0B6E" w:rsidR="00DC47F9" w:rsidRPr="00F35F0D" w:rsidRDefault="00DC47F9" w:rsidP="004A77F8">
      <w:pPr>
        <w:pStyle w:val="Heading4"/>
        <w:numPr>
          <w:ilvl w:val="0"/>
          <w:numId w:val="13"/>
        </w:numPr>
      </w:pPr>
      <w:r>
        <w:t>No miscalc from satellite disruptions</w:t>
      </w:r>
    </w:p>
    <w:p w14:paraId="48641A97" w14:textId="77777777" w:rsidR="00DC47F9" w:rsidRPr="00F35F0D" w:rsidRDefault="00DC47F9" w:rsidP="00DC47F9">
      <w:r w:rsidRPr="00F35F0D">
        <w:rPr>
          <w:rStyle w:val="Style13ptBold"/>
        </w:rPr>
        <w:t>Mazur 12</w:t>
      </w:r>
      <w:r w:rsidRPr="00F35F0D">
        <w:t xml:space="preserve"> </w:t>
      </w:r>
      <w:r>
        <w:t>(</w:t>
      </w:r>
      <w:r w:rsidRPr="00F35F0D">
        <w:t>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r>
        <w:t>)</w:t>
      </w:r>
    </w:p>
    <w:p w14:paraId="435CDD8F" w14:textId="77777777" w:rsidR="00DC47F9" w:rsidRPr="00913FB6" w:rsidRDefault="00DC47F9" w:rsidP="00DC47F9">
      <w:pPr>
        <w:rPr>
          <w:szCs w:val="26"/>
          <w:u w:val="single"/>
        </w:rPr>
      </w:pPr>
      <w:r w:rsidRPr="00672B14">
        <w:rPr>
          <w:rStyle w:val="Emphasis"/>
          <w:szCs w:val="26"/>
          <w:highlight w:val="cyan"/>
        </w:rPr>
        <w:t>U.S. Reactions</w:t>
      </w:r>
      <w:r w:rsidRPr="00672B14">
        <w:rPr>
          <w:szCs w:val="26"/>
          <w:highlight w:val="cyan"/>
          <w:u w:val="single"/>
        </w:rPr>
        <w:t xml:space="preserve"> To </w:t>
      </w:r>
      <w:r w:rsidRPr="00672B14">
        <w:rPr>
          <w:rStyle w:val="Emphasis"/>
          <w:szCs w:val="26"/>
          <w:highlight w:val="cyan"/>
        </w:rPr>
        <w:t>Foreign Disruption</w:t>
      </w:r>
      <w:r w:rsidRPr="00913FB6">
        <w:rPr>
          <w:szCs w:val="26"/>
          <w:u w:val="single"/>
        </w:rPr>
        <w:t xml:space="preserve"> Of U.S. Capabilities</w:t>
      </w:r>
    </w:p>
    <w:p w14:paraId="5CAC9475" w14:textId="77777777" w:rsidR="00DC47F9" w:rsidRPr="00913FB6" w:rsidRDefault="00DC47F9" w:rsidP="00DC47F9">
      <w:pPr>
        <w:rPr>
          <w:sz w:val="16"/>
          <w:szCs w:val="26"/>
        </w:rPr>
      </w:pPr>
      <w:r w:rsidRPr="00913FB6">
        <w:rPr>
          <w:szCs w:val="26"/>
          <w:u w:val="single"/>
        </w:rPr>
        <w:t>In the</w:t>
      </w:r>
      <w:r w:rsidRPr="00913FB6">
        <w:rPr>
          <w:sz w:val="16"/>
          <w:szCs w:val="26"/>
        </w:rPr>
        <w:t xml:space="preserve"> </w:t>
      </w:r>
      <w:r w:rsidRPr="00913FB6">
        <w:rPr>
          <w:szCs w:val="26"/>
          <w:u w:val="single"/>
        </w:rPr>
        <w:t>1970s, it was suspected</w:t>
      </w:r>
      <w:r w:rsidRPr="00913FB6">
        <w:rPr>
          <w:sz w:val="16"/>
          <w:szCs w:val="26"/>
        </w:rPr>
        <w:t xml:space="preserve"> that </w:t>
      </w:r>
      <w:r w:rsidRPr="00672B14">
        <w:rPr>
          <w:szCs w:val="26"/>
          <w:highlight w:val="cyan"/>
          <w:u w:val="single"/>
        </w:rPr>
        <w:t>a</w:t>
      </w:r>
      <w:r w:rsidRPr="00913FB6">
        <w:rPr>
          <w:szCs w:val="26"/>
          <w:u w:val="single"/>
        </w:rPr>
        <w:t xml:space="preserve"> U.S. maritime </w:t>
      </w:r>
      <w:r w:rsidRPr="00743D09">
        <w:rPr>
          <w:szCs w:val="26"/>
          <w:u w:val="single"/>
        </w:rPr>
        <w:t>comm</w:t>
      </w:r>
      <w:r w:rsidRPr="00913FB6">
        <w:rPr>
          <w:sz w:val="16"/>
          <w:szCs w:val="26"/>
        </w:rPr>
        <w:t xml:space="preserve">unications </w:t>
      </w:r>
      <w:r w:rsidRPr="00672B14">
        <w:rPr>
          <w:szCs w:val="26"/>
          <w:highlight w:val="cyan"/>
          <w:u w:val="single"/>
        </w:rPr>
        <w:t>sat</w:t>
      </w:r>
      <w:r w:rsidRPr="00913FB6">
        <w:rPr>
          <w:sz w:val="16"/>
          <w:szCs w:val="26"/>
        </w:rPr>
        <w:t xml:space="preserve">ellite </w:t>
      </w:r>
      <w:r w:rsidRPr="00672B14">
        <w:rPr>
          <w:szCs w:val="26"/>
          <w:highlight w:val="cyan"/>
          <w:u w:val="single"/>
        </w:rPr>
        <w:t>was turned off by</w:t>
      </w:r>
      <w:r w:rsidRPr="00913FB6">
        <w:rPr>
          <w:szCs w:val="26"/>
          <w:u w:val="single"/>
        </w:rPr>
        <w:t xml:space="preserve"> the </w:t>
      </w:r>
      <w:r w:rsidRPr="00672B14">
        <w:rPr>
          <w:szCs w:val="26"/>
          <w:highlight w:val="cyan"/>
          <w:u w:val="single"/>
        </w:rPr>
        <w:t>Soviets</w:t>
      </w:r>
      <w:r w:rsidRPr="00913FB6">
        <w:rPr>
          <w:sz w:val="16"/>
          <w:szCs w:val="26"/>
        </w:rPr>
        <w:t xml:space="preserve"> when it was outside of the range of U.S. tracking stations.25 </w:t>
      </w:r>
      <w:r w:rsidRPr="00743D09">
        <w:rPr>
          <w:szCs w:val="26"/>
          <w:u w:val="single"/>
        </w:rPr>
        <w:t xml:space="preserve">There does </w:t>
      </w:r>
      <w:r w:rsidRPr="00672B14">
        <w:rPr>
          <w:rStyle w:val="Emphasis"/>
          <w:szCs w:val="26"/>
          <w:highlight w:val="cyan"/>
        </w:rPr>
        <w:t>no</w:t>
      </w:r>
      <w:r w:rsidRPr="00743D09">
        <w:rPr>
          <w:rStyle w:val="Emphasis"/>
          <w:szCs w:val="26"/>
        </w:rPr>
        <w:t>t</w:t>
      </w:r>
      <w:r w:rsidRPr="00743D09">
        <w:rPr>
          <w:szCs w:val="26"/>
          <w:u w:val="single"/>
        </w:rPr>
        <w:t xml:space="preserve"> appear to be </w:t>
      </w:r>
      <w:r w:rsidRPr="00743D09">
        <w:rPr>
          <w:rStyle w:val="Emphasis"/>
          <w:szCs w:val="26"/>
        </w:rPr>
        <w:t>any</w:t>
      </w:r>
      <w:r w:rsidRPr="00913FB6">
        <w:rPr>
          <w:szCs w:val="26"/>
          <w:u w:val="single"/>
        </w:rPr>
        <w:t xml:space="preserve"> documented </w:t>
      </w:r>
      <w:r w:rsidRPr="00913FB6">
        <w:rPr>
          <w:rStyle w:val="Emphasis"/>
          <w:szCs w:val="26"/>
        </w:rPr>
        <w:t xml:space="preserve">U.S. </w:t>
      </w:r>
      <w:r w:rsidRPr="00672B14">
        <w:rPr>
          <w:rStyle w:val="Emphasis"/>
          <w:szCs w:val="26"/>
          <w:highlight w:val="cyan"/>
        </w:rPr>
        <w:t>reaction</w:t>
      </w:r>
      <w:r w:rsidRPr="00913FB6">
        <w:rPr>
          <w:sz w:val="16"/>
          <w:szCs w:val="26"/>
        </w:rPr>
        <w:t xml:space="preserve">, and I suspect there was none. </w:t>
      </w:r>
      <w:r w:rsidRPr="00913FB6">
        <w:rPr>
          <w:szCs w:val="26"/>
          <w:u w:val="single"/>
        </w:rPr>
        <w:t>In the</w:t>
      </w:r>
      <w:r w:rsidRPr="00913FB6">
        <w:rPr>
          <w:sz w:val="16"/>
          <w:szCs w:val="26"/>
        </w:rPr>
        <w:t xml:space="preserve"> mid-19</w:t>
      </w:r>
      <w:r w:rsidRPr="00913FB6">
        <w:rPr>
          <w:szCs w:val="26"/>
          <w:u w:val="single"/>
        </w:rPr>
        <w:t>90s</w:t>
      </w:r>
      <w:r w:rsidRPr="00913FB6">
        <w:rPr>
          <w:sz w:val="16"/>
          <w:szCs w:val="26"/>
        </w:rPr>
        <w:t xml:space="preserve">, satellite </w:t>
      </w:r>
      <w:r w:rsidRPr="00913FB6">
        <w:rPr>
          <w:szCs w:val="26"/>
          <w:u w:val="single"/>
        </w:rPr>
        <w:t>hackers</w:t>
      </w:r>
      <w:r w:rsidRPr="00913FB6">
        <w:rPr>
          <w:sz w:val="16"/>
          <w:szCs w:val="26"/>
        </w:rPr>
        <w:t xml:space="preserve"> in Brazil </w:t>
      </w:r>
      <w:r w:rsidRPr="00913FB6">
        <w:rPr>
          <w:szCs w:val="26"/>
          <w:u w:val="single"/>
        </w:rPr>
        <w:t>began hijacking U.S. military comm</w:t>
      </w:r>
      <w:r w:rsidRPr="00913FB6">
        <w:rPr>
          <w:sz w:val="16"/>
          <w:szCs w:val="26"/>
        </w:rPr>
        <w:t xml:space="preserve">unication </w:t>
      </w:r>
      <w:r w:rsidRPr="00913FB6">
        <w:rPr>
          <w:szCs w:val="26"/>
          <w:u w:val="single"/>
        </w:rPr>
        <w:t>sat</w:t>
      </w:r>
      <w:r w:rsidRPr="00913FB6">
        <w:rPr>
          <w:sz w:val="16"/>
          <w:szCs w:val="26"/>
        </w:rPr>
        <w:t xml:space="preserve">ellite </w:t>
      </w:r>
      <w:r w:rsidRPr="00913FB6">
        <w:rPr>
          <w:szCs w:val="26"/>
          <w:u w:val="single"/>
        </w:rPr>
        <w:t>signals</w:t>
      </w:r>
      <w:r w:rsidRPr="00913FB6">
        <w:rPr>
          <w:sz w:val="16"/>
          <w:szCs w:val="26"/>
        </w:rPr>
        <w:t xml:space="preserve"> to broadcast their own information, though it took until 2009 for Brazil to crack down on the illegal activity with the support of the DoD.26 </w:t>
      </w:r>
      <w:r w:rsidRPr="000F3C85">
        <w:rPr>
          <w:szCs w:val="26"/>
          <w:u w:val="single"/>
        </w:rPr>
        <w:t>In</w:t>
      </w:r>
      <w:r w:rsidRPr="00913FB6">
        <w:rPr>
          <w:sz w:val="16"/>
          <w:szCs w:val="26"/>
        </w:rPr>
        <w:t xml:space="preserve"> </w:t>
      </w:r>
      <w:r w:rsidRPr="00743D09">
        <w:rPr>
          <w:sz w:val="16"/>
          <w:szCs w:val="26"/>
        </w:rPr>
        <w:t>19</w:t>
      </w:r>
      <w:r w:rsidRPr="00743D09">
        <w:rPr>
          <w:szCs w:val="26"/>
          <w:u w:val="single"/>
        </w:rPr>
        <w:t>98</w:t>
      </w:r>
      <w:r w:rsidRPr="00913FB6">
        <w:rPr>
          <w:sz w:val="16"/>
          <w:szCs w:val="26"/>
        </w:rPr>
        <w:t xml:space="preserve">, </w:t>
      </w:r>
      <w:r w:rsidRPr="000F3C85">
        <w:rPr>
          <w:szCs w:val="26"/>
          <w:u w:val="single"/>
        </w:rPr>
        <w:t>a U.S.-</w:t>
      </w:r>
      <w:r w:rsidRPr="00913FB6">
        <w:rPr>
          <w:szCs w:val="26"/>
          <w:u w:val="single"/>
        </w:rPr>
        <w:t xml:space="preserve">German </w:t>
      </w:r>
      <w:r w:rsidRPr="000F3C85">
        <w:rPr>
          <w:szCs w:val="26"/>
          <w:u w:val="single"/>
        </w:rPr>
        <w:t>sat</w:t>
      </w:r>
      <w:r w:rsidRPr="000F3C85">
        <w:rPr>
          <w:sz w:val="16"/>
          <w:szCs w:val="26"/>
        </w:rPr>
        <w:t>ellite</w:t>
      </w:r>
      <w:r w:rsidRPr="00913FB6">
        <w:rPr>
          <w:sz w:val="16"/>
          <w:szCs w:val="26"/>
        </w:rPr>
        <w:t xml:space="preserve"> known as ROSAT </w:t>
      </w:r>
      <w:r w:rsidRPr="000F3C85">
        <w:rPr>
          <w:szCs w:val="26"/>
          <w:u w:val="single"/>
        </w:rPr>
        <w:t>was rendered useless</w:t>
      </w:r>
      <w:r w:rsidRPr="00913FB6">
        <w:rPr>
          <w:sz w:val="16"/>
          <w:szCs w:val="26"/>
        </w:rPr>
        <w:t xml:space="preserve"> after it turned suddenly toward the sun. NASA investigators later determined the accident was possibly linked to a cyber-intrusion </w:t>
      </w:r>
      <w:r w:rsidRPr="000F3C85">
        <w:rPr>
          <w:szCs w:val="26"/>
          <w:u w:val="single"/>
        </w:rPr>
        <w:t xml:space="preserve">by </w:t>
      </w:r>
      <w:r w:rsidRPr="000F3C85">
        <w:rPr>
          <w:rStyle w:val="Emphasis"/>
          <w:szCs w:val="26"/>
        </w:rPr>
        <w:t>Russia</w:t>
      </w:r>
      <w:r w:rsidRPr="00913FB6">
        <w:rPr>
          <w:sz w:val="16"/>
          <w:szCs w:val="26"/>
        </w:rPr>
        <w:t>.</w:t>
      </w:r>
    </w:p>
    <w:p w14:paraId="63C840B7" w14:textId="77777777" w:rsidR="00DC47F9" w:rsidRPr="00913FB6" w:rsidRDefault="00DC47F9" w:rsidP="00DC47F9">
      <w:pPr>
        <w:rPr>
          <w:sz w:val="16"/>
          <w:szCs w:val="26"/>
        </w:rPr>
      </w:pPr>
      <w:r w:rsidRPr="00913FB6">
        <w:rPr>
          <w:szCs w:val="26"/>
          <w:u w:val="single"/>
        </w:rPr>
        <w:t>The fallout? Though there was an ongoing</w:t>
      </w:r>
      <w:r w:rsidRPr="00913FB6">
        <w:rPr>
          <w:sz w:val="16"/>
          <w:szCs w:val="26"/>
        </w:rPr>
        <w:t xml:space="preserve"> criminal </w:t>
      </w:r>
      <w:r w:rsidRPr="00913FB6">
        <w:rPr>
          <w:szCs w:val="26"/>
          <w:u w:val="single"/>
        </w:rPr>
        <w:t>investigation</w:t>
      </w:r>
      <w:r w:rsidRPr="00913FB6">
        <w:rPr>
          <w:sz w:val="16"/>
          <w:szCs w:val="26"/>
        </w:rPr>
        <w:t xml:space="preserve"> as of 2008; </w:t>
      </w:r>
      <w:r w:rsidRPr="00913FB6">
        <w:rPr>
          <w:szCs w:val="26"/>
          <w:u w:val="single"/>
        </w:rPr>
        <w:t xml:space="preserve">NASA </w:t>
      </w:r>
      <w:r w:rsidRPr="00672B14">
        <w:rPr>
          <w:rStyle w:val="Emphasis"/>
          <w:szCs w:val="26"/>
          <w:highlight w:val="cyan"/>
        </w:rPr>
        <w:t>security officials</w:t>
      </w:r>
      <w:r w:rsidRPr="00913FB6">
        <w:rPr>
          <w:szCs w:val="26"/>
          <w:u w:val="single"/>
        </w:rPr>
        <w:t xml:space="preserve"> have </w:t>
      </w:r>
      <w:r w:rsidRPr="00672B14">
        <w:rPr>
          <w:szCs w:val="26"/>
          <w:highlight w:val="cyan"/>
          <w:u w:val="single"/>
        </w:rPr>
        <w:t xml:space="preserve">seemed </w:t>
      </w:r>
      <w:r w:rsidRPr="00672B14">
        <w:rPr>
          <w:rStyle w:val="Emphasis"/>
          <w:szCs w:val="26"/>
          <w:highlight w:val="cyan"/>
        </w:rPr>
        <w:t>determined</w:t>
      </w:r>
      <w:r w:rsidRPr="00672B14">
        <w:rPr>
          <w:sz w:val="16"/>
          <w:szCs w:val="26"/>
          <w:highlight w:val="cyan"/>
        </w:rPr>
        <w:t xml:space="preserve"> </w:t>
      </w:r>
      <w:r w:rsidRPr="00672B14">
        <w:rPr>
          <w:szCs w:val="26"/>
          <w:highlight w:val="cyan"/>
          <w:u w:val="single"/>
        </w:rPr>
        <w:t>to</w:t>
      </w:r>
      <w:r w:rsidRPr="00913FB6">
        <w:rPr>
          <w:szCs w:val="26"/>
          <w:u w:val="single"/>
        </w:rPr>
        <w:t xml:space="preserve"> publicly </w:t>
      </w:r>
      <w:r w:rsidRPr="00672B14">
        <w:rPr>
          <w:rStyle w:val="Emphasis"/>
          <w:szCs w:val="26"/>
          <w:highlight w:val="cyan"/>
        </w:rPr>
        <w:t>minimize</w:t>
      </w:r>
      <w:r w:rsidRPr="00913FB6">
        <w:rPr>
          <w:szCs w:val="26"/>
          <w:u w:val="single"/>
        </w:rPr>
        <w:t xml:space="preserve"> the </w:t>
      </w:r>
      <w:r w:rsidRPr="00913FB6">
        <w:rPr>
          <w:rStyle w:val="Emphasis"/>
          <w:szCs w:val="26"/>
        </w:rPr>
        <w:t xml:space="preserve">seriousness of </w:t>
      </w:r>
      <w:r w:rsidRPr="00672B14">
        <w:rPr>
          <w:rStyle w:val="Emphasis"/>
          <w:szCs w:val="26"/>
          <w:highlight w:val="cyan"/>
        </w:rPr>
        <w:t>the threat</w:t>
      </w:r>
      <w:r w:rsidRPr="00913FB6">
        <w:rPr>
          <w:sz w:val="16"/>
          <w:szCs w:val="26"/>
        </w:rPr>
        <w:t xml:space="preserve">.27 In 2003, a signal originating from </w:t>
      </w:r>
      <w:r w:rsidRPr="00913FB6">
        <w:rPr>
          <w:szCs w:val="26"/>
          <w:u w:val="single"/>
        </w:rPr>
        <w:t>Cuba</w:t>
      </w:r>
      <w:r w:rsidRPr="00913FB6">
        <w:rPr>
          <w:sz w:val="16"/>
          <w:szCs w:val="26"/>
        </w:rPr>
        <w:t xml:space="preserve">—later determined to be coming from Iranian embassy property— </w:t>
      </w:r>
      <w:r w:rsidRPr="00913FB6">
        <w:rPr>
          <w:szCs w:val="26"/>
          <w:u w:val="single"/>
        </w:rPr>
        <w:t>was jamming a U.S.</w:t>
      </w:r>
      <w:r w:rsidRPr="00913FB6">
        <w:rPr>
          <w:sz w:val="16"/>
          <w:szCs w:val="26"/>
        </w:rPr>
        <w:t xml:space="preserve"> communications </w:t>
      </w:r>
      <w:r w:rsidRPr="00913FB6">
        <w:rPr>
          <w:szCs w:val="26"/>
          <w:u w:val="single"/>
        </w:rPr>
        <w:t>sat</w:t>
      </w:r>
      <w:r w:rsidRPr="00913FB6">
        <w:rPr>
          <w:sz w:val="16"/>
          <w:szCs w:val="26"/>
        </w:rPr>
        <w:t xml:space="preserve">ellite that was transmitting Voice of America programming over Iran, </w:t>
      </w:r>
      <w:r w:rsidRPr="00913FB6">
        <w:rPr>
          <w:szCs w:val="26"/>
          <w:u w:val="single"/>
        </w:rPr>
        <w:t>which was</w:t>
      </w:r>
      <w:r w:rsidRPr="00913FB6">
        <w:rPr>
          <w:sz w:val="16"/>
          <w:szCs w:val="26"/>
        </w:rPr>
        <w:t xml:space="preserve"> publicly </w:t>
      </w:r>
      <w:r w:rsidRPr="00913FB6">
        <w:rPr>
          <w:rStyle w:val="Emphasis"/>
          <w:szCs w:val="26"/>
        </w:rPr>
        <w:t>referred to</w:t>
      </w:r>
      <w:r w:rsidRPr="00913FB6">
        <w:rPr>
          <w:szCs w:val="26"/>
          <w:u w:val="single"/>
        </w:rPr>
        <w:t xml:space="preserve"> as an </w:t>
      </w:r>
      <w:r w:rsidRPr="00913FB6">
        <w:rPr>
          <w:rStyle w:val="Emphasis"/>
          <w:szCs w:val="26"/>
        </w:rPr>
        <w:t>“act of war”</w:t>
      </w:r>
      <w:r w:rsidRPr="00913FB6">
        <w:rPr>
          <w:szCs w:val="26"/>
          <w:u w:val="single"/>
        </w:rPr>
        <w:t xml:space="preserve"> by a U.S. official</w:t>
      </w:r>
      <w:r w:rsidRPr="00913FB6">
        <w:rPr>
          <w:sz w:val="16"/>
          <w:szCs w:val="26"/>
        </w:rPr>
        <w:t xml:space="preserve">. 28 Press reporting indicates </w:t>
      </w:r>
      <w:r w:rsidRPr="00913FB6">
        <w:rPr>
          <w:szCs w:val="26"/>
          <w:u w:val="single"/>
        </w:rPr>
        <w:t>the U.S. administration was [frozen]</w:t>
      </w:r>
      <w:r w:rsidRPr="00913FB6">
        <w:rPr>
          <w:sz w:val="16"/>
          <w:szCs w:val="26"/>
        </w:rPr>
        <w:t xml:space="preserve">“paralyzed” </w:t>
      </w:r>
      <w:r w:rsidRPr="00913FB6">
        <w:rPr>
          <w:szCs w:val="26"/>
          <w:u w:val="single"/>
        </w:rPr>
        <w:t>about how to cope with the jamming</w:t>
      </w:r>
      <w:r w:rsidRPr="00913FB6">
        <w:rPr>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1467A21F" w14:textId="77777777" w:rsidR="00DC47F9" w:rsidRPr="008331A5" w:rsidRDefault="00DC47F9" w:rsidP="00DC47F9">
      <w:pPr>
        <w:ind w:left="720"/>
        <w:rPr>
          <w:sz w:val="16"/>
          <w:szCs w:val="26"/>
        </w:rPr>
      </w:pPr>
      <w:r w:rsidRPr="008331A5">
        <w:rPr>
          <w:sz w:val="16"/>
          <w:szCs w:val="26"/>
        </w:rPr>
        <w:t>“</w:t>
      </w:r>
      <w:r w:rsidRPr="008331A5">
        <w:rPr>
          <w:szCs w:val="26"/>
          <w:u w:val="single"/>
        </w:rPr>
        <w:t xml:space="preserve">We’re at a point where the </w:t>
      </w:r>
      <w:r w:rsidRPr="008331A5">
        <w:rPr>
          <w:rStyle w:val="Emphasis"/>
          <w:szCs w:val="26"/>
        </w:rPr>
        <w:t>tech</w:t>
      </w:r>
      <w:r w:rsidRPr="008331A5">
        <w:rPr>
          <w:sz w:val="16"/>
          <w:szCs w:val="26"/>
        </w:rPr>
        <w:t>nology</w:t>
      </w:r>
      <w:r w:rsidRPr="008331A5">
        <w:rPr>
          <w:rStyle w:val="Emphasis"/>
          <w:szCs w:val="26"/>
        </w:rPr>
        <w:t>’s</w:t>
      </w:r>
      <w:r w:rsidRPr="008331A5">
        <w:rPr>
          <w:szCs w:val="26"/>
          <w:u w:val="single"/>
        </w:rPr>
        <w:t xml:space="preserve"> out there</w:t>
      </w:r>
      <w:r w:rsidRPr="008331A5">
        <w:rPr>
          <w:sz w:val="16"/>
          <w:szCs w:val="26"/>
        </w:rPr>
        <w:t xml:space="preserve">, and the capability for people to do things to our satellites is there. </w:t>
      </w:r>
      <w:r w:rsidRPr="008331A5">
        <w:rPr>
          <w:szCs w:val="26"/>
          <w:u w:val="single"/>
        </w:rPr>
        <w:t xml:space="preserve">I’m focused on it </w:t>
      </w:r>
      <w:r w:rsidRPr="008331A5">
        <w:rPr>
          <w:rStyle w:val="Emphasis"/>
          <w:szCs w:val="26"/>
        </w:rPr>
        <w:t>beyond any single event</w:t>
      </w:r>
      <w:r w:rsidRPr="008331A5">
        <w:rPr>
          <w:sz w:val="16"/>
          <w:szCs w:val="26"/>
        </w:rPr>
        <w:t xml:space="preserve">.” – </w:t>
      </w:r>
      <w:r w:rsidRPr="008331A5">
        <w:rPr>
          <w:rStyle w:val="Emphasis"/>
          <w:szCs w:val="26"/>
        </w:rPr>
        <w:t>A</w:t>
      </w:r>
      <w:r w:rsidRPr="008331A5">
        <w:rPr>
          <w:szCs w:val="26"/>
          <w:u w:val="single"/>
        </w:rPr>
        <w:t xml:space="preserve">ir </w:t>
      </w:r>
      <w:r w:rsidRPr="008331A5">
        <w:rPr>
          <w:rStyle w:val="Emphasis"/>
          <w:szCs w:val="26"/>
        </w:rPr>
        <w:t>F</w:t>
      </w:r>
      <w:r w:rsidRPr="008331A5">
        <w:rPr>
          <w:szCs w:val="26"/>
          <w:u w:val="single"/>
        </w:rPr>
        <w:t>orce Space Command Commander, General Chilton</w:t>
      </w:r>
      <w:r w:rsidRPr="008331A5">
        <w:rPr>
          <w:sz w:val="16"/>
          <w:szCs w:val="26"/>
        </w:rPr>
        <w:t>, 2006 32</w:t>
      </w:r>
    </w:p>
    <w:p w14:paraId="66C3397B" w14:textId="77777777" w:rsidR="00DC47F9" w:rsidRPr="008331A5" w:rsidRDefault="00DC47F9" w:rsidP="00DC47F9">
      <w:pPr>
        <w:rPr>
          <w:sz w:val="16"/>
          <w:szCs w:val="26"/>
        </w:rPr>
      </w:pPr>
      <w:r w:rsidRPr="00913FB6">
        <w:rPr>
          <w:szCs w:val="26"/>
          <w:u w:val="single"/>
        </w:rPr>
        <w:t>In 2009, a U.S.</w:t>
      </w:r>
      <w:r w:rsidRPr="008331A5">
        <w:rPr>
          <w:sz w:val="16"/>
          <w:szCs w:val="26"/>
        </w:rPr>
        <w:t xml:space="preserve"> commercial Iridium communications </w:t>
      </w:r>
      <w:r w:rsidRPr="00913FB6">
        <w:rPr>
          <w:szCs w:val="26"/>
          <w:u w:val="single"/>
        </w:rPr>
        <w:t>sat</w:t>
      </w:r>
      <w:r w:rsidRPr="008331A5">
        <w:rPr>
          <w:sz w:val="16"/>
          <w:szCs w:val="26"/>
        </w:rPr>
        <w:t xml:space="preserve">ellite—extensively </w:t>
      </w:r>
      <w:r w:rsidRPr="00913FB6">
        <w:rPr>
          <w:szCs w:val="26"/>
          <w:u w:val="single"/>
        </w:rPr>
        <w:t>used by the DoD</w:t>
      </w:r>
      <w:r w:rsidRPr="008331A5">
        <w:rPr>
          <w:sz w:val="16"/>
          <w:szCs w:val="26"/>
        </w:rPr>
        <w:t>—</w:t>
      </w:r>
      <w:r w:rsidRPr="00913FB6">
        <w:rPr>
          <w:szCs w:val="26"/>
          <w:u w:val="single"/>
        </w:rPr>
        <w:t xml:space="preserve">was accidently </w:t>
      </w:r>
      <w:r w:rsidRPr="00913FB6">
        <w:rPr>
          <w:rStyle w:val="Emphasis"/>
          <w:szCs w:val="26"/>
        </w:rPr>
        <w:t>destroyed</w:t>
      </w:r>
      <w:r w:rsidRPr="008331A5">
        <w:rPr>
          <w:sz w:val="16"/>
          <w:szCs w:val="26"/>
        </w:rPr>
        <w:t xml:space="preserve"> </w:t>
      </w:r>
      <w:r w:rsidRPr="00913FB6">
        <w:rPr>
          <w:szCs w:val="26"/>
          <w:u w:val="single"/>
        </w:rPr>
        <w:t>by</w:t>
      </w:r>
      <w:r w:rsidRPr="008331A5">
        <w:rPr>
          <w:sz w:val="16"/>
          <w:szCs w:val="26"/>
        </w:rPr>
        <w:t xml:space="preserve"> a </w:t>
      </w:r>
      <w:r w:rsidRPr="00913FB6">
        <w:rPr>
          <w:szCs w:val="26"/>
          <w:u w:val="single"/>
        </w:rPr>
        <w:t>collision with a</w:t>
      </w:r>
      <w:r w:rsidRPr="008331A5">
        <w:rPr>
          <w:sz w:val="16"/>
          <w:szCs w:val="26"/>
        </w:rPr>
        <w:t xml:space="preserve"> dead </w:t>
      </w:r>
      <w:r w:rsidRPr="00913FB6">
        <w:rPr>
          <w:rStyle w:val="Emphasis"/>
          <w:szCs w:val="26"/>
        </w:rPr>
        <w:t>Russian satellite</w:t>
      </w:r>
      <w:r w:rsidRPr="008331A5">
        <w:rPr>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672B14">
        <w:rPr>
          <w:rStyle w:val="Emphasis"/>
          <w:szCs w:val="26"/>
          <w:highlight w:val="cyan"/>
        </w:rPr>
        <w:t>No</w:t>
      </w:r>
      <w:r w:rsidRPr="008331A5">
        <w:rPr>
          <w:sz w:val="16"/>
          <w:szCs w:val="26"/>
        </w:rPr>
        <w:t xml:space="preserve">rth </w:t>
      </w:r>
      <w:r w:rsidRPr="00672B14">
        <w:rPr>
          <w:rStyle w:val="Emphasis"/>
          <w:szCs w:val="26"/>
          <w:highlight w:val="cyan"/>
        </w:rPr>
        <w:t>Ko</w:t>
      </w:r>
      <w:r w:rsidRPr="008331A5">
        <w:rPr>
          <w:sz w:val="16"/>
          <w:szCs w:val="26"/>
        </w:rPr>
        <w:t xml:space="preserve">rea </w:t>
      </w:r>
      <w:r w:rsidRPr="00672B14">
        <w:rPr>
          <w:szCs w:val="26"/>
          <w:highlight w:val="cyan"/>
          <w:u w:val="single"/>
        </w:rPr>
        <w:t>has been</w:t>
      </w:r>
      <w:r w:rsidRPr="00913FB6">
        <w:rPr>
          <w:szCs w:val="26"/>
          <w:u w:val="single"/>
        </w:rPr>
        <w:t xml:space="preserve"> intermittently using </w:t>
      </w:r>
      <w:r w:rsidRPr="00913FB6">
        <w:rPr>
          <w:rStyle w:val="Emphasis"/>
          <w:szCs w:val="26"/>
        </w:rPr>
        <w:t xml:space="preserve">GPS </w:t>
      </w:r>
      <w:r w:rsidRPr="00672B14">
        <w:rPr>
          <w:rStyle w:val="Emphasis"/>
          <w:szCs w:val="26"/>
          <w:highlight w:val="cyan"/>
        </w:rPr>
        <w:t>jamming</w:t>
      </w:r>
      <w:r w:rsidRPr="00913FB6">
        <w:rPr>
          <w:szCs w:val="26"/>
          <w:u w:val="single"/>
        </w:rPr>
        <w:t xml:space="preserve"> equipment</w:t>
      </w:r>
      <w:r w:rsidRPr="008331A5">
        <w:rPr>
          <w:sz w:val="16"/>
          <w:szCs w:val="26"/>
        </w:rPr>
        <w:t xml:space="preserve">, </w:t>
      </w:r>
      <w:r w:rsidRPr="00913FB6">
        <w:rPr>
          <w:szCs w:val="26"/>
          <w:u w:val="single"/>
        </w:rPr>
        <w:t>which</w:t>
      </w:r>
      <w:r w:rsidRPr="008331A5">
        <w:rPr>
          <w:sz w:val="16"/>
          <w:szCs w:val="26"/>
        </w:rPr>
        <w:t xml:space="preserve"> reportedly </w:t>
      </w:r>
      <w:r w:rsidRPr="00913FB6">
        <w:rPr>
          <w:szCs w:val="26"/>
          <w:u w:val="single"/>
        </w:rPr>
        <w:t xml:space="preserve">has been interfering with U.S. and </w:t>
      </w:r>
      <w:r w:rsidRPr="00913FB6">
        <w:rPr>
          <w:rStyle w:val="Emphasis"/>
          <w:szCs w:val="26"/>
        </w:rPr>
        <w:t>So</w:t>
      </w:r>
      <w:r w:rsidRPr="00913FB6">
        <w:rPr>
          <w:szCs w:val="26"/>
          <w:u w:val="single"/>
        </w:rPr>
        <w:t xml:space="preserve">uth </w:t>
      </w:r>
      <w:r w:rsidRPr="00913FB6">
        <w:rPr>
          <w:rStyle w:val="Emphasis"/>
          <w:szCs w:val="26"/>
        </w:rPr>
        <w:t>Ko</w:t>
      </w:r>
      <w:r w:rsidRPr="00913FB6">
        <w:rPr>
          <w:szCs w:val="26"/>
          <w:u w:val="single"/>
        </w:rPr>
        <w:t>rean military operations</w:t>
      </w:r>
      <w:r w:rsidRPr="008331A5">
        <w:rPr>
          <w:sz w:val="16"/>
          <w:szCs w:val="26"/>
        </w:rPr>
        <w:t xml:space="preserve"> and civilian use south of the North Korean border.36 Reportedly, </w:t>
      </w:r>
      <w:r w:rsidRPr="000F3C85">
        <w:rPr>
          <w:rStyle w:val="Emphasis"/>
          <w:szCs w:val="26"/>
        </w:rPr>
        <w:t>only</w:t>
      </w:r>
      <w:r w:rsidRPr="000F3C85">
        <w:rPr>
          <w:szCs w:val="26"/>
          <w:u w:val="single"/>
        </w:rPr>
        <w:t xml:space="preserve"> </w:t>
      </w:r>
      <w:r w:rsidRPr="00672B14">
        <w:rPr>
          <w:rStyle w:val="Emphasis"/>
          <w:szCs w:val="26"/>
          <w:highlight w:val="cyan"/>
        </w:rPr>
        <w:t>So</w:t>
      </w:r>
      <w:r w:rsidRPr="00913FB6">
        <w:rPr>
          <w:szCs w:val="26"/>
          <w:u w:val="single"/>
        </w:rPr>
        <w:t xml:space="preserve">uth </w:t>
      </w:r>
      <w:r w:rsidRPr="00672B14">
        <w:rPr>
          <w:rStyle w:val="Emphasis"/>
          <w:szCs w:val="26"/>
          <w:highlight w:val="cyan"/>
        </w:rPr>
        <w:t>Ko</w:t>
      </w:r>
      <w:r w:rsidRPr="00913FB6">
        <w:rPr>
          <w:szCs w:val="26"/>
          <w:u w:val="single"/>
        </w:rPr>
        <w:t xml:space="preserve">rea </w:t>
      </w:r>
      <w:r w:rsidRPr="000F3C85">
        <w:rPr>
          <w:szCs w:val="26"/>
          <w:u w:val="single"/>
        </w:rPr>
        <w:t xml:space="preserve">and the </w:t>
      </w:r>
      <w:r w:rsidRPr="000F3C85">
        <w:rPr>
          <w:rStyle w:val="Emphasis"/>
          <w:szCs w:val="26"/>
        </w:rPr>
        <w:t>U</w:t>
      </w:r>
      <w:r w:rsidRPr="00913FB6">
        <w:rPr>
          <w:szCs w:val="26"/>
          <w:u w:val="single"/>
        </w:rPr>
        <w:t xml:space="preserve">nited </w:t>
      </w:r>
      <w:r w:rsidRPr="000F3C85">
        <w:rPr>
          <w:rStyle w:val="Emphasis"/>
          <w:szCs w:val="26"/>
        </w:rPr>
        <w:t>N</w:t>
      </w:r>
      <w:r w:rsidRPr="00913FB6">
        <w:rPr>
          <w:szCs w:val="26"/>
          <w:u w:val="single"/>
        </w:rPr>
        <w:t>ations</w:t>
      </w:r>
      <w:r w:rsidRPr="008331A5">
        <w:rPr>
          <w:sz w:val="16"/>
          <w:szCs w:val="26"/>
        </w:rPr>
        <w:t xml:space="preserve"> International Telecommunications Union—at the request of South Korea—</w:t>
      </w:r>
      <w:r w:rsidRPr="00913FB6">
        <w:rPr>
          <w:szCs w:val="26"/>
          <w:u w:val="single"/>
        </w:rPr>
        <w:t xml:space="preserve">have </w:t>
      </w:r>
      <w:r w:rsidRPr="00672B14">
        <w:rPr>
          <w:rStyle w:val="Emphasis"/>
          <w:highlight w:val="cyan"/>
        </w:rPr>
        <w:t>issued letters</w:t>
      </w:r>
      <w:r w:rsidRPr="000F3C85">
        <w:rPr>
          <w:szCs w:val="26"/>
          <w:u w:val="single"/>
        </w:rPr>
        <w:t xml:space="preserve"> to Pyongyang</w:t>
      </w:r>
      <w:r w:rsidRPr="00913FB6">
        <w:rPr>
          <w:szCs w:val="26"/>
          <w:u w:val="single"/>
        </w:rPr>
        <w:t xml:space="preserve"> demanding</w:t>
      </w:r>
      <w:r w:rsidRPr="008331A5">
        <w:rPr>
          <w:sz w:val="16"/>
          <w:szCs w:val="26"/>
        </w:rPr>
        <w:t xml:space="preserve"> the </w:t>
      </w:r>
      <w:r w:rsidRPr="00913FB6">
        <w:rPr>
          <w:szCs w:val="26"/>
          <w:u w:val="single"/>
        </w:rPr>
        <w:t>cessation of disruptive</w:t>
      </w:r>
      <w:r w:rsidRPr="008331A5">
        <w:rPr>
          <w:sz w:val="16"/>
          <w:szCs w:val="26"/>
        </w:rPr>
        <w:t xml:space="preserve"> communications </w:t>
      </w:r>
      <w:r w:rsidRPr="00913FB6">
        <w:rPr>
          <w:szCs w:val="26"/>
          <w:u w:val="single"/>
        </w:rPr>
        <w:t>signals</w:t>
      </w:r>
      <w:r w:rsidRPr="008331A5">
        <w:rPr>
          <w:sz w:val="16"/>
          <w:szCs w:val="26"/>
        </w:rPr>
        <w:t xml:space="preserve"> in South Korea.37</w:t>
      </w:r>
    </w:p>
    <w:p w14:paraId="6A8102B1" w14:textId="77777777" w:rsidR="00DC47F9" w:rsidRDefault="00DC47F9" w:rsidP="00DC47F9">
      <w:pPr>
        <w:rPr>
          <w:sz w:val="16"/>
          <w:szCs w:val="26"/>
        </w:rPr>
      </w:pPr>
      <w:r w:rsidRPr="008331A5">
        <w:rPr>
          <w:sz w:val="16"/>
          <w:szCs w:val="26"/>
        </w:rPr>
        <w:t xml:space="preserve">It appears that </w:t>
      </w:r>
      <w:r w:rsidRPr="00672B14">
        <w:rPr>
          <w:szCs w:val="26"/>
          <w:highlight w:val="cyan"/>
          <w:u w:val="single"/>
        </w:rPr>
        <w:t xml:space="preserve">the </w:t>
      </w:r>
      <w:r w:rsidRPr="00672B14">
        <w:rPr>
          <w:rStyle w:val="Emphasis"/>
          <w:szCs w:val="26"/>
          <w:highlight w:val="cyan"/>
        </w:rPr>
        <w:t>only time</w:t>
      </w:r>
      <w:r w:rsidRPr="00672B14">
        <w:rPr>
          <w:szCs w:val="26"/>
          <w:highlight w:val="cyan"/>
          <w:u w:val="single"/>
        </w:rPr>
        <w:t xml:space="preserve"> the </w:t>
      </w:r>
      <w:r w:rsidRPr="00672B14">
        <w:rPr>
          <w:rStyle w:val="Emphasis"/>
          <w:szCs w:val="26"/>
          <w:highlight w:val="cyan"/>
        </w:rPr>
        <w:t>U.S.</w:t>
      </w:r>
      <w:r w:rsidRPr="00913FB6">
        <w:rPr>
          <w:szCs w:val="26"/>
          <w:u w:val="single"/>
        </w:rPr>
        <w:t xml:space="preserve"> military has </w:t>
      </w:r>
      <w:r w:rsidRPr="00672B14">
        <w:rPr>
          <w:rStyle w:val="Emphasis"/>
          <w:szCs w:val="26"/>
          <w:highlight w:val="cyan"/>
        </w:rPr>
        <w:t>responded with force</w:t>
      </w:r>
      <w:r w:rsidRPr="00913FB6">
        <w:rPr>
          <w:szCs w:val="26"/>
          <w:u w:val="single"/>
        </w:rPr>
        <w:t xml:space="preserve"> to a </w:t>
      </w:r>
      <w:r w:rsidRPr="00913FB6">
        <w:rPr>
          <w:rStyle w:val="Emphasis"/>
          <w:szCs w:val="26"/>
        </w:rPr>
        <w:t>disruption</w:t>
      </w:r>
      <w:r w:rsidRPr="00913FB6">
        <w:rPr>
          <w:szCs w:val="26"/>
          <w:u w:val="single"/>
        </w:rPr>
        <w:t xml:space="preserve"> in </w:t>
      </w:r>
      <w:r w:rsidRPr="00913FB6">
        <w:rPr>
          <w:rStyle w:val="Emphasis"/>
          <w:szCs w:val="26"/>
        </w:rPr>
        <w:t>U.S. space capabilities</w:t>
      </w:r>
      <w:r w:rsidRPr="00913FB6">
        <w:rPr>
          <w:szCs w:val="26"/>
          <w:u w:val="single"/>
        </w:rPr>
        <w:t xml:space="preserve"> </w:t>
      </w:r>
      <w:r w:rsidRPr="00672B14">
        <w:rPr>
          <w:szCs w:val="26"/>
          <w:highlight w:val="cyan"/>
          <w:u w:val="single"/>
        </w:rPr>
        <w:t>was</w:t>
      </w:r>
      <w:r w:rsidRPr="00913FB6">
        <w:rPr>
          <w:szCs w:val="26"/>
          <w:u w:val="single"/>
        </w:rPr>
        <w:t xml:space="preserve"> in 2003</w:t>
      </w:r>
      <w:r w:rsidRPr="008331A5">
        <w:rPr>
          <w:sz w:val="16"/>
          <w:szCs w:val="26"/>
        </w:rPr>
        <w:t xml:space="preserve">, </w:t>
      </w:r>
      <w:r w:rsidRPr="00913FB6">
        <w:rPr>
          <w:szCs w:val="26"/>
          <w:u w:val="single"/>
        </w:rPr>
        <w:t xml:space="preserve">a </w:t>
      </w:r>
      <w:r w:rsidRPr="00913FB6">
        <w:rPr>
          <w:rStyle w:val="Emphasis"/>
          <w:szCs w:val="26"/>
        </w:rPr>
        <w:t>few days</w:t>
      </w:r>
      <w:r w:rsidRPr="00913FB6">
        <w:rPr>
          <w:szCs w:val="26"/>
          <w:u w:val="single"/>
        </w:rPr>
        <w:t xml:space="preserve"> after the </w:t>
      </w:r>
      <w:r w:rsidRPr="00913FB6">
        <w:rPr>
          <w:rStyle w:val="Emphasis"/>
          <w:szCs w:val="26"/>
        </w:rPr>
        <w:t xml:space="preserve">start of </w:t>
      </w:r>
      <w:r w:rsidRPr="00672B14">
        <w:rPr>
          <w:rStyle w:val="Emphasis"/>
          <w:szCs w:val="26"/>
          <w:highlight w:val="cyan"/>
        </w:rPr>
        <w:t>the Iraq war</w:t>
      </w:r>
      <w:r w:rsidRPr="008331A5">
        <w:rPr>
          <w:sz w:val="16"/>
          <w:szCs w:val="26"/>
        </w:rPr>
        <w:t xml:space="preserve">.38 According to U.S. officials, </w:t>
      </w:r>
      <w:r w:rsidRPr="00913FB6">
        <w:rPr>
          <w:szCs w:val="26"/>
          <w:u w:val="single"/>
        </w:rPr>
        <w:t>Iraq was using multiple GPS jammers</w:t>
      </w:r>
      <w:r w:rsidRPr="008331A5">
        <w:rPr>
          <w:sz w:val="16"/>
          <w:szCs w:val="26"/>
        </w:rPr>
        <w:t xml:space="preserve">—which supposedly did not affect military GPS functionality. However, </w:t>
      </w:r>
      <w:r w:rsidRPr="00913FB6">
        <w:rPr>
          <w:szCs w:val="26"/>
          <w:u w:val="single"/>
        </w:rPr>
        <w:t>the U.S. military bombed the jammers</w:t>
      </w:r>
      <w:r w:rsidRPr="008331A5">
        <w:rPr>
          <w:sz w:val="16"/>
          <w:szCs w:val="26"/>
        </w:rPr>
        <w:t xml:space="preserve"> anyway after a diplomatic complaint to Russia.39 </w:t>
      </w:r>
      <w:r w:rsidRPr="000F3C85">
        <w:rPr>
          <w:szCs w:val="26"/>
          <w:u w:val="single"/>
        </w:rPr>
        <w:t xml:space="preserve">The </w:t>
      </w:r>
      <w:r w:rsidRPr="000F3C85">
        <w:rPr>
          <w:rStyle w:val="Emphasis"/>
          <w:szCs w:val="26"/>
        </w:rPr>
        <w:t>use</w:t>
      </w:r>
      <w:r w:rsidRPr="000F3C85">
        <w:rPr>
          <w:szCs w:val="26"/>
          <w:u w:val="single"/>
        </w:rPr>
        <w:t xml:space="preserve"> of</w:t>
      </w:r>
      <w:r w:rsidRPr="00913FB6">
        <w:rPr>
          <w:szCs w:val="26"/>
          <w:u w:val="single"/>
        </w:rPr>
        <w:t xml:space="preserve"> military </w:t>
      </w:r>
      <w:r w:rsidRPr="000F3C85">
        <w:rPr>
          <w:rStyle w:val="Emphasis"/>
          <w:szCs w:val="26"/>
        </w:rPr>
        <w:t>force</w:t>
      </w:r>
      <w:r w:rsidRPr="00913FB6">
        <w:rPr>
          <w:szCs w:val="26"/>
          <w:u w:val="single"/>
        </w:rPr>
        <w:t xml:space="preserve"> against the GPS jamming threat </w:t>
      </w:r>
      <w:r w:rsidRPr="000F3C85">
        <w:rPr>
          <w:szCs w:val="26"/>
          <w:u w:val="single"/>
        </w:rPr>
        <w:t>was</w:t>
      </w:r>
      <w:r w:rsidRPr="008331A5">
        <w:rPr>
          <w:sz w:val="16"/>
          <w:szCs w:val="26"/>
        </w:rPr>
        <w:t xml:space="preserve"> possibly </w:t>
      </w:r>
      <w:r w:rsidRPr="00672B14">
        <w:rPr>
          <w:szCs w:val="26"/>
          <w:highlight w:val="cyan"/>
          <w:u w:val="single"/>
        </w:rPr>
        <w:t xml:space="preserve">because the </w:t>
      </w:r>
      <w:r w:rsidRPr="00672B14">
        <w:rPr>
          <w:rStyle w:val="Emphasis"/>
          <w:szCs w:val="26"/>
          <w:highlight w:val="cyan"/>
        </w:rPr>
        <w:t>U</w:t>
      </w:r>
      <w:r w:rsidRPr="00913FB6">
        <w:rPr>
          <w:szCs w:val="26"/>
          <w:u w:val="single"/>
        </w:rPr>
        <w:t xml:space="preserve">nited </w:t>
      </w:r>
      <w:r w:rsidRPr="00672B14">
        <w:rPr>
          <w:rStyle w:val="Emphasis"/>
          <w:szCs w:val="26"/>
          <w:highlight w:val="cyan"/>
        </w:rPr>
        <w:t>S</w:t>
      </w:r>
      <w:r w:rsidRPr="00913FB6">
        <w:rPr>
          <w:szCs w:val="26"/>
          <w:u w:val="single"/>
        </w:rPr>
        <w:t xml:space="preserve">tates </w:t>
      </w:r>
      <w:r w:rsidRPr="00672B14">
        <w:rPr>
          <w:szCs w:val="26"/>
          <w:highlight w:val="cyan"/>
          <w:u w:val="single"/>
        </w:rPr>
        <w:t xml:space="preserve">was </w:t>
      </w:r>
      <w:r w:rsidRPr="00672B14">
        <w:rPr>
          <w:rStyle w:val="Emphasis"/>
          <w:szCs w:val="26"/>
          <w:highlight w:val="cyan"/>
        </w:rPr>
        <w:t>already intervening</w:t>
      </w:r>
      <w:r w:rsidRPr="00913FB6">
        <w:rPr>
          <w:rStyle w:val="Emphasis"/>
          <w:szCs w:val="26"/>
        </w:rPr>
        <w:t xml:space="preserve"> in Iraq</w:t>
      </w:r>
      <w:r w:rsidRPr="008331A5">
        <w:rPr>
          <w:sz w:val="16"/>
          <w:szCs w:val="26"/>
        </w:rPr>
        <w:t xml:space="preserve">, and </w:t>
      </w:r>
      <w:r w:rsidRPr="00913FB6">
        <w:rPr>
          <w:szCs w:val="26"/>
          <w:u w:val="single"/>
        </w:rPr>
        <w:t xml:space="preserve">the </w:t>
      </w:r>
      <w:r w:rsidRPr="00E048B0">
        <w:rPr>
          <w:szCs w:val="26"/>
          <w:u w:val="single"/>
        </w:rPr>
        <w:t>bombing</w:t>
      </w:r>
      <w:r w:rsidRPr="00E048B0">
        <w:rPr>
          <w:sz w:val="16"/>
          <w:szCs w:val="26"/>
        </w:rPr>
        <w:t xml:space="preserve"> probably </w:t>
      </w:r>
      <w:r w:rsidRPr="00E048B0">
        <w:rPr>
          <w:rStyle w:val="Emphasis"/>
          <w:szCs w:val="26"/>
        </w:rPr>
        <w:t>would not have occurred</w:t>
      </w:r>
      <w:r w:rsidRPr="00E048B0">
        <w:rPr>
          <w:sz w:val="16"/>
          <w:szCs w:val="26"/>
        </w:rPr>
        <w:t xml:space="preserve"> </w:t>
      </w:r>
      <w:r w:rsidRPr="00E048B0">
        <w:rPr>
          <w:szCs w:val="26"/>
          <w:u w:val="single"/>
        </w:rPr>
        <w:t xml:space="preserve">if the </w:t>
      </w:r>
      <w:r w:rsidRPr="00E048B0">
        <w:rPr>
          <w:rStyle w:val="Emphasis"/>
          <w:szCs w:val="26"/>
        </w:rPr>
        <w:t>U</w:t>
      </w:r>
      <w:r w:rsidRPr="00E048B0">
        <w:rPr>
          <w:szCs w:val="26"/>
          <w:u w:val="single"/>
        </w:rPr>
        <w:t xml:space="preserve">nited </w:t>
      </w:r>
      <w:r w:rsidRPr="00E048B0">
        <w:rPr>
          <w:rStyle w:val="Emphasis"/>
          <w:szCs w:val="26"/>
        </w:rPr>
        <w:t>S</w:t>
      </w:r>
      <w:r w:rsidRPr="00E048B0">
        <w:rPr>
          <w:szCs w:val="26"/>
          <w:u w:val="single"/>
        </w:rPr>
        <w:t xml:space="preserve">tates was </w:t>
      </w:r>
      <w:r w:rsidRPr="00E048B0">
        <w:rPr>
          <w:rStyle w:val="Emphasis"/>
          <w:szCs w:val="26"/>
        </w:rPr>
        <w:t>not at war</w:t>
      </w:r>
      <w:r w:rsidRPr="00E048B0">
        <w:rPr>
          <w:sz w:val="16"/>
          <w:szCs w:val="26"/>
        </w:rPr>
        <w:t>.</w:t>
      </w:r>
    </w:p>
    <w:p w14:paraId="7251266D" w14:textId="77777777" w:rsidR="00DC47F9" w:rsidRPr="00CF1DF2" w:rsidRDefault="00DC47F9" w:rsidP="004A77F8">
      <w:pPr>
        <w:pStyle w:val="Heading4"/>
        <w:numPr>
          <w:ilvl w:val="0"/>
          <w:numId w:val="13"/>
        </w:numPr>
        <w:tabs>
          <w:tab w:val="num" w:pos="360"/>
        </w:tabs>
        <w:ind w:left="0" w:firstLine="0"/>
      </w:pPr>
      <w:r>
        <w:lastRenderedPageBreak/>
        <w:t>Kessler is inevitable</w:t>
      </w:r>
    </w:p>
    <w:p w14:paraId="2E3C138B" w14:textId="77777777" w:rsidR="00DC47F9" w:rsidRPr="00104F04" w:rsidRDefault="00DC47F9" w:rsidP="00DC47F9">
      <w:pPr>
        <w:rPr>
          <w:sz w:val="16"/>
        </w:rPr>
      </w:pPr>
      <w:r w:rsidRPr="00104F04">
        <w:rPr>
          <w:b/>
          <w:bCs/>
        </w:rPr>
        <w:t>Wild 15</w:t>
      </w:r>
      <w:r w:rsidRPr="00104F04">
        <w:rPr>
          <w:sz w:val="16"/>
        </w:rPr>
        <w:t xml:space="preserve"> (Jim Wild, Professor of Space Physics at Lancaster University, “With So Much Vested In Satellites, </w:t>
      </w:r>
      <w:r w:rsidRPr="00672B14">
        <w:rPr>
          <w:rStyle w:val="StyleUnderline"/>
          <w:highlight w:val="cyan"/>
        </w:rPr>
        <w:t>Solar Storms</w:t>
      </w:r>
      <w:r w:rsidRPr="00104F04">
        <w:rPr>
          <w:sz w:val="16"/>
        </w:rPr>
        <w:t xml:space="preserve"> Could Bring Life To A Standstill,” July 30, 2015, https://theconversation.com/with-so-much-vested-in-satellites-solar-storms-could-bring-life-to-a-standstill-45204)</w:t>
      </w:r>
    </w:p>
    <w:p w14:paraId="51C67D5B" w14:textId="77777777" w:rsidR="00DC47F9" w:rsidRPr="00CF1DF2" w:rsidRDefault="00DC47F9" w:rsidP="00DC47F9">
      <w:pPr>
        <w:rPr>
          <w:sz w:val="16"/>
        </w:rPr>
      </w:pPr>
      <w:r w:rsidRPr="00CF1DF2">
        <w:rPr>
          <w:rStyle w:val="StyleUnderline"/>
        </w:rPr>
        <w:t xml:space="preserve">These </w:t>
      </w:r>
      <w:r w:rsidRPr="00104F04">
        <w:rPr>
          <w:rStyle w:val="StyleUnderline"/>
        </w:rPr>
        <w:t xml:space="preserve">can </w:t>
      </w:r>
      <w:r w:rsidRPr="00672B14">
        <w:rPr>
          <w:rStyle w:val="StyleUnderline"/>
          <w:highlight w:val="cyan"/>
        </w:rPr>
        <w:t>disrupt satellite operations</w:t>
      </w:r>
      <w:r w:rsidRPr="00CF1DF2">
        <w:rPr>
          <w:sz w:val="16"/>
        </w:rPr>
        <w:t xml:space="preserve"> by </w:t>
      </w:r>
      <w:r w:rsidRPr="00CF1DF2">
        <w:rPr>
          <w:rStyle w:val="StyleUnderline"/>
        </w:rPr>
        <w:t>depositing electrical charge within the on-board electronics</w:t>
      </w:r>
      <w:r w:rsidRPr="00CF1DF2">
        <w:rPr>
          <w:sz w:val="16"/>
        </w:rPr>
        <w:t xml:space="preserve">, triggering phantom commands or </w:t>
      </w:r>
      <w:r w:rsidRPr="000D6568">
        <w:rPr>
          <w:rStyle w:val="StyleUnderline"/>
        </w:rPr>
        <w:t>overloading</w:t>
      </w:r>
      <w:r w:rsidRPr="00CF1DF2">
        <w:rPr>
          <w:sz w:val="16"/>
        </w:rPr>
        <w:t xml:space="preserve"> and damaging </w:t>
      </w:r>
      <w:r w:rsidRPr="00CF1DF2">
        <w:rPr>
          <w:rStyle w:val="StyleUnderline"/>
        </w:rPr>
        <w:t xml:space="preserve">sensitive </w:t>
      </w:r>
      <w:r w:rsidRPr="000D6568">
        <w:rPr>
          <w:rStyle w:val="StyleUnderline"/>
        </w:rPr>
        <w:t>components</w:t>
      </w:r>
      <w:r w:rsidRPr="00CF1DF2">
        <w:rPr>
          <w:sz w:val="16"/>
        </w:rPr>
        <w:t xml:space="preserve">. The effects of </w:t>
      </w:r>
      <w:r w:rsidRPr="00CF1DF2">
        <w:rPr>
          <w:rStyle w:val="StyleUnderline"/>
        </w:rPr>
        <w:t>space weather</w:t>
      </w:r>
      <w:r w:rsidRPr="00CF1DF2">
        <w:rPr>
          <w:sz w:val="16"/>
        </w:rPr>
        <w:t xml:space="preserve"> on the Earth’s upper atmosphere </w:t>
      </w:r>
      <w:r w:rsidRPr="00CF1DF2">
        <w:rPr>
          <w:rStyle w:val="StyleUnderline"/>
        </w:rPr>
        <w:t>disrupts radio signals</w:t>
      </w:r>
      <w:r w:rsidRPr="00CF1DF2">
        <w:rPr>
          <w:sz w:val="16"/>
        </w:rPr>
        <w:t xml:space="preserve"> transmitted by navigation satellites, potentially introducing positioning errors or, in more severe cases, </w:t>
      </w:r>
      <w:r w:rsidRPr="00672B14">
        <w:rPr>
          <w:rStyle w:val="Emphasis"/>
          <w:highlight w:val="cyan"/>
        </w:rPr>
        <w:t>rendering them unusable</w:t>
      </w:r>
      <w:r w:rsidRPr="00672B14">
        <w:rPr>
          <w:sz w:val="16"/>
          <w:highlight w:val="cyan"/>
        </w:rPr>
        <w:t>.</w:t>
      </w:r>
    </w:p>
    <w:p w14:paraId="46C3FF4C" w14:textId="77777777" w:rsidR="00DC47F9" w:rsidRPr="00CF1DF2" w:rsidRDefault="00DC47F9" w:rsidP="00DC47F9">
      <w:pPr>
        <w:rPr>
          <w:sz w:val="16"/>
        </w:rPr>
      </w:pPr>
      <w:r w:rsidRPr="000D6568">
        <w:rPr>
          <w:rStyle w:val="StyleUnderline"/>
        </w:rPr>
        <w:t xml:space="preserve">These are </w:t>
      </w:r>
      <w:r w:rsidRPr="000D6568">
        <w:rPr>
          <w:rStyle w:val="Emphasis"/>
        </w:rPr>
        <w:t>not theoretical</w:t>
      </w:r>
      <w:r w:rsidRPr="00CF1DF2">
        <w:rPr>
          <w:sz w:val="16"/>
        </w:rPr>
        <w:t xml:space="preserve"> hazards: in recent decades, solar storms have caused </w:t>
      </w:r>
      <w:r w:rsidRPr="00672B14">
        <w:rPr>
          <w:rStyle w:val="StyleUnderline"/>
          <w:highlight w:val="cyan"/>
        </w:rPr>
        <w:t>outages for</w:t>
      </w:r>
      <w:r w:rsidRPr="000D6568">
        <w:rPr>
          <w:rStyle w:val="StyleUnderline"/>
        </w:rPr>
        <w:t xml:space="preserve"> a number of </w:t>
      </w:r>
      <w:r w:rsidRPr="00672B14">
        <w:rPr>
          <w:rStyle w:val="StyleUnderline"/>
          <w:highlight w:val="cyan"/>
        </w:rPr>
        <w:t>satellites</w:t>
      </w:r>
      <w:r w:rsidRPr="00CF1DF2">
        <w:rPr>
          <w:sz w:val="16"/>
        </w:rPr>
        <w:t xml:space="preserve"> services – and a handful of satellites have been lost altogether. These </w:t>
      </w:r>
      <w:r w:rsidRPr="00672B14">
        <w:rPr>
          <w:rStyle w:val="Emphasis"/>
          <w:highlight w:val="cyan"/>
        </w:rPr>
        <w:t>were costly</w:t>
      </w:r>
      <w:r w:rsidRPr="00CF1DF2">
        <w:rPr>
          <w:rStyle w:val="Emphasis"/>
        </w:rPr>
        <w:t xml:space="preserve"> events</w:t>
      </w:r>
      <w:r w:rsidRPr="00CF1DF2">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6825EE62" w14:textId="77777777" w:rsidR="00DC47F9" w:rsidRPr="00CF1DF2" w:rsidRDefault="00DC47F9" w:rsidP="00DC47F9">
      <w:r w:rsidRPr="00CF1DF2">
        <w:t>When Space Weather Becomes A Hurricane</w:t>
      </w:r>
    </w:p>
    <w:p w14:paraId="12371566" w14:textId="77777777" w:rsidR="00DC47F9" w:rsidRPr="00CF1DF2" w:rsidRDefault="00DC47F9" w:rsidP="00DC47F9">
      <w:pPr>
        <w:rPr>
          <w:sz w:val="16"/>
          <w:szCs w:val="16"/>
        </w:rPr>
      </w:pPr>
      <w:r w:rsidRPr="00CF1DF2">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663C9DD4" w14:textId="77777777" w:rsidR="00DC47F9" w:rsidRPr="00816824" w:rsidRDefault="00DC47F9" w:rsidP="00DC47F9">
      <w:pPr>
        <w:rPr>
          <w:sz w:val="16"/>
        </w:rPr>
      </w:pPr>
      <w:r w:rsidRPr="00CF1DF2">
        <w:rPr>
          <w:sz w:val="16"/>
        </w:rPr>
        <w:t xml:space="preserve">Statistical analysis of this and other severe solar storms suggests that </w:t>
      </w:r>
      <w:r w:rsidRPr="000D6568">
        <w:rPr>
          <w:rStyle w:val="StyleUnderline"/>
        </w:rPr>
        <w:t xml:space="preserve">we can </w:t>
      </w:r>
      <w:r w:rsidRPr="00672B14">
        <w:rPr>
          <w:rStyle w:val="StyleUnderline"/>
          <w:highlight w:val="cyan"/>
        </w:rPr>
        <w:t>expect</w:t>
      </w:r>
      <w:r w:rsidRPr="00CF1DF2">
        <w:rPr>
          <w:rStyle w:val="StyleUnderline"/>
        </w:rPr>
        <w:t xml:space="preserve"> an event of </w:t>
      </w:r>
      <w:r w:rsidRPr="000D6568">
        <w:rPr>
          <w:rStyle w:val="StyleUnderline"/>
        </w:rPr>
        <w:t xml:space="preserve">this </w:t>
      </w:r>
      <w:r w:rsidRPr="00672B14">
        <w:rPr>
          <w:rStyle w:val="StyleUnderline"/>
          <w:highlight w:val="cyan"/>
        </w:rPr>
        <w:t>magnitude once every few hundred years</w:t>
      </w:r>
      <w:r w:rsidRPr="00CF1DF2">
        <w:rPr>
          <w:sz w:val="16"/>
        </w:rPr>
        <w:t xml:space="preserve"> – </w:t>
      </w:r>
      <w:r w:rsidRPr="00672B14">
        <w:rPr>
          <w:rStyle w:val="StyleUnderline"/>
          <w:highlight w:val="cyan"/>
        </w:rPr>
        <w:t>it’s a question of “</w:t>
      </w:r>
      <w:r w:rsidRPr="00672B14">
        <w:rPr>
          <w:rStyle w:val="Emphasis"/>
          <w:highlight w:val="cyan"/>
        </w:rPr>
        <w:t>when</w:t>
      </w:r>
      <w:r w:rsidRPr="00672B14">
        <w:rPr>
          <w:rStyle w:val="StyleUnderline"/>
          <w:highlight w:val="cyan"/>
        </w:rPr>
        <w:t xml:space="preserve">” </w:t>
      </w:r>
      <w:r w:rsidRPr="00672B14">
        <w:rPr>
          <w:rStyle w:val="Emphasis"/>
          <w:highlight w:val="cyan"/>
        </w:rPr>
        <w:t>rather than “if”</w:t>
      </w:r>
      <w:r w:rsidRPr="00672B14">
        <w:rPr>
          <w:rStyle w:val="StyleUnderline"/>
          <w:highlight w:val="cyan"/>
        </w:rPr>
        <w:t>.</w:t>
      </w:r>
      <w:r w:rsidRPr="00CF1DF2">
        <w:rPr>
          <w:sz w:val="16"/>
        </w:rPr>
        <w:t xml:space="preserve"> A 2007 study estimated </w:t>
      </w:r>
      <w:r w:rsidRPr="000D6568">
        <w:rPr>
          <w:rStyle w:val="StyleUnderline"/>
        </w:rPr>
        <w:t>a Carrington event today would cause</w:t>
      </w:r>
      <w:r w:rsidRPr="00CF1DF2">
        <w:rPr>
          <w:rStyle w:val="StyleUnderline"/>
        </w:rPr>
        <w:t xml:space="preserve"> US$</w:t>
      </w:r>
      <w:r w:rsidRPr="000D6568">
        <w:rPr>
          <w:rStyle w:val="StyleUnderline"/>
        </w:rPr>
        <w:t>30 billion in losses</w:t>
      </w:r>
      <w:r w:rsidRPr="00CF1DF2">
        <w:rPr>
          <w:rStyle w:val="StyleUnderline"/>
        </w:rPr>
        <w:t xml:space="preserve"> for satellite operators and threaten vital infrastructure in space</w:t>
      </w:r>
      <w:r w:rsidRPr="00CF1DF2">
        <w:rPr>
          <w:sz w:val="16"/>
        </w:rPr>
        <w:t xml:space="preserve"> and here on the ground. It’s a risk taken sufficiently seriously that it appears on the UK National Risk Register and has led the government to draw up its preparedness programme.</w:t>
      </w:r>
    </w:p>
    <w:p w14:paraId="3E7FBB90" w14:textId="77777777" w:rsidR="00DC47F9" w:rsidRPr="00A25E84" w:rsidRDefault="00DC47F9" w:rsidP="004A77F8">
      <w:pPr>
        <w:pStyle w:val="Heading4"/>
        <w:numPr>
          <w:ilvl w:val="0"/>
          <w:numId w:val="13"/>
        </w:numPr>
        <w:tabs>
          <w:tab w:val="num" w:pos="360"/>
        </w:tabs>
        <w:ind w:left="0" w:firstLine="0"/>
      </w:pPr>
      <w:r w:rsidRPr="00A25E84">
        <w:t>Space miscalc unlikely</w:t>
      </w:r>
    </w:p>
    <w:p w14:paraId="454B4C38" w14:textId="77777777" w:rsidR="00DC47F9" w:rsidRPr="00A25E84" w:rsidRDefault="00DC47F9" w:rsidP="00DC47F9">
      <w:pPr>
        <w:rPr>
          <w:rFonts w:eastAsia="Calibri"/>
        </w:rPr>
      </w:pPr>
      <w:r w:rsidRPr="00A25E84">
        <w:rPr>
          <w:rFonts w:eastAsia="Calibri"/>
        </w:rPr>
        <w:t xml:space="preserve">Chen </w:t>
      </w:r>
      <w:r w:rsidRPr="00A25E84">
        <w:rPr>
          <w:rStyle w:val="Style13ptBold"/>
        </w:rPr>
        <w:t>Lan 16</w:t>
      </w:r>
      <w:r w:rsidRPr="00A25E84">
        <w:rPr>
          <w:rFonts w:eastAsia="Calibri"/>
        </w:rPr>
        <w:t>, an independent analyst and founder of the 'Go Taikonauts!', “Chinese Space Quarterly Report”, January 2016, http://www.go-taikonauts.com/images/newsletters_PDF/GoTaikonauts18.pdf</w:t>
      </w:r>
    </w:p>
    <w:p w14:paraId="74B7D011" w14:textId="77777777" w:rsidR="00DC47F9" w:rsidRDefault="00DC47F9" w:rsidP="00DC47F9">
      <w:pPr>
        <w:rPr>
          <w:rFonts w:eastAsia="Calibri"/>
          <w:sz w:val="16"/>
        </w:rPr>
      </w:pPr>
      <w:r w:rsidRPr="00A25E84">
        <w:rPr>
          <w:rFonts w:eastAsia="Calibri"/>
          <w:u w:val="single"/>
        </w:rPr>
        <w:t xml:space="preserve">During the IAC 2015, </w:t>
      </w:r>
      <w:r w:rsidRPr="00A25E84">
        <w:rPr>
          <w:rFonts w:eastAsia="Calibri"/>
          <w:highlight w:val="yellow"/>
          <w:u w:val="single"/>
        </w:rPr>
        <w:t>China re-iterated the wish for international</w:t>
      </w:r>
      <w:r w:rsidRPr="00A25E84">
        <w:rPr>
          <w:rFonts w:eastAsia="Calibri"/>
          <w:u w:val="single"/>
        </w:rPr>
        <w:t xml:space="preserve"> participation and </w:t>
      </w:r>
      <w:r w:rsidRPr="00A25E84">
        <w:rPr>
          <w:rFonts w:eastAsia="Calibri"/>
          <w:highlight w:val="yellow"/>
          <w:u w:val="single"/>
        </w:rPr>
        <w:t>coop</w:t>
      </w:r>
      <w:r w:rsidRPr="00A25E84">
        <w:rPr>
          <w:rFonts w:eastAsia="Calibri"/>
          <w:u w:val="single"/>
        </w:rPr>
        <w:t xml:space="preserve">eration </w:t>
      </w:r>
      <w:r w:rsidRPr="00A25E84">
        <w:rPr>
          <w:rFonts w:eastAsia="Calibri"/>
          <w:highlight w:val="yellow"/>
          <w:u w:val="single"/>
        </w:rPr>
        <w:t>in its space station project</w:t>
      </w:r>
      <w:r w:rsidRPr="00A25E84">
        <w:rPr>
          <w:rFonts w:eastAsia="Calibri"/>
          <w:u w:val="single"/>
        </w:rPr>
        <w:t xml:space="preserve"> including extending the station by modules provided by international partners. </w:t>
      </w:r>
      <w:r w:rsidRPr="00A25E84">
        <w:rPr>
          <w:rFonts w:eastAsia="Calibri"/>
          <w:sz w:val="16"/>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w:t>
      </w:r>
      <w:r w:rsidRPr="00A25E84">
        <w:rPr>
          <w:rFonts w:eastAsia="Calibri"/>
          <w:u w:val="single"/>
        </w:rPr>
        <w:t xml:space="preserve">Though Sino-U.S. cooperation on human spaceflight is still uncertain, a positive move between the two countries has been made, that is the establishment of </w:t>
      </w:r>
      <w:r w:rsidRPr="00A25E84">
        <w:rPr>
          <w:rFonts w:eastAsia="Calibri"/>
          <w:highlight w:val="yellow"/>
          <w:u w:val="single"/>
        </w:rPr>
        <w:t>a space hotline</w:t>
      </w:r>
      <w:r w:rsidRPr="00A25E84">
        <w:rPr>
          <w:rFonts w:eastAsia="Calibri"/>
          <w:u w:val="single"/>
        </w:rPr>
        <w:t xml:space="preserve">. Western media reported in November that the hotline </w:t>
      </w:r>
      <w:r w:rsidRPr="00A25E84">
        <w:rPr>
          <w:rFonts w:eastAsia="Calibri"/>
          <w:highlight w:val="yellow"/>
          <w:u w:val="single"/>
        </w:rPr>
        <w:t>has been setup between Washington and Beijing to allow easy sharing of tech</w:t>
      </w:r>
      <w:r w:rsidRPr="00A25E84">
        <w:rPr>
          <w:rFonts w:eastAsia="Calibri"/>
          <w:u w:val="single"/>
        </w:rPr>
        <w:t xml:space="preserve">nical information about their space operations, hopefully </w:t>
      </w:r>
      <w:r w:rsidRPr="00A25E84">
        <w:rPr>
          <w:rFonts w:eastAsia="Calibri"/>
          <w:b/>
          <w:iCs/>
          <w:highlight w:val="yellow"/>
          <w:u w:val="single"/>
          <w:bdr w:val="single" w:sz="8" w:space="0" w:color="auto"/>
        </w:rPr>
        <w:t>avoiding any misunderstandings or accidents.</w:t>
      </w:r>
      <w:r w:rsidRPr="00A25E84">
        <w:rPr>
          <w:rFonts w:eastAsia="Calibri"/>
          <w:sz w:val="16"/>
        </w:rPr>
        <w:t xml:space="preserve"> Russia’s space agency Roscosmos on 17 December signed a cooperation agreement with the China National Space Administration (CNSA). The document was signed at the 20th regular meeting of Russian and Chinese Heads of Government, during Russian Prime Minister Dmitry Medvedev’s three-day visit to Beijing. The two</w:t>
      </w:r>
    </w:p>
    <w:p w14:paraId="4AB60034" w14:textId="77777777" w:rsidR="00DC47F9" w:rsidRDefault="00DC47F9" w:rsidP="00DC47F9">
      <w:pPr>
        <w:rPr>
          <w:rFonts w:eastAsia="Calibri"/>
          <w:sz w:val="16"/>
        </w:rPr>
      </w:pPr>
    </w:p>
    <w:p w14:paraId="27CDB6CA" w14:textId="7BD8CBB3" w:rsidR="00DC47F9" w:rsidRDefault="00DC47F9" w:rsidP="00DC47F9">
      <w:pPr>
        <w:rPr>
          <w:rFonts w:eastAsia="Calibri"/>
          <w:sz w:val="16"/>
        </w:rPr>
      </w:pPr>
      <w:r w:rsidRPr="00A25E84">
        <w:rPr>
          <w:rFonts w:eastAsia="Calibri"/>
          <w:sz w:val="16"/>
        </w:rPr>
        <w:t xml:space="preserve">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RPr="00A25E84">
        <w:rPr>
          <w:rFonts w:eastAsia="Calibri"/>
          <w:u w:val="single"/>
        </w:rPr>
        <w:t xml:space="preserve">Also on the same day, </w:t>
      </w:r>
      <w:r w:rsidRPr="00A25E84">
        <w:rPr>
          <w:rFonts w:eastAsia="Calibri"/>
          <w:highlight w:val="yellow"/>
          <w:u w:val="single"/>
        </w:rPr>
        <w:t>Russian state-owned</w:t>
      </w:r>
      <w:r w:rsidRPr="00A25E84">
        <w:rPr>
          <w:rFonts w:eastAsia="Calibri"/>
          <w:u w:val="single"/>
        </w:rPr>
        <w:t xml:space="preserve"> nanotechnology </w:t>
      </w:r>
      <w:r w:rsidRPr="00A25E84">
        <w:rPr>
          <w:rFonts w:eastAsia="Calibri"/>
          <w:highlight w:val="yellow"/>
          <w:u w:val="single"/>
        </w:rPr>
        <w:t>company</w:t>
      </w:r>
      <w:r w:rsidRPr="00A25E84">
        <w:rPr>
          <w:rFonts w:eastAsia="Calibri"/>
          <w:u w:val="single"/>
        </w:rPr>
        <w:t xml:space="preserve"> </w:t>
      </w:r>
      <w:r w:rsidRPr="00A25E84">
        <w:rPr>
          <w:rFonts w:eastAsia="Calibri"/>
          <w:u w:val="single"/>
        </w:rPr>
        <w:lastRenderedPageBreak/>
        <w:t xml:space="preserve">RUSNANO and the China Aerospace Science and Industry Corporation (CASIC) </w:t>
      </w:r>
      <w:r w:rsidRPr="00A25E84">
        <w:rPr>
          <w:rFonts w:eastAsia="Calibri"/>
          <w:highlight w:val="yellow"/>
          <w:u w:val="single"/>
        </w:rPr>
        <w:t>signed a strategic partnership agreement</w:t>
      </w:r>
      <w:r w:rsidRPr="00A25E84">
        <w:rPr>
          <w:rFonts w:eastAsia="Calibri"/>
          <w:u w:val="single"/>
        </w:rPr>
        <w:t>.</w:t>
      </w:r>
      <w:r w:rsidRPr="00A25E84">
        <w:rPr>
          <w:rFonts w:eastAsia="Calibri"/>
          <w:sz w:val="16"/>
        </w:rPr>
        <w:t xml:space="preserve"> CNSA also signed an agreement with the Netherlands on 26 October, and a memorandum of understanding with the UAE (United Arab Emirates) on 15 December, on exploration and peaceful use of outer space. </w:t>
      </w:r>
      <w:r w:rsidRPr="00A25E84">
        <w:rPr>
          <w:rFonts w:eastAsia="Calibri"/>
          <w:u w:val="single"/>
        </w:rPr>
        <w:t xml:space="preserve">A year after </w:t>
      </w:r>
      <w:r w:rsidRPr="00A25E84">
        <w:rPr>
          <w:rFonts w:eastAsia="Calibri"/>
          <w:highlight w:val="yellow"/>
          <w:u w:val="single"/>
        </w:rPr>
        <w:t>India signed</w:t>
      </w:r>
      <w:r w:rsidRPr="00A25E84">
        <w:rPr>
          <w:rFonts w:eastAsia="Calibri"/>
          <w:u w:val="single"/>
        </w:rPr>
        <w:t xml:space="preserve"> its first space cooperation </w:t>
      </w:r>
      <w:r w:rsidRPr="00A25E84">
        <w:rPr>
          <w:rFonts w:eastAsia="Calibri"/>
          <w:highlight w:val="yellow"/>
          <w:u w:val="single"/>
        </w:rPr>
        <w:t>agreement</w:t>
      </w:r>
      <w:r w:rsidRPr="00A25E84">
        <w:rPr>
          <w:rFonts w:eastAsia="Calibri"/>
          <w:u w:val="single"/>
        </w:rPr>
        <w:t xml:space="preserve"> with China, scientists from ISRO and the Chinese space agency have decided </w:t>
      </w:r>
      <w:r w:rsidRPr="00A25E84">
        <w:rPr>
          <w:rFonts w:eastAsia="Calibri"/>
          <w:highlight w:val="yellow"/>
          <w:u w:val="single"/>
        </w:rPr>
        <w:t>on</w:t>
      </w:r>
      <w:r w:rsidRPr="00A25E84">
        <w:rPr>
          <w:rFonts w:eastAsia="Calibri"/>
          <w:u w:val="single"/>
        </w:rPr>
        <w:t xml:space="preserve"> six major areas of interest, including the hosting of payloads on each other’s satellites and inter-planetary missions. The other areas of interest are </w:t>
      </w:r>
      <w:r w:rsidRPr="00A25E84">
        <w:rPr>
          <w:rFonts w:eastAsia="Calibri"/>
          <w:highlight w:val="yellow"/>
          <w:u w:val="single"/>
        </w:rPr>
        <w:t>Earth observation, disaster management, space science and navigation</w:t>
      </w:r>
      <w:r w:rsidRPr="00A25E84">
        <w:rPr>
          <w:rFonts w:eastAsia="Calibri"/>
          <w:u w:val="single"/>
        </w:rPr>
        <w:t>, as the Times of India reported on 5 October. The</w:t>
      </w:r>
      <w:r w:rsidRPr="00A25E84">
        <w:rPr>
          <w:rFonts w:eastAsia="Calibri"/>
          <w:sz w:val="16"/>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r>
        <w:rPr>
          <w:rFonts w:eastAsia="Calibri"/>
          <w:sz w:val="16"/>
        </w:rPr>
        <w:t>.</w:t>
      </w:r>
    </w:p>
    <w:p w14:paraId="4AD58A9C" w14:textId="77777777" w:rsidR="004A77F8" w:rsidRDefault="004A77F8" w:rsidP="004A77F8">
      <w:pPr>
        <w:pStyle w:val="Heading4"/>
      </w:pPr>
      <w:r>
        <w:rPr>
          <w:b w:val="0"/>
          <w:u w:val="single"/>
        </w:rPr>
        <w:t>Deterrence</w:t>
      </w:r>
      <w:r>
        <w:rPr>
          <w:b w:val="0"/>
        </w:rPr>
        <w:t xml:space="preserve"> and </w:t>
      </w:r>
      <w:r>
        <w:rPr>
          <w:b w:val="0"/>
          <w:u w:val="single"/>
        </w:rPr>
        <w:t>interdependence</w:t>
      </w:r>
      <w:r>
        <w:rPr>
          <w:b w:val="0"/>
        </w:rPr>
        <w:t xml:space="preserve"> check</w:t>
      </w:r>
    </w:p>
    <w:p w14:paraId="7D335D8E" w14:textId="77777777" w:rsidR="004A77F8" w:rsidRDefault="004A77F8" w:rsidP="004A77F8">
      <w:r>
        <w:t xml:space="preserve">Kyle L. </w:t>
      </w:r>
      <w:r>
        <w:rPr>
          <w:rStyle w:val="Style13ptBold"/>
        </w:rPr>
        <w:t>Evanoff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36991D74" w14:textId="77777777" w:rsidR="004A77F8" w:rsidRDefault="004A77F8" w:rsidP="004A77F8">
      <w:pPr>
        <w:rPr>
          <w:sz w:val="16"/>
        </w:rPr>
      </w:pPr>
      <w:r>
        <w:rPr>
          <w:sz w:val="16"/>
        </w:rPr>
        <w:t xml:space="preserve">Analysts pointed to Mission Shakti as a vivid example of growing contestation in the outer space domain. Traditional U.S. dominance in space has eroded as a litany of </w:t>
      </w:r>
      <w:r>
        <w:rPr>
          <w:rStyle w:val="StyleUnderline"/>
        </w:rPr>
        <w:t>foreign actors</w:t>
      </w:r>
      <w:r>
        <w:rPr>
          <w:sz w:val="16"/>
        </w:rPr>
        <w:t xml:space="preserve"> (collaborator and competitor alike) </w:t>
      </w:r>
      <w:r>
        <w:rPr>
          <w:rStyle w:val="StyleUnderline"/>
        </w:rPr>
        <w:t>have increased their spacefaring prowess, including</w:t>
      </w:r>
      <w:r>
        <w:rPr>
          <w:sz w:val="16"/>
        </w:rPr>
        <w:t xml:space="preserve"> through the development and use of </w:t>
      </w:r>
      <w:r>
        <w:rPr>
          <w:rStyle w:val="StyleUnderline"/>
        </w:rPr>
        <w:t>ASAT weapons and</w:t>
      </w:r>
      <w:r>
        <w:rPr>
          <w:sz w:val="16"/>
        </w:rPr>
        <w:t xml:space="preserve"> dual-use uncrewed orbiters capable of space </w:t>
      </w:r>
      <w:r>
        <w:rPr>
          <w:rStyle w:val="Emphasis"/>
        </w:rPr>
        <w:t>r</w:t>
      </w:r>
      <w:r>
        <w:rPr>
          <w:sz w:val="16"/>
        </w:rPr>
        <w:t xml:space="preserve">endezvous and </w:t>
      </w:r>
      <w:r>
        <w:rPr>
          <w:rStyle w:val="Emphasis"/>
        </w:rPr>
        <w:t>p</w:t>
      </w:r>
      <w:r>
        <w:rPr>
          <w:sz w:val="16"/>
        </w:rPr>
        <w:t xml:space="preserve">roximity </w:t>
      </w:r>
      <w:r>
        <w:rPr>
          <w:rStyle w:val="Emphasis"/>
        </w:rPr>
        <w:t>o</w:t>
      </w:r>
      <w:r>
        <w:rPr>
          <w:sz w:val="16"/>
        </w:rPr>
        <w:t>peration</w:t>
      </w:r>
      <w:r>
        <w:rPr>
          <w:rStyle w:val="Emphasis"/>
        </w:rPr>
        <w:t>s</w:t>
      </w:r>
      <w:r>
        <w:rPr>
          <w:sz w:val="16"/>
        </w:rPr>
        <w:t xml:space="preserve"> [PDF]. </w:t>
      </w:r>
      <w:r>
        <w:rPr>
          <w:rStyle w:val="StyleUnderline"/>
        </w:rPr>
        <w:t xml:space="preserve">Pundits </w:t>
      </w:r>
      <w:r>
        <w:rPr>
          <w:rStyle w:val="StyleUnderline"/>
          <w:highlight w:val="green"/>
        </w:rPr>
        <w:t>fear</w:t>
      </w:r>
      <w:r>
        <w:rPr>
          <w:rStyle w:val="StyleUnderline"/>
        </w:rPr>
        <w:t xml:space="preserve"> that</w:t>
      </w:r>
      <w:r>
        <w:rPr>
          <w:sz w:val="16"/>
        </w:rPr>
        <w:t xml:space="preserve"> such </w:t>
      </w:r>
      <w:r>
        <w:rPr>
          <w:rStyle w:val="StyleUnderline"/>
        </w:rPr>
        <w:t xml:space="preserve">space technologies could alter the calculus of deterrence to inauspicious effect or, worse, become instruments in an adversary’s enactment </w:t>
      </w:r>
      <w:r>
        <w:rPr>
          <w:rStyle w:val="StyleUnderline"/>
          <w:highlight w:val="green"/>
        </w:rPr>
        <w:t>of</w:t>
      </w:r>
      <w:r>
        <w:rPr>
          <w:rStyle w:val="StyleUnderline"/>
        </w:rPr>
        <w:t xml:space="preserve"> a </w:t>
      </w:r>
      <w:r>
        <w:rPr>
          <w:rStyle w:val="StyleUnderline"/>
          <w:highlight w:val="green"/>
        </w:rPr>
        <w:t>“space Pearl Harbor.”</w:t>
      </w:r>
      <w:r>
        <w:rPr>
          <w:rStyle w:val="StyleUnderline"/>
        </w:rPr>
        <w:t xml:space="preserve"> These fears </w:t>
      </w:r>
      <w:r>
        <w:rPr>
          <w:rStyle w:val="StyleUnderline"/>
          <w:highlight w:val="green"/>
        </w:rPr>
        <w:t>are</w:t>
      </w:r>
      <w:r>
        <w:rPr>
          <w:sz w:val="16"/>
        </w:rPr>
        <w:t xml:space="preserve"> valid in some senses, </w:t>
      </w:r>
      <w:r>
        <w:rPr>
          <w:rStyle w:val="Emphasis"/>
          <w:highlight w:val="green"/>
        </w:rPr>
        <w:t>overblown</w:t>
      </w:r>
      <w:r>
        <w:rPr>
          <w:rStyle w:val="StyleUnderline"/>
          <w:highlight w:val="green"/>
        </w:rPr>
        <w:t xml:space="preserve"> and </w:t>
      </w:r>
      <w:r>
        <w:rPr>
          <w:rStyle w:val="Emphasis"/>
          <w:highlight w:val="green"/>
        </w:rPr>
        <w:t>misleading</w:t>
      </w:r>
      <w:r>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2B0BB133" w14:textId="77777777" w:rsidR="004A77F8" w:rsidRDefault="004A77F8" w:rsidP="004A77F8">
      <w:pPr>
        <w:rPr>
          <w:sz w:val="8"/>
          <w:szCs w:val="14"/>
        </w:rPr>
      </w:pPr>
      <w:r>
        <w:rPr>
          <w:sz w:val="8"/>
          <w:szCs w:val="14"/>
        </w:rPr>
        <w:t>Missiles and Lasers and Viruses, Oh My</w:t>
      </w:r>
    </w:p>
    <w:p w14:paraId="7A99C4FF" w14:textId="77777777" w:rsidR="004A77F8" w:rsidRDefault="004A77F8" w:rsidP="004A77F8">
      <w:pPr>
        <w:rPr>
          <w:sz w:val="8"/>
          <w:szCs w:val="14"/>
        </w:rPr>
      </w:pPr>
      <w:r>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782751CF" w14:textId="77777777" w:rsidR="004A77F8" w:rsidRDefault="004A77F8" w:rsidP="004A77F8">
      <w:pPr>
        <w:rPr>
          <w:sz w:val="8"/>
          <w:szCs w:val="14"/>
        </w:rPr>
      </w:pPr>
      <w:r>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177A770D" w14:textId="77777777" w:rsidR="004A77F8" w:rsidRDefault="004A77F8" w:rsidP="004A77F8">
      <w:pPr>
        <w:rPr>
          <w:sz w:val="8"/>
          <w:szCs w:val="14"/>
        </w:rPr>
      </w:pPr>
      <w:r>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in light of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5035E325" w14:textId="77777777" w:rsidR="004A77F8" w:rsidRDefault="004A77F8" w:rsidP="004A77F8">
      <w:pPr>
        <w:rPr>
          <w:sz w:val="8"/>
          <w:szCs w:val="14"/>
        </w:rPr>
      </w:pPr>
      <w:r>
        <w:rPr>
          <w:sz w:val="8"/>
          <w:szCs w:val="14"/>
        </w:rPr>
        <w:t>Swords of Many Edges</w:t>
      </w:r>
    </w:p>
    <w:p w14:paraId="3E57EFD6" w14:textId="77777777" w:rsidR="004A77F8" w:rsidRDefault="004A77F8" w:rsidP="004A77F8">
      <w:pPr>
        <w:rPr>
          <w:sz w:val="8"/>
          <w:szCs w:val="14"/>
        </w:rPr>
      </w:pPr>
      <w:r>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4E98C613" w14:textId="77777777" w:rsidR="004A77F8" w:rsidRDefault="004A77F8" w:rsidP="004A77F8">
      <w:pPr>
        <w:rPr>
          <w:sz w:val="8"/>
          <w:szCs w:val="14"/>
        </w:rPr>
      </w:pPr>
      <w:r>
        <w:rPr>
          <w:sz w:val="8"/>
          <w:szCs w:val="14"/>
        </w:rPr>
        <w:t>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in order to minimize the lifespan of the bulk of the fragments.</w:t>
      </w:r>
    </w:p>
    <w:p w14:paraId="55F39EDE" w14:textId="77777777" w:rsidR="004A77F8" w:rsidRDefault="004A77F8" w:rsidP="004A77F8">
      <w:pPr>
        <w:rPr>
          <w:sz w:val="8"/>
          <w:szCs w:val="14"/>
        </w:rPr>
      </w:pPr>
      <w:r>
        <w:rPr>
          <w:sz w:val="8"/>
          <w:szCs w:val="14"/>
        </w:rPr>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state of affairs,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7E228DED" w14:textId="77777777" w:rsidR="004A77F8" w:rsidRDefault="004A77F8" w:rsidP="004A77F8">
      <w:pPr>
        <w:rPr>
          <w:sz w:val="8"/>
          <w:szCs w:val="14"/>
        </w:rPr>
      </w:pPr>
      <w:r>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0EABB0CA" w14:textId="77777777" w:rsidR="004A77F8" w:rsidRDefault="004A77F8" w:rsidP="004A77F8">
      <w:pPr>
        <w:rPr>
          <w:sz w:val="8"/>
          <w:szCs w:val="14"/>
        </w:rPr>
      </w:pPr>
      <w:r>
        <w:rPr>
          <w:sz w:val="8"/>
          <w:szCs w:val="14"/>
        </w:rPr>
        <w:t>Security in the Heavens and on Earth</w:t>
      </w:r>
    </w:p>
    <w:p w14:paraId="6BA9FA3D" w14:textId="77777777" w:rsidR="004A77F8" w:rsidRDefault="004A77F8" w:rsidP="004A77F8">
      <w:pPr>
        <w:rPr>
          <w:sz w:val="8"/>
          <w:szCs w:val="14"/>
        </w:rPr>
      </w:pPr>
      <w:r>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administration’s and U.S. Senate Republicans’ disdain of multilateral treaties, makes a formal agreement a farfetched proposition for now.  </w:t>
      </w:r>
    </w:p>
    <w:p w14:paraId="72F1F396" w14:textId="77777777" w:rsidR="004A77F8" w:rsidRDefault="004A77F8" w:rsidP="004A77F8">
      <w:pPr>
        <w:rPr>
          <w:sz w:val="16"/>
        </w:rPr>
      </w:pPr>
      <w:r>
        <w:rPr>
          <w:sz w:val="16"/>
        </w:rPr>
        <w:lastRenderedPageBreak/>
        <w:t xml:space="preserve">More important, </w:t>
      </w:r>
      <w:r>
        <w:rPr>
          <w:rStyle w:val="StyleUnderline"/>
        </w:rPr>
        <w:t>U.S.</w:t>
      </w:r>
      <w:r>
        <w:rPr>
          <w:sz w:val="16"/>
        </w:rPr>
        <w:t xml:space="preserve"> policymakers </w:t>
      </w:r>
      <w:r>
        <w:rPr>
          <w:rStyle w:val="StyleUnderline"/>
        </w:rPr>
        <w:t xml:space="preserve">should avoid making decisions on the basis of a possible, though </w:t>
      </w:r>
      <w:r>
        <w:rPr>
          <w:rStyle w:val="Emphasis"/>
          <w:highlight w:val="green"/>
        </w:rPr>
        <w:t>highly improbable</w:t>
      </w:r>
      <w:r>
        <w:rPr>
          <w:rStyle w:val="StyleUnderline"/>
        </w:rPr>
        <w:t>, space Pearl Harbor</w:t>
      </w:r>
      <w:r>
        <w:rPr>
          <w:sz w:val="16"/>
        </w:rPr>
        <w:t xml:space="preserve">. They should recognize that </w:t>
      </w:r>
      <w:r>
        <w:rPr>
          <w:rStyle w:val="StyleUnderline"/>
        </w:rPr>
        <w:t xml:space="preserve">latent </w:t>
      </w:r>
      <w:r>
        <w:rPr>
          <w:rStyle w:val="StyleUnderline"/>
          <w:highlight w:val="green"/>
        </w:rPr>
        <w:t>counterspace capabilities</w:t>
      </w:r>
      <w:r>
        <w:rPr>
          <w:rStyle w:val="StyleUnderline"/>
        </w:rPr>
        <w:t>—as exemplified in</w:t>
      </w:r>
      <w:r>
        <w:rPr>
          <w:sz w:val="16"/>
        </w:rPr>
        <w:t xml:space="preserve"> 2008’s </w:t>
      </w:r>
      <w:r>
        <w:rPr>
          <w:rStyle w:val="StyleUnderline"/>
        </w:rPr>
        <w:t xml:space="preserve">Operation Burnt Frost, which saw the </w:t>
      </w:r>
      <w:r>
        <w:rPr>
          <w:rStyle w:val="Emphasis"/>
        </w:rPr>
        <w:t>U</w:t>
      </w:r>
      <w:r>
        <w:rPr>
          <w:sz w:val="16"/>
        </w:rPr>
        <w:t xml:space="preserve">nited </w:t>
      </w:r>
      <w:r>
        <w:rPr>
          <w:rStyle w:val="Emphasis"/>
        </w:rPr>
        <w:t>S</w:t>
      </w:r>
      <w:r>
        <w:rPr>
          <w:sz w:val="16"/>
        </w:rPr>
        <w:t xml:space="preserve">tates </w:t>
      </w:r>
      <w:r>
        <w:rPr>
          <w:rStyle w:val="StyleUnderline"/>
        </w:rPr>
        <w:t>repurpose a ballistic missile interceptor to destroy a satellite—</w:t>
      </w:r>
      <w:r>
        <w:rPr>
          <w:rStyle w:val="StyleUnderline"/>
          <w:highlight w:val="green"/>
        </w:rPr>
        <w:t xml:space="preserve">are </w:t>
      </w:r>
      <w:r>
        <w:rPr>
          <w:rStyle w:val="Emphasis"/>
          <w:highlight w:val="green"/>
        </w:rPr>
        <w:t>more than sufficient</w:t>
      </w:r>
      <w:r>
        <w:rPr>
          <w:rStyle w:val="StyleUnderline"/>
          <w:highlight w:val="green"/>
        </w:rPr>
        <w:t xml:space="preserve"> to </w:t>
      </w:r>
      <w:r>
        <w:rPr>
          <w:rStyle w:val="Emphasis"/>
          <w:highlight w:val="green"/>
        </w:rPr>
        <w:t>deter</w:t>
      </w:r>
      <w:r>
        <w:rPr>
          <w:rStyle w:val="StyleUnderline"/>
        </w:rPr>
        <w:t xml:space="preserve"> adversaries from launching a major surprise </w:t>
      </w:r>
      <w:r>
        <w:rPr>
          <w:rStyle w:val="StyleUnderline"/>
          <w:highlight w:val="green"/>
        </w:rPr>
        <w:t>attack in</w:t>
      </w:r>
      <w:r>
        <w:rPr>
          <w:rStyle w:val="StyleUnderline"/>
        </w:rPr>
        <w:t xml:space="preserve"> </w:t>
      </w:r>
      <w:r>
        <w:rPr>
          <w:rStyle w:val="Emphasis"/>
        </w:rPr>
        <w:t xml:space="preserve">almost </w:t>
      </w:r>
      <w:r>
        <w:rPr>
          <w:rStyle w:val="Emphasis"/>
          <w:highlight w:val="green"/>
        </w:rPr>
        <w:t>all scenarios</w:t>
      </w:r>
      <w:r>
        <w:rPr>
          <w:rStyle w:val="StyleUnderline"/>
          <w:highlight w:val="green"/>
        </w:rPr>
        <w:t>, especially in</w:t>
      </w:r>
      <w:r>
        <w:rPr>
          <w:rStyle w:val="StyleUnderline"/>
        </w:rPr>
        <w:t xml:space="preserve"> light of the aforementioned </w:t>
      </w:r>
      <w:r>
        <w:rPr>
          <w:rStyle w:val="Emphasis"/>
          <w:highlight w:val="green"/>
        </w:rPr>
        <w:t>deep interdependence</w:t>
      </w:r>
      <w:r>
        <w:rPr>
          <w:rStyle w:val="StyleUnderline"/>
        </w:rPr>
        <w:t xml:space="preserve"> in the space domain. </w:t>
      </w:r>
      <w:r>
        <w:rPr>
          <w:rStyle w:val="StyleUnderline"/>
          <w:highlight w:val="green"/>
        </w:rPr>
        <w:t>Adding to</w:t>
      </w:r>
      <w:r>
        <w:rPr>
          <w:rStyle w:val="StyleUnderline"/>
        </w:rPr>
        <w:t xml:space="preserve"> the </w:t>
      </w:r>
      <w:r>
        <w:rPr>
          <w:rStyle w:val="StyleUnderline"/>
          <w:highlight w:val="green"/>
        </w:rPr>
        <w:t>deterrence</w:t>
      </w:r>
      <w:r>
        <w:rPr>
          <w:rStyle w:val="StyleUnderline"/>
        </w:rPr>
        <w:t xml:space="preserve"> effect </w:t>
      </w:r>
      <w:r>
        <w:rPr>
          <w:rStyle w:val="StyleUnderline"/>
          <w:highlight w:val="green"/>
        </w:rPr>
        <w:t>are</w:t>
      </w:r>
      <w:r>
        <w:rPr>
          <w:rStyle w:val="StyleUnderline"/>
        </w:rPr>
        <w:t xml:space="preserve"> uncertain </w:t>
      </w:r>
      <w:r>
        <w:rPr>
          <w:rStyle w:val="Emphasis"/>
        </w:rPr>
        <w:t xml:space="preserve">offensive </w:t>
      </w:r>
      <w:r>
        <w:rPr>
          <w:rStyle w:val="Emphasis"/>
          <w:highlight w:val="green"/>
        </w:rPr>
        <w:t>cyber capabilities</w:t>
      </w:r>
      <w:r>
        <w:rPr>
          <w:rStyle w:val="StyleUnderline"/>
        </w:rPr>
        <w:t xml:space="preserve">. The </w:t>
      </w:r>
      <w:r>
        <w:rPr>
          <w:rStyle w:val="Emphasis"/>
        </w:rPr>
        <w:t>U</w:t>
      </w:r>
      <w:r>
        <w:rPr>
          <w:sz w:val="16"/>
        </w:rPr>
        <w:t xml:space="preserve">nited </w:t>
      </w:r>
      <w:r>
        <w:rPr>
          <w:rStyle w:val="Emphasis"/>
        </w:rPr>
        <w:t>S</w:t>
      </w:r>
      <w:r>
        <w:rPr>
          <w:sz w:val="16"/>
        </w:rPr>
        <w:t xml:space="preserve">tates </w:t>
      </w:r>
      <w:r>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Pr>
          <w:sz w:val="16"/>
        </w:rPr>
        <w:t xml:space="preserve"> last week. </w:t>
      </w:r>
      <w:r>
        <w:rPr>
          <w:rStyle w:val="StyleUnderline"/>
        </w:rPr>
        <w:t xml:space="preserve">Unlike in the nuclear arena, where anything short of the prospect of nuclear retaliation holds limited dissuasive power, space deterrence can stem from military capabilities in </w:t>
      </w:r>
      <w:r>
        <w:rPr>
          <w:rStyle w:val="Emphasis"/>
        </w:rPr>
        <w:t>various domains</w:t>
      </w:r>
      <w:r>
        <w:rPr>
          <w:rStyle w:val="StyleUnderline"/>
        </w:rPr>
        <w:t xml:space="preserve">. For this reason, an attack on a U.S. satellite could elicit any </w:t>
      </w:r>
      <w:r>
        <w:rPr>
          <w:rStyle w:val="Emphasis"/>
        </w:rPr>
        <w:t>number of responses</w:t>
      </w:r>
      <w:r>
        <w:rPr>
          <w:rStyle w:val="StyleUnderline"/>
        </w:rPr>
        <w:t xml:space="preserve">. The potential for </w:t>
      </w:r>
      <w:r>
        <w:rPr>
          <w:rStyle w:val="Emphasis"/>
          <w:highlight w:val="green"/>
        </w:rPr>
        <w:t>cross-domain retal</w:t>
      </w:r>
      <w:r>
        <w:rPr>
          <w:rStyle w:val="Emphasis"/>
        </w:rPr>
        <w:t>iation</w:t>
      </w:r>
      <w:r>
        <w:rPr>
          <w:rStyle w:val="StyleUnderline"/>
        </w:rPr>
        <w:t xml:space="preserve">, </w:t>
      </w:r>
      <w:r>
        <w:rPr>
          <w:rStyle w:val="StyleUnderline"/>
          <w:highlight w:val="green"/>
        </w:rPr>
        <w:t>combined with</w:t>
      </w:r>
      <w:r>
        <w:rPr>
          <w:rStyle w:val="StyleUnderline"/>
        </w:rPr>
        <w:t xml:space="preserve"> the </w:t>
      </w:r>
      <w:r>
        <w:rPr>
          <w:rStyle w:val="Emphasis"/>
          <w:highlight w:val="green"/>
        </w:rPr>
        <w:t>high</w:t>
      </w:r>
      <w:r>
        <w:rPr>
          <w:rStyle w:val="Emphasis"/>
        </w:rPr>
        <w:t xml:space="preserve"> strategic </w:t>
      </w:r>
      <w:r>
        <w:rPr>
          <w:rStyle w:val="Emphasis"/>
          <w:highlight w:val="green"/>
        </w:rPr>
        <w:t>value</w:t>
      </w:r>
      <w:r>
        <w:rPr>
          <w:rStyle w:val="StyleUnderline"/>
        </w:rPr>
        <w:t xml:space="preserve"> of space </w:t>
      </w:r>
      <w:r>
        <w:rPr>
          <w:rStyle w:val="StyleUnderline"/>
          <w:highlight w:val="green"/>
        </w:rPr>
        <w:t>assets, means</w:t>
      </w:r>
      <w:r>
        <w:rPr>
          <w:rStyle w:val="StyleUnderline"/>
        </w:rPr>
        <w:t xml:space="preserve"> that any </w:t>
      </w:r>
      <w:r>
        <w:rPr>
          <w:rStyle w:val="StyleUnderline"/>
          <w:highlight w:val="green"/>
        </w:rPr>
        <w:t xml:space="preserve">adversary risks </w:t>
      </w:r>
      <w:r>
        <w:rPr>
          <w:rStyle w:val="Emphasis"/>
          <w:highlight w:val="green"/>
        </w:rPr>
        <w:t>extreme escalation</w:t>
      </w:r>
      <w:r>
        <w:rPr>
          <w:rStyle w:val="StyleUnderline"/>
        </w:rPr>
        <w:t xml:space="preserve"> in launching a major assault on American space architectures</w:t>
      </w:r>
      <w:r>
        <w:rPr>
          <w:sz w:val="16"/>
        </w:rPr>
        <w:t xml:space="preserve">. Again, well-conceived diplomatic efforts are useful in averting such scenarios altogether.  </w:t>
      </w:r>
    </w:p>
    <w:p w14:paraId="55311065" w14:textId="77777777" w:rsidR="004A77F8" w:rsidRDefault="004A77F8" w:rsidP="004A77F8">
      <w:pPr>
        <w:pStyle w:val="Heading4"/>
        <w:rPr>
          <w:rFonts w:cs="Calibri"/>
        </w:rPr>
      </w:pPr>
      <w:r>
        <w:rPr>
          <w:rFonts w:cs="Calibri"/>
          <w:b w:val="0"/>
        </w:rPr>
        <w:t xml:space="preserve">Collision is </w:t>
      </w:r>
      <w:r>
        <w:rPr>
          <w:rFonts w:cs="Calibri"/>
          <w:b w:val="0"/>
          <w:u w:val="single"/>
        </w:rPr>
        <w:t>unlikely</w:t>
      </w:r>
      <w:r>
        <w:rPr>
          <w:rFonts w:cs="Calibri"/>
          <w:b w:val="0"/>
        </w:rPr>
        <w:t xml:space="preserve"> – </w:t>
      </w:r>
      <w:r>
        <w:rPr>
          <w:rFonts w:cs="Calibri"/>
          <w:b w:val="0"/>
          <w:u w:val="single"/>
        </w:rPr>
        <w:t>all countries</w:t>
      </w:r>
      <w:r>
        <w:rPr>
          <w:rFonts w:cs="Calibri"/>
          <w:b w:val="0"/>
        </w:rPr>
        <w:t xml:space="preserve"> receive </w:t>
      </w:r>
      <w:r>
        <w:rPr>
          <w:rFonts w:cs="Calibri"/>
          <w:b w:val="0"/>
          <w:u w:val="single"/>
        </w:rPr>
        <w:t>collision warnings</w:t>
      </w:r>
      <w:r>
        <w:rPr>
          <w:rFonts w:cs="Calibri"/>
          <w:b w:val="0"/>
        </w:rPr>
        <w:t xml:space="preserve"> THREE days </w:t>
      </w:r>
      <w:r>
        <w:rPr>
          <w:rFonts w:cs="Calibri"/>
          <w:b w:val="0"/>
          <w:u w:val="single"/>
        </w:rPr>
        <w:t>ahead</w:t>
      </w:r>
      <w:r>
        <w:rPr>
          <w:rFonts w:cs="Calibri"/>
          <w:b w:val="0"/>
        </w:rPr>
        <w:t xml:space="preserve"> AND their </w:t>
      </w:r>
      <w:r>
        <w:rPr>
          <w:rFonts w:cs="Calibri"/>
          <w:b w:val="0"/>
          <w:u w:val="single"/>
        </w:rPr>
        <w:t>evidence</w:t>
      </w:r>
      <w:r>
        <w:rPr>
          <w:rFonts w:cs="Calibri"/>
          <w:b w:val="0"/>
        </w:rPr>
        <w:t xml:space="preserve"> doesn’t assume </w:t>
      </w:r>
      <w:r>
        <w:rPr>
          <w:rFonts w:cs="Calibri"/>
          <w:b w:val="0"/>
          <w:u w:val="single"/>
        </w:rPr>
        <w:t>new technology</w:t>
      </w:r>
      <w:r>
        <w:rPr>
          <w:rFonts w:cs="Calibri"/>
          <w:b w:val="0"/>
        </w:rPr>
        <w:t>.</w:t>
      </w:r>
    </w:p>
    <w:p w14:paraId="564EC317" w14:textId="77777777" w:rsidR="004A77F8" w:rsidRDefault="004A77F8" w:rsidP="004A77F8">
      <w:r>
        <w:rPr>
          <w:b/>
          <w:bCs/>
          <w:sz w:val="26"/>
          <w:szCs w:val="26"/>
        </w:rPr>
        <w:t xml:space="preserve">Mosher </w:t>
      </w:r>
      <w:bookmarkStart w:id="0" w:name="_Hlk18851013"/>
      <w:r>
        <w:rPr>
          <w:b/>
          <w:bCs/>
          <w:sz w:val="26"/>
          <w:szCs w:val="26"/>
        </w:rPr>
        <w:t>’</w:t>
      </w:r>
      <w:bookmarkEnd w:id="0"/>
      <w:r>
        <w:rPr>
          <w:b/>
          <w:bCs/>
          <w:sz w:val="26"/>
          <w:szCs w:val="26"/>
        </w:rPr>
        <w:t>19</w:t>
      </w:r>
      <w: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18" w:history="1">
        <w:r>
          <w:rPr>
            <w:rStyle w:val="Hyperlink"/>
            <w:color w:val="000000"/>
            <w:u w:val="single"/>
          </w:rPr>
          <w:t>https://www.usafa.edu/app/uploads/Space_and_Defense_2_3.pdf</w:t>
        </w:r>
      </w:hyperlink>
      <w:r>
        <w:t>; GR]</w:t>
      </w:r>
    </w:p>
    <w:p w14:paraId="269F1F60" w14:textId="77777777" w:rsidR="004A77F8" w:rsidRDefault="004A77F8" w:rsidP="004A77F8">
      <w:pPr>
        <w:rPr>
          <w:sz w:val="16"/>
        </w:rPr>
      </w:pPr>
      <w:r>
        <w:rPr>
          <w:rStyle w:val="StyleUnderline"/>
        </w:rPr>
        <w:t xml:space="preserve">The </w:t>
      </w:r>
      <w:r>
        <w:rPr>
          <w:rStyle w:val="Emphasis"/>
        </w:rPr>
        <w:t>Kessler syndrome</w:t>
      </w:r>
      <w:r>
        <w:rPr>
          <w:sz w:val="16"/>
        </w:rPr>
        <w:t xml:space="preserve"> plays center-stage in the movie "Gravity," in which </w:t>
      </w:r>
      <w:r>
        <w:rPr>
          <w:rStyle w:val="StyleUnderline"/>
          <w:highlight w:val="green"/>
        </w:rPr>
        <w:t>a</w:t>
      </w:r>
      <w:r>
        <w:rPr>
          <w:highlight w:val="green"/>
          <w:u w:val="single"/>
        </w:rPr>
        <w:t>n a</w:t>
      </w:r>
      <w:r>
        <w:rPr>
          <w:rStyle w:val="StyleUnderline"/>
          <w:highlight w:val="green"/>
        </w:rPr>
        <w:t xml:space="preserve">ccidental </w:t>
      </w:r>
      <w:r>
        <w:rPr>
          <w:rStyle w:val="Emphasis"/>
        </w:rPr>
        <w:t xml:space="preserve">space </w:t>
      </w:r>
      <w:r>
        <w:rPr>
          <w:rStyle w:val="Emphasis"/>
          <w:highlight w:val="green"/>
        </w:rPr>
        <w:t>collision</w:t>
      </w:r>
      <w:r>
        <w:rPr>
          <w:sz w:val="16"/>
        </w:rPr>
        <w:t xml:space="preserve"> endangers a crew aboard a large space station. But Gossner said </w:t>
      </w:r>
      <w:r>
        <w:rPr>
          <w:rStyle w:val="StyleUnderline"/>
        </w:rPr>
        <w:t xml:space="preserve">that type </w:t>
      </w:r>
      <w:r>
        <w:rPr>
          <w:rStyle w:val="StyleUnderline"/>
          <w:highlight w:val="green"/>
        </w:rPr>
        <w:t xml:space="preserve">of </w:t>
      </w:r>
      <w:r>
        <w:rPr>
          <w:rStyle w:val="StyleUnderline"/>
        </w:rPr>
        <w:t xml:space="preserve">a runaway </w:t>
      </w:r>
      <w:r>
        <w:rPr>
          <w:rStyle w:val="Emphasis"/>
          <w:highlight w:val="green"/>
        </w:rPr>
        <w:t>space-junk</w:t>
      </w:r>
      <w:r>
        <w:rPr>
          <w:rStyle w:val="Emphasis"/>
        </w:rPr>
        <w:t xml:space="preserve"> catastrophe</w:t>
      </w:r>
      <w:r>
        <w:rPr>
          <w:rStyle w:val="StyleUnderline"/>
        </w:rPr>
        <w:t xml:space="preserve"> </w:t>
      </w:r>
      <w:r>
        <w:rPr>
          <w:rStyle w:val="StyleUnderline"/>
          <w:highlight w:val="green"/>
        </w:rPr>
        <w:t xml:space="preserve">is </w:t>
      </w:r>
      <w:r>
        <w:rPr>
          <w:rStyle w:val="Emphasis"/>
          <w:highlight w:val="green"/>
        </w:rPr>
        <w:t>unlikely</w:t>
      </w:r>
      <w:r>
        <w:rPr>
          <w:sz w:val="16"/>
        </w:rPr>
        <w:t xml:space="preserve">. "Right now </w:t>
      </w:r>
      <w:r>
        <w:rPr>
          <w:rStyle w:val="StyleUnderline"/>
          <w:highlight w:val="green"/>
        </w:rPr>
        <w:t xml:space="preserve">I don't think we're </w:t>
      </w:r>
      <w:r>
        <w:rPr>
          <w:rStyle w:val="Emphasis"/>
          <w:highlight w:val="green"/>
        </w:rPr>
        <w:t>close</w:t>
      </w:r>
      <w:r>
        <w:rPr>
          <w:rStyle w:val="Emphasis"/>
        </w:rPr>
        <w:t xml:space="preserve"> to that</w:t>
      </w:r>
      <w:r>
        <w:rPr>
          <w:sz w:val="16"/>
        </w:rPr>
        <w:t xml:space="preserve">," he said. "I'm not saying we couldn't get there, and I'm not saying we don't need to be smart and manage the problem. But </w:t>
      </w:r>
      <w:r>
        <w:rPr>
          <w:rStyle w:val="StyleUnderline"/>
          <w:highlight w:val="green"/>
        </w:rPr>
        <w:t xml:space="preserve">I don't see it </w:t>
      </w:r>
      <w:r>
        <w:rPr>
          <w:rStyle w:val="Emphasis"/>
          <w:highlight w:val="green"/>
        </w:rPr>
        <w:t>ever</w:t>
      </w:r>
      <w:r>
        <w:rPr>
          <w:rStyle w:val="StyleUnderline"/>
          <w:highlight w:val="green"/>
        </w:rPr>
        <w:t xml:space="preserve"> becoming</w:t>
      </w:r>
      <w:r>
        <w:rPr>
          <w:sz w:val="16"/>
        </w:rPr>
        <w:t xml:space="preserve">, </w:t>
      </w:r>
      <w:r>
        <w:rPr>
          <w:rStyle w:val="StyleUnderline"/>
        </w:rPr>
        <w:t>anytime soon</w:t>
      </w:r>
      <w:r>
        <w:rPr>
          <w:sz w:val="16"/>
        </w:rPr>
        <w:t xml:space="preserve">, </w:t>
      </w:r>
      <w:r>
        <w:rPr>
          <w:rStyle w:val="StyleUnderline"/>
          <w:highlight w:val="green"/>
        </w:rPr>
        <w:t>a</w:t>
      </w:r>
      <w:r>
        <w:rPr>
          <w:rStyle w:val="StyleUnderline"/>
          <w:sz w:val="16"/>
        </w:rPr>
        <w:t xml:space="preserve">n unmanageable </w:t>
      </w:r>
      <w:r>
        <w:rPr>
          <w:rStyle w:val="StyleUnderline"/>
          <w:highlight w:val="green"/>
        </w:rPr>
        <w:t>problem</w:t>
      </w:r>
      <w:r>
        <w:rPr>
          <w:sz w:val="16"/>
        </w:rPr>
        <w:t xml:space="preserve">." There is no current system to remove old satellites or sweep up bits of debris in order to prevent a Kessler event. Instead, </w:t>
      </w:r>
      <w:r>
        <w:rPr>
          <w:rStyle w:val="StyleUnderline"/>
        </w:rPr>
        <w:t>space debris is monitored from Earth</w:t>
      </w:r>
      <w:r>
        <w:rPr>
          <w:sz w:val="16"/>
        </w:rPr>
        <w:t>, and new rules require satellites in low-Earth orbit be deorbited after 25 years so they don't wind up adding more space junk. "</w:t>
      </w:r>
      <w:r>
        <w:rPr>
          <w:rStyle w:val="StyleUnderline"/>
        </w:rPr>
        <w:t>Our current plan is to manage the problem and not let it get that far</w:t>
      </w:r>
      <w:r>
        <w:rPr>
          <w:sz w:val="16"/>
        </w:rPr>
        <w:t>," Gossner said. "</w:t>
      </w:r>
      <w:r>
        <w:rPr>
          <w:rStyle w:val="StyleUnderline"/>
          <w:highlight w:val="green"/>
        </w:rPr>
        <w:t>I don't think</w:t>
      </w:r>
      <w:r>
        <w:rPr>
          <w:rStyle w:val="StyleUnderline"/>
        </w:rPr>
        <w:t xml:space="preserve"> that </w:t>
      </w:r>
      <w:r>
        <w:rPr>
          <w:rStyle w:val="StyleUnderline"/>
          <w:highlight w:val="green"/>
        </w:rPr>
        <w:t>we</w:t>
      </w:r>
      <w:r>
        <w:rPr>
          <w:rStyle w:val="StyleUnderline"/>
        </w:rPr>
        <w:t xml:space="preserve">'re even close to </w:t>
      </w:r>
      <w:r>
        <w:rPr>
          <w:rStyle w:val="StyleUnderline"/>
          <w:highlight w:val="green"/>
        </w:rPr>
        <w:t>need</w:t>
      </w:r>
      <w:r>
        <w:rPr>
          <w:rStyle w:val="StyleUnderline"/>
        </w:rPr>
        <w:t xml:space="preserve">ing </w:t>
      </w:r>
      <w:r>
        <w:rPr>
          <w:rStyle w:val="StyleUnderline"/>
          <w:highlight w:val="green"/>
        </w:rPr>
        <w:t xml:space="preserve">to </w:t>
      </w:r>
      <w:r>
        <w:rPr>
          <w:rStyle w:val="Emphasis"/>
          <w:highlight w:val="green"/>
        </w:rPr>
        <w:t>actively remove</w:t>
      </w:r>
      <w:r>
        <w:rPr>
          <w:rStyle w:val="StyleUnderline"/>
          <w:highlight w:val="green"/>
        </w:rPr>
        <w:t xml:space="preserve"> stuff</w:t>
      </w:r>
      <w:r>
        <w:rPr>
          <w:sz w:val="16"/>
        </w:rPr>
        <w:t xml:space="preserve">. There's lots of research being done on that, and maybe some day that will happen, but I think that — </w:t>
      </w:r>
      <w:r>
        <w:rPr>
          <w:rStyle w:val="StyleUnderline"/>
        </w:rPr>
        <w:t>at this point</w:t>
      </w:r>
      <w:r>
        <w:rPr>
          <w:sz w:val="16"/>
        </w:rPr>
        <w:t xml:space="preserve">, and in my humble opinion — </w:t>
      </w:r>
      <w:r>
        <w:rPr>
          <w:rStyle w:val="StyleUnderline"/>
        </w:rPr>
        <w:t>an unnecessary expense</w:t>
      </w:r>
      <w:r>
        <w:rPr>
          <w:sz w:val="16"/>
        </w:rPr>
        <w:t xml:space="preserve">." A major part of the effort to prevent a Kessler event is </w:t>
      </w:r>
      <w:r>
        <w:rPr>
          <w:rStyle w:val="StyleUnderline"/>
          <w:highlight w:val="green"/>
        </w:rPr>
        <w:t xml:space="preserve">the </w:t>
      </w:r>
      <w:r>
        <w:rPr>
          <w:rStyle w:val="Emphasis"/>
          <w:highlight w:val="green"/>
        </w:rPr>
        <w:t>S</w:t>
      </w:r>
      <w:r>
        <w:rPr>
          <w:rStyle w:val="StyleUnderline"/>
        </w:rPr>
        <w:t xml:space="preserve">pace </w:t>
      </w:r>
      <w:r>
        <w:rPr>
          <w:rStyle w:val="Emphasis"/>
          <w:highlight w:val="green"/>
        </w:rPr>
        <w:t>S</w:t>
      </w:r>
      <w:r>
        <w:rPr>
          <w:rStyle w:val="StyleUnderline"/>
        </w:rPr>
        <w:t xml:space="preserve">urveillance </w:t>
      </w:r>
      <w:r>
        <w:rPr>
          <w:rStyle w:val="Emphasis"/>
          <w:highlight w:val="green"/>
        </w:rPr>
        <w:t>N</w:t>
      </w:r>
      <w:r>
        <w:rPr>
          <w:rStyle w:val="StyleUnderline"/>
        </w:rPr>
        <w:t>etwork</w:t>
      </w:r>
      <w:r>
        <w:rPr>
          <w:sz w:val="16"/>
        </w:rPr>
        <w:t xml:space="preserve"> (SSN). The project, </w:t>
      </w:r>
      <w:r>
        <w:rPr>
          <w:rStyle w:val="StyleUnderline"/>
        </w:rPr>
        <w:t xml:space="preserve">led by the </w:t>
      </w:r>
      <w:r>
        <w:rPr>
          <w:rStyle w:val="Emphasis"/>
        </w:rPr>
        <w:t>US military</w:t>
      </w:r>
      <w:r>
        <w:rPr>
          <w:sz w:val="16"/>
        </w:rPr>
        <w:t xml:space="preserve">, </w:t>
      </w:r>
      <w:r>
        <w:rPr>
          <w:rStyle w:val="StyleUnderline"/>
          <w:highlight w:val="green"/>
        </w:rPr>
        <w:t xml:space="preserve">uses </w:t>
      </w:r>
      <w:r>
        <w:rPr>
          <w:rStyle w:val="Emphasis"/>
          <w:highlight w:val="green"/>
        </w:rPr>
        <w:t>30</w:t>
      </w:r>
      <w:r>
        <w:rPr>
          <w:rStyle w:val="StyleUnderline"/>
        </w:rPr>
        <w:t xml:space="preserve"> different </w:t>
      </w:r>
      <w:r>
        <w:rPr>
          <w:rStyle w:val="StyleUnderline"/>
          <w:highlight w:val="green"/>
        </w:rPr>
        <w:t xml:space="preserve">systems around the </w:t>
      </w:r>
      <w:r>
        <w:rPr>
          <w:rStyle w:val="Emphasis"/>
          <w:highlight w:val="green"/>
        </w:rPr>
        <w:t>world</w:t>
      </w:r>
      <w:r>
        <w:rPr>
          <w:rStyle w:val="StyleUnderline"/>
          <w:highlight w:val="green"/>
        </w:rPr>
        <w:t xml:space="preserve"> to </w:t>
      </w:r>
      <w:r>
        <w:rPr>
          <w:rStyle w:val="Emphasis"/>
          <w:highlight w:val="green"/>
        </w:rPr>
        <w:t>identify</w:t>
      </w:r>
      <w:r>
        <w:rPr>
          <w:sz w:val="16"/>
        </w:rPr>
        <w:t xml:space="preserve">, </w:t>
      </w:r>
      <w:r>
        <w:rPr>
          <w:rStyle w:val="Emphasis"/>
          <w:highlight w:val="green"/>
        </w:rPr>
        <w:t>track</w:t>
      </w:r>
      <w:r>
        <w:rPr>
          <w:sz w:val="16"/>
        </w:rPr>
        <w:t xml:space="preserve">, </w:t>
      </w:r>
      <w:r>
        <w:rPr>
          <w:rStyle w:val="StyleUnderline"/>
          <w:highlight w:val="green"/>
        </w:rPr>
        <w:t xml:space="preserve">and share </w:t>
      </w:r>
      <w:r>
        <w:rPr>
          <w:rStyle w:val="Emphasis"/>
          <w:highlight w:val="green"/>
        </w:rPr>
        <w:t>info</w:t>
      </w:r>
      <w:r>
        <w:rPr>
          <w:rStyle w:val="StyleUnderline"/>
        </w:rPr>
        <w:t xml:space="preserve">rmation </w:t>
      </w:r>
      <w:r>
        <w:rPr>
          <w:rStyle w:val="StyleUnderline"/>
          <w:highlight w:val="green"/>
        </w:rPr>
        <w:t xml:space="preserve">about </w:t>
      </w:r>
      <w:r>
        <w:rPr>
          <w:rStyle w:val="Emphasis"/>
          <w:highlight w:val="green"/>
        </w:rPr>
        <w:t>objects</w:t>
      </w:r>
      <w:r>
        <w:rPr>
          <w:rStyle w:val="StyleUnderline"/>
        </w:rPr>
        <w:t xml:space="preserve"> in space</w:t>
      </w:r>
      <w:r>
        <w:rPr>
          <w:sz w:val="16"/>
        </w:rPr>
        <w:t xml:space="preserve">. Many </w:t>
      </w:r>
      <w:r>
        <w:rPr>
          <w:rStyle w:val="StyleUnderline"/>
          <w:highlight w:val="green"/>
        </w:rPr>
        <w:t xml:space="preserve">objects are tracked </w:t>
      </w:r>
      <w:r>
        <w:rPr>
          <w:rStyle w:val="Emphasis"/>
          <w:highlight w:val="green"/>
        </w:rPr>
        <w:t>day and night</w:t>
      </w:r>
      <w:r>
        <w:rPr>
          <w:rStyle w:val="StyleUnderline"/>
        </w:rPr>
        <w:t xml:space="preserve"> via a network</w:t>
      </w:r>
      <w:r>
        <w:rPr>
          <w:rStyle w:val="StyleUnderline"/>
          <w:i/>
          <w:iCs/>
          <w:sz w:val="16"/>
        </w:rPr>
        <w:t xml:space="preserve"> </w:t>
      </w:r>
      <w:r>
        <w:rPr>
          <w:rStyle w:val="StyleUnderline"/>
          <w:sz w:val="16"/>
        </w:rPr>
        <w:t>of</w:t>
      </w:r>
      <w:r>
        <w:rPr>
          <w:sz w:val="16"/>
        </w:rPr>
        <w:t xml:space="preserve"> radar observatories </w:t>
      </w:r>
      <w:r>
        <w:rPr>
          <w:u w:val="single"/>
        </w:rPr>
        <w:t>around the globe</w:t>
      </w:r>
      <w:r>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Pr>
          <w:rStyle w:val="StyleUnderline"/>
        </w:rPr>
        <w:t>one major debris-tracking company</w:t>
      </w:r>
      <w:r>
        <w:rPr>
          <w:sz w:val="16"/>
        </w:rPr>
        <w:t xml:space="preserve"> is called </w:t>
      </w:r>
      <w:r>
        <w:rPr>
          <w:rStyle w:val="Emphasis"/>
          <w:highlight w:val="green"/>
        </w:rPr>
        <w:t>Exoanalytic</w:t>
      </w:r>
      <w:r>
        <w:rPr>
          <w:sz w:val="16"/>
        </w:rPr>
        <w:t xml:space="preserve">. It </w:t>
      </w:r>
      <w:r>
        <w:rPr>
          <w:rStyle w:val="StyleUnderline"/>
          <w:highlight w:val="green"/>
        </w:rPr>
        <w:t>uses</w:t>
      </w:r>
      <w:r>
        <w:rPr>
          <w:rStyle w:val="StyleUnderline"/>
        </w:rPr>
        <w:t xml:space="preserve"> about </w:t>
      </w:r>
      <w:r>
        <w:rPr>
          <w:rStyle w:val="StyleUnderline"/>
          <w:highlight w:val="green"/>
        </w:rPr>
        <w:t>150</w:t>
      </w:r>
      <w:r>
        <w:rPr>
          <w:rStyle w:val="StyleUnderline"/>
        </w:rPr>
        <w:t xml:space="preserve"> small </w:t>
      </w:r>
      <w:r>
        <w:rPr>
          <w:rStyle w:val="StyleUnderline"/>
          <w:highlight w:val="green"/>
        </w:rPr>
        <w:t>telescopes</w:t>
      </w:r>
      <w:r>
        <w:rPr>
          <w:sz w:val="16"/>
        </w:rPr>
        <w:t xml:space="preserve"> set up </w:t>
      </w:r>
      <w:r>
        <w:rPr>
          <w:rStyle w:val="StyleUnderline"/>
        </w:rPr>
        <w:t xml:space="preserve">around the globe </w:t>
      </w:r>
      <w:r>
        <w:rPr>
          <w:rStyle w:val="StyleUnderline"/>
          <w:highlight w:val="green"/>
        </w:rPr>
        <w:t xml:space="preserve">to </w:t>
      </w:r>
      <w:r>
        <w:rPr>
          <w:rStyle w:val="Emphasis"/>
        </w:rPr>
        <w:t>detect</w:t>
      </w:r>
      <w:r>
        <w:rPr>
          <w:rStyle w:val="StyleUnderline"/>
        </w:rPr>
        <w:t xml:space="preserve">, </w:t>
      </w:r>
      <w:r>
        <w:rPr>
          <w:rStyle w:val="Emphasis"/>
        </w:rPr>
        <w:t>track</w:t>
      </w:r>
      <w:r>
        <w:rPr>
          <w:rStyle w:val="StyleUnderline"/>
        </w:rPr>
        <w:t xml:space="preserve">, and </w:t>
      </w:r>
      <w:r>
        <w:rPr>
          <w:rStyle w:val="Emphasis"/>
          <w:highlight w:val="green"/>
        </w:rPr>
        <w:t>report</w:t>
      </w:r>
      <w:r>
        <w:rPr>
          <w:rStyle w:val="StyleUnderline"/>
        </w:rPr>
        <w:t xml:space="preserve"> space </w:t>
      </w:r>
      <w:r>
        <w:rPr>
          <w:rStyle w:val="StyleUnderline"/>
          <w:highlight w:val="green"/>
        </w:rPr>
        <w:t>debris</w:t>
      </w:r>
      <w:r>
        <w:rPr>
          <w:rStyle w:val="StyleUnderline"/>
        </w:rPr>
        <w:t xml:space="preserve"> to the SSN</w:t>
      </w:r>
      <w:r>
        <w:rPr>
          <w:sz w:val="16"/>
        </w:rPr>
        <w:t xml:space="preserve">. </w:t>
      </w:r>
      <w:r>
        <w:rPr>
          <w:rStyle w:val="StyleUnderline"/>
        </w:rPr>
        <w:t>Telescopes in space track debris</w:t>
      </w:r>
      <w:r>
        <w:rPr>
          <w:sz w:val="16"/>
        </w:rPr>
        <w:t xml:space="preserve">, too. </w:t>
      </w:r>
      <w:r>
        <w:rPr>
          <w:rStyle w:val="StyleUnderline"/>
        </w:rPr>
        <w:t>Far less is known about them</w:t>
      </w:r>
      <w:r>
        <w:rPr>
          <w:sz w:val="16"/>
        </w:rPr>
        <w:t xml:space="preserve"> because </w:t>
      </w:r>
      <w:r>
        <w:rPr>
          <w:rStyle w:val="StyleUnderline"/>
        </w:rPr>
        <w:t>they're likely top-secret military satellites</w:t>
      </w:r>
      <w:r>
        <w:rPr>
          <w:sz w:val="16"/>
        </w:rPr>
        <w:t xml:space="preserve">. </w:t>
      </w:r>
      <w:r>
        <w:rPr>
          <w:rStyle w:val="StyleUnderline"/>
          <w:highlight w:val="green"/>
        </w:rPr>
        <w:t>Objects</w:t>
      </w:r>
      <w:r>
        <w:rPr>
          <w:rStyle w:val="StyleUnderline"/>
        </w:rPr>
        <w:t xml:space="preserve"> detected by</w:t>
      </w:r>
      <w:r>
        <w:rPr>
          <w:sz w:val="16"/>
        </w:rPr>
        <w:t xml:space="preserve"> the </w:t>
      </w:r>
      <w:r>
        <w:rPr>
          <w:rStyle w:val="StyleUnderline"/>
        </w:rPr>
        <w:t xml:space="preserve">government and companies </w:t>
      </w:r>
      <w:r>
        <w:rPr>
          <w:rStyle w:val="StyleUnderline"/>
          <w:highlight w:val="green"/>
        </w:rPr>
        <w:t>get added to</w:t>
      </w:r>
      <w:r>
        <w:rPr>
          <w:rStyle w:val="StyleUnderline"/>
        </w:rPr>
        <w:t xml:space="preserve"> a </w:t>
      </w:r>
      <w:r>
        <w:rPr>
          <w:rStyle w:val="Emphasis"/>
          <w:highlight w:val="green"/>
        </w:rPr>
        <w:t>catalog</w:t>
      </w:r>
      <w:r>
        <w:rPr>
          <w:rStyle w:val="StyleUnderline"/>
        </w:rPr>
        <w:t xml:space="preserve"> of space debris </w:t>
      </w:r>
      <w:r>
        <w:rPr>
          <w:rStyle w:val="StyleUnderline"/>
          <w:highlight w:val="green"/>
        </w:rPr>
        <w:t xml:space="preserve">and </w:t>
      </w:r>
      <w:r>
        <w:rPr>
          <w:rStyle w:val="Emphasis"/>
          <w:highlight w:val="green"/>
        </w:rPr>
        <w:t>checked</w:t>
      </w:r>
      <w:r>
        <w:rPr>
          <w:rStyle w:val="StyleUnderline"/>
          <w:highlight w:val="green"/>
        </w:rPr>
        <w:t xml:space="preserve"> against</w:t>
      </w:r>
      <w:r>
        <w:rPr>
          <w:rStyle w:val="StyleUnderline"/>
        </w:rPr>
        <w:t xml:space="preserve"> the orbits of </w:t>
      </w:r>
      <w:r>
        <w:rPr>
          <w:rStyle w:val="StyleUnderline"/>
          <w:highlight w:val="green"/>
        </w:rPr>
        <w:t>other</w:t>
      </w:r>
      <w:r>
        <w:rPr>
          <w:sz w:val="16"/>
        </w:rPr>
        <w:t xml:space="preserve"> known </w:t>
      </w:r>
      <w:r>
        <w:rPr>
          <w:rStyle w:val="StyleUnderline"/>
          <w:highlight w:val="green"/>
        </w:rPr>
        <w:t xml:space="preserve">bits of </w:t>
      </w:r>
      <w:r>
        <w:rPr>
          <w:rStyle w:val="Emphasis"/>
          <w:highlight w:val="green"/>
        </w:rPr>
        <w:t>space junk</w:t>
      </w:r>
      <w:r>
        <w:rPr>
          <w:rStyle w:val="StyleUnderline"/>
          <w:highlight w:val="green"/>
        </w:rPr>
        <w:t>. New</w:t>
      </w:r>
      <w:r>
        <w:rPr>
          <w:rStyle w:val="StyleUnderline"/>
        </w:rPr>
        <w:t xml:space="preserve"> orbits are calculated with </w:t>
      </w:r>
      <w:r>
        <w:rPr>
          <w:rStyle w:val="Emphasis"/>
          <w:highlight w:val="green"/>
        </w:rPr>
        <w:t>supercomputers</w:t>
      </w:r>
      <w:r>
        <w:rPr>
          <w:rStyle w:val="StyleUnderline"/>
        </w:rPr>
        <w:t xml:space="preserve"> to </w:t>
      </w:r>
      <w:r>
        <w:rPr>
          <w:rStyle w:val="StyleUnderline"/>
          <w:highlight w:val="green"/>
        </w:rPr>
        <w:t xml:space="preserve">see if there's a </w:t>
      </w:r>
      <w:r>
        <w:rPr>
          <w:rStyle w:val="Emphasis"/>
          <w:highlight w:val="green"/>
        </w:rPr>
        <w:t>chance</w:t>
      </w:r>
      <w:r>
        <w:rPr>
          <w:rStyle w:val="StyleUnderline"/>
          <w:highlight w:val="green"/>
        </w:rPr>
        <w:t xml:space="preserve"> of</w:t>
      </w:r>
      <w:r>
        <w:rPr>
          <w:rStyle w:val="StyleUnderline"/>
        </w:rPr>
        <w:t xml:space="preserve"> </w:t>
      </w:r>
      <w:r>
        <w:rPr>
          <w:rStyle w:val="Emphasis"/>
        </w:rPr>
        <w:t xml:space="preserve">any </w:t>
      </w:r>
      <w:r>
        <w:rPr>
          <w:rStyle w:val="Emphasis"/>
          <w:highlight w:val="green"/>
        </w:rPr>
        <w:t>collision</w:t>
      </w:r>
      <w:r>
        <w:rPr>
          <w:rStyle w:val="Emphasis"/>
        </w:rPr>
        <w:t>s</w:t>
      </w:r>
      <w:r>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Pr>
          <w:rStyle w:val="StyleUnderline"/>
        </w:rPr>
        <w:t xml:space="preserve">The </w:t>
      </w:r>
      <w:r>
        <w:rPr>
          <w:rStyle w:val="StyleUnderline"/>
          <w:highlight w:val="green"/>
        </w:rPr>
        <w:t>SSN issues a</w:t>
      </w:r>
      <w:r>
        <w:rPr>
          <w:rStyle w:val="StyleUnderline"/>
          <w:sz w:val="16"/>
        </w:rPr>
        <w:t xml:space="preserve"> </w:t>
      </w:r>
      <w:r>
        <w:rPr>
          <w:sz w:val="16"/>
        </w:rPr>
        <w:t xml:space="preserve">basic </w:t>
      </w:r>
      <w:r>
        <w:rPr>
          <w:rStyle w:val="StyleUnderline"/>
        </w:rPr>
        <w:t xml:space="preserve">emergency </w:t>
      </w:r>
      <w:r>
        <w:rPr>
          <w:rStyle w:val="StyleUnderline"/>
          <w:highlight w:val="green"/>
        </w:rPr>
        <w:t xml:space="preserve">report to the </w:t>
      </w:r>
      <w:r>
        <w:rPr>
          <w:rStyle w:val="Emphasis"/>
          <w:sz w:val="28"/>
          <w:szCs w:val="24"/>
          <w:highlight w:val="green"/>
        </w:rPr>
        <w:t>public three days ahead</w:t>
      </w:r>
      <w:r>
        <w:rPr>
          <w:rStyle w:val="StyleUnderline"/>
          <w:highlight w:val="green"/>
        </w:rPr>
        <w:t xml:space="preserve"> of a 1-in-10,000 chance of</w:t>
      </w:r>
      <w:r>
        <w:rPr>
          <w:rStyle w:val="StyleUnderline"/>
        </w:rPr>
        <w:t xml:space="preserve"> a </w:t>
      </w:r>
      <w:r>
        <w:rPr>
          <w:rStyle w:val="Emphasis"/>
          <w:highlight w:val="green"/>
        </w:rPr>
        <w:t>collision</w:t>
      </w:r>
      <w:r>
        <w:rPr>
          <w:sz w:val="16"/>
        </w:rPr>
        <w:t xml:space="preserve">. </w:t>
      </w:r>
      <w:r>
        <w:rPr>
          <w:rStyle w:val="StyleUnderline"/>
        </w:rPr>
        <w:t xml:space="preserve">It </w:t>
      </w:r>
      <w:r>
        <w:rPr>
          <w:rStyle w:val="StyleUnderline"/>
          <w:highlight w:val="green"/>
        </w:rPr>
        <w:t xml:space="preserve">then provides </w:t>
      </w:r>
      <w:r>
        <w:rPr>
          <w:rStyle w:val="Emphasis"/>
        </w:rPr>
        <w:t xml:space="preserve">multiple </w:t>
      </w:r>
      <w:r>
        <w:rPr>
          <w:rStyle w:val="Emphasis"/>
          <w:highlight w:val="green"/>
        </w:rPr>
        <w:t>updates</w:t>
      </w:r>
      <w:r>
        <w:rPr>
          <w:sz w:val="16"/>
        </w:rPr>
        <w:t xml:space="preserve"> per day </w:t>
      </w:r>
      <w:r>
        <w:rPr>
          <w:rStyle w:val="StyleUnderline"/>
          <w:highlight w:val="green"/>
        </w:rPr>
        <w:t>until</w:t>
      </w:r>
      <w:r>
        <w:rPr>
          <w:rStyle w:val="StyleUnderline"/>
        </w:rPr>
        <w:t xml:space="preserve"> the </w:t>
      </w:r>
      <w:r>
        <w:rPr>
          <w:rStyle w:val="StyleUnderline"/>
          <w:highlight w:val="green"/>
        </w:rPr>
        <w:t>risk</w:t>
      </w:r>
      <w:r>
        <w:rPr>
          <w:rStyle w:val="StyleUnderline"/>
        </w:rPr>
        <w:t xml:space="preserve"> of a collision </w:t>
      </w:r>
      <w:r>
        <w:rPr>
          <w:rStyle w:val="Emphasis"/>
          <w:highlight w:val="green"/>
        </w:rPr>
        <w:t>passes</w:t>
      </w:r>
      <w:r>
        <w:rPr>
          <w:sz w:val="16"/>
        </w:rPr>
        <w:t xml:space="preserve">. To qualify for such reporting, a rogue object must </w:t>
      </w:r>
      <w:r>
        <w:rPr>
          <w:sz w:val="16"/>
        </w:rPr>
        <w:lastRenderedPageBreak/>
        <w:t xml:space="preserve">come within a certain distance of another object. In low-Earth orbit, that distance must be less than 1 kilometer (0.62 mile); farther out in deep space, where the precision of orbits is less reliable, the distance is less than 5 kilometers (3.1 miles). </w:t>
      </w:r>
      <w:r>
        <w:rPr>
          <w:rStyle w:val="StyleUnderline"/>
        </w:rPr>
        <w:t>Advanced emergency reports help satellite providers see</w:t>
      </w:r>
      <w:r>
        <w:rPr>
          <w:sz w:val="16"/>
        </w:rPr>
        <w:t xml:space="preserve"> possible </w:t>
      </w:r>
      <w:r>
        <w:rPr>
          <w:rStyle w:val="StyleUnderline"/>
        </w:rPr>
        <w:t xml:space="preserve">collisions much more than </w:t>
      </w:r>
      <w:r>
        <w:rPr>
          <w:rStyle w:val="Emphasis"/>
        </w:rPr>
        <w:t>three days ahead</w:t>
      </w:r>
      <w:r>
        <w:rPr>
          <w:sz w:val="16"/>
        </w:rPr>
        <w:t>. "</w:t>
      </w:r>
      <w:r>
        <w:rPr>
          <w:rStyle w:val="StyleUnderline"/>
        </w:rPr>
        <w:t xml:space="preserve">In </w:t>
      </w:r>
      <w:r>
        <w:rPr>
          <w:rStyle w:val="Emphasis"/>
          <w:highlight w:val="green"/>
        </w:rPr>
        <w:t>2017</w:t>
      </w:r>
      <w:r>
        <w:rPr>
          <w:rStyle w:val="StyleUnderline"/>
          <w:highlight w:val="green"/>
        </w:rPr>
        <w:t xml:space="preserve">, we provided </w:t>
      </w:r>
      <w:r>
        <w:rPr>
          <w:rStyle w:val="Emphasis"/>
          <w:highlight w:val="green"/>
        </w:rPr>
        <w:t>data</w:t>
      </w:r>
      <w:r>
        <w:rPr>
          <w:rStyle w:val="StyleUnderline"/>
          <w:highlight w:val="green"/>
        </w:rPr>
        <w:t xml:space="preserve"> for </w:t>
      </w:r>
      <w:r>
        <w:rPr>
          <w:rStyle w:val="Emphasis"/>
          <w:highlight w:val="green"/>
        </w:rPr>
        <w:t>308,984 events</w:t>
      </w:r>
      <w:r>
        <w:rPr>
          <w:sz w:val="16"/>
        </w:rPr>
        <w:t xml:space="preserve">, </w:t>
      </w:r>
      <w:r>
        <w:rPr>
          <w:rStyle w:val="StyleUnderline"/>
        </w:rPr>
        <w:t xml:space="preserve">of which </w:t>
      </w:r>
      <w:r>
        <w:rPr>
          <w:rStyle w:val="StyleUnderline"/>
          <w:highlight w:val="green"/>
        </w:rPr>
        <w:t xml:space="preserve">only </w:t>
      </w:r>
      <w:r>
        <w:rPr>
          <w:rStyle w:val="Emphasis"/>
          <w:highlight w:val="green"/>
        </w:rPr>
        <w:t>655</w:t>
      </w:r>
      <w:r>
        <w:rPr>
          <w:rStyle w:val="StyleUnderline"/>
          <w:highlight w:val="green"/>
        </w:rPr>
        <w:t xml:space="preserve"> were </w:t>
      </w:r>
      <w:r>
        <w:rPr>
          <w:rStyle w:val="Emphasis"/>
          <w:highlight w:val="green"/>
        </w:rPr>
        <w:t>emergency</w:t>
      </w:r>
      <w:r>
        <w:rPr>
          <w:rStyle w:val="StyleUnderline"/>
        </w:rPr>
        <w:t>-reportable</w:t>
      </w:r>
      <w:r>
        <w:rPr>
          <w:sz w:val="16"/>
        </w:rPr>
        <w:t>," McKissock told Business Insider in an email. Of those, 579 events were in low-Earth orbit (where it's relatively crowded with satellites).</w:t>
      </w:r>
    </w:p>
    <w:p w14:paraId="73008D1C" w14:textId="77777777" w:rsidR="00DC47F9" w:rsidRDefault="00DC47F9" w:rsidP="00DC47F9">
      <w:pPr>
        <w:pStyle w:val="Heading4"/>
        <w:numPr>
          <w:ilvl w:val="0"/>
          <w:numId w:val="11"/>
        </w:numPr>
        <w:tabs>
          <w:tab w:val="num" w:pos="360"/>
        </w:tabs>
        <w:ind w:left="0" w:firstLine="0"/>
      </w:pPr>
      <w:r>
        <w:t xml:space="preserve">No ev that proves tradeoff – even if some sats go down – no warrant for why it trades off w warming adaption </w:t>
      </w:r>
    </w:p>
    <w:p w14:paraId="77326F58" w14:textId="77777777" w:rsidR="00DC47F9" w:rsidRDefault="00DC47F9" w:rsidP="00DC47F9">
      <w:pPr>
        <w:pStyle w:val="Heading4"/>
        <w:numPr>
          <w:ilvl w:val="0"/>
          <w:numId w:val="11"/>
        </w:numPr>
        <w:tabs>
          <w:tab w:val="num" w:pos="360"/>
        </w:tabs>
        <w:ind w:left="0" w:firstLine="0"/>
      </w:pPr>
      <w:r>
        <w:t xml:space="preserve">Their ev is just about data observations – no reason why data observations leads to adaptation </w:t>
      </w:r>
    </w:p>
    <w:p w14:paraId="64E66CB1" w14:textId="77777777" w:rsidR="00DC47F9" w:rsidRDefault="00DC47F9" w:rsidP="00DC47F9">
      <w:pPr>
        <w:pStyle w:val="Heading4"/>
        <w:numPr>
          <w:ilvl w:val="0"/>
          <w:numId w:val="11"/>
        </w:numPr>
        <w:tabs>
          <w:tab w:val="num" w:pos="360"/>
        </w:tabs>
        <w:ind w:left="0" w:firstLine="0"/>
      </w:pPr>
      <w:r>
        <w:t xml:space="preserve">Mining solves climate better – ruling it out solidifies earth based mining. </w:t>
      </w:r>
    </w:p>
    <w:p w14:paraId="76E4A787" w14:textId="77777777" w:rsidR="00DC47F9" w:rsidRDefault="00DC47F9" w:rsidP="00DC47F9">
      <w:r w:rsidRPr="00550240">
        <w:rPr>
          <w:rStyle w:val="Style13ptBold"/>
        </w:rPr>
        <w:t>Roberts et al 18</w:t>
      </w:r>
      <w:r>
        <w:t xml:space="preserve"> [Siobhan Roberts (Roberts has won a number of Canadian National Magazine Awards,[2] and she is the winner of the Communications Award of the Joint Policy Board for Mathematics "for her engaging biographies of eminent mathematicians and articles about mathematics".She earned a degree in history at Queen's University, then a graduate degree in journalism from Ryerson University in 1997.) et al, 10-19-2018, "Asteroid mining might actually be better for the environment," MIT Technology Review, </w:t>
      </w:r>
      <w:hyperlink r:id="rId19" w:history="1">
        <w:r w:rsidRPr="00070BAE">
          <w:rPr>
            <w:rStyle w:val="Hyperlink"/>
          </w:rPr>
          <w:t>https://www.technologyreview.com/2018/10/19/139664/asteroid-mining-might-actually-be-better-for-the-environment/</w:t>
        </w:r>
      </w:hyperlink>
      <w:r>
        <w:t xml:space="preserve"> ]/ISEE</w:t>
      </w:r>
    </w:p>
    <w:p w14:paraId="3CFBCF18" w14:textId="77777777" w:rsidR="00DC47F9" w:rsidRPr="00DA4C9D" w:rsidRDefault="00DC47F9" w:rsidP="00DC47F9">
      <w:pPr>
        <w:rPr>
          <w:sz w:val="16"/>
        </w:rPr>
      </w:pPr>
      <w:r w:rsidRPr="00DA4C9D">
        <w:rPr>
          <w:sz w:val="16"/>
        </w:rPr>
        <w:t xml:space="preserve">For a certain kind of investor, asteroid mining is a path to untold riches. Astronomers have long known that asteroids are rich in otherwise scarce resources such as platinum and water. So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 But profit margins are only part of the picture. </w:t>
      </w:r>
      <w:r w:rsidRPr="00FF5D06">
        <w:rPr>
          <w:rStyle w:val="StyleUnderline"/>
        </w:rPr>
        <w:t>A potentially more significant aspect of these missions is the impact they will have on Earth’s environment.</w:t>
      </w:r>
      <w:r w:rsidRPr="00DA4C9D">
        <w:rPr>
          <w:sz w:val="16"/>
        </w:rPr>
        <w:t xml:space="preserve"> But nobody has assessed this environmental impact in detail. Today, that changes thanks to the work of Andreas Hein and colleagues at the University of Paris-Saclay in France. These guys have calculated the greenhouse-gas emissions from asteroid-mining operations and compared them with the emissions from similar Earth-based activities. Their results provide some eyebrow-raising insights into the benefits that asteroid mining might provide. The calculations are relatively straightforward.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However, economies of scale from large asteroid-mining operations could lower this to about 60 kilograms of CO2 per kilogram of platinum. That needs to be compared with the emission from Earth-based mining. Here, platinum mining generates significant greenhouse gases, mostly from the energy it takes to remove this stuff from the ground. </w:t>
      </w:r>
      <w:r w:rsidRPr="00E42997">
        <w:rPr>
          <w:u w:val="single"/>
        </w:rPr>
        <w:t xml:space="preserve">Indeed, the numbers are huge. The </w:t>
      </w:r>
      <w:r w:rsidRPr="00550240">
        <w:rPr>
          <w:highlight w:val="cyan"/>
          <w:u w:val="single"/>
        </w:rPr>
        <w:t>mining industry estimates</w:t>
      </w:r>
      <w:r w:rsidRPr="00E42997">
        <w:rPr>
          <w:u w:val="single"/>
        </w:rPr>
        <w:t xml:space="preserve"> that producing </w:t>
      </w:r>
      <w:r w:rsidRPr="00550240">
        <w:rPr>
          <w:highlight w:val="cyan"/>
          <w:u w:val="single"/>
        </w:rPr>
        <w:t>one kilogram of platinum on Earth releases</w:t>
      </w:r>
      <w:r w:rsidRPr="00E42997">
        <w:rPr>
          <w:u w:val="single"/>
        </w:rPr>
        <w:t xml:space="preserve"> around </w:t>
      </w:r>
      <w:r w:rsidRPr="00550240">
        <w:rPr>
          <w:highlight w:val="cyan"/>
          <w:u w:val="single"/>
        </w:rPr>
        <w:t xml:space="preserve">40,000 kilograms of </w:t>
      </w:r>
      <w:r w:rsidRPr="00550240">
        <w:rPr>
          <w:u w:val="single"/>
        </w:rPr>
        <w:t>carbon</w:t>
      </w:r>
      <w:r w:rsidRPr="00E42997">
        <w:rPr>
          <w:u w:val="single"/>
        </w:rPr>
        <w:t xml:space="preserve"> dioxide. “The global warming effect of </w:t>
      </w:r>
      <w:r w:rsidRPr="00550240">
        <w:rPr>
          <w:highlight w:val="cyan"/>
          <w:u w:val="single"/>
        </w:rPr>
        <w:t>Earth-based mining is</w:t>
      </w:r>
      <w:r w:rsidRPr="00E42997">
        <w:rPr>
          <w:u w:val="single"/>
        </w:rPr>
        <w:t xml:space="preserve"> several orders of magnitude </w:t>
      </w:r>
      <w:r w:rsidRPr="00550240">
        <w:rPr>
          <w:highlight w:val="cyan"/>
          <w:u w:val="single"/>
        </w:rPr>
        <w:t>larger</w:t>
      </w:r>
      <w:r w:rsidRPr="00E42997">
        <w:rPr>
          <w:u w:val="single"/>
        </w:rPr>
        <w:t xml:space="preserve">,” </w:t>
      </w:r>
      <w:r w:rsidRPr="00DA4C9D">
        <w:rPr>
          <w:sz w:val="16"/>
        </w:rPr>
        <w:t xml:space="preserve">say Hein and co. 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w:t>
      </w:r>
      <w:r w:rsidRPr="00DA4C9D">
        <w:rPr>
          <w:rStyle w:val="StyleUnderline"/>
        </w:rPr>
        <w:t xml:space="preserve">But an </w:t>
      </w:r>
      <w:r w:rsidRPr="00550240">
        <w:rPr>
          <w:rStyle w:val="StyleUnderline"/>
          <w:highlight w:val="cyan"/>
        </w:rPr>
        <w:t>asteroid-mining spacecraft can transport a significant</w:t>
      </w:r>
      <w:r w:rsidRPr="00DA4C9D">
        <w:rPr>
          <w:rStyle w:val="StyleUnderline"/>
        </w:rPr>
        <w:t xml:space="preserve"> multiple of its </w:t>
      </w:r>
      <w:r w:rsidRPr="00550240">
        <w:rPr>
          <w:rStyle w:val="StyleUnderline"/>
          <w:highlight w:val="cyan"/>
        </w:rPr>
        <w:t>mass</w:t>
      </w:r>
      <w:r w:rsidRPr="00DA4C9D">
        <w:rPr>
          <w:rStyle w:val="StyleUnderline"/>
        </w:rPr>
        <w:t xml:space="preserve"> as water to cis-lunar orbit. “</w:t>
      </w:r>
      <w:r w:rsidRPr="00550240">
        <w:rPr>
          <w:rStyle w:val="StyleUnderline"/>
          <w:highlight w:val="cyan"/>
        </w:rPr>
        <w:t>Substantial savings in g</w:t>
      </w:r>
      <w:r w:rsidRPr="00DA4C9D">
        <w:rPr>
          <w:rStyle w:val="StyleUnderline"/>
        </w:rPr>
        <w:t>reen</w:t>
      </w:r>
      <w:r w:rsidRPr="00550240">
        <w:rPr>
          <w:rStyle w:val="StyleUnderline"/>
          <w:highlight w:val="cyan"/>
        </w:rPr>
        <w:t>h</w:t>
      </w:r>
      <w:r w:rsidRPr="00DA4C9D">
        <w:rPr>
          <w:rStyle w:val="StyleUnderline"/>
        </w:rPr>
        <w:t xml:space="preserve">ouse </w:t>
      </w:r>
      <w:r w:rsidRPr="00550240">
        <w:rPr>
          <w:rStyle w:val="StyleUnderline"/>
          <w:highlight w:val="cyan"/>
        </w:rPr>
        <w:t>g</w:t>
      </w:r>
      <w:r w:rsidRPr="00DA4C9D">
        <w:rPr>
          <w:rStyle w:val="StyleUnderline"/>
        </w:rPr>
        <w:t xml:space="preserve">as emissions </w:t>
      </w:r>
      <w:r w:rsidRPr="00550240">
        <w:rPr>
          <w:rStyle w:val="StyleUnderline"/>
          <w:highlight w:val="cyan"/>
        </w:rPr>
        <w:t>can be achieved</w:t>
      </w:r>
      <w:r w:rsidRPr="00DA4C9D">
        <w:rPr>
          <w:rStyle w:val="StyleUnderline"/>
        </w:rPr>
        <w:t>,”</w:t>
      </w:r>
      <w:r w:rsidRPr="00DA4C9D">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 Other factors will also eventually need to be taken into account. The </w:t>
      </w:r>
      <w:r w:rsidRPr="00DA4C9D">
        <w:rPr>
          <w:rStyle w:val="StyleUnderline"/>
        </w:rPr>
        <w:t xml:space="preserve">Earth-bound mining industry could become more environmentally friendly by using renewable energy rather than burning coal to generate </w:t>
      </w:r>
      <w:r w:rsidRPr="00DA4C9D">
        <w:rPr>
          <w:rStyle w:val="StyleUnderline"/>
        </w:rPr>
        <w:lastRenderedPageBreak/>
        <w:t>power (as it does in South Africa).</w:t>
      </w:r>
      <w:r w:rsidRPr="00DA4C9D">
        <w:rPr>
          <w:sz w:val="16"/>
        </w:rPr>
        <w:t xml:space="preserve"> Rocket launching could also become greener if more eco-friendly fuels are developed. Both these things would change the numbers. There are also emissions that this analysis does not take into account. For example, it does not include the emissions from mission control on Earth or from launch-pad construction. Then there are the ongoing effects of rocket launches on the ozone layer, which also need to be considered. So there is more work to be done. But Hein and co have taken a significant first step toward realistic environmental life-cycle assessments for asteroid mining, a task that will surely become more pressing as this industry matures.</w:t>
      </w:r>
    </w:p>
    <w:p w14:paraId="234498AC" w14:textId="77777777" w:rsidR="00DC47F9" w:rsidRPr="00D51F96" w:rsidRDefault="00DC47F9" w:rsidP="00DC47F9">
      <w:pPr>
        <w:pStyle w:val="Heading4"/>
        <w:numPr>
          <w:ilvl w:val="0"/>
          <w:numId w:val="11"/>
        </w:numPr>
        <w:tabs>
          <w:tab w:val="num" w:pos="360"/>
        </w:tabs>
        <w:ind w:left="0" w:firstLine="0"/>
      </w:pPr>
      <w:r w:rsidRPr="006664A0">
        <w:rPr>
          <w:u w:val="single"/>
        </w:rPr>
        <w:t>Climate</w:t>
      </w:r>
      <w:r w:rsidRPr="00D51F96">
        <w:t xml:space="preserve"> doesn’t cause extinction.</w:t>
      </w:r>
    </w:p>
    <w:p w14:paraId="19A1C6DE" w14:textId="77777777" w:rsidR="00DC47F9" w:rsidRPr="00D51F96" w:rsidRDefault="00DC47F9" w:rsidP="00DC47F9">
      <w:r>
        <w:t xml:space="preserve">Dr. Amber </w:t>
      </w:r>
      <w:r w:rsidRPr="00D51F96">
        <w:rPr>
          <w:rStyle w:val="Style13ptBold"/>
        </w:rPr>
        <w:t>Kerr et al. 19</w:t>
      </w:r>
      <w:r>
        <w:t xml:space="preserve">, </w:t>
      </w:r>
      <w:r w:rsidRPr="00D51F96">
        <w:t>Energy and Resources PhD at the University of California-Berkeley, known agroecologist, former coordinator of the USDA California Climate Hub</w:t>
      </w:r>
      <w:r>
        <w:t>;</w:t>
      </w:r>
      <w:r w:rsidRPr="00D51F96">
        <w:t xml:space="preserve"> Dr. Daniel Swain, Climate Science PhD at UCLA, climate scientist, a research fellow at the National Center for Atmospheric Research</w:t>
      </w:r>
      <w:r>
        <w:t>;</w:t>
      </w:r>
      <w:r w:rsidRPr="00D51F96">
        <w:t xml:space="preserve"> Dr. Andrew King, Earth Sciences PhD, Climate Extremes Research Fellow at the University of Melbourne</w:t>
      </w:r>
      <w:r>
        <w:t>;</w:t>
      </w:r>
      <w:r w:rsidRPr="00D51F96">
        <w:t xml:space="preserve"> Dr. Peter Kalmus, Physics PhD at the University of Colombia, climate scientist at NASA’s Jet Propulsion Lab</w:t>
      </w:r>
      <w:r>
        <w:t>;</w:t>
      </w:r>
      <w:r w:rsidRPr="00D51F96">
        <w:t xml:space="preserve"> Professor Richard Betts, Chair in Climate Impacts at the University of Exeter, a lead author on the Fourth Assessment Report of the Intergovernmental Panel on Climate Change (IPCC) in Working Group 1</w:t>
      </w:r>
      <w:r>
        <w:t>;</w:t>
      </w:r>
      <w:r w:rsidRPr="00D51F96">
        <w:t xml:space="preserve"> Dr. William Huiskamp, Paleoclimatology PhD at the Climate Change Research Center, climate scientist at the Potsdam Institute for Climate Impact Research</w:t>
      </w:r>
      <w:r>
        <w:t>; 6/4/2019,</w:t>
      </w:r>
      <w:r w:rsidRPr="00D51F96">
        <w:t xml:space="preserve"> </w:t>
      </w:r>
      <w:r>
        <w:t>“</w:t>
      </w:r>
      <w:r w:rsidRPr="00D51F96">
        <w:t>Claim that human civilization could end in 30 years is speculative, not supported with evidence,</w:t>
      </w:r>
      <w:r>
        <w:t xml:space="preserve">” </w:t>
      </w:r>
      <w:hyperlink r:id="rId20" w:history="1">
        <w:r w:rsidRPr="00D93E87">
          <w:rPr>
            <w:rStyle w:val="Hyperlink"/>
          </w:rPr>
          <w:t>https://climatefeedback.org/evaluation/iflscience-story-on-speculative-report-provides-little-scientific-context-james-felton/</w:t>
        </w:r>
      </w:hyperlink>
      <w:r>
        <w:t xml:space="preserve">, Stras </w:t>
      </w:r>
    </w:p>
    <w:p w14:paraId="6E56F7F4" w14:textId="77777777" w:rsidR="00DC47F9" w:rsidRPr="00D51F96" w:rsidRDefault="00DC47F9" w:rsidP="00DC47F9">
      <w:pPr>
        <w:rPr>
          <w:sz w:val="14"/>
        </w:rPr>
      </w:pPr>
      <w:r w:rsidRPr="00825117">
        <w:rPr>
          <w:rStyle w:val="StyleUnderline"/>
          <w:highlight w:val="cyan"/>
        </w:rPr>
        <w:t xml:space="preserve">There is </w:t>
      </w:r>
      <w:r w:rsidRPr="00825117">
        <w:rPr>
          <w:rStyle w:val="Emphasis"/>
          <w:highlight w:val="cyan"/>
        </w:rPr>
        <w:t>no</w:t>
      </w:r>
      <w:r w:rsidRPr="00F80F86">
        <w:rPr>
          <w:rStyle w:val="Emphasis"/>
        </w:rPr>
        <w:t xml:space="preserve"> scientific </w:t>
      </w:r>
      <w:r w:rsidRPr="00825117">
        <w:rPr>
          <w:rStyle w:val="Emphasis"/>
          <w:highlight w:val="cyan"/>
        </w:rPr>
        <w:t>basis</w:t>
      </w:r>
      <w:r w:rsidRPr="00825117">
        <w:rPr>
          <w:rStyle w:val="StyleUnderline"/>
          <w:highlight w:val="cyan"/>
        </w:rPr>
        <w:t xml:space="preserve"> to suggest</w:t>
      </w:r>
      <w:r w:rsidRPr="00D51F96">
        <w:rPr>
          <w:sz w:val="14"/>
        </w:rPr>
        <w:t xml:space="preserve"> that </w:t>
      </w:r>
      <w:r w:rsidRPr="00825117">
        <w:rPr>
          <w:rStyle w:val="Emphasis"/>
          <w:highlight w:val="cyan"/>
        </w:rPr>
        <w:t>climate breakdown</w:t>
      </w:r>
      <w:r w:rsidRPr="00825117">
        <w:rPr>
          <w:rStyle w:val="StyleUnderline"/>
          <w:highlight w:val="cyan"/>
        </w:rPr>
        <w:t xml:space="preserve"> will</w:t>
      </w:r>
      <w:r w:rsidRPr="00F80F86">
        <w:rPr>
          <w:rStyle w:val="StyleUnderline"/>
        </w:rPr>
        <w:t xml:space="preserve"> “annihilate </w:t>
      </w:r>
      <w:r w:rsidRPr="00F80F86">
        <w:rPr>
          <w:rStyle w:val="Emphasis"/>
        </w:rPr>
        <w:t>intelligent life</w:t>
      </w:r>
      <w:r w:rsidRPr="00F80F86">
        <w:rPr>
          <w:rStyle w:val="StyleUnderline"/>
        </w:rPr>
        <w:t>” (by which I assume the</w:t>
      </w:r>
      <w:r w:rsidRPr="00D51F96">
        <w:rPr>
          <w:sz w:val="14"/>
        </w:rPr>
        <w:t xml:space="preserve"> report </w:t>
      </w:r>
      <w:r w:rsidRPr="00F80F86">
        <w:rPr>
          <w:rStyle w:val="StyleUnderline"/>
        </w:rPr>
        <w:t xml:space="preserve">authors </w:t>
      </w:r>
      <w:r w:rsidRPr="00825117">
        <w:rPr>
          <w:rStyle w:val="StyleUnderline"/>
          <w:highlight w:val="cyan"/>
        </w:rPr>
        <w:t xml:space="preserve">mean </w:t>
      </w:r>
      <w:r w:rsidRPr="00825117">
        <w:rPr>
          <w:rStyle w:val="Emphasis"/>
          <w:highlight w:val="cyan"/>
        </w:rPr>
        <w:t>human extinction</w:t>
      </w:r>
      <w:r w:rsidRPr="00F80F86">
        <w:rPr>
          <w:rStyle w:val="StyleUnderline"/>
        </w:rPr>
        <w:t>)</w:t>
      </w:r>
      <w:r w:rsidRPr="00D51F96">
        <w:rPr>
          <w:sz w:val="14"/>
        </w:rPr>
        <w:t xml:space="preserve"> by 2050.</w:t>
      </w:r>
    </w:p>
    <w:p w14:paraId="19734C85" w14:textId="77777777" w:rsidR="00DC47F9" w:rsidRPr="00D51F96" w:rsidRDefault="00DC47F9" w:rsidP="00DC47F9">
      <w:pPr>
        <w:rPr>
          <w:sz w:val="14"/>
        </w:rPr>
      </w:pPr>
      <w:r w:rsidRPr="00D51F96">
        <w:rPr>
          <w:sz w:val="14"/>
        </w:rPr>
        <w:t>However, climate breakdown does pose a grave threat to civilization as we know it, and the potential for mass suffering on a scale perhaps never before encountered by humankind. This should be enough reason for action without any need for exaggeration or misrepresentation!</w:t>
      </w:r>
    </w:p>
    <w:p w14:paraId="774B4DF9" w14:textId="77777777" w:rsidR="00DC47F9" w:rsidRPr="00D51F96" w:rsidRDefault="00DC47F9" w:rsidP="00DC47F9">
      <w:pPr>
        <w:ind w:firstLine="720"/>
        <w:rPr>
          <w:sz w:val="14"/>
        </w:rPr>
      </w:pPr>
      <w:r w:rsidRPr="00D51F96">
        <w:rPr>
          <w:sz w:val="14"/>
        </w:rPr>
        <w:t>A “Hothouse Earth” scenario plays out that sees Earth’s temperatures doomed to rise by a further 1°C (1.8°F) even if we stopped emissions immediately.</w:t>
      </w:r>
    </w:p>
    <w:p w14:paraId="1EFB4A7C" w14:textId="77777777" w:rsidR="00DC47F9" w:rsidRPr="00D51F96" w:rsidRDefault="00DC47F9" w:rsidP="00DC47F9">
      <w:pPr>
        <w:rPr>
          <w:sz w:val="14"/>
        </w:rPr>
      </w:pPr>
      <w:r w:rsidRPr="00D51F96">
        <w:rPr>
          <w:sz w:val="14"/>
        </w:rPr>
        <w:t>Peter Kalmus, Data Scientist, Jet Propulsion Laboratory:</w:t>
      </w:r>
    </w:p>
    <w:p w14:paraId="296548CC" w14:textId="77777777" w:rsidR="00DC47F9" w:rsidRPr="00D51F96" w:rsidRDefault="00DC47F9" w:rsidP="00DC47F9">
      <w:pPr>
        <w:rPr>
          <w:sz w:val="14"/>
        </w:rPr>
      </w:pPr>
      <w:r w:rsidRPr="00D51F96">
        <w:rPr>
          <w:sz w:val="14"/>
        </w:rPr>
        <w:t>This word choice perhaps reveals a bias on the part of the author of the article. A temperature can’t be doomed. And while I certainly do not encourage false optimism, assuming that humanity is doomed is lazy and counterproductive.</w:t>
      </w:r>
    </w:p>
    <w:p w14:paraId="2DA6741B" w14:textId="77777777" w:rsidR="00DC47F9" w:rsidRPr="00D51F96" w:rsidRDefault="00DC47F9" w:rsidP="00DC47F9">
      <w:pPr>
        <w:ind w:firstLine="720"/>
        <w:rPr>
          <w:sz w:val="14"/>
        </w:rPr>
      </w:pPr>
      <w:r w:rsidRPr="00D51F96">
        <w:rPr>
          <w:sz w:val="14"/>
        </w:rPr>
        <w:t>Fifty-five percent of the global population are subject to more than 20 days a year of lethal heat conditions beyond that which humans can survive</w:t>
      </w:r>
    </w:p>
    <w:p w14:paraId="65C0F9E9" w14:textId="77777777" w:rsidR="00DC47F9" w:rsidRPr="00D51F96" w:rsidRDefault="00DC47F9" w:rsidP="00DC47F9">
      <w:pPr>
        <w:rPr>
          <w:sz w:val="14"/>
        </w:rPr>
      </w:pPr>
      <w:r w:rsidRPr="00D51F96">
        <w:rPr>
          <w:sz w:val="14"/>
        </w:rPr>
        <w:t>Richard Betts, Professor, Met Office Hadley Centre &amp; University of Exeter:</w:t>
      </w:r>
    </w:p>
    <w:p w14:paraId="37405223" w14:textId="77777777" w:rsidR="00DC47F9" w:rsidRPr="00D51F96" w:rsidRDefault="00DC47F9" w:rsidP="00DC47F9">
      <w:pPr>
        <w:rPr>
          <w:sz w:val="14"/>
        </w:rPr>
      </w:pPr>
      <w:r w:rsidRPr="00D51F96">
        <w:rPr>
          <w:sz w:val="14"/>
        </w:rPr>
        <w:t>This is clearly from Mora et al (2017) although the report does not include a citation of the paper as the source of that statement. The way it is written here (and in the report) is misleading because it gives the impression that everyone dies in those conditions. That is not actually how Mora et al define “deadly heat”---they merely looked for heatwaves when somebody died (not everybody) and then used that as the definition of a “deadly” heatwave.</w:t>
      </w:r>
    </w:p>
    <w:p w14:paraId="399BD12C" w14:textId="77777777" w:rsidR="00DC47F9" w:rsidRPr="00D51F96" w:rsidRDefault="00DC47F9" w:rsidP="00DC47F9">
      <w:pPr>
        <w:ind w:left="720"/>
        <w:rPr>
          <w:sz w:val="14"/>
        </w:rPr>
      </w:pPr>
      <w:r w:rsidRPr="00D51F96">
        <w:rPr>
          <w:sz w:val="14"/>
        </w:rPr>
        <w:t>North America suffers extreme weather events including wildfires, drought, and heatwaves. Monsoons in China fail, the great rivers of Asia virtually dry up, and rainfall in central America falls by half.</w:t>
      </w:r>
    </w:p>
    <w:p w14:paraId="29B45143" w14:textId="77777777" w:rsidR="00DC47F9" w:rsidRPr="00D51F96" w:rsidRDefault="00DC47F9" w:rsidP="00DC47F9">
      <w:pPr>
        <w:rPr>
          <w:sz w:val="14"/>
        </w:rPr>
      </w:pPr>
      <w:r w:rsidRPr="00D51F96">
        <w:rPr>
          <w:sz w:val="14"/>
        </w:rPr>
        <w:t>Andrew King, Research fellow, University of Melbourne:</w:t>
      </w:r>
    </w:p>
    <w:p w14:paraId="059E4DBC" w14:textId="77777777" w:rsidR="00DC47F9" w:rsidRPr="00D51F96" w:rsidRDefault="00DC47F9" w:rsidP="00DC47F9">
      <w:pPr>
        <w:rPr>
          <w:sz w:val="14"/>
        </w:rPr>
      </w:pPr>
      <w:r w:rsidRPr="00825117">
        <w:rPr>
          <w:rStyle w:val="StyleUnderline"/>
          <w:highlight w:val="cyan"/>
        </w:rPr>
        <w:t xml:space="preserve">Projections of </w:t>
      </w:r>
      <w:r w:rsidRPr="00825117">
        <w:rPr>
          <w:rStyle w:val="Emphasis"/>
          <w:highlight w:val="cyan"/>
        </w:rPr>
        <w:t>extreme events</w:t>
      </w:r>
      <w:r w:rsidRPr="00D51F96">
        <w:rPr>
          <w:sz w:val="14"/>
        </w:rPr>
        <w:t xml:space="preserve"> such as these </w:t>
      </w:r>
      <w:r w:rsidRPr="00825117">
        <w:rPr>
          <w:rStyle w:val="StyleUnderline"/>
          <w:highlight w:val="cyan"/>
        </w:rPr>
        <w:t>are</w:t>
      </w:r>
      <w:r w:rsidRPr="00F80F86">
        <w:rPr>
          <w:rStyle w:val="StyleUnderline"/>
        </w:rPr>
        <w:t xml:space="preserve"> </w:t>
      </w:r>
      <w:r w:rsidRPr="00F80F86">
        <w:rPr>
          <w:rStyle w:val="Emphasis"/>
        </w:rPr>
        <w:t xml:space="preserve">very </w:t>
      </w:r>
      <w:r w:rsidRPr="00825117">
        <w:rPr>
          <w:rStyle w:val="Emphasis"/>
          <w:highlight w:val="cyan"/>
        </w:rPr>
        <w:t>difficult</w:t>
      </w:r>
      <w:r w:rsidRPr="00825117">
        <w:rPr>
          <w:rStyle w:val="StyleUnderline"/>
          <w:highlight w:val="cyan"/>
        </w:rPr>
        <w:t xml:space="preserve"> to make and </w:t>
      </w:r>
      <w:r w:rsidRPr="00825117">
        <w:rPr>
          <w:rStyle w:val="Emphasis"/>
          <w:highlight w:val="cyan"/>
        </w:rPr>
        <w:t>vary</w:t>
      </w:r>
      <w:r w:rsidRPr="00F80F86">
        <w:rPr>
          <w:rStyle w:val="Emphasis"/>
        </w:rPr>
        <w:t xml:space="preserve"> greatly</w:t>
      </w:r>
      <w:r w:rsidRPr="00F80F86">
        <w:rPr>
          <w:rStyle w:val="StyleUnderline"/>
        </w:rPr>
        <w:t xml:space="preserve"> </w:t>
      </w:r>
      <w:r w:rsidRPr="00825117">
        <w:rPr>
          <w:rStyle w:val="StyleUnderline"/>
          <w:highlight w:val="cyan"/>
        </w:rPr>
        <w:t>between</w:t>
      </w:r>
      <w:r w:rsidRPr="00F80F86">
        <w:rPr>
          <w:rStyle w:val="StyleUnderline"/>
        </w:rPr>
        <w:t xml:space="preserve"> </w:t>
      </w:r>
      <w:r w:rsidRPr="00F80F86">
        <w:rPr>
          <w:rStyle w:val="Emphasis"/>
        </w:rPr>
        <w:t xml:space="preserve">different climate </w:t>
      </w:r>
      <w:r w:rsidRPr="00825117">
        <w:rPr>
          <w:rStyle w:val="Emphasis"/>
          <w:highlight w:val="cyan"/>
        </w:rPr>
        <w:t>models</w:t>
      </w:r>
      <w:r w:rsidRPr="00D51F96">
        <w:rPr>
          <w:sz w:val="14"/>
        </w:rPr>
        <w:t>.</w:t>
      </w:r>
    </w:p>
    <w:p w14:paraId="2518E955" w14:textId="77777777" w:rsidR="00DC47F9" w:rsidRPr="00D51F96" w:rsidRDefault="00DC47F9" w:rsidP="00DC47F9">
      <w:pPr>
        <w:rPr>
          <w:sz w:val="14"/>
        </w:rPr>
      </w:pPr>
      <w:r w:rsidRPr="00D51F96">
        <w:rPr>
          <w:sz w:val="14"/>
        </w:rPr>
        <w:t>Deadly heat conditions across West Africa persist for over 100 days a year</w:t>
      </w:r>
    </w:p>
    <w:p w14:paraId="47BC3905" w14:textId="77777777" w:rsidR="00DC47F9" w:rsidRPr="00D51F96" w:rsidRDefault="00DC47F9" w:rsidP="00DC47F9">
      <w:pPr>
        <w:rPr>
          <w:sz w:val="14"/>
        </w:rPr>
      </w:pPr>
      <w:r w:rsidRPr="00D51F96">
        <w:rPr>
          <w:sz w:val="14"/>
        </w:rPr>
        <w:t>Peter Kalmus, Data Scientist, Jet Propulsion Laboratory:</w:t>
      </w:r>
    </w:p>
    <w:p w14:paraId="1AE4582D" w14:textId="77777777" w:rsidR="00DC47F9" w:rsidRPr="00D51F96" w:rsidRDefault="00DC47F9" w:rsidP="00DC47F9">
      <w:pPr>
        <w:rPr>
          <w:sz w:val="14"/>
        </w:rPr>
      </w:pPr>
      <w:r w:rsidRPr="00D51F96">
        <w:rPr>
          <w:sz w:val="14"/>
        </w:rPr>
        <w:t>The deadly heat projections (this, and the one from the previous paragraph) come from Mora et al (2017)1.</w:t>
      </w:r>
    </w:p>
    <w:p w14:paraId="45176447" w14:textId="77777777" w:rsidR="00DC47F9" w:rsidRPr="00D51F96" w:rsidRDefault="00DC47F9" w:rsidP="00DC47F9">
      <w:pPr>
        <w:rPr>
          <w:sz w:val="14"/>
        </w:rPr>
      </w:pPr>
      <w:r w:rsidRPr="00D51F96">
        <w:rPr>
          <w:sz w:val="14"/>
        </w:rPr>
        <w:t>It should be clarified that “deadly heat” here means heat and humidity beyond a two-dimension threshold where at least one person in the region subject to that heat and humidity dies (i.e., not everyone instantly dies). That said, in my opinion, the projections in Mora et al are conservative and the methods of Mora et al are sound. I did not check the claims in this report against Mora et al but I have no reason to think they are in error.</w:t>
      </w:r>
    </w:p>
    <w:p w14:paraId="2D6EDEE5" w14:textId="77777777" w:rsidR="00DC47F9" w:rsidRPr="00D51F96" w:rsidRDefault="00DC47F9" w:rsidP="00DC47F9">
      <w:pPr>
        <w:ind w:firstLine="720"/>
        <w:rPr>
          <w:sz w:val="14"/>
        </w:rPr>
      </w:pPr>
      <w:r w:rsidRPr="00D51F96">
        <w:rPr>
          <w:sz w:val="14"/>
        </w:rPr>
        <w:t>1- Mora et al (2017) Global risk of deadly heat, Nature Climate Change</w:t>
      </w:r>
    </w:p>
    <w:p w14:paraId="1169CEA3" w14:textId="77777777" w:rsidR="00DC47F9" w:rsidRPr="00D51F96" w:rsidRDefault="00DC47F9" w:rsidP="00DC47F9">
      <w:pPr>
        <w:ind w:left="720"/>
        <w:rPr>
          <w:sz w:val="14"/>
        </w:rPr>
      </w:pPr>
      <w:r w:rsidRPr="00D51F96">
        <w:rPr>
          <w:sz w:val="14"/>
        </w:rPr>
        <w:lastRenderedPageBreak/>
        <w:t>The knock-on consequences affect national security, as the scale of the challenges involved, such as pandemic disease outbreaks, are overwhelming. Armed conflicts over resources may become a reality, and have the potential to escalate into nuclear war. In the worst case scenario, a scale of destruction the authors say is beyond their capacity to model, there is a ‘high likelihood of human civilization coming to an end’.</w:t>
      </w:r>
    </w:p>
    <w:p w14:paraId="2328F5B8" w14:textId="77777777" w:rsidR="00DC47F9" w:rsidRPr="00D51F96" w:rsidRDefault="00DC47F9" w:rsidP="00DC47F9">
      <w:pPr>
        <w:rPr>
          <w:sz w:val="14"/>
        </w:rPr>
      </w:pPr>
      <w:r w:rsidRPr="00D51F96">
        <w:rPr>
          <w:sz w:val="14"/>
        </w:rPr>
        <w:t>Willem Huiskamp, Postdoctoral research fellow, Potsdam Institute for Climate Impact Research:</w:t>
      </w:r>
    </w:p>
    <w:p w14:paraId="756757A7" w14:textId="77777777" w:rsidR="00DC47F9" w:rsidRPr="00D51F96" w:rsidRDefault="00DC47F9" w:rsidP="00DC47F9">
      <w:pPr>
        <w:rPr>
          <w:sz w:val="14"/>
        </w:rPr>
      </w:pPr>
      <w:r w:rsidRPr="00D51F96">
        <w:rPr>
          <w:sz w:val="14"/>
        </w:rPr>
        <w:t>This is a highly questionable conclusion. The reference provided in the report is for the “Global Catastrophic Risks 2018” report from the “Global Challenges Foundation” and not peer-reviewed literature. (It is worth noting that this latter report also provides no peer-reviewed evidence to support this claim).</w:t>
      </w:r>
    </w:p>
    <w:p w14:paraId="189A8A45" w14:textId="77777777" w:rsidR="00DC47F9" w:rsidRPr="00D51F96" w:rsidRDefault="00DC47F9" w:rsidP="00DC47F9">
      <w:pPr>
        <w:rPr>
          <w:sz w:val="14"/>
        </w:rPr>
      </w:pPr>
      <w:r w:rsidRPr="00D51F96">
        <w:rPr>
          <w:sz w:val="14"/>
        </w:rPr>
        <w:t>Furthermore, if it is apparently beyond our capability to model these impacts, how can they assign a ‘high likelihood’ to this outcome?</w:t>
      </w:r>
    </w:p>
    <w:p w14:paraId="7BB7426B" w14:textId="77777777" w:rsidR="00DC47F9" w:rsidRPr="00D51F96" w:rsidRDefault="00DC47F9" w:rsidP="00DC47F9">
      <w:pPr>
        <w:rPr>
          <w:sz w:val="14"/>
        </w:rPr>
      </w:pPr>
      <w:r w:rsidRPr="00D51F96">
        <w:rPr>
          <w:sz w:val="14"/>
        </w:rPr>
        <w:t>While it is true that warming of this magnitude would be catastrophic, making claims such as this without evidence serves only to undermine the trust the public will have in the science.</w:t>
      </w:r>
    </w:p>
    <w:p w14:paraId="407BFC68" w14:textId="77777777" w:rsidR="00DC47F9" w:rsidRPr="00D51F96" w:rsidRDefault="00DC47F9" w:rsidP="00DC47F9">
      <w:pPr>
        <w:rPr>
          <w:sz w:val="14"/>
        </w:rPr>
      </w:pPr>
      <w:r w:rsidRPr="00D51F96">
        <w:rPr>
          <w:sz w:val="14"/>
        </w:rPr>
        <w:t>Daniel Swain, Researcher, UCLA, and Research Fellow, National Center for Atmospheric Research:</w:t>
      </w:r>
    </w:p>
    <w:p w14:paraId="6F8EED3B" w14:textId="77777777" w:rsidR="00DC47F9" w:rsidRPr="009A6BB7" w:rsidRDefault="00DC47F9" w:rsidP="00DC47F9">
      <w:pPr>
        <w:rPr>
          <w:sz w:val="14"/>
        </w:rPr>
      </w:pPr>
      <w:r w:rsidRPr="00D51F96">
        <w:rPr>
          <w:sz w:val="14"/>
        </w:rPr>
        <w:t xml:space="preserve">It seems that </w:t>
      </w:r>
      <w:r w:rsidRPr="00F80F86">
        <w:rPr>
          <w:rStyle w:val="Emphasis"/>
        </w:rPr>
        <w:t xml:space="preserve">the eye-catching </w:t>
      </w:r>
      <w:r w:rsidRPr="00825117">
        <w:rPr>
          <w:rStyle w:val="Emphasis"/>
          <w:highlight w:val="cyan"/>
        </w:rPr>
        <w:t>headline</w:t>
      </w:r>
      <w:r w:rsidRPr="00F80F86">
        <w:rPr>
          <w:rStyle w:val="Emphasis"/>
        </w:rPr>
        <w:t xml:space="preserve">-level </w:t>
      </w:r>
      <w:r w:rsidRPr="00825117">
        <w:rPr>
          <w:rStyle w:val="Emphasis"/>
          <w:highlight w:val="cyan"/>
        </w:rPr>
        <w:t>claims</w:t>
      </w:r>
      <w:r w:rsidRPr="00F80F86">
        <w:rPr>
          <w:rStyle w:val="StyleUnderline"/>
        </w:rPr>
        <w:t xml:space="preserve"> in the report </w:t>
      </w:r>
      <w:r w:rsidRPr="00825117">
        <w:rPr>
          <w:rStyle w:val="Emphasis"/>
          <w:highlight w:val="cyan"/>
        </w:rPr>
        <w:t>stem</w:t>
      </w:r>
      <w:r w:rsidRPr="00F80F86">
        <w:rPr>
          <w:rStyle w:val="Emphasis"/>
        </w:rPr>
        <w:t xml:space="preserve"> almost entirely</w:t>
      </w:r>
      <w:r w:rsidRPr="00F80F86">
        <w:rPr>
          <w:rStyle w:val="StyleUnderline"/>
        </w:rPr>
        <w:t xml:space="preserve"> </w:t>
      </w:r>
      <w:r w:rsidRPr="00825117">
        <w:rPr>
          <w:rStyle w:val="StyleUnderline"/>
          <w:highlight w:val="cyan"/>
        </w:rPr>
        <w:t>from</w:t>
      </w:r>
      <w:r w:rsidRPr="00D51F96">
        <w:rPr>
          <w:sz w:val="14"/>
        </w:rPr>
        <w:t xml:space="preserve"> these </w:t>
      </w:r>
      <w:r w:rsidRPr="00825117">
        <w:rPr>
          <w:rStyle w:val="Emphasis"/>
          <w:highlight w:val="cyan"/>
        </w:rPr>
        <w:t>knock-on effects</w:t>
      </w:r>
      <w:r w:rsidRPr="00F80F86">
        <w:rPr>
          <w:rStyle w:val="StyleUnderline"/>
        </w:rPr>
        <w:t>, which</w:t>
      </w:r>
      <w:r w:rsidRPr="00D51F96">
        <w:rPr>
          <w:sz w:val="14"/>
        </w:rPr>
        <w:t xml:space="preserve"> the authors themselves admit </w:t>
      </w:r>
      <w:r w:rsidRPr="00F80F86">
        <w:rPr>
          <w:rStyle w:val="StyleUnderline"/>
        </w:rPr>
        <w:t xml:space="preserve">are </w:t>
      </w:r>
      <w:r w:rsidRPr="00825117">
        <w:rPr>
          <w:rStyle w:val="StyleUnderline"/>
          <w:highlight w:val="cyan"/>
        </w:rPr>
        <w:t>“beyond</w:t>
      </w:r>
      <w:r w:rsidRPr="00F80F86">
        <w:rPr>
          <w:rStyle w:val="StyleUnderline"/>
        </w:rPr>
        <w:t xml:space="preserve"> their </w:t>
      </w:r>
      <w:r w:rsidRPr="00825117">
        <w:rPr>
          <w:rStyle w:val="StyleUnderline"/>
          <w:highlight w:val="cyan"/>
        </w:rPr>
        <w:t>capacity to model.”</w:t>
      </w:r>
      <w:r w:rsidRPr="00D51F96">
        <w:rPr>
          <w:sz w:val="14"/>
        </w:rPr>
        <w:t xml:space="preserve"> Thus, </w:t>
      </w:r>
      <w:r w:rsidRPr="00825117">
        <w:rPr>
          <w:rStyle w:val="StyleUnderline"/>
          <w:highlight w:val="cyan"/>
        </w:rPr>
        <w:t xml:space="preserve">from </w:t>
      </w:r>
      <w:r w:rsidRPr="00825117">
        <w:rPr>
          <w:rStyle w:val="Emphasis"/>
          <w:highlight w:val="cyan"/>
        </w:rPr>
        <w:t>a scientific perspective</w:t>
      </w:r>
      <w:r w:rsidRPr="00825117">
        <w:rPr>
          <w:rStyle w:val="StyleUnderline"/>
          <w:highlight w:val="cyan"/>
        </w:rPr>
        <w:t>, the</w:t>
      </w:r>
      <w:r w:rsidRPr="00D51F96">
        <w:rPr>
          <w:sz w:val="14"/>
        </w:rPr>
        <w:t xml:space="preserve"> purported “high </w:t>
      </w:r>
      <w:r w:rsidRPr="00825117">
        <w:rPr>
          <w:rStyle w:val="StyleUnderline"/>
          <w:highlight w:val="cyan"/>
        </w:rPr>
        <w:t>likelihood</w:t>
      </w:r>
      <w:r w:rsidRPr="00F80F86">
        <w:rPr>
          <w:rStyle w:val="StyleUnderline"/>
        </w:rPr>
        <w:t xml:space="preserve"> of civilization coming to an end</w:t>
      </w:r>
      <w:r w:rsidRPr="00D51F96">
        <w:rPr>
          <w:sz w:val="14"/>
        </w:rPr>
        <w:t xml:space="preserve"> by 2050” </w:t>
      </w:r>
      <w:r w:rsidRPr="00825117">
        <w:rPr>
          <w:rStyle w:val="StyleUnderline"/>
          <w:highlight w:val="cyan"/>
        </w:rPr>
        <w:t>is</w:t>
      </w:r>
      <w:r w:rsidRPr="00F80F86">
        <w:rPr>
          <w:rStyle w:val="StyleUnderline"/>
        </w:rPr>
        <w:t xml:space="preserve"> </w:t>
      </w:r>
      <w:r w:rsidRPr="00F80F86">
        <w:rPr>
          <w:rStyle w:val="Emphasis"/>
        </w:rPr>
        <w:t xml:space="preserve">essentially </w:t>
      </w:r>
      <w:r w:rsidRPr="00825117">
        <w:rPr>
          <w:rStyle w:val="Emphasis"/>
          <w:highlight w:val="cyan"/>
        </w:rPr>
        <w:t>personal speculation</w:t>
      </w:r>
      <w:r w:rsidRPr="00D51F96">
        <w:rPr>
          <w:sz w:val="14"/>
        </w:rPr>
        <w:t xml:space="preserve"> on the part of the report’s authors, </w:t>
      </w:r>
      <w:r w:rsidRPr="00825117">
        <w:rPr>
          <w:rStyle w:val="StyleUnderline"/>
          <w:highlight w:val="cyan"/>
        </w:rPr>
        <w:t>rather than</w:t>
      </w:r>
      <w:r w:rsidRPr="00F80F86">
        <w:rPr>
          <w:rStyle w:val="StyleUnderline"/>
        </w:rPr>
        <w:t xml:space="preserve"> </w:t>
      </w:r>
      <w:r w:rsidRPr="00F80F86">
        <w:rPr>
          <w:rStyle w:val="Emphasis"/>
        </w:rPr>
        <w:t xml:space="preserve">a clear </w:t>
      </w:r>
      <w:r w:rsidRPr="00825117">
        <w:rPr>
          <w:rStyle w:val="Emphasis"/>
          <w:highlight w:val="cyan"/>
        </w:rPr>
        <w:t>conclusion</w:t>
      </w:r>
      <w:r w:rsidRPr="00F80F86">
        <w:rPr>
          <w:rStyle w:val="StyleUnderline"/>
        </w:rPr>
        <w:t xml:space="preserve"> drawn </w:t>
      </w:r>
      <w:r w:rsidRPr="00825117">
        <w:rPr>
          <w:rStyle w:val="StyleUnderline"/>
          <w:highlight w:val="cyan"/>
        </w:rPr>
        <w:t xml:space="preserve">from </w:t>
      </w:r>
      <w:r w:rsidRPr="00825117">
        <w:rPr>
          <w:rStyle w:val="Emphasis"/>
          <w:highlight w:val="cyan"/>
        </w:rPr>
        <w:t>rigorous</w:t>
      </w:r>
      <w:r w:rsidRPr="00F80F86">
        <w:rPr>
          <w:rStyle w:val="Emphasis"/>
        </w:rPr>
        <w:t xml:space="preserve"> assessment</w:t>
      </w:r>
      <w:r w:rsidRPr="00F80F86">
        <w:rPr>
          <w:rStyle w:val="StyleUnderline"/>
        </w:rPr>
        <w:t xml:space="preserve"> of </w:t>
      </w:r>
      <w:r w:rsidRPr="00F80F86">
        <w:rPr>
          <w:rStyle w:val="Emphasis"/>
        </w:rPr>
        <w:t xml:space="preserve">the available </w:t>
      </w:r>
      <w:r w:rsidRPr="00825117">
        <w:rPr>
          <w:rStyle w:val="Emphasis"/>
          <w:highlight w:val="cyan"/>
        </w:rPr>
        <w:t>evidence</w:t>
      </w:r>
      <w:r w:rsidRPr="00D51F96">
        <w:rPr>
          <w:sz w:val="14"/>
        </w:rPr>
        <w:t>.</w:t>
      </w:r>
    </w:p>
    <w:p w14:paraId="592FED43" w14:textId="3FB09F47" w:rsidR="00DC47F9" w:rsidRDefault="00DC47F9" w:rsidP="00761AEB">
      <w:pPr>
        <w:pStyle w:val="Heading2"/>
      </w:pPr>
      <w:r>
        <w:lastRenderedPageBreak/>
        <w:t xml:space="preserve"> </w:t>
      </w:r>
      <w:r w:rsidR="00761AEB">
        <w:t>Multilat</w:t>
      </w:r>
    </w:p>
    <w:p w14:paraId="7474303E" w14:textId="77777777" w:rsidR="00761AEB" w:rsidRPr="00D339FF" w:rsidRDefault="00761AEB" w:rsidP="00761AEB">
      <w:pPr>
        <w:pStyle w:val="Heading4"/>
      </w:pPr>
      <w:r>
        <w:t>Competition is better for stability – increasing relations generates rising expectations over other issues which, when not met, cause war</w:t>
      </w:r>
    </w:p>
    <w:p w14:paraId="286BB808" w14:textId="77777777" w:rsidR="00761AEB" w:rsidRPr="00D339FF" w:rsidRDefault="00761AEB" w:rsidP="00761AEB">
      <w:pPr>
        <w:rPr>
          <w:rStyle w:val="Style13ptBold"/>
        </w:rPr>
      </w:pPr>
      <w:r w:rsidRPr="00D339FF">
        <w:rPr>
          <w:rStyle w:val="Style13ptBold"/>
        </w:rPr>
        <w:t xml:space="preserve">Yan 2010 </w:t>
      </w:r>
    </w:p>
    <w:p w14:paraId="477FC7F9" w14:textId="77777777" w:rsidR="00761AEB" w:rsidRPr="00D339FF" w:rsidRDefault="00761AEB" w:rsidP="00761AEB">
      <w:pPr>
        <w:rPr>
          <w:sz w:val="18"/>
        </w:rPr>
      </w:pPr>
      <w:r w:rsidRPr="00D339FF">
        <w:rPr>
          <w:sz w:val="18"/>
        </w:rPr>
        <w:t>[Xuetong, The Chinese Journal of International Politics, Volume 3, Issue 3, Autumn 2010, Pages 263–292, https://doi-org.libproxy.utdallas.edu/10.1093/cjip/poq009, sh]</w:t>
      </w:r>
    </w:p>
    <w:p w14:paraId="75DB2DAD" w14:textId="0C2776B9" w:rsidR="00761AEB" w:rsidRPr="00761AEB" w:rsidRDefault="00761AEB" w:rsidP="00761AEB">
      <w:r w:rsidRPr="00D339FF">
        <w:rPr>
          <w:sz w:val="16"/>
        </w:rPr>
        <w:t xml:space="preserve">Certain people might argue that </w:t>
      </w:r>
      <w:r w:rsidRPr="00D339FF">
        <w:rPr>
          <w:rStyle w:val="StyleUnderline"/>
        </w:rPr>
        <w:t>the mutual delusion</w:t>
      </w:r>
      <w:r w:rsidRPr="00D339FF">
        <w:rPr>
          <w:sz w:val="16"/>
        </w:rPr>
        <w:t xml:space="preserve"> of friendship serves the interests of both China and the United States. This argument, however, </w:t>
      </w:r>
      <w:r w:rsidRPr="00D339FF">
        <w:rPr>
          <w:rStyle w:val="StyleUnderline"/>
        </w:rPr>
        <w:t>lacks hard evidence</w:t>
      </w:r>
      <w:r w:rsidRPr="00D339FF">
        <w:rPr>
          <w:sz w:val="16"/>
        </w:rPr>
        <w:t xml:space="preserve"> </w:t>
      </w:r>
      <w:r w:rsidRPr="00D339FF">
        <w:rPr>
          <w:rStyle w:val="StyleUnderline"/>
        </w:rPr>
        <w:t>as well as a logical supporting explanation</w:t>
      </w:r>
      <w:r w:rsidRPr="00D339FF">
        <w:rPr>
          <w:sz w:val="16"/>
        </w:rPr>
        <w:t xml:space="preserve">. Contrarily, </w:t>
      </w:r>
      <w:r w:rsidRPr="00D339FF">
        <w:rPr>
          <w:rStyle w:val="StyleUnderline"/>
        </w:rPr>
        <w:t xml:space="preserve">it is not difficult to explain why </w:t>
      </w:r>
      <w:r w:rsidRPr="00D339FF">
        <w:rPr>
          <w:rStyle w:val="StyleUnderline"/>
          <w:highlight w:val="yellow"/>
        </w:rPr>
        <w:t>superficial friendship is less stable</w:t>
      </w:r>
      <w:r w:rsidRPr="00D339FF">
        <w:rPr>
          <w:sz w:val="16"/>
        </w:rPr>
        <w:t xml:space="preserve"> than real friendship or indeed </w:t>
      </w:r>
      <w:r w:rsidRPr="00D339FF">
        <w:rPr>
          <w:rStyle w:val="StyleUnderline"/>
          <w:highlight w:val="yellow"/>
        </w:rPr>
        <w:t>than</w:t>
      </w:r>
      <w:r w:rsidRPr="00D339FF">
        <w:rPr>
          <w:rStyle w:val="StyleUnderline"/>
        </w:rPr>
        <w:t xml:space="preserve"> real or superficial </w:t>
      </w:r>
      <w:r w:rsidRPr="00D339FF">
        <w:rPr>
          <w:rStyle w:val="StyleUnderline"/>
          <w:highlight w:val="yellow"/>
        </w:rPr>
        <w:t>enmity</w:t>
      </w:r>
      <w:r w:rsidRPr="00D339FF">
        <w:rPr>
          <w:rStyle w:val="StyleUnderline"/>
        </w:rPr>
        <w:t>.</w:t>
      </w:r>
      <w:r w:rsidRPr="00D339FF">
        <w:rPr>
          <w:sz w:val="16"/>
        </w:rPr>
        <w:t xml:space="preserve"> The substance of a bilateral relationship is determined according to the consistence of two countries’ knowledge of their interest relations and the reality. The relationship is substantive when the knowledge and the reality are in consistence; it is otherwise superficial. A superficial friendship is one where two nations imagine that they have more mutually favourable than unfavourable interests, when the reality is the opposite. </w:t>
      </w:r>
      <w:r w:rsidRPr="00D339FF">
        <w:rPr>
          <w:rStyle w:val="StyleUnderline"/>
          <w:highlight w:val="yellow"/>
        </w:rPr>
        <w:t>Superficial enmity</w:t>
      </w:r>
      <w:r w:rsidRPr="00D339FF">
        <w:rPr>
          <w:sz w:val="16"/>
        </w:rPr>
        <w:t xml:space="preserve">, in contrast, </w:t>
      </w:r>
      <w:r w:rsidRPr="00D339FF">
        <w:rPr>
          <w:rStyle w:val="StyleUnderline"/>
          <w:highlight w:val="yellow"/>
        </w:rPr>
        <w:t>is</w:t>
      </w:r>
      <w:r w:rsidRPr="00D339FF">
        <w:rPr>
          <w:rStyle w:val="StyleUnderline"/>
        </w:rPr>
        <w:t xml:space="preserve"> inconsistence </w:t>
      </w:r>
      <w:r w:rsidRPr="00D339FF">
        <w:rPr>
          <w:rStyle w:val="StyleUnderline"/>
          <w:highlight w:val="yellow"/>
        </w:rPr>
        <w:t>where</w:t>
      </w:r>
      <w:r w:rsidRPr="00D339FF">
        <w:rPr>
          <w:rStyle w:val="StyleUnderline"/>
        </w:rPr>
        <w:t xml:space="preserve">by </w:t>
      </w:r>
      <w:r w:rsidRPr="00D339FF">
        <w:rPr>
          <w:rStyle w:val="StyleUnderline"/>
          <w:highlight w:val="yellow"/>
        </w:rPr>
        <w:t>two nations believe that they have more mutually unfavourable interests</w:t>
      </w:r>
      <w:r w:rsidRPr="00D339FF">
        <w:rPr>
          <w:sz w:val="16"/>
        </w:rPr>
        <w:t xml:space="preserve"> than favourable ones when the reality is vice versa. </w:t>
      </w:r>
      <w:r w:rsidRPr="00D339FF">
        <w:rPr>
          <w:rStyle w:val="StyleUnderline"/>
          <w:highlight w:val="yellow"/>
        </w:rPr>
        <w:t>Inconsistence</w:t>
      </w:r>
      <w:r w:rsidRPr="00D339FF">
        <w:rPr>
          <w:rStyle w:val="StyleUnderline"/>
        </w:rPr>
        <w:t xml:space="preserve"> </w:t>
      </w:r>
      <w:r w:rsidRPr="00D339FF">
        <w:rPr>
          <w:rStyle w:val="StyleUnderline"/>
          <w:highlight w:val="yellow"/>
        </w:rPr>
        <w:t xml:space="preserve">between knowledge and the reality is a </w:t>
      </w:r>
      <w:r w:rsidRPr="00D339FF">
        <w:rPr>
          <w:rStyle w:val="Emphasis"/>
          <w:highlight w:val="yellow"/>
        </w:rPr>
        <w:t>main destabilizing factor</w:t>
      </w:r>
      <w:r w:rsidRPr="00D339FF">
        <w:rPr>
          <w:rStyle w:val="StyleUnderline"/>
          <w:highlight w:val="yellow"/>
        </w:rPr>
        <w:t xml:space="preserve"> in bilateral relations</w:t>
      </w:r>
      <w:r w:rsidRPr="00D339FF">
        <w:rPr>
          <w:rStyle w:val="StyleUnderline"/>
        </w:rPr>
        <w:t>.</w:t>
      </w:r>
      <w:r w:rsidRPr="00D339FF">
        <w:rPr>
          <w:sz w:val="16"/>
        </w:rPr>
        <w:t xml:space="preserve"> </w:t>
      </w:r>
      <w:r w:rsidRPr="00D339FF">
        <w:rPr>
          <w:rStyle w:val="StyleUnderline"/>
        </w:rPr>
        <w:t>The stability of a bilateral national relationship is mainly determined by mutually favourable interests</w:t>
      </w:r>
      <w:r w:rsidRPr="00D339FF">
        <w:rPr>
          <w:sz w:val="16"/>
        </w:rPr>
        <w:t xml:space="preserve"> and mutual expectations of support (see Figure 3). That any two nations have both mutually favourable and unfavourable interests is a universal given. </w:t>
      </w:r>
      <w:r w:rsidRPr="00D339FF">
        <w:rPr>
          <w:rStyle w:val="StyleUnderline"/>
          <w:highlight w:val="yellow"/>
        </w:rPr>
        <w:t>Mutually favourable interests engender</w:t>
      </w:r>
      <w:r w:rsidRPr="00D339FF">
        <w:rPr>
          <w:sz w:val="16"/>
        </w:rPr>
        <w:t xml:space="preserve"> mutual </w:t>
      </w:r>
      <w:r w:rsidRPr="00D339FF">
        <w:rPr>
          <w:rStyle w:val="StyleUnderline"/>
          <w:highlight w:val="yellow"/>
        </w:rPr>
        <w:t>support</w:t>
      </w:r>
      <w:r w:rsidRPr="00D339FF">
        <w:rPr>
          <w:rStyle w:val="StyleUnderline"/>
        </w:rPr>
        <w:t xml:space="preserve"> </w:t>
      </w:r>
      <w:r w:rsidRPr="00D339FF">
        <w:rPr>
          <w:sz w:val="16"/>
        </w:rPr>
        <w:t xml:space="preserve">between two nations, </w:t>
      </w:r>
      <w:r w:rsidRPr="00D339FF">
        <w:rPr>
          <w:rStyle w:val="StyleUnderline"/>
        </w:rPr>
        <w:t>and</w:t>
      </w:r>
      <w:r w:rsidRPr="00D339FF">
        <w:rPr>
          <w:sz w:val="16"/>
        </w:rPr>
        <w:t xml:space="preserve"> mutually </w:t>
      </w:r>
      <w:r w:rsidRPr="00D339FF">
        <w:rPr>
          <w:rStyle w:val="StyleUnderline"/>
          <w:highlight w:val="yellow"/>
        </w:rPr>
        <w:t>unfavourable interests cause conflicts</w:t>
      </w:r>
      <w:r w:rsidRPr="00D339FF">
        <w:rPr>
          <w:sz w:val="16"/>
        </w:rPr>
        <w:t xml:space="preserve">. Both stable and unstable friendship and stable and unstable enmity can exist between two nations. </w:t>
      </w:r>
      <w:r w:rsidRPr="00D339FF">
        <w:rPr>
          <w:rStyle w:val="StyleUnderline"/>
        </w:rPr>
        <w:t xml:space="preserve">Absence of mutual support, and </w:t>
      </w:r>
      <w:r w:rsidRPr="00D339FF">
        <w:rPr>
          <w:rStyle w:val="StyleUnderline"/>
          <w:highlight w:val="yellow"/>
        </w:rPr>
        <w:t>imbalances</w:t>
      </w:r>
      <w:r w:rsidRPr="00D339FF">
        <w:rPr>
          <w:rStyle w:val="StyleUnderline"/>
        </w:rPr>
        <w:t xml:space="preserve"> between</w:t>
      </w:r>
      <w:r w:rsidRPr="00D339FF">
        <w:rPr>
          <w:sz w:val="16"/>
        </w:rPr>
        <w:t xml:space="preserve"> two nations’ mutual </w:t>
      </w:r>
      <w:r w:rsidRPr="00D339FF">
        <w:rPr>
          <w:rStyle w:val="StyleUnderline"/>
        </w:rPr>
        <w:t xml:space="preserve">expectations </w:t>
      </w:r>
      <w:r w:rsidRPr="00D339FF">
        <w:rPr>
          <w:sz w:val="16"/>
        </w:rPr>
        <w:t xml:space="preserve">of support and that they actually receive </w:t>
      </w:r>
      <w:r w:rsidRPr="00D339FF">
        <w:rPr>
          <w:rStyle w:val="Emphasis"/>
          <w:highlight w:val="yellow"/>
        </w:rPr>
        <w:t>can cause instability</w:t>
      </w:r>
      <w:r w:rsidRPr="00D339FF">
        <w:rPr>
          <w:sz w:val="16"/>
        </w:rPr>
        <w:t xml:space="preserve">. Mutual support usually lives up to mutual expectations when two nations have more mutually favourable interests than unfavourable ones. An appropriate balance between mutual support and mutual expectations thus maintains the stability of the countries’ bilateral relations. </w:t>
      </w:r>
      <w:r w:rsidRPr="00D339FF">
        <w:rPr>
          <w:rStyle w:val="StyleUnderline"/>
          <w:highlight w:val="yellow"/>
        </w:rPr>
        <w:t>If we examine China–US relations</w:t>
      </w:r>
      <w:r w:rsidRPr="00D339FF">
        <w:rPr>
          <w:sz w:val="16"/>
        </w:rPr>
        <w:t xml:space="preserve"> of the previous 60 years, </w:t>
      </w:r>
      <w:r w:rsidRPr="00D339FF">
        <w:rPr>
          <w:rStyle w:val="StyleUnderline"/>
        </w:rPr>
        <w:t>we can</w:t>
      </w:r>
      <w:r w:rsidRPr="00D339FF">
        <w:rPr>
          <w:sz w:val="16"/>
        </w:rPr>
        <w:t xml:space="preserve"> find those from </w:t>
      </w:r>
      <w:r w:rsidRPr="00D339FF">
        <w:rPr>
          <w:rStyle w:val="StyleUnderline"/>
          <w:highlight w:val="yellow"/>
        </w:rPr>
        <w:t>1978 to 1988 were the most stable</w:t>
      </w:r>
      <w:r w:rsidRPr="00D339FF">
        <w:rPr>
          <w:sz w:val="16"/>
        </w:rPr>
        <w:t xml:space="preserve">, mainly </w:t>
      </w:r>
      <w:r w:rsidRPr="00D339FF">
        <w:rPr>
          <w:rStyle w:val="StyleUnderline"/>
        </w:rPr>
        <w:t xml:space="preserve">because their mutually substantial </w:t>
      </w:r>
      <w:r w:rsidRPr="00D339FF">
        <w:rPr>
          <w:rStyle w:val="StyleUnderline"/>
          <w:highlight w:val="yellow"/>
        </w:rPr>
        <w:t>military support was</w:t>
      </w:r>
      <w:r w:rsidRPr="00D339FF">
        <w:rPr>
          <w:rStyle w:val="StyleUnderline"/>
        </w:rPr>
        <w:t xml:space="preserve"> approximately </w:t>
      </w:r>
      <w:r w:rsidRPr="00D339FF">
        <w:rPr>
          <w:rStyle w:val="StyleUnderline"/>
          <w:highlight w:val="yellow"/>
        </w:rPr>
        <w:t>equal to their</w:t>
      </w:r>
      <w:r w:rsidRPr="00D339FF">
        <w:rPr>
          <w:rStyle w:val="StyleUnderline"/>
        </w:rPr>
        <w:t xml:space="preserve"> mutual </w:t>
      </w:r>
      <w:r w:rsidRPr="00D339FF">
        <w:rPr>
          <w:rStyle w:val="StyleUnderline"/>
          <w:highlight w:val="yellow"/>
        </w:rPr>
        <w:t>expectations</w:t>
      </w:r>
      <w:r w:rsidRPr="00D339FF">
        <w:rPr>
          <w:rStyle w:val="StyleUnderline"/>
        </w:rPr>
        <w:t xml:space="preserve">. </w:t>
      </w:r>
      <w:r w:rsidRPr="00D339FF">
        <w:rPr>
          <w:sz w:val="16"/>
        </w:rPr>
        <w:t xml:space="preserve">China helped the United States to contain Soviet military expansion in both Asia and Africa, and the United States constrained the Soviet from attacking China in 1979 when China was at war with Vietnam.57 Their </w:t>
      </w:r>
      <w:r w:rsidRPr="00D339FF">
        <w:rPr>
          <w:rStyle w:val="StyleUnderline"/>
          <w:highlight w:val="yellow"/>
        </w:rPr>
        <w:t>different</w:t>
      </w:r>
      <w:r w:rsidRPr="00D339FF">
        <w:rPr>
          <w:rStyle w:val="StyleUnderline"/>
        </w:rPr>
        <w:t xml:space="preserve"> political </w:t>
      </w:r>
      <w:r w:rsidRPr="00D339FF">
        <w:rPr>
          <w:rStyle w:val="StyleUnderline"/>
          <w:highlight w:val="yellow"/>
        </w:rPr>
        <w:t>systems</w:t>
      </w:r>
      <w:r w:rsidRPr="00D339FF">
        <w:rPr>
          <w:sz w:val="16"/>
        </w:rPr>
        <w:t xml:space="preserve">, meanwhile, </w:t>
      </w:r>
      <w:r w:rsidRPr="00D339FF">
        <w:rPr>
          <w:rStyle w:val="StyleUnderline"/>
          <w:highlight w:val="yellow"/>
        </w:rPr>
        <w:t>meant</w:t>
      </w:r>
      <w:r w:rsidRPr="00D339FF">
        <w:rPr>
          <w:sz w:val="16"/>
        </w:rPr>
        <w:t xml:space="preserve"> that </w:t>
      </w:r>
      <w:r w:rsidRPr="00D339FF">
        <w:rPr>
          <w:rStyle w:val="StyleUnderline"/>
          <w:highlight w:val="yellow"/>
        </w:rPr>
        <w:t>China and the U</w:t>
      </w:r>
      <w:r w:rsidRPr="00D339FF">
        <w:rPr>
          <w:rStyle w:val="StyleUnderline"/>
        </w:rPr>
        <w:t xml:space="preserve">nited </w:t>
      </w:r>
      <w:r w:rsidRPr="00D339FF">
        <w:rPr>
          <w:rStyle w:val="StyleUnderline"/>
          <w:highlight w:val="yellow"/>
        </w:rPr>
        <w:t>S</w:t>
      </w:r>
      <w:r w:rsidRPr="00D339FF">
        <w:rPr>
          <w:rStyle w:val="StyleUnderline"/>
        </w:rPr>
        <w:t xml:space="preserve">tates </w:t>
      </w:r>
      <w:r w:rsidRPr="00D339FF">
        <w:rPr>
          <w:rStyle w:val="StyleUnderline"/>
          <w:highlight w:val="yellow"/>
        </w:rPr>
        <w:t>had no expectations of one another</w:t>
      </w:r>
      <w:r w:rsidRPr="00D339FF">
        <w:rPr>
          <w:rStyle w:val="StyleUnderline"/>
        </w:rPr>
        <w:t xml:space="preserve"> as regards cooperation other than containing the Soviets</w:t>
      </w:r>
      <w:r w:rsidRPr="00D339FF">
        <w:rPr>
          <w:sz w:val="16"/>
        </w:rPr>
        <w:t xml:space="preserve">. For instance, the United States never expected to engage in dialogue with China on human rights dialogue as it does today. People may question about the qualification of China–US relationship during 1978–1988 as a real friendship in comparing with US–UK relationship or US–Japan relationship after the World War II. Nevertheless, it has been the best relationship China and the United States enjoyed since the PRC was founded and its character is different from other periods. </w:t>
      </w:r>
      <w:r w:rsidRPr="00D339FF">
        <w:rPr>
          <w:rStyle w:val="StyleUnderline"/>
          <w:highlight w:val="yellow"/>
        </w:rPr>
        <w:t xml:space="preserve">A superficial friendship is </w:t>
      </w:r>
      <w:r w:rsidRPr="00D339FF">
        <w:rPr>
          <w:rStyle w:val="Emphasis"/>
          <w:highlight w:val="yellow"/>
        </w:rPr>
        <w:t>less stable</w:t>
      </w:r>
      <w:r w:rsidRPr="00D339FF">
        <w:rPr>
          <w:rStyle w:val="StyleUnderline"/>
        </w:rPr>
        <w:t xml:space="preserve"> than a real friendship</w:t>
      </w:r>
      <w:r w:rsidRPr="00D339FF">
        <w:rPr>
          <w:sz w:val="16"/>
        </w:rPr>
        <w:t xml:space="preserve">, mainly interests than favourable ones (see Figure 3). Nations that are superficial friends are those with more mutually unfavourable than favourable interests which adopt the policy of pretending to be friends instead of acknowledging their differences and proceeding on that basis. The policy of </w:t>
      </w:r>
      <w:r w:rsidRPr="00D339FF">
        <w:rPr>
          <w:rStyle w:val="StyleUnderline"/>
          <w:highlight w:val="yellow"/>
        </w:rPr>
        <w:t>pretending to be friends engenders</w:t>
      </w:r>
      <w:r w:rsidRPr="00D339FF">
        <w:rPr>
          <w:rStyle w:val="StyleUnderline"/>
        </w:rPr>
        <w:t xml:space="preserve"> the </w:t>
      </w:r>
      <w:r w:rsidRPr="00D339FF">
        <w:rPr>
          <w:rStyle w:val="StyleUnderline"/>
          <w:highlight w:val="yellow"/>
        </w:rPr>
        <w:t>expectation</w:t>
      </w:r>
      <w:r w:rsidRPr="00D339FF">
        <w:rPr>
          <w:rStyle w:val="StyleUnderline"/>
        </w:rPr>
        <w:t xml:space="preserve"> between two nations that one side will support the other in the same way as would a real friend. The reality,</w:t>
      </w:r>
      <w:r w:rsidRPr="00D339FF">
        <w:rPr>
          <w:sz w:val="16"/>
        </w:rPr>
        <w:t xml:space="preserve"> however, </w:t>
      </w:r>
      <w:r w:rsidRPr="00D339FF">
        <w:rPr>
          <w:rStyle w:val="StyleUnderline"/>
        </w:rPr>
        <w:t xml:space="preserve">is that the </w:t>
      </w:r>
      <w:r w:rsidRPr="00D339FF">
        <w:rPr>
          <w:rStyle w:val="StyleUnderline"/>
          <w:highlight w:val="yellow"/>
        </w:rPr>
        <w:t>mutually unfavourable interests that exceed favourable ones disenable the two nations from providing mutually substantive support</w:t>
      </w:r>
      <w:r w:rsidRPr="00D339FF">
        <w:rPr>
          <w:sz w:val="16"/>
        </w:rPr>
        <w:t xml:space="preserve">. Each is hence often disappointed with the other’s unfavourable decisions. The present </w:t>
      </w:r>
      <w:r w:rsidRPr="00D339FF">
        <w:rPr>
          <w:rStyle w:val="StyleUnderline"/>
        </w:rPr>
        <w:t>China–US</w:t>
      </w:r>
      <w:r w:rsidRPr="00D339FF">
        <w:rPr>
          <w:sz w:val="16"/>
        </w:rPr>
        <w:t xml:space="preserve"> relationship </w:t>
      </w:r>
      <w:r w:rsidRPr="00D339FF">
        <w:rPr>
          <w:rStyle w:val="StyleUnderline"/>
        </w:rPr>
        <w:t>typifies this scenario. When China and the United States agreed to</w:t>
      </w:r>
      <w:r w:rsidRPr="00D339FF">
        <w:rPr>
          <w:sz w:val="16"/>
        </w:rPr>
        <w:t xml:space="preserve"> establish </w:t>
      </w:r>
      <w:r w:rsidRPr="00D339FF">
        <w:rPr>
          <w:rStyle w:val="StyleUnderline"/>
        </w:rPr>
        <w:t>a strategic partnership, each expected the other’s support in protecting its core interests, but did not consider the extent of support it would itself give to protecting the other’s core interests</w:t>
      </w:r>
      <w:r w:rsidRPr="00D339FF">
        <w:rPr>
          <w:sz w:val="16"/>
        </w:rPr>
        <w:t xml:space="preserve">. Beijing and Washington claimed in their joint statement of 2009 that, ‘The two sides agree that respecting each other's core interests is extremely important to ensure steady progress in China–US relations.’58 It goes without saying that national security is at the centre of a nation state’s core interests, but as China and the United States have more unfavourable than favourable interests, they can hardly offer substantial mutual support. Specifically, China cannot support the United States either in the War in Iraq or in Afghanistan, and the United States cannot support China in counter-secessionism in Taiwan, Tibet and Xinjiang. This is why China so frequently complains that the United </w:t>
      </w:r>
      <w:r w:rsidRPr="00D339FF">
        <w:rPr>
          <w:sz w:val="16"/>
        </w:rPr>
        <w:lastRenderedPageBreak/>
        <w:t xml:space="preserve">States has damaged Chinese core interests.59 </w:t>
      </w:r>
      <w:r w:rsidRPr="00D339FF">
        <w:rPr>
          <w:rStyle w:val="StyleUnderline"/>
        </w:rPr>
        <w:t xml:space="preserve">When </w:t>
      </w:r>
      <w:r w:rsidRPr="00D339FF">
        <w:rPr>
          <w:rStyle w:val="StyleUnderline"/>
          <w:highlight w:val="yellow"/>
        </w:rPr>
        <w:t>China and the U</w:t>
      </w:r>
      <w:r w:rsidRPr="00D339FF">
        <w:rPr>
          <w:rStyle w:val="StyleUnderline"/>
        </w:rPr>
        <w:t xml:space="preserve">nited </w:t>
      </w:r>
      <w:r w:rsidRPr="00D339FF">
        <w:rPr>
          <w:rStyle w:val="StyleUnderline"/>
          <w:highlight w:val="yellow"/>
        </w:rPr>
        <w:t>S</w:t>
      </w:r>
      <w:r w:rsidRPr="00D339FF">
        <w:rPr>
          <w:rStyle w:val="StyleUnderline"/>
        </w:rPr>
        <w:t xml:space="preserve">tates </w:t>
      </w:r>
      <w:r w:rsidRPr="00D339FF">
        <w:rPr>
          <w:rStyle w:val="StyleUnderline"/>
          <w:highlight w:val="yellow"/>
        </w:rPr>
        <w:t>agreed to respect</w:t>
      </w:r>
      <w:r w:rsidRPr="00D339FF">
        <w:rPr>
          <w:rStyle w:val="StyleUnderline"/>
        </w:rPr>
        <w:t xml:space="preserve"> one another’s </w:t>
      </w:r>
      <w:r w:rsidRPr="00D339FF">
        <w:rPr>
          <w:rStyle w:val="Emphasis"/>
          <w:highlight w:val="yellow"/>
        </w:rPr>
        <w:t>core interests</w:t>
      </w:r>
      <w:r w:rsidRPr="00D339FF">
        <w:rPr>
          <w:sz w:val="16"/>
        </w:rPr>
        <w:t xml:space="preserve"> </w:t>
      </w:r>
      <w:r w:rsidRPr="00D339FF">
        <w:rPr>
          <w:rStyle w:val="StyleUnderline"/>
        </w:rPr>
        <w:t xml:space="preserve">they did not specify what </w:t>
      </w:r>
      <w:r w:rsidRPr="00D339FF">
        <w:rPr>
          <w:rStyle w:val="StyleUnderline"/>
          <w:highlight w:val="yellow"/>
        </w:rPr>
        <w:t>these interests</w:t>
      </w:r>
      <w:r w:rsidRPr="00D339FF">
        <w:rPr>
          <w:rStyle w:val="StyleUnderline"/>
        </w:rPr>
        <w:t xml:space="preserve"> were</w:t>
      </w:r>
      <w:r w:rsidRPr="00D339FF">
        <w:rPr>
          <w:sz w:val="16"/>
        </w:rPr>
        <w:t xml:space="preserve"> precisely </w:t>
      </w:r>
      <w:r w:rsidRPr="00D339FF">
        <w:rPr>
          <w:rStyle w:val="StyleUnderline"/>
        </w:rPr>
        <w:t xml:space="preserve">because they </w:t>
      </w:r>
      <w:r w:rsidRPr="00D339FF">
        <w:rPr>
          <w:rStyle w:val="StyleUnderline"/>
          <w:highlight w:val="yellow"/>
        </w:rPr>
        <w:t>conflict</w:t>
      </w:r>
      <w:r w:rsidRPr="00D339FF">
        <w:rPr>
          <w:sz w:val="16"/>
        </w:rPr>
        <w:t xml:space="preserve"> with one another. For instance, as China regards Taiwan as a part of its territory, preventing Taiwan from purchasing military equipments from foreign powers is one of its core interests. Meanwhile, the United States regards Taiwan as a military ally and providing it with military equipments as one of its core interests of maintaining military domination in East Asia</w:t>
      </w:r>
    </w:p>
    <w:p w14:paraId="59306256" w14:textId="77777777" w:rsidR="00761AEB" w:rsidRDefault="00761AEB" w:rsidP="00761AEB">
      <w:pPr>
        <w:pStyle w:val="Heading4"/>
      </w:pPr>
      <w:r>
        <w:t>No nuke terror NOR retal</w:t>
      </w:r>
    </w:p>
    <w:p w14:paraId="30395150" w14:textId="77777777" w:rsidR="00761AEB" w:rsidRDefault="00761AEB" w:rsidP="00761AEB">
      <w:r>
        <w:t xml:space="preserve">Christopher </w:t>
      </w:r>
      <w:r>
        <w:rPr>
          <w:b/>
        </w:rPr>
        <w:t>McIntosh &amp;</w:t>
      </w:r>
      <w:r>
        <w:t xml:space="preserve"> Ian </w:t>
      </w:r>
      <w:r>
        <w:rPr>
          <w:b/>
        </w:rPr>
        <w:t>Storey 18</w:t>
      </w:r>
      <w:r>
        <w:t>. McIntosh is visiting assistant professor of political studies at Bard College; Storey is a fellow at the Hannah Arendt Center for Politics and Humanities at Bard College. 06/01/2018. “Between Acquisition and Use: Assessing the Likelihood of Nuclear Terrorism.” International Studies Quarterly, vol. 62, no. 2, pp. 289–300.</w:t>
      </w:r>
    </w:p>
    <w:p w14:paraId="21F13C43" w14:textId="77777777" w:rsidR="00761AEB" w:rsidRDefault="00761AEB" w:rsidP="00761AEB">
      <w:pPr>
        <w:rPr>
          <w:u w:val="single"/>
        </w:rPr>
      </w:pPr>
      <w:r>
        <w:rPr>
          <w:sz w:val="16"/>
        </w:rPr>
        <w:t xml:space="preserve">When looked at in isolation, each of the three areas of potential loss presents significant disincentives for immediate attack. In combination—as they would be considered in practice—the higher strategic value of available alternatives appears decisive. In other words, even if one reads our analysis as affirming the importance of nuclear acquisition, when considering competing options and the dangers that attach to any detonation attempt, nuclear attack is highly unlikely. Strategic Opportunity Costs Future opportunities available for “using” a nuclear weapon are effectively foreclosed depending on the aggressiveness of the option a group chooses. The two-by-two matrix of nuclear strategies in Figure 1 is only a rough guide encompassing many possible permutations in the nuclear sphere. </w:t>
      </w:r>
      <w:r>
        <w:rPr>
          <w:rStyle w:val="StyleUnderline"/>
        </w:rPr>
        <w:t xml:space="preserve">The organization always retains </w:t>
      </w:r>
      <w:r>
        <w:rPr>
          <w:rStyle w:val="Emphasis"/>
        </w:rPr>
        <w:t>non-nuclear options</w:t>
      </w:r>
      <w:r>
        <w:rPr>
          <w:rStyle w:val="StyleUnderline"/>
        </w:rPr>
        <w:t>, even once they</w:t>
      </w:r>
      <w:r>
        <w:rPr>
          <w:sz w:val="16"/>
        </w:rPr>
        <w:t xml:space="preserve"> </w:t>
      </w:r>
      <w:r>
        <w:rPr>
          <w:rStyle w:val="Emphasis"/>
        </w:rPr>
        <w:t>acquire nuc</w:t>
      </w:r>
      <w:r>
        <w:rPr>
          <w:rStyle w:val="StyleUnderline"/>
        </w:rPr>
        <w:t>lear weapon</w:t>
      </w:r>
      <w:r>
        <w:rPr>
          <w:rStyle w:val="Emphasis"/>
        </w:rPr>
        <w:t>s</w:t>
      </w:r>
      <w:r>
        <w:rPr>
          <w:sz w:val="16"/>
        </w:rPr>
        <w:t xml:space="preserve">. As evidenced by the Cold War and in Kargil, the stability-instability paradox holds empirical weight. </w:t>
      </w:r>
      <w:r>
        <w:rPr>
          <w:rStyle w:val="StyleUnderline"/>
        </w:rPr>
        <w:t>Nuclear acquisition by two opposing actors does not necessarily foreclose conventional</w:t>
      </w:r>
      <w:r>
        <w:rPr>
          <w:sz w:val="16"/>
        </w:rPr>
        <w:t xml:space="preserve"> and/or asymmetric </w:t>
      </w:r>
      <w:r>
        <w:rPr>
          <w:rStyle w:val="StyleUnderline"/>
        </w:rPr>
        <w:t>attacks</w:t>
      </w:r>
      <w:r>
        <w:rPr>
          <w:sz w:val="16"/>
        </w:rPr>
        <w:t xml:space="preserve"> (Cohen 2013; Kapur 2005). Given the unique relationship between a state and terrorist organization, we can expect similar and even exacerbated levels of instability. This can expand even beyond aggression. Remaining options range all the way from the pacific—pursuing negotiations, cooption, entrance into the legitimate political arena (for example, Sinn Fein)—to heightened conventional attacks and the usage of non-nuclear forms of WMDs. This last point is worth emphasizing. </w:t>
      </w:r>
      <w:r>
        <w:rPr>
          <w:rStyle w:val="StyleUnderline"/>
          <w:highlight w:val="green"/>
        </w:rPr>
        <w:t>Even</w:t>
      </w:r>
      <w:r>
        <w:rPr>
          <w:rStyle w:val="StyleUnderline"/>
        </w:rPr>
        <w:t xml:space="preserve"> in the</w:t>
      </w:r>
      <w:r>
        <w:rPr>
          <w:sz w:val="16"/>
        </w:rPr>
        <w:t xml:space="preserve"> </w:t>
      </w:r>
      <w:r>
        <w:rPr>
          <w:rStyle w:val="Emphasis"/>
        </w:rPr>
        <w:t xml:space="preserve">remote </w:t>
      </w:r>
      <w:r>
        <w:rPr>
          <w:rStyle w:val="Emphasis"/>
          <w:highlight w:val="green"/>
        </w:rPr>
        <w:t>case</w:t>
      </w:r>
      <w:r>
        <w:rPr>
          <w:sz w:val="16"/>
          <w:highlight w:val="green"/>
        </w:rPr>
        <w:t xml:space="preserve"> </w:t>
      </w:r>
      <w:r>
        <w:rPr>
          <w:rStyle w:val="StyleUnderline"/>
          <w:highlight w:val="green"/>
        </w:rPr>
        <w:t xml:space="preserve">where </w:t>
      </w:r>
      <w:r>
        <w:rPr>
          <w:rStyle w:val="StyleUnderline"/>
        </w:rPr>
        <w:t xml:space="preserve">an </w:t>
      </w:r>
      <w:r>
        <w:rPr>
          <w:rStyle w:val="StyleUnderline"/>
          <w:highlight w:val="green"/>
        </w:rPr>
        <w:t>actor</w:t>
      </w:r>
      <w:r>
        <w:rPr>
          <w:sz w:val="16"/>
          <w:highlight w:val="green"/>
        </w:rPr>
        <w:t xml:space="preserve"> </w:t>
      </w:r>
      <w:r>
        <w:rPr>
          <w:rStyle w:val="Emphasis"/>
        </w:rPr>
        <w:t xml:space="preserve">successfully </w:t>
      </w:r>
      <w:r>
        <w:rPr>
          <w:rStyle w:val="Emphasis"/>
          <w:highlight w:val="green"/>
        </w:rPr>
        <w:t xml:space="preserve">acquires </w:t>
      </w:r>
      <w:r>
        <w:rPr>
          <w:rStyle w:val="Emphasis"/>
        </w:rPr>
        <w:t>a</w:t>
      </w:r>
      <w:r>
        <w:rPr>
          <w:rStyle w:val="Emphasis"/>
          <w:highlight w:val="green"/>
        </w:rPr>
        <w:t xml:space="preserve"> nuc</w:t>
      </w:r>
      <w:r>
        <w:rPr>
          <w:rStyle w:val="StyleUnderline"/>
        </w:rPr>
        <w:t xml:space="preserve">lear weapon </w:t>
      </w:r>
      <w:r>
        <w:rPr>
          <w:rStyle w:val="StyleUnderline"/>
          <w:highlight w:val="green"/>
        </w:rPr>
        <w:t>and</w:t>
      </w:r>
      <w:r>
        <w:rPr>
          <w:sz w:val="16"/>
          <w:highlight w:val="green"/>
        </w:rPr>
        <w:t xml:space="preserve"> </w:t>
      </w:r>
      <w:r>
        <w:rPr>
          <w:rStyle w:val="Emphasis"/>
        </w:rPr>
        <w:t xml:space="preserve">primarily </w:t>
      </w:r>
      <w:r>
        <w:rPr>
          <w:rStyle w:val="Emphasis"/>
          <w:highlight w:val="green"/>
        </w:rPr>
        <w:t>seeks</w:t>
      </w:r>
      <w:r>
        <w:rPr>
          <w:rStyle w:val="Emphasis"/>
        </w:rPr>
        <w:t xml:space="preserve"> raw</w:t>
      </w:r>
      <w:r>
        <w:rPr>
          <w:sz w:val="16"/>
        </w:rPr>
        <w:t xml:space="preserve"> numbers of </w:t>
      </w:r>
      <w:r>
        <w:rPr>
          <w:rStyle w:val="Emphasis"/>
          <w:highlight w:val="green"/>
        </w:rPr>
        <w:t>casualties</w:t>
      </w:r>
      <w:r>
        <w:rPr>
          <w:rStyle w:val="StyleUnderline"/>
        </w:rPr>
        <w:t>—whether due to outbidding or audience costs—</w:t>
      </w:r>
      <w:r>
        <w:rPr>
          <w:rStyle w:val="Emphasis"/>
          <w:highlight w:val="green"/>
        </w:rPr>
        <w:t>other</w:t>
      </w:r>
      <w:r>
        <w:rPr>
          <w:sz w:val="16"/>
        </w:rPr>
        <w:t xml:space="preserve"> forms of </w:t>
      </w:r>
      <w:r>
        <w:rPr>
          <w:rStyle w:val="Emphasis"/>
          <w:highlight w:val="green"/>
        </w:rPr>
        <w:t xml:space="preserve">WMDs </w:t>
      </w:r>
      <w:r>
        <w:rPr>
          <w:rStyle w:val="Emphasis"/>
        </w:rPr>
        <w:t>are</w:t>
      </w:r>
      <w:r>
        <w:rPr>
          <w:sz w:val="16"/>
        </w:rPr>
        <w:t xml:space="preserve"> likely to be </w:t>
      </w:r>
      <w:r>
        <w:rPr>
          <w:rStyle w:val="Emphasis"/>
          <w:highlight w:val="green"/>
        </w:rPr>
        <w:t>more appealing</w:t>
      </w:r>
      <w:r>
        <w:rPr>
          <w:rStyle w:val="StyleUnderline"/>
        </w:rPr>
        <w:t>. As</w:t>
      </w:r>
      <w:r>
        <w:rPr>
          <w:sz w:val="16"/>
        </w:rPr>
        <w:t xml:space="preserve"> </w:t>
      </w:r>
      <w:r>
        <w:rPr>
          <w:rStyle w:val="Emphasis"/>
        </w:rPr>
        <w:t>Aum Shinrikyo</w:t>
      </w:r>
      <w:r>
        <w:rPr>
          <w:sz w:val="16"/>
        </w:rPr>
        <w:t xml:space="preserve"> </w:t>
      </w:r>
      <w:r>
        <w:rPr>
          <w:rStyle w:val="StyleUnderline"/>
        </w:rPr>
        <w:t>indicates, this is particularly the case for the group that overcomes the inevitable political and technological hurdles</w:t>
      </w:r>
      <w:r>
        <w:rPr>
          <w:sz w:val="16"/>
        </w:rPr>
        <w:t xml:space="preserve"> (Nehorayoff et al. 2016, 36–37). </w:t>
      </w:r>
      <w:r>
        <w:rPr>
          <w:rStyle w:val="StyleUnderline"/>
        </w:rPr>
        <w:t>For these groups</w:t>
      </w:r>
      <w:r>
        <w:rPr>
          <w:sz w:val="16"/>
        </w:rPr>
        <w:t>, chemical, biological, and radiological weapons (</w:t>
      </w:r>
      <w:r>
        <w:rPr>
          <w:rStyle w:val="Emphasis"/>
        </w:rPr>
        <w:t>CBRW</w:t>
      </w:r>
      <w:r>
        <w:rPr>
          <w:sz w:val="16"/>
        </w:rPr>
        <w:t xml:space="preserve">) </w:t>
      </w:r>
      <w:r>
        <w:rPr>
          <w:rStyle w:val="StyleUnderline"/>
        </w:rPr>
        <w:t>are considerably</w:t>
      </w:r>
      <w:r>
        <w:rPr>
          <w:sz w:val="16"/>
        </w:rPr>
        <w:t xml:space="preserve"> </w:t>
      </w:r>
      <w:r>
        <w:rPr>
          <w:rStyle w:val="StyleUnderline"/>
        </w:rPr>
        <w:t xml:space="preserve">easier to </w:t>
      </w:r>
      <w:r>
        <w:rPr>
          <w:rStyle w:val="Emphasis"/>
        </w:rPr>
        <w:t>acquire</w:t>
      </w:r>
      <w:r>
        <w:rPr>
          <w:sz w:val="16"/>
        </w:rPr>
        <w:t xml:space="preserve">, </w:t>
      </w:r>
      <w:r>
        <w:rPr>
          <w:rStyle w:val="Emphasis"/>
        </w:rPr>
        <w:t>use</w:t>
      </w:r>
      <w:r>
        <w:rPr>
          <w:rStyle w:val="StyleUnderline"/>
        </w:rPr>
        <w:t>, and</w:t>
      </w:r>
      <w:r>
        <w:rPr>
          <w:sz w:val="16"/>
        </w:rPr>
        <w:t xml:space="preserve"> </w:t>
      </w:r>
      <w:r>
        <w:rPr>
          <w:rStyle w:val="Emphasis"/>
        </w:rPr>
        <w:t>stockpile</w:t>
      </w:r>
      <w:r>
        <w:rPr>
          <w:sz w:val="16"/>
        </w:rPr>
        <w:t xml:space="preserve">. This is </w:t>
      </w:r>
      <w:r>
        <w:rPr>
          <w:rStyle w:val="StyleUnderline"/>
        </w:rPr>
        <w:t>especially</w:t>
      </w:r>
      <w:r>
        <w:rPr>
          <w:sz w:val="16"/>
        </w:rPr>
        <w:t xml:space="preserve"> true </w:t>
      </w:r>
      <w:r>
        <w:rPr>
          <w:rStyle w:val="StyleUnderline"/>
        </w:rPr>
        <w:t>when considered</w:t>
      </w:r>
      <w:r>
        <w:rPr>
          <w:sz w:val="16"/>
        </w:rPr>
        <w:t xml:space="preserve"> </w:t>
      </w:r>
      <w:r>
        <w:rPr>
          <w:rStyle w:val="Emphasis"/>
        </w:rPr>
        <w:t>over time</w:t>
      </w:r>
      <w:r>
        <w:rPr>
          <w:rStyle w:val="StyleUnderline"/>
        </w:rPr>
        <w:t>, rather than a single operation</w:t>
      </w:r>
      <w:r>
        <w:rPr>
          <w:sz w:val="16"/>
        </w:rPr>
        <w:t xml:space="preserve">.18 </w:t>
      </w:r>
      <w:r>
        <w:rPr>
          <w:rStyle w:val="StyleUnderline"/>
        </w:rPr>
        <w:t xml:space="preserve">While there are certainly downsides to CBRWs vis-à-vis nuclear weapons </w:t>
      </w:r>
      <w:r>
        <w:rPr>
          <w:sz w:val="16"/>
        </w:rPr>
        <w:t xml:space="preserve">(delivery may paradoxically be easier and the maintenance risks comparatively smaller), </w:t>
      </w:r>
      <w:r>
        <w:rPr>
          <w:rStyle w:val="StyleUnderline"/>
        </w:rPr>
        <w:t>they are undoubtedly</w:t>
      </w:r>
      <w:r>
        <w:rPr>
          <w:sz w:val="16"/>
        </w:rPr>
        <w:t xml:space="preserve"> </w:t>
      </w:r>
      <w:r>
        <w:rPr>
          <w:rStyle w:val="Emphasis"/>
        </w:rPr>
        <w:t xml:space="preserve">easier </w:t>
      </w:r>
      <w:r>
        <w:rPr>
          <w:rStyle w:val="Emphasis"/>
          <w:highlight w:val="green"/>
        </w:rPr>
        <w:t xml:space="preserve">to </w:t>
      </w:r>
      <w:r>
        <w:rPr>
          <w:rStyle w:val="Emphasis"/>
        </w:rPr>
        <w:t xml:space="preserve">procure and </w:t>
      </w:r>
      <w:r>
        <w:rPr>
          <w:rStyle w:val="Emphasis"/>
          <w:highlight w:val="green"/>
        </w:rPr>
        <w:t>produce</w:t>
      </w:r>
      <w:r>
        <w:rPr>
          <w:sz w:val="16"/>
        </w:rPr>
        <w:t xml:space="preserve"> (Zanders 1999). </w:t>
      </w:r>
      <w:r>
        <w:rPr>
          <w:rStyle w:val="StyleUnderline"/>
        </w:rPr>
        <w:t>More importantly, CBRWs are</w:t>
      </w:r>
      <w:r>
        <w:rPr>
          <w:sz w:val="16"/>
        </w:rPr>
        <w:t xml:space="preserve"> </w:t>
      </w:r>
      <w:r>
        <w:rPr>
          <w:rStyle w:val="Emphasis"/>
        </w:rPr>
        <w:t>perceived</w:t>
      </w:r>
      <w:r>
        <w:rPr>
          <w:sz w:val="16"/>
        </w:rPr>
        <w:t xml:space="preserve"> </w:t>
      </w:r>
      <w:r>
        <w:rPr>
          <w:rStyle w:val="StyleUnderline"/>
        </w:rPr>
        <w:t>as easier to produce and thus likely to be viewed by</w:t>
      </w:r>
      <w:r>
        <w:rPr>
          <w:sz w:val="16"/>
        </w:rPr>
        <w:t xml:space="preserve"> </w:t>
      </w:r>
      <w:r>
        <w:rPr>
          <w:rStyle w:val="Emphasis"/>
        </w:rPr>
        <w:t>targets</w:t>
      </w:r>
      <w:r>
        <w:rPr>
          <w:sz w:val="16"/>
        </w:rPr>
        <w:t xml:space="preserve"> </w:t>
      </w:r>
      <w:r>
        <w:rPr>
          <w:rStyle w:val="StyleUnderline"/>
        </w:rPr>
        <w:t>as</w:t>
      </w:r>
      <w:r>
        <w:rPr>
          <w:sz w:val="16"/>
        </w:rPr>
        <w:t xml:space="preserve"> </w:t>
      </w:r>
      <w:r>
        <w:rPr>
          <w:rStyle w:val="Emphasis"/>
        </w:rPr>
        <w:t>iterable</w:t>
      </w:r>
      <w:r>
        <w:rPr>
          <w:rStyle w:val="StyleUnderline"/>
        </w:rPr>
        <w:t xml:space="preserve">. Unlike a </w:t>
      </w:r>
      <w:r>
        <w:rPr>
          <w:rStyle w:val="Emphasis"/>
        </w:rPr>
        <w:t>nuclear</w:t>
      </w:r>
      <w:r>
        <w:rPr>
          <w:rStyle w:val="StyleUnderline"/>
        </w:rPr>
        <w:t xml:space="preserve"> attack, CBRW threats are</w:t>
      </w:r>
      <w:r>
        <w:rPr>
          <w:sz w:val="16"/>
        </w:rPr>
        <w:t xml:space="preserve"> </w:t>
      </w:r>
      <w:r>
        <w:rPr>
          <w:rStyle w:val="Emphasis"/>
        </w:rPr>
        <w:t>more credible</w:t>
      </w:r>
      <w:r>
        <w:rPr>
          <w:sz w:val="16"/>
        </w:rPr>
        <w:t xml:space="preserve"> </w:t>
      </w:r>
      <w:r>
        <w:rPr>
          <w:rStyle w:val="StyleUnderline"/>
        </w:rPr>
        <w:t>because a single CBRW attack can likely precipitate</w:t>
      </w:r>
      <w:r>
        <w:rPr>
          <w:sz w:val="16"/>
        </w:rPr>
        <w:t xml:space="preserve"> an </w:t>
      </w:r>
      <w:r>
        <w:rPr>
          <w:rStyle w:val="StyleUnderline"/>
        </w:rPr>
        <w:t>indefinite</w:t>
      </w:r>
      <w:r>
        <w:rPr>
          <w:sz w:val="16"/>
        </w:rPr>
        <w:t xml:space="preserve"> number of </w:t>
      </w:r>
      <w:r>
        <w:rPr>
          <w:rStyle w:val="Emphasis"/>
        </w:rPr>
        <w:t>follow-ups</w:t>
      </w:r>
      <w:r>
        <w:rPr>
          <w:sz w:val="16"/>
        </w:rPr>
        <w:t xml:space="preserve">. </w:t>
      </w:r>
      <w:r>
        <w:rPr>
          <w:rStyle w:val="StyleUnderline"/>
        </w:rPr>
        <w:t>In addition to the problem of iterability, a terrorist organization must always worry about the possible</w:t>
      </w:r>
      <w:r>
        <w:rPr>
          <w:sz w:val="16"/>
        </w:rPr>
        <w:t xml:space="preserve"> </w:t>
      </w:r>
      <w:r>
        <w:rPr>
          <w:rStyle w:val="Emphasis"/>
        </w:rPr>
        <w:t>ratchet effect</w:t>
      </w:r>
      <w:r>
        <w:rPr>
          <w:sz w:val="16"/>
        </w:rPr>
        <w:t xml:space="preserve"> of an attack—a problem Neumann and Smith (2005, 588– 90) </w:t>
      </w:r>
      <w:r>
        <w:rPr>
          <w:rStyle w:val="StyleUnderline"/>
        </w:rPr>
        <w:t>refer to as the “escalation trap.” A terrorist organization is different than a state at war because it manipulates other actors primarily through</w:t>
      </w:r>
      <w:r>
        <w:rPr>
          <w:sz w:val="16"/>
        </w:rPr>
        <w:t xml:space="preserve"> </w:t>
      </w:r>
      <w:r>
        <w:rPr>
          <w:rStyle w:val="Emphasis"/>
        </w:rPr>
        <w:t>punishment</w:t>
      </w:r>
      <w:r>
        <w:rPr>
          <w:sz w:val="16"/>
        </w:rPr>
        <w:t xml:space="preserve">. Campaigns are a communicative activity designed to convince the public and the leaders that the status quo is unsustainable. The message is that the costs of continuing the target state’s policy (such as the United States in Lebanon, France in Algeria, or the United Kingdom in Northern Ireland) will eventually outweigh the benefits. </w:t>
      </w:r>
      <w:r>
        <w:rPr>
          <w:rStyle w:val="StyleUnderline"/>
        </w:rPr>
        <w:t>Once an organization conducts a nuclear attack, it</w:t>
      </w:r>
      <w:r>
        <w:rPr>
          <w:sz w:val="16"/>
        </w:rPr>
        <w:t xml:space="preserve"> </w:t>
      </w:r>
      <w:r>
        <w:rPr>
          <w:rStyle w:val="Emphasis"/>
        </w:rPr>
        <w:t>lacks</w:t>
      </w:r>
      <w:r>
        <w:rPr>
          <w:sz w:val="16"/>
        </w:rPr>
        <w:t xml:space="preserve"> options for </w:t>
      </w:r>
      <w:r>
        <w:rPr>
          <w:rStyle w:val="Emphasis"/>
        </w:rPr>
        <w:t>an encore</w:t>
      </w:r>
      <w:r>
        <w:rPr>
          <w:rStyle w:val="StyleUnderline"/>
        </w:rPr>
        <w:t>. Not even the</w:t>
      </w:r>
      <w:r>
        <w:rPr>
          <w:sz w:val="16"/>
        </w:rPr>
        <w:t xml:space="preserve"> </w:t>
      </w:r>
      <w:r>
        <w:rPr>
          <w:rStyle w:val="Emphasis"/>
        </w:rPr>
        <w:t>most nightmarish scenarios</w:t>
      </w:r>
      <w:r>
        <w:rPr>
          <w:sz w:val="16"/>
        </w:rPr>
        <w:t xml:space="preserve"> </w:t>
      </w:r>
      <w:r>
        <w:rPr>
          <w:rStyle w:val="StyleUnderline"/>
        </w:rPr>
        <w:t xml:space="preserve">involve an indefinite supply of weapons. If a </w:t>
      </w:r>
      <w:r>
        <w:rPr>
          <w:rStyle w:val="Emphasis"/>
        </w:rPr>
        <w:t>single</w:t>
      </w:r>
      <w:r>
        <w:rPr>
          <w:rStyle w:val="StyleUnderline"/>
          <w:highlight w:val="green"/>
        </w:rPr>
        <w:t xml:space="preserve"> attack</w:t>
      </w:r>
      <w:r>
        <w:rPr>
          <w:rStyle w:val="StyleUnderline"/>
        </w:rPr>
        <w:t xml:space="preserve"> plus the threat of one or two others does not induce capitulation, the organization might unwittingly </w:t>
      </w:r>
      <w:r>
        <w:rPr>
          <w:rStyle w:val="Emphasis"/>
          <w:highlight w:val="green"/>
        </w:rPr>
        <w:t>harden</w:t>
      </w:r>
      <w:r>
        <w:rPr>
          <w:rStyle w:val="Emphasis"/>
        </w:rPr>
        <w:t xml:space="preserve"> the target</w:t>
      </w:r>
      <w:r>
        <w:rPr>
          <w:sz w:val="16"/>
        </w:rPr>
        <w:t xml:space="preserve"> state</w:t>
      </w:r>
      <w:r>
        <w:rPr>
          <w:rStyle w:val="Emphasis"/>
        </w:rPr>
        <w:t xml:space="preserve">’s </w:t>
      </w:r>
      <w:r>
        <w:rPr>
          <w:rStyle w:val="Emphasis"/>
          <w:highlight w:val="green"/>
        </w:rPr>
        <w:t>resolve</w:t>
      </w:r>
      <w:r>
        <w:rPr>
          <w:rStyle w:val="StyleUnderline"/>
        </w:rPr>
        <w:t xml:space="preserve">. The attack could raise the bar such that any future non-nuclear attack constitutes a </w:t>
      </w:r>
      <w:r>
        <w:rPr>
          <w:rStyle w:val="Emphasis"/>
        </w:rPr>
        <w:t>lessening</w:t>
      </w:r>
      <w:r>
        <w:rPr>
          <w:sz w:val="16"/>
        </w:rPr>
        <w:t xml:space="preserve"> </w:t>
      </w:r>
      <w:r>
        <w:rPr>
          <w:rStyle w:val="StyleUnderline"/>
        </w:rPr>
        <w:t>of costs</w:t>
      </w:r>
      <w:r>
        <w:rPr>
          <w:sz w:val="16"/>
        </w:rPr>
        <w:t xml:space="preserve"> vis-à-vis the status quo. </w:t>
      </w:r>
      <w:r>
        <w:rPr>
          <w:rStyle w:val="StyleUnderline"/>
        </w:rPr>
        <w:t xml:space="preserve">There are also heavy opportunity costs involved in </w:t>
      </w:r>
      <w:r>
        <w:rPr>
          <w:rStyle w:val="Emphasis"/>
        </w:rPr>
        <w:t>pursuing</w:t>
      </w:r>
      <w:r>
        <w:rPr>
          <w:rStyle w:val="StyleUnderline"/>
        </w:rPr>
        <w:t>, developing, and maintaining a nuclear capacity, let alone actually</w:t>
      </w:r>
      <w:r>
        <w:rPr>
          <w:sz w:val="16"/>
        </w:rPr>
        <w:t xml:space="preserve"> </w:t>
      </w:r>
      <w:r>
        <w:rPr>
          <w:rStyle w:val="Emphasis"/>
        </w:rPr>
        <w:t>deploying</w:t>
      </w:r>
      <w:r>
        <w:rPr>
          <w:sz w:val="16"/>
        </w:rPr>
        <w:t xml:space="preserve"> </w:t>
      </w:r>
      <w:r>
        <w:rPr>
          <w:rStyle w:val="StyleUnderline"/>
        </w:rPr>
        <w:t>and</w:t>
      </w:r>
      <w:r>
        <w:rPr>
          <w:sz w:val="16"/>
        </w:rPr>
        <w:t xml:space="preserve"> </w:t>
      </w:r>
      <w:r>
        <w:rPr>
          <w:rStyle w:val="Emphasis"/>
        </w:rPr>
        <w:t>delivering</w:t>
      </w:r>
      <w:r>
        <w:rPr>
          <w:sz w:val="16"/>
        </w:rPr>
        <w:t xml:space="preserve"> it. As Weiss puts it, </w:t>
      </w:r>
      <w:r>
        <w:rPr>
          <w:rStyle w:val="StyleUnderline"/>
        </w:rPr>
        <w:t xml:space="preserve">“even if a terror group were to achieve technical nuclear proficiency, the </w:t>
      </w:r>
      <w:r>
        <w:rPr>
          <w:rStyle w:val="StyleUnderline"/>
          <w:highlight w:val="green"/>
        </w:rPr>
        <w:t>time</w:t>
      </w:r>
      <w:r>
        <w:rPr>
          <w:rStyle w:val="StyleUnderline"/>
        </w:rPr>
        <w:t xml:space="preserve">, money, </w:t>
      </w:r>
      <w:r>
        <w:rPr>
          <w:rStyle w:val="StyleUnderline"/>
          <w:highlight w:val="green"/>
        </w:rPr>
        <w:t>and infrastructure</w:t>
      </w:r>
      <w:r>
        <w:rPr>
          <w:rStyle w:val="StyleUnderline"/>
        </w:rPr>
        <w:t xml:space="preserve"> needed </w:t>
      </w:r>
      <w:r>
        <w:rPr>
          <w:rStyle w:val="StyleUnderline"/>
          <w:highlight w:val="green"/>
        </w:rPr>
        <w:t>to build</w:t>
      </w:r>
      <w:r>
        <w:rPr>
          <w:rStyle w:val="StyleUnderline"/>
        </w:rPr>
        <w:t xml:space="preserve"> nuclear weapons creates significant </w:t>
      </w:r>
      <w:r>
        <w:rPr>
          <w:rStyle w:val="StyleUnderline"/>
          <w:highlight w:val="green"/>
        </w:rPr>
        <w:t>risks</w:t>
      </w:r>
      <w:r>
        <w:rPr>
          <w:rStyle w:val="StyleUnderline"/>
        </w:rPr>
        <w:t xml:space="preserve"> of </w:t>
      </w:r>
      <w:r>
        <w:rPr>
          <w:rStyle w:val="Emphasis"/>
          <w:highlight w:val="green"/>
        </w:rPr>
        <w:t>discovery</w:t>
      </w:r>
      <w:r>
        <w:rPr>
          <w:rStyle w:val="StyleUnderline"/>
        </w:rPr>
        <w:t xml:space="preserve"> that would put the </w:t>
      </w:r>
      <w:r>
        <w:rPr>
          <w:rStyle w:val="Emphasis"/>
        </w:rPr>
        <w:t>group</w:t>
      </w:r>
      <w:r>
        <w:rPr>
          <w:rStyle w:val="StyleUnderline"/>
        </w:rPr>
        <w:t xml:space="preserve"> at</w:t>
      </w:r>
      <w:r>
        <w:rPr>
          <w:sz w:val="16"/>
        </w:rPr>
        <w:t xml:space="preserve"> </w:t>
      </w:r>
      <w:r>
        <w:rPr>
          <w:rStyle w:val="Emphasis"/>
        </w:rPr>
        <w:t>risk of attack</w:t>
      </w:r>
      <w:r>
        <w:rPr>
          <w:rStyle w:val="StyleUnderline"/>
        </w:rPr>
        <w:t xml:space="preserve">. Given the ease of obtaining conventional </w:t>
      </w:r>
      <w:r>
        <w:rPr>
          <w:rStyle w:val="StyleUnderline"/>
        </w:rPr>
        <w:lastRenderedPageBreak/>
        <w:t xml:space="preserve">explosives and the ability to deploy them, a terrorist </w:t>
      </w:r>
      <w:r>
        <w:rPr>
          <w:rStyle w:val="StyleUnderline"/>
          <w:highlight w:val="green"/>
        </w:rPr>
        <w:t xml:space="preserve">group </w:t>
      </w:r>
      <w:r>
        <w:rPr>
          <w:rStyle w:val="StyleUnderline"/>
        </w:rPr>
        <w:t xml:space="preserve">is </w:t>
      </w:r>
      <w:r>
        <w:rPr>
          <w:rStyle w:val="Emphasis"/>
          <w:highlight w:val="green"/>
        </w:rPr>
        <w:t>unlikely to exchange</w:t>
      </w:r>
      <w:r>
        <w:rPr>
          <w:sz w:val="16"/>
        </w:rPr>
        <w:t xml:space="preserve"> a big part of </w:t>
      </w:r>
      <w:r>
        <w:rPr>
          <w:rStyle w:val="StyleUnderline"/>
        </w:rPr>
        <w:t xml:space="preserve">its operational </w:t>
      </w:r>
      <w:r>
        <w:rPr>
          <w:rStyle w:val="StyleUnderline"/>
          <w:highlight w:val="green"/>
        </w:rPr>
        <w:t xml:space="preserve">program to engage in </w:t>
      </w:r>
      <w:r>
        <w:rPr>
          <w:rStyle w:val="StyleUnderline"/>
        </w:rPr>
        <w:t xml:space="preserve">a </w:t>
      </w:r>
      <w:r>
        <w:rPr>
          <w:rStyle w:val="Emphasis"/>
          <w:highlight w:val="green"/>
        </w:rPr>
        <w:t>risky</w:t>
      </w:r>
      <w:r>
        <w:rPr>
          <w:rStyle w:val="Emphasis"/>
        </w:rPr>
        <w:t xml:space="preserve"> nuclear development </w:t>
      </w:r>
      <w:r>
        <w:rPr>
          <w:rStyle w:val="Emphasis"/>
          <w:highlight w:val="green"/>
        </w:rPr>
        <w:t>effort</w:t>
      </w:r>
      <w:r>
        <w:rPr>
          <w:sz w:val="16"/>
          <w:highlight w:val="green"/>
        </w:rPr>
        <w:t xml:space="preserve"> </w:t>
      </w:r>
      <w:r>
        <w:rPr>
          <w:rStyle w:val="StyleUnderline"/>
        </w:rPr>
        <w:t>with</w:t>
      </w:r>
      <w:r>
        <w:rPr>
          <w:sz w:val="16"/>
        </w:rPr>
        <w:t xml:space="preserve"> such </w:t>
      </w:r>
      <w:r>
        <w:rPr>
          <w:rStyle w:val="Emphasis"/>
        </w:rPr>
        <w:t>doubtful prospects</w:t>
      </w:r>
      <w:r>
        <w:rPr>
          <w:sz w:val="16"/>
        </w:rPr>
        <w:t xml:space="preserve">” (Weiss 2015, 82). Organizational Survival Terrorist organizations are not monolithic entities, nor are they wholly self-sufficient actors. Historically speaking, these groups consider the public reception of their attacks in a complex manner. As Al Qaeda, the Palestine Liberation Organization (PLO) of the 1970s, the IRA, and anarchist groups of the nineteenth and twentieth centuries all demonstrate, these groups’ thinking about public reception is nuanced and complex, regardless of time or place. We focus on two types of audiences that would be affected by decisions to attack: those internal to the group itself, and their own broader public. While many claim that terrorists are undeterrable, the argument misconstrues the relational dynamics between a terrorist organization, target state, international community, and the internal dynamics of the organization itself (Talmadge 2007). It is undoubtedly the case that deterring a terrorist organization in the traditional sense is difficult (Whiteneck 2005; Mearsheimer and Walt 2003). Many lack a recognized territorial base, work on the fringes of the global economy, and are internally structured to be difficult to combat directly. Nearly all possess some permutation of these factors. Combined with the symbolic importance of even relatively small terror attacks—especially given the role of international media—physically denying a group the ability to conduct attacks is uniquely challenging. It is minimally a vastly different proposition than precluding a state’s ability to successfully invade its neighbor or conduct ongoing missile strikes.19 Despite these concerns, there are important reasons deterrence can and empirically does work in the case of terrorist organizations. This is especially possible when the state-terrorist relationship is not zero-sum and the target retains some influence over the realization of the group’s eventual goals (e.g., by denying the group access to territory or withholding international recognition) (Trager and Zagorcheva 2006, 88–89). Nuclear attack presents two significant threats to the organization’s continued existence: internal threats of disintegration and external threats to their continued operations and survival. Terrorist organizations are not unitary, homogenous organizations. This is especially true for groups possessing the size and competence likely necessary for operational nuclear capacity. As many have noted, the terrorist organizations of the present are vastly different from those Marxist- Leninist groups that terrorized Europe and the United States in the 1970s and early 1980s. There is a well theorized psychological value of the organization to individual terrorists themselves (Post 1998), but there is more to the organizational valuation of survival than captured in this atomistic picture. Modern, large-scale terrorist organizations are typically heavily intertwined with the social fabric of the groups from which they originate (Cronin 2006; Hoffman 2013). Beyond significant networks of financial connections, accounts, and moguls (Hamas, for example, draws funding from a massive international system of mosque-centered charities, while the IRA’s extensive connections to the Irish diaspora in the United States were well documented), many terrorist organizations build extensive networks of sub-organizations that tie them to the communities in which they are based. Hezbollah, like the IRA, is internally divided between a military arm and a political arm and has run an extensive network of community schools, medical care centers, and religious outreach groups. Together they are designed to embed the organization in the social life of (predominantly southern) Lebanon’s Muslim population and provide Hezbollah with fresh recruits (Parkinson 2013). The group’s persistence as a dominant political force in southern Lebanon nearly two decades after the initial Israeli decision to withdraw demonstrates terrorist organizations grow to exceed their initial military objectives. The spread of Al Qaeda and its affiliates has followed a similar path. Maintaining the continued support of these multiple audiences is therefore a crucial consideration for these organizations. While these audiences could conceivably be more casualty-acceptant than the individuals deciding the group’s operations, the broader public will usually moderate extreme behavior. The literature assessing so-called “radical- ization” and violence by individual actors emphasizes that there isn’t a one-to-one relationship between ideological extremism and acceptance of extraordinary violence in pursuit of those goals (McCauley and Moskalenko 2014; Jurecic and Wittes 2016). </w:t>
      </w:r>
      <w:r>
        <w:rPr>
          <w:rStyle w:val="StyleUnderline"/>
        </w:rPr>
        <w:t xml:space="preserve">It is important to resist the assumption that a politically extreme ideology automatically corresponds to </w:t>
      </w:r>
      <w:r>
        <w:rPr>
          <w:sz w:val="16"/>
        </w:rPr>
        <w:t xml:space="preserve">shared assumptions regarding </w:t>
      </w:r>
      <w:r>
        <w:rPr>
          <w:rStyle w:val="StyleUnderline"/>
        </w:rPr>
        <w:t xml:space="preserve">casualty-acceptance. Some argue that the move toward “mass-casualty” terrorism </w:t>
      </w:r>
      <w:r>
        <w:rPr>
          <w:rStyle w:val="Emphasis"/>
        </w:rPr>
        <w:t>obviates</w:t>
      </w:r>
      <w:r>
        <w:rPr>
          <w:sz w:val="16"/>
        </w:rPr>
        <w:t xml:space="preserve"> </w:t>
      </w:r>
      <w:r>
        <w:rPr>
          <w:rStyle w:val="StyleUnderline"/>
        </w:rPr>
        <w:t>these concerns. Aside from the fact that the trend line is either</w:t>
      </w:r>
      <w:r>
        <w:rPr>
          <w:sz w:val="16"/>
        </w:rPr>
        <w:t xml:space="preserve"> </w:t>
      </w:r>
      <w:r>
        <w:rPr>
          <w:rStyle w:val="Emphasis"/>
        </w:rPr>
        <w:t>flat or receding</w:t>
      </w:r>
      <w:r>
        <w:rPr>
          <w:sz w:val="16"/>
        </w:rPr>
        <w:t xml:space="preserve"> </w:t>
      </w:r>
      <w:r>
        <w:rPr>
          <w:rStyle w:val="StyleUnderline"/>
        </w:rPr>
        <w:t>in terms of the death toll of individual attacks</w:t>
      </w:r>
      <w:r>
        <w:rPr>
          <w:sz w:val="16"/>
        </w:rPr>
        <w:t xml:space="preserve"> (even if campaigns themselves might be becoming deadlier), </w:t>
      </w:r>
      <w:r>
        <w:rPr>
          <w:rStyle w:val="StyleUnderline"/>
        </w:rPr>
        <w:t xml:space="preserve">there is an </w:t>
      </w:r>
      <w:r>
        <w:rPr>
          <w:rStyle w:val="Emphasis"/>
        </w:rPr>
        <w:t>orders of magnitude distinction</w:t>
      </w:r>
      <w:r>
        <w:rPr>
          <w:rStyle w:val="StyleUnderline"/>
        </w:rPr>
        <w:t xml:space="preserve"> in casualties between a nuclear attack and even the 2001 attack in the</w:t>
      </w:r>
      <w:r>
        <w:rPr>
          <w:sz w:val="16"/>
        </w:rPr>
        <w:t xml:space="preserve"> </w:t>
      </w:r>
      <w:r>
        <w:rPr>
          <w:rStyle w:val="Emphasis"/>
        </w:rPr>
        <w:t>U</w:t>
      </w:r>
      <w:r>
        <w:rPr>
          <w:sz w:val="16"/>
        </w:rPr>
        <w:t xml:space="preserve">nited </w:t>
      </w:r>
      <w:r>
        <w:rPr>
          <w:rStyle w:val="Emphasis"/>
        </w:rPr>
        <w:t>S</w:t>
      </w:r>
      <w:r>
        <w:rPr>
          <w:sz w:val="16"/>
        </w:rPr>
        <w:t xml:space="preserve">tates. </w:t>
      </w:r>
      <w:r>
        <w:rPr>
          <w:rStyle w:val="StyleUnderline"/>
        </w:rPr>
        <w:t>While the psychological restraints on nuclear use among states do not translate precisely to this context, there is good reason to believe that transgressing the</w:t>
      </w:r>
      <w:r>
        <w:rPr>
          <w:sz w:val="16"/>
        </w:rPr>
        <w:t xml:space="preserve"> longstanding </w:t>
      </w:r>
      <w:r>
        <w:rPr>
          <w:rStyle w:val="Emphasis"/>
        </w:rPr>
        <w:t>nuclear taboo</w:t>
      </w:r>
      <w:r>
        <w:rPr>
          <w:sz w:val="16"/>
        </w:rPr>
        <w:t xml:space="preserve"> </w:t>
      </w:r>
      <w:r>
        <w:rPr>
          <w:rStyle w:val="StyleUnderline"/>
        </w:rPr>
        <w:t>would have dramatic and negative effects on</w:t>
      </w:r>
      <w:r>
        <w:rPr>
          <w:sz w:val="16"/>
        </w:rPr>
        <w:t xml:space="preserve"> </w:t>
      </w:r>
      <w:r>
        <w:rPr>
          <w:rStyle w:val="Emphasis"/>
        </w:rPr>
        <w:t>broader public support</w:t>
      </w:r>
      <w:r>
        <w:rPr>
          <w:sz w:val="16"/>
        </w:rPr>
        <w:t xml:space="preserve">. In an urban environment, </w:t>
      </w:r>
      <w:r>
        <w:rPr>
          <w:rStyle w:val="StyleUnderline"/>
        </w:rPr>
        <w:t>the media would inevitably capture the attack and its gruesome after-effects</w:t>
      </w:r>
      <w:r>
        <w:rPr>
          <w:sz w:val="16"/>
        </w:rPr>
        <w:t xml:space="preserve"> in photography or video. </w:t>
      </w:r>
      <w:r>
        <w:rPr>
          <w:rStyle w:val="StyleUnderline"/>
        </w:rPr>
        <w:t>This imagery would be inconceivable, ubiquitous, and inescapable. Even if supporters accept a</w:t>
      </w:r>
      <w:r>
        <w:rPr>
          <w:sz w:val="16"/>
        </w:rPr>
        <w:t xml:space="preserve"> </w:t>
      </w:r>
      <w:r>
        <w:rPr>
          <w:rStyle w:val="Emphasis"/>
        </w:rPr>
        <w:t>highly retributive mentality</w:t>
      </w:r>
      <w:r>
        <w:rPr>
          <w:rStyle w:val="StyleUnderline"/>
        </w:rPr>
        <w:t>, or</w:t>
      </w:r>
      <w:r>
        <w:rPr>
          <w:sz w:val="16"/>
        </w:rPr>
        <w:t xml:space="preserve"> as Hamid (2015) argues about the Islamic State, </w:t>
      </w:r>
      <w:r>
        <w:rPr>
          <w:rStyle w:val="Emphasis"/>
        </w:rPr>
        <w:t>actively accept</w:t>
      </w:r>
      <w:r>
        <w:rPr>
          <w:sz w:val="16"/>
        </w:rPr>
        <w:t xml:space="preserve"> the potential of </w:t>
      </w:r>
      <w:r>
        <w:rPr>
          <w:rStyle w:val="Emphasis"/>
        </w:rPr>
        <w:t>death</w:t>
      </w:r>
      <w:r>
        <w:rPr>
          <w:rStyle w:val="StyleUnderline"/>
        </w:rPr>
        <w:t>, this would pose a severe problem for</w:t>
      </w:r>
      <w:r>
        <w:rPr>
          <w:sz w:val="16"/>
        </w:rPr>
        <w:t xml:space="preserve"> </w:t>
      </w:r>
      <w:r>
        <w:rPr>
          <w:rStyle w:val="Emphasis"/>
        </w:rPr>
        <w:t>all but the most extreme</w:t>
      </w:r>
      <w:r>
        <w:rPr>
          <w:sz w:val="16"/>
        </w:rPr>
        <w:t xml:space="preserve"> supporters.20 </w:t>
      </w:r>
      <w:r>
        <w:rPr>
          <w:rStyle w:val="StyleUnderline"/>
        </w:rPr>
        <w:t xml:space="preserve">Beyond these supporters, a </w:t>
      </w:r>
      <w:r>
        <w:rPr>
          <w:rStyle w:val="StyleUnderline"/>
          <w:highlight w:val="green"/>
        </w:rPr>
        <w:t>nuclear</w:t>
      </w:r>
      <w:r>
        <w:rPr>
          <w:rStyle w:val="StyleUnderline"/>
        </w:rPr>
        <w:t xml:space="preserve"> attack </w:t>
      </w:r>
      <w:r>
        <w:rPr>
          <w:rStyle w:val="StyleUnderline"/>
          <w:highlight w:val="green"/>
        </w:rPr>
        <w:t>affects</w:t>
      </w:r>
      <w:r>
        <w:rPr>
          <w:rStyle w:val="StyleUnderline"/>
        </w:rPr>
        <w:t xml:space="preserve"> the</w:t>
      </w:r>
      <w:r>
        <w:rPr>
          <w:sz w:val="16"/>
        </w:rPr>
        <w:t xml:space="preserve"> </w:t>
      </w:r>
      <w:r>
        <w:rPr>
          <w:rStyle w:val="Emphasis"/>
        </w:rPr>
        <w:t>internal dynamics</w:t>
      </w:r>
      <w:r>
        <w:rPr>
          <w:sz w:val="16"/>
        </w:rPr>
        <w:t xml:space="preserve"> </w:t>
      </w:r>
      <w:r>
        <w:rPr>
          <w:rStyle w:val="StyleUnderline"/>
        </w:rPr>
        <w:t xml:space="preserve">of the terrorist organization in multiple ways. There could be </w:t>
      </w:r>
      <w:r>
        <w:rPr>
          <w:rStyle w:val="Emphasis"/>
        </w:rPr>
        <w:t>divisiveness</w:t>
      </w:r>
      <w:r>
        <w:rPr>
          <w:sz w:val="16"/>
        </w:rPr>
        <w:t xml:space="preserve"> </w:t>
      </w:r>
      <w:r>
        <w:rPr>
          <w:rStyle w:val="StyleUnderline"/>
        </w:rPr>
        <w:t>regarding</w:t>
      </w:r>
      <w:r>
        <w:rPr>
          <w:sz w:val="16"/>
        </w:rPr>
        <w:t xml:space="preserve"> the most </w:t>
      </w:r>
      <w:r>
        <w:rPr>
          <w:rStyle w:val="StyleUnderline"/>
        </w:rPr>
        <w:t>effective</w:t>
      </w:r>
      <w:r>
        <w:rPr>
          <w:sz w:val="16"/>
        </w:rPr>
        <w:t xml:space="preserve"> </w:t>
      </w:r>
      <w:r>
        <w:rPr>
          <w:rStyle w:val="Emphasis"/>
        </w:rPr>
        <w:t>use</w:t>
      </w:r>
      <w:r>
        <w:rPr>
          <w:sz w:val="16"/>
        </w:rPr>
        <w:t xml:space="preserve"> of the weapon. This would be </w:t>
      </w:r>
      <w:r>
        <w:rPr>
          <w:rStyle w:val="StyleUnderline"/>
        </w:rPr>
        <w:t>magnified by the scale of the opportunities and perceived opportunity costs. Such debates</w:t>
      </w:r>
      <w:r>
        <w:rPr>
          <w:sz w:val="16"/>
        </w:rPr>
        <w:t xml:space="preserve"> have the potential to </w:t>
      </w:r>
      <w:r>
        <w:rPr>
          <w:rStyle w:val="Emphasis"/>
          <w:highlight w:val="green"/>
        </w:rPr>
        <w:t xml:space="preserve">splinter </w:t>
      </w:r>
      <w:r>
        <w:rPr>
          <w:rStyle w:val="Emphasis"/>
        </w:rPr>
        <w:t xml:space="preserve">the </w:t>
      </w:r>
      <w:r>
        <w:rPr>
          <w:rStyle w:val="Emphasis"/>
          <w:highlight w:val="green"/>
        </w:rPr>
        <w:t>organization</w:t>
      </w:r>
      <w:r>
        <w:rPr>
          <w:sz w:val="16"/>
        </w:rPr>
        <w:t xml:space="preserve"> as a whole (Cronin 2009, 100–02). Factional conflict in terrorist organizations appears frequently over questions of goals and tactics (Crenshaw 1981; Chai 1993). </w:t>
      </w:r>
      <w:r>
        <w:rPr>
          <w:rStyle w:val="StyleUnderline"/>
        </w:rPr>
        <w:t xml:space="preserve">A decision to attack with a nuclear weapon risks considerable </w:t>
      </w:r>
      <w:r>
        <w:rPr>
          <w:rStyle w:val="Emphasis"/>
        </w:rPr>
        <w:t>internal alienation</w:t>
      </w:r>
      <w:r>
        <w:rPr>
          <w:sz w:val="16"/>
        </w:rPr>
        <w:t xml:space="preserve"> </w:t>
      </w:r>
      <w:r>
        <w:rPr>
          <w:rStyle w:val="StyleUnderline"/>
        </w:rPr>
        <w:t xml:space="preserve">over a variety of issues—targeting decisions, method of attack, campaign goals, potential deaths of supporters, and the domestic and international response </w:t>
      </w:r>
      <w:r>
        <w:rPr>
          <w:sz w:val="16"/>
        </w:rPr>
        <w:t xml:space="preserve">(Mathew and Shambaugh 2005, 621–22). Finally, a nuclear attack would </w:t>
      </w:r>
      <w:r>
        <w:rPr>
          <w:sz w:val="16"/>
        </w:rPr>
        <w:lastRenderedPageBreak/>
        <w:t xml:space="preserve">exponentially raise the threat to each individual who composes the extended organization. </w:t>
      </w:r>
      <w:r>
        <w:rPr>
          <w:rStyle w:val="StyleUnderline"/>
        </w:rPr>
        <w:t>Post-nuclear attack, the greatest strengths of a terrorist organization—its lack of material territory, economy, or overt institutions and reliance on individuals—could turn into its greatest</w:t>
      </w:r>
      <w:r>
        <w:rPr>
          <w:sz w:val="16"/>
        </w:rPr>
        <w:t xml:space="preserve"> </w:t>
      </w:r>
      <w:r>
        <w:rPr>
          <w:rStyle w:val="Emphasis"/>
        </w:rPr>
        <w:t>weaknesses</w:t>
      </w:r>
      <w:r>
        <w:rPr>
          <w:sz w:val="16"/>
        </w:rPr>
        <w:t xml:space="preserve"> (Eilstrup-Sangiovanni and Jones 2008). </w:t>
      </w:r>
      <w:r>
        <w:rPr>
          <w:rStyle w:val="StyleUnderline"/>
        </w:rPr>
        <w:t xml:space="preserve">Currently, a wealthy </w:t>
      </w:r>
      <w:r>
        <w:rPr>
          <w:rStyle w:val="Emphasis"/>
          <w:highlight w:val="green"/>
        </w:rPr>
        <w:t>financier</w:t>
      </w:r>
      <w:r>
        <w:rPr>
          <w:rStyle w:val="StyleUnderline"/>
        </w:rPr>
        <w:t xml:space="preserve"> found to have ties to a terrorist group would be </w:t>
      </w:r>
      <w:r>
        <w:rPr>
          <w:rStyle w:val="Emphasis"/>
          <w:highlight w:val="green"/>
        </w:rPr>
        <w:t>monitored</w:t>
      </w:r>
      <w:r>
        <w:rPr>
          <w:sz w:val="16"/>
        </w:rPr>
        <w:t xml:space="preserve"> for intelligence, arrested, and brought up on criminal charges. </w:t>
      </w:r>
      <w:r>
        <w:rPr>
          <w:rStyle w:val="StyleUnderline"/>
        </w:rPr>
        <w:t xml:space="preserve">Post-nuclear attack, the consequences would be </w:t>
      </w:r>
      <w:r>
        <w:rPr>
          <w:rStyle w:val="Emphasis"/>
        </w:rPr>
        <w:t>immediate</w:t>
      </w:r>
      <w:r>
        <w:rPr>
          <w:sz w:val="16"/>
        </w:rPr>
        <w:t xml:space="preserve"> </w:t>
      </w:r>
      <w:r>
        <w:rPr>
          <w:rStyle w:val="StyleUnderline"/>
        </w:rPr>
        <w:t>and</w:t>
      </w:r>
      <w:r>
        <w:rPr>
          <w:sz w:val="16"/>
        </w:rPr>
        <w:t xml:space="preserve"> </w:t>
      </w:r>
      <w:r>
        <w:rPr>
          <w:rStyle w:val="Emphasis"/>
        </w:rPr>
        <w:t>rather worse</w:t>
      </w:r>
      <w:r>
        <w:rPr>
          <w:sz w:val="16"/>
        </w:rPr>
        <w:t xml:space="preserve">. </w:t>
      </w:r>
      <w:r>
        <w:rPr>
          <w:rStyle w:val="StyleUnderline"/>
        </w:rPr>
        <w:t xml:space="preserve">Externally, in a world post-nuclear attack, international </w:t>
      </w:r>
      <w:r>
        <w:rPr>
          <w:rStyle w:val="Emphasis"/>
          <w:highlight w:val="green"/>
        </w:rPr>
        <w:t>coop</w:t>
      </w:r>
      <w:r>
        <w:rPr>
          <w:sz w:val="16"/>
        </w:rPr>
        <w:t xml:space="preserve">eration </w:t>
      </w:r>
      <w:r>
        <w:rPr>
          <w:rStyle w:val="StyleUnderline"/>
        </w:rPr>
        <w:t>would be</w:t>
      </w:r>
      <w:r>
        <w:rPr>
          <w:sz w:val="16"/>
        </w:rPr>
        <w:t xml:space="preserve"> </w:t>
      </w:r>
      <w:r>
        <w:rPr>
          <w:rStyle w:val="Emphasis"/>
        </w:rPr>
        <w:t xml:space="preserve">instant and </w:t>
      </w:r>
      <w:r>
        <w:rPr>
          <w:rStyle w:val="Emphasis"/>
          <w:highlight w:val="green"/>
        </w:rPr>
        <w:t>deep</w:t>
      </w:r>
      <w:r>
        <w:rPr>
          <w:sz w:val="16"/>
        </w:rPr>
        <w:t xml:space="preserve">. One of the only international treaties to even define a terrorist in international law post-2001 has been the Nuclear Terrorism Convention (Edwards 2005). </w:t>
      </w:r>
      <w:r>
        <w:rPr>
          <w:rStyle w:val="StyleUnderline"/>
        </w:rPr>
        <w:t>A nuclear attack would be far outside the norm of international politics</w:t>
      </w:r>
      <w:r>
        <w:rPr>
          <w:sz w:val="16"/>
        </w:rPr>
        <w:t xml:space="preserve">. It would disrupt the dominance of state-actors and likely stimulate unparalleled cooperation to apprehend the responsible parties to prevent future attacks. Moreover, many large terrorist organizations require (some) tacit acquiescence by a host state. Even those with hostile host states have territory where they remain relatively unaffected by local governments (Korteweg 2008). Post-nuclear attack, these host states face an enormous incentive to find the actors responsible before the target state does. After an attack, regimes would find it difficult to claim that they “didn’t know” or “couldn’t stop them.” Claims of corruption or ineffective institutions would be unlikely to find much sympathy. Faced with potential organizational extinction itself, a host state/government will likely be much less committed to the survival of the terrorist group. This is likely to vary significantly from how they might otherwise behave after a more conventional attack. For these states, there would be a real fear of “Talibanization” and ruthless attempts at regime change post-attack. </w:t>
      </w:r>
      <w:r>
        <w:rPr>
          <w:rStyle w:val="StyleUnderline"/>
        </w:rPr>
        <w:t>From the perspective of the group, it would know that it could be facing a unified international community and the removal of tacit state support. It would take a</w:t>
      </w:r>
      <w:r>
        <w:rPr>
          <w:sz w:val="16"/>
        </w:rPr>
        <w:t xml:space="preserve"> </w:t>
      </w:r>
      <w:r>
        <w:rPr>
          <w:rStyle w:val="Emphasis"/>
        </w:rPr>
        <w:t>particularly confident leadership</w:t>
      </w:r>
      <w:r>
        <w:rPr>
          <w:sz w:val="16"/>
        </w:rPr>
        <w:t xml:space="preserve"> </w:t>
      </w:r>
      <w:r>
        <w:rPr>
          <w:rStyle w:val="StyleUnderline"/>
        </w:rPr>
        <w:t>to presume it could continue to function post-attack without massive disruptions. Most</w:t>
      </w:r>
      <w:r>
        <w:rPr>
          <w:sz w:val="16"/>
        </w:rPr>
        <w:t xml:space="preserve"> strategic </w:t>
      </w:r>
      <w:r>
        <w:rPr>
          <w:rStyle w:val="StyleUnderline"/>
        </w:rPr>
        <w:t xml:space="preserve">actors are </w:t>
      </w:r>
      <w:r>
        <w:rPr>
          <w:rStyle w:val="Emphasis"/>
        </w:rPr>
        <w:t>risk-averse</w:t>
      </w:r>
      <w:r>
        <w:rPr>
          <w:sz w:val="16"/>
        </w:rPr>
        <w:t xml:space="preserve"> </w:t>
      </w:r>
      <w:r>
        <w:rPr>
          <w:rStyle w:val="StyleUnderline"/>
        </w:rPr>
        <w:t>when facing the potential of</w:t>
      </w:r>
      <w:r>
        <w:rPr>
          <w:sz w:val="16"/>
        </w:rPr>
        <w:t xml:space="preserve"> </w:t>
      </w:r>
      <w:r>
        <w:rPr>
          <w:rStyle w:val="Emphasis"/>
        </w:rPr>
        <w:t>complete elimination</w:t>
      </w:r>
      <w:r>
        <w:rPr>
          <w:rStyle w:val="StyleUnderline"/>
        </w:rPr>
        <w:t>. There is little reason to believe</w:t>
      </w:r>
      <w:r>
        <w:rPr>
          <w:sz w:val="16"/>
        </w:rPr>
        <w:t xml:space="preserve"> </w:t>
      </w:r>
      <w:r>
        <w:rPr>
          <w:rStyle w:val="Emphasis"/>
        </w:rPr>
        <w:t>terrorist</w:t>
      </w:r>
      <w:r>
        <w:rPr>
          <w:sz w:val="16"/>
        </w:rPr>
        <w:t xml:space="preserve"> group</w:t>
      </w:r>
      <w:r>
        <w:rPr>
          <w:rStyle w:val="Emphasis"/>
        </w:rPr>
        <w:t>s</w:t>
      </w:r>
      <w:r>
        <w:rPr>
          <w:sz w:val="16"/>
        </w:rPr>
        <w:t xml:space="preserve"> </w:t>
      </w:r>
      <w:r>
        <w:rPr>
          <w:rStyle w:val="StyleUnderline"/>
        </w:rPr>
        <w:t>would act any differently.</w:t>
      </w:r>
    </w:p>
    <w:p w14:paraId="239BE7D2" w14:textId="77777777" w:rsidR="00761AEB" w:rsidRDefault="00761AEB" w:rsidP="00761AEB">
      <w:pPr>
        <w:pStyle w:val="Heading4"/>
        <w:rPr>
          <w:rFonts w:cs="Calibri"/>
        </w:rPr>
      </w:pPr>
      <w:r>
        <w:rPr>
          <w:rFonts w:cs="Calibri"/>
          <w:b w:val="0"/>
        </w:rPr>
        <w:t xml:space="preserve">No resource wars </w:t>
      </w:r>
    </w:p>
    <w:p w14:paraId="2F192620" w14:textId="77777777" w:rsidR="00761AEB" w:rsidRDefault="00761AEB" w:rsidP="00761AEB">
      <w:r>
        <w:t xml:space="preserve">Bruno </w:t>
      </w:r>
      <w:r>
        <w:rPr>
          <w:rStyle w:val="Style13ptBold"/>
        </w:rPr>
        <w:t>Tetrais 12</w:t>
      </w:r>
      <w:r>
        <w:t>, Senior Research Fellow at the Fondation pour la Recherche Stratgique, former Director, Civilian Affairs Committee, NATO Assembly, “The Demise of Ares,” 2012, csis.org/files/publication/twq12SummerTertrais.pdf</w:t>
      </w:r>
    </w:p>
    <w:p w14:paraId="72D8745C" w14:textId="77777777" w:rsidR="00761AEB" w:rsidRDefault="00761AEB" w:rsidP="00761AEB">
      <w:pPr>
        <w:rPr>
          <w:sz w:val="16"/>
        </w:rPr>
      </w:pPr>
      <w:r>
        <w:rPr>
          <w:sz w:val="16"/>
        </w:rPr>
        <w:t xml:space="preserve">The Unconvincing Case for ‘‘New Wars’’  Is the demise of war reversible? In recent years, the metaphor of a new ‘‘Dark Age’’ or ‘‘Middle Ages’’ has flourished. 57 The rise of political Islam, Western policies in the Middle East, the fast </w:t>
      </w:r>
      <w:r>
        <w:rPr>
          <w:rStyle w:val="StyleUnderline"/>
        </w:rPr>
        <w:t>development of emerging countries, population growth, and climate</w:t>
      </w:r>
      <w:r>
        <w:rPr>
          <w:sz w:val="16"/>
        </w:rPr>
        <w:t xml:space="preserve"> change have </w:t>
      </w:r>
      <w:r>
        <w:rPr>
          <w:rStyle w:val="StyleUnderline"/>
        </w:rPr>
        <w:t>led to</w:t>
      </w:r>
      <w:r>
        <w:rPr>
          <w:sz w:val="16"/>
        </w:rPr>
        <w:t xml:space="preserve"> </w:t>
      </w:r>
      <w:r>
        <w:rPr>
          <w:rStyle w:val="StyleUnderline"/>
        </w:rPr>
        <w:t>fears of</w:t>
      </w:r>
      <w:r>
        <w:rPr>
          <w:sz w:val="16"/>
        </w:rPr>
        <w:t xml:space="preserve"> ‘‘civilization,’’ ‘‘</w:t>
      </w:r>
      <w:r>
        <w:rPr>
          <w:rStyle w:val="StyleUnderline"/>
          <w:highlight w:val="green"/>
        </w:rPr>
        <w:t>resource</w:t>
      </w:r>
      <w:r>
        <w:rPr>
          <w:sz w:val="16"/>
        </w:rPr>
        <w:t xml:space="preserve">,’’ </w:t>
      </w:r>
      <w:r>
        <w:rPr>
          <w:rStyle w:val="StyleUnderline"/>
        </w:rPr>
        <w:t>and ‘‘environmental’’</w:t>
      </w:r>
      <w:r>
        <w:rPr>
          <w:sz w:val="16"/>
        </w:rPr>
        <w:t xml:space="preserve"> </w:t>
      </w:r>
      <w:r>
        <w:rPr>
          <w:rStyle w:val="StyleUnderline"/>
          <w:highlight w:val="green"/>
        </w:rPr>
        <w:t>wars</w:t>
      </w:r>
      <w:r>
        <w:rPr>
          <w:sz w:val="16"/>
        </w:rPr>
        <w:t xml:space="preserve">. We have heard the New Middle Age theme before. </w:t>
      </w:r>
      <w:r>
        <w:rPr>
          <w:rStyle w:val="StyleUnderline"/>
        </w:rPr>
        <w:t>In 1973</w:t>
      </w:r>
      <w:r>
        <w:rPr>
          <w:sz w:val="16"/>
        </w:rPr>
        <w:t xml:space="preserve">, Italian writer Roberto </w:t>
      </w:r>
      <w:r>
        <w:rPr>
          <w:rStyle w:val="StyleUnderline"/>
        </w:rPr>
        <w:t>Vacca</w:t>
      </w:r>
      <w:r>
        <w:rPr>
          <w:sz w:val="16"/>
        </w:rPr>
        <w:t xml:space="preserve"> famously </w:t>
      </w:r>
      <w:r>
        <w:rPr>
          <w:rStyle w:val="StyleUnderline"/>
        </w:rPr>
        <w:t>suggested that mankind was about to enter an era of famine, nuclear war, and civilizational collapse</w:t>
      </w:r>
      <w:r>
        <w:rPr>
          <w:sz w:val="16"/>
        </w:rPr>
        <w:t xml:space="preserve">. U.S. economist Robert Heilbroner made the same suggestion one year later. And in 1977, the great Australian political scientist Hedley Bull also heralded such an age. 58 But </w:t>
      </w:r>
      <w:r>
        <w:rPr>
          <w:rStyle w:val="Emphasis"/>
          <w:highlight w:val="green"/>
        </w:rPr>
        <w:t>the case</w:t>
      </w:r>
      <w:r>
        <w:rPr>
          <w:rStyle w:val="Emphasis"/>
        </w:rPr>
        <w:t xml:space="preserve"> for ‘‘new wars’’ </w:t>
      </w:r>
      <w:r>
        <w:rPr>
          <w:rStyle w:val="Emphasis"/>
          <w:highlight w:val="green"/>
        </w:rPr>
        <w:t>remains</w:t>
      </w:r>
      <w:r>
        <w:rPr>
          <w:rStyle w:val="Emphasis"/>
        </w:rPr>
        <w:t xml:space="preserve"> as </w:t>
      </w:r>
      <w:r>
        <w:rPr>
          <w:rStyle w:val="Emphasis"/>
          <w:highlight w:val="green"/>
        </w:rPr>
        <w:t xml:space="preserve">flimsy </w:t>
      </w:r>
      <w:r>
        <w:rPr>
          <w:rStyle w:val="Emphasis"/>
        </w:rPr>
        <w:t xml:space="preserve">as </w:t>
      </w:r>
      <w:r>
        <w:rPr>
          <w:sz w:val="16"/>
        </w:rPr>
        <w:t>it was</w:t>
      </w:r>
      <w:r>
        <w:t xml:space="preserve"> </w:t>
      </w:r>
      <w:r>
        <w:rPr>
          <w:rStyle w:val="Emphasis"/>
        </w:rPr>
        <w:t>in the 1970s</w:t>
      </w:r>
      <w:r>
        <w:rPr>
          <w:sz w:val="16"/>
        </w:rPr>
        <w:t>. Admittedly, there is a stronger role of religion in civil conflicts. The proportion of internal wars with a religious dimension was about 25 percent between 1940 and 1960, but 43 percent in the first years of the 21st century. 59 This may be an effect of the demise of traditional territorial conflict, but as seen above, this has not increased the number or frequency of wars at the global level. Over the past decade, neither Western governments nor Arab/Muslim countries have fallen into the trap of the clash of civilizations into which Osama bin Laden wanted to plunge them. And ‘‘ancestral hatreds’’ are a reductionist and unsatisfactory approach to explaining collective violence. Professor Yahya Sadowski concluded his analysis of post-Cold War crises and wars, The Myth of Global Chaos, by stating, ‘‘</w:t>
      </w:r>
      <w:r>
        <w:rPr>
          <w:rStyle w:val="StyleUnderline"/>
        </w:rPr>
        <w:t>most</w:t>
      </w:r>
      <w:r>
        <w:rPr>
          <w:sz w:val="16"/>
        </w:rPr>
        <w:t xml:space="preserve"> of the </w:t>
      </w:r>
      <w:r>
        <w:rPr>
          <w:rStyle w:val="StyleUnderline"/>
          <w:highlight w:val="green"/>
        </w:rPr>
        <w:t>conflicts</w:t>
      </w:r>
      <w:r>
        <w:rPr>
          <w:sz w:val="16"/>
        </w:rPr>
        <w:t xml:space="preserve"> around the world </w:t>
      </w:r>
      <w:r>
        <w:rPr>
          <w:rStyle w:val="StyleUnderline"/>
        </w:rPr>
        <w:t xml:space="preserve">are not rooted in </w:t>
      </w:r>
      <w:r>
        <w:rPr>
          <w:sz w:val="16"/>
        </w:rPr>
        <w:t xml:space="preserve">thousands of years of </w:t>
      </w:r>
      <w:r>
        <w:rPr>
          <w:rStyle w:val="StyleUnderline"/>
        </w:rPr>
        <w:t xml:space="preserve">history --- </w:t>
      </w:r>
      <w:r>
        <w:rPr>
          <w:rStyle w:val="Emphasis"/>
        </w:rPr>
        <w:t xml:space="preserve">they are new and can be </w:t>
      </w:r>
      <w:r>
        <w:rPr>
          <w:rStyle w:val="Emphasis"/>
          <w:highlight w:val="green"/>
        </w:rPr>
        <w:t xml:space="preserve">concluded </w:t>
      </w:r>
      <w:r>
        <w:rPr>
          <w:rStyle w:val="Emphasis"/>
        </w:rPr>
        <w:t xml:space="preserve">as </w:t>
      </w:r>
      <w:r>
        <w:rPr>
          <w:rStyle w:val="Emphasis"/>
          <w:highlight w:val="green"/>
        </w:rPr>
        <w:t>quickly as they started</w:t>
      </w:r>
      <w:r>
        <w:rPr>
          <w:sz w:val="16"/>
        </w:rPr>
        <w:t xml:space="preserve">.’’ 60 Future </w:t>
      </w:r>
      <w:r>
        <w:rPr>
          <w:rStyle w:val="Emphasis"/>
        </w:rPr>
        <w:t>resource wars are unlikely.</w:t>
      </w:r>
      <w:r>
        <w:rPr>
          <w:sz w:val="16"/>
          <w:highlight w:val="green"/>
        </w:rPr>
        <w:t xml:space="preserve"> </w:t>
      </w:r>
      <w:r>
        <w:rPr>
          <w:rStyle w:val="Emphasis"/>
          <w:highlight w:val="green"/>
        </w:rPr>
        <w:t xml:space="preserve">There are fewer </w:t>
      </w:r>
      <w:r>
        <w:rPr>
          <w:rStyle w:val="Emphasis"/>
        </w:rPr>
        <w:t xml:space="preserve">and fewer </w:t>
      </w:r>
      <w:r>
        <w:rPr>
          <w:rStyle w:val="Emphasis"/>
          <w:highlight w:val="green"/>
        </w:rPr>
        <w:t>conquest wars</w:t>
      </w:r>
      <w:r>
        <w:rPr>
          <w:rStyle w:val="Emphasis"/>
        </w:rPr>
        <w:t>.</w:t>
      </w:r>
      <w:r>
        <w:rPr>
          <w:sz w:val="16"/>
        </w:rPr>
        <w:t xml:space="preserve"> Between the Westphalia peace and the end of World War II, nearly half of conflicts were fought over territory. Since the end of the Cold War, it has been less than 30 percent. 61 The invasion of Kuwait a nationwide bank robbery may go down in history as being the last great resource war. The U.S.-led intervention of 1991 was partly driven by the need to maintain the free flow of oil, but not by the temptation to capture it. (Nor was the 2003 war against Iraq motivated by oil.) As for the current tensions between the two Sudans over oil, they are the remnants of a civil war and an offshoot of a botched secession process, not a desire to control new resources. China’s and India’s energy needs are sometimes seen with apprehension: in light of growing oil and gas scarcity, is there not a risk of military clashes over the control of such resources? </w:t>
      </w:r>
      <w:r>
        <w:rPr>
          <w:rStyle w:val="StyleUnderline"/>
        </w:rPr>
        <w:t>This</w:t>
      </w:r>
      <w:r>
        <w:rPr>
          <w:sz w:val="16"/>
        </w:rPr>
        <w:t xml:space="preserve"> seemingly consensual </w:t>
      </w:r>
      <w:r>
        <w:rPr>
          <w:rStyle w:val="StyleUnderline"/>
        </w:rPr>
        <w:t>idea rests on two fallacies</w:t>
      </w:r>
      <w:r>
        <w:rPr>
          <w:sz w:val="16"/>
        </w:rPr>
        <w:t xml:space="preserve">. One is that there is such a thing as oil and gas </w:t>
      </w:r>
      <w:r>
        <w:rPr>
          <w:rStyle w:val="StyleUnderline"/>
        </w:rPr>
        <w:t>scarcity</w:t>
      </w:r>
      <w:r>
        <w:rPr>
          <w:sz w:val="16"/>
        </w:rPr>
        <w:t xml:space="preserve">, a notion </w:t>
      </w:r>
      <w:r>
        <w:rPr>
          <w:rStyle w:val="StyleUnderline"/>
        </w:rPr>
        <w:t>challenged by many energy experts</w:t>
      </w:r>
      <w:r>
        <w:rPr>
          <w:sz w:val="16"/>
        </w:rPr>
        <w:t xml:space="preserve">. 62 </w:t>
      </w:r>
      <w:r>
        <w:rPr>
          <w:rStyle w:val="StyleUnderline"/>
          <w:highlight w:val="green"/>
        </w:rPr>
        <w:t>As prices rise</w:t>
      </w:r>
      <w:r>
        <w:rPr>
          <w:rStyle w:val="StyleUnderline"/>
        </w:rPr>
        <w:t>,</w:t>
      </w:r>
      <w:r>
        <w:rPr>
          <w:sz w:val="16"/>
        </w:rPr>
        <w:t xml:space="preserve"> </w:t>
      </w:r>
      <w:r>
        <w:rPr>
          <w:rStyle w:val="StyleUnderline"/>
        </w:rPr>
        <w:t xml:space="preserve">previously </w:t>
      </w:r>
      <w:r>
        <w:rPr>
          <w:rStyle w:val="Emphasis"/>
          <w:highlight w:val="green"/>
        </w:rPr>
        <w:t>untapped reserves</w:t>
      </w:r>
      <w:r>
        <w:rPr>
          <w:rStyle w:val="StyleUnderline"/>
          <w:highlight w:val="green"/>
        </w:rPr>
        <w:t xml:space="preserve"> and non-conventional</w:t>
      </w:r>
      <w:r>
        <w:rPr>
          <w:sz w:val="16"/>
          <w:highlight w:val="green"/>
        </w:rPr>
        <w:t xml:space="preserve"> </w:t>
      </w:r>
      <w:r>
        <w:rPr>
          <w:rStyle w:val="StyleUnderline"/>
          <w:highlight w:val="green"/>
        </w:rPr>
        <w:t>hydrocarbons become</w:t>
      </w:r>
      <w:r>
        <w:rPr>
          <w:rStyle w:val="StyleUnderline"/>
        </w:rPr>
        <w:t xml:space="preserve"> economically </w:t>
      </w:r>
      <w:r>
        <w:rPr>
          <w:rStyle w:val="StyleUnderline"/>
          <w:highlight w:val="green"/>
        </w:rPr>
        <w:t>attractive</w:t>
      </w:r>
      <w:r>
        <w:rPr>
          <w:sz w:val="16"/>
        </w:rPr>
        <w:t xml:space="preserve">. </w:t>
      </w:r>
      <w:r>
        <w:rPr>
          <w:rStyle w:val="StyleUnderline"/>
        </w:rPr>
        <w:t>The other is that</w:t>
      </w:r>
      <w:r>
        <w:rPr>
          <w:sz w:val="16"/>
        </w:rPr>
        <w:t xml:space="preserve"> spilling blood is a rational way to access resources. As shown by the work of historians and political scientists such as Quincy Wright, </w:t>
      </w:r>
      <w:r>
        <w:rPr>
          <w:rStyle w:val="Emphasis"/>
          <w:highlight w:val="green"/>
        </w:rPr>
        <w:t xml:space="preserve">the </w:t>
      </w:r>
      <w:r>
        <w:rPr>
          <w:rStyle w:val="Emphasis"/>
          <w:highlight w:val="green"/>
        </w:rPr>
        <w:lastRenderedPageBreak/>
        <w:t xml:space="preserve">economic rationale </w:t>
      </w:r>
      <w:r>
        <w:rPr>
          <w:rStyle w:val="Emphasis"/>
        </w:rPr>
        <w:t xml:space="preserve">for war </w:t>
      </w:r>
      <w:r>
        <w:rPr>
          <w:rStyle w:val="Emphasis"/>
          <w:highlight w:val="green"/>
        </w:rPr>
        <w:t>has always been overstated</w:t>
      </w:r>
      <w:r>
        <w:rPr>
          <w:sz w:val="16"/>
        </w:rPr>
        <w:t xml:space="preserve">. And </w:t>
      </w:r>
      <w:r>
        <w:rPr>
          <w:rStyle w:val="StyleUnderline"/>
          <w:highlight w:val="green"/>
        </w:rPr>
        <w:t>because</w:t>
      </w:r>
      <w:r>
        <w:rPr>
          <w:sz w:val="16"/>
          <w:highlight w:val="green"/>
        </w:rPr>
        <w:t xml:space="preserve"> </w:t>
      </w:r>
      <w:r>
        <w:rPr>
          <w:rStyle w:val="StyleUnderline"/>
          <w:highlight w:val="green"/>
        </w:rPr>
        <w:t xml:space="preserve">of globalization, it has become </w:t>
      </w:r>
      <w:r>
        <w:rPr>
          <w:rStyle w:val="Emphasis"/>
          <w:highlight w:val="green"/>
        </w:rPr>
        <w:t>cheaper to buy than to steal</w:t>
      </w:r>
      <w:r>
        <w:rPr>
          <w:rStyle w:val="Emphasis"/>
        </w:rPr>
        <w:t xml:space="preserve">. </w:t>
      </w:r>
      <w:r>
        <w:rPr>
          <w:sz w:val="16"/>
        </w:rPr>
        <w:t xml:space="preserve">We no longer live in the world of 1941, when fear of lacking oil and raw materials was a key motivation for Japan’s decision to go to war. </w:t>
      </w:r>
      <w:r>
        <w:rPr>
          <w:rStyle w:val="StyleUnderline"/>
        </w:rPr>
        <w:t>In</w:t>
      </w:r>
      <w:r>
        <w:rPr>
          <w:sz w:val="16"/>
        </w:rPr>
        <w:t xml:space="preserve"> an era of </w:t>
      </w:r>
      <w:r>
        <w:rPr>
          <w:rStyle w:val="StyleUnderline"/>
        </w:rPr>
        <w:t>liberalizing trade</w:t>
      </w:r>
      <w:r>
        <w:rPr>
          <w:sz w:val="16"/>
        </w:rPr>
        <w:t xml:space="preserve">, many </w:t>
      </w:r>
      <w:r>
        <w:rPr>
          <w:rStyle w:val="StyleUnderline"/>
        </w:rPr>
        <w:t>natural resources are fungible goods.</w:t>
      </w:r>
      <w:r>
        <w:rPr>
          <w:sz w:val="16"/>
        </w:rPr>
        <w:t xml:space="preserve"> (Here, Beijing behaves as any other actor: 90 percent of the oil its companies produce outside of China goes to the global market, not to the domestic one.) 63 There may be clashes or conflicts in regions in maritime resource-rich areas such as the South China and East China seas or the Mediterranean, but they will be driven by nationalist passions, not the desperate hunger for hydrocarbons.</w:t>
      </w:r>
    </w:p>
    <w:p w14:paraId="3778E9C4" w14:textId="77777777" w:rsidR="0017405E" w:rsidRPr="00DF15D2" w:rsidRDefault="0017405E" w:rsidP="0017405E">
      <w:pPr>
        <w:pStyle w:val="Heading4"/>
        <w:rPr>
          <w:u w:val="single"/>
        </w:rPr>
      </w:pPr>
      <w:r>
        <w:t xml:space="preserve">Satellites key to </w:t>
      </w:r>
      <w:r w:rsidRPr="00DF15D2">
        <w:rPr>
          <w:u w:val="single"/>
        </w:rPr>
        <w:t>drones</w:t>
      </w:r>
      <w:r>
        <w:t xml:space="preserve"> and </w:t>
      </w:r>
      <w:r w:rsidRPr="00DF15D2">
        <w:rPr>
          <w:u w:val="single"/>
        </w:rPr>
        <w:t xml:space="preserve">PGS </w:t>
      </w:r>
    </w:p>
    <w:p w14:paraId="34ACD1E8" w14:textId="77777777" w:rsidR="0017405E" w:rsidRDefault="0017405E" w:rsidP="0017405E">
      <w:r>
        <w:t xml:space="preserve">Jeremy </w:t>
      </w:r>
      <w:r w:rsidRPr="005A7D3A">
        <w:rPr>
          <w:rStyle w:val="Style13ptBold"/>
        </w:rPr>
        <w:t>Rabkin 17</w:t>
      </w:r>
      <w:r>
        <w:t>, Professor of Law at George Mason University; and John Yoo, Professor of Law at the University of California-Berkeley, 2017, Striking Power: How Cyber, Robots, and Space Weapons Change the Rules of War, p. 193-194</w:t>
      </w:r>
    </w:p>
    <w:p w14:paraId="64FD729E" w14:textId="77777777" w:rsidR="0017405E" w:rsidRPr="009409F0" w:rsidRDefault="0017405E" w:rsidP="0017405E">
      <w:pPr>
        <w:rPr>
          <w:sz w:val="16"/>
        </w:rPr>
      </w:pPr>
      <w:r w:rsidRPr="009409F0">
        <w:rPr>
          <w:sz w:val="16"/>
        </w:rPr>
        <w:t xml:space="preserve">Since the end of the Cold War, </w:t>
      </w:r>
      <w:r w:rsidRPr="006C7C05">
        <w:rPr>
          <w:rStyle w:val="StyleUnderline"/>
          <w:highlight w:val="green"/>
        </w:rPr>
        <w:t>space-based military systems</w:t>
      </w:r>
      <w:r w:rsidRPr="003A0E79">
        <w:rPr>
          <w:rStyle w:val="StyleUnderline"/>
        </w:rPr>
        <w:t xml:space="preserve"> have come to </w:t>
      </w:r>
      <w:r w:rsidRPr="006C7C05">
        <w:rPr>
          <w:rStyle w:val="StyleUnderline"/>
          <w:highlight w:val="green"/>
        </w:rPr>
        <w:t>exert a</w:t>
      </w:r>
      <w:r w:rsidRPr="003A0E79">
        <w:rPr>
          <w:rStyle w:val="StyleUnderline"/>
        </w:rPr>
        <w:t xml:space="preserve"> more </w:t>
      </w:r>
      <w:r w:rsidRPr="006C7C05">
        <w:rPr>
          <w:rStyle w:val="StyleUnderline"/>
          <w:highlight w:val="green"/>
        </w:rPr>
        <w:t>direct terrestrial impact</w:t>
      </w:r>
      <w:r w:rsidRPr="009409F0">
        <w:rPr>
          <w:sz w:val="16"/>
        </w:rPr>
        <w:t>. The global positioning system (</w:t>
      </w:r>
      <w:r w:rsidRPr="003A0E79">
        <w:rPr>
          <w:rStyle w:val="StyleUnderline"/>
        </w:rPr>
        <w:t>GPS) allows U.S. aircraft, naval vessels, and ground units to locate their whereabouts and to direct their fire with precision</w:t>
      </w:r>
      <w:r w:rsidRPr="009409F0">
        <w:rPr>
          <w:sz w:val="16"/>
        </w:rPr>
        <w:t xml:space="preserve">. The stunning speed of the initial invasion of Iraq in 2003, like the earlier triumph of the Persian Gulf War in 1991, demonstrates the lethal success of military’ operations that integrate satellite communications and information gathering. </w:t>
      </w:r>
      <w:r w:rsidRPr="006C7C05">
        <w:rPr>
          <w:rStyle w:val="StyleUnderline"/>
          <w:highlight w:val="green"/>
        </w:rPr>
        <w:t xml:space="preserve">The </w:t>
      </w:r>
      <w:r w:rsidRPr="006C7C05">
        <w:rPr>
          <w:rStyle w:val="Emphasis"/>
          <w:highlight w:val="green"/>
        </w:rPr>
        <w:t>drone campaign</w:t>
      </w:r>
      <w:r w:rsidRPr="003A0E79">
        <w:rPr>
          <w:rStyle w:val="StyleUnderline"/>
        </w:rPr>
        <w:t xml:space="preserve"> against terrorist leaders </w:t>
      </w:r>
      <w:r w:rsidRPr="006C7C05">
        <w:rPr>
          <w:rStyle w:val="StyleUnderline"/>
          <w:highlight w:val="green"/>
        </w:rPr>
        <w:t xml:space="preserve">in the Middle East and Pakistan </w:t>
      </w:r>
      <w:r w:rsidRPr="006C7C05">
        <w:rPr>
          <w:rStyle w:val="Emphasis"/>
          <w:highlight w:val="green"/>
        </w:rPr>
        <w:t>depends on satellites</w:t>
      </w:r>
      <w:r w:rsidRPr="006C7C05">
        <w:rPr>
          <w:rStyle w:val="StyleUnderline"/>
          <w:highlight w:val="green"/>
        </w:rPr>
        <w:t xml:space="preserve"> to locate targets, conduct</w:t>
      </w:r>
      <w:r w:rsidRPr="003A0E79">
        <w:rPr>
          <w:rStyle w:val="StyleUnderline"/>
        </w:rPr>
        <w:t xml:space="preserve"> real-time </w:t>
      </w:r>
      <w:r w:rsidRPr="006C7C05">
        <w:rPr>
          <w:rStyle w:val="StyleUnderline"/>
          <w:highlight w:val="green"/>
        </w:rPr>
        <w:t>surveillance, and</w:t>
      </w:r>
      <w:r w:rsidRPr="009409F0">
        <w:rPr>
          <w:sz w:val="16"/>
        </w:rPr>
        <w:t xml:space="preserve"> then </w:t>
      </w:r>
      <w:r w:rsidRPr="006C7C05">
        <w:rPr>
          <w:rStyle w:val="StyleUnderline"/>
          <w:highlight w:val="green"/>
        </w:rPr>
        <w:t>control</w:t>
      </w:r>
      <w:r w:rsidRPr="003A0E79">
        <w:rPr>
          <w:rStyle w:val="StyleUnderline"/>
        </w:rPr>
        <w:t xml:space="preserve"> the </w:t>
      </w:r>
      <w:r w:rsidRPr="006C7C05">
        <w:rPr>
          <w:rStyle w:val="StyleUnderline"/>
          <w:highlight w:val="green"/>
        </w:rPr>
        <w:t>fire systems</w:t>
      </w:r>
      <w:r w:rsidRPr="003A0E79">
        <w:rPr>
          <w:rStyle w:val="StyleUnderline"/>
        </w:rPr>
        <w:t xml:space="preserve"> of the drones</w:t>
      </w:r>
      <w:r w:rsidRPr="009409F0">
        <w:rPr>
          <w:sz w:val="16"/>
        </w:rPr>
        <w:t>.</w:t>
      </w:r>
    </w:p>
    <w:p w14:paraId="6A230039" w14:textId="77777777" w:rsidR="0017405E" w:rsidRPr="009409F0" w:rsidRDefault="0017405E" w:rsidP="0017405E">
      <w:pPr>
        <w:rPr>
          <w:sz w:val="16"/>
        </w:rPr>
      </w:pPr>
      <w:r w:rsidRPr="00D43E7A">
        <w:rPr>
          <w:rStyle w:val="StyleUnderline"/>
        </w:rPr>
        <w:t>The future holds even more</w:t>
      </w:r>
      <w:r w:rsidRPr="003A0E79">
        <w:rPr>
          <w:rStyle w:val="StyleUnderline"/>
        </w:rPr>
        <w:t xml:space="preserve"> advances</w:t>
      </w:r>
      <w:r w:rsidRPr="009409F0">
        <w:rPr>
          <w:sz w:val="16"/>
        </w:rPr>
        <w:t xml:space="preserve"> in store. Building on precision-guided munitions, </w:t>
      </w:r>
      <w:r w:rsidRPr="006C7C05">
        <w:rPr>
          <w:rStyle w:val="StyleUnderline"/>
          <w:highlight w:val="green"/>
        </w:rPr>
        <w:t>the U.S.</w:t>
      </w:r>
      <w:r w:rsidRPr="009409F0">
        <w:rPr>
          <w:sz w:val="16"/>
        </w:rPr>
        <w:t xml:space="preserve"> Defense Department </w:t>
      </w:r>
      <w:r w:rsidRPr="006C7C05">
        <w:rPr>
          <w:rStyle w:val="StyleUnderline"/>
          <w:highlight w:val="green"/>
        </w:rPr>
        <w:t>is developing</w:t>
      </w:r>
      <w:r w:rsidRPr="003A0E79">
        <w:rPr>
          <w:rStyle w:val="StyleUnderline"/>
        </w:rPr>
        <w:t xml:space="preserve"> a “</w:t>
      </w:r>
      <w:r w:rsidRPr="006C7C05">
        <w:rPr>
          <w:rStyle w:val="Emphasis"/>
          <w:highlight w:val="green"/>
        </w:rPr>
        <w:t>prompt global strike</w:t>
      </w:r>
      <w:r w:rsidRPr="00D43E7A">
        <w:rPr>
          <w:rStyle w:val="StyleUnderline"/>
        </w:rPr>
        <w:t xml:space="preserve">” system </w:t>
      </w:r>
      <w:r w:rsidRPr="006C7C05">
        <w:rPr>
          <w:rStyle w:val="StyleUnderline"/>
          <w:highlight w:val="green"/>
        </w:rPr>
        <w:t xml:space="preserve">that will use GPS satellites to </w:t>
      </w:r>
      <w:r w:rsidRPr="006C7C05">
        <w:rPr>
          <w:rStyle w:val="Emphasis"/>
          <w:highlight w:val="green"/>
        </w:rPr>
        <w:t>guide hypersonic missiles</w:t>
      </w:r>
      <w:r w:rsidRPr="00D43E7A">
        <w:rPr>
          <w:rStyle w:val="StyleUnderline"/>
        </w:rPr>
        <w:t xml:space="preserve">, armed with conventional warheads, to targets </w:t>
      </w:r>
      <w:r w:rsidRPr="006C7C05">
        <w:rPr>
          <w:rStyle w:val="StyleUnderline"/>
          <w:highlight w:val="green"/>
        </w:rPr>
        <w:t>anywhere in the world within an hour</w:t>
      </w:r>
      <w:r w:rsidRPr="009409F0">
        <w:rPr>
          <w:sz w:val="16"/>
        </w:rPr>
        <w:t>.1 More exotic versions envision bombardments from orbital platforms using rods, which would generate their explosive force purely from the kinetic energy created by their high terminal velocity upon reentering the atmosphere. American planners speculate that such systems could replace the need for tactical nuclear weapons because of their combination of precision, speed, and destructive potential.</w:t>
      </w:r>
    </w:p>
    <w:p w14:paraId="5BCC68F7" w14:textId="77777777" w:rsidR="0017405E" w:rsidRDefault="0017405E" w:rsidP="0017405E">
      <w:pPr>
        <w:pStyle w:val="Heading4"/>
      </w:pPr>
      <w:r>
        <w:t xml:space="preserve">PGS causes </w:t>
      </w:r>
      <w:r w:rsidRPr="008C729D">
        <w:rPr>
          <w:u w:val="single"/>
        </w:rPr>
        <w:t>destabilization</w:t>
      </w:r>
      <w:r>
        <w:t xml:space="preserve"> and </w:t>
      </w:r>
      <w:r w:rsidRPr="008C729D">
        <w:rPr>
          <w:u w:val="single"/>
        </w:rPr>
        <w:t>conflict</w:t>
      </w:r>
      <w:r>
        <w:t xml:space="preserve">. </w:t>
      </w:r>
    </w:p>
    <w:p w14:paraId="4BE3B8E7" w14:textId="77777777" w:rsidR="0017405E" w:rsidRDefault="0017405E" w:rsidP="0017405E">
      <w:r>
        <w:t xml:space="preserve">Raf </w:t>
      </w:r>
      <w:r w:rsidRPr="004E1747">
        <w:rPr>
          <w:rStyle w:val="Style13ptBold"/>
        </w:rPr>
        <w:t>Casps 18</w:t>
      </w:r>
      <w:r>
        <w:t>, lecturer at the University of Birmingham and a Visiting Researcher at the United Nations Institute of Disarmament Research in Geneva before joining King’s College London and the UK’s Joint Services Command and Staff College. PhD in International Relations from Cambridge University, Medium, 6-21-2018, "Conventional Prompt Global Strike: Enhancing Deterrence?", https://medium.com/raf-caps/conventional-prompt-global-strike-enhancing-deterrence-dac5a0fe6af7</w:t>
      </w:r>
    </w:p>
    <w:p w14:paraId="7A394257" w14:textId="77777777" w:rsidR="0017405E" w:rsidRPr="008C729D" w:rsidRDefault="0017405E" w:rsidP="0017405E">
      <w:pPr>
        <w:rPr>
          <w:rStyle w:val="Emphasis"/>
        </w:rPr>
      </w:pPr>
      <w:r w:rsidRPr="006C7C05">
        <w:rPr>
          <w:rStyle w:val="Emphasis"/>
          <w:highlight w:val="green"/>
        </w:rPr>
        <w:t>Undermining stability and deterrence</w:t>
      </w:r>
    </w:p>
    <w:p w14:paraId="01B30E4D" w14:textId="77777777" w:rsidR="0017405E" w:rsidRPr="00BA25CA" w:rsidRDefault="0017405E" w:rsidP="0017405E">
      <w:pPr>
        <w:rPr>
          <w:color w:val="FF0000"/>
          <w:sz w:val="16"/>
        </w:rPr>
      </w:pPr>
      <w:r w:rsidRPr="00FC0B4D">
        <w:rPr>
          <w:sz w:val="16"/>
        </w:rPr>
        <w:t xml:space="preserve">While past US Administrations have viewed CPGS as enhancing deterrence, </w:t>
      </w:r>
      <w:r w:rsidRPr="006C7C05">
        <w:rPr>
          <w:rStyle w:val="StyleUnderline"/>
          <w:highlight w:val="green"/>
        </w:rPr>
        <w:t>these weapons</w:t>
      </w:r>
      <w:r w:rsidRPr="008C729D">
        <w:rPr>
          <w:rStyle w:val="StyleUnderline"/>
        </w:rPr>
        <w:t xml:space="preserve"> have provoked intense debate, in particular how they will </w:t>
      </w:r>
      <w:r w:rsidRPr="006C7C05">
        <w:rPr>
          <w:rStyle w:val="StyleUnderline"/>
          <w:highlight w:val="green"/>
        </w:rPr>
        <w:t>impact crisis stability</w:t>
      </w:r>
      <w:r w:rsidRPr="008C729D">
        <w:rPr>
          <w:rStyle w:val="StyleUnderline"/>
        </w:rPr>
        <w:t>.</w:t>
      </w:r>
      <w:r w:rsidRPr="00FC0B4D">
        <w:rPr>
          <w:sz w:val="16"/>
        </w:rPr>
        <w:t xml:space="preserve"> One of the most significant concerns is that </w:t>
      </w:r>
      <w:r w:rsidRPr="006C7C05">
        <w:rPr>
          <w:rStyle w:val="Emphasis"/>
          <w:highlight w:val="green"/>
        </w:rPr>
        <w:t>Russia will view</w:t>
      </w:r>
      <w:r w:rsidRPr="006C7C05">
        <w:rPr>
          <w:rStyle w:val="StyleUnderline"/>
          <w:highlight w:val="green"/>
        </w:rPr>
        <w:t xml:space="preserve"> such </w:t>
      </w:r>
      <w:r w:rsidRPr="006C7C05">
        <w:rPr>
          <w:rStyle w:val="Emphasis"/>
          <w:highlight w:val="green"/>
        </w:rPr>
        <w:t>weapons as a direct threat</w:t>
      </w:r>
      <w:r w:rsidRPr="006C7C05">
        <w:rPr>
          <w:rStyle w:val="StyleUnderline"/>
          <w:highlight w:val="green"/>
        </w:rPr>
        <w:t xml:space="preserve"> to its</w:t>
      </w:r>
      <w:r w:rsidRPr="008C729D">
        <w:rPr>
          <w:rStyle w:val="StyleUnderline"/>
        </w:rPr>
        <w:t xml:space="preserve"> </w:t>
      </w:r>
      <w:r w:rsidRPr="008C729D">
        <w:rPr>
          <w:rStyle w:val="Emphasis"/>
        </w:rPr>
        <w:t xml:space="preserve">Strategic </w:t>
      </w:r>
      <w:r w:rsidRPr="006C7C05">
        <w:rPr>
          <w:rStyle w:val="Emphasis"/>
          <w:highlight w:val="green"/>
        </w:rPr>
        <w:t>Nuclear Forces</w:t>
      </w:r>
      <w:r w:rsidRPr="00FC0B4D">
        <w:rPr>
          <w:sz w:val="16"/>
        </w:rPr>
        <w:t xml:space="preserve">. Indeed, this outlook appears in Russian doctrine, and in policy statements in various international fora. For instance, at the 2015 Nuclear Non-proliferation Treaty Review Conference, </w:t>
      </w:r>
      <w:r w:rsidRPr="008C729D">
        <w:rPr>
          <w:rStyle w:val="StyleUnderline"/>
        </w:rPr>
        <w:t xml:space="preserve">the </w:t>
      </w:r>
      <w:r w:rsidRPr="006C7C05">
        <w:rPr>
          <w:rStyle w:val="Emphasis"/>
          <w:highlight w:val="green"/>
        </w:rPr>
        <w:t>head of the Russian delegation</w:t>
      </w:r>
      <w:r w:rsidRPr="006C7C05">
        <w:rPr>
          <w:rStyle w:val="StyleUnderline"/>
          <w:highlight w:val="green"/>
        </w:rPr>
        <w:t xml:space="preserve"> stated that </w:t>
      </w:r>
      <w:r w:rsidRPr="006C7C05">
        <w:rPr>
          <w:rStyle w:val="Emphasis"/>
          <w:highlight w:val="green"/>
        </w:rPr>
        <w:t>US policy hinders</w:t>
      </w:r>
      <w:r w:rsidRPr="006C7C05">
        <w:rPr>
          <w:rStyle w:val="StyleUnderline"/>
          <w:highlight w:val="green"/>
        </w:rPr>
        <w:t xml:space="preserve"> further </w:t>
      </w:r>
      <w:r w:rsidRPr="006C7C05">
        <w:rPr>
          <w:rStyle w:val="Emphasis"/>
          <w:highlight w:val="green"/>
        </w:rPr>
        <w:t>nuclear reductions</w:t>
      </w:r>
      <w:r w:rsidRPr="008C729D">
        <w:rPr>
          <w:rStyle w:val="StyleUnderline"/>
        </w:rPr>
        <w:t xml:space="preserve"> </w:t>
      </w:r>
      <w:r w:rsidRPr="00BA25CA">
        <w:rPr>
          <w:rStyle w:val="StyleUnderline"/>
          <w:color w:val="FF0000"/>
        </w:rPr>
        <w:t xml:space="preserve">through its ‘intransigent course’, </w:t>
      </w:r>
      <w:r w:rsidRPr="00BA25CA">
        <w:rPr>
          <w:rStyle w:val="StyleUnderline"/>
          <w:color w:val="FF0000"/>
          <w:highlight w:val="green"/>
        </w:rPr>
        <w:t xml:space="preserve">undermining </w:t>
      </w:r>
      <w:r w:rsidRPr="00BA25CA">
        <w:rPr>
          <w:rStyle w:val="Emphasis"/>
          <w:color w:val="FF0000"/>
          <w:highlight w:val="green"/>
        </w:rPr>
        <w:t>strategic stability by pursuing</w:t>
      </w:r>
      <w:r w:rsidRPr="00BA25CA">
        <w:rPr>
          <w:rStyle w:val="StyleUnderline"/>
          <w:color w:val="FF0000"/>
        </w:rPr>
        <w:t>, among other things, a missile defence system and the “</w:t>
      </w:r>
      <w:r w:rsidRPr="00BA25CA">
        <w:rPr>
          <w:rStyle w:val="Emphasis"/>
          <w:color w:val="FF0000"/>
          <w:highlight w:val="green"/>
        </w:rPr>
        <w:t>prompt global strike</w:t>
      </w:r>
      <w:r w:rsidRPr="00BA25CA">
        <w:rPr>
          <w:rStyle w:val="StyleUnderline"/>
          <w:color w:val="FF0000"/>
        </w:rPr>
        <w:t>” concept</w:t>
      </w:r>
      <w:r w:rsidRPr="00BA25CA">
        <w:rPr>
          <w:color w:val="FF0000"/>
          <w:sz w:val="16"/>
        </w:rPr>
        <w:t xml:space="preserve">.[6] </w:t>
      </w:r>
      <w:r w:rsidRPr="00BA25CA">
        <w:rPr>
          <w:rStyle w:val="StyleUnderline"/>
          <w:color w:val="FF0000"/>
          <w:highlight w:val="green"/>
        </w:rPr>
        <w:t>This is a consistent mantra</w:t>
      </w:r>
      <w:r w:rsidRPr="00BA25CA">
        <w:rPr>
          <w:color w:val="FF0000"/>
          <w:sz w:val="16"/>
        </w:rPr>
        <w:t xml:space="preserve">. However, some argue that Russia overstates the danger to its forces. Russia is the only state beyond the US with a warning system that is capable of detecting a missile launch. Its over-the-horizon and space-based capabilities should be easily capable of discerning the difference between an ICBM and a CPGS weapon. And while a greater proportion of its deterrent is land-based than that of the US (and clearly that of Britain or France), Russia maintains a significant second-strike capability with its SLBM force. Russia’s willingness to introduce nuclear weapons at a lower threshold than other powers is also clearly established. Therefore, a disarming strike by the US against the Russian ICBM force, or perhaps even its command and control structure, would seem highly risky, and therefore unlikely. Nonetheless, </w:t>
      </w:r>
      <w:r w:rsidRPr="00BA25CA">
        <w:rPr>
          <w:rStyle w:val="Emphasis"/>
          <w:color w:val="FF0000"/>
          <w:highlight w:val="green"/>
        </w:rPr>
        <w:t>Russia’s sensitivity</w:t>
      </w:r>
      <w:r w:rsidRPr="00BA25CA">
        <w:rPr>
          <w:rStyle w:val="StyleUnderline"/>
          <w:color w:val="FF0000"/>
          <w:highlight w:val="green"/>
        </w:rPr>
        <w:t xml:space="preserve"> over their</w:t>
      </w:r>
      <w:r w:rsidRPr="00BA25CA">
        <w:rPr>
          <w:rStyle w:val="StyleUnderline"/>
          <w:color w:val="FF0000"/>
        </w:rPr>
        <w:t xml:space="preserve"> nuclear </w:t>
      </w:r>
      <w:r w:rsidRPr="00BA25CA">
        <w:rPr>
          <w:rStyle w:val="StyleUnderline"/>
          <w:color w:val="FF0000"/>
          <w:highlight w:val="green"/>
        </w:rPr>
        <w:t xml:space="preserve">deterrent </w:t>
      </w:r>
      <w:r w:rsidRPr="00BA25CA">
        <w:rPr>
          <w:rStyle w:val="Emphasis"/>
          <w:color w:val="FF0000"/>
          <w:highlight w:val="green"/>
        </w:rPr>
        <w:t>cannot be underestimated</w:t>
      </w:r>
      <w:r w:rsidRPr="00BA25CA">
        <w:rPr>
          <w:color w:val="FF0000"/>
          <w:sz w:val="16"/>
        </w:rPr>
        <w:t xml:space="preserve">. The nuclear deterrent is seen as integral to Russia’s claim to be a great power. In addition to this, </w:t>
      </w:r>
      <w:r w:rsidRPr="00BA25CA">
        <w:rPr>
          <w:rStyle w:val="StyleUnderline"/>
          <w:color w:val="FF0000"/>
          <w:highlight w:val="green"/>
        </w:rPr>
        <w:t xml:space="preserve">Russian policy </w:t>
      </w:r>
      <w:r w:rsidRPr="00BA25CA">
        <w:rPr>
          <w:rStyle w:val="StyleUnderline"/>
          <w:color w:val="FF0000"/>
          <w:highlight w:val="green"/>
        </w:rPr>
        <w:lastRenderedPageBreak/>
        <w:t>makers are</w:t>
      </w:r>
      <w:r w:rsidRPr="00BA25CA">
        <w:rPr>
          <w:rStyle w:val="StyleUnderline"/>
          <w:color w:val="FF0000"/>
        </w:rPr>
        <w:t xml:space="preserve"> keenly </w:t>
      </w:r>
      <w:r w:rsidRPr="00BA25CA">
        <w:rPr>
          <w:rStyle w:val="StyleUnderline"/>
          <w:color w:val="FF0000"/>
          <w:highlight w:val="green"/>
        </w:rPr>
        <w:t>aware of the inferiority of their conventional forces</w:t>
      </w:r>
      <w:r w:rsidRPr="00BA25CA">
        <w:rPr>
          <w:rStyle w:val="StyleUnderline"/>
          <w:color w:val="FF0000"/>
        </w:rPr>
        <w:t xml:space="preserve"> to the US, </w:t>
      </w:r>
      <w:r w:rsidRPr="00BA25CA">
        <w:rPr>
          <w:rStyle w:val="StyleUnderline"/>
          <w:color w:val="FF0000"/>
          <w:highlight w:val="green"/>
        </w:rPr>
        <w:t>which acts to magnify</w:t>
      </w:r>
      <w:r w:rsidRPr="00BA25CA">
        <w:rPr>
          <w:rStyle w:val="StyleUnderline"/>
          <w:color w:val="FF0000"/>
        </w:rPr>
        <w:t xml:space="preserve"> both </w:t>
      </w:r>
      <w:r w:rsidRPr="00BA25CA">
        <w:rPr>
          <w:rStyle w:val="StyleUnderline"/>
          <w:color w:val="FF0000"/>
          <w:highlight w:val="green"/>
        </w:rPr>
        <w:t>the</w:t>
      </w:r>
      <w:r w:rsidRPr="00BA25CA">
        <w:rPr>
          <w:rStyle w:val="StyleUnderline"/>
          <w:color w:val="FF0000"/>
        </w:rPr>
        <w:t xml:space="preserve"> symbolic and strategic </w:t>
      </w:r>
      <w:r w:rsidRPr="00BA25CA">
        <w:rPr>
          <w:rStyle w:val="StyleUnderline"/>
          <w:color w:val="FF0000"/>
          <w:highlight w:val="green"/>
        </w:rPr>
        <w:t>value of nuclear weapons</w:t>
      </w:r>
      <w:r w:rsidRPr="00BA25CA">
        <w:rPr>
          <w:rStyle w:val="StyleUnderline"/>
          <w:color w:val="FF0000"/>
        </w:rPr>
        <w:t xml:space="preserve"> to the Kremlin. </w:t>
      </w:r>
      <w:r w:rsidRPr="00BA25CA">
        <w:rPr>
          <w:rStyle w:val="Emphasis"/>
          <w:color w:val="FF0000"/>
          <w:highlight w:val="green"/>
        </w:rPr>
        <w:t>Any perceived threat</w:t>
      </w:r>
      <w:r w:rsidRPr="00BA25CA">
        <w:rPr>
          <w:rStyle w:val="Emphasis"/>
          <w:color w:val="FF0000"/>
        </w:rPr>
        <w:t>,</w:t>
      </w:r>
      <w:r w:rsidRPr="00BA25CA">
        <w:rPr>
          <w:color w:val="FF0000"/>
          <w:sz w:val="16"/>
        </w:rPr>
        <w:t xml:space="preserve"> real or otherwise, </w:t>
      </w:r>
      <w:r w:rsidRPr="00BA25CA">
        <w:rPr>
          <w:rStyle w:val="Emphasis"/>
          <w:color w:val="FF0000"/>
          <w:highlight w:val="green"/>
        </w:rPr>
        <w:t>will</w:t>
      </w:r>
      <w:r w:rsidRPr="00BA25CA">
        <w:rPr>
          <w:rStyle w:val="StyleUnderline"/>
          <w:color w:val="FF0000"/>
        </w:rPr>
        <w:t xml:space="preserve"> serve to </w:t>
      </w:r>
      <w:r w:rsidRPr="00BA25CA">
        <w:rPr>
          <w:rStyle w:val="Emphasis"/>
          <w:color w:val="FF0000"/>
          <w:highlight w:val="green"/>
        </w:rPr>
        <w:t>create significant concerns</w:t>
      </w:r>
      <w:r w:rsidRPr="00BA25CA">
        <w:rPr>
          <w:rStyle w:val="StyleUnderline"/>
          <w:color w:val="FF0000"/>
        </w:rPr>
        <w:t xml:space="preserve"> in Moscow</w:t>
      </w:r>
      <w:r w:rsidRPr="00BA25CA">
        <w:rPr>
          <w:color w:val="FF0000"/>
          <w:sz w:val="16"/>
        </w:rPr>
        <w:t>.</w:t>
      </w:r>
    </w:p>
    <w:p w14:paraId="4D385BD7" w14:textId="77777777" w:rsidR="0017405E" w:rsidRPr="00BA25CA" w:rsidRDefault="0017405E" w:rsidP="0017405E">
      <w:pPr>
        <w:rPr>
          <w:color w:val="FF0000"/>
          <w:sz w:val="16"/>
        </w:rPr>
      </w:pPr>
      <w:r w:rsidRPr="00BA25CA">
        <w:rPr>
          <w:rStyle w:val="StyleUnderline"/>
          <w:color w:val="FF0000"/>
        </w:rPr>
        <w:t xml:space="preserve">The perceived threat from these weapons is further amplified when </w:t>
      </w:r>
      <w:r w:rsidRPr="00BA25CA">
        <w:rPr>
          <w:rStyle w:val="Emphasis"/>
          <w:color w:val="FF0000"/>
          <w:highlight w:val="green"/>
        </w:rPr>
        <w:t>CPGS is allied to missile defence</w:t>
      </w:r>
      <w:r w:rsidRPr="00BA25CA">
        <w:rPr>
          <w:rStyle w:val="StyleUnderline"/>
          <w:color w:val="FF0000"/>
        </w:rPr>
        <w:t xml:space="preserve"> systems</w:t>
      </w:r>
      <w:r w:rsidRPr="00BA25CA">
        <w:rPr>
          <w:color w:val="FF0000"/>
          <w:sz w:val="16"/>
        </w:rPr>
        <w:t xml:space="preserve">. There are </w:t>
      </w:r>
      <w:r w:rsidRPr="00BA25CA">
        <w:rPr>
          <w:rStyle w:val="StyleUnderline"/>
          <w:color w:val="FF0000"/>
          <w:highlight w:val="green"/>
        </w:rPr>
        <w:t xml:space="preserve">numerous statements by Russian and Chinese officials as to the </w:t>
      </w:r>
      <w:r w:rsidRPr="00BA25CA">
        <w:rPr>
          <w:rStyle w:val="Emphasis"/>
          <w:color w:val="FF0000"/>
          <w:highlight w:val="green"/>
        </w:rPr>
        <w:t>combined effect</w:t>
      </w:r>
      <w:r w:rsidRPr="00BA25CA">
        <w:rPr>
          <w:rStyle w:val="StyleUnderline"/>
          <w:color w:val="FF0000"/>
        </w:rPr>
        <w:t xml:space="preserve"> of these conventional systems, </w:t>
      </w:r>
      <w:r w:rsidRPr="00BA25CA">
        <w:rPr>
          <w:rStyle w:val="StyleUnderline"/>
          <w:color w:val="FF0000"/>
          <w:highlight w:val="green"/>
        </w:rPr>
        <w:t xml:space="preserve">and their capability of a </w:t>
      </w:r>
      <w:r w:rsidRPr="00BA25CA">
        <w:rPr>
          <w:rStyle w:val="Emphasis"/>
          <w:color w:val="FF0000"/>
          <w:highlight w:val="green"/>
        </w:rPr>
        <w:t>disarming first strike</w:t>
      </w:r>
      <w:r w:rsidRPr="00BA25CA">
        <w:rPr>
          <w:color w:val="FF0000"/>
          <w:sz w:val="16"/>
          <w:highlight w:val="green"/>
        </w:rPr>
        <w:t>.</w:t>
      </w:r>
      <w:r w:rsidRPr="00BA25CA">
        <w:rPr>
          <w:color w:val="FF0000"/>
          <w:sz w:val="16"/>
        </w:rPr>
        <w:t xml:space="preserve"> </w:t>
      </w:r>
      <w:r w:rsidRPr="00BA25CA">
        <w:rPr>
          <w:rStyle w:val="StyleUnderline"/>
          <w:color w:val="FF0000"/>
        </w:rPr>
        <w:t xml:space="preserve">Such </w:t>
      </w:r>
      <w:r w:rsidRPr="00BA25CA">
        <w:rPr>
          <w:rStyle w:val="StyleUnderline"/>
          <w:color w:val="FF0000"/>
          <w:highlight w:val="green"/>
        </w:rPr>
        <w:t xml:space="preserve">fears have driven Russia to </w:t>
      </w:r>
      <w:r w:rsidRPr="00BA25CA">
        <w:rPr>
          <w:rStyle w:val="Emphasis"/>
          <w:color w:val="FF0000"/>
          <w:highlight w:val="green"/>
        </w:rPr>
        <w:t>increase its reliance on tactical nuclear weapons</w:t>
      </w:r>
      <w:r w:rsidRPr="00BA25CA">
        <w:rPr>
          <w:rStyle w:val="StyleUnderline"/>
          <w:color w:val="FF0000"/>
          <w:highlight w:val="green"/>
        </w:rPr>
        <w:t xml:space="preserve">, and to </w:t>
      </w:r>
      <w:r w:rsidRPr="00BA25CA">
        <w:rPr>
          <w:rStyle w:val="Emphasis"/>
          <w:color w:val="FF0000"/>
          <w:highlight w:val="green"/>
        </w:rPr>
        <w:t xml:space="preserve">upgrade </w:t>
      </w:r>
      <w:r w:rsidRPr="00BA25CA">
        <w:rPr>
          <w:rStyle w:val="Emphasis"/>
          <w:color w:val="FF0000"/>
        </w:rPr>
        <w:t xml:space="preserve">the </w:t>
      </w:r>
      <w:r w:rsidRPr="00BA25CA">
        <w:rPr>
          <w:rStyle w:val="StyleUnderline"/>
          <w:color w:val="FF0000"/>
        </w:rPr>
        <w:t xml:space="preserve">robustness of its nuclear </w:t>
      </w:r>
      <w:r w:rsidRPr="00BA25CA">
        <w:rPr>
          <w:rStyle w:val="Emphasis"/>
          <w:color w:val="FF0000"/>
          <w:highlight w:val="green"/>
        </w:rPr>
        <w:t>systems</w:t>
      </w:r>
      <w:r w:rsidRPr="00BA25CA">
        <w:rPr>
          <w:rStyle w:val="StyleUnderline"/>
          <w:color w:val="FF0000"/>
        </w:rPr>
        <w:t>, while also hastening aerospace defence capabilities</w:t>
      </w:r>
      <w:r w:rsidRPr="00BA25CA">
        <w:rPr>
          <w:color w:val="FF0000"/>
          <w:sz w:val="16"/>
        </w:rPr>
        <w:t xml:space="preserve">. </w:t>
      </w:r>
      <w:r w:rsidRPr="00BA25CA">
        <w:rPr>
          <w:rStyle w:val="StyleUnderline"/>
          <w:color w:val="FF0000"/>
          <w:highlight w:val="green"/>
        </w:rPr>
        <w:t>The reliance</w:t>
      </w:r>
      <w:r w:rsidRPr="00BA25CA">
        <w:rPr>
          <w:rStyle w:val="StyleUnderline"/>
          <w:color w:val="FF0000"/>
        </w:rPr>
        <w:t xml:space="preserve"> on tactical nuclear weapons in particular </w:t>
      </w:r>
      <w:r w:rsidRPr="00BA25CA">
        <w:rPr>
          <w:rStyle w:val="StyleUnderline"/>
          <w:color w:val="FF0000"/>
          <w:highlight w:val="green"/>
        </w:rPr>
        <w:t xml:space="preserve">brings </w:t>
      </w:r>
      <w:r w:rsidRPr="00BA25CA">
        <w:rPr>
          <w:rStyle w:val="Emphasis"/>
          <w:color w:val="FF0000"/>
          <w:highlight w:val="green"/>
        </w:rPr>
        <w:t>negative consequence in terms of security</w:t>
      </w:r>
      <w:r w:rsidRPr="00BA25CA">
        <w:rPr>
          <w:rStyle w:val="Emphasis"/>
          <w:color w:val="FF0000"/>
        </w:rPr>
        <w:t xml:space="preserve"> </w:t>
      </w:r>
      <w:r w:rsidRPr="00BA25CA">
        <w:rPr>
          <w:rStyle w:val="StyleUnderline"/>
          <w:color w:val="FF0000"/>
        </w:rPr>
        <w:t xml:space="preserve">and control. </w:t>
      </w:r>
      <w:r w:rsidRPr="00BA25CA">
        <w:rPr>
          <w:rStyle w:val="StyleUnderline"/>
          <w:color w:val="FF0000"/>
          <w:highlight w:val="green"/>
        </w:rPr>
        <w:t>They are</w:t>
      </w:r>
      <w:r w:rsidRPr="00BA25CA">
        <w:rPr>
          <w:rStyle w:val="StyleUnderline"/>
          <w:color w:val="FF0000"/>
        </w:rPr>
        <w:t xml:space="preserve"> widely held to </w:t>
      </w:r>
      <w:r w:rsidRPr="00BA25CA">
        <w:rPr>
          <w:rStyle w:val="Emphasis"/>
          <w:color w:val="FF0000"/>
          <w:highlight w:val="green"/>
        </w:rPr>
        <w:t>highly destabilizing</w:t>
      </w:r>
      <w:r w:rsidRPr="00BA25CA">
        <w:rPr>
          <w:rStyle w:val="StyleUnderline"/>
          <w:color w:val="FF0000"/>
        </w:rPr>
        <w:t>, and change the metrics of deterrence</w:t>
      </w:r>
      <w:r w:rsidRPr="00BA25CA">
        <w:rPr>
          <w:color w:val="FF0000"/>
          <w:sz w:val="16"/>
        </w:rPr>
        <w:t>.</w:t>
      </w:r>
    </w:p>
    <w:p w14:paraId="062825F9" w14:textId="77777777" w:rsidR="0017405E" w:rsidRPr="00BA25CA" w:rsidRDefault="0017405E" w:rsidP="0017405E">
      <w:pPr>
        <w:rPr>
          <w:color w:val="FF0000"/>
          <w:sz w:val="16"/>
        </w:rPr>
      </w:pPr>
      <w:r w:rsidRPr="00BA25CA">
        <w:rPr>
          <w:rStyle w:val="StyleUnderline"/>
          <w:color w:val="FF0000"/>
        </w:rPr>
        <w:t>Further concerns are created by the ambiguities that are inherent in CPGS designs</w:t>
      </w:r>
      <w:r w:rsidRPr="00BA25CA">
        <w:rPr>
          <w:color w:val="FF0000"/>
          <w:sz w:val="16"/>
        </w:rPr>
        <w:t xml:space="preserve">. </w:t>
      </w:r>
      <w:r w:rsidRPr="00BA25CA">
        <w:rPr>
          <w:rStyle w:val="StyleUnderline"/>
          <w:color w:val="FF0000"/>
        </w:rPr>
        <w:t>These relate to the type of warhead, the country targeted, and the type of target</w:t>
      </w:r>
      <w:r w:rsidRPr="00BA25CA">
        <w:rPr>
          <w:color w:val="FF0000"/>
          <w:sz w:val="16"/>
        </w:rPr>
        <w:t>. The points relating to the ambiguity of whether a weapon carried a nuclear or conventional warhead has been discussed above. The withdrawal of funding for the CTM has probably eradicated this as an uncertainty, at least as far as the US programme is concerned. Basing options and inspections would serve to eliminate the vestiges of any further doubt. However, the latter two concerns are more persistent</w:t>
      </w:r>
      <w:r w:rsidRPr="00BA25CA">
        <w:rPr>
          <w:rStyle w:val="StyleUnderline"/>
          <w:color w:val="FF0000"/>
        </w:rPr>
        <w:t>. The ability of CPGS platforms to manoeuvre means that their destination cannot be determined until late in the flight envelope</w:t>
      </w:r>
      <w:r w:rsidRPr="00BA25CA">
        <w:rPr>
          <w:color w:val="FF0000"/>
          <w:sz w:val="16"/>
        </w:rPr>
        <w:t xml:space="preserve"> — </w:t>
      </w:r>
      <w:r w:rsidRPr="00BA25CA">
        <w:rPr>
          <w:rStyle w:val="StyleUnderline"/>
          <w:color w:val="FF0000"/>
        </w:rPr>
        <w:t>perhaps not until the final moments</w:t>
      </w:r>
      <w:r w:rsidRPr="00BA25CA">
        <w:rPr>
          <w:color w:val="FF0000"/>
          <w:sz w:val="16"/>
        </w:rPr>
        <w:t xml:space="preserve">. Thus </w:t>
      </w:r>
      <w:r w:rsidRPr="00BA25CA">
        <w:rPr>
          <w:rStyle w:val="StyleUnderline"/>
          <w:color w:val="FF0000"/>
          <w:highlight w:val="green"/>
        </w:rPr>
        <w:t>a strike</w:t>
      </w:r>
      <w:r w:rsidRPr="00BA25CA">
        <w:rPr>
          <w:rStyle w:val="StyleUnderline"/>
          <w:color w:val="FF0000"/>
        </w:rPr>
        <w:t xml:space="preserve"> on a third party </w:t>
      </w:r>
      <w:r w:rsidRPr="00BA25CA">
        <w:rPr>
          <w:rStyle w:val="StyleUnderline"/>
          <w:color w:val="FF0000"/>
          <w:highlight w:val="green"/>
        </w:rPr>
        <w:t>could be</w:t>
      </w:r>
      <w:r w:rsidRPr="00BA25CA">
        <w:rPr>
          <w:rStyle w:val="StyleUnderline"/>
          <w:color w:val="FF0000"/>
        </w:rPr>
        <w:t xml:space="preserve"> </w:t>
      </w:r>
      <w:r w:rsidRPr="00BA25CA">
        <w:rPr>
          <w:rStyle w:val="Emphasis"/>
          <w:color w:val="FF0000"/>
          <w:highlight w:val="green"/>
        </w:rPr>
        <w:t>interpreted by Russia</w:t>
      </w:r>
      <w:r w:rsidRPr="00BA25CA">
        <w:rPr>
          <w:color w:val="FF0000"/>
          <w:sz w:val="16"/>
          <w:highlight w:val="green"/>
        </w:rPr>
        <w:t xml:space="preserve"> (</w:t>
      </w:r>
      <w:r w:rsidRPr="00BA25CA">
        <w:rPr>
          <w:rStyle w:val="Emphasis"/>
          <w:color w:val="FF0000"/>
          <w:highlight w:val="green"/>
        </w:rPr>
        <w:t>and</w:t>
      </w:r>
      <w:r w:rsidRPr="00BA25CA">
        <w:rPr>
          <w:color w:val="FF0000"/>
          <w:sz w:val="16"/>
        </w:rPr>
        <w:t xml:space="preserve"> perhaps </w:t>
      </w:r>
      <w:r w:rsidRPr="00BA25CA">
        <w:rPr>
          <w:rStyle w:val="Emphasis"/>
          <w:color w:val="FF0000"/>
        </w:rPr>
        <w:t>C</w:t>
      </w:r>
      <w:r w:rsidRPr="00BA25CA">
        <w:rPr>
          <w:rStyle w:val="Emphasis"/>
          <w:color w:val="FF0000"/>
          <w:highlight w:val="green"/>
        </w:rPr>
        <w:t>hina</w:t>
      </w:r>
      <w:r w:rsidRPr="00BA25CA">
        <w:rPr>
          <w:color w:val="FF0000"/>
          <w:sz w:val="16"/>
        </w:rPr>
        <w:t xml:space="preserve"> in the future if it builds a missile warning system) </w:t>
      </w:r>
      <w:r w:rsidRPr="00BA25CA">
        <w:rPr>
          <w:rStyle w:val="StyleUnderline"/>
          <w:color w:val="FF0000"/>
        </w:rPr>
        <w:t xml:space="preserve">as </w:t>
      </w:r>
      <w:r w:rsidRPr="00BA25CA">
        <w:rPr>
          <w:rStyle w:val="StyleUnderline"/>
          <w:color w:val="FF0000"/>
          <w:highlight w:val="green"/>
        </w:rPr>
        <w:t>a strike on itself, and trigger a response</w:t>
      </w:r>
      <w:r w:rsidRPr="00BA25CA">
        <w:rPr>
          <w:color w:val="FF0000"/>
          <w:sz w:val="16"/>
        </w:rPr>
        <w:t xml:space="preserve">. The likelihood of such a scenario is slim, but cannot be discounted entirely. Similarly, </w:t>
      </w:r>
      <w:r w:rsidRPr="00BA25CA">
        <w:rPr>
          <w:rStyle w:val="StyleUnderline"/>
          <w:color w:val="FF0000"/>
          <w:highlight w:val="green"/>
        </w:rPr>
        <w:t>a state detecting a</w:t>
      </w:r>
      <w:r w:rsidRPr="00BA25CA">
        <w:rPr>
          <w:rStyle w:val="StyleUnderline"/>
          <w:color w:val="FF0000"/>
        </w:rPr>
        <w:t xml:space="preserve">n incoming </w:t>
      </w:r>
      <w:r w:rsidRPr="00BA25CA">
        <w:rPr>
          <w:rStyle w:val="StyleUnderline"/>
          <w:color w:val="FF0000"/>
          <w:highlight w:val="green"/>
        </w:rPr>
        <w:t>strike</w:t>
      </w:r>
      <w:r w:rsidRPr="00BA25CA">
        <w:rPr>
          <w:color w:val="FF0000"/>
          <w:sz w:val="16"/>
        </w:rPr>
        <w:t xml:space="preserve"> (again, only Russia currently) </w:t>
      </w:r>
      <w:r w:rsidRPr="00BA25CA">
        <w:rPr>
          <w:rStyle w:val="StyleUnderline"/>
          <w:color w:val="FF0000"/>
          <w:highlight w:val="green"/>
        </w:rPr>
        <w:t>may</w:t>
      </w:r>
      <w:r w:rsidRPr="00BA25CA">
        <w:rPr>
          <w:rStyle w:val="StyleUnderline"/>
          <w:color w:val="FF0000"/>
        </w:rPr>
        <w:t xml:space="preserve"> </w:t>
      </w:r>
      <w:r w:rsidRPr="00BA25CA">
        <w:rPr>
          <w:rStyle w:val="Emphasis"/>
          <w:color w:val="FF0000"/>
        </w:rPr>
        <w:t xml:space="preserve">incorrectly </w:t>
      </w:r>
      <w:r w:rsidRPr="00BA25CA">
        <w:rPr>
          <w:rStyle w:val="Emphasis"/>
          <w:color w:val="FF0000"/>
          <w:highlight w:val="green"/>
        </w:rPr>
        <w:t>assume</w:t>
      </w:r>
      <w:r w:rsidRPr="00BA25CA">
        <w:rPr>
          <w:rStyle w:val="StyleUnderline"/>
          <w:color w:val="FF0000"/>
        </w:rPr>
        <w:t xml:space="preserve"> that </w:t>
      </w:r>
      <w:r w:rsidRPr="00BA25CA">
        <w:rPr>
          <w:rStyle w:val="StyleUnderline"/>
          <w:color w:val="FF0000"/>
          <w:highlight w:val="green"/>
        </w:rPr>
        <w:t xml:space="preserve">the </w:t>
      </w:r>
      <w:r w:rsidRPr="00BA25CA">
        <w:rPr>
          <w:rStyle w:val="Emphasis"/>
          <w:color w:val="FF0000"/>
          <w:highlight w:val="green"/>
        </w:rPr>
        <w:t>strike is targeting its nuclear capabilities</w:t>
      </w:r>
      <w:r w:rsidRPr="00BA25CA">
        <w:rPr>
          <w:rStyle w:val="StyleUnderline"/>
          <w:color w:val="FF0000"/>
        </w:rPr>
        <w:t>, rather than conventional forces</w:t>
      </w:r>
      <w:r w:rsidRPr="00BA25CA">
        <w:rPr>
          <w:color w:val="FF0000"/>
          <w:sz w:val="16"/>
        </w:rPr>
        <w:t xml:space="preserve">. The fear would be that </w:t>
      </w:r>
      <w:r w:rsidRPr="00BA25CA">
        <w:rPr>
          <w:rStyle w:val="StyleUnderline"/>
          <w:color w:val="FF0000"/>
          <w:highlight w:val="green"/>
        </w:rPr>
        <w:t>it would result in</w:t>
      </w:r>
      <w:r w:rsidRPr="00BA25CA">
        <w:rPr>
          <w:color w:val="FF0000"/>
          <w:sz w:val="16"/>
        </w:rPr>
        <w:t xml:space="preserve"> a serious escalation of tension, or even a </w:t>
      </w:r>
      <w:r w:rsidRPr="00BA25CA">
        <w:rPr>
          <w:rStyle w:val="Emphasis"/>
          <w:color w:val="FF0000"/>
          <w:highlight w:val="green"/>
        </w:rPr>
        <w:t>nuclear retaliation</w:t>
      </w:r>
      <w:r w:rsidRPr="00BA25CA">
        <w:rPr>
          <w:color w:val="FF0000"/>
          <w:sz w:val="16"/>
        </w:rPr>
        <w:t>. However, it is worth noting that the current costs of CPGS technologies would mean that such strikes would involve very limited number of weapons. Such numbers may not be considered sufficient for Russia to retaliate, though they might present a greater concern for China and its smaller nuclear force. Thus it is unlikely that a CPGS strike would be overwhelming. Once more, however, it may be perceptions that matter most. The cost and complexity of US CPGS systems make it hard to persuade Moscow or Beijing that they are designed for much less capable states, and there appears an assumption that ‘orthodox’ nuclear deterrence may be ineffective against conventional counterforce threats.</w:t>
      </w:r>
    </w:p>
    <w:p w14:paraId="4D4563EC" w14:textId="77777777" w:rsidR="0017405E" w:rsidRPr="00BA25CA" w:rsidRDefault="0017405E" w:rsidP="0017405E">
      <w:pPr>
        <w:rPr>
          <w:color w:val="FF0000"/>
          <w:sz w:val="16"/>
        </w:rPr>
      </w:pPr>
      <w:r w:rsidRPr="00BA25CA">
        <w:rPr>
          <w:color w:val="FF0000"/>
          <w:sz w:val="16"/>
        </w:rPr>
        <w:t xml:space="preserve">Thus </w:t>
      </w:r>
      <w:r w:rsidRPr="00BA25CA">
        <w:rPr>
          <w:rStyle w:val="StyleUnderline"/>
          <w:color w:val="FF0000"/>
        </w:rPr>
        <w:t xml:space="preserve">there is concern that </w:t>
      </w:r>
      <w:r w:rsidRPr="00BA25CA">
        <w:rPr>
          <w:rStyle w:val="Emphasis"/>
          <w:color w:val="FF0000"/>
          <w:highlight w:val="green"/>
        </w:rPr>
        <w:t>CPGS</w:t>
      </w:r>
      <w:r w:rsidRPr="00BA25CA">
        <w:rPr>
          <w:rStyle w:val="StyleUnderline"/>
          <w:color w:val="FF0000"/>
        </w:rPr>
        <w:t xml:space="preserve"> </w:t>
      </w:r>
      <w:r w:rsidRPr="00BA25CA">
        <w:rPr>
          <w:rStyle w:val="StyleUnderline"/>
          <w:color w:val="FF0000"/>
          <w:highlight w:val="green"/>
        </w:rPr>
        <w:t xml:space="preserve">could have </w:t>
      </w:r>
      <w:r w:rsidRPr="00BA25CA">
        <w:rPr>
          <w:rStyle w:val="Emphasis"/>
          <w:color w:val="FF0000"/>
          <w:highlight w:val="green"/>
        </w:rPr>
        <w:t>significant impact on the global nuclear order</w:t>
      </w:r>
      <w:r w:rsidRPr="00BA25CA">
        <w:rPr>
          <w:rStyle w:val="StyleUnderline"/>
          <w:color w:val="FF0000"/>
          <w:highlight w:val="green"/>
        </w:rPr>
        <w:t>, and</w:t>
      </w:r>
      <w:r w:rsidRPr="00BA25CA">
        <w:rPr>
          <w:rStyle w:val="StyleUnderline"/>
          <w:color w:val="FF0000"/>
        </w:rPr>
        <w:t xml:space="preserve"> perhaps also </w:t>
      </w:r>
      <w:r w:rsidRPr="00BA25CA">
        <w:rPr>
          <w:rStyle w:val="Emphasis"/>
          <w:color w:val="FF0000"/>
          <w:highlight w:val="green"/>
        </w:rPr>
        <w:t>nuclear proliferation</w:t>
      </w:r>
      <w:r w:rsidRPr="00BA25CA">
        <w:rPr>
          <w:rStyle w:val="StyleUnderline"/>
          <w:color w:val="FF0000"/>
          <w:highlight w:val="green"/>
        </w:rPr>
        <w:t>.</w:t>
      </w:r>
      <w:r w:rsidRPr="00BA25CA">
        <w:rPr>
          <w:color w:val="FF0000"/>
          <w:sz w:val="16"/>
        </w:rPr>
        <w:t xml:space="preserve"> Even though the US ties these to nuclear reductions, </w:t>
      </w:r>
      <w:r w:rsidRPr="00BA25CA">
        <w:rPr>
          <w:rStyle w:val="StyleUnderline"/>
          <w:color w:val="FF0000"/>
        </w:rPr>
        <w:t>the increased emphasis on conventional weaponry may do very little to allay security concerns in other states</w:t>
      </w:r>
      <w:r w:rsidRPr="00BA25CA">
        <w:rPr>
          <w:color w:val="FF0000"/>
          <w:sz w:val="16"/>
        </w:rPr>
        <w:t xml:space="preserve">. In a scenario of decreased nuclear weapons numbers, conventional weapons will only increase in salience. </w:t>
      </w:r>
      <w:r w:rsidRPr="00BA25CA">
        <w:rPr>
          <w:rStyle w:val="StyleUnderline"/>
          <w:color w:val="FF0000"/>
          <w:highlight w:val="green"/>
        </w:rPr>
        <w:t>The consequences could reduce</w:t>
      </w:r>
      <w:r w:rsidRPr="00BA25CA">
        <w:rPr>
          <w:rStyle w:val="StyleUnderline"/>
          <w:color w:val="FF0000"/>
        </w:rPr>
        <w:t xml:space="preserve"> the prospects for </w:t>
      </w:r>
      <w:r w:rsidRPr="00BA25CA">
        <w:rPr>
          <w:rStyle w:val="StyleUnderline"/>
          <w:color w:val="FF0000"/>
          <w:highlight w:val="green"/>
        </w:rPr>
        <w:t>future nuclear reductions, and</w:t>
      </w:r>
      <w:r w:rsidRPr="00BA25CA">
        <w:rPr>
          <w:rStyle w:val="StyleUnderline"/>
          <w:color w:val="FF0000"/>
        </w:rPr>
        <w:t xml:space="preserve"> possibly </w:t>
      </w:r>
      <w:r w:rsidRPr="00BA25CA">
        <w:rPr>
          <w:rStyle w:val="Emphasis"/>
          <w:color w:val="FF0000"/>
          <w:highlight w:val="green"/>
        </w:rPr>
        <w:t>increase</w:t>
      </w:r>
      <w:r w:rsidRPr="00BA25CA">
        <w:rPr>
          <w:rStyle w:val="Emphasis"/>
          <w:color w:val="FF0000"/>
        </w:rPr>
        <w:t xml:space="preserve"> </w:t>
      </w:r>
      <w:r w:rsidRPr="00BA25CA">
        <w:rPr>
          <w:rStyle w:val="Emphasis"/>
          <w:color w:val="FF0000"/>
          <w:highlight w:val="green"/>
        </w:rPr>
        <w:t>tendencies towards proliferation.</w:t>
      </w:r>
    </w:p>
    <w:p w14:paraId="7A1743DA" w14:textId="77777777" w:rsidR="0017405E" w:rsidRPr="00BA25CA" w:rsidRDefault="0017405E" w:rsidP="0017405E">
      <w:pPr>
        <w:rPr>
          <w:color w:val="FF0000"/>
          <w:sz w:val="16"/>
        </w:rPr>
      </w:pPr>
      <w:r w:rsidRPr="00BA25CA">
        <w:rPr>
          <w:color w:val="FF0000"/>
          <w:sz w:val="16"/>
        </w:rPr>
        <w:t>Beyond the potential effects on escalation dynamics, questions remain as to how well these weapons would perform their mission. As CPGS rely on precision for their effect, an important consideration is exactly how precise such a weapon would be, given range and manoeuvring, particularly in environments where navigational signals are degraded or denied. Related to this, the timeliness of information is critical. How the requisite ISTAR assets can be brought to bear in non-permissive environments to provide this information, and indeed if they can, whether they wouldn’t be a more effective delivery platform themselves, are further issues that need resolving. Stealth platforms, or future armed reconnaissance Remotely Piloted Air Systems (RPAS) could be more effective in this role.[7]</w:t>
      </w:r>
    </w:p>
    <w:p w14:paraId="6992EA58" w14:textId="77777777" w:rsidR="0017405E" w:rsidRPr="00B55AD5" w:rsidRDefault="0017405E" w:rsidP="0017405E"/>
    <w:p w14:paraId="2EB4626B" w14:textId="77777777" w:rsidR="00761AEB" w:rsidRPr="00761AEB" w:rsidRDefault="00761AEB" w:rsidP="00761AEB"/>
    <w:p w14:paraId="1C1948E7" w14:textId="77777777" w:rsidR="00DC47F9" w:rsidRPr="00DC47F9" w:rsidRDefault="00DC47F9" w:rsidP="00DC47F9"/>
    <w:sectPr w:rsidR="00DC47F9" w:rsidRPr="00DC4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321AEA"/>
    <w:multiLevelType w:val="hybridMultilevel"/>
    <w:tmpl w:val="D448833C"/>
    <w:lvl w:ilvl="0" w:tplc="12C220C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60DA8"/>
    <w:multiLevelType w:val="hybridMultilevel"/>
    <w:tmpl w:val="A08A5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B16C93"/>
    <w:multiLevelType w:val="hybridMultilevel"/>
    <w:tmpl w:val="48A69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47F9"/>
    <w:rsid w:val="000139A3"/>
    <w:rsid w:val="00042ABD"/>
    <w:rsid w:val="00100833"/>
    <w:rsid w:val="00104529"/>
    <w:rsid w:val="00105942"/>
    <w:rsid w:val="00107396"/>
    <w:rsid w:val="00144A4C"/>
    <w:rsid w:val="0017405E"/>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38CB"/>
    <w:rsid w:val="00407037"/>
    <w:rsid w:val="00445B06"/>
    <w:rsid w:val="004605D6"/>
    <w:rsid w:val="004A77F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1AEB"/>
    <w:rsid w:val="00766EA0"/>
    <w:rsid w:val="007A2226"/>
    <w:rsid w:val="007F5B66"/>
    <w:rsid w:val="00823A1C"/>
    <w:rsid w:val="00845B9D"/>
    <w:rsid w:val="00860984"/>
    <w:rsid w:val="008B3ECB"/>
    <w:rsid w:val="008B4E85"/>
    <w:rsid w:val="008C1B2E"/>
    <w:rsid w:val="008D334B"/>
    <w:rsid w:val="0091627E"/>
    <w:rsid w:val="00917D90"/>
    <w:rsid w:val="0097032B"/>
    <w:rsid w:val="009D2EAD"/>
    <w:rsid w:val="009D54B2"/>
    <w:rsid w:val="009E1922"/>
    <w:rsid w:val="009F7ED2"/>
    <w:rsid w:val="00A314D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7F9"/>
    <w:rsid w:val="00E15E75"/>
    <w:rsid w:val="00E5262C"/>
    <w:rsid w:val="00EA45FD"/>
    <w:rsid w:val="00EC7DC4"/>
    <w:rsid w:val="00ED30CF"/>
    <w:rsid w:val="00F04EE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2C992"/>
  <w15:chartTrackingRefBased/>
  <w15:docId w15:val="{7206E14A-F37D-4D30-ADBC-A298B60C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47F9"/>
    <w:rPr>
      <w:rFonts w:ascii="Calibri" w:hAnsi="Calibri"/>
    </w:rPr>
  </w:style>
  <w:style w:type="paragraph" w:styleId="Heading1">
    <w:name w:val="heading 1"/>
    <w:aliases w:val="Pocket"/>
    <w:basedOn w:val="Normal"/>
    <w:next w:val="Normal"/>
    <w:link w:val="Heading1Char"/>
    <w:qFormat/>
    <w:rsid w:val="00DC47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47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n"/>
    <w:basedOn w:val="Normal"/>
    <w:next w:val="Normal"/>
    <w:link w:val="Heading3Char"/>
    <w:uiPriority w:val="2"/>
    <w:unhideWhenUsed/>
    <w:qFormat/>
    <w:rsid w:val="00DC47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t,Heading 2 Char2 Char,Heading 2 Char1 Char Char,TAG"/>
    <w:basedOn w:val="Normal"/>
    <w:next w:val="Normal"/>
    <w:link w:val="Heading4Char"/>
    <w:uiPriority w:val="3"/>
    <w:unhideWhenUsed/>
    <w:qFormat/>
    <w:rsid w:val="00DC47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47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7F9"/>
  </w:style>
  <w:style w:type="character" w:customStyle="1" w:styleId="Heading1Char">
    <w:name w:val="Heading 1 Char"/>
    <w:aliases w:val="Pocket Char"/>
    <w:basedOn w:val="DefaultParagraphFont"/>
    <w:link w:val="Heading1"/>
    <w:rsid w:val="00DC47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47F9"/>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DC47F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DC47F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Box,s,/,B1"/>
    <w:basedOn w:val="DefaultParagraphFont"/>
    <w:link w:val="Emphasis1"/>
    <w:uiPriority w:val="7"/>
    <w:qFormat/>
    <w:rsid w:val="00DC47F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C47F9"/>
    <w:rPr>
      <w:b/>
      <w:bCs/>
      <w:sz w:val="26"/>
      <w:u w:val="none"/>
    </w:rPr>
  </w:style>
  <w:style w:type="character" w:customStyle="1" w:styleId="StyleUnderline">
    <w:name w:val="Style Underline"/>
    <w:aliases w:val="Underline,Style Bold Underline,apple-style-span + 6 pt,Bold,Kern at 16 pt,Intense Emphasis1,Intense Emphasis2,HHeading 3 + 12 pt,Minimized Char,c,Style,ci,Intense Emphasis3,B,Bo,Intense Emphasis11,Intense Emphasis111,Bold Cite Char,S"/>
    <w:basedOn w:val="DefaultParagraphFont"/>
    <w:uiPriority w:val="6"/>
    <w:qFormat/>
    <w:rsid w:val="00DC47F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DC47F9"/>
    <w:rPr>
      <w:color w:val="auto"/>
      <w:u w:val="none"/>
    </w:rPr>
  </w:style>
  <w:style w:type="character" w:styleId="FollowedHyperlink">
    <w:name w:val="FollowedHyperlink"/>
    <w:basedOn w:val="DefaultParagraphFont"/>
    <w:uiPriority w:val="99"/>
    <w:semiHidden/>
    <w:unhideWhenUsed/>
    <w:rsid w:val="00DC47F9"/>
    <w:rPr>
      <w:color w:val="auto"/>
      <w:u w:val="none"/>
    </w:rPr>
  </w:style>
  <w:style w:type="paragraph" w:customStyle="1" w:styleId="Style1">
    <w:name w:val="Style1"/>
    <w:basedOn w:val="Normal"/>
    <w:link w:val="Style1Char"/>
    <w:uiPriority w:val="4"/>
    <w:qFormat/>
    <w:rsid w:val="00DC47F9"/>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DC47F9"/>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DC47F9"/>
    <w:rPr>
      <w:color w:val="4472C4" w:themeColor="accent5"/>
    </w:rPr>
  </w:style>
  <w:style w:type="character" w:customStyle="1" w:styleId="analytics---nngbChar">
    <w:name w:val="analytics---nngb Char"/>
    <w:basedOn w:val="DefaultParagraphFont"/>
    <w:link w:val="analytics---nngb"/>
    <w:uiPriority w:val="4"/>
    <w:rsid w:val="00DC47F9"/>
    <w:rPr>
      <w:rFonts w:ascii="Calibri" w:eastAsiaTheme="majorEastAsia" w:hAnsi="Calibri" w:cstheme="majorBidi"/>
      <w:b/>
      <w:iCs/>
      <w:color w:val="4472C4" w:themeColor="accent5"/>
      <w:sz w:val="26"/>
    </w:rPr>
  </w:style>
  <w:style w:type="paragraph" w:customStyle="1" w:styleId="Emphasis1">
    <w:name w:val="Emphasis1"/>
    <w:basedOn w:val="Normal"/>
    <w:link w:val="Emphasis"/>
    <w:autoRedefine/>
    <w:uiPriority w:val="7"/>
    <w:qFormat/>
    <w:rsid w:val="00DC47F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DC47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761AE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762397">
      <w:bodyDiv w:val="1"/>
      <w:marLeft w:val="0"/>
      <w:marRight w:val="0"/>
      <w:marTop w:val="0"/>
      <w:marBottom w:val="0"/>
      <w:divBdr>
        <w:top w:val="none" w:sz="0" w:space="0" w:color="auto"/>
        <w:left w:val="none" w:sz="0" w:space="0" w:color="auto"/>
        <w:bottom w:val="none" w:sz="0" w:space="0" w:color="auto"/>
        <w:right w:val="none" w:sz="0" w:space="0" w:color="auto"/>
      </w:divBdr>
    </w:div>
    <w:div w:id="582950641">
      <w:bodyDiv w:val="1"/>
      <w:marLeft w:val="0"/>
      <w:marRight w:val="0"/>
      <w:marTop w:val="0"/>
      <w:marBottom w:val="0"/>
      <w:divBdr>
        <w:top w:val="none" w:sz="0" w:space="0" w:color="auto"/>
        <w:left w:val="none" w:sz="0" w:space="0" w:color="auto"/>
        <w:bottom w:val="none" w:sz="0" w:space="0" w:color="auto"/>
        <w:right w:val="none" w:sz="0" w:space="0" w:color="auto"/>
      </w:divBdr>
    </w:div>
    <w:div w:id="1512799558">
      <w:bodyDiv w:val="1"/>
      <w:marLeft w:val="0"/>
      <w:marRight w:val="0"/>
      <w:marTop w:val="0"/>
      <w:marBottom w:val="0"/>
      <w:divBdr>
        <w:top w:val="none" w:sz="0" w:space="0" w:color="auto"/>
        <w:left w:val="none" w:sz="0" w:space="0" w:color="auto"/>
        <w:bottom w:val="none" w:sz="0" w:space="0" w:color="auto"/>
        <w:right w:val="none" w:sz="0" w:space="0" w:color="auto"/>
      </w:divBdr>
    </w:div>
    <w:div w:id="1787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lprice.com/Metals/Commodities/Mining-the-Infinite-Resources-of-Space.html" TargetMode="External"/><Relationship Id="rId13" Type="http://schemas.openxmlformats.org/officeDocument/2006/relationships/hyperlink" Target="https://spectrum.ieee.org/automaton/robotics/military-robots/nasa-training-swarmie-robots-for-space-mining" TargetMode="External"/><Relationship Id="rId18" Type="http://schemas.openxmlformats.org/officeDocument/2006/relationships/hyperlink" Target="https://www.usafa.edu/app/uploads/Space_and_Defense_2_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oilprice.com/Metals/Commodities/Mining-the-Infinite-Resources-of-Space.html" TargetMode="External"/><Relationship Id="rId12" Type="http://schemas.openxmlformats.org/officeDocument/2006/relationships/hyperlink" Target="https://itunes.apple.com/us/podcast/risk-roundup/id1041763748?mt=2" TargetMode="External"/><Relationship Id="rId17" Type="http://schemas.openxmlformats.org/officeDocument/2006/relationships/hyperlink" Target="https://globalnews.ca/news/3175097/nasa-plans-mission-to-a-metal-rich-asteroid-worth-quadrillions/" TargetMode="External"/><Relationship Id="rId2" Type="http://schemas.openxmlformats.org/officeDocument/2006/relationships/numbering" Target="numbering.xml"/><Relationship Id="rId16" Type="http://schemas.openxmlformats.org/officeDocument/2006/relationships/hyperlink" Target="https://www.sciencefocus.com/space/space-mining-the-new-goldrush/" TargetMode="External"/><Relationship Id="rId20" Type="http://schemas.openxmlformats.org/officeDocument/2006/relationships/hyperlink" Target="https://climatefeedback.org/evaluation/iflscience-story-on-speculative-report-provides-little-scientific-context-james-felton/" TargetMode="External"/><Relationship Id="rId1" Type="http://schemas.openxmlformats.org/officeDocument/2006/relationships/customXml" Target="../customXml/item1.xml"/><Relationship Id="rId6" Type="http://schemas.openxmlformats.org/officeDocument/2006/relationships/hyperlink" Target="https://oilprice.com/Metals/Commodities/Mining-the-Infinite-Resources-of-Space.html" TargetMode="External"/><Relationship Id="rId11" Type="http://schemas.openxmlformats.org/officeDocument/2006/relationships/hyperlink" Target="https://www.riskgroupllc.com/" TargetMode="External"/><Relationship Id="rId5" Type="http://schemas.openxmlformats.org/officeDocument/2006/relationships/webSettings" Target="webSettings.xml"/><Relationship Id="rId15" Type="http://schemas.openxmlformats.org/officeDocument/2006/relationships/hyperlink" Target="https://www.theatlantic.com/science/archive/2019/05/jeff-bezos-moon-nasa/589150/" TargetMode="External"/><Relationship Id="rId10" Type="http://schemas.openxmlformats.org/officeDocument/2006/relationships/hyperlink" Target="https://pubs.usgs.gov/of/2017/1041/ofr20171041.pdf" TargetMode="External"/><Relationship Id="rId19" Type="http://schemas.openxmlformats.org/officeDocument/2006/relationships/hyperlink" Target="https://www.technologyreview.com/2018/10/19/139664/asteroid-mining-might-actually-be-better-for-the-environment/" TargetMode="External"/><Relationship Id="rId4" Type="http://schemas.openxmlformats.org/officeDocument/2006/relationships/settings" Target="settings.xml"/><Relationship Id="rId9" Type="http://schemas.openxmlformats.org/officeDocument/2006/relationships/hyperlink" Target="https://www.space.com/41707-space-mining-usgs-resource-survey.html" TargetMode="External"/><Relationship Id="rId14" Type="http://schemas.openxmlformats.org/officeDocument/2006/relationships/hyperlink" Target="https://www.independent.co.uk/news/science/china-nasa-asteroid-space-agency-beijing-a7732306.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20</Pages>
  <Words>13825</Words>
  <Characters>78803</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4</cp:revision>
  <dcterms:created xsi:type="dcterms:W3CDTF">2022-01-15T21:48:00Z</dcterms:created>
  <dcterms:modified xsi:type="dcterms:W3CDTF">2022-01-15T22:33:00Z</dcterms:modified>
</cp:coreProperties>
</file>