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9A5D7" w14:textId="72303499" w:rsidR="00C80659" w:rsidRDefault="00C80659" w:rsidP="0003093E">
      <w:pPr>
        <w:pStyle w:val="Heading1"/>
      </w:pPr>
      <w:r>
        <w:t xml:space="preserve">Off Case </w:t>
      </w:r>
    </w:p>
    <w:p w14:paraId="3E5EC532" w14:textId="08BFAEF9" w:rsidR="00C80659" w:rsidRDefault="00C80659" w:rsidP="00C80659">
      <w:pPr>
        <w:pStyle w:val="Heading3"/>
      </w:pPr>
      <w:r>
        <w:lastRenderedPageBreak/>
        <w:t xml:space="preserve">Off 1 </w:t>
      </w:r>
    </w:p>
    <w:p w14:paraId="1A7EB19F" w14:textId="77777777" w:rsidR="00C80659" w:rsidRPr="007A6FB7" w:rsidRDefault="00C80659" w:rsidP="00C80659">
      <w:pPr>
        <w:pStyle w:val="Heading4"/>
      </w:pPr>
      <w:r w:rsidRPr="007A6FB7">
        <w:t xml:space="preserve">Innovation high now but aff trades off </w:t>
      </w:r>
    </w:p>
    <w:p w14:paraId="0970EE9E" w14:textId="77777777" w:rsidR="00C80659" w:rsidRPr="007A6FB7" w:rsidRDefault="00C80659" w:rsidP="00C80659">
      <w:pPr>
        <w:rPr>
          <w:sz w:val="16"/>
        </w:rPr>
      </w:pPr>
      <w:r w:rsidRPr="007A6FB7">
        <w:rPr>
          <w:rStyle w:val="Style13ptBold"/>
        </w:rPr>
        <w:t>Raghavan 21</w:t>
      </w:r>
      <w:r w:rsidRPr="007A6FB7">
        <w:rPr>
          <w:sz w:val="16"/>
        </w:rPr>
        <w:t>[Seetha Raghavan, Seetha Raghavan is a professor in UCF’s Department of Mechanical and Aerospace Engineering. 8-4-2021, "The Impact of Innovation in the New Era of Space Exploration," University of Central Florida News | UCF Today, https://www.ucf.edu/news/the-impact-of-innovation-in-the-new-era-of-space-exploration/]/ISEE</w:t>
      </w:r>
    </w:p>
    <w:p w14:paraId="4C7ECC4F" w14:textId="77777777" w:rsidR="00C80659" w:rsidRPr="007A6FB7" w:rsidRDefault="00C80659" w:rsidP="00C80659">
      <w:pPr>
        <w:rPr>
          <w:sz w:val="16"/>
        </w:rPr>
      </w:pPr>
      <w:proofErr w:type="gramStart"/>
      <w:r w:rsidRPr="007A6FB7">
        <w:rPr>
          <w:sz w:val="16"/>
        </w:rPr>
        <w:t>Every once in a while</w:t>
      </w:r>
      <w:proofErr w:type="gramEnd"/>
      <w:r w:rsidRPr="007A6FB7">
        <w:rPr>
          <w:sz w:val="16"/>
        </w:rPr>
        <w:t xml:space="preserve">, a confluence of discoveries, events and initiatives results in a breakthrough so significant that it propels the entire world to a higher level, redefining what is possible in so many different fields. This breakthrough is taking centerstage now, as the new era of space exploration — catalyzed by increasing launch access — dawns upon us. </w:t>
      </w:r>
      <w:r w:rsidRPr="007A6FB7">
        <w:rPr>
          <w:rStyle w:val="StyleUnderline"/>
        </w:rPr>
        <w:t xml:space="preserve">The </w:t>
      </w:r>
      <w:r w:rsidRPr="007A6FB7">
        <w:rPr>
          <w:rStyle w:val="StyleUnderline"/>
          <w:highlight w:val="cyan"/>
        </w:rPr>
        <w:t>surge of inno</w:t>
      </w:r>
      <w:r w:rsidRPr="007A6FB7">
        <w:rPr>
          <w:rStyle w:val="StyleUnderline"/>
        </w:rPr>
        <w:t xml:space="preserve">vation that </w:t>
      </w:r>
      <w:r w:rsidRPr="007A6FB7">
        <w:rPr>
          <w:rStyle w:val="StyleUnderline"/>
          <w:highlight w:val="cyan"/>
        </w:rPr>
        <w:t>comes wit</w:t>
      </w:r>
      <w:r w:rsidRPr="007A6FB7">
        <w:rPr>
          <w:rStyle w:val="StyleUnderline"/>
        </w:rPr>
        <w:t xml:space="preserve">h this will create new </w:t>
      </w:r>
      <w:r w:rsidRPr="007A6FB7">
        <w:rPr>
          <w:rStyle w:val="StyleUnderline"/>
          <w:highlight w:val="cyan"/>
        </w:rPr>
        <w:t>opportunities</w:t>
      </w:r>
      <w:r w:rsidRPr="007A6FB7">
        <w:rPr>
          <w:rStyle w:val="StyleUnderline"/>
        </w:rPr>
        <w:t xml:space="preserve"> and inspire the next generation of doers</w:t>
      </w:r>
      <w:r w:rsidRPr="007A6FB7">
        <w:rPr>
          <w:sz w:val="16"/>
        </w:rPr>
        <w:t xml:space="preserve">. When this happens, boundaries between scientific and social impact are blurred. </w:t>
      </w:r>
      <w:r w:rsidRPr="007A6FB7">
        <w:rPr>
          <w:rStyle w:val="StyleUnderline"/>
        </w:rPr>
        <w:t xml:space="preserve">Innovation leading </w:t>
      </w:r>
      <w:r w:rsidRPr="007A6FB7">
        <w:rPr>
          <w:rStyle w:val="StyleUnderline"/>
          <w:highlight w:val="cyan"/>
        </w:rPr>
        <w:t>to scientific discovery</w:t>
      </w:r>
      <w:r w:rsidRPr="007A6FB7">
        <w:rPr>
          <w:rStyle w:val="StyleUnderline"/>
        </w:rPr>
        <w:t xml:space="preserve"> can benefit society in the same way that social innovation can diversify and support scientific innovators, who can contribute to global progress. </w:t>
      </w:r>
      <w:r w:rsidRPr="007A6FB7">
        <w:rPr>
          <w:rStyle w:val="StyleUnderline"/>
          <w:highlight w:val="cyan"/>
        </w:rPr>
        <w:t>To ride</w:t>
      </w:r>
      <w:r w:rsidRPr="007A6FB7">
        <w:rPr>
          <w:rStyle w:val="StyleUnderline"/>
        </w:rPr>
        <w:t xml:space="preserve"> this wave of </w:t>
      </w:r>
      <w:r w:rsidRPr="007A6FB7">
        <w:rPr>
          <w:rStyle w:val="StyleUnderline"/>
          <w:highlight w:val="cyan"/>
        </w:rPr>
        <w:t>progress</w:t>
      </w:r>
      <w:r w:rsidRPr="007A6FB7">
        <w:rPr>
          <w:rStyle w:val="StyleUnderline"/>
        </w:rPr>
        <w:t xml:space="preserve">, we must all </w:t>
      </w:r>
      <w:r w:rsidRPr="007A6FB7">
        <w:rPr>
          <w:rStyle w:val="StyleUnderline"/>
          <w:highlight w:val="cyan"/>
        </w:rPr>
        <w:t>participate and innovate in</w:t>
      </w:r>
      <w:r w:rsidRPr="007A6FB7">
        <w:rPr>
          <w:rStyle w:val="StyleUnderline"/>
        </w:rPr>
        <w:t xml:space="preserve"> the </w:t>
      </w:r>
      <w:r w:rsidRPr="007A6FB7">
        <w:rPr>
          <w:rStyle w:val="StyleUnderline"/>
          <w:highlight w:val="cyan"/>
        </w:rPr>
        <w:t>new era of space</w:t>
      </w:r>
      <w:r w:rsidRPr="007A6FB7">
        <w:rPr>
          <w:rStyle w:val="StyleUnderline"/>
        </w:rPr>
        <w:t xml:space="preserve"> exploration. </w:t>
      </w:r>
      <w:r w:rsidRPr="007575BE">
        <w:rPr>
          <w:rStyle w:val="StyleUnderline"/>
        </w:rPr>
        <w:t>The intersection of space exploration, innovation and impact isn’t a new phenomeno</w:t>
      </w:r>
      <w:r w:rsidRPr="007575BE">
        <w:rPr>
          <w:sz w:val="16"/>
        </w:rPr>
        <w:t>n. In the past, technology d</w:t>
      </w:r>
      <w:r w:rsidRPr="007A6FB7">
        <w:rPr>
          <w:sz w:val="16"/>
        </w:rPr>
        <w:t xml:space="preserve">evelopments and spin-offs from space research have consistently found their way into communities worldwide sometimes with lifesaving benefits. </w:t>
      </w:r>
      <w:r w:rsidRPr="007A6FB7">
        <w:rPr>
          <w:rStyle w:val="StyleUnderline"/>
        </w:rPr>
        <w:t xml:space="preserve">The International Space Station supports </w:t>
      </w:r>
      <w:r w:rsidRPr="007A6FB7">
        <w:rPr>
          <w:rStyle w:val="StyleUnderline"/>
          <w:highlight w:val="cyan"/>
        </w:rPr>
        <w:t>experiments</w:t>
      </w:r>
      <w:r w:rsidRPr="007A6FB7">
        <w:rPr>
          <w:rStyle w:val="StyleUnderline"/>
        </w:rPr>
        <w:t xml:space="preserve"> that </w:t>
      </w:r>
      <w:r w:rsidRPr="007A6FB7">
        <w:rPr>
          <w:rStyle w:val="StyleUnderline"/>
          <w:highlight w:val="cyan"/>
        </w:rPr>
        <w:t>have led to discoveries and inventions in</w:t>
      </w:r>
      <w:r w:rsidRPr="007A6FB7">
        <w:rPr>
          <w:rStyle w:val="StyleUnderline"/>
        </w:rPr>
        <w:t xml:space="preserve"> communication, </w:t>
      </w:r>
      <w:r w:rsidRPr="007A6FB7">
        <w:rPr>
          <w:rStyle w:val="StyleUnderline"/>
          <w:highlight w:val="cyan"/>
        </w:rPr>
        <w:t xml:space="preserve">water purification, and </w:t>
      </w:r>
      <w:r w:rsidRPr="007A6FB7">
        <w:rPr>
          <w:rStyle w:val="StyleUnderline"/>
        </w:rPr>
        <w:t xml:space="preserve">remote guidance for </w:t>
      </w:r>
      <w:r w:rsidRPr="007A6FB7">
        <w:rPr>
          <w:rStyle w:val="StyleUnderline"/>
          <w:highlight w:val="cyan"/>
        </w:rPr>
        <w:t>health</w:t>
      </w:r>
      <w:r w:rsidRPr="007A6FB7">
        <w:rPr>
          <w:rStyle w:val="StyleUnderline"/>
        </w:rPr>
        <w:t xml:space="preserve"> procedures and robotic surgeries</w:t>
      </w:r>
      <w:r w:rsidRPr="007A6FB7">
        <w:rPr>
          <w:sz w:val="16"/>
        </w:rPr>
        <w:t xml:space="preserve">. Satellite-enabled Earth observation capabilities that monitor natural disasters, climate and crops often support early warnings for threats and mitigation strategies. Space exploration has always been relevant to everyone no matter the discipline or interest. </w:t>
      </w:r>
      <w:r w:rsidRPr="007A6FB7">
        <w:rPr>
          <w:rStyle w:val="StyleUnderline"/>
          <w:highlight w:val="cyan"/>
        </w:rPr>
        <w:t>Commercialization of space has been key</w:t>
      </w:r>
      <w:r w:rsidRPr="007A6FB7">
        <w:rPr>
          <w:rStyle w:val="StyleUnderline"/>
        </w:rPr>
        <w:t xml:space="preserve"> in many ways </w:t>
      </w:r>
      <w:r w:rsidRPr="007A6FB7">
        <w:rPr>
          <w:rStyle w:val="StyleUnderline"/>
          <w:highlight w:val="cyan"/>
        </w:rPr>
        <w:t>to the current boost</w:t>
      </w:r>
      <w:r w:rsidRPr="007A6FB7">
        <w:rPr>
          <w:rStyle w:val="StyleUnderline"/>
        </w:rPr>
        <w:t xml:space="preserve"> in “firsts” over the last few years. </w:t>
      </w:r>
      <w:r w:rsidRPr="007A6FB7">
        <w:rPr>
          <w:rStyle w:val="StyleUnderline"/>
          <w:highlight w:val="cyan"/>
        </w:rPr>
        <w:t>It has spurred innovation in</w:t>
      </w:r>
      <w:r w:rsidRPr="007A6FB7">
        <w:rPr>
          <w:rStyle w:val="StyleUnderline"/>
        </w:rPr>
        <w:t xml:space="preserve"> launch </w:t>
      </w:r>
      <w:r w:rsidRPr="007A6FB7">
        <w:rPr>
          <w:rStyle w:val="StyleUnderline"/>
          <w:highlight w:val="cyan"/>
        </w:rPr>
        <w:t>vehicles and</w:t>
      </w:r>
      <w:r w:rsidRPr="007A6FB7">
        <w:rPr>
          <w:rStyle w:val="StyleUnderline"/>
        </w:rPr>
        <w:t xml:space="preserve"> related </w:t>
      </w:r>
      <w:r w:rsidRPr="007A6FB7">
        <w:rPr>
          <w:rStyle w:val="StyleUnderline"/>
          <w:highlight w:val="cyan"/>
        </w:rPr>
        <w:t>technologies that led to firsts</w:t>
      </w:r>
      <w:r w:rsidRPr="007A6FB7">
        <w:rPr>
          <w:rStyle w:val="StyleUnderline"/>
        </w:rPr>
        <w:t xml:space="preserve"> in vertical-takeoff-vertical landing rocket technology, reusability of rocket boosters and privately developed crewed missions to orbit.</w:t>
      </w:r>
      <w:r w:rsidRPr="007A6FB7">
        <w:rPr>
          <w:sz w:val="16"/>
        </w:rPr>
        <w:t xml:space="preserve"> Concurrently, NASA has continued to captivate our imagination with the first flight of a helicopter in another world, a mission to return an asteroid sample to Earth and sending a probe to make the closest ever approach to the sun. While we celebrate the scientific progress, there is a vastly important question that we all need to focus on: How can we drive the surge in innovation offered by increased access to space, to benefit humankind? Access to low-Earth orbit, and eventually human exploration of space, is a portal to achieve many impactful outcomes. The numbers and completion rate of microgravity experiments conducted by scientists will be greatly increased as a range of offerings in suborbital flights provide more opportunities to advance critical research in health, agriculture, energy, and more. </w:t>
      </w:r>
      <w:r w:rsidRPr="007A6FB7">
        <w:rPr>
          <w:rStyle w:val="StyleUnderline"/>
        </w:rPr>
        <w:t>Lunar, planetary, and even asteroid exploration may lead to discoveries of new materials — busting the limitations now imposed on capabilities for energy, transportation, and infrastructure or creating new sensors and devices that enhance safety on Earth.</w:t>
      </w:r>
      <w:r w:rsidRPr="007A6FB7">
        <w:rPr>
          <w:sz w:val="16"/>
        </w:rPr>
        <w:t xml:space="preserve"> </w:t>
      </w:r>
      <w:r w:rsidRPr="007A6FB7">
        <w:rPr>
          <w:rStyle w:val="StyleUnderline"/>
        </w:rPr>
        <w:t>Space tourism —one can hope — has the power to potentially create an awareness of our oneness that may lead to social change.</w:t>
      </w:r>
    </w:p>
    <w:p w14:paraId="3770D348" w14:textId="77777777" w:rsidR="00C80659" w:rsidRPr="007A6FB7" w:rsidRDefault="00C80659" w:rsidP="00C80659">
      <w:pPr>
        <w:pStyle w:val="Heading4"/>
      </w:pPr>
      <w:r w:rsidRPr="007A6FB7">
        <w:t>Commercial space innovation stops extinction</w:t>
      </w:r>
    </w:p>
    <w:p w14:paraId="7E665029" w14:textId="77777777" w:rsidR="00C80659" w:rsidRPr="007A6FB7" w:rsidRDefault="00C80659" w:rsidP="00C80659">
      <w:r w:rsidRPr="007A6FB7">
        <w:t xml:space="preserve">Charles </w:t>
      </w:r>
      <w:r w:rsidRPr="007A6FB7">
        <w:rPr>
          <w:rStyle w:val="Style13ptBold"/>
        </w:rPr>
        <w:t>Beames 18</w:t>
      </w:r>
      <w:r w:rsidRPr="007A6FB7">
        <w:t xml:space="preserve">, Chairman of the SmallSat Alliance, Executive Chairman of York Space Systems, former Principal Director of Space and Intelligence in the Office of the Undersecretary of Defense for Acquisition, Technology, and Logistics (OUSD(AT&amp;L)), Col. (ret.) in the USAF where he served 23 years in space &amp; intelligence leadership positions around the world, 8/8/18, “Op-ed | SmallSat Alliance is on a path toward a new space horizon,” </w:t>
      </w:r>
      <w:hyperlink r:id="rId6" w:history="1">
        <w:r w:rsidRPr="007A6FB7">
          <w:rPr>
            <w:rStyle w:val="Hyperlink"/>
          </w:rPr>
          <w:t>https://spacenews.com/op-ed-smallsat-alliance-is-on-a-path-toward-a-new-space-horizon/</w:t>
        </w:r>
      </w:hyperlink>
    </w:p>
    <w:p w14:paraId="361E4163" w14:textId="3C6F8987" w:rsidR="00C80659" w:rsidRDefault="00C80659" w:rsidP="00C80659">
      <w:pPr>
        <w:rPr>
          <w:sz w:val="14"/>
        </w:rPr>
      </w:pPr>
      <w:r w:rsidRPr="007A6FB7">
        <w:rPr>
          <w:rStyle w:val="StyleUnderline"/>
        </w:rPr>
        <w:t xml:space="preserve">We find ourselves still at the dawn of a </w:t>
      </w:r>
      <w:r w:rsidRPr="007A6FB7">
        <w:rPr>
          <w:rStyle w:val="Emphasis"/>
          <w:highlight w:val="cyan"/>
        </w:rPr>
        <w:t>new space</w:t>
      </w:r>
      <w:r w:rsidRPr="007A6FB7">
        <w:rPr>
          <w:rStyle w:val="Emphasis"/>
        </w:rPr>
        <w:t xml:space="preserve"> century</w:t>
      </w:r>
      <w:r w:rsidRPr="007A6FB7">
        <w:rPr>
          <w:sz w:val="14"/>
        </w:rPr>
        <w:t xml:space="preserve">, mindful of the victories and setbacks of our past, </w:t>
      </w:r>
      <w:r w:rsidRPr="007A6FB7">
        <w:rPr>
          <w:rStyle w:val="StyleUnderline"/>
        </w:rPr>
        <w:t xml:space="preserve">eager to pass the torch to the next generation of space visionaries, scientists, engineers, and enthusiasts. We look to the future not just to see how much </w:t>
      </w:r>
      <w:r w:rsidRPr="007A6FB7">
        <w:rPr>
          <w:rStyle w:val="Emphasis"/>
        </w:rPr>
        <w:t>bigger</w:t>
      </w:r>
      <w:r w:rsidRPr="007A6FB7">
        <w:rPr>
          <w:rStyle w:val="StyleUnderline"/>
        </w:rPr>
        <w:t xml:space="preserve">, </w:t>
      </w:r>
      <w:r w:rsidRPr="007A6FB7">
        <w:rPr>
          <w:rStyle w:val="Emphasis"/>
        </w:rPr>
        <w:t>faster</w:t>
      </w:r>
      <w:r w:rsidRPr="007A6FB7">
        <w:rPr>
          <w:rStyle w:val="StyleUnderline"/>
        </w:rPr>
        <w:t xml:space="preserve">, or </w:t>
      </w:r>
      <w:r w:rsidRPr="007A6FB7">
        <w:rPr>
          <w:rStyle w:val="Emphasis"/>
        </w:rPr>
        <w:t>higher</w:t>
      </w:r>
      <w:r w:rsidRPr="007A6FB7">
        <w:rPr>
          <w:rStyle w:val="StyleUnderline"/>
        </w:rPr>
        <w:t xml:space="preserve"> we can reach, but also how the </w:t>
      </w:r>
      <w:r w:rsidRPr="007A6FB7">
        <w:rPr>
          <w:rStyle w:val="Emphasis"/>
        </w:rPr>
        <w:t>U</w:t>
      </w:r>
      <w:r w:rsidRPr="007A6FB7">
        <w:rPr>
          <w:rStyle w:val="StyleUnderline"/>
        </w:rPr>
        <w:t xml:space="preserve">nited </w:t>
      </w:r>
      <w:r w:rsidRPr="007A6FB7">
        <w:rPr>
          <w:rStyle w:val="Emphasis"/>
        </w:rPr>
        <w:t>S</w:t>
      </w:r>
      <w:r w:rsidRPr="007A6FB7">
        <w:rPr>
          <w:rStyle w:val="StyleUnderline"/>
        </w:rPr>
        <w:t>tates,</w:t>
      </w:r>
      <w:r w:rsidRPr="007A6FB7">
        <w:rPr>
          <w:sz w:val="14"/>
        </w:rPr>
        <w:t xml:space="preserve"> and specifically the U.S. space community, </w:t>
      </w:r>
      <w:r w:rsidRPr="007A6FB7">
        <w:rPr>
          <w:rStyle w:val="StyleUnderline"/>
        </w:rPr>
        <w:t>can again inspire the nations of the world to align with us</w:t>
      </w:r>
      <w:r w:rsidRPr="007A6FB7">
        <w:rPr>
          <w:sz w:val="14"/>
        </w:rPr>
        <w:t xml:space="preserve">, as it did in the 20th century. </w:t>
      </w:r>
      <w:r w:rsidRPr="007A6FB7">
        <w:rPr>
          <w:rStyle w:val="StyleUnderline"/>
        </w:rPr>
        <w:t xml:space="preserve">The SmallSat Alliance is an </w:t>
      </w:r>
      <w:r w:rsidRPr="007A6FB7">
        <w:rPr>
          <w:rStyle w:val="Emphasis"/>
        </w:rPr>
        <w:t xml:space="preserve">alliance of </w:t>
      </w:r>
      <w:r w:rsidRPr="007A6FB7">
        <w:rPr>
          <w:rStyle w:val="Emphasis"/>
          <w:highlight w:val="cyan"/>
        </w:rPr>
        <w:t>companies</w:t>
      </w:r>
      <w:r w:rsidRPr="007A6FB7">
        <w:rPr>
          <w:sz w:val="14"/>
          <w:highlight w:val="cyan"/>
        </w:rPr>
        <w:t xml:space="preserve"> </w:t>
      </w:r>
      <w:r w:rsidRPr="007A6FB7">
        <w:rPr>
          <w:rStyle w:val="Emphasis"/>
          <w:highlight w:val="cyan"/>
        </w:rPr>
        <w:t>developing</w:t>
      </w:r>
      <w:r w:rsidRPr="007A6FB7">
        <w:rPr>
          <w:rStyle w:val="StyleUnderline"/>
        </w:rPr>
        <w:t xml:space="preserve">, </w:t>
      </w:r>
      <w:r w:rsidRPr="007A6FB7">
        <w:rPr>
          <w:rStyle w:val="Emphasis"/>
        </w:rPr>
        <w:t>producing</w:t>
      </w:r>
      <w:r w:rsidRPr="007A6FB7">
        <w:rPr>
          <w:rStyle w:val="StyleUnderline"/>
        </w:rPr>
        <w:t xml:space="preserve">, and </w:t>
      </w:r>
      <w:r w:rsidRPr="007A6FB7">
        <w:rPr>
          <w:rStyle w:val="Emphasis"/>
        </w:rPr>
        <w:t>operating</w:t>
      </w:r>
      <w:r w:rsidRPr="007A6FB7">
        <w:rPr>
          <w:sz w:val="14"/>
        </w:rPr>
        <w:t xml:space="preserve"> </w:t>
      </w:r>
      <w:r w:rsidRPr="007A6FB7">
        <w:rPr>
          <w:rStyle w:val="StyleUnderline"/>
        </w:rPr>
        <w:t xml:space="preserve">in all segments of the </w:t>
      </w:r>
      <w:r w:rsidRPr="007A6FB7">
        <w:rPr>
          <w:rStyle w:val="Emphasis"/>
        </w:rPr>
        <w:t xml:space="preserve">‘next generation’ space </w:t>
      </w:r>
      <w:proofErr w:type="gramStart"/>
      <w:r w:rsidRPr="007A6FB7">
        <w:rPr>
          <w:rStyle w:val="Emphasis"/>
        </w:rPr>
        <w:t>economy</w:t>
      </w:r>
      <w:r w:rsidRPr="007A6FB7">
        <w:rPr>
          <w:sz w:val="14"/>
        </w:rPr>
        <w:t>;</w:t>
      </w:r>
      <w:proofErr w:type="gramEnd"/>
      <w:r w:rsidRPr="007A6FB7">
        <w:rPr>
          <w:sz w:val="14"/>
        </w:rPr>
        <w:t xml:space="preserve"> </w:t>
      </w:r>
      <w:r w:rsidRPr="007A6FB7">
        <w:rPr>
          <w:rStyle w:val="StyleUnderline"/>
        </w:rPr>
        <w:t xml:space="preserve">championing renewed </w:t>
      </w:r>
      <w:r w:rsidRPr="007A6FB7">
        <w:rPr>
          <w:rStyle w:val="Emphasis"/>
        </w:rPr>
        <w:t>U.S. leadership</w:t>
      </w:r>
      <w:r w:rsidRPr="007A6FB7">
        <w:rPr>
          <w:sz w:val="14"/>
        </w:rPr>
        <w:t xml:space="preserve"> </w:t>
      </w:r>
      <w:r w:rsidRPr="007A6FB7">
        <w:rPr>
          <w:rStyle w:val="StyleUnderline"/>
        </w:rPr>
        <w:t xml:space="preserve">in </w:t>
      </w:r>
      <w:r w:rsidRPr="007A6FB7">
        <w:rPr>
          <w:rStyle w:val="StyleUnderline"/>
          <w:highlight w:val="cyan"/>
        </w:rPr>
        <w:t>the</w:t>
      </w:r>
      <w:r w:rsidRPr="007A6FB7">
        <w:rPr>
          <w:rStyle w:val="StyleUnderline"/>
        </w:rPr>
        <w:t xml:space="preserve"> </w:t>
      </w:r>
      <w:r w:rsidRPr="007A6FB7">
        <w:rPr>
          <w:rStyle w:val="StyleUnderline"/>
        </w:rPr>
        <w:lastRenderedPageBreak/>
        <w:t xml:space="preserve">burgeoning </w:t>
      </w:r>
      <w:r w:rsidRPr="007A6FB7">
        <w:rPr>
          <w:rStyle w:val="Emphasis"/>
          <w:highlight w:val="cyan"/>
        </w:rPr>
        <w:t>commercial space economy</w:t>
      </w:r>
      <w:r w:rsidRPr="007A6FB7">
        <w:rPr>
          <w:rStyle w:val="StyleUnderline"/>
        </w:rPr>
        <w:t>, and advocating for the</w:t>
      </w:r>
      <w:r w:rsidRPr="007A6FB7">
        <w:rPr>
          <w:sz w:val="14"/>
        </w:rPr>
        <w:t xml:space="preserve"> </w:t>
      </w:r>
      <w:r w:rsidRPr="007A6FB7">
        <w:rPr>
          <w:rStyle w:val="Emphasis"/>
        </w:rPr>
        <w:t>transformation</w:t>
      </w:r>
      <w:r w:rsidRPr="007A6FB7">
        <w:rPr>
          <w:sz w:val="14"/>
        </w:rPr>
        <w:t xml:space="preserve"> </w:t>
      </w:r>
      <w:r w:rsidRPr="007A6FB7">
        <w:rPr>
          <w:rStyle w:val="StyleUnderline"/>
        </w:rPr>
        <w:t>of government-led space capabilities</w:t>
      </w:r>
      <w:r w:rsidRPr="007A6FB7">
        <w:rPr>
          <w:sz w:val="14"/>
        </w:rPr>
        <w:t xml:space="preserve">. We are experienced space professionals who have chosen to join with others leveraging our decades of hard-won experience, to develop smarter ways to explore space in the 21st century. </w:t>
      </w:r>
      <w:r w:rsidRPr="007A6FB7">
        <w:rPr>
          <w:rStyle w:val="StyleUnderline"/>
        </w:rPr>
        <w:t>A wonderful outgrowth of the legacy space program is the</w:t>
      </w:r>
      <w:r w:rsidRPr="007A6FB7">
        <w:rPr>
          <w:sz w:val="14"/>
        </w:rPr>
        <w:t xml:space="preserve"> </w:t>
      </w:r>
      <w:r w:rsidRPr="007A6FB7">
        <w:rPr>
          <w:rStyle w:val="Emphasis"/>
        </w:rPr>
        <w:t>commercial</w:t>
      </w:r>
      <w:r w:rsidRPr="007A6FB7">
        <w:rPr>
          <w:sz w:val="14"/>
        </w:rPr>
        <w:t xml:space="preserve">, </w:t>
      </w:r>
      <w:r w:rsidRPr="007A6FB7">
        <w:rPr>
          <w:rStyle w:val="Emphasis"/>
        </w:rPr>
        <w:t>entrepreneurial</w:t>
      </w:r>
      <w:r w:rsidRPr="007A6FB7">
        <w:rPr>
          <w:sz w:val="14"/>
        </w:rPr>
        <w:t xml:space="preserve">, </w:t>
      </w:r>
      <w:r w:rsidRPr="007A6FB7">
        <w:rPr>
          <w:rStyle w:val="StyleUnderline"/>
        </w:rPr>
        <w:t xml:space="preserve">and </w:t>
      </w:r>
      <w:r w:rsidRPr="007A6FB7">
        <w:rPr>
          <w:rStyle w:val="Emphasis"/>
        </w:rPr>
        <w:t>job-creating commercial space business</w:t>
      </w:r>
      <w:r w:rsidRPr="007A6FB7">
        <w:rPr>
          <w:sz w:val="14"/>
        </w:rPr>
        <w:t xml:space="preserve"> </w:t>
      </w:r>
      <w:r w:rsidRPr="007A6FB7">
        <w:rPr>
          <w:rStyle w:val="StyleUnderline"/>
        </w:rPr>
        <w:t xml:space="preserve">that it bequeathed. These </w:t>
      </w:r>
      <w:r w:rsidRPr="007A6FB7">
        <w:rPr>
          <w:rStyle w:val="Emphasis"/>
        </w:rPr>
        <w:t>next-generation enterprises</w:t>
      </w:r>
      <w:r w:rsidRPr="007A6FB7">
        <w:rPr>
          <w:sz w:val="14"/>
        </w:rPr>
        <w:t xml:space="preserve"> </w:t>
      </w:r>
      <w:r w:rsidRPr="007A6FB7">
        <w:rPr>
          <w:rStyle w:val="StyleUnderline"/>
          <w:highlight w:val="cyan"/>
        </w:rPr>
        <w:t>range from</w:t>
      </w:r>
      <w:r w:rsidRPr="007A6FB7">
        <w:rPr>
          <w:sz w:val="14"/>
        </w:rPr>
        <w:t xml:space="preserve"> multi-million-dollar </w:t>
      </w:r>
      <w:r w:rsidRPr="007A6FB7">
        <w:rPr>
          <w:rStyle w:val="StyleUnderline"/>
          <w:highlight w:val="cyan"/>
        </w:rPr>
        <w:t>startups</w:t>
      </w:r>
      <w:r w:rsidRPr="007A6FB7">
        <w:rPr>
          <w:rStyle w:val="StyleUnderline"/>
        </w:rPr>
        <w:t xml:space="preserve"> providing rideshare opportunities</w:t>
      </w:r>
      <w:r w:rsidRPr="007A6FB7">
        <w:rPr>
          <w:sz w:val="14"/>
        </w:rPr>
        <w:t xml:space="preserve"> or components for small satellites </w:t>
      </w:r>
      <w:r w:rsidRPr="007A6FB7">
        <w:rPr>
          <w:rStyle w:val="StyleUnderline"/>
          <w:highlight w:val="cyan"/>
        </w:rPr>
        <w:t>to</w:t>
      </w:r>
      <w:r w:rsidRPr="007A6FB7">
        <w:rPr>
          <w:rStyle w:val="StyleUnderline"/>
        </w:rPr>
        <w:t xml:space="preserve"> multi-</w:t>
      </w:r>
      <w:r w:rsidRPr="007A6FB7">
        <w:rPr>
          <w:rStyle w:val="StyleUnderline"/>
          <w:highlight w:val="cyan"/>
        </w:rPr>
        <w:t>billion-dollar</w:t>
      </w:r>
      <w:r w:rsidRPr="007A6FB7">
        <w:rPr>
          <w:rStyle w:val="StyleUnderline"/>
        </w:rPr>
        <w:t xml:space="preserve"> </w:t>
      </w:r>
      <w:r w:rsidRPr="007A6FB7">
        <w:rPr>
          <w:rStyle w:val="Emphasis"/>
        </w:rPr>
        <w:t xml:space="preserve">space </w:t>
      </w:r>
      <w:r w:rsidRPr="007A6FB7">
        <w:rPr>
          <w:rStyle w:val="Emphasis"/>
          <w:highlight w:val="cyan"/>
        </w:rPr>
        <w:t>data</w:t>
      </w:r>
      <w:r w:rsidRPr="007A6FB7">
        <w:rPr>
          <w:rStyle w:val="Emphasis"/>
        </w:rPr>
        <w:t xml:space="preserve">-analytic </w:t>
      </w:r>
      <w:r w:rsidRPr="007A6FB7">
        <w:rPr>
          <w:rStyle w:val="Emphasis"/>
          <w:highlight w:val="cyan"/>
        </w:rPr>
        <w:t>platforms</w:t>
      </w:r>
      <w:r w:rsidRPr="007A6FB7">
        <w:rPr>
          <w:sz w:val="14"/>
        </w:rPr>
        <w:t xml:space="preserve"> reinventing urban car service and agricultural production. The </w:t>
      </w:r>
      <w:r w:rsidRPr="007A6FB7">
        <w:rPr>
          <w:rStyle w:val="StyleUnderline"/>
        </w:rPr>
        <w:t xml:space="preserve">early returns of this economic revolution are already on our doorstep: </w:t>
      </w:r>
      <w:r w:rsidRPr="007A6FB7">
        <w:rPr>
          <w:rStyle w:val="Emphasis"/>
        </w:rPr>
        <w:t>space data capabilities are exponentially growing</w:t>
      </w:r>
      <w:r w:rsidRPr="007A6FB7">
        <w:rPr>
          <w:rStyle w:val="StyleUnderline"/>
        </w:rPr>
        <w:t xml:space="preserve"> elements of the 21st century world economy. </w:t>
      </w:r>
      <w:r w:rsidRPr="007A6FB7">
        <w:rPr>
          <w:sz w:val="14"/>
        </w:rPr>
        <w:t xml:space="preserve">Beginning with the dreams and funding by successful tech entrepreneurs, enormous venture investments are already delivering wondrous benefits to the world. Commercial Space – Profit and Non-Profit There are really two major categories in the commercial sector, the profit driven and the non-profit. The </w:t>
      </w:r>
      <w:r w:rsidRPr="007A6FB7">
        <w:rPr>
          <w:rStyle w:val="StyleUnderline"/>
        </w:rPr>
        <w:t>classic for-profit companies include</w:t>
      </w:r>
      <w:r w:rsidRPr="007A6FB7">
        <w:rPr>
          <w:sz w:val="14"/>
        </w:rPr>
        <w:t xml:space="preserve"> not only those designing, building, launching, and operating satellites but also </w:t>
      </w:r>
      <w:r w:rsidRPr="007A6FB7">
        <w:rPr>
          <w:rStyle w:val="StyleUnderline"/>
          <w:highlight w:val="cyan"/>
        </w:rPr>
        <w:t>the tech sector</w:t>
      </w:r>
      <w:r w:rsidRPr="007A6FB7">
        <w:rPr>
          <w:rStyle w:val="StyleUnderline"/>
        </w:rPr>
        <w:t xml:space="preserve"> that </w:t>
      </w:r>
      <w:r w:rsidRPr="007A6FB7">
        <w:rPr>
          <w:rStyle w:val="StyleUnderline"/>
          <w:highlight w:val="cyan"/>
        </w:rPr>
        <w:t>is turning</w:t>
      </w:r>
      <w:r w:rsidRPr="007A6FB7">
        <w:rPr>
          <w:rStyle w:val="StyleUnderline"/>
        </w:rPr>
        <w:t xml:space="preserve"> that raw</w:t>
      </w:r>
      <w:r w:rsidRPr="007A6FB7">
        <w:rPr>
          <w:sz w:val="14"/>
        </w:rPr>
        <w:t xml:space="preserve"> </w:t>
      </w:r>
      <w:r w:rsidRPr="007A6FB7">
        <w:rPr>
          <w:rStyle w:val="Emphasis"/>
        </w:rPr>
        <w:t xml:space="preserve">space </w:t>
      </w:r>
      <w:r w:rsidRPr="007A6FB7">
        <w:rPr>
          <w:rStyle w:val="Emphasis"/>
          <w:highlight w:val="cyan"/>
        </w:rPr>
        <w:t>data</w:t>
      </w:r>
      <w:r w:rsidRPr="007A6FB7">
        <w:rPr>
          <w:rStyle w:val="StyleUnderline"/>
          <w:highlight w:val="cyan"/>
        </w:rPr>
        <w:t xml:space="preserve"> into </w:t>
      </w:r>
      <w:r w:rsidRPr="007A6FB7">
        <w:rPr>
          <w:rStyle w:val="Emphasis"/>
          <w:highlight w:val="cyan"/>
        </w:rPr>
        <w:t>gold</w:t>
      </w:r>
      <w:r w:rsidRPr="007A6FB7">
        <w:rPr>
          <w:sz w:val="14"/>
          <w:highlight w:val="cyan"/>
        </w:rPr>
        <w:t xml:space="preserve"> </w:t>
      </w:r>
      <w:r w:rsidRPr="007A6FB7">
        <w:rPr>
          <w:rStyle w:val="StyleUnderline"/>
          <w:highlight w:val="cyan"/>
        </w:rPr>
        <w:t xml:space="preserve">through </w:t>
      </w:r>
      <w:r w:rsidRPr="007A6FB7">
        <w:rPr>
          <w:rStyle w:val="Emphasis"/>
          <w:highlight w:val="cyan"/>
        </w:rPr>
        <w:t>machine-learning</w:t>
      </w:r>
      <w:r w:rsidRPr="007A6FB7">
        <w:rPr>
          <w:rStyle w:val="Emphasis"/>
        </w:rPr>
        <w:t xml:space="preserve"> analytics</w:t>
      </w:r>
      <w:r w:rsidRPr="007A6FB7">
        <w:rPr>
          <w:sz w:val="14"/>
        </w:rPr>
        <w:t xml:space="preserve">. Since for-profit companies are no longer dependent upon the revenues generated by the Cold War space race culture of a bygone era, </w:t>
      </w:r>
      <w:r w:rsidRPr="007A6FB7">
        <w:rPr>
          <w:rStyle w:val="StyleUnderline"/>
        </w:rPr>
        <w:t xml:space="preserve">this new generation of space companies </w:t>
      </w:r>
      <w:proofErr w:type="gramStart"/>
      <w:r w:rsidRPr="007A6FB7">
        <w:rPr>
          <w:rStyle w:val="StyleUnderline"/>
        </w:rPr>
        <w:t>is able to</w:t>
      </w:r>
      <w:proofErr w:type="gramEnd"/>
      <w:r w:rsidRPr="007A6FB7">
        <w:rPr>
          <w:rStyle w:val="StyleUnderline"/>
        </w:rPr>
        <w:t xml:space="preserve"> more</w:t>
      </w:r>
      <w:r w:rsidRPr="007A6FB7">
        <w:rPr>
          <w:sz w:val="14"/>
        </w:rPr>
        <w:t xml:space="preserve"> </w:t>
      </w:r>
      <w:r w:rsidRPr="007A6FB7">
        <w:rPr>
          <w:rStyle w:val="Emphasis"/>
        </w:rPr>
        <w:t>efficiently capitalize on Moore’s Law</w:t>
      </w:r>
      <w:r w:rsidRPr="007A6FB7">
        <w:rPr>
          <w:sz w:val="14"/>
        </w:rPr>
        <w:t xml:space="preserve">, </w:t>
      </w:r>
      <w:r w:rsidRPr="007A6FB7">
        <w:rPr>
          <w:rStyle w:val="StyleUnderline"/>
        </w:rPr>
        <w:t>the</w:t>
      </w:r>
      <w:r w:rsidRPr="007A6FB7">
        <w:rPr>
          <w:sz w:val="14"/>
        </w:rPr>
        <w:t xml:space="preserve"> nonstop </w:t>
      </w:r>
      <w:r w:rsidRPr="007A6FB7">
        <w:rPr>
          <w:rStyle w:val="Emphasis"/>
        </w:rPr>
        <w:t>exponential growth in chip density</w:t>
      </w:r>
      <w:r w:rsidRPr="007A6FB7">
        <w:rPr>
          <w:rStyle w:val="StyleUnderline"/>
        </w:rPr>
        <w:t xml:space="preserve">, and the associated networking technology co-evolving with it. </w:t>
      </w:r>
      <w:r w:rsidRPr="007A6FB7">
        <w:rPr>
          <w:rStyle w:val="StyleUnderline"/>
          <w:highlight w:val="cyan"/>
        </w:rPr>
        <w:t>This</w:t>
      </w:r>
      <w:r w:rsidRPr="007A6FB7">
        <w:rPr>
          <w:rStyle w:val="StyleUnderline"/>
        </w:rPr>
        <w:t xml:space="preserve"> new generation </w:t>
      </w:r>
      <w:r w:rsidRPr="007A6FB7">
        <w:rPr>
          <w:rStyle w:val="StyleUnderline"/>
          <w:highlight w:val="cyan"/>
        </w:rPr>
        <w:t xml:space="preserve">is building </w:t>
      </w:r>
      <w:r w:rsidRPr="007A6FB7">
        <w:rPr>
          <w:rStyle w:val="Emphasis"/>
          <w:highlight w:val="cyan"/>
        </w:rPr>
        <w:t>profitable businesses</w:t>
      </w:r>
      <w:r w:rsidRPr="007A6FB7">
        <w:rPr>
          <w:sz w:val="14"/>
          <w:highlight w:val="cyan"/>
        </w:rPr>
        <w:t xml:space="preserve"> </w:t>
      </w:r>
      <w:r w:rsidRPr="007A6FB7">
        <w:rPr>
          <w:rStyle w:val="StyleUnderline"/>
          <w:highlight w:val="cyan"/>
        </w:rPr>
        <w:t>helping</w:t>
      </w:r>
      <w:r w:rsidRPr="007A6FB7">
        <w:rPr>
          <w:rStyle w:val="StyleUnderline"/>
        </w:rPr>
        <w:t xml:space="preserve"> to </w:t>
      </w:r>
      <w:r w:rsidRPr="007A6FB7">
        <w:rPr>
          <w:rStyle w:val="Emphasis"/>
        </w:rPr>
        <w:t>clean up</w:t>
      </w:r>
      <w:r w:rsidRPr="007A6FB7">
        <w:rPr>
          <w:sz w:val="14"/>
        </w:rPr>
        <w:t xml:space="preserve"> our </w:t>
      </w:r>
      <w:r w:rsidRPr="007A6FB7">
        <w:rPr>
          <w:rStyle w:val="Emphasis"/>
        </w:rPr>
        <w:t>oceans of garbage and debris</w:t>
      </w:r>
      <w:r w:rsidRPr="007A6FB7">
        <w:rPr>
          <w:sz w:val="14"/>
        </w:rPr>
        <w:t xml:space="preserve"> with satellite surveillance, </w:t>
      </w:r>
      <w:r w:rsidRPr="007A6FB7">
        <w:rPr>
          <w:rStyle w:val="StyleUnderline"/>
        </w:rPr>
        <w:t>reconnoitering to assist in enforcing laws that</w:t>
      </w:r>
      <w:r w:rsidRPr="007A6FB7">
        <w:rPr>
          <w:sz w:val="14"/>
        </w:rPr>
        <w:t xml:space="preserve"> </w:t>
      </w:r>
      <w:r w:rsidRPr="007A6FB7">
        <w:rPr>
          <w:rStyle w:val="Emphasis"/>
          <w:highlight w:val="cyan"/>
        </w:rPr>
        <w:t>protect</w:t>
      </w:r>
      <w:r w:rsidRPr="007A6FB7">
        <w:rPr>
          <w:rStyle w:val="Emphasis"/>
        </w:rPr>
        <w:t xml:space="preserve"> our </w:t>
      </w:r>
      <w:r w:rsidRPr="007A6FB7">
        <w:rPr>
          <w:rStyle w:val="Emphasis"/>
          <w:highlight w:val="cyan"/>
        </w:rPr>
        <w:t>oceans</w:t>
      </w:r>
      <w:r w:rsidRPr="007A6FB7">
        <w:rPr>
          <w:sz w:val="14"/>
        </w:rPr>
        <w:t xml:space="preserve"> from illegal, unregulated, unlicensed fishing, something that is rapidly depleting the world’s most valuable and essential lifeforms. </w:t>
      </w:r>
      <w:r w:rsidRPr="007A6FB7">
        <w:rPr>
          <w:rStyle w:val="StyleUnderline"/>
        </w:rPr>
        <w:t xml:space="preserve">It’s leading in the innovative use of low-cost satellite constellations to produce ubiquitous </w:t>
      </w:r>
      <w:r w:rsidRPr="007A6FB7">
        <w:rPr>
          <w:rStyle w:val="Emphasis"/>
          <w:highlight w:val="cyan"/>
        </w:rPr>
        <w:t>remote-sensing</w:t>
      </w:r>
      <w:r w:rsidRPr="007A6FB7">
        <w:rPr>
          <w:rStyle w:val="Emphasis"/>
        </w:rPr>
        <w:t xml:space="preserve"> data</w:t>
      </w:r>
      <w:r w:rsidRPr="007A6FB7">
        <w:rPr>
          <w:sz w:val="14"/>
        </w:rPr>
        <w:t xml:space="preserve">, enabling small business owners to be more profitable and less wasteful. For example, </w:t>
      </w:r>
      <w:r w:rsidRPr="007A6FB7">
        <w:rPr>
          <w:rStyle w:val="StyleUnderline"/>
        </w:rPr>
        <w:t xml:space="preserve">precise timing signals from space are already </w:t>
      </w:r>
      <w:r w:rsidRPr="007A6FB7">
        <w:rPr>
          <w:rStyle w:val="Emphasis"/>
          <w:highlight w:val="cyan"/>
        </w:rPr>
        <w:t>optimizing transportation</w:t>
      </w:r>
      <w:r w:rsidRPr="007A6FB7">
        <w:rPr>
          <w:sz w:val="14"/>
        </w:rPr>
        <w:t xml:space="preserve"> of people, goods, and services, </w:t>
      </w:r>
      <w:r w:rsidRPr="007A6FB7">
        <w:rPr>
          <w:rStyle w:val="StyleUnderline"/>
        </w:rPr>
        <w:t xml:space="preserve">with even further gains anticipated with the introduction of </w:t>
      </w:r>
      <w:r w:rsidRPr="007A6FB7">
        <w:rPr>
          <w:rStyle w:val="Emphasis"/>
          <w:highlight w:val="cyan"/>
        </w:rPr>
        <w:t>a</w:t>
      </w:r>
      <w:r w:rsidRPr="007A6FB7">
        <w:rPr>
          <w:rStyle w:val="StyleUnderline"/>
        </w:rPr>
        <w:t xml:space="preserve">rtificial </w:t>
      </w:r>
      <w:r w:rsidRPr="007A6FB7">
        <w:rPr>
          <w:rStyle w:val="Emphasis"/>
          <w:highlight w:val="cyan"/>
        </w:rPr>
        <w:t>i</w:t>
      </w:r>
      <w:r w:rsidRPr="007A6FB7">
        <w:rPr>
          <w:rStyle w:val="StyleUnderline"/>
        </w:rPr>
        <w:t>ntelligence</w:t>
      </w:r>
      <w:r w:rsidRPr="007A6FB7">
        <w:rPr>
          <w:sz w:val="14"/>
        </w:rPr>
        <w:t xml:space="preserve"> to assist drivers, perhaps even someday replacing them entirely. </w:t>
      </w:r>
      <w:r w:rsidRPr="007A6FB7">
        <w:rPr>
          <w:rStyle w:val="StyleUnderline"/>
        </w:rPr>
        <w:t>The non-profit sector is</w:t>
      </w:r>
      <w:r w:rsidRPr="007A6FB7">
        <w:rPr>
          <w:sz w:val="14"/>
        </w:rPr>
        <w:t xml:space="preserve"> the other side of commercial space, </w:t>
      </w:r>
      <w:r w:rsidRPr="007A6FB7">
        <w:rPr>
          <w:rStyle w:val="StyleUnderline"/>
        </w:rPr>
        <w:t>concerned</w:t>
      </w:r>
      <w:r w:rsidRPr="007A6FB7">
        <w:rPr>
          <w:sz w:val="14"/>
        </w:rPr>
        <w:t xml:space="preserve"> more </w:t>
      </w:r>
      <w:r w:rsidRPr="007A6FB7">
        <w:rPr>
          <w:rStyle w:val="StyleUnderline"/>
        </w:rPr>
        <w:t xml:space="preserve">for the </w:t>
      </w:r>
      <w:r w:rsidRPr="007A6FB7">
        <w:rPr>
          <w:rStyle w:val="Emphasis"/>
        </w:rPr>
        <w:t>general welfare</w:t>
      </w:r>
      <w:r w:rsidRPr="007A6FB7">
        <w:rPr>
          <w:rStyle w:val="StyleUnderline"/>
        </w:rPr>
        <w:t xml:space="preserve"> of society</w:t>
      </w:r>
      <w:r w:rsidRPr="007A6FB7">
        <w:rPr>
          <w:sz w:val="14"/>
        </w:rPr>
        <w:t xml:space="preserve">, but every bit as integral to this new space enterprise. Much </w:t>
      </w:r>
      <w:r w:rsidRPr="007A6FB7">
        <w:rPr>
          <w:rStyle w:val="StyleUnderline"/>
        </w:rPr>
        <w:t>like every century</w:t>
      </w:r>
      <w:r w:rsidRPr="007A6FB7">
        <w:rPr>
          <w:sz w:val="14"/>
        </w:rPr>
        <w:t xml:space="preserve"> before it in human history, </w:t>
      </w:r>
      <w:r w:rsidRPr="007A6FB7">
        <w:rPr>
          <w:rStyle w:val="StyleUnderline"/>
        </w:rPr>
        <w:t>ours is not without its unique challenges</w:t>
      </w:r>
      <w:r w:rsidRPr="007A6FB7">
        <w:rPr>
          <w:sz w:val="14"/>
        </w:rPr>
        <w:t xml:space="preserve">, some of which have been a consequence of the last, and all of </w:t>
      </w:r>
      <w:r w:rsidRPr="007A6FB7">
        <w:rPr>
          <w:rStyle w:val="StyleUnderline"/>
        </w:rPr>
        <w:t>which</w:t>
      </w:r>
      <w:r w:rsidRPr="007A6FB7">
        <w:rPr>
          <w:sz w:val="14"/>
        </w:rPr>
        <w:t xml:space="preserve"> the </w:t>
      </w:r>
      <w:r w:rsidRPr="007A6FB7">
        <w:rPr>
          <w:rStyle w:val="StyleUnderline"/>
          <w:highlight w:val="cyan"/>
        </w:rPr>
        <w:t>space data</w:t>
      </w:r>
      <w:r w:rsidRPr="007A6FB7">
        <w:rPr>
          <w:sz w:val="14"/>
        </w:rPr>
        <w:t xml:space="preserve"> domain </w:t>
      </w:r>
      <w:r w:rsidRPr="007A6FB7">
        <w:rPr>
          <w:rStyle w:val="StyleUnderline"/>
          <w:highlight w:val="cyan"/>
        </w:rPr>
        <w:t>can</w:t>
      </w:r>
      <w:r w:rsidRPr="007A6FB7">
        <w:rPr>
          <w:rStyle w:val="StyleUnderline"/>
        </w:rPr>
        <w:t xml:space="preserve"> be leveraged to </w:t>
      </w:r>
      <w:r w:rsidRPr="007A6FB7">
        <w:rPr>
          <w:rStyle w:val="StyleUnderline"/>
          <w:highlight w:val="cyan"/>
        </w:rPr>
        <w:t>help solve</w:t>
      </w:r>
      <w:r w:rsidRPr="007A6FB7">
        <w:rPr>
          <w:rStyle w:val="StyleUnderline"/>
        </w:rPr>
        <w:t xml:space="preserve">. </w:t>
      </w:r>
      <w:r w:rsidRPr="007A6FB7">
        <w:rPr>
          <w:rStyle w:val="Emphasis"/>
        </w:rPr>
        <w:t>Examples are endless</w:t>
      </w:r>
      <w:r w:rsidRPr="007A6FB7">
        <w:rPr>
          <w:sz w:val="14"/>
        </w:rPr>
        <w:t xml:space="preserve">, but </w:t>
      </w:r>
      <w:r w:rsidRPr="007A6FB7">
        <w:rPr>
          <w:rStyle w:val="StyleUnderline"/>
        </w:rPr>
        <w:t>one challenge</w:t>
      </w:r>
      <w:r w:rsidRPr="007A6FB7">
        <w:rPr>
          <w:sz w:val="14"/>
        </w:rPr>
        <w:t xml:space="preserve"> that this new space community </w:t>
      </w:r>
      <w:r w:rsidRPr="007A6FB7">
        <w:rPr>
          <w:rStyle w:val="StyleUnderline"/>
        </w:rPr>
        <w:t>is</w:t>
      </w:r>
      <w:r w:rsidRPr="007A6FB7">
        <w:rPr>
          <w:sz w:val="14"/>
        </w:rPr>
        <w:t xml:space="preserve"> uniquely well-adapted for is to further inform </w:t>
      </w:r>
      <w:r w:rsidRPr="007A6FB7">
        <w:rPr>
          <w:rStyle w:val="Emphasis"/>
        </w:rPr>
        <w:t>worldwide resource allocation</w:t>
      </w:r>
      <w:r w:rsidRPr="007A6FB7">
        <w:rPr>
          <w:sz w:val="14"/>
        </w:rPr>
        <w:t xml:space="preserve"> for the 21st century and beyond. </w:t>
      </w:r>
      <w:r w:rsidRPr="007A6FB7">
        <w:rPr>
          <w:rStyle w:val="StyleUnderline"/>
        </w:rPr>
        <w:t>These two primary resources are</w:t>
      </w:r>
      <w:r w:rsidRPr="007A6FB7">
        <w:rPr>
          <w:sz w:val="14"/>
        </w:rPr>
        <w:t xml:space="preserve"> </w:t>
      </w:r>
      <w:r w:rsidRPr="007A6FB7">
        <w:rPr>
          <w:rStyle w:val="Emphasis"/>
          <w:highlight w:val="cyan"/>
        </w:rPr>
        <w:t>sustainable water</w:t>
      </w:r>
      <w:r w:rsidRPr="007A6FB7">
        <w:rPr>
          <w:sz w:val="14"/>
        </w:rPr>
        <w:t xml:space="preserve"> </w:t>
      </w:r>
      <w:r w:rsidRPr="007A6FB7">
        <w:rPr>
          <w:rStyle w:val="StyleUnderline"/>
        </w:rPr>
        <w:t>and the</w:t>
      </w:r>
      <w:r w:rsidRPr="007A6FB7">
        <w:rPr>
          <w:sz w:val="14"/>
        </w:rPr>
        <w:t xml:space="preserve"> </w:t>
      </w:r>
      <w:r w:rsidRPr="007A6FB7">
        <w:rPr>
          <w:rStyle w:val="Emphasis"/>
        </w:rPr>
        <w:t>materials</w:t>
      </w:r>
      <w:r w:rsidRPr="007A6FB7">
        <w:rPr>
          <w:sz w:val="14"/>
        </w:rPr>
        <w:t xml:space="preserve"> </w:t>
      </w:r>
      <w:r w:rsidRPr="007A6FB7">
        <w:rPr>
          <w:rStyle w:val="StyleUnderline"/>
        </w:rPr>
        <w:t>needed for adequate</w:t>
      </w:r>
      <w:r w:rsidRPr="007A6FB7">
        <w:rPr>
          <w:sz w:val="14"/>
        </w:rPr>
        <w:t xml:space="preserve"> </w:t>
      </w:r>
      <w:r w:rsidRPr="007A6FB7">
        <w:rPr>
          <w:rStyle w:val="Emphasis"/>
        </w:rPr>
        <w:t>housing</w:t>
      </w:r>
      <w:r w:rsidRPr="007A6FB7">
        <w:rPr>
          <w:sz w:val="14"/>
        </w:rPr>
        <w:t xml:space="preserve"> </w:t>
      </w:r>
      <w:r w:rsidRPr="007A6FB7">
        <w:rPr>
          <w:rStyle w:val="StyleUnderline"/>
        </w:rPr>
        <w:t xml:space="preserve">for </w:t>
      </w:r>
      <w:r w:rsidRPr="007A6FB7">
        <w:rPr>
          <w:rStyle w:val="StyleUnderline"/>
          <w:highlight w:val="cyan"/>
        </w:rPr>
        <w:t>an</w:t>
      </w:r>
      <w:r w:rsidRPr="007A6FB7">
        <w:rPr>
          <w:rStyle w:val="StyleUnderline"/>
        </w:rPr>
        <w:t xml:space="preserve"> ever-</w:t>
      </w:r>
      <w:r w:rsidRPr="007A6FB7">
        <w:rPr>
          <w:rStyle w:val="Emphasis"/>
          <w:highlight w:val="cyan"/>
        </w:rPr>
        <w:t>increasing</w:t>
      </w:r>
      <w:r w:rsidRPr="007A6FB7">
        <w:rPr>
          <w:rStyle w:val="Emphasis"/>
        </w:rPr>
        <w:t xml:space="preserve"> human </w:t>
      </w:r>
      <w:r w:rsidRPr="007A6FB7">
        <w:rPr>
          <w:rStyle w:val="Emphasis"/>
          <w:highlight w:val="cyan"/>
        </w:rPr>
        <w:t>population</w:t>
      </w:r>
      <w:r w:rsidRPr="007A6FB7">
        <w:rPr>
          <w:sz w:val="14"/>
        </w:rPr>
        <w:t xml:space="preserve">. As cities and urbanization continue to expand, </w:t>
      </w:r>
      <w:r w:rsidRPr="007A6FB7">
        <w:rPr>
          <w:rStyle w:val="StyleUnderline"/>
        </w:rPr>
        <w:t xml:space="preserve">governmental planning challenges such as transportation design optimization for goods and services are only the beginning. Additionally, through using inexpensive remote sensing technologies, some members are designing space data analytics to </w:t>
      </w:r>
      <w:r w:rsidRPr="007A6FB7">
        <w:rPr>
          <w:rStyle w:val="Emphasis"/>
        </w:rPr>
        <w:t>mitigate human suffering</w:t>
      </w:r>
      <w:r w:rsidRPr="007A6FB7">
        <w:rPr>
          <w:sz w:val="14"/>
        </w:rPr>
        <w:t xml:space="preserve"> </w:t>
      </w:r>
      <w:r w:rsidRPr="007A6FB7">
        <w:rPr>
          <w:rStyle w:val="StyleUnderline"/>
        </w:rPr>
        <w:t xml:space="preserve">from </w:t>
      </w:r>
      <w:r w:rsidRPr="007A6FB7">
        <w:rPr>
          <w:rStyle w:val="Emphasis"/>
          <w:highlight w:val="cyan"/>
        </w:rPr>
        <w:t>plagues</w:t>
      </w:r>
      <w:r w:rsidRPr="007A6FB7">
        <w:rPr>
          <w:sz w:val="14"/>
        </w:rPr>
        <w:t xml:space="preserve">, </w:t>
      </w:r>
      <w:r w:rsidRPr="007A6FB7">
        <w:rPr>
          <w:rStyle w:val="StyleUnderline"/>
        </w:rPr>
        <w:t xml:space="preserve">contain </w:t>
      </w:r>
      <w:r w:rsidRPr="007A6FB7">
        <w:rPr>
          <w:rStyle w:val="Emphasis"/>
        </w:rPr>
        <w:t>outbreaks</w:t>
      </w:r>
      <w:r w:rsidRPr="007A6FB7">
        <w:rPr>
          <w:sz w:val="14"/>
        </w:rPr>
        <w:t xml:space="preserve">, </w:t>
      </w:r>
      <w:r w:rsidRPr="007A6FB7">
        <w:rPr>
          <w:rStyle w:val="StyleUnderline"/>
        </w:rPr>
        <w:t>and combating illegal</w:t>
      </w:r>
      <w:r w:rsidRPr="007A6FB7">
        <w:rPr>
          <w:sz w:val="14"/>
        </w:rPr>
        <w:t xml:space="preserve"> </w:t>
      </w:r>
      <w:r w:rsidRPr="007A6FB7">
        <w:rPr>
          <w:rStyle w:val="Emphasis"/>
          <w:highlight w:val="cyan"/>
        </w:rPr>
        <w:t>poaching</w:t>
      </w:r>
      <w:r w:rsidRPr="007A6FB7">
        <w:rPr>
          <w:sz w:val="14"/>
        </w:rPr>
        <w:t xml:space="preserve">. </w:t>
      </w:r>
      <w:r w:rsidRPr="007A6FB7">
        <w:rPr>
          <w:rStyle w:val="StyleUnderline"/>
        </w:rPr>
        <w:t xml:space="preserve">Some are connecting with other non-profits to curtail </w:t>
      </w:r>
      <w:r w:rsidRPr="007A6FB7">
        <w:rPr>
          <w:rStyle w:val="Emphasis"/>
        </w:rPr>
        <w:t xml:space="preserve">human </w:t>
      </w:r>
      <w:r w:rsidRPr="007A6FB7">
        <w:rPr>
          <w:rStyle w:val="Emphasis"/>
          <w:highlight w:val="cyan"/>
        </w:rPr>
        <w:t>trafficking</w:t>
      </w:r>
      <w:r w:rsidRPr="007A6FB7">
        <w:rPr>
          <w:sz w:val="14"/>
        </w:rPr>
        <w:t xml:space="preserve"> for the sex trade or forced labor for migrant debt repayment. Still others are helping non-governmental organizations in their work to expose the use of children as soldiers. </w:t>
      </w:r>
      <w:r w:rsidRPr="007A6FB7">
        <w:rPr>
          <w:rStyle w:val="StyleUnderline"/>
        </w:rPr>
        <w:t>Addressing these challenges has little to do with resuscitating dreams conceived by long deceased science-fiction writers and much more to do with turning “swords back into plowshares” to</w:t>
      </w:r>
      <w:r w:rsidRPr="007A6FB7">
        <w:rPr>
          <w:sz w:val="14"/>
        </w:rPr>
        <w:t xml:space="preserve"> </w:t>
      </w:r>
      <w:r w:rsidRPr="007A6FB7">
        <w:rPr>
          <w:rStyle w:val="Emphasis"/>
        </w:rPr>
        <w:t xml:space="preserve">solve real </w:t>
      </w:r>
      <w:r w:rsidRPr="007A6FB7">
        <w:rPr>
          <w:rStyle w:val="Emphasis"/>
          <w:highlight w:val="cyan"/>
        </w:rPr>
        <w:t>threats to humanity</w:t>
      </w:r>
      <w:r w:rsidRPr="007A6FB7">
        <w:rPr>
          <w:sz w:val="14"/>
        </w:rPr>
        <w:t xml:space="preserve">. Other non-profit initiatives include pursuing an even more foundational understanding of who we are and how to be the best custodians of our environment. </w:t>
      </w:r>
      <w:r w:rsidRPr="007A6FB7">
        <w:rPr>
          <w:rStyle w:val="StyleUnderline"/>
        </w:rPr>
        <w:t>Much as exploring and monitoring the world’s oceans has advanced civilization through a better understanding of human life and the planet, so too does exploring and monitoring from space. Low Earth orbit (</w:t>
      </w:r>
      <w:r w:rsidRPr="007A6FB7">
        <w:rPr>
          <w:rStyle w:val="StyleUnderline"/>
          <w:highlight w:val="cyan"/>
        </w:rPr>
        <w:t>LEO</w:t>
      </w:r>
      <w:r w:rsidRPr="007A6FB7">
        <w:rPr>
          <w:rStyle w:val="StyleUnderline"/>
        </w:rPr>
        <w:t xml:space="preserve">) </w:t>
      </w:r>
      <w:r w:rsidRPr="007A6FB7">
        <w:rPr>
          <w:rStyle w:val="StyleUnderline"/>
          <w:highlight w:val="cyan"/>
        </w:rPr>
        <w:t>provides a</w:t>
      </w:r>
      <w:r w:rsidRPr="007A6FB7">
        <w:rPr>
          <w:rStyle w:val="StyleUnderline"/>
        </w:rPr>
        <w:t xml:space="preserve"> unique </w:t>
      </w:r>
      <w:r w:rsidRPr="007A6FB7">
        <w:rPr>
          <w:rStyle w:val="StyleUnderline"/>
          <w:highlight w:val="cyan"/>
        </w:rPr>
        <w:t>vantage point to</w:t>
      </w:r>
      <w:r w:rsidRPr="007A6FB7">
        <w:rPr>
          <w:rStyle w:val="StyleUnderline"/>
        </w:rPr>
        <w:t xml:space="preserve"> look back on the planet and understand what is happening,</w:t>
      </w:r>
      <w:r w:rsidRPr="007A6FB7">
        <w:rPr>
          <w:sz w:val="14"/>
        </w:rPr>
        <w:t xml:space="preserve"> anticipate what might happen and prepare for the future. </w:t>
      </w:r>
      <w:r w:rsidRPr="007A6FB7">
        <w:rPr>
          <w:rStyle w:val="StyleUnderline"/>
        </w:rPr>
        <w:t>In addition to</w:t>
      </w:r>
      <w:r w:rsidRPr="007A6FB7">
        <w:rPr>
          <w:sz w:val="14"/>
        </w:rPr>
        <w:t xml:space="preserve"> </w:t>
      </w:r>
      <w:r w:rsidRPr="007A6FB7">
        <w:rPr>
          <w:rStyle w:val="Emphasis"/>
          <w:highlight w:val="cyan"/>
        </w:rPr>
        <w:t>better understand</w:t>
      </w:r>
      <w:r w:rsidRPr="007A6FB7">
        <w:rPr>
          <w:rStyle w:val="Emphasis"/>
        </w:rPr>
        <w:t xml:space="preserve">ing </w:t>
      </w:r>
      <w:r w:rsidRPr="007A6FB7">
        <w:rPr>
          <w:rStyle w:val="Emphasis"/>
          <w:highlight w:val="cyan"/>
        </w:rPr>
        <w:t>Earth</w:t>
      </w:r>
      <w:r w:rsidRPr="007A6FB7">
        <w:rPr>
          <w:rStyle w:val="StyleUnderline"/>
        </w:rPr>
        <w:t xml:space="preserve">, responsible and rapid exploitation of the low Earth orbit domain will enhance the understanding of the </w:t>
      </w:r>
      <w:r w:rsidRPr="007A6FB7">
        <w:rPr>
          <w:rStyle w:val="Emphasis"/>
        </w:rPr>
        <w:t>solar system</w:t>
      </w:r>
      <w:r w:rsidRPr="007A6FB7">
        <w:rPr>
          <w:rStyle w:val="StyleUnderline"/>
        </w:rPr>
        <w:t xml:space="preserve"> and the rest of the </w:t>
      </w:r>
      <w:r w:rsidRPr="007A6FB7">
        <w:rPr>
          <w:rStyle w:val="Emphasis"/>
        </w:rPr>
        <w:t>universe</w:t>
      </w:r>
      <w:r w:rsidRPr="007A6FB7">
        <w:rPr>
          <w:sz w:val="14"/>
        </w:rPr>
        <w:t xml:space="preserve">. Small satellites already offer low-cost platforms to study and explore what lies beyond the Earth. Other members are pioneering the use of zero-carbon, hydrogen-based reusable propulsion systems to ensure we don’t worsen our atmosphere using kerosene-fueled rockets for the coming tsunami of satellite launches. Finally, </w:t>
      </w:r>
      <w:r w:rsidRPr="007A6FB7">
        <w:rPr>
          <w:rStyle w:val="StyleUnderline"/>
        </w:rPr>
        <w:t xml:space="preserve">a mission </w:t>
      </w:r>
      <w:r w:rsidRPr="007A6FB7">
        <w:rPr>
          <w:rStyle w:val="StyleUnderline"/>
          <w:highlight w:val="cyan"/>
        </w:rPr>
        <w:t>ensuring</w:t>
      </w:r>
      <w:r w:rsidRPr="007A6FB7">
        <w:rPr>
          <w:rStyle w:val="StyleUnderline"/>
        </w:rPr>
        <w:t xml:space="preserve"> the general welfare and</w:t>
      </w:r>
      <w:r w:rsidRPr="007A6FB7">
        <w:rPr>
          <w:sz w:val="14"/>
        </w:rPr>
        <w:t xml:space="preserve"> </w:t>
      </w:r>
      <w:r w:rsidRPr="007A6FB7">
        <w:rPr>
          <w:rStyle w:val="Emphasis"/>
          <w:highlight w:val="cyan"/>
        </w:rPr>
        <w:t>planet survival</w:t>
      </w:r>
      <w:r w:rsidRPr="007A6FB7">
        <w:rPr>
          <w:sz w:val="14"/>
        </w:rPr>
        <w:t xml:space="preserve"> </w:t>
      </w:r>
      <w:r w:rsidRPr="007A6FB7">
        <w:rPr>
          <w:rStyle w:val="StyleUnderline"/>
        </w:rPr>
        <w:t xml:space="preserve">for the next thousand years is finally </w:t>
      </w:r>
      <w:r w:rsidRPr="007A6FB7">
        <w:rPr>
          <w:rStyle w:val="StyleUnderline"/>
          <w:highlight w:val="cyan"/>
        </w:rPr>
        <w:t>confronting the</w:t>
      </w:r>
      <w:r w:rsidRPr="007A6FB7">
        <w:rPr>
          <w:sz w:val="14"/>
          <w:highlight w:val="cyan"/>
        </w:rPr>
        <w:t xml:space="preserve"> </w:t>
      </w:r>
      <w:r w:rsidRPr="007A6FB7">
        <w:rPr>
          <w:rStyle w:val="Emphasis"/>
          <w:highlight w:val="cyan"/>
        </w:rPr>
        <w:t>existential threat</w:t>
      </w:r>
      <w:r w:rsidRPr="007A6FB7">
        <w:rPr>
          <w:sz w:val="14"/>
        </w:rPr>
        <w:t xml:space="preserve"> that </w:t>
      </w:r>
      <w:r w:rsidRPr="007A6FB7">
        <w:rPr>
          <w:rStyle w:val="StyleUnderline"/>
          <w:highlight w:val="cyan"/>
        </w:rPr>
        <w:t>asteroids</w:t>
      </w:r>
      <w:r w:rsidRPr="007A6FB7">
        <w:rPr>
          <w:rStyle w:val="StyleUnderline"/>
        </w:rPr>
        <w:t xml:space="preserve"> and comets </w:t>
      </w:r>
      <w:r w:rsidRPr="007A6FB7">
        <w:rPr>
          <w:rStyle w:val="StyleUnderline"/>
          <w:highlight w:val="cyan"/>
        </w:rPr>
        <w:t>pose</w:t>
      </w:r>
      <w:r w:rsidRPr="007A6FB7">
        <w:rPr>
          <w:rStyle w:val="StyleUnderline"/>
        </w:rPr>
        <w:t xml:space="preserve"> to humanity</w:t>
      </w:r>
      <w:r w:rsidRPr="007A6FB7">
        <w:rPr>
          <w:sz w:val="14"/>
        </w:rPr>
        <w:t xml:space="preserve">. These extra-terrestrial, deep-space threats are passing dangerously close to our planet, and today we have no solar map of them and no defense. </w:t>
      </w:r>
    </w:p>
    <w:p w14:paraId="1DFBE353" w14:textId="541A229A" w:rsidR="00C80659" w:rsidRDefault="00C80659" w:rsidP="00C80659">
      <w:pPr>
        <w:pStyle w:val="Heading3"/>
      </w:pPr>
      <w:r>
        <w:lastRenderedPageBreak/>
        <w:t xml:space="preserve">Off 2 </w:t>
      </w:r>
    </w:p>
    <w:p w14:paraId="7D864161" w14:textId="77777777" w:rsidR="00492B01" w:rsidRDefault="00492B01" w:rsidP="00492B01">
      <w:pPr>
        <w:pStyle w:val="Heading4"/>
      </w:pPr>
      <w:bookmarkStart w:id="0" w:name="_Hlk89952733"/>
      <w:r>
        <w:t>The aff forces public space initiatives that trades off other projects like earth science</w:t>
      </w:r>
    </w:p>
    <w:p w14:paraId="22871B81" w14:textId="77777777" w:rsidR="00492B01" w:rsidRDefault="00492B01" w:rsidP="00492B01">
      <w:r w:rsidRPr="00BF6A01">
        <w:rPr>
          <w:rStyle w:val="Style13ptBold"/>
        </w:rPr>
        <w:t>Jones 19</w:t>
      </w:r>
      <w:proofErr w:type="gramStart"/>
      <w:r>
        <w:t>—(</w:t>
      </w:r>
      <w:proofErr w:type="gramEnd"/>
      <w:r>
        <w:t xml:space="preserve">Research Analyst, Strategy &amp; Insights at Brandwatch and Writer for Court House News). Alexandra Jones. 19, 5-30-2019. "Watchdog Finds NASA Projects Costly and Behind Schedule". </w:t>
      </w:r>
      <w:hyperlink r:id="rId7" w:history="1">
        <w:r w:rsidRPr="004C2DAA">
          <w:rPr>
            <w:rStyle w:val="Hyperlink"/>
          </w:rPr>
          <w:t>https://www.courthousenews.com/watchdog-finds-nasa-projects-costly-and-behind-schedule/</w:t>
        </w:r>
      </w:hyperlink>
    </w:p>
    <w:p w14:paraId="3436E1AE" w14:textId="77777777" w:rsidR="00492B01" w:rsidRPr="00BF6A01" w:rsidRDefault="00492B01" w:rsidP="00492B01">
      <w:pPr>
        <w:rPr>
          <w:b/>
          <w:sz w:val="20"/>
          <w:u w:val="single"/>
        </w:rPr>
      </w:pPr>
      <w:r w:rsidRPr="00A41E80">
        <w:rPr>
          <w:sz w:val="14"/>
        </w:rPr>
        <w:t xml:space="preserve">A government watchdog group reported Thursday that </w:t>
      </w:r>
      <w:r w:rsidRPr="009F6B1F">
        <w:rPr>
          <w:rStyle w:val="StyleUnderline"/>
        </w:rPr>
        <w:t xml:space="preserve">NASA’s major space projects are </w:t>
      </w:r>
      <w:r w:rsidRPr="00BF6A01">
        <w:rPr>
          <w:rStyle w:val="Emphasis"/>
        </w:rPr>
        <w:t>over budget and falling behind schedule</w:t>
      </w:r>
      <w:r w:rsidRPr="009F6B1F">
        <w:rPr>
          <w:rStyle w:val="StyleUnderline"/>
        </w:rPr>
        <w:t xml:space="preserve">. </w:t>
      </w:r>
      <w:r w:rsidRPr="00A41E80">
        <w:rPr>
          <w:sz w:val="14"/>
        </w:rPr>
        <w:t>The report from the U.S. Government Accountability Office found that, NASA’s top undertakings are exceeding their baseline costs by more than 27% and launches are being delayed on average by 13 months, the longest scheduling setback seen in the decade the watchdog has been assessing the projects. “</w:t>
      </w:r>
      <w:r w:rsidRPr="009D5260">
        <w:rPr>
          <w:rStyle w:val="StyleUnderline"/>
          <w:highlight w:val="yellow"/>
        </w:rPr>
        <w:t xml:space="preserve">NASA hasn’t been able to meet </w:t>
      </w:r>
      <w:r w:rsidRPr="00A41E80">
        <w:rPr>
          <w:sz w:val="14"/>
        </w:rPr>
        <w:t>its</w:t>
      </w:r>
      <w:r w:rsidRPr="009D5260">
        <w:rPr>
          <w:rStyle w:val="StyleUnderline"/>
          <w:highlight w:val="yellow"/>
        </w:rPr>
        <w:t xml:space="preserve"> cost</w:t>
      </w:r>
      <w:r w:rsidRPr="009F6B1F">
        <w:rPr>
          <w:rStyle w:val="StyleUnderline"/>
        </w:rPr>
        <w:t xml:space="preserve"> and schedule </w:t>
      </w:r>
      <w:r w:rsidRPr="009D5260">
        <w:rPr>
          <w:rStyle w:val="StyleUnderline"/>
          <w:highlight w:val="yellow"/>
        </w:rPr>
        <w:t xml:space="preserve">goals on </w:t>
      </w:r>
      <w:r w:rsidRPr="009F6B1F">
        <w:rPr>
          <w:rStyle w:val="StyleUnderline"/>
        </w:rPr>
        <w:t xml:space="preserve">some of </w:t>
      </w:r>
      <w:r w:rsidRPr="009D5260">
        <w:rPr>
          <w:rStyle w:val="StyleUnderline"/>
          <w:highlight w:val="yellow"/>
        </w:rPr>
        <w:t>its costliest programs</w:t>
      </w:r>
      <w:r w:rsidRPr="00A41E80">
        <w:rPr>
          <w:sz w:val="14"/>
        </w:rPr>
        <w:t>, like the James Webb Space Telescope and human spaceflight efforts,” according to a summary of the report. “</w:t>
      </w:r>
      <w:r w:rsidRPr="009F6B1F">
        <w:rPr>
          <w:rStyle w:val="StyleUnderline"/>
        </w:rPr>
        <w:t xml:space="preserve">Now these programs are staying in the portfolio longer than planned </w:t>
      </w:r>
      <w:r w:rsidRPr="00BF6A01">
        <w:rPr>
          <w:rStyle w:val="StyleUnderline"/>
          <w:highlight w:val="yellow"/>
        </w:rPr>
        <w:t xml:space="preserve">as NASA is starting </w:t>
      </w:r>
      <w:r w:rsidRPr="00BF6A01">
        <w:rPr>
          <w:rStyle w:val="Emphasis"/>
          <w:highlight w:val="yellow"/>
        </w:rPr>
        <w:t>new efforts</w:t>
      </w:r>
      <w:r w:rsidRPr="00A41E80">
        <w:rPr>
          <w:sz w:val="14"/>
        </w:rPr>
        <w:t xml:space="preserve">, such as going back to the Moon.” </w:t>
      </w:r>
      <w:r w:rsidRPr="009D5260">
        <w:rPr>
          <w:rStyle w:val="StyleUnderline"/>
          <w:highlight w:val="yellow"/>
        </w:rPr>
        <w:t xml:space="preserve">This will </w:t>
      </w:r>
      <w:r w:rsidRPr="00BF6A01">
        <w:rPr>
          <w:rStyle w:val="Emphasis"/>
          <w:highlight w:val="yellow"/>
        </w:rPr>
        <w:t xml:space="preserve">place a strain on NASA’s budget </w:t>
      </w:r>
      <w:r w:rsidRPr="00BF6A01">
        <w:rPr>
          <w:rStyle w:val="StyleUnderline"/>
          <w:highlight w:val="yellow"/>
        </w:rPr>
        <w:t>going forward</w:t>
      </w:r>
      <w:r w:rsidRPr="00A41E80">
        <w:rPr>
          <w:sz w:val="14"/>
        </w:rPr>
        <w:t>, the GAO said. “</w:t>
      </w:r>
      <w:r w:rsidRPr="00BF6A01">
        <w:rPr>
          <w:rStyle w:val="StyleUnderline"/>
          <w:highlight w:val="yellow"/>
        </w:rPr>
        <w:t>NASA will have to</w:t>
      </w:r>
      <w:r w:rsidRPr="00BF6A01">
        <w:rPr>
          <w:rStyle w:val="StyleUnderline"/>
        </w:rPr>
        <w:t xml:space="preserve"> </w:t>
      </w:r>
      <w:r w:rsidRPr="00A41E80">
        <w:rPr>
          <w:sz w:val="14"/>
        </w:rPr>
        <w:t xml:space="preserve">either increase its annual funding request or </w:t>
      </w:r>
      <w:r w:rsidRPr="009D5260">
        <w:rPr>
          <w:rStyle w:val="Emphasis"/>
          <w:highlight w:val="yellow"/>
        </w:rPr>
        <w:t>make tradeoffs between projects</w:t>
      </w:r>
      <w:r w:rsidRPr="00A41E80">
        <w:rPr>
          <w:sz w:val="14"/>
        </w:rPr>
        <w:t xml:space="preserve">,” the report summary states. A predecessor to the Hubble Space Telescope, the James Webb Space Telescope project is costing NASA an estimated $9.6 billion, according to the GAO. First predicted to launch in 2007, its initial estimates were as low as $1 billion. The amount of required funds for NASA’s Space Launch System have also increased and senior NASA officials told the GAO that “it is unlikely these programs will meet the launch date of June 2020” – a date that has already been pushed back by 19 months. But the trend is nothing new for NASA. </w:t>
      </w:r>
      <w:r w:rsidRPr="001746F2">
        <w:rPr>
          <w:rStyle w:val="StyleUnderline"/>
        </w:rPr>
        <w:t xml:space="preserve">In its annual report released last year, the GAO </w:t>
      </w:r>
      <w:r w:rsidRPr="00AC74A3">
        <w:rPr>
          <w:rStyle w:val="StyleUnderline"/>
        </w:rPr>
        <w:t>found that nine out of 17 NASA projects were requiring more money and time than initially anticipated</w:t>
      </w:r>
      <w:r w:rsidRPr="00A41E80">
        <w:rPr>
          <w:sz w:val="14"/>
        </w:rPr>
        <w:t xml:space="preserve">. </w:t>
      </w:r>
    </w:p>
    <w:p w14:paraId="387CA46E" w14:textId="77777777" w:rsidR="00492B01" w:rsidRPr="00A41E80" w:rsidRDefault="00492B01" w:rsidP="00492B01"/>
    <w:p w14:paraId="20BCF019" w14:textId="77777777" w:rsidR="00492B01" w:rsidRPr="001832DD" w:rsidRDefault="00492B01" w:rsidP="00492B01">
      <w:pPr>
        <w:pStyle w:val="Heading4"/>
      </w:pPr>
      <w:r>
        <w:t xml:space="preserve">NASA earth science key to prevent </w:t>
      </w:r>
      <w:r w:rsidRPr="001832DD">
        <w:rPr>
          <w:u w:val="single"/>
        </w:rPr>
        <w:t>climate change</w:t>
      </w:r>
      <w:r>
        <w:t>---extinction</w:t>
      </w:r>
    </w:p>
    <w:p w14:paraId="0B53A449" w14:textId="77777777" w:rsidR="00492B01" w:rsidRPr="003A3FC2" w:rsidRDefault="00492B01" w:rsidP="00492B01">
      <w:r>
        <w:t xml:space="preserve">Lori </w:t>
      </w:r>
      <w:r w:rsidRPr="00884889">
        <w:rPr>
          <w:rStyle w:val="Style13ptBold"/>
        </w:rPr>
        <w:t>Garver 19</w:t>
      </w:r>
      <w:r>
        <w:t>, chief executive at Earthrise Alliance and was deputy NASA administrator from 2009 to 2013, “Forget new crewed missions in space. NASA should focus on saving Earth.”, https://www.washingtonpost.com/opinions/forget-new-manned-missions-in-space-nasa-should-focus-on-saving-earth/2019/07/18/79e55eb8-a995-11e9-9214-246e594de5d5_story.html</w:t>
      </w:r>
    </w:p>
    <w:p w14:paraId="09AE447E" w14:textId="1FD6E802" w:rsidR="00492B01" w:rsidRPr="00492B01" w:rsidRDefault="00492B01" w:rsidP="00492B01">
      <w:pPr>
        <w:rPr>
          <w:sz w:val="16"/>
        </w:rPr>
      </w:pPr>
      <w:r w:rsidRPr="00D65561">
        <w:rPr>
          <w:rStyle w:val="StyleUnderline"/>
          <w:highlight w:val="yellow"/>
        </w:rPr>
        <w:t>NASA</w:t>
      </w:r>
      <w:r w:rsidRPr="0060695D">
        <w:rPr>
          <w:rStyle w:val="StyleUnderline"/>
        </w:rPr>
        <w:t xml:space="preserve"> </w:t>
      </w:r>
      <w:r w:rsidRPr="00D65561">
        <w:rPr>
          <w:rStyle w:val="StyleUnderline"/>
          <w:highlight w:val="yellow"/>
        </w:rPr>
        <w:t>was</w:t>
      </w:r>
      <w:r w:rsidRPr="0060695D">
        <w:rPr>
          <w:rStyle w:val="StyleUnderline"/>
        </w:rPr>
        <w:t xml:space="preserve"> not </w:t>
      </w:r>
      <w:r w:rsidRPr="00D65561">
        <w:rPr>
          <w:rStyle w:val="StyleUnderline"/>
          <w:highlight w:val="yellow"/>
        </w:rPr>
        <w:t>created</w:t>
      </w:r>
      <w:r w:rsidRPr="0060695D">
        <w:rPr>
          <w:rStyle w:val="StyleUnderline"/>
        </w:rPr>
        <w:t xml:space="preserve"> to do something again</w:t>
      </w:r>
      <w:r w:rsidRPr="001832DD">
        <w:rPr>
          <w:sz w:val="16"/>
        </w:rPr>
        <w:t xml:space="preserve">. </w:t>
      </w:r>
      <w:r w:rsidRPr="0060695D">
        <w:rPr>
          <w:rStyle w:val="StyleUnderline"/>
        </w:rPr>
        <w:t xml:space="preserve">It was created </w:t>
      </w:r>
      <w:r w:rsidRPr="00D65561">
        <w:rPr>
          <w:rStyle w:val="StyleUnderline"/>
          <w:highlight w:val="yellow"/>
        </w:rPr>
        <w:t>to</w:t>
      </w:r>
      <w:r w:rsidRPr="0060695D">
        <w:rPr>
          <w:rStyle w:val="StyleUnderline"/>
        </w:rPr>
        <w:t xml:space="preserve"> push the </w:t>
      </w:r>
      <w:r w:rsidRPr="0060695D">
        <w:rPr>
          <w:rStyle w:val="Emphasis"/>
        </w:rPr>
        <w:t>limits</w:t>
      </w:r>
      <w:r w:rsidRPr="0060695D">
        <w:rPr>
          <w:rStyle w:val="StyleUnderline"/>
        </w:rPr>
        <w:t xml:space="preserve"> of human understanding</w:t>
      </w:r>
      <w:r w:rsidRPr="001832DD">
        <w:rPr>
          <w:sz w:val="16"/>
        </w:rPr>
        <w:t xml:space="preserve"> — </w:t>
      </w:r>
      <w:r w:rsidRPr="0060695D">
        <w:rPr>
          <w:rStyle w:val="StyleUnderline"/>
        </w:rPr>
        <w:t xml:space="preserve">to help the nation </w:t>
      </w:r>
      <w:r w:rsidRPr="00D65561">
        <w:rPr>
          <w:rStyle w:val="StyleUnderline"/>
          <w:highlight w:val="yellow"/>
        </w:rPr>
        <w:t>solve</w:t>
      </w:r>
      <w:r w:rsidRPr="001832DD">
        <w:rPr>
          <w:sz w:val="16"/>
        </w:rPr>
        <w:t xml:space="preserve"> </w:t>
      </w:r>
      <w:r w:rsidRPr="0060695D">
        <w:rPr>
          <w:rStyle w:val="Emphasis"/>
        </w:rPr>
        <w:t>big</w:t>
      </w:r>
      <w:r w:rsidRPr="001832DD">
        <w:rPr>
          <w:sz w:val="16"/>
        </w:rPr>
        <w:t xml:space="preserve">, </w:t>
      </w:r>
      <w:r w:rsidRPr="00D65561">
        <w:rPr>
          <w:rStyle w:val="Emphasis"/>
          <w:highlight w:val="yellow"/>
        </w:rPr>
        <w:t>impossible</w:t>
      </w:r>
      <w:r w:rsidRPr="00D65561">
        <w:rPr>
          <w:sz w:val="16"/>
          <w:highlight w:val="yellow"/>
        </w:rPr>
        <w:t xml:space="preserve"> </w:t>
      </w:r>
      <w:r w:rsidRPr="00D65561">
        <w:rPr>
          <w:rStyle w:val="StyleUnderline"/>
          <w:highlight w:val="yellow"/>
        </w:rPr>
        <w:t>problems</w:t>
      </w:r>
      <w:r w:rsidRPr="0060695D">
        <w:rPr>
          <w:rStyle w:val="StyleUnderline"/>
        </w:rPr>
        <w:t xml:space="preserve"> that require advances in science and technology. </w:t>
      </w:r>
      <w:r w:rsidRPr="001832DD">
        <w:rPr>
          <w:sz w:val="16"/>
        </w:rPr>
        <w:t xml:space="preserve">Fifty years ago, </w:t>
      </w:r>
      <w:r w:rsidRPr="0060695D">
        <w:rPr>
          <w:rStyle w:val="StyleUnderline"/>
        </w:rPr>
        <w:t>the</w:t>
      </w:r>
      <w:r w:rsidRPr="001832DD">
        <w:rPr>
          <w:sz w:val="16"/>
        </w:rPr>
        <w:t xml:space="preserve"> </w:t>
      </w:r>
      <w:r w:rsidRPr="0060695D">
        <w:rPr>
          <w:rStyle w:val="Emphasis"/>
        </w:rPr>
        <w:t>impossible</w:t>
      </w:r>
      <w:r w:rsidRPr="001832DD">
        <w:rPr>
          <w:sz w:val="16"/>
        </w:rPr>
        <w:t xml:space="preserve"> </w:t>
      </w:r>
      <w:r w:rsidRPr="00CA702A">
        <w:rPr>
          <w:rStyle w:val="StyleUnderline"/>
        </w:rPr>
        <w:t xml:space="preserve">problem was putting a human on the moon to win the </w:t>
      </w:r>
      <w:r w:rsidRPr="00CA702A">
        <w:rPr>
          <w:rStyle w:val="Emphasis"/>
        </w:rPr>
        <w:t>space race</w:t>
      </w:r>
      <w:r w:rsidRPr="00CA702A">
        <w:rPr>
          <w:rStyle w:val="StyleUnderline"/>
        </w:rPr>
        <w:t>, and all of humanity has benefited from the accomplishment.</w:t>
      </w:r>
      <w:r>
        <w:rPr>
          <w:u w:val="single"/>
        </w:rPr>
        <w:t xml:space="preserve"> </w:t>
      </w:r>
      <w:r w:rsidRPr="00D65561">
        <w:rPr>
          <w:rStyle w:val="StyleUnderline"/>
          <w:highlight w:val="yellow"/>
        </w:rPr>
        <w:t>The</w:t>
      </w:r>
      <w:r w:rsidRPr="00D65561">
        <w:rPr>
          <w:sz w:val="16"/>
          <w:highlight w:val="yellow"/>
        </w:rPr>
        <w:t xml:space="preserve"> </w:t>
      </w:r>
      <w:r w:rsidRPr="00D65561">
        <w:rPr>
          <w:rStyle w:val="Emphasis"/>
          <w:highlight w:val="yellow"/>
        </w:rPr>
        <w:t>impossible</w:t>
      </w:r>
      <w:r w:rsidRPr="00D65561">
        <w:rPr>
          <w:sz w:val="16"/>
          <w:highlight w:val="yellow"/>
        </w:rPr>
        <w:t xml:space="preserve"> </w:t>
      </w:r>
      <w:r w:rsidRPr="00D65561">
        <w:rPr>
          <w:rStyle w:val="StyleUnderline"/>
          <w:highlight w:val="yellow"/>
        </w:rPr>
        <w:t>problem today is</w:t>
      </w:r>
      <w:r w:rsidRPr="00CA702A">
        <w:rPr>
          <w:rStyle w:val="StyleUnderline"/>
        </w:rPr>
        <w:t xml:space="preserve"> not the moon.</w:t>
      </w:r>
      <w:r w:rsidRPr="001832DD">
        <w:rPr>
          <w:sz w:val="16"/>
        </w:rPr>
        <w:t xml:space="preserve"> </w:t>
      </w:r>
      <w:r w:rsidRPr="00CA702A">
        <w:rPr>
          <w:rStyle w:val="StyleUnderline"/>
        </w:rPr>
        <w:t>And it’s not Mars</w:t>
      </w:r>
      <w:r w:rsidRPr="001832DD">
        <w:rPr>
          <w:sz w:val="16"/>
        </w:rPr>
        <w:t xml:space="preserve">. </w:t>
      </w:r>
      <w:r w:rsidRPr="00CA702A">
        <w:rPr>
          <w:rStyle w:val="StyleUnderline"/>
        </w:rPr>
        <w:t xml:space="preserve">It’s </w:t>
      </w:r>
      <w:r w:rsidRPr="00D30E0F">
        <w:rPr>
          <w:rStyle w:val="StyleUnderline"/>
        </w:rPr>
        <w:t xml:space="preserve">our home planet, and </w:t>
      </w:r>
      <w:r w:rsidRPr="00D30E0F">
        <w:rPr>
          <w:rStyle w:val="Emphasis"/>
        </w:rPr>
        <w:t xml:space="preserve">NASA </w:t>
      </w:r>
      <w:r w:rsidRPr="00D30E0F">
        <w:rPr>
          <w:rStyle w:val="StyleUnderline"/>
        </w:rPr>
        <w:t>can</w:t>
      </w:r>
      <w:r w:rsidRPr="00D30E0F">
        <w:rPr>
          <w:sz w:val="16"/>
        </w:rPr>
        <w:t xml:space="preserve"> </w:t>
      </w:r>
      <w:r w:rsidRPr="00D30E0F">
        <w:rPr>
          <w:rStyle w:val="StyleUnderline"/>
        </w:rPr>
        <w:t>once again be of service for the betterment of all.</w:t>
      </w:r>
      <w:r>
        <w:rPr>
          <w:u w:val="single"/>
        </w:rPr>
        <w:t xml:space="preserve"> </w:t>
      </w:r>
      <w:r w:rsidRPr="00D30E0F">
        <w:rPr>
          <w:sz w:val="16"/>
        </w:rPr>
        <w:t xml:space="preserve">Let’s </w:t>
      </w:r>
      <w:r w:rsidRPr="00D30E0F">
        <w:rPr>
          <w:rStyle w:val="StyleUnderline"/>
        </w:rPr>
        <w:t>remember our history. We went to the moon 50 years ago in response to the Soviet Union’s perceived domination of spaceflight.</w:t>
      </w:r>
      <w:r w:rsidRPr="00D30E0F">
        <w:rPr>
          <w:sz w:val="16"/>
        </w:rPr>
        <w:t xml:space="preserve"> The 12 Americans who walked on the moon brought back 842 pounds of lunar material (rocks and dust), learned about our closest planetary body’s</w:t>
      </w:r>
      <w:r w:rsidRPr="001832DD">
        <w:rPr>
          <w:sz w:val="16"/>
        </w:rPr>
        <w:t xml:space="preserve"> </w:t>
      </w:r>
      <w:proofErr w:type="gramStart"/>
      <w:r w:rsidRPr="001832DD">
        <w:rPr>
          <w:sz w:val="16"/>
        </w:rPr>
        <w:t>geology</w:t>
      </w:r>
      <w:proofErr w:type="gramEnd"/>
      <w:r w:rsidRPr="001832DD">
        <w:rPr>
          <w:sz w:val="16"/>
        </w:rPr>
        <w:t xml:space="preserve"> and gave us a view of the Earth that changed our perspective. But that’s not what drove NASA spending to 4 percent of the federal budget in 1965. We were willing to stake so much on the moon landing — only because there was so much at stake.</w:t>
      </w:r>
      <w:r>
        <w:rPr>
          <w:sz w:val="16"/>
        </w:rPr>
        <w:t xml:space="preserve"> </w:t>
      </w:r>
      <w:r w:rsidRPr="001832DD">
        <w:rPr>
          <w:sz w:val="16"/>
        </w:rPr>
        <w:t>After accomplishing this amazing feat, the aerospace community has again and again sought presidential proclamations to go further. President Trump is the fifth president to proclaim we will send humans to the moon and/or Mars within a specific time frame, a decree without a value proposition that has never inspired broad public support nor come close to coming true.</w:t>
      </w:r>
      <w:r>
        <w:rPr>
          <w:sz w:val="16"/>
        </w:rPr>
        <w:t xml:space="preserve"> </w:t>
      </w:r>
      <w:r w:rsidRPr="001832DD">
        <w:rPr>
          <w:sz w:val="16"/>
        </w:rPr>
        <w:t xml:space="preserve">NASA remains one the most revered and valuable brands in the world, and the agency is at its best when given a purpose. But the public doesn’t understand the purpose of spending massive amounts of money to send a few astronauts to the moon or Mars. Are we in another race, and if so, is this the most valuable display of our scientific and technological leadership? If science is the rationale, </w:t>
      </w:r>
      <w:r w:rsidRPr="00C44989">
        <w:rPr>
          <w:rStyle w:val="StyleUnderline"/>
        </w:rPr>
        <w:t>we can send</w:t>
      </w:r>
      <w:r w:rsidRPr="001832DD">
        <w:rPr>
          <w:sz w:val="16"/>
        </w:rPr>
        <w:t xml:space="preserve"> </w:t>
      </w:r>
      <w:r w:rsidRPr="00C44989">
        <w:rPr>
          <w:rStyle w:val="Emphasis"/>
        </w:rPr>
        <w:t>robots</w:t>
      </w:r>
      <w:r w:rsidRPr="001832DD">
        <w:rPr>
          <w:sz w:val="16"/>
        </w:rPr>
        <w:t xml:space="preserve"> </w:t>
      </w:r>
      <w:r w:rsidRPr="00C44989">
        <w:rPr>
          <w:rStyle w:val="StyleUnderline"/>
        </w:rPr>
        <w:t>for</w:t>
      </w:r>
      <w:r w:rsidRPr="001832DD">
        <w:rPr>
          <w:sz w:val="16"/>
        </w:rPr>
        <w:t xml:space="preserve"> </w:t>
      </w:r>
      <w:r w:rsidRPr="00C44989">
        <w:rPr>
          <w:rStyle w:val="Emphasis"/>
        </w:rPr>
        <w:t>pennies on the dollar</w:t>
      </w:r>
      <w:r w:rsidRPr="001832DD">
        <w:rPr>
          <w:sz w:val="16"/>
        </w:rPr>
        <w:t>. In a July Pew Research Center study, 63 percent of respondents said monitoring key parts of Earth’s climate system should be the highest priority for the United States’ space agency — sending astronauts to the moon was their lowest priority, at 13 </w:t>
      </w:r>
      <w:proofErr w:type="gramStart"/>
      <w:r w:rsidRPr="001832DD">
        <w:rPr>
          <w:sz w:val="16"/>
        </w:rPr>
        <w:t>percent ;</w:t>
      </w:r>
      <w:proofErr w:type="gramEnd"/>
      <w:r w:rsidRPr="001832DD">
        <w:rPr>
          <w:sz w:val="16"/>
        </w:rPr>
        <w:t xml:space="preserve"> 18 percent favor Mars.</w:t>
      </w:r>
      <w:r>
        <w:rPr>
          <w:sz w:val="16"/>
        </w:rPr>
        <w:t xml:space="preserve"> </w:t>
      </w:r>
      <w:r w:rsidRPr="001832DD">
        <w:rPr>
          <w:sz w:val="16"/>
        </w:rPr>
        <w:t xml:space="preserve">The public is right about this. </w:t>
      </w:r>
      <w:r w:rsidRPr="00D65561">
        <w:rPr>
          <w:rStyle w:val="Emphasis"/>
          <w:highlight w:val="yellow"/>
        </w:rPr>
        <w:t>Climate change</w:t>
      </w:r>
      <w:r w:rsidRPr="001832DD">
        <w:rPr>
          <w:sz w:val="16"/>
        </w:rPr>
        <w:t xml:space="preserve"> — not Russia, much less China — </w:t>
      </w:r>
      <w:r w:rsidRPr="00D30E0F">
        <w:rPr>
          <w:rStyle w:val="StyleUnderline"/>
        </w:rPr>
        <w:t xml:space="preserve">is </w:t>
      </w:r>
      <w:r w:rsidRPr="00D65561">
        <w:rPr>
          <w:rStyle w:val="StyleUnderline"/>
          <w:highlight w:val="yellow"/>
        </w:rPr>
        <w:t>today’s</w:t>
      </w:r>
      <w:r w:rsidRPr="00D65561">
        <w:rPr>
          <w:sz w:val="16"/>
          <w:highlight w:val="yellow"/>
        </w:rPr>
        <w:t xml:space="preserve"> </w:t>
      </w:r>
      <w:r w:rsidRPr="00D65561">
        <w:rPr>
          <w:rStyle w:val="Emphasis"/>
          <w:sz w:val="28"/>
          <w:szCs w:val="28"/>
          <w:highlight w:val="yellow"/>
        </w:rPr>
        <w:t>existential threat</w:t>
      </w:r>
      <w:r w:rsidRPr="001832DD">
        <w:rPr>
          <w:sz w:val="16"/>
        </w:rPr>
        <w:t xml:space="preserve">. </w:t>
      </w:r>
      <w:r w:rsidRPr="00D65561">
        <w:rPr>
          <w:rStyle w:val="StyleUnderline"/>
          <w:highlight w:val="yellow"/>
        </w:rPr>
        <w:t>Data from NASA</w:t>
      </w:r>
      <w:r w:rsidRPr="00B05469">
        <w:rPr>
          <w:rStyle w:val="StyleUnderline"/>
        </w:rPr>
        <w:t xml:space="preserve"> </w:t>
      </w:r>
      <w:r w:rsidRPr="00D65561">
        <w:rPr>
          <w:rStyle w:val="StyleUnderline"/>
          <w:highlight w:val="yellow"/>
        </w:rPr>
        <w:t>satellites show</w:t>
      </w:r>
      <w:r w:rsidRPr="001832DD">
        <w:rPr>
          <w:sz w:val="16"/>
        </w:rPr>
        <w:t xml:space="preserve"> that </w:t>
      </w:r>
      <w:r w:rsidRPr="00D65561">
        <w:rPr>
          <w:rStyle w:val="StyleUnderline"/>
          <w:highlight w:val="yellow"/>
        </w:rPr>
        <w:t>future generations</w:t>
      </w:r>
      <w:r w:rsidRPr="001832DD">
        <w:rPr>
          <w:sz w:val="16"/>
        </w:rPr>
        <w:t xml:space="preserve"> here on Earth </w:t>
      </w:r>
      <w:r w:rsidRPr="00D65561">
        <w:rPr>
          <w:rStyle w:val="StyleUnderline"/>
          <w:highlight w:val="yellow"/>
        </w:rPr>
        <w:t xml:space="preserve">will suffer </w:t>
      </w:r>
      <w:r w:rsidRPr="00D30E0F">
        <w:rPr>
          <w:rStyle w:val="StyleUnderline"/>
        </w:rPr>
        <w:t>from</w:t>
      </w:r>
      <w:r w:rsidRPr="00D30E0F">
        <w:rPr>
          <w:sz w:val="16"/>
        </w:rPr>
        <w:t xml:space="preserve"> </w:t>
      </w:r>
      <w:r w:rsidRPr="00D30E0F">
        <w:rPr>
          <w:rStyle w:val="Emphasis"/>
        </w:rPr>
        <w:t>food</w:t>
      </w:r>
      <w:r w:rsidRPr="00D30E0F">
        <w:rPr>
          <w:sz w:val="16"/>
        </w:rPr>
        <w:t xml:space="preserve"> </w:t>
      </w:r>
      <w:r w:rsidRPr="00D30E0F">
        <w:rPr>
          <w:rStyle w:val="StyleUnderline"/>
        </w:rPr>
        <w:t>and</w:t>
      </w:r>
      <w:r w:rsidRPr="00D30E0F">
        <w:rPr>
          <w:sz w:val="16"/>
        </w:rPr>
        <w:t xml:space="preserve"> </w:t>
      </w:r>
      <w:r w:rsidRPr="00D30E0F">
        <w:rPr>
          <w:rStyle w:val="Emphasis"/>
        </w:rPr>
        <w:t>water</w:t>
      </w:r>
      <w:r w:rsidRPr="00D30E0F">
        <w:rPr>
          <w:sz w:val="16"/>
        </w:rPr>
        <w:t xml:space="preserve"> </w:t>
      </w:r>
      <w:r w:rsidRPr="00D65561">
        <w:rPr>
          <w:rStyle w:val="Emphasis"/>
          <w:highlight w:val="yellow"/>
        </w:rPr>
        <w:t>shortages</w:t>
      </w:r>
      <w:r w:rsidRPr="00D65561">
        <w:rPr>
          <w:sz w:val="16"/>
          <w:highlight w:val="yellow"/>
        </w:rPr>
        <w:t xml:space="preserve">, </w:t>
      </w:r>
      <w:r w:rsidRPr="00D30E0F">
        <w:rPr>
          <w:rStyle w:val="StyleUnderline"/>
        </w:rPr>
        <w:t>increased</w:t>
      </w:r>
      <w:r w:rsidRPr="00D30E0F">
        <w:rPr>
          <w:sz w:val="16"/>
        </w:rPr>
        <w:t xml:space="preserve"> </w:t>
      </w:r>
      <w:proofErr w:type="gramStart"/>
      <w:r w:rsidRPr="00D65561">
        <w:rPr>
          <w:rStyle w:val="Emphasis"/>
          <w:highlight w:val="yellow"/>
        </w:rPr>
        <w:t>disease</w:t>
      </w:r>
      <w:proofErr w:type="gramEnd"/>
      <w:r w:rsidRPr="00D65561">
        <w:rPr>
          <w:sz w:val="16"/>
          <w:highlight w:val="yellow"/>
        </w:rPr>
        <w:t xml:space="preserve"> </w:t>
      </w:r>
      <w:r w:rsidRPr="00D65561">
        <w:rPr>
          <w:rStyle w:val="StyleUnderline"/>
          <w:highlight w:val="yellow"/>
        </w:rPr>
        <w:t>and</w:t>
      </w:r>
      <w:r w:rsidRPr="00D65561">
        <w:rPr>
          <w:sz w:val="16"/>
          <w:highlight w:val="yellow"/>
        </w:rPr>
        <w:t xml:space="preserve"> </w:t>
      </w:r>
      <w:r w:rsidRPr="00D65561">
        <w:rPr>
          <w:rStyle w:val="Emphasis"/>
          <w:highlight w:val="yellow"/>
        </w:rPr>
        <w:t>conflict</w:t>
      </w:r>
      <w:r w:rsidRPr="00D65561">
        <w:rPr>
          <w:sz w:val="16"/>
          <w:highlight w:val="yellow"/>
        </w:rPr>
        <w:t xml:space="preserve"> </w:t>
      </w:r>
      <w:r w:rsidRPr="00D65561">
        <w:rPr>
          <w:rStyle w:val="StyleUnderline"/>
          <w:highlight w:val="yellow"/>
        </w:rPr>
        <w:t>over</w:t>
      </w:r>
      <w:r w:rsidRPr="00F35609">
        <w:rPr>
          <w:rStyle w:val="StyleUnderline"/>
        </w:rPr>
        <w:t xml:space="preserve"> </w:t>
      </w:r>
      <w:r w:rsidRPr="00F35609">
        <w:rPr>
          <w:rStyle w:val="Emphasis"/>
        </w:rPr>
        <w:t xml:space="preserve">diminished </w:t>
      </w:r>
      <w:r w:rsidRPr="00D65561">
        <w:rPr>
          <w:rStyle w:val="Emphasis"/>
          <w:highlight w:val="yellow"/>
        </w:rPr>
        <w:t>resources</w:t>
      </w:r>
      <w:r w:rsidRPr="001832DD">
        <w:rPr>
          <w:sz w:val="16"/>
        </w:rPr>
        <w:t xml:space="preserve">. In 2018, the National Academy of Sciences released its decadal </w:t>
      </w:r>
      <w:r w:rsidRPr="001832DD">
        <w:rPr>
          <w:sz w:val="16"/>
        </w:rPr>
        <w:lastRenderedPageBreak/>
        <w:t xml:space="preserve">survey for </w:t>
      </w:r>
      <w:r w:rsidRPr="00D65561">
        <w:rPr>
          <w:rStyle w:val="Emphasis"/>
          <w:highlight w:val="yellow"/>
        </w:rPr>
        <w:t>Earth science</w:t>
      </w:r>
      <w:r w:rsidRPr="001832DD">
        <w:rPr>
          <w:sz w:val="16"/>
        </w:rPr>
        <w:t xml:space="preserve"> and </w:t>
      </w:r>
      <w:r w:rsidRPr="00D65561">
        <w:rPr>
          <w:rStyle w:val="StyleUnderline"/>
          <w:highlight w:val="yellow"/>
        </w:rPr>
        <w:t>declared</w:t>
      </w:r>
      <w:r w:rsidRPr="009A4E0B">
        <w:rPr>
          <w:rStyle w:val="StyleUnderline"/>
        </w:rPr>
        <w:t xml:space="preserve"> that </w:t>
      </w:r>
      <w:r w:rsidRPr="00D65561">
        <w:rPr>
          <w:rStyle w:val="StyleUnderline"/>
          <w:highlight w:val="yellow"/>
        </w:rPr>
        <w:t>NASA should</w:t>
      </w:r>
      <w:r w:rsidRPr="00D65561">
        <w:rPr>
          <w:sz w:val="16"/>
          <w:highlight w:val="yellow"/>
        </w:rPr>
        <w:t xml:space="preserve"> </w:t>
      </w:r>
      <w:r w:rsidRPr="00D65561">
        <w:rPr>
          <w:rStyle w:val="Emphasis"/>
          <w:highlight w:val="yellow"/>
        </w:rPr>
        <w:t>prioritize</w:t>
      </w:r>
      <w:r w:rsidRPr="00D65561">
        <w:rPr>
          <w:sz w:val="16"/>
          <w:highlight w:val="yellow"/>
        </w:rPr>
        <w:t xml:space="preserve"> </w:t>
      </w:r>
      <w:r w:rsidRPr="00D65561">
        <w:rPr>
          <w:rStyle w:val="StyleUnderline"/>
          <w:highlight w:val="yellow"/>
        </w:rPr>
        <w:t>the study of the global hydrological cycle</w:t>
      </w:r>
      <w:r w:rsidRPr="001832DD">
        <w:rPr>
          <w:sz w:val="16"/>
        </w:rPr>
        <w:t xml:space="preserve">; </w:t>
      </w:r>
      <w:r w:rsidRPr="009A4E0B">
        <w:rPr>
          <w:rStyle w:val="StyleUnderline"/>
        </w:rPr>
        <w:t>distribution and movement of mass between oceans,</w:t>
      </w:r>
      <w:r w:rsidRPr="001832DD">
        <w:rPr>
          <w:sz w:val="16"/>
        </w:rPr>
        <w:t xml:space="preserve"> </w:t>
      </w:r>
      <w:r w:rsidRPr="009A4E0B">
        <w:rPr>
          <w:rStyle w:val="Emphasis"/>
        </w:rPr>
        <w:t>ice sheets</w:t>
      </w:r>
      <w:r w:rsidRPr="001832DD">
        <w:rPr>
          <w:sz w:val="16"/>
        </w:rPr>
        <w:t xml:space="preserve">, </w:t>
      </w:r>
      <w:r w:rsidRPr="009A4E0B">
        <w:rPr>
          <w:rStyle w:val="Emphasis"/>
        </w:rPr>
        <w:t>ground water</w:t>
      </w:r>
      <w:r w:rsidRPr="001832DD">
        <w:rPr>
          <w:sz w:val="16"/>
        </w:rPr>
        <w:t xml:space="preserve"> </w:t>
      </w:r>
      <w:r w:rsidRPr="009A4E0B">
        <w:rPr>
          <w:rStyle w:val="StyleUnderline"/>
        </w:rPr>
        <w:t>and</w:t>
      </w:r>
      <w:r w:rsidRPr="001832DD">
        <w:rPr>
          <w:sz w:val="16"/>
        </w:rPr>
        <w:t xml:space="preserve"> </w:t>
      </w:r>
      <w:r w:rsidRPr="009A4E0B">
        <w:rPr>
          <w:rStyle w:val="Emphasis"/>
        </w:rPr>
        <w:t>atmosphere</w:t>
      </w:r>
      <w:r w:rsidRPr="001832DD">
        <w:rPr>
          <w:sz w:val="16"/>
        </w:rPr>
        <w:t xml:space="preserve">; </w:t>
      </w:r>
      <w:r w:rsidRPr="009A4E0B">
        <w:rPr>
          <w:rStyle w:val="StyleUnderline"/>
        </w:rPr>
        <w:t>and changes in</w:t>
      </w:r>
      <w:r w:rsidRPr="001832DD">
        <w:rPr>
          <w:sz w:val="16"/>
        </w:rPr>
        <w:t xml:space="preserve"> </w:t>
      </w:r>
      <w:r w:rsidRPr="009A4E0B">
        <w:rPr>
          <w:rStyle w:val="Emphasis"/>
        </w:rPr>
        <w:t>surface biology</w:t>
      </w:r>
      <w:r w:rsidRPr="001832DD">
        <w:rPr>
          <w:sz w:val="16"/>
        </w:rPr>
        <w:t xml:space="preserve"> </w:t>
      </w:r>
      <w:r w:rsidRPr="009A4E0B">
        <w:rPr>
          <w:rStyle w:val="StyleUnderline"/>
        </w:rPr>
        <w:t>and</w:t>
      </w:r>
      <w:r w:rsidRPr="001832DD">
        <w:rPr>
          <w:sz w:val="16"/>
        </w:rPr>
        <w:t xml:space="preserve"> </w:t>
      </w:r>
      <w:r w:rsidRPr="009A4E0B">
        <w:rPr>
          <w:rStyle w:val="Emphasis"/>
        </w:rPr>
        <w:t>geology</w:t>
      </w:r>
      <w:r w:rsidRPr="001832DD">
        <w:rPr>
          <w:sz w:val="16"/>
        </w:rPr>
        <w:t xml:space="preserve">. Immediately </w:t>
      </w:r>
      <w:r w:rsidRPr="00D65561">
        <w:rPr>
          <w:rStyle w:val="StyleUnderline"/>
          <w:highlight w:val="yellow"/>
        </w:rPr>
        <w:t>developing these</w:t>
      </w:r>
      <w:r w:rsidRPr="001832DD">
        <w:rPr>
          <w:sz w:val="16"/>
        </w:rPr>
        <w:t xml:space="preserve"> </w:t>
      </w:r>
      <w:r w:rsidRPr="009A4E0B">
        <w:rPr>
          <w:rStyle w:val="Emphasis"/>
        </w:rPr>
        <w:t>sensors</w:t>
      </w:r>
      <w:r w:rsidRPr="001832DD">
        <w:rPr>
          <w:sz w:val="16"/>
        </w:rPr>
        <w:t xml:space="preserve"> </w:t>
      </w:r>
      <w:r w:rsidRPr="009A4E0B">
        <w:rPr>
          <w:rStyle w:val="StyleUnderline"/>
        </w:rPr>
        <w:t>and</w:t>
      </w:r>
      <w:r w:rsidRPr="001832DD">
        <w:rPr>
          <w:sz w:val="16"/>
        </w:rPr>
        <w:t xml:space="preserve"> </w:t>
      </w:r>
      <w:r w:rsidRPr="00D65561">
        <w:rPr>
          <w:rStyle w:val="Emphasis"/>
          <w:highlight w:val="yellow"/>
        </w:rPr>
        <w:t>satellites</w:t>
      </w:r>
      <w:r w:rsidRPr="001832DD">
        <w:rPr>
          <w:sz w:val="16"/>
        </w:rPr>
        <w:t xml:space="preserve"> </w:t>
      </w:r>
      <w:r w:rsidRPr="00D65561">
        <w:rPr>
          <w:rStyle w:val="StyleUnderline"/>
          <w:highlight w:val="yellow"/>
        </w:rPr>
        <w:t xml:space="preserve">while extending existing missions would </w:t>
      </w:r>
      <w:r w:rsidRPr="00D65561">
        <w:rPr>
          <w:rStyle w:val="StyleUnderline"/>
        </w:rPr>
        <w:t>increase the cadence of new</w:t>
      </w:r>
      <w:r w:rsidRPr="009A4E0B">
        <w:rPr>
          <w:rStyle w:val="StyleUnderline"/>
        </w:rPr>
        <w:t xml:space="preserve">, more precise measurements and </w:t>
      </w:r>
      <w:r w:rsidRPr="00D65561">
        <w:rPr>
          <w:rStyle w:val="StyleUnderline"/>
          <w:highlight w:val="yellow"/>
        </w:rPr>
        <w:t>contribute to</w:t>
      </w:r>
      <w:r w:rsidRPr="00D65561">
        <w:rPr>
          <w:sz w:val="16"/>
          <w:highlight w:val="yellow"/>
        </w:rPr>
        <w:t xml:space="preserve"> </w:t>
      </w:r>
      <w:r w:rsidRPr="00D65561">
        <w:rPr>
          <w:rStyle w:val="Emphasis"/>
          <w:highlight w:val="yellow"/>
        </w:rPr>
        <w:t>critical</w:t>
      </w:r>
      <w:r w:rsidRPr="001832DD">
        <w:rPr>
          <w:sz w:val="16"/>
        </w:rPr>
        <w:t xml:space="preserve">, </w:t>
      </w:r>
      <w:r w:rsidRPr="009A4E0B">
        <w:rPr>
          <w:rStyle w:val="Emphasis"/>
        </w:rPr>
        <w:t>higher-fidelity</w:t>
      </w:r>
      <w:r w:rsidRPr="001832DD">
        <w:rPr>
          <w:sz w:val="16"/>
        </w:rPr>
        <w:t xml:space="preserve"> </w:t>
      </w:r>
      <w:r w:rsidRPr="00D65561">
        <w:rPr>
          <w:rStyle w:val="Emphasis"/>
          <w:highlight w:val="yellow"/>
        </w:rPr>
        <w:t>climate</w:t>
      </w:r>
      <w:r w:rsidRPr="00D65561">
        <w:rPr>
          <w:sz w:val="16"/>
          <w:highlight w:val="yellow"/>
        </w:rPr>
        <w:t xml:space="preserve"> </w:t>
      </w:r>
      <w:r w:rsidRPr="00D65561">
        <w:rPr>
          <w:rStyle w:val="StyleUnderline"/>
          <w:highlight w:val="yellow"/>
        </w:rPr>
        <w:t>models</w:t>
      </w:r>
      <w:r w:rsidRPr="00D65561">
        <w:rPr>
          <w:sz w:val="16"/>
          <w:highlight w:val="yellow"/>
        </w:rPr>
        <w:t>.</w:t>
      </w:r>
      <w:r>
        <w:rPr>
          <w:sz w:val="16"/>
        </w:rPr>
        <w:t xml:space="preserve"> </w:t>
      </w:r>
      <w:r w:rsidRPr="00D65561">
        <w:rPr>
          <w:rStyle w:val="StyleUnderline"/>
          <w:highlight w:val="yellow"/>
        </w:rPr>
        <w:t>NASA could</w:t>
      </w:r>
      <w:r w:rsidRPr="009A4E0B">
        <w:rPr>
          <w:rStyle w:val="StyleUnderline"/>
        </w:rPr>
        <w:t xml:space="preserve"> also </w:t>
      </w:r>
      <w:r w:rsidRPr="001733C9">
        <w:rPr>
          <w:rStyle w:val="StyleUnderline"/>
          <w:highlight w:val="yellow"/>
        </w:rPr>
        <w:t>move</w:t>
      </w:r>
      <w:r w:rsidRPr="009A4E0B">
        <w:rPr>
          <w:rStyle w:val="StyleUnderline"/>
        </w:rPr>
        <w:t xml:space="preserve"> beyond measurement and </w:t>
      </w:r>
      <w:r w:rsidRPr="001733C9">
        <w:rPr>
          <w:rStyle w:val="StyleUnderline"/>
          <w:highlight w:val="yellow"/>
        </w:rPr>
        <w:t>into action</w:t>
      </w:r>
      <w:r w:rsidRPr="001832DD">
        <w:rPr>
          <w:sz w:val="16"/>
        </w:rPr>
        <w:t xml:space="preserve"> — </w:t>
      </w:r>
      <w:r w:rsidRPr="001733C9">
        <w:rPr>
          <w:rStyle w:val="StyleUnderline"/>
          <w:highlight w:val="yellow"/>
        </w:rPr>
        <w:t>focusing on</w:t>
      </w:r>
      <w:r w:rsidRPr="001733C9">
        <w:rPr>
          <w:sz w:val="16"/>
          <w:highlight w:val="yellow"/>
        </w:rPr>
        <w:t xml:space="preserve"> </w:t>
      </w:r>
      <w:r w:rsidRPr="001733C9">
        <w:rPr>
          <w:rStyle w:val="Emphasis"/>
          <w:highlight w:val="yellow"/>
        </w:rPr>
        <w:t>solutions</w:t>
      </w:r>
      <w:r w:rsidRPr="001832DD">
        <w:rPr>
          <w:sz w:val="16"/>
        </w:rPr>
        <w:t xml:space="preserve"> </w:t>
      </w:r>
      <w:r w:rsidRPr="009A4E0B">
        <w:rPr>
          <w:rStyle w:val="StyleUnderline"/>
        </w:rPr>
        <w:t>for communities at the</w:t>
      </w:r>
      <w:r w:rsidRPr="001832DD">
        <w:rPr>
          <w:sz w:val="16"/>
        </w:rPr>
        <w:t xml:space="preserve"> </w:t>
      </w:r>
      <w:r w:rsidRPr="009A4E0B">
        <w:rPr>
          <w:rStyle w:val="Emphasis"/>
        </w:rPr>
        <w:t>front lines</w:t>
      </w:r>
      <w:r w:rsidRPr="001832DD">
        <w:rPr>
          <w:sz w:val="16"/>
        </w:rPr>
        <w:t xml:space="preserve"> </w:t>
      </w:r>
      <w:r w:rsidRPr="009A4E0B">
        <w:rPr>
          <w:rStyle w:val="StyleUnderline"/>
        </w:rPr>
        <w:t>of</w:t>
      </w:r>
      <w:r w:rsidRPr="001832DD">
        <w:rPr>
          <w:sz w:val="16"/>
        </w:rPr>
        <w:t xml:space="preserve"> </w:t>
      </w:r>
      <w:r w:rsidRPr="009A4E0B">
        <w:rPr>
          <w:rStyle w:val="Emphasis"/>
        </w:rPr>
        <w:t>drought</w:t>
      </w:r>
      <w:r w:rsidRPr="001832DD">
        <w:rPr>
          <w:sz w:val="16"/>
        </w:rPr>
        <w:t xml:space="preserve">, </w:t>
      </w:r>
      <w:proofErr w:type="gramStart"/>
      <w:r w:rsidRPr="009A4E0B">
        <w:rPr>
          <w:rStyle w:val="Emphasis"/>
        </w:rPr>
        <w:t>flooding</w:t>
      </w:r>
      <w:proofErr w:type="gramEnd"/>
      <w:r w:rsidRPr="001832DD">
        <w:rPr>
          <w:sz w:val="16"/>
        </w:rPr>
        <w:t xml:space="preserve"> </w:t>
      </w:r>
      <w:r w:rsidRPr="009A4E0B">
        <w:rPr>
          <w:rStyle w:val="StyleUnderline"/>
        </w:rPr>
        <w:t>and</w:t>
      </w:r>
      <w:r w:rsidRPr="001832DD">
        <w:rPr>
          <w:sz w:val="16"/>
        </w:rPr>
        <w:t xml:space="preserve"> </w:t>
      </w:r>
      <w:r w:rsidRPr="009A4E0B">
        <w:rPr>
          <w:rStyle w:val="Emphasis"/>
        </w:rPr>
        <w:t>heat extremes</w:t>
      </w:r>
      <w:r w:rsidRPr="001832DD">
        <w:rPr>
          <w:sz w:val="16"/>
        </w:rPr>
        <w:t xml:space="preserve">. </w:t>
      </w:r>
      <w:r w:rsidRPr="00D30E0F">
        <w:rPr>
          <w:rStyle w:val="StyleUnderline"/>
        </w:rPr>
        <w:t>It could develop and disseminate standardized applications that provide actionable information to populations that are the most vulnerable</w:t>
      </w:r>
      <w:r w:rsidRPr="00D30E0F">
        <w:rPr>
          <w:sz w:val="16"/>
        </w:rPr>
        <w:t>. NASA could create a Climate Corps — modeled after the Peace Corps — in which scientists and engineers spend two years in local communities understanding the unique challenges they face, training local populations and connecting them with the data and science needed to support smart, local decision-making.</w:t>
      </w:r>
      <w:bookmarkEnd w:id="0"/>
    </w:p>
    <w:p w14:paraId="389D4037" w14:textId="2F2204EB" w:rsidR="00C80659" w:rsidRDefault="00C80659" w:rsidP="00C80659">
      <w:pPr>
        <w:pStyle w:val="Heading3"/>
      </w:pPr>
      <w:r>
        <w:lastRenderedPageBreak/>
        <w:t xml:space="preserve">Off 3 </w:t>
      </w:r>
    </w:p>
    <w:p w14:paraId="02DA6FCE" w14:textId="77777777" w:rsidR="00492B01" w:rsidRPr="00D92996" w:rsidRDefault="00492B01" w:rsidP="00492B01">
      <w:pPr>
        <w:pStyle w:val="Heading4"/>
      </w:pPr>
      <w:r w:rsidRPr="00D92996">
        <w:t xml:space="preserve">Current business sentiment </w:t>
      </w:r>
      <w:r w:rsidRPr="00D92996">
        <w:rPr>
          <w:u w:val="single"/>
        </w:rPr>
        <w:t>promises</w:t>
      </w:r>
      <w:r w:rsidRPr="00D92996">
        <w:t xml:space="preserve"> a </w:t>
      </w:r>
      <w:r w:rsidRPr="00D92996">
        <w:rPr>
          <w:u w:val="single"/>
        </w:rPr>
        <w:t>slow and steady</w:t>
      </w:r>
      <w:r w:rsidRPr="00D92996">
        <w:t xml:space="preserve"> recovery.</w:t>
      </w:r>
    </w:p>
    <w:p w14:paraId="10FFEF21" w14:textId="77777777" w:rsidR="00492B01" w:rsidRPr="00D92996" w:rsidRDefault="00492B01" w:rsidP="00492B01">
      <w:pPr>
        <w:rPr>
          <w:b/>
          <w:sz w:val="26"/>
        </w:rPr>
      </w:pPr>
      <w:r w:rsidRPr="00D92996">
        <w:t xml:space="preserve">Dr. Mark </w:t>
      </w:r>
      <w:r w:rsidRPr="00D92996">
        <w:rPr>
          <w:rStyle w:val="Style13ptBold"/>
        </w:rPr>
        <w:t>Zandi 11/15</w:t>
      </w:r>
      <w:r w:rsidRPr="00D92996">
        <w:t xml:space="preserve">, PhD from UPenn, economist, and director of economic research at Moody’s Analytics, 11/15/21, “Moody's Analytics Survey of Business Confidence,” </w:t>
      </w:r>
      <w:hyperlink r:id="rId8" w:history="1">
        <w:r w:rsidRPr="00D92996">
          <w:rPr>
            <w:rStyle w:val="Hyperlink"/>
          </w:rPr>
          <w:t>https://www.economy.com/economicview/indicator/usa_dsbc/5C438EAA-8AA1-484E-8931-62208FCACE22</w:t>
        </w:r>
      </w:hyperlink>
      <w:r w:rsidRPr="00D92996">
        <w:t>, cc</w:t>
      </w:r>
    </w:p>
    <w:p w14:paraId="45858ECC" w14:textId="77777777" w:rsidR="00492B01" w:rsidRPr="00D92996" w:rsidRDefault="00492B01" w:rsidP="00492B01">
      <w:pPr>
        <w:rPr>
          <w:sz w:val="14"/>
        </w:rPr>
      </w:pPr>
      <w:r w:rsidRPr="00D92996">
        <w:rPr>
          <w:sz w:val="14"/>
        </w:rPr>
        <w:t xml:space="preserve">Abstracting from the weekly ups and downs of responses to the global business survey, </w:t>
      </w:r>
      <w:r w:rsidRPr="00D92996">
        <w:rPr>
          <w:rStyle w:val="Emphasis"/>
        </w:rPr>
        <w:t xml:space="preserve">business </w:t>
      </w:r>
      <w:r w:rsidRPr="00D92996">
        <w:rPr>
          <w:rStyle w:val="Emphasis"/>
          <w:highlight w:val="cyan"/>
        </w:rPr>
        <w:t>sentiment</w:t>
      </w:r>
      <w:r w:rsidRPr="00D92996">
        <w:rPr>
          <w:rStyle w:val="StyleUnderline"/>
          <w:highlight w:val="cyan"/>
        </w:rPr>
        <w:t xml:space="preserve"> remains</w:t>
      </w:r>
      <w:r w:rsidRPr="00D92996">
        <w:rPr>
          <w:sz w:val="14"/>
        </w:rPr>
        <w:t xml:space="preserve"> stuck </w:t>
      </w:r>
      <w:r w:rsidRPr="00D92996">
        <w:rPr>
          <w:rStyle w:val="Emphasis"/>
          <w:highlight w:val="cyan"/>
        </w:rPr>
        <w:t>consistent</w:t>
      </w:r>
      <w:r w:rsidRPr="00D92996">
        <w:rPr>
          <w:rStyle w:val="StyleUnderline"/>
          <w:highlight w:val="cyan"/>
        </w:rPr>
        <w:t xml:space="preserve"> with a</w:t>
      </w:r>
      <w:r w:rsidRPr="00D92996">
        <w:rPr>
          <w:rStyle w:val="StyleUnderline"/>
        </w:rPr>
        <w:t xml:space="preserve"> </w:t>
      </w:r>
      <w:r w:rsidRPr="00D92996">
        <w:rPr>
          <w:rStyle w:val="Emphasis"/>
        </w:rPr>
        <w:t xml:space="preserve">slowly </w:t>
      </w:r>
      <w:r w:rsidRPr="00D92996">
        <w:rPr>
          <w:rStyle w:val="Emphasis"/>
          <w:highlight w:val="cyan"/>
        </w:rPr>
        <w:t>recovering</w:t>
      </w:r>
      <w:r w:rsidRPr="00D92996">
        <w:rPr>
          <w:rStyle w:val="StyleUnderline"/>
        </w:rPr>
        <w:t xml:space="preserve"> </w:t>
      </w:r>
      <w:r w:rsidRPr="00D92996">
        <w:rPr>
          <w:rStyle w:val="Emphasis"/>
        </w:rPr>
        <w:t xml:space="preserve">global </w:t>
      </w:r>
      <w:r w:rsidRPr="00D92996">
        <w:rPr>
          <w:rStyle w:val="Emphasis"/>
          <w:highlight w:val="cyan"/>
        </w:rPr>
        <w:t>economy</w:t>
      </w:r>
      <w:r w:rsidRPr="00D92996">
        <w:rPr>
          <w:sz w:val="14"/>
        </w:rPr>
        <w:t xml:space="preserve">. Most encouraging, </w:t>
      </w:r>
      <w:r w:rsidRPr="00D92996">
        <w:rPr>
          <w:rStyle w:val="Emphasis"/>
        </w:rPr>
        <w:t xml:space="preserve">more than </w:t>
      </w:r>
      <w:r w:rsidRPr="00D92996">
        <w:rPr>
          <w:rStyle w:val="Emphasis"/>
          <w:highlight w:val="cyan"/>
        </w:rPr>
        <w:t>one-third</w:t>
      </w:r>
      <w:r w:rsidRPr="00D92996">
        <w:rPr>
          <w:rStyle w:val="StyleUnderline"/>
        </w:rPr>
        <w:t xml:space="preserve"> of respondents</w:t>
      </w:r>
      <w:r w:rsidRPr="00D92996">
        <w:rPr>
          <w:sz w:val="14"/>
        </w:rPr>
        <w:t xml:space="preserve"> to the survey </w:t>
      </w:r>
      <w:r w:rsidRPr="00D92996">
        <w:rPr>
          <w:rStyle w:val="StyleUnderline"/>
          <w:highlight w:val="cyan"/>
        </w:rPr>
        <w:t>say</w:t>
      </w:r>
      <w:r w:rsidRPr="00D92996">
        <w:rPr>
          <w:rStyle w:val="StyleUnderline"/>
        </w:rPr>
        <w:t xml:space="preserve"> </w:t>
      </w:r>
      <w:r w:rsidRPr="00D92996">
        <w:rPr>
          <w:rStyle w:val="Emphasis"/>
        </w:rPr>
        <w:t xml:space="preserve">present business </w:t>
      </w:r>
      <w:r w:rsidRPr="00D92996">
        <w:rPr>
          <w:rStyle w:val="Emphasis"/>
          <w:highlight w:val="cyan"/>
        </w:rPr>
        <w:t>conditions</w:t>
      </w:r>
      <w:r w:rsidRPr="00D92996">
        <w:rPr>
          <w:rStyle w:val="StyleUnderline"/>
          <w:highlight w:val="cyan"/>
        </w:rPr>
        <w:t xml:space="preserve"> are </w:t>
      </w:r>
      <w:r w:rsidRPr="00D92996">
        <w:rPr>
          <w:rStyle w:val="Emphasis"/>
          <w:highlight w:val="cyan"/>
        </w:rPr>
        <w:t>improving</w:t>
      </w:r>
      <w:r w:rsidRPr="00D92996">
        <w:rPr>
          <w:rStyle w:val="StyleUnderline"/>
          <w:highlight w:val="cyan"/>
        </w:rPr>
        <w:t xml:space="preserve"> and</w:t>
      </w:r>
      <w:r w:rsidRPr="00D92996">
        <w:rPr>
          <w:rStyle w:val="StyleUnderline"/>
        </w:rPr>
        <w:t xml:space="preserve"> </w:t>
      </w:r>
      <w:r w:rsidRPr="00D92996">
        <w:rPr>
          <w:rStyle w:val="Emphasis"/>
        </w:rPr>
        <w:t xml:space="preserve">more than </w:t>
      </w:r>
      <w:r w:rsidRPr="00D92996">
        <w:rPr>
          <w:rStyle w:val="Emphasis"/>
          <w:highlight w:val="cyan"/>
        </w:rPr>
        <w:t>half</w:t>
      </w:r>
      <w:r w:rsidRPr="00D92996">
        <w:rPr>
          <w:rStyle w:val="StyleUnderline"/>
        </w:rPr>
        <w:t xml:space="preserve"> </w:t>
      </w:r>
      <w:r w:rsidRPr="00D92996">
        <w:rPr>
          <w:rStyle w:val="StyleUnderline"/>
          <w:highlight w:val="cyan"/>
        </w:rPr>
        <w:t>say</w:t>
      </w:r>
      <w:r w:rsidRPr="00D92996">
        <w:rPr>
          <w:sz w:val="14"/>
        </w:rPr>
        <w:t xml:space="preserve"> their </w:t>
      </w:r>
      <w:r w:rsidRPr="00D92996">
        <w:rPr>
          <w:rStyle w:val="StyleUnderline"/>
          <w:highlight w:val="cyan"/>
        </w:rPr>
        <w:t xml:space="preserve">sales are </w:t>
      </w:r>
      <w:r w:rsidRPr="00D92996">
        <w:rPr>
          <w:rStyle w:val="Emphasis"/>
          <w:highlight w:val="cyan"/>
        </w:rPr>
        <w:t>strengthening</w:t>
      </w:r>
      <w:r w:rsidRPr="00D92996">
        <w:rPr>
          <w:rStyle w:val="StyleUnderline"/>
          <w:highlight w:val="cyan"/>
        </w:rPr>
        <w:t>. Hiring and investment</w:t>
      </w:r>
      <w:r w:rsidRPr="00D92996">
        <w:rPr>
          <w:rStyle w:val="StyleUnderline"/>
        </w:rPr>
        <w:t xml:space="preserve"> intentions</w:t>
      </w:r>
      <w:r w:rsidRPr="00D92996">
        <w:rPr>
          <w:sz w:val="14"/>
        </w:rPr>
        <w:t xml:space="preserve"> aren’t as strong, but they </w:t>
      </w:r>
      <w:r w:rsidRPr="00D92996">
        <w:rPr>
          <w:rStyle w:val="StyleUnderline"/>
        </w:rPr>
        <w:t xml:space="preserve">are </w:t>
      </w:r>
      <w:r w:rsidRPr="00D92996">
        <w:rPr>
          <w:rStyle w:val="Emphasis"/>
        </w:rPr>
        <w:t xml:space="preserve">much </w:t>
      </w:r>
      <w:r w:rsidRPr="00D92996">
        <w:rPr>
          <w:rStyle w:val="Emphasis"/>
          <w:highlight w:val="cyan"/>
        </w:rPr>
        <w:t>improved</w:t>
      </w:r>
      <w:r w:rsidRPr="00D92996">
        <w:rPr>
          <w:rStyle w:val="StyleUnderline"/>
          <w:highlight w:val="cyan"/>
        </w:rPr>
        <w:t xml:space="preserve"> since the </w:t>
      </w:r>
      <w:r w:rsidRPr="00D92996">
        <w:rPr>
          <w:rStyle w:val="Emphasis"/>
          <w:highlight w:val="cyan"/>
        </w:rPr>
        <w:t>dark days</w:t>
      </w:r>
      <w:r w:rsidRPr="00D92996">
        <w:rPr>
          <w:rStyle w:val="Emphasis"/>
        </w:rPr>
        <w:t xml:space="preserve"> of the pandemic</w:t>
      </w:r>
      <w:r w:rsidRPr="00D92996">
        <w:rPr>
          <w:sz w:val="14"/>
        </w:rPr>
        <w:t xml:space="preserve">. Demand for office space remains depressed, inventory accumulation is weak, and </w:t>
      </w:r>
      <w:r w:rsidRPr="00D92996">
        <w:rPr>
          <w:rStyle w:val="StyleUnderline"/>
          <w:highlight w:val="cyan"/>
        </w:rPr>
        <w:t xml:space="preserve">though </w:t>
      </w:r>
      <w:r w:rsidRPr="00D92996">
        <w:rPr>
          <w:rStyle w:val="Emphasis"/>
          <w:highlight w:val="cyan"/>
        </w:rPr>
        <w:t>financial conditions</w:t>
      </w:r>
      <w:r w:rsidRPr="00D92996">
        <w:rPr>
          <w:rStyle w:val="StyleUnderline"/>
          <w:highlight w:val="cyan"/>
        </w:rPr>
        <w:t xml:space="preserve"> are good, they aren’t as good as</w:t>
      </w:r>
      <w:r w:rsidRPr="00D92996">
        <w:t xml:space="preserve"> </w:t>
      </w:r>
      <w:r w:rsidRPr="00D92996">
        <w:rPr>
          <w:sz w:val="14"/>
        </w:rPr>
        <w:t xml:space="preserve">they were </w:t>
      </w:r>
      <w:r w:rsidRPr="00D92996">
        <w:rPr>
          <w:rStyle w:val="StyleUnderline"/>
          <w:highlight w:val="cyan"/>
        </w:rPr>
        <w:t>prior to the pandemic</w:t>
      </w:r>
      <w:r w:rsidRPr="00D92996">
        <w:rPr>
          <w:sz w:val="14"/>
        </w:rPr>
        <w:t>.</w:t>
      </w:r>
    </w:p>
    <w:p w14:paraId="2FC3EF5E" w14:textId="77777777" w:rsidR="00492B01" w:rsidRPr="00D92996" w:rsidRDefault="00492B01" w:rsidP="00492B01">
      <w:pPr>
        <w:pStyle w:val="Heading4"/>
        <w:rPr>
          <w:rStyle w:val="Style13ptBold"/>
          <w:b/>
          <w:bCs w:val="0"/>
        </w:rPr>
      </w:pPr>
      <w:r w:rsidRPr="00D92996">
        <w:rPr>
          <w:rStyle w:val="Style13ptBold"/>
          <w:b/>
          <w:bCs w:val="0"/>
        </w:rPr>
        <w:t xml:space="preserve">Consistent space regulations are key to business confidence </w:t>
      </w:r>
    </w:p>
    <w:p w14:paraId="0AC2B907" w14:textId="77777777" w:rsidR="00492B01" w:rsidRPr="00D92996" w:rsidRDefault="00492B01" w:rsidP="00492B01">
      <w:r w:rsidRPr="00D92996">
        <w:rPr>
          <w:rStyle w:val="Style13ptBold"/>
        </w:rPr>
        <w:t xml:space="preserve">Christensen </w:t>
      </w:r>
      <w:proofErr w:type="gramStart"/>
      <w:r w:rsidRPr="00D92996">
        <w:rPr>
          <w:rStyle w:val="Style13ptBold"/>
        </w:rPr>
        <w:t xml:space="preserve">ND  </w:t>
      </w:r>
      <w:r w:rsidRPr="00D92996">
        <w:t>[</w:t>
      </w:r>
      <w:proofErr w:type="gramEnd"/>
      <w:r w:rsidRPr="00D92996">
        <w:t>Ian Christensen is a Project Manager at Secure World Foundation, and has eight years of experience as a consultant and analyst focused on international and domestic commercial space, satellite, and aviation markets.  "Building Confidence and Reducing Risk in Space Resources Policy," Room, The Space Journal, https://room.eu.com/article/building-confidence-and-reducing-risk-in-space-resources-policy]/ISEE</w:t>
      </w:r>
    </w:p>
    <w:p w14:paraId="6B40E6C8" w14:textId="77777777" w:rsidR="00492B01" w:rsidRPr="00D92996" w:rsidRDefault="00492B01" w:rsidP="00492B01">
      <w:pPr>
        <w:rPr>
          <w:sz w:val="16"/>
        </w:rPr>
      </w:pPr>
      <w:r w:rsidRPr="00D92996">
        <w:rPr>
          <w:sz w:val="16"/>
        </w:rPr>
        <w:t xml:space="preserve">Like most areas of economic activity, </w:t>
      </w:r>
      <w:r w:rsidRPr="00D92996">
        <w:rPr>
          <w:rStyle w:val="StyleUnderline"/>
          <w:highlight w:val="cyan"/>
        </w:rPr>
        <w:t>space</w:t>
      </w:r>
      <w:r w:rsidRPr="00D92996">
        <w:rPr>
          <w:rStyle w:val="StyleUnderline"/>
        </w:rPr>
        <w:t xml:space="preserve"> resource utilisation business plans </w:t>
      </w:r>
      <w:r w:rsidRPr="00D92996">
        <w:rPr>
          <w:rStyle w:val="StyleUnderline"/>
          <w:highlight w:val="cyan"/>
        </w:rPr>
        <w:t>are based upon the ability to access a resource,</w:t>
      </w:r>
      <w:r w:rsidRPr="00D92996">
        <w:rPr>
          <w:rStyle w:val="StyleUnderline"/>
        </w:rPr>
        <w:t xml:space="preserve"> produce a product, service, or goods based </w:t>
      </w:r>
      <w:proofErr w:type="gramStart"/>
      <w:r w:rsidRPr="00D92996">
        <w:rPr>
          <w:rStyle w:val="StyleUnderline"/>
        </w:rPr>
        <w:t>from</w:t>
      </w:r>
      <w:proofErr w:type="gramEnd"/>
      <w:r w:rsidRPr="00D92996">
        <w:rPr>
          <w:rStyle w:val="StyleUnderline"/>
        </w:rPr>
        <w:t xml:space="preserve"> the resource, </w:t>
      </w:r>
      <w:r w:rsidRPr="00D92996">
        <w:rPr>
          <w:rStyle w:val="StyleUnderline"/>
          <w:highlight w:val="cyan"/>
        </w:rPr>
        <w:t>and produce revenue</w:t>
      </w:r>
      <w:r w:rsidRPr="00D92996">
        <w:rPr>
          <w:rStyle w:val="StyleUnderline"/>
        </w:rPr>
        <w:t xml:space="preserve"> from that product based on established market activitie</w:t>
      </w:r>
      <w:r w:rsidRPr="00D92996">
        <w:rPr>
          <w:sz w:val="16"/>
        </w:rPr>
        <w:t xml:space="preserve">s. An economic system requires a level of regulation and oversight to ensure it functions. </w:t>
      </w:r>
      <w:r w:rsidRPr="00D92996">
        <w:rPr>
          <w:rStyle w:val="StyleUnderline"/>
          <w:highlight w:val="cyan"/>
        </w:rPr>
        <w:t>Regulatio</w:t>
      </w:r>
      <w:r w:rsidRPr="00D92996">
        <w:rPr>
          <w:rStyle w:val="StyleUnderline"/>
        </w:rPr>
        <w:t xml:space="preserve">n and governmental oversight </w:t>
      </w:r>
      <w:proofErr w:type="gramStart"/>
      <w:r w:rsidRPr="00D92996">
        <w:rPr>
          <w:rStyle w:val="StyleUnderline"/>
        </w:rPr>
        <w:t>is</w:t>
      </w:r>
      <w:proofErr w:type="gramEnd"/>
      <w:r w:rsidRPr="00D92996">
        <w:rPr>
          <w:rStyle w:val="StyleUnderline"/>
        </w:rPr>
        <w:t xml:space="preserve"> part of an overall market framework </w:t>
      </w:r>
      <w:r w:rsidRPr="00D92996">
        <w:rPr>
          <w:rStyle w:val="StyleUnderline"/>
          <w:highlight w:val="cyan"/>
        </w:rPr>
        <w:t>that provides stability and confidence</w:t>
      </w:r>
      <w:r w:rsidRPr="00D92996">
        <w:rPr>
          <w:rStyle w:val="StyleUnderline"/>
        </w:rPr>
        <w:t xml:space="preserve"> in validity for commercial entities and those that </w:t>
      </w:r>
      <w:r w:rsidRPr="00D92996">
        <w:rPr>
          <w:rStyle w:val="StyleUnderline"/>
          <w:highlight w:val="cyan"/>
        </w:rPr>
        <w:t>invest in them.</w:t>
      </w:r>
      <w:r w:rsidRPr="00D92996">
        <w:rPr>
          <w:rStyle w:val="StyleUnderline"/>
        </w:rPr>
        <w:t xml:space="preserve"> Just as the commercial companies are in the initial stages of developing and validating hardware,</w:t>
      </w:r>
      <w:r w:rsidRPr="00D92996">
        <w:rPr>
          <w:sz w:val="16"/>
        </w:rPr>
        <w:t xml:space="preserve"> governments have begun to establish regulatory and policy frameworks.</w:t>
      </w:r>
    </w:p>
    <w:p w14:paraId="33E26B10" w14:textId="77777777" w:rsidR="00492B01" w:rsidRPr="00D92996" w:rsidRDefault="00492B01" w:rsidP="00492B01">
      <w:pPr>
        <w:pStyle w:val="Heading4"/>
      </w:pPr>
      <w:r w:rsidRPr="00D92996">
        <w:t>Business confidence is tied to economic growth</w:t>
      </w:r>
    </w:p>
    <w:p w14:paraId="10320794" w14:textId="77777777" w:rsidR="00492B01" w:rsidRPr="00D92996" w:rsidRDefault="00492B01" w:rsidP="00492B01">
      <w:r w:rsidRPr="00D92996">
        <w:t xml:space="preserve">Sarah Chaney </w:t>
      </w:r>
      <w:r w:rsidRPr="00D92996">
        <w:rPr>
          <w:rStyle w:val="Style13ptBold"/>
        </w:rPr>
        <w:t>Cambon 21</w:t>
      </w:r>
      <w:r w:rsidRPr="00D92996">
        <w:t>, Reporter on The Wall Street Journal's Economics Team, BA in Business Journalism from the University of North Carolina-Chapel Hill, “Capital-Spending Surge Further Lifts Economic Recovery”, Wall Street Journal, 6/27/2021, https://www.wsj.com/articles/capital-spending-surge-further-lifts-economic-recovery-11624798800</w:t>
      </w:r>
    </w:p>
    <w:p w14:paraId="6A59662B" w14:textId="77777777" w:rsidR="00492B01" w:rsidRPr="00D92996" w:rsidRDefault="00492B01" w:rsidP="00492B01">
      <w:pPr>
        <w:rPr>
          <w:sz w:val="16"/>
        </w:rPr>
      </w:pPr>
      <w:r w:rsidRPr="00D92996">
        <w:rPr>
          <w:rStyle w:val="StyleUnderline"/>
          <w:highlight w:val="cyan"/>
        </w:rPr>
        <w:t>Business investment is</w:t>
      </w:r>
      <w:r w:rsidRPr="00D92996">
        <w:rPr>
          <w:rStyle w:val="StyleUnderline"/>
        </w:rPr>
        <w:t xml:space="preserve"> emerging as </w:t>
      </w:r>
      <w:r w:rsidRPr="00D92996">
        <w:rPr>
          <w:rStyle w:val="StyleUnderline"/>
          <w:highlight w:val="cyan"/>
        </w:rPr>
        <w:t xml:space="preserve">a </w:t>
      </w:r>
      <w:r w:rsidRPr="00D92996">
        <w:rPr>
          <w:rStyle w:val="Emphasis"/>
          <w:highlight w:val="cyan"/>
        </w:rPr>
        <w:t>powerful source</w:t>
      </w:r>
      <w:r w:rsidRPr="00D92996">
        <w:rPr>
          <w:rStyle w:val="StyleUnderline"/>
          <w:highlight w:val="cyan"/>
        </w:rPr>
        <w:t xml:space="preserve"> of</w:t>
      </w:r>
      <w:r w:rsidRPr="00D92996">
        <w:rPr>
          <w:rStyle w:val="StyleUnderline"/>
        </w:rPr>
        <w:t xml:space="preserve"> U.S. economic </w:t>
      </w:r>
      <w:r w:rsidRPr="00D92996">
        <w:rPr>
          <w:rStyle w:val="StyleUnderline"/>
          <w:highlight w:val="cyan"/>
        </w:rPr>
        <w:t>growth that will</w:t>
      </w:r>
      <w:r w:rsidRPr="00D92996">
        <w:rPr>
          <w:rStyle w:val="StyleUnderline"/>
        </w:rPr>
        <w:t xml:space="preserve"> likely help </w:t>
      </w:r>
      <w:r w:rsidRPr="00D92996">
        <w:rPr>
          <w:rStyle w:val="Emphasis"/>
          <w:highlight w:val="cyan"/>
        </w:rPr>
        <w:t>sustain</w:t>
      </w:r>
      <w:r w:rsidRPr="00D92996">
        <w:rPr>
          <w:rStyle w:val="Emphasis"/>
        </w:rPr>
        <w:t xml:space="preserve"> the </w:t>
      </w:r>
      <w:r w:rsidRPr="00D92996">
        <w:rPr>
          <w:rStyle w:val="Emphasis"/>
          <w:highlight w:val="cyan"/>
        </w:rPr>
        <w:t>recovery</w:t>
      </w:r>
      <w:r w:rsidRPr="00D92996">
        <w:rPr>
          <w:sz w:val="16"/>
        </w:rPr>
        <w:t>.</w:t>
      </w:r>
    </w:p>
    <w:p w14:paraId="02B182AD" w14:textId="77777777" w:rsidR="00492B01" w:rsidRPr="00D92996" w:rsidRDefault="00492B01" w:rsidP="00492B01">
      <w:pPr>
        <w:rPr>
          <w:sz w:val="16"/>
        </w:rPr>
      </w:pPr>
      <w:r w:rsidRPr="00D92996">
        <w:rPr>
          <w:rStyle w:val="StyleUnderline"/>
          <w:highlight w:val="cyan"/>
        </w:rPr>
        <w:t>Companies</w:t>
      </w:r>
      <w:r w:rsidRPr="00D92996">
        <w:rPr>
          <w:rStyle w:val="StyleUnderline"/>
        </w:rPr>
        <w:t xml:space="preserve"> are </w:t>
      </w:r>
      <w:r w:rsidRPr="00D92996">
        <w:rPr>
          <w:rStyle w:val="Emphasis"/>
          <w:highlight w:val="cyan"/>
        </w:rPr>
        <w:t>ramp</w:t>
      </w:r>
      <w:r w:rsidRPr="00D92996">
        <w:rPr>
          <w:rStyle w:val="Emphasis"/>
        </w:rPr>
        <w:t xml:space="preserve">ing </w:t>
      </w:r>
      <w:r w:rsidRPr="00D92996">
        <w:rPr>
          <w:rStyle w:val="Emphasis"/>
          <w:highlight w:val="cyan"/>
        </w:rPr>
        <w:t>up</w:t>
      </w:r>
      <w:r w:rsidRPr="00D92996">
        <w:rPr>
          <w:rStyle w:val="StyleUnderline"/>
        </w:rPr>
        <w:t xml:space="preserve"> orders for computers, </w:t>
      </w:r>
      <w:proofErr w:type="gramStart"/>
      <w:r w:rsidRPr="00D92996">
        <w:rPr>
          <w:rStyle w:val="StyleUnderline"/>
        </w:rPr>
        <w:t>machinery</w:t>
      </w:r>
      <w:proofErr w:type="gramEnd"/>
      <w:r w:rsidRPr="00D92996">
        <w:rPr>
          <w:rStyle w:val="StyleUnderline"/>
        </w:rPr>
        <w:t xml:space="preserve"> and software </w:t>
      </w:r>
      <w:r w:rsidRPr="00D92996">
        <w:rPr>
          <w:rStyle w:val="StyleUnderline"/>
          <w:highlight w:val="cyan"/>
        </w:rPr>
        <w:t xml:space="preserve">as they </w:t>
      </w:r>
      <w:r w:rsidRPr="00D92996">
        <w:rPr>
          <w:rStyle w:val="Emphasis"/>
          <w:highlight w:val="cyan"/>
        </w:rPr>
        <w:t>grow</w:t>
      </w:r>
      <w:r w:rsidRPr="00D92996">
        <w:rPr>
          <w:rStyle w:val="Emphasis"/>
        </w:rPr>
        <w:t xml:space="preserve"> more </w:t>
      </w:r>
      <w:r w:rsidRPr="00D92996">
        <w:rPr>
          <w:rStyle w:val="Emphasis"/>
          <w:highlight w:val="cyan"/>
        </w:rPr>
        <w:t>confident</w:t>
      </w:r>
      <w:r w:rsidRPr="00D92996">
        <w:rPr>
          <w:rStyle w:val="StyleUnderline"/>
        </w:rPr>
        <w:t xml:space="preserve"> in the outlook</w:t>
      </w:r>
      <w:r w:rsidRPr="00D92996">
        <w:rPr>
          <w:sz w:val="16"/>
        </w:rPr>
        <w:t>.</w:t>
      </w:r>
    </w:p>
    <w:p w14:paraId="6EEECE68" w14:textId="77777777" w:rsidR="00492B01" w:rsidRPr="00D92996" w:rsidRDefault="00492B01" w:rsidP="00492B01">
      <w:pPr>
        <w:rPr>
          <w:sz w:val="16"/>
        </w:rPr>
      </w:pPr>
      <w:r w:rsidRPr="00D92996">
        <w:rPr>
          <w:sz w:val="16"/>
        </w:rPr>
        <w:t xml:space="preserve">Nonresidential fixed investment, a proxy for </w:t>
      </w:r>
      <w:r w:rsidRPr="00D92996">
        <w:rPr>
          <w:rStyle w:val="StyleUnderline"/>
        </w:rPr>
        <w:t>business spending, rose</w:t>
      </w:r>
      <w:r w:rsidRPr="00D92996">
        <w:rPr>
          <w:sz w:val="16"/>
        </w:rPr>
        <w:t xml:space="preserve"> at a seasonally adjusted annual rate of 11.7% in the first quarter, led by growth in software and tech-equipment spending, according to the Commerce Department. Business investment also logged double-digit gains in the third and fourth quarters last year after falling during pandemic-related shutdowns. It is now higher than its pre-pandemic peak.</w:t>
      </w:r>
    </w:p>
    <w:p w14:paraId="5A716863" w14:textId="77777777" w:rsidR="00492B01" w:rsidRPr="00D92996" w:rsidRDefault="00492B01" w:rsidP="00492B01">
      <w:pPr>
        <w:rPr>
          <w:sz w:val="16"/>
        </w:rPr>
      </w:pPr>
      <w:r w:rsidRPr="00D92996">
        <w:rPr>
          <w:sz w:val="16"/>
        </w:rPr>
        <w:t>Orders for nondefense capital goods excluding aircraft, another measure for business investment, are near the highest levels for records tracing back to the 1990s, separate Commerce Department figures show.</w:t>
      </w:r>
    </w:p>
    <w:p w14:paraId="4BBE916E" w14:textId="77777777" w:rsidR="00492B01" w:rsidRPr="00D92996" w:rsidRDefault="00492B01" w:rsidP="00492B01">
      <w:pPr>
        <w:rPr>
          <w:sz w:val="16"/>
        </w:rPr>
      </w:pPr>
      <w:r w:rsidRPr="00D92996">
        <w:rPr>
          <w:sz w:val="16"/>
        </w:rPr>
        <w:lastRenderedPageBreak/>
        <w:t>“</w:t>
      </w:r>
      <w:r w:rsidRPr="00D92996">
        <w:rPr>
          <w:rStyle w:val="StyleUnderline"/>
          <w:highlight w:val="cyan"/>
        </w:rPr>
        <w:t>Business</w:t>
      </w:r>
      <w:r w:rsidRPr="00D92996">
        <w:rPr>
          <w:rStyle w:val="StyleUnderline"/>
        </w:rPr>
        <w:t xml:space="preserve"> investment </w:t>
      </w:r>
      <w:r w:rsidRPr="00D92996">
        <w:rPr>
          <w:rStyle w:val="StyleUnderline"/>
          <w:highlight w:val="cyan"/>
        </w:rPr>
        <w:t>has</w:t>
      </w:r>
      <w:r w:rsidRPr="00D92996">
        <w:rPr>
          <w:rStyle w:val="StyleUnderline"/>
        </w:rPr>
        <w:t xml:space="preserve"> really </w:t>
      </w:r>
      <w:r w:rsidRPr="00D92996">
        <w:rPr>
          <w:rStyle w:val="StyleUnderline"/>
          <w:highlight w:val="cyan"/>
        </w:rPr>
        <w:t xml:space="preserve">been an </w:t>
      </w:r>
      <w:r w:rsidRPr="00D92996">
        <w:rPr>
          <w:rStyle w:val="Emphasis"/>
          <w:highlight w:val="cyan"/>
        </w:rPr>
        <w:t>important engine</w:t>
      </w:r>
      <w:r w:rsidRPr="00D92996">
        <w:rPr>
          <w:rStyle w:val="StyleUnderline"/>
          <w:highlight w:val="cyan"/>
        </w:rPr>
        <w:t xml:space="preserve"> powering</w:t>
      </w:r>
      <w:r w:rsidRPr="00D92996">
        <w:rPr>
          <w:rStyle w:val="StyleUnderline"/>
        </w:rPr>
        <w:t xml:space="preserve"> the U.S. economic </w:t>
      </w:r>
      <w:r w:rsidRPr="00D92996">
        <w:rPr>
          <w:rStyle w:val="StyleUnderline"/>
          <w:highlight w:val="cyan"/>
        </w:rPr>
        <w:t>recovery</w:t>
      </w:r>
      <w:r w:rsidRPr="00D92996">
        <w:rPr>
          <w:sz w:val="16"/>
        </w:rPr>
        <w:t>,” said Robert Rosener, senior U.S. economist at Morgan Stanley. “</w:t>
      </w:r>
      <w:r w:rsidRPr="00D92996">
        <w:rPr>
          <w:rStyle w:val="StyleUnderline"/>
        </w:rPr>
        <w:t xml:space="preserve">In our outlook for the economy, it’s certainly one of the </w:t>
      </w:r>
      <w:r w:rsidRPr="00D92996">
        <w:rPr>
          <w:rStyle w:val="Emphasis"/>
        </w:rPr>
        <w:t>bright spots</w:t>
      </w:r>
      <w:r w:rsidRPr="00D92996">
        <w:rPr>
          <w:sz w:val="16"/>
        </w:rPr>
        <w:t>.”</w:t>
      </w:r>
    </w:p>
    <w:p w14:paraId="68DDFF47" w14:textId="77777777" w:rsidR="00492B01" w:rsidRPr="00D92996" w:rsidRDefault="00492B01" w:rsidP="00492B01">
      <w:pPr>
        <w:rPr>
          <w:sz w:val="16"/>
        </w:rPr>
      </w:pPr>
      <w:r w:rsidRPr="00D92996">
        <w:rPr>
          <w:sz w:val="16"/>
        </w:rPr>
        <w:t>Consumer spending, which accounts for about two-thirds of economic output, is driving the early stages of the recovery. Americans, flush with savings and government stimulus checks, are spending more on goods and services, which they shunned for much of the pandemic.</w:t>
      </w:r>
    </w:p>
    <w:p w14:paraId="27972A3A" w14:textId="77777777" w:rsidR="00492B01" w:rsidRPr="00D92996" w:rsidRDefault="00492B01" w:rsidP="00492B01">
      <w:pPr>
        <w:rPr>
          <w:sz w:val="16"/>
        </w:rPr>
      </w:pPr>
      <w:r w:rsidRPr="00D92996">
        <w:rPr>
          <w:rStyle w:val="StyleUnderline"/>
          <w:highlight w:val="cyan"/>
        </w:rPr>
        <w:t>Robust</w:t>
      </w:r>
      <w:r w:rsidRPr="00D92996">
        <w:rPr>
          <w:rStyle w:val="StyleUnderline"/>
        </w:rPr>
        <w:t xml:space="preserve"> capital </w:t>
      </w:r>
      <w:r w:rsidRPr="00D92996">
        <w:rPr>
          <w:rStyle w:val="StyleUnderline"/>
          <w:highlight w:val="cyan"/>
        </w:rPr>
        <w:t xml:space="preserve">investment will be </w:t>
      </w:r>
      <w:r w:rsidRPr="00D92996">
        <w:rPr>
          <w:rStyle w:val="Emphasis"/>
          <w:highlight w:val="cyan"/>
        </w:rPr>
        <w:t>key</w:t>
      </w:r>
      <w:r w:rsidRPr="00D92996">
        <w:rPr>
          <w:rStyle w:val="StyleUnderline"/>
        </w:rPr>
        <w:t xml:space="preserve"> to ensuring that the recovery maintains strength </w:t>
      </w:r>
      <w:r w:rsidRPr="00D92996">
        <w:rPr>
          <w:rStyle w:val="Emphasis"/>
          <w:highlight w:val="cyan"/>
        </w:rPr>
        <w:t>after</w:t>
      </w:r>
      <w:r w:rsidRPr="00D92996">
        <w:rPr>
          <w:rStyle w:val="StyleUnderline"/>
        </w:rPr>
        <w:t xml:space="preserve"> the spending boost from fiscal </w:t>
      </w:r>
      <w:r w:rsidRPr="00D92996">
        <w:rPr>
          <w:rStyle w:val="Emphasis"/>
          <w:highlight w:val="cyan"/>
        </w:rPr>
        <w:t>stimulus</w:t>
      </w:r>
      <w:r w:rsidRPr="00D92996">
        <w:rPr>
          <w:rStyle w:val="StyleUnderline"/>
          <w:highlight w:val="cyan"/>
        </w:rPr>
        <w:t xml:space="preserve"> and</w:t>
      </w:r>
      <w:r w:rsidRPr="00D92996">
        <w:rPr>
          <w:rStyle w:val="StyleUnderline"/>
        </w:rPr>
        <w:t xml:space="preserve"> </w:t>
      </w:r>
      <w:r w:rsidRPr="00D92996">
        <w:rPr>
          <w:rStyle w:val="Emphasis"/>
        </w:rPr>
        <w:t xml:space="preserve">business </w:t>
      </w:r>
      <w:r w:rsidRPr="00D92996">
        <w:rPr>
          <w:rStyle w:val="Emphasis"/>
          <w:highlight w:val="cyan"/>
        </w:rPr>
        <w:t>reopenings</w:t>
      </w:r>
      <w:r w:rsidRPr="00D92996">
        <w:rPr>
          <w:rStyle w:val="StyleUnderline"/>
        </w:rPr>
        <w:t xml:space="preserve"> eventually </w:t>
      </w:r>
      <w:r w:rsidRPr="00D92996">
        <w:rPr>
          <w:rStyle w:val="Emphasis"/>
          <w:highlight w:val="cyan"/>
        </w:rPr>
        <w:t>fade</w:t>
      </w:r>
      <w:r w:rsidRPr="00D92996">
        <w:rPr>
          <w:rStyle w:val="StyleUnderline"/>
        </w:rPr>
        <w:t>s</w:t>
      </w:r>
      <w:r w:rsidRPr="00D92996">
        <w:rPr>
          <w:sz w:val="16"/>
        </w:rPr>
        <w:t>, according to some economists.</w:t>
      </w:r>
    </w:p>
    <w:p w14:paraId="6D3BA7F8" w14:textId="77777777" w:rsidR="00492B01" w:rsidRPr="00D92996" w:rsidRDefault="00492B01" w:rsidP="00492B01">
      <w:pPr>
        <w:rPr>
          <w:sz w:val="16"/>
        </w:rPr>
      </w:pPr>
      <w:r w:rsidRPr="00D92996">
        <w:rPr>
          <w:rStyle w:val="StyleUnderline"/>
        </w:rPr>
        <w:t xml:space="preserve">Rising business investment helps fuel </w:t>
      </w:r>
      <w:r w:rsidRPr="00D92996">
        <w:rPr>
          <w:rStyle w:val="Emphasis"/>
        </w:rPr>
        <w:t>economic output</w:t>
      </w:r>
      <w:r w:rsidRPr="00D92996">
        <w:rPr>
          <w:rStyle w:val="StyleUnderline"/>
        </w:rPr>
        <w:t>. It</w:t>
      </w:r>
      <w:r w:rsidRPr="00D92996">
        <w:rPr>
          <w:sz w:val="16"/>
        </w:rPr>
        <w:t xml:space="preserve"> also </w:t>
      </w:r>
      <w:r w:rsidRPr="00D92996">
        <w:rPr>
          <w:rStyle w:val="StyleUnderline"/>
        </w:rPr>
        <w:t xml:space="preserve">lifts </w:t>
      </w:r>
      <w:r w:rsidRPr="00D92996">
        <w:rPr>
          <w:rStyle w:val="Emphasis"/>
        </w:rPr>
        <w:t>worker productivity</w:t>
      </w:r>
      <w:r w:rsidRPr="00D92996">
        <w:rPr>
          <w:sz w:val="16"/>
        </w:rPr>
        <w:t>, or output per hour. That metric grew at a sluggish pace throughout the last economic expansion but is now showing signs of resurgence.</w:t>
      </w:r>
    </w:p>
    <w:p w14:paraId="24A7B813" w14:textId="77777777" w:rsidR="00492B01" w:rsidRPr="00D92996" w:rsidRDefault="00492B01" w:rsidP="00492B01">
      <w:pPr>
        <w:rPr>
          <w:sz w:val="16"/>
        </w:rPr>
      </w:pPr>
      <w:r w:rsidRPr="00D92996">
        <w:rPr>
          <w:sz w:val="16"/>
        </w:rPr>
        <w:t>The recovery in business investment is shaping up to be much stronger than in the years following the 2007-09 recession. “The events especially in late ’08, early ’09 put a lot of businesses really close to the edge,” said Phil Suttle, founder of Suttle Economics. “I think a lot of them said, ‘We’ve just got to be really cautious for a long while.’”</w:t>
      </w:r>
    </w:p>
    <w:p w14:paraId="514D88CB" w14:textId="77777777" w:rsidR="00492B01" w:rsidRPr="00D92996" w:rsidRDefault="00492B01" w:rsidP="00492B01">
      <w:pPr>
        <w:rPr>
          <w:sz w:val="16"/>
        </w:rPr>
      </w:pPr>
      <w:r w:rsidRPr="00D92996">
        <w:rPr>
          <w:sz w:val="16"/>
        </w:rPr>
        <w:t>Businesses appear to be less risk-averse now, he said.</w:t>
      </w:r>
    </w:p>
    <w:p w14:paraId="2685B00F" w14:textId="77777777" w:rsidR="00492B01" w:rsidRPr="00D92996" w:rsidRDefault="00492B01" w:rsidP="00492B01">
      <w:pPr>
        <w:rPr>
          <w:sz w:val="16"/>
        </w:rPr>
      </w:pPr>
      <w:r w:rsidRPr="00D92996">
        <w:rPr>
          <w:sz w:val="16"/>
        </w:rPr>
        <w:t>After the financial crisis, businesses grew by adding workers, rather than investing in capital. Hiring was more attractive than capital spending because labor was abundant and relatively cheap. Now the supply of workers is tight. Companies are raising pay to lure employees. As a result, many firms have more incentive to grow by investing in capital.</w:t>
      </w:r>
    </w:p>
    <w:p w14:paraId="71C000E5" w14:textId="77777777" w:rsidR="00492B01" w:rsidRPr="00D92996" w:rsidRDefault="00492B01" w:rsidP="00492B01">
      <w:pPr>
        <w:rPr>
          <w:sz w:val="16"/>
        </w:rPr>
      </w:pPr>
      <w:r w:rsidRPr="00D92996">
        <w:rPr>
          <w:sz w:val="16"/>
        </w:rPr>
        <w:t>Economists at Morgan Stanley predict that U.S. capital spending will rise to 116% of prerecession levels after three years. By comparison, investment took 10 years to reach those levels once the 2007-09 recession hit.</w:t>
      </w:r>
    </w:p>
    <w:p w14:paraId="6DEF3C09" w14:textId="77777777" w:rsidR="00492B01" w:rsidRPr="00D92996" w:rsidRDefault="00492B01" w:rsidP="00492B01">
      <w:pPr>
        <w:rPr>
          <w:sz w:val="16"/>
        </w:rPr>
      </w:pPr>
      <w:r w:rsidRPr="00D92996">
        <w:rPr>
          <w:rStyle w:val="StyleUnderline"/>
        </w:rPr>
        <w:t xml:space="preserve">Company </w:t>
      </w:r>
      <w:r w:rsidRPr="00D92996">
        <w:rPr>
          <w:rStyle w:val="StyleUnderline"/>
          <w:highlight w:val="cyan"/>
        </w:rPr>
        <w:t xml:space="preserve">executives are </w:t>
      </w:r>
      <w:r w:rsidRPr="00D92996">
        <w:rPr>
          <w:rStyle w:val="Emphasis"/>
          <w:highlight w:val="cyan"/>
        </w:rPr>
        <w:t>increasingly confident</w:t>
      </w:r>
      <w:r w:rsidRPr="00D92996">
        <w:rPr>
          <w:rStyle w:val="StyleUnderline"/>
        </w:rPr>
        <w:t xml:space="preserve"> in the economy’s trajectory</w:t>
      </w:r>
      <w:r w:rsidRPr="00D92996">
        <w:rPr>
          <w:sz w:val="16"/>
        </w:rPr>
        <w:t>.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w:t>
      </w:r>
    </w:p>
    <w:p w14:paraId="0DDF2660" w14:textId="77777777" w:rsidR="00492B01" w:rsidRPr="00D92996" w:rsidRDefault="00492B01" w:rsidP="00492B01">
      <w:pPr>
        <w:rPr>
          <w:sz w:val="16"/>
        </w:rPr>
      </w:pPr>
      <w:r w:rsidRPr="00D92996">
        <w:rPr>
          <w:sz w:val="16"/>
        </w:rPr>
        <w:t>“We’re seeing really strong reopening demand, and a lot of times capital investment follows that,” said Joe Song, senior U.S. economist at BofA Securities.</w:t>
      </w:r>
    </w:p>
    <w:p w14:paraId="44CFE327" w14:textId="77777777" w:rsidR="00492B01" w:rsidRPr="00D92996" w:rsidRDefault="00492B01" w:rsidP="00492B01">
      <w:pPr>
        <w:rPr>
          <w:sz w:val="16"/>
        </w:rPr>
      </w:pPr>
      <w:r w:rsidRPr="00D92996">
        <w:rPr>
          <w:sz w:val="16"/>
        </w:rPr>
        <w:t xml:space="preserve">Mr. Song added that </w:t>
      </w:r>
      <w:r w:rsidRPr="00D92996">
        <w:rPr>
          <w:rStyle w:val="StyleUnderline"/>
          <w:highlight w:val="cyan"/>
        </w:rPr>
        <w:t xml:space="preserve">less </w:t>
      </w:r>
      <w:r w:rsidRPr="00D92996">
        <w:rPr>
          <w:rStyle w:val="Emphasis"/>
          <w:highlight w:val="cyan"/>
        </w:rPr>
        <w:t>uncertainty</w:t>
      </w:r>
      <w:r w:rsidRPr="00D92996">
        <w:rPr>
          <w:sz w:val="16"/>
        </w:rPr>
        <w:t xml:space="preserve"> regarding trade tensions between the U.S. and China </w:t>
      </w:r>
      <w:r w:rsidRPr="00D92996">
        <w:rPr>
          <w:rStyle w:val="StyleUnderline"/>
        </w:rPr>
        <w:t>should</w:t>
      </w:r>
      <w:r w:rsidRPr="00D92996">
        <w:rPr>
          <w:sz w:val="16"/>
        </w:rPr>
        <w:t xml:space="preserve"> further </w:t>
      </w:r>
      <w:r w:rsidRPr="00D92996">
        <w:rPr>
          <w:rStyle w:val="Emphasis"/>
          <w:highlight w:val="cyan"/>
        </w:rPr>
        <w:t>underpin</w:t>
      </w:r>
      <w:r w:rsidRPr="00D92996">
        <w:rPr>
          <w:rStyle w:val="StyleUnderline"/>
        </w:rPr>
        <w:t xml:space="preserve"> </w:t>
      </w:r>
      <w:r w:rsidRPr="00D92996">
        <w:rPr>
          <w:rStyle w:val="Emphasis"/>
          <w:highlight w:val="cyan"/>
        </w:rPr>
        <w:t>bus</w:t>
      </w:r>
      <w:r w:rsidRPr="00D92996">
        <w:rPr>
          <w:rStyle w:val="StyleUnderline"/>
        </w:rPr>
        <w:t xml:space="preserve">iness </w:t>
      </w:r>
      <w:r w:rsidRPr="00D92996">
        <w:rPr>
          <w:rStyle w:val="Emphasis"/>
          <w:highlight w:val="cyan"/>
        </w:rPr>
        <w:t>con</w:t>
      </w:r>
      <w:r w:rsidRPr="00D92996">
        <w:rPr>
          <w:rStyle w:val="StyleUnderline"/>
        </w:rPr>
        <w:t>fidence</w:t>
      </w:r>
      <w:r w:rsidRPr="00D92996">
        <w:rPr>
          <w:sz w:val="16"/>
        </w:rPr>
        <w:t xml:space="preserve"> and investment. “</w:t>
      </w:r>
      <w:r w:rsidRPr="00D92996">
        <w:rPr>
          <w:rStyle w:val="StyleUnderline"/>
        </w:rPr>
        <w:t xml:space="preserve">At the </w:t>
      </w:r>
      <w:r w:rsidRPr="00D92996">
        <w:rPr>
          <w:rStyle w:val="Emphasis"/>
        </w:rPr>
        <w:t>very least</w:t>
      </w:r>
      <w:r w:rsidRPr="00D92996">
        <w:rPr>
          <w:rStyle w:val="StyleUnderline"/>
        </w:rPr>
        <w:t xml:space="preserve">, </w:t>
      </w:r>
      <w:r w:rsidRPr="00D92996">
        <w:rPr>
          <w:rStyle w:val="StyleUnderline"/>
          <w:highlight w:val="cyan"/>
        </w:rPr>
        <w:t>businesses</w:t>
      </w:r>
      <w:r w:rsidRPr="00D92996">
        <w:rPr>
          <w:rStyle w:val="StyleUnderline"/>
        </w:rPr>
        <w:t xml:space="preserve"> will </w:t>
      </w:r>
      <w:r w:rsidRPr="00D92996">
        <w:rPr>
          <w:rStyle w:val="Emphasis"/>
          <w:highlight w:val="cyan"/>
        </w:rPr>
        <w:t>understand</w:t>
      </w:r>
      <w:r w:rsidRPr="00D92996">
        <w:rPr>
          <w:rStyle w:val="StyleUnderline"/>
          <w:highlight w:val="cyan"/>
        </w:rPr>
        <w:t xml:space="preserve"> the </w:t>
      </w:r>
      <w:r w:rsidRPr="00D92996">
        <w:rPr>
          <w:rStyle w:val="Emphasis"/>
          <w:highlight w:val="cyan"/>
        </w:rPr>
        <w:t>strategy</w:t>
      </w:r>
      <w:r w:rsidRPr="00D92996">
        <w:rPr>
          <w:rStyle w:val="StyleUnderline"/>
        </w:rPr>
        <w:t xml:space="preserve"> that the </w:t>
      </w:r>
      <w:r w:rsidRPr="00D92996">
        <w:rPr>
          <w:rStyle w:val="StyleUnderline"/>
          <w:highlight w:val="cyan"/>
        </w:rPr>
        <w:t>Biden</w:t>
      </w:r>
      <w:r w:rsidRPr="00D92996">
        <w:rPr>
          <w:sz w:val="16"/>
        </w:rPr>
        <w:t xml:space="preserve"> administration </w:t>
      </w:r>
      <w:r w:rsidRPr="00D92996">
        <w:rPr>
          <w:rStyle w:val="StyleUnderline"/>
        </w:rPr>
        <w:t xml:space="preserve">is trying to </w:t>
      </w:r>
      <w:r w:rsidRPr="00D92996">
        <w:rPr>
          <w:rStyle w:val="StyleUnderline"/>
          <w:highlight w:val="cyan"/>
        </w:rPr>
        <w:t>follow and</w:t>
      </w:r>
      <w:r w:rsidRPr="00D92996">
        <w:rPr>
          <w:rStyle w:val="StyleUnderline"/>
        </w:rPr>
        <w:t xml:space="preserve"> will be </w:t>
      </w:r>
      <w:r w:rsidRPr="00D92996">
        <w:rPr>
          <w:rStyle w:val="Emphasis"/>
        </w:rPr>
        <w:t xml:space="preserve">able to </w:t>
      </w:r>
      <w:r w:rsidRPr="00D92996">
        <w:rPr>
          <w:rStyle w:val="Emphasis"/>
          <w:highlight w:val="cyan"/>
        </w:rPr>
        <w:t>plan</w:t>
      </w:r>
      <w:r w:rsidRPr="00D92996">
        <w:rPr>
          <w:rStyle w:val="StyleUnderline"/>
          <w:highlight w:val="cyan"/>
        </w:rPr>
        <w:t xml:space="preserve"> around that</w:t>
      </w:r>
      <w:r w:rsidRPr="00D92996">
        <w:rPr>
          <w:sz w:val="16"/>
        </w:rPr>
        <w:t>,” he said.</w:t>
      </w:r>
    </w:p>
    <w:p w14:paraId="764A246F" w14:textId="77777777" w:rsidR="00492B01" w:rsidRPr="00D92996" w:rsidRDefault="00492B01" w:rsidP="00492B01">
      <w:pPr>
        <w:pStyle w:val="Heading4"/>
        <w:rPr>
          <w:rFonts w:cs="Times New Roman"/>
        </w:rPr>
      </w:pPr>
      <w:r w:rsidRPr="00D92996">
        <w:rPr>
          <w:rFonts w:cs="Times New Roman"/>
        </w:rPr>
        <w:t xml:space="preserve">Decline </w:t>
      </w:r>
      <w:r w:rsidRPr="00D92996">
        <w:rPr>
          <w:rFonts w:cs="Times New Roman"/>
          <w:u w:val="single"/>
        </w:rPr>
        <w:t>cascades</w:t>
      </w:r>
      <w:r w:rsidRPr="00D92996">
        <w:rPr>
          <w:rFonts w:cs="Times New Roman"/>
        </w:rPr>
        <w:t>---nuclear war</w:t>
      </w:r>
    </w:p>
    <w:p w14:paraId="1564AB4A" w14:textId="77777777" w:rsidR="00492B01" w:rsidRPr="00D92996" w:rsidRDefault="00492B01" w:rsidP="00492B01">
      <w:r w:rsidRPr="00D92996">
        <w:t xml:space="preserve">Dr. Mathew </w:t>
      </w:r>
      <w:r w:rsidRPr="00D92996">
        <w:rPr>
          <w:rStyle w:val="Style13ptBold"/>
        </w:rPr>
        <w:t>Maavak 21</w:t>
      </w:r>
      <w:r w:rsidRPr="00D92996">
        <w:t>, PhD in Risk Foresight from the Universiti Teknologi Malaysia, External Researcher (PLATBIDAFO) at the Kazimieras Simonavicius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520BFE30" w14:textId="77777777" w:rsidR="00492B01" w:rsidRPr="00D92996" w:rsidRDefault="00492B01" w:rsidP="00492B01">
      <w:pPr>
        <w:rPr>
          <w:sz w:val="12"/>
          <w:szCs w:val="18"/>
        </w:rPr>
      </w:pPr>
      <w:r w:rsidRPr="00D92996">
        <w:rPr>
          <w:sz w:val="16"/>
        </w:rPr>
        <w:t xml:space="preserve">Various </w:t>
      </w:r>
      <w:r w:rsidRPr="00D92996">
        <w:rPr>
          <w:rStyle w:val="StyleUnderline"/>
        </w:rPr>
        <w:t>scholars</w:t>
      </w:r>
      <w:r w:rsidRPr="00D92996">
        <w:rPr>
          <w:sz w:val="16"/>
        </w:rPr>
        <w:t xml:space="preserve"> and institutions </w:t>
      </w:r>
      <w:r w:rsidRPr="00D92996">
        <w:rPr>
          <w:rStyle w:val="StyleUnderline"/>
        </w:rPr>
        <w:t xml:space="preserve">regard </w:t>
      </w:r>
      <w:r w:rsidRPr="00D92996">
        <w:rPr>
          <w:rStyle w:val="Emphasis"/>
        </w:rPr>
        <w:t>global social instability</w:t>
      </w:r>
      <w:r w:rsidRPr="00D92996">
        <w:rPr>
          <w:rStyle w:val="StyleUnderline"/>
        </w:rPr>
        <w:t xml:space="preserve"> as the </w:t>
      </w:r>
      <w:r w:rsidRPr="00D92996">
        <w:rPr>
          <w:rStyle w:val="Emphasis"/>
        </w:rPr>
        <w:t>greatest threat</w:t>
      </w:r>
      <w:r w:rsidRPr="00D92996">
        <w:rPr>
          <w:sz w:val="16"/>
        </w:rPr>
        <w:t xml:space="preserve"> facing this decade. </w:t>
      </w:r>
      <w:r w:rsidRPr="00D92996">
        <w:rPr>
          <w:rStyle w:val="StyleUnderline"/>
        </w:rPr>
        <w:t xml:space="preserve">The catalyst has been postulated to be </w:t>
      </w:r>
      <w:r w:rsidRPr="00D92996">
        <w:rPr>
          <w:rStyle w:val="StyleUnderline"/>
          <w:highlight w:val="cyan"/>
        </w:rPr>
        <w:t xml:space="preserve">a </w:t>
      </w:r>
      <w:r w:rsidRPr="00D92996">
        <w:rPr>
          <w:rStyle w:val="Emphasis"/>
          <w:highlight w:val="cyan"/>
        </w:rPr>
        <w:t>Second</w:t>
      </w:r>
      <w:r w:rsidRPr="00D92996">
        <w:rPr>
          <w:rStyle w:val="Emphasis"/>
        </w:rPr>
        <w:t xml:space="preserve"> Great </w:t>
      </w:r>
      <w:r w:rsidRPr="00D92996">
        <w:rPr>
          <w:rStyle w:val="Emphasis"/>
          <w:highlight w:val="cyan"/>
        </w:rPr>
        <w:t>Depression</w:t>
      </w:r>
      <w:r w:rsidRPr="00D92996">
        <w:rPr>
          <w:rStyle w:val="StyleUnderline"/>
        </w:rPr>
        <w:t xml:space="preserve"> which, in turn, </w:t>
      </w:r>
      <w:r w:rsidRPr="00D92996">
        <w:rPr>
          <w:rStyle w:val="StyleUnderline"/>
          <w:highlight w:val="cyan"/>
        </w:rPr>
        <w:t>will have</w:t>
      </w:r>
      <w:r w:rsidRPr="00D92996">
        <w:rPr>
          <w:rStyle w:val="StyleUnderline"/>
        </w:rPr>
        <w:t xml:space="preserve"> </w:t>
      </w:r>
      <w:r w:rsidRPr="00D92996">
        <w:rPr>
          <w:rStyle w:val="Emphasis"/>
        </w:rPr>
        <w:t xml:space="preserve">profound </w:t>
      </w:r>
      <w:r w:rsidRPr="00D92996">
        <w:rPr>
          <w:rStyle w:val="Emphasis"/>
          <w:highlight w:val="cyan"/>
        </w:rPr>
        <w:t>implications</w:t>
      </w:r>
      <w:r w:rsidRPr="00D92996">
        <w:rPr>
          <w:rStyle w:val="StyleUnderline"/>
          <w:highlight w:val="cyan"/>
        </w:rPr>
        <w:t xml:space="preserve"> for </w:t>
      </w:r>
      <w:r w:rsidRPr="00D92996">
        <w:rPr>
          <w:rStyle w:val="Emphasis"/>
          <w:highlight w:val="cyan"/>
        </w:rPr>
        <w:t>global security</w:t>
      </w:r>
      <w:r w:rsidRPr="00D92996">
        <w:rPr>
          <w:rStyle w:val="StyleUnderline"/>
        </w:rPr>
        <w:t xml:space="preserve"> and national integrity</w:t>
      </w:r>
      <w:r w:rsidRPr="00D92996">
        <w:rPr>
          <w:sz w:val="16"/>
        </w:rPr>
        <w:t xml:space="preserve">. This paper, written from a broad systems perspective, illustrates how </w:t>
      </w:r>
      <w:r w:rsidRPr="00D92996">
        <w:rPr>
          <w:rStyle w:val="StyleUnderline"/>
        </w:rPr>
        <w:t>emerging risks are</w:t>
      </w:r>
      <w:r w:rsidRPr="00D92996">
        <w:rPr>
          <w:sz w:val="16"/>
        </w:rPr>
        <w:t xml:space="preserve"> getting more complex and </w:t>
      </w:r>
      <w:r w:rsidRPr="00D92996">
        <w:rPr>
          <w:rStyle w:val="Emphasis"/>
        </w:rPr>
        <w:t>intertwined</w:t>
      </w:r>
      <w:r w:rsidRPr="00D92996">
        <w:rPr>
          <w:sz w:val="16"/>
        </w:rPr>
        <w:t xml:space="preserve">; blurring boundaries between the economic, environmental, geopolitical, </w:t>
      </w:r>
      <w:proofErr w:type="gramStart"/>
      <w:r w:rsidRPr="00D92996">
        <w:rPr>
          <w:sz w:val="16"/>
        </w:rPr>
        <w:t>societal</w:t>
      </w:r>
      <w:proofErr w:type="gramEnd"/>
      <w:r w:rsidRPr="00D92996">
        <w:rPr>
          <w:sz w:val="16"/>
        </w:rPr>
        <w:t xml:space="preserve"> and technological taxonomy used by the World Economic Forum for its annual global risk forecasts. </w:t>
      </w:r>
      <w:r w:rsidRPr="00D92996">
        <w:rPr>
          <w:rStyle w:val="Emphasis"/>
        </w:rPr>
        <w:t xml:space="preserve">Tight </w:t>
      </w:r>
      <w:r w:rsidRPr="00D92996">
        <w:rPr>
          <w:rStyle w:val="Emphasis"/>
          <w:highlight w:val="cyan"/>
        </w:rPr>
        <w:t>couplings</w:t>
      </w:r>
      <w:r w:rsidRPr="00D92996">
        <w:rPr>
          <w:rStyle w:val="StyleUnderline"/>
          <w:highlight w:val="cyan"/>
        </w:rPr>
        <w:t xml:space="preserve"> in</w:t>
      </w:r>
      <w:r w:rsidRPr="00D92996">
        <w:rPr>
          <w:sz w:val="16"/>
        </w:rPr>
        <w:t xml:space="preserve"> our </w:t>
      </w:r>
      <w:r w:rsidRPr="00D92996">
        <w:rPr>
          <w:rStyle w:val="Emphasis"/>
          <w:highlight w:val="cyan"/>
        </w:rPr>
        <w:t>global systems</w:t>
      </w:r>
      <w:r w:rsidRPr="00D92996">
        <w:rPr>
          <w:rStyle w:val="StyleUnderline"/>
        </w:rPr>
        <w:t xml:space="preserve"> have</w:t>
      </w:r>
      <w:r w:rsidRPr="00D92996">
        <w:rPr>
          <w:sz w:val="16"/>
        </w:rPr>
        <w:t xml:space="preserve"> also </w:t>
      </w:r>
      <w:r w:rsidRPr="00D92996">
        <w:rPr>
          <w:rStyle w:val="StyleUnderline"/>
          <w:highlight w:val="cyan"/>
        </w:rPr>
        <w:t>enabled risks</w:t>
      </w:r>
      <w:r w:rsidRPr="00D92996">
        <w:rPr>
          <w:rStyle w:val="StyleUnderline"/>
        </w:rPr>
        <w:t xml:space="preserve"> accrued </w:t>
      </w:r>
      <w:r w:rsidRPr="00D92996">
        <w:rPr>
          <w:rStyle w:val="StyleUnderline"/>
          <w:highlight w:val="cyan"/>
        </w:rPr>
        <w:t xml:space="preserve">in </w:t>
      </w:r>
      <w:r w:rsidRPr="00D92996">
        <w:rPr>
          <w:rStyle w:val="Emphasis"/>
          <w:highlight w:val="cyan"/>
        </w:rPr>
        <w:t>one area</w:t>
      </w:r>
      <w:r w:rsidRPr="00D92996">
        <w:rPr>
          <w:rStyle w:val="StyleUnderline"/>
          <w:highlight w:val="cyan"/>
        </w:rPr>
        <w:t xml:space="preserve"> to </w:t>
      </w:r>
      <w:r w:rsidRPr="00D92996">
        <w:rPr>
          <w:rStyle w:val="Emphasis"/>
          <w:highlight w:val="cyan"/>
        </w:rPr>
        <w:t>snowball</w:t>
      </w:r>
      <w:r w:rsidRPr="00D92996">
        <w:rPr>
          <w:rStyle w:val="StyleUnderline"/>
          <w:highlight w:val="cyan"/>
        </w:rPr>
        <w:t xml:space="preserve"> into</w:t>
      </w:r>
      <w:r w:rsidRPr="00D92996">
        <w:rPr>
          <w:rStyle w:val="StyleUnderline"/>
        </w:rPr>
        <w:t xml:space="preserve"> a </w:t>
      </w:r>
      <w:r w:rsidRPr="00D92996">
        <w:rPr>
          <w:rStyle w:val="Emphasis"/>
          <w:highlight w:val="cyan"/>
        </w:rPr>
        <w:t>full-blown crisis</w:t>
      </w:r>
      <w:r w:rsidRPr="00D92996">
        <w:rPr>
          <w:rStyle w:val="StyleUnderline"/>
          <w:highlight w:val="cyan"/>
        </w:rPr>
        <w:t xml:space="preserve"> </w:t>
      </w:r>
      <w:r w:rsidRPr="00D92996">
        <w:rPr>
          <w:rStyle w:val="Emphasis"/>
          <w:highlight w:val="cyan"/>
        </w:rPr>
        <w:t>elsewhere</w:t>
      </w:r>
      <w:r w:rsidRPr="00D92996">
        <w:rPr>
          <w:sz w:val="12"/>
          <w:szCs w:val="18"/>
        </w:rPr>
        <w:t>. The COVID-19 pandemic and its socioeconomic fallouts exemplify this systemic chain-reaction. Onceinexorable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p>
    <w:p w14:paraId="31235C24" w14:textId="77777777" w:rsidR="00492B01" w:rsidRPr="00D92996" w:rsidRDefault="00492B01" w:rsidP="00492B01">
      <w:pPr>
        <w:rPr>
          <w:sz w:val="12"/>
          <w:szCs w:val="18"/>
        </w:rPr>
      </w:pPr>
      <w:r w:rsidRPr="00D92996">
        <w:rPr>
          <w:sz w:val="12"/>
          <w:szCs w:val="18"/>
        </w:rPr>
        <w:t>Key Words: Global Systems, Emergence, VUCA, COVID-9, Social Instability, Big Tech, Great Reset</w:t>
      </w:r>
    </w:p>
    <w:p w14:paraId="3492AFB7" w14:textId="77777777" w:rsidR="00492B01" w:rsidRPr="00D92996" w:rsidRDefault="00492B01" w:rsidP="00492B01">
      <w:pPr>
        <w:rPr>
          <w:sz w:val="12"/>
          <w:szCs w:val="18"/>
        </w:rPr>
      </w:pPr>
      <w:r w:rsidRPr="00D92996">
        <w:rPr>
          <w:sz w:val="12"/>
          <w:szCs w:val="18"/>
        </w:rPr>
        <w:lastRenderedPageBreak/>
        <w:t>INTRODUCTION</w:t>
      </w:r>
    </w:p>
    <w:p w14:paraId="7A6BC2C3" w14:textId="77777777" w:rsidR="00492B01" w:rsidRPr="00D92996" w:rsidRDefault="00492B01" w:rsidP="00492B01">
      <w:pPr>
        <w:rPr>
          <w:sz w:val="12"/>
          <w:szCs w:val="18"/>
        </w:rPr>
      </w:pPr>
      <w:r w:rsidRPr="00D92996">
        <w:rPr>
          <w:sz w:val="12"/>
          <w:szCs w:val="18"/>
        </w:rPr>
        <w:t xml:space="preserve">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w:t>
      </w:r>
      <w:proofErr w:type="gramStart"/>
      <w:r w:rsidRPr="00D92996">
        <w:rPr>
          <w:sz w:val="12"/>
          <w:szCs w:val="18"/>
        </w:rPr>
        <w:t>complexity</w:t>
      </w:r>
      <w:proofErr w:type="gramEnd"/>
      <w:r w:rsidRPr="00D92996">
        <w:rPr>
          <w:sz w:val="12"/>
          <w:szCs w:val="18"/>
        </w:rPr>
        <w:t xml:space="preserve"> and ambiguity (VUCA).</w:t>
      </w:r>
    </w:p>
    <w:p w14:paraId="131BB764" w14:textId="77777777" w:rsidR="00492B01" w:rsidRPr="00D92996" w:rsidRDefault="00492B01" w:rsidP="00492B01">
      <w:pPr>
        <w:rPr>
          <w:sz w:val="16"/>
        </w:rPr>
      </w:pPr>
      <w:r w:rsidRPr="00D92996">
        <w:rPr>
          <w:sz w:val="12"/>
          <w:szCs w:val="18"/>
        </w:rPr>
        <w:t>But what exactly is a global system? Our planet itself is an autonomous and selfsustaining mega-system, marked by periodic cycles and elemental vagaries.</w:t>
      </w:r>
      <w:r w:rsidRPr="00D92996">
        <w:rPr>
          <w:sz w:val="16"/>
        </w:rPr>
        <w:t xml:space="preserve"> Human activities within however are not system isolates as our </w:t>
      </w:r>
      <w:r w:rsidRPr="00D92996">
        <w:rPr>
          <w:rStyle w:val="StyleUnderline"/>
          <w:highlight w:val="cyan"/>
        </w:rPr>
        <w:t>banking</w:t>
      </w:r>
      <w:r w:rsidRPr="00D92996">
        <w:rPr>
          <w:rStyle w:val="StyleUnderline"/>
        </w:rPr>
        <w:t xml:space="preserve">, utility, </w:t>
      </w:r>
      <w:r w:rsidRPr="00D92996">
        <w:rPr>
          <w:rStyle w:val="StyleUnderline"/>
          <w:highlight w:val="cyan"/>
        </w:rPr>
        <w:t xml:space="preserve">farming, </w:t>
      </w:r>
      <w:proofErr w:type="gramStart"/>
      <w:r w:rsidRPr="00D92996">
        <w:rPr>
          <w:rStyle w:val="Emphasis"/>
          <w:highlight w:val="cyan"/>
        </w:rPr>
        <w:t>health</w:t>
      </w:r>
      <w:r w:rsidRPr="00D92996">
        <w:rPr>
          <w:rStyle w:val="StyleUnderline"/>
        </w:rPr>
        <w:t>care</w:t>
      </w:r>
      <w:proofErr w:type="gramEnd"/>
      <w:r w:rsidRPr="00D92996">
        <w:rPr>
          <w:rStyle w:val="StyleUnderline"/>
        </w:rPr>
        <w:t xml:space="preserve"> </w:t>
      </w:r>
      <w:r w:rsidRPr="00D92996">
        <w:rPr>
          <w:rStyle w:val="StyleUnderline"/>
          <w:highlight w:val="cyan"/>
        </w:rPr>
        <w:t>and retail</w:t>
      </w:r>
      <w:r w:rsidRPr="00D92996">
        <w:rPr>
          <w:rStyle w:val="StyleUnderline"/>
        </w:rPr>
        <w:t xml:space="preserve"> sectors etc. </w:t>
      </w:r>
      <w:r w:rsidRPr="00D92996">
        <w:rPr>
          <w:rStyle w:val="StyleUnderline"/>
          <w:highlight w:val="cyan"/>
        </w:rPr>
        <w:t>are</w:t>
      </w:r>
      <w:r w:rsidRPr="00D92996">
        <w:rPr>
          <w:rStyle w:val="StyleUnderline"/>
        </w:rPr>
        <w:t xml:space="preserve"> increasingly </w:t>
      </w:r>
      <w:r w:rsidRPr="00D92996">
        <w:rPr>
          <w:rStyle w:val="Emphasis"/>
          <w:highlight w:val="cyan"/>
        </w:rPr>
        <w:t>entwined</w:t>
      </w:r>
      <w:r w:rsidRPr="00D92996">
        <w:rPr>
          <w:rStyle w:val="StyleUnderline"/>
        </w:rPr>
        <w:t xml:space="preserve">. Risks accrued in </w:t>
      </w:r>
      <w:r w:rsidRPr="00D92996">
        <w:rPr>
          <w:rStyle w:val="Emphasis"/>
        </w:rPr>
        <w:t>one system</w:t>
      </w:r>
      <w:r w:rsidRPr="00D92996">
        <w:rPr>
          <w:rStyle w:val="StyleUnderline"/>
        </w:rPr>
        <w:t xml:space="preserve"> may </w:t>
      </w:r>
      <w:r w:rsidRPr="00D92996">
        <w:rPr>
          <w:rStyle w:val="Emphasis"/>
        </w:rPr>
        <w:t>cascade</w:t>
      </w:r>
      <w:r w:rsidRPr="00D92996">
        <w:rPr>
          <w:rStyle w:val="StyleUnderline"/>
        </w:rPr>
        <w:t xml:space="preserve"> into an </w:t>
      </w:r>
      <w:r w:rsidRPr="00D92996">
        <w:rPr>
          <w:rStyle w:val="Emphasis"/>
        </w:rPr>
        <w:t>unforeseen crisis</w:t>
      </w:r>
      <w:r w:rsidRPr="00D92996">
        <w:rPr>
          <w:sz w:val="16"/>
        </w:rPr>
        <w:t xml:space="preserve"> within and/or without (Choo, Smith &amp; McCusker, 2007). Scholars call this phenomenon “emergence”; one where </w:t>
      </w:r>
      <w:r w:rsidRPr="00D92996">
        <w:rPr>
          <w:rStyle w:val="StyleUnderline"/>
        </w:rPr>
        <w:t xml:space="preserve">the behaviour of </w:t>
      </w:r>
      <w:r w:rsidRPr="00D92996">
        <w:rPr>
          <w:rStyle w:val="Emphasis"/>
        </w:rPr>
        <w:t>intersecting systems</w:t>
      </w:r>
      <w:r w:rsidRPr="00D92996">
        <w:rPr>
          <w:rStyle w:val="StyleUnderline"/>
        </w:rPr>
        <w:t xml:space="preserve"> is determined by </w:t>
      </w:r>
      <w:r w:rsidRPr="00D92996">
        <w:rPr>
          <w:rStyle w:val="Emphasis"/>
        </w:rPr>
        <w:t>complex</w:t>
      </w:r>
      <w:r w:rsidRPr="00D92996">
        <w:rPr>
          <w:rStyle w:val="StyleUnderline"/>
        </w:rPr>
        <w:t xml:space="preserve"> and largely </w:t>
      </w:r>
      <w:r w:rsidRPr="00D92996">
        <w:rPr>
          <w:rStyle w:val="Emphasis"/>
        </w:rPr>
        <w:t>invisible interactions</w:t>
      </w:r>
      <w:r w:rsidRPr="00D92996">
        <w:rPr>
          <w:rStyle w:val="StyleUnderline"/>
        </w:rPr>
        <w:t xml:space="preserve"> at the </w:t>
      </w:r>
      <w:r w:rsidRPr="00D92996">
        <w:rPr>
          <w:rStyle w:val="Emphasis"/>
        </w:rPr>
        <w:t>substratum</w:t>
      </w:r>
      <w:r w:rsidRPr="00D92996">
        <w:rPr>
          <w:sz w:val="16"/>
        </w:rPr>
        <w:t xml:space="preserve"> (Goldstein, 1999; Holland, 1998).</w:t>
      </w:r>
    </w:p>
    <w:p w14:paraId="2957373E" w14:textId="77777777" w:rsidR="00492B01" w:rsidRPr="00D92996" w:rsidRDefault="00492B01" w:rsidP="00492B01">
      <w:pPr>
        <w:rPr>
          <w:sz w:val="12"/>
          <w:szCs w:val="18"/>
        </w:rPr>
      </w:pPr>
      <w:r w:rsidRPr="00D92996">
        <w:rPr>
          <w:sz w:val="12"/>
          <w:szCs w:val="18"/>
        </w:rPr>
        <w:t xml:space="preserve">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w:t>
      </w:r>
      <w:proofErr w:type="gramStart"/>
      <w:r w:rsidRPr="00D92996">
        <w:rPr>
          <w:sz w:val="12"/>
          <w:szCs w:val="18"/>
        </w:rPr>
        <w:t>products, and</w:t>
      </w:r>
      <w:proofErr w:type="gramEnd"/>
      <w:r w:rsidRPr="00D92996">
        <w:rPr>
          <w:sz w:val="12"/>
          <w:szCs w:val="18"/>
        </w:rPr>
        <w:t xml:space="preserve"> had generated nearly 20% of global imports in 2015 alone (Cousin, 2020). The pharmaceutical sector is particularly vulnerable. Nearly “85% of medicines in the U.S. strategic national stockpile” sources components from China (Owens, 2020).</w:t>
      </w:r>
    </w:p>
    <w:p w14:paraId="11EF1D0B" w14:textId="77777777" w:rsidR="00492B01" w:rsidRPr="00D92996" w:rsidRDefault="00492B01" w:rsidP="00492B01">
      <w:pPr>
        <w:rPr>
          <w:sz w:val="12"/>
          <w:szCs w:val="18"/>
        </w:rPr>
      </w:pPr>
      <w:r w:rsidRPr="00D92996">
        <w:rPr>
          <w:sz w:val="12"/>
          <w:szCs w:val="18"/>
        </w:rPr>
        <w:t xml:space="preserve">An initial </w:t>
      </w:r>
      <w:proofErr w:type="gramStart"/>
      <w:r w:rsidRPr="00D92996">
        <w:rPr>
          <w:sz w:val="12"/>
          <w:szCs w:val="18"/>
        </w:rPr>
        <w:t>run on</w:t>
      </w:r>
      <w:proofErr w:type="gramEnd"/>
      <w:r w:rsidRPr="00D92996">
        <w:rPr>
          <w:sz w:val="12"/>
          <w:szCs w:val="18"/>
        </w:rPr>
        <w:t xml:space="preserve"> respiratory masks has now been eclipsed by rowdy queues at supermarkets and the bankruptcy of small businesses. The entire global population – save for major pockets such as Sweden, Belarus, </w:t>
      </w:r>
      <w:proofErr w:type="gramStart"/>
      <w:r w:rsidRPr="00D92996">
        <w:rPr>
          <w:sz w:val="12"/>
          <w:szCs w:val="18"/>
        </w:rPr>
        <w:t>Taiwan</w:t>
      </w:r>
      <w:proofErr w:type="gramEnd"/>
      <w:r w:rsidRPr="00D92996">
        <w:rPr>
          <w:sz w:val="12"/>
          <w:szCs w:val="18"/>
        </w:rPr>
        <w:t xml:space="preserve"> and Japan – have been subjected to cyclical lockdowns and quarantines. </w:t>
      </w:r>
      <w:proofErr w:type="gramStart"/>
      <w:r w:rsidRPr="00D92996">
        <w:rPr>
          <w:sz w:val="12"/>
          <w:szCs w:val="18"/>
        </w:rPr>
        <w:t>Never before</w:t>
      </w:r>
      <w:proofErr w:type="gramEnd"/>
      <w:r w:rsidRPr="00D92996">
        <w:rPr>
          <w:sz w:val="12"/>
          <w:szCs w:val="18"/>
        </w:rPr>
        <w:t xml:space="preserve"> in history have humans faced such a systemic, borderless calamity.</w:t>
      </w:r>
    </w:p>
    <w:p w14:paraId="1D39E878" w14:textId="77777777" w:rsidR="00492B01" w:rsidRPr="00D92996" w:rsidRDefault="00492B01" w:rsidP="00492B01">
      <w:pPr>
        <w:rPr>
          <w:sz w:val="12"/>
          <w:szCs w:val="18"/>
        </w:rPr>
      </w:pPr>
      <w:r w:rsidRPr="00D92996">
        <w:rPr>
          <w:sz w:val="12"/>
          <w:szCs w:val="18"/>
        </w:rPr>
        <w:t xml:space="preserve">COVID-19 represents a classic emergent crisis that necessitates real-time response and adaptivity in a real-time world, particularly since the global Just-in-Time (JIT) production and delivery system serves as both an enabler and vector for transboundary risks. From a </w:t>
      </w:r>
      <w:proofErr w:type="gramStart"/>
      <w:r w:rsidRPr="00D92996">
        <w:rPr>
          <w:sz w:val="12"/>
          <w:szCs w:val="18"/>
        </w:rPr>
        <w:t>systems</w:t>
      </w:r>
      <w:proofErr w:type="gramEnd"/>
      <w:r w:rsidRPr="00D92996">
        <w:rPr>
          <w:sz w:val="12"/>
          <w:szCs w:val="18"/>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(Maavak, 2019a). As traditional forces of globalization unravel, security professionals should take cognizance of emerging threats through a </w:t>
      </w:r>
      <w:proofErr w:type="gramStart"/>
      <w:r w:rsidRPr="00D92996">
        <w:rPr>
          <w:sz w:val="12"/>
          <w:szCs w:val="18"/>
        </w:rPr>
        <w:t>systems</w:t>
      </w:r>
      <w:proofErr w:type="gramEnd"/>
      <w:r w:rsidRPr="00D92996">
        <w:rPr>
          <w:sz w:val="12"/>
          <w:szCs w:val="18"/>
        </w:rPr>
        <w:t xml:space="preserve"> thinking approach.</w:t>
      </w:r>
    </w:p>
    <w:p w14:paraId="51980348" w14:textId="77777777" w:rsidR="00492B01" w:rsidRPr="00D92996" w:rsidRDefault="00492B01" w:rsidP="00492B01">
      <w:pPr>
        <w:rPr>
          <w:sz w:val="12"/>
          <w:szCs w:val="18"/>
        </w:rPr>
      </w:pPr>
      <w:r w:rsidRPr="00D92996">
        <w:rPr>
          <w:sz w:val="12"/>
          <w:szCs w:val="18"/>
        </w:rPr>
        <w:t>METHODOLOGY</w:t>
      </w:r>
    </w:p>
    <w:p w14:paraId="4FC2CA21" w14:textId="77777777" w:rsidR="00492B01" w:rsidRPr="00D92996" w:rsidRDefault="00492B01" w:rsidP="00492B01">
      <w:pPr>
        <w:rPr>
          <w:sz w:val="12"/>
          <w:szCs w:val="18"/>
        </w:rPr>
      </w:pPr>
      <w:r w:rsidRPr="00D92996">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14:paraId="7ED1402E" w14:textId="77777777" w:rsidR="00492B01" w:rsidRPr="00D92996" w:rsidRDefault="00492B01" w:rsidP="00492B01">
      <w:pPr>
        <w:ind w:left="720"/>
        <w:rPr>
          <w:sz w:val="12"/>
          <w:szCs w:val="18"/>
        </w:rPr>
      </w:pPr>
      <w:r w:rsidRPr="00D92996">
        <w:rPr>
          <w:sz w:val="12"/>
          <w:szCs w:val="18"/>
        </w:rPr>
        <w:t>• Diminishing diversity (or increasing homogeneity) of actors in the global system (Boli &amp; Thomas, 1997; Meyer, 2000; Young et al, 2006</w:t>
      </w:r>
      <w:proofErr w:type="gramStart"/>
      <w:r w:rsidRPr="00D92996">
        <w:rPr>
          <w:sz w:val="12"/>
          <w:szCs w:val="18"/>
        </w:rPr>
        <w:t>);</w:t>
      </w:r>
      <w:proofErr w:type="gramEnd"/>
    </w:p>
    <w:p w14:paraId="3C983001" w14:textId="77777777" w:rsidR="00492B01" w:rsidRPr="00D92996" w:rsidRDefault="00492B01" w:rsidP="00492B01">
      <w:pPr>
        <w:ind w:left="720"/>
        <w:rPr>
          <w:sz w:val="12"/>
          <w:szCs w:val="18"/>
        </w:rPr>
      </w:pPr>
      <w:r w:rsidRPr="00D92996">
        <w:rPr>
          <w:sz w:val="12"/>
          <w:szCs w:val="18"/>
        </w:rPr>
        <w:t>• Interconnections in the global system (Homer-Dixon et al, 2015; Lee &amp; Preston, 2012</w:t>
      </w:r>
      <w:proofErr w:type="gramStart"/>
      <w:r w:rsidRPr="00D92996">
        <w:rPr>
          <w:sz w:val="12"/>
          <w:szCs w:val="18"/>
        </w:rPr>
        <w:t>);</w:t>
      </w:r>
      <w:proofErr w:type="gramEnd"/>
    </w:p>
    <w:p w14:paraId="3576639E" w14:textId="77777777" w:rsidR="00492B01" w:rsidRPr="00D92996" w:rsidRDefault="00492B01" w:rsidP="00492B01">
      <w:pPr>
        <w:ind w:left="720"/>
        <w:rPr>
          <w:sz w:val="12"/>
          <w:szCs w:val="18"/>
        </w:rPr>
      </w:pPr>
      <w:r w:rsidRPr="00D92996">
        <w:rPr>
          <w:sz w:val="12"/>
          <w:szCs w:val="18"/>
        </w:rPr>
        <w:t xml:space="preserve">• Interactions of actors, </w:t>
      </w:r>
      <w:proofErr w:type="gramStart"/>
      <w:r w:rsidRPr="00D92996">
        <w:rPr>
          <w:sz w:val="12"/>
          <w:szCs w:val="18"/>
        </w:rPr>
        <w:t>events</w:t>
      </w:r>
      <w:proofErr w:type="gramEnd"/>
      <w:r w:rsidRPr="00D92996">
        <w:rPr>
          <w:sz w:val="12"/>
          <w:szCs w:val="18"/>
        </w:rPr>
        <w:t xml:space="preserve"> and components in the global system (Buldyrev et al, 2010; Bashan et al, 2013; Homer-Dixon et al, 2015); and</w:t>
      </w:r>
    </w:p>
    <w:p w14:paraId="19D8624B" w14:textId="77777777" w:rsidR="00492B01" w:rsidRPr="00D92996" w:rsidRDefault="00492B01" w:rsidP="00492B01">
      <w:pPr>
        <w:ind w:left="720"/>
        <w:rPr>
          <w:sz w:val="12"/>
          <w:szCs w:val="18"/>
        </w:rPr>
      </w:pPr>
      <w:r w:rsidRPr="00D92996">
        <w:rPr>
          <w:sz w:val="12"/>
          <w:szCs w:val="18"/>
        </w:rPr>
        <w:t>• Adaptive qualities in particular systems (Bodin &amp; Norberg, 2005; Scheffer et al, 2012) Since scholastic material on this topic remains somewhat inchoate, this paper buttresses many of its contentions through secondary (</w:t>
      </w:r>
      <w:proofErr w:type="gramStart"/>
      <w:r w:rsidRPr="00D92996">
        <w:rPr>
          <w:sz w:val="12"/>
          <w:szCs w:val="18"/>
        </w:rPr>
        <w:t>i.e.</w:t>
      </w:r>
      <w:proofErr w:type="gramEnd"/>
      <w:r w:rsidRPr="00D92996">
        <w:rPr>
          <w:sz w:val="12"/>
          <w:szCs w:val="18"/>
        </w:rPr>
        <w:t xml:space="preserve"> news/institutional) sources.</w:t>
      </w:r>
    </w:p>
    <w:p w14:paraId="1D3F8C13" w14:textId="77777777" w:rsidR="00492B01" w:rsidRPr="00D92996" w:rsidRDefault="00492B01" w:rsidP="00492B01">
      <w:pPr>
        <w:rPr>
          <w:sz w:val="12"/>
          <w:szCs w:val="18"/>
        </w:rPr>
      </w:pPr>
      <w:r w:rsidRPr="00D92996">
        <w:rPr>
          <w:sz w:val="12"/>
          <w:szCs w:val="18"/>
        </w:rPr>
        <w:t>ECONOMY</w:t>
      </w:r>
    </w:p>
    <w:p w14:paraId="29ED6A8D" w14:textId="77777777" w:rsidR="00492B01" w:rsidRPr="00D92996" w:rsidRDefault="00492B01" w:rsidP="00492B01">
      <w:pPr>
        <w:rPr>
          <w:sz w:val="16"/>
        </w:rPr>
      </w:pPr>
      <w:r w:rsidRPr="00D92996">
        <w:rPr>
          <w:sz w:val="16"/>
        </w:rPr>
        <w:t>According to Professor Stanislaw Drozdz (2018) of the Polish Academy of Sciences, “</w:t>
      </w:r>
      <w:r w:rsidRPr="00D92996">
        <w:rPr>
          <w:rStyle w:val="StyleUnderline"/>
        </w:rPr>
        <w:t>a global financial crash</w:t>
      </w:r>
      <w:r w:rsidRPr="00D92996">
        <w:rPr>
          <w:sz w:val="16"/>
        </w:rPr>
        <w:t xml:space="preserve"> of a previously unprecedented scale is highly probable” by the mid- 2020s. This </w:t>
      </w:r>
      <w:r w:rsidRPr="00D92996">
        <w:rPr>
          <w:rStyle w:val="StyleUnderline"/>
        </w:rPr>
        <w:t xml:space="preserve">will lead to a </w:t>
      </w:r>
      <w:r w:rsidRPr="00D92996">
        <w:rPr>
          <w:rStyle w:val="Emphasis"/>
        </w:rPr>
        <w:t>trickle-down meltdown</w:t>
      </w:r>
      <w:r w:rsidRPr="00D92996">
        <w:rPr>
          <w:rStyle w:val="StyleUnderline"/>
        </w:rPr>
        <w:t xml:space="preserve">, impacting </w:t>
      </w:r>
      <w:r w:rsidRPr="00D92996">
        <w:rPr>
          <w:rStyle w:val="Emphasis"/>
        </w:rPr>
        <w:t>all areas</w:t>
      </w:r>
      <w:r w:rsidRPr="00D92996">
        <w:rPr>
          <w:rStyle w:val="StyleUnderline"/>
        </w:rPr>
        <w:t xml:space="preserve"> of human activity</w:t>
      </w:r>
      <w:r w:rsidRPr="00D92996">
        <w:rPr>
          <w:sz w:val="16"/>
        </w:rPr>
        <w:t>.</w:t>
      </w:r>
    </w:p>
    <w:p w14:paraId="141D7F2A" w14:textId="77777777" w:rsidR="00492B01" w:rsidRPr="00D92996" w:rsidRDefault="00492B01" w:rsidP="00492B01">
      <w:pPr>
        <w:rPr>
          <w:sz w:val="12"/>
          <w:szCs w:val="18"/>
        </w:rPr>
      </w:pPr>
      <w:r w:rsidRPr="00D92996">
        <w:rPr>
          <w:sz w:val="16"/>
        </w:rPr>
        <w:t xml:space="preserve">The economist John Mauldin (2018) similarly warns that the “2020s might be the worst decade in US history” </w:t>
      </w:r>
      <w:r w:rsidRPr="00D92996">
        <w:rPr>
          <w:rStyle w:val="StyleUnderline"/>
        </w:rPr>
        <w:t>and</w:t>
      </w:r>
      <w:r w:rsidRPr="00D92996">
        <w:rPr>
          <w:sz w:val="16"/>
        </w:rPr>
        <w:t xml:space="preserve"> may </w:t>
      </w:r>
      <w:r w:rsidRPr="00D92996">
        <w:rPr>
          <w:rStyle w:val="StyleUnderline"/>
        </w:rPr>
        <w:t xml:space="preserve">lead to a </w:t>
      </w:r>
      <w:r w:rsidRPr="00D92996">
        <w:rPr>
          <w:rStyle w:val="Emphasis"/>
        </w:rPr>
        <w:t>Second Great Depression</w:t>
      </w:r>
      <w:r w:rsidRPr="00D92996">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(Ausman, 2018). The reader should note that these figures were tabulated before the COVID-19 outbreak.</w:t>
      </w:r>
    </w:p>
    <w:p w14:paraId="4AA41CDD" w14:textId="77777777" w:rsidR="00492B01" w:rsidRPr="00D92996" w:rsidRDefault="00492B01" w:rsidP="00492B01">
      <w:pPr>
        <w:rPr>
          <w:sz w:val="12"/>
          <w:szCs w:val="18"/>
        </w:rPr>
      </w:pPr>
      <w:r w:rsidRPr="00D92996">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p>
    <w:p w14:paraId="14F42361" w14:textId="77777777" w:rsidR="00492B01" w:rsidRPr="00D92996" w:rsidRDefault="00492B01" w:rsidP="00492B01">
      <w:pPr>
        <w:rPr>
          <w:sz w:val="12"/>
          <w:szCs w:val="18"/>
        </w:rPr>
      </w:pPr>
      <w:r w:rsidRPr="00D92996">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(Maavak, 2012; DCDC, 2007).</w:t>
      </w:r>
    </w:p>
    <w:p w14:paraId="74FDF296" w14:textId="77777777" w:rsidR="00492B01" w:rsidRPr="00D92996" w:rsidRDefault="00492B01" w:rsidP="00492B01">
      <w:pPr>
        <w:rPr>
          <w:sz w:val="16"/>
        </w:rPr>
      </w:pPr>
      <w:r w:rsidRPr="00D92996">
        <w:rPr>
          <w:rStyle w:val="StyleUnderline"/>
          <w:highlight w:val="cyan"/>
        </w:rPr>
        <w:t>Economic stressors</w:t>
      </w:r>
      <w:r w:rsidRPr="00D92996">
        <w:rPr>
          <w:sz w:val="16"/>
        </w:rPr>
        <w:t xml:space="preserve">, in transcendent VUCA fashion, </w:t>
      </w:r>
      <w:r w:rsidRPr="00D92996">
        <w:rPr>
          <w:rStyle w:val="StyleUnderline"/>
        </w:rPr>
        <w:t>may</w:t>
      </w:r>
      <w:r w:rsidRPr="00D92996">
        <w:rPr>
          <w:sz w:val="16"/>
        </w:rPr>
        <w:t xml:space="preserve"> also </w:t>
      </w:r>
      <w:r w:rsidRPr="00D92996">
        <w:rPr>
          <w:rStyle w:val="StyleUnderline"/>
          <w:highlight w:val="cyan"/>
        </w:rPr>
        <w:t>induce</w:t>
      </w:r>
      <w:r w:rsidRPr="00D92996">
        <w:rPr>
          <w:rStyle w:val="StyleUnderline"/>
        </w:rPr>
        <w:t xml:space="preserve"> </w:t>
      </w:r>
      <w:r w:rsidRPr="00D92996">
        <w:rPr>
          <w:rStyle w:val="Emphasis"/>
        </w:rPr>
        <w:t xml:space="preserve">radical </w:t>
      </w:r>
      <w:r w:rsidRPr="00D92996">
        <w:rPr>
          <w:rStyle w:val="Emphasis"/>
          <w:highlight w:val="cyan"/>
        </w:rPr>
        <w:t>geopolitical realignments</w:t>
      </w:r>
      <w:r w:rsidRPr="00D92996">
        <w:rPr>
          <w:rStyle w:val="StyleUnderline"/>
        </w:rPr>
        <w:t xml:space="preserve">. Bullions now carry more weight than NATO’s </w:t>
      </w:r>
      <w:r w:rsidRPr="00D92996">
        <w:rPr>
          <w:rStyle w:val="Emphasis"/>
        </w:rPr>
        <w:t>security guarantees</w:t>
      </w:r>
      <w:r w:rsidRPr="00D92996">
        <w:rPr>
          <w:rStyle w:val="StyleUnderline"/>
        </w:rPr>
        <w:t xml:space="preserve"> in </w:t>
      </w:r>
      <w:r w:rsidRPr="00D92996">
        <w:rPr>
          <w:rStyle w:val="Emphasis"/>
        </w:rPr>
        <w:t>Eastern Europe</w:t>
      </w:r>
      <w:r w:rsidRPr="00D92996">
        <w:rPr>
          <w:sz w:val="16"/>
        </w:rPr>
        <w:t>. After Poland repatriated 100 tons of gold from the Bank of England in 2019, Slovakia, Serbia and Hungary quickly followed suit.</w:t>
      </w:r>
    </w:p>
    <w:p w14:paraId="4D506717" w14:textId="77777777" w:rsidR="00492B01" w:rsidRPr="00D92996" w:rsidRDefault="00492B01" w:rsidP="00492B01">
      <w:pPr>
        <w:rPr>
          <w:sz w:val="16"/>
        </w:rPr>
      </w:pPr>
      <w:r w:rsidRPr="00D92996">
        <w:rPr>
          <w:sz w:val="16"/>
        </w:rPr>
        <w:t xml:space="preserve">According to former Slovak Premier Robert Fico, </w:t>
      </w:r>
      <w:r w:rsidRPr="00D92996">
        <w:rPr>
          <w:rStyle w:val="StyleUnderline"/>
        </w:rPr>
        <w:t xml:space="preserve">this </w:t>
      </w:r>
      <w:r w:rsidRPr="00D92996">
        <w:rPr>
          <w:rStyle w:val="Emphasis"/>
        </w:rPr>
        <w:t>erosion</w:t>
      </w:r>
      <w:r w:rsidRPr="00D92996">
        <w:rPr>
          <w:rStyle w:val="StyleUnderline"/>
        </w:rPr>
        <w:t xml:space="preserve"> in </w:t>
      </w:r>
      <w:r w:rsidRPr="00D92996">
        <w:rPr>
          <w:rStyle w:val="Emphasis"/>
        </w:rPr>
        <w:t>regional trust</w:t>
      </w:r>
      <w:r w:rsidRPr="00D92996">
        <w:rPr>
          <w:rStyle w:val="StyleUnderline"/>
        </w:rPr>
        <w:t xml:space="preserve"> was based on historical precedents</w:t>
      </w:r>
      <w:r w:rsidRPr="00D92996">
        <w:rPr>
          <w:sz w:val="16"/>
        </w:rPr>
        <w:t xml:space="preserve"> – </w:t>
      </w:r>
      <w:proofErr w:type="gramStart"/>
      <w:r w:rsidRPr="00D92996">
        <w:rPr>
          <w:sz w:val="16"/>
        </w:rPr>
        <w:t>in particular the</w:t>
      </w:r>
      <w:proofErr w:type="gramEnd"/>
      <w:r w:rsidRPr="00D92996">
        <w:rPr>
          <w:sz w:val="16"/>
        </w:rPr>
        <w:t xml:space="preserve"> 1938 Munich Agreement which ceded Czechoslovakia’s Sudetenland to Nazi Germany. As Fico reiterated (Dudik &amp; Tomek, 2019):</w:t>
      </w:r>
    </w:p>
    <w:p w14:paraId="208FCE46" w14:textId="77777777" w:rsidR="00492B01" w:rsidRPr="00D92996" w:rsidRDefault="00492B01" w:rsidP="00492B01">
      <w:pPr>
        <w:ind w:left="720"/>
        <w:rPr>
          <w:sz w:val="16"/>
        </w:rPr>
      </w:pPr>
      <w:r w:rsidRPr="00D92996">
        <w:rPr>
          <w:sz w:val="16"/>
        </w:rPr>
        <w:t>“You can hardly trust even the closest allies after the Munich Agreement… I guarantee that if something happens, we won’t see a single gram of this (offshore-held) gold. Let’s do it (repatriation) as quickly as possible.” (Parenthesis added by author).</w:t>
      </w:r>
    </w:p>
    <w:p w14:paraId="47E92301" w14:textId="77777777" w:rsidR="00492B01" w:rsidRPr="00D92996" w:rsidRDefault="00492B01" w:rsidP="00492B01">
      <w:pPr>
        <w:rPr>
          <w:sz w:val="16"/>
        </w:rPr>
      </w:pPr>
      <w:r w:rsidRPr="00D92996">
        <w:rPr>
          <w:sz w:val="16"/>
        </w:rPr>
        <w:lastRenderedPageBreak/>
        <w:t xml:space="preserve">President Aleksandar Vucic of Serbia (a non-NATO nation) justified his central bank’s gold-repatriation program by hinting at economic headwinds ahead: “We see in which direction the crisis in the world is moving” (Dudik &amp; Tomek, 2019). Indeed, </w:t>
      </w:r>
      <w:r w:rsidRPr="00D92996">
        <w:rPr>
          <w:rStyle w:val="StyleUnderline"/>
          <w:highlight w:val="cyan"/>
        </w:rPr>
        <w:t>with</w:t>
      </w:r>
      <w:r w:rsidRPr="00D92996">
        <w:rPr>
          <w:rStyle w:val="StyleUnderline"/>
        </w:rPr>
        <w:t xml:space="preserve"> two global Titanics – the </w:t>
      </w:r>
      <w:r w:rsidRPr="00D92996">
        <w:rPr>
          <w:rStyle w:val="Emphasis"/>
          <w:highlight w:val="cyan"/>
        </w:rPr>
        <w:t>U</w:t>
      </w:r>
      <w:r w:rsidRPr="00D92996">
        <w:rPr>
          <w:sz w:val="16"/>
        </w:rPr>
        <w:t xml:space="preserve">nited </w:t>
      </w:r>
      <w:r w:rsidRPr="00D92996">
        <w:rPr>
          <w:rStyle w:val="Emphasis"/>
          <w:highlight w:val="cyan"/>
        </w:rPr>
        <w:t>S</w:t>
      </w:r>
      <w:r w:rsidRPr="00D92996">
        <w:rPr>
          <w:sz w:val="16"/>
        </w:rPr>
        <w:t xml:space="preserve">tates </w:t>
      </w:r>
      <w:r w:rsidRPr="00D92996">
        <w:rPr>
          <w:rStyle w:val="StyleUnderline"/>
          <w:highlight w:val="cyan"/>
        </w:rPr>
        <w:t>and China</w:t>
      </w:r>
      <w:r w:rsidRPr="00D92996">
        <w:rPr>
          <w:sz w:val="16"/>
        </w:rPr>
        <w:t xml:space="preserve"> – set </w:t>
      </w:r>
      <w:r w:rsidRPr="00D92996">
        <w:rPr>
          <w:rStyle w:val="StyleUnderline"/>
        </w:rPr>
        <w:t xml:space="preserve">on a </w:t>
      </w:r>
      <w:r w:rsidRPr="00D92996">
        <w:rPr>
          <w:rStyle w:val="Emphasis"/>
        </w:rPr>
        <w:t>collision course</w:t>
      </w:r>
      <w:r w:rsidRPr="00D92996">
        <w:rPr>
          <w:sz w:val="16"/>
        </w:rPr>
        <w:t xml:space="preserve"> with a quadrillions-denominated iceberg in the middle, and a viral outbreak on its tip, </w:t>
      </w:r>
      <w:r w:rsidRPr="00D92996">
        <w:rPr>
          <w:rStyle w:val="StyleUnderline"/>
        </w:rPr>
        <w:t xml:space="preserve">the </w:t>
      </w:r>
      <w:r w:rsidRPr="00D92996">
        <w:rPr>
          <w:rStyle w:val="Emphasis"/>
        </w:rPr>
        <w:t xml:space="preserve">seismic </w:t>
      </w:r>
      <w:r w:rsidRPr="00D92996">
        <w:rPr>
          <w:rStyle w:val="Emphasis"/>
          <w:highlight w:val="cyan"/>
        </w:rPr>
        <w:t>ripples</w:t>
      </w:r>
      <w:r w:rsidRPr="00D92996">
        <w:rPr>
          <w:rStyle w:val="StyleUnderline"/>
          <w:highlight w:val="cyan"/>
        </w:rPr>
        <w:t xml:space="preserve"> will be felt</w:t>
      </w:r>
      <w:r w:rsidRPr="00D92996">
        <w:rPr>
          <w:rStyle w:val="StyleUnderline"/>
        </w:rPr>
        <w:t xml:space="preserve"> </w:t>
      </w:r>
      <w:r w:rsidRPr="00D92996">
        <w:rPr>
          <w:rStyle w:val="Emphasis"/>
        </w:rPr>
        <w:t>far</w:t>
      </w:r>
      <w:r w:rsidRPr="00D92996">
        <w:rPr>
          <w:rStyle w:val="StyleUnderline"/>
        </w:rPr>
        <w:t xml:space="preserve">, </w:t>
      </w:r>
      <w:r w:rsidRPr="00D92996">
        <w:rPr>
          <w:rStyle w:val="Emphasis"/>
        </w:rPr>
        <w:t>wide</w:t>
      </w:r>
      <w:r w:rsidRPr="00D92996">
        <w:rPr>
          <w:rStyle w:val="StyleUnderline"/>
        </w:rPr>
        <w:t xml:space="preserve"> and for a </w:t>
      </w:r>
      <w:r w:rsidRPr="00D92996">
        <w:rPr>
          <w:rStyle w:val="Emphasis"/>
        </w:rPr>
        <w:t>considerable period</w:t>
      </w:r>
      <w:r w:rsidRPr="00D92996">
        <w:rPr>
          <w:sz w:val="16"/>
        </w:rPr>
        <w:t>.</w:t>
      </w:r>
    </w:p>
    <w:p w14:paraId="55F0B374" w14:textId="77777777" w:rsidR="00492B01" w:rsidRPr="00D92996" w:rsidRDefault="00492B01" w:rsidP="00492B01">
      <w:pPr>
        <w:rPr>
          <w:sz w:val="12"/>
          <w:szCs w:val="18"/>
        </w:rPr>
      </w:pPr>
      <w:r w:rsidRPr="00D92996">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14:paraId="0E215E08" w14:textId="77777777" w:rsidR="00492B01" w:rsidRPr="00D92996" w:rsidRDefault="00492B01" w:rsidP="00492B01">
      <w:pPr>
        <w:rPr>
          <w:sz w:val="12"/>
          <w:szCs w:val="18"/>
        </w:rPr>
      </w:pPr>
      <w:r w:rsidRPr="00D92996">
        <w:rPr>
          <w:sz w:val="12"/>
          <w:szCs w:val="18"/>
        </w:rPr>
        <w:t>In the final analysis, COVID-19 is not the root cause of the current global economic turmoil; it is merely an accelerant to a burning house of cards that was left smouldering since the 2008 Great Recession (Maavak, 2020a). We also see how the four main pillars of systems thinking (diversity, interconnectivity, interactivity and “adaptivity”) form the mise en scene in a VUCA decade.</w:t>
      </w:r>
    </w:p>
    <w:p w14:paraId="31211A2C" w14:textId="77777777" w:rsidR="00492B01" w:rsidRPr="00D92996" w:rsidRDefault="00492B01" w:rsidP="00492B01">
      <w:pPr>
        <w:rPr>
          <w:sz w:val="12"/>
          <w:szCs w:val="18"/>
        </w:rPr>
      </w:pPr>
      <w:r w:rsidRPr="00D92996">
        <w:rPr>
          <w:sz w:val="12"/>
          <w:szCs w:val="18"/>
        </w:rPr>
        <w:t>ENVIRONMENTAL</w:t>
      </w:r>
    </w:p>
    <w:p w14:paraId="5DF5C57A" w14:textId="77777777" w:rsidR="00492B01" w:rsidRPr="00D92996" w:rsidRDefault="00492B01" w:rsidP="00492B01">
      <w:pPr>
        <w:rPr>
          <w:sz w:val="16"/>
        </w:rPr>
      </w:pPr>
      <w:r w:rsidRPr="00D92996">
        <w:rPr>
          <w:rStyle w:val="StyleUnderline"/>
        </w:rPr>
        <w:t xml:space="preserve">What happens to the </w:t>
      </w:r>
      <w:r w:rsidRPr="00D92996">
        <w:rPr>
          <w:rStyle w:val="Emphasis"/>
        </w:rPr>
        <w:t>environment</w:t>
      </w:r>
      <w:r w:rsidRPr="00D92996">
        <w:rPr>
          <w:rStyle w:val="StyleUnderline"/>
        </w:rPr>
        <w:t xml:space="preserve"> when our </w:t>
      </w:r>
      <w:r w:rsidRPr="00D92996">
        <w:rPr>
          <w:rStyle w:val="Emphasis"/>
        </w:rPr>
        <w:t>economies implode</w:t>
      </w:r>
      <w:r w:rsidRPr="00D92996">
        <w:rPr>
          <w:rStyle w:val="StyleUnderline"/>
        </w:rPr>
        <w:t xml:space="preserve">? </w:t>
      </w:r>
      <w:r w:rsidRPr="00D92996">
        <w:rPr>
          <w:rStyle w:val="StyleUnderline"/>
          <w:highlight w:val="cyan"/>
        </w:rPr>
        <w:t>Think of</w:t>
      </w:r>
      <w:r w:rsidRPr="00D92996">
        <w:rPr>
          <w:rStyle w:val="StyleUnderline"/>
        </w:rPr>
        <w:t xml:space="preserve"> a </w:t>
      </w:r>
      <w:r w:rsidRPr="00D92996">
        <w:rPr>
          <w:rStyle w:val="Emphasis"/>
          <w:highlight w:val="cyan"/>
        </w:rPr>
        <w:t>debt-laden</w:t>
      </w:r>
      <w:r w:rsidRPr="00D92996">
        <w:rPr>
          <w:rStyle w:val="StyleUnderline"/>
          <w:highlight w:val="cyan"/>
        </w:rPr>
        <w:t xml:space="preserve"> workforce at</w:t>
      </w:r>
      <w:r w:rsidRPr="00D92996">
        <w:rPr>
          <w:rStyle w:val="StyleUnderline"/>
        </w:rPr>
        <w:t xml:space="preserve"> sensitive </w:t>
      </w:r>
      <w:r w:rsidRPr="00D92996">
        <w:rPr>
          <w:rStyle w:val="Emphasis"/>
          <w:highlight w:val="cyan"/>
        </w:rPr>
        <w:t>nuclear</w:t>
      </w:r>
      <w:r w:rsidRPr="00D92996">
        <w:rPr>
          <w:rStyle w:val="StyleUnderline"/>
          <w:highlight w:val="cyan"/>
        </w:rPr>
        <w:t xml:space="preserve"> and </w:t>
      </w:r>
      <w:r w:rsidRPr="00D92996">
        <w:rPr>
          <w:rStyle w:val="Emphasis"/>
          <w:highlight w:val="cyan"/>
        </w:rPr>
        <w:t>chemical plants</w:t>
      </w:r>
      <w:r w:rsidRPr="00D92996">
        <w:rPr>
          <w:rStyle w:val="StyleUnderline"/>
        </w:rPr>
        <w:t xml:space="preserve">, along </w:t>
      </w:r>
      <w:r w:rsidRPr="00D92996">
        <w:rPr>
          <w:rStyle w:val="StyleUnderline"/>
          <w:highlight w:val="cyan"/>
        </w:rPr>
        <w:t>with a</w:t>
      </w:r>
      <w:r w:rsidRPr="00D92996">
        <w:rPr>
          <w:rStyle w:val="StyleUnderline"/>
        </w:rPr>
        <w:t xml:space="preserve"> concomitant </w:t>
      </w:r>
      <w:r w:rsidRPr="00D92996">
        <w:rPr>
          <w:rStyle w:val="Emphasis"/>
          <w:highlight w:val="cyan"/>
        </w:rPr>
        <w:t>surge</w:t>
      </w:r>
      <w:r w:rsidRPr="00D92996">
        <w:rPr>
          <w:rStyle w:val="StyleUnderline"/>
          <w:highlight w:val="cyan"/>
        </w:rPr>
        <w:t xml:space="preserve"> in</w:t>
      </w:r>
      <w:r w:rsidRPr="00D92996">
        <w:rPr>
          <w:rStyle w:val="StyleUnderline"/>
        </w:rPr>
        <w:t xml:space="preserve"> </w:t>
      </w:r>
      <w:r w:rsidRPr="00D92996">
        <w:rPr>
          <w:rStyle w:val="Emphasis"/>
        </w:rPr>
        <w:t xml:space="preserve">industrial </w:t>
      </w:r>
      <w:r w:rsidRPr="00D92996">
        <w:rPr>
          <w:rStyle w:val="Emphasis"/>
          <w:highlight w:val="cyan"/>
        </w:rPr>
        <w:t>accidents</w:t>
      </w:r>
      <w:r w:rsidRPr="00D92996">
        <w:rPr>
          <w:rStyle w:val="StyleUnderline"/>
        </w:rPr>
        <w:t xml:space="preserve">? </w:t>
      </w:r>
      <w:r w:rsidRPr="00D92996">
        <w:rPr>
          <w:rStyle w:val="Emphasis"/>
        </w:rPr>
        <w:t>Economic stressors</w:t>
      </w:r>
      <w:r w:rsidRPr="00D92996">
        <w:rPr>
          <w:sz w:val="16"/>
        </w:rPr>
        <w:t xml:space="preserve">, workforce demoralization and rampant profiteering – rather than manmade climate change – arguably </w:t>
      </w:r>
      <w:r w:rsidRPr="00D92996">
        <w:rPr>
          <w:rStyle w:val="StyleUnderline"/>
        </w:rPr>
        <w:t xml:space="preserve">pose the </w:t>
      </w:r>
      <w:r w:rsidRPr="00D92996">
        <w:rPr>
          <w:rStyle w:val="Emphasis"/>
        </w:rPr>
        <w:t>biggest threats</w:t>
      </w:r>
      <w:r w:rsidRPr="00D92996">
        <w:rPr>
          <w:rStyle w:val="StyleUnderline"/>
        </w:rPr>
        <w:t xml:space="preserve"> to the environment</w:t>
      </w:r>
      <w:r w:rsidRPr="00D92996">
        <w:rPr>
          <w:sz w:val="16"/>
        </w:rPr>
        <w:t>. In a WEF report, Buehler et al (2017) made the following pre-COVID-19 observation:</w:t>
      </w:r>
    </w:p>
    <w:p w14:paraId="38A5BBB4" w14:textId="77777777" w:rsidR="00492B01" w:rsidRPr="00D92996" w:rsidRDefault="00492B01" w:rsidP="00492B01">
      <w:pPr>
        <w:ind w:left="720"/>
        <w:rPr>
          <w:sz w:val="16"/>
        </w:rPr>
      </w:pPr>
      <w:r w:rsidRPr="00D92996">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p>
    <w:p w14:paraId="491EAED3" w14:textId="77777777" w:rsidR="00492B01" w:rsidRPr="00D92996" w:rsidRDefault="00492B01" w:rsidP="00492B01">
      <w:pPr>
        <w:rPr>
          <w:sz w:val="16"/>
        </w:rPr>
      </w:pPr>
      <w:r w:rsidRPr="00D92996">
        <w:rPr>
          <w:sz w:val="16"/>
        </w:rPr>
        <w:t xml:space="preserve">Shouldn’t this phenomenon be better categorized as a societal or economic risk rather than an environmental one? In line with the systems thinking approach, however, </w:t>
      </w:r>
      <w:r w:rsidRPr="00D92996">
        <w:rPr>
          <w:rStyle w:val="StyleUnderline"/>
        </w:rPr>
        <w:t xml:space="preserve">global risks can no longer be boxed into a </w:t>
      </w:r>
      <w:r w:rsidRPr="00D92996">
        <w:rPr>
          <w:rStyle w:val="Emphasis"/>
        </w:rPr>
        <w:t>taxonomical silo</w:t>
      </w:r>
      <w:r w:rsidRPr="00D92996">
        <w:rPr>
          <w:sz w:val="16"/>
        </w:rPr>
        <w:t>.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tonnes of ammonium nitrate had nearly levelled the city of Beirut, Lebanon, on Aug 4</w:t>
      </w:r>
      <w:proofErr w:type="gramStart"/>
      <w:r w:rsidRPr="00D92996">
        <w:rPr>
          <w:sz w:val="16"/>
        </w:rPr>
        <w:t xml:space="preserve"> 2020</w:t>
      </w:r>
      <w:proofErr w:type="gramEnd"/>
      <w:r w:rsidRPr="00D92996">
        <w:rPr>
          <w:sz w:val="16"/>
        </w:rPr>
        <w:t>. The explosion left 204 dead; 7,500 injured; US$15 billion in property damages; and an estimated 300,000 people homeless (Urbina, 2020). The environmental costs have yet to be adequately tabulated.</w:t>
      </w:r>
    </w:p>
    <w:p w14:paraId="3925A49A" w14:textId="77777777" w:rsidR="00492B01" w:rsidRPr="00D92996" w:rsidRDefault="00492B01" w:rsidP="00492B01">
      <w:pPr>
        <w:rPr>
          <w:sz w:val="16"/>
        </w:rPr>
      </w:pPr>
      <w:r w:rsidRPr="00D92996">
        <w:rPr>
          <w:sz w:val="16"/>
        </w:rPr>
        <w:t xml:space="preserve">Environmental disasters are more attributable to Black Swan events, systems </w:t>
      </w:r>
      <w:proofErr w:type="gramStart"/>
      <w:r w:rsidRPr="00D92996">
        <w:rPr>
          <w:sz w:val="16"/>
        </w:rPr>
        <w:t>breakdowns</w:t>
      </w:r>
      <w:proofErr w:type="gramEnd"/>
      <w:r w:rsidRPr="00D92996">
        <w:rPr>
          <w:sz w:val="16"/>
        </w:rPr>
        <w:t xml:space="preserve"> and corporate greed rather than to mundane human activity.</w:t>
      </w:r>
    </w:p>
    <w:p w14:paraId="74287A83" w14:textId="77777777" w:rsidR="00492B01" w:rsidRPr="00D92996" w:rsidRDefault="00492B01" w:rsidP="00492B01">
      <w:pPr>
        <w:rPr>
          <w:sz w:val="12"/>
          <w:szCs w:val="18"/>
        </w:rPr>
      </w:pPr>
      <w:r w:rsidRPr="00D92996">
        <w:rPr>
          <w:rStyle w:val="StyleUnderline"/>
        </w:rPr>
        <w:t xml:space="preserve">Our JIT world aggravates the </w:t>
      </w:r>
      <w:r w:rsidRPr="00D92996">
        <w:rPr>
          <w:rStyle w:val="Emphasis"/>
        </w:rPr>
        <w:t>cascading potential</w:t>
      </w:r>
      <w:r w:rsidRPr="00D92996">
        <w:rPr>
          <w:rStyle w:val="StyleUnderline"/>
        </w:rPr>
        <w:t xml:space="preserve"> of risks</w:t>
      </w:r>
      <w:r w:rsidRPr="00D92996">
        <w:rPr>
          <w:sz w:val="16"/>
        </w:rPr>
        <w:t xml:space="preserve"> (Korowicz, 2012). </w:t>
      </w:r>
      <w:r w:rsidRPr="00D92996">
        <w:rPr>
          <w:rStyle w:val="StyleUnderline"/>
        </w:rPr>
        <w:t>Production and delivery delays</w:t>
      </w:r>
      <w:r w:rsidRPr="00D92996">
        <w:rPr>
          <w:sz w:val="16"/>
        </w:rPr>
        <w:t xml:space="preserve">, caused by the COVID-19 outbreak, </w:t>
      </w:r>
      <w:r w:rsidRPr="00D92996">
        <w:rPr>
          <w:rStyle w:val="StyleUnderline"/>
        </w:rPr>
        <w:t xml:space="preserve">will eventually require industrial </w:t>
      </w:r>
      <w:r w:rsidRPr="00D92996">
        <w:rPr>
          <w:rStyle w:val="Emphasis"/>
        </w:rPr>
        <w:t>overcompensation</w:t>
      </w:r>
      <w:r w:rsidRPr="00D92996">
        <w:rPr>
          <w:sz w:val="12"/>
          <w:szCs w:val="18"/>
        </w:rPr>
        <w:t xml:space="preserve">. This will further stress senior executives, workers, </w:t>
      </w:r>
      <w:proofErr w:type="gramStart"/>
      <w:r w:rsidRPr="00D92996">
        <w:rPr>
          <w:sz w:val="12"/>
          <w:szCs w:val="18"/>
        </w:rPr>
        <w:t>machines</w:t>
      </w:r>
      <w:proofErr w:type="gramEnd"/>
      <w:r w:rsidRPr="00D92996">
        <w:rPr>
          <w:sz w:val="12"/>
          <w:szCs w:val="18"/>
        </w:rPr>
        <w:t xml:space="preserve"> and a variety of computerized systems. The trickle-down effects will likely include substandard products, contaminated food and a general lowering in health and safety standards (Maavak, 2019a). Unpaid or demoralized sanitation workers may also resort to indiscriminate waste dumping. Many cities across the United States (and elsewhere in the world) are no longer recycling wastes due to prohibitive costs in the global corona-economy (Liacko, 2021).</w:t>
      </w:r>
    </w:p>
    <w:p w14:paraId="4FF0FA3C" w14:textId="77777777" w:rsidR="00492B01" w:rsidRPr="00D92996" w:rsidRDefault="00492B01" w:rsidP="00492B01">
      <w:pPr>
        <w:rPr>
          <w:sz w:val="12"/>
          <w:szCs w:val="18"/>
        </w:rPr>
      </w:pPr>
      <w:r w:rsidRPr="00D92996">
        <w:rPr>
          <w:sz w:val="12"/>
          <w:szCs w:val="18"/>
        </w:rPr>
        <w:t xml:space="preserve">Even in good times, strict protocols on waste disposals were routinely ignored. While Sweden championed the global climate change narrative, its clothing flagship H&amp;M was busy covering up toxic effluences disgorged by vendors along the Citarum River in Java, Indonesia. As a result, countless children among 14 million Indonesians straddling the “world’s most polluted river” began to suffer from dermatitis, intestinal problems, developmental disorders, renal failure, chronic </w:t>
      </w:r>
      <w:proofErr w:type="gramStart"/>
      <w:r w:rsidRPr="00D92996">
        <w:rPr>
          <w:sz w:val="12"/>
          <w:szCs w:val="18"/>
        </w:rPr>
        <w:t>bronchitis</w:t>
      </w:r>
      <w:proofErr w:type="gramEnd"/>
      <w:r w:rsidRPr="00D92996">
        <w:rPr>
          <w:sz w:val="12"/>
          <w:szCs w:val="18"/>
        </w:rPr>
        <w:t xml:space="preserve"> and cancer (DW, 2020). It is also in cauldrons like the Citarum River where pathogens may mutate with emergent ramifications.</w:t>
      </w:r>
    </w:p>
    <w:p w14:paraId="6ABCB95E" w14:textId="77777777" w:rsidR="00492B01" w:rsidRPr="00D92996" w:rsidRDefault="00492B01" w:rsidP="00492B01">
      <w:pPr>
        <w:rPr>
          <w:sz w:val="12"/>
          <w:szCs w:val="18"/>
        </w:rPr>
      </w:pPr>
      <w:r w:rsidRPr="00D92996">
        <w:rPr>
          <w:sz w:val="12"/>
          <w:szCs w:val="18"/>
        </w:rPr>
        <w:t>On an equally alarming note, depressed economic conditions have traditionally provided a waste disposal boon for organized crime elements. Throughout 1980s, the Calabriabased ‘Ndrangheta mafia – in collusion with governments in Europe and North America – began to dump radioactive wastes along the coast of Somalia. Reeling from pollution and revenue loss, Somali fisherman eventually resorted to mass piracy (Knaup, 2008).</w:t>
      </w:r>
    </w:p>
    <w:p w14:paraId="652048BA" w14:textId="77777777" w:rsidR="00492B01" w:rsidRPr="00D92996" w:rsidRDefault="00492B01" w:rsidP="00492B01">
      <w:pPr>
        <w:rPr>
          <w:sz w:val="12"/>
          <w:szCs w:val="18"/>
        </w:rPr>
      </w:pPr>
      <w:r w:rsidRPr="00D92996">
        <w:rPr>
          <w:sz w:val="12"/>
          <w:szCs w:val="18"/>
        </w:rPr>
        <w:t xml:space="preserve">The coast of Somalia is now a maritime </w:t>
      </w:r>
      <w:proofErr w:type="gramStart"/>
      <w:r w:rsidRPr="00D92996">
        <w:rPr>
          <w:sz w:val="12"/>
          <w:szCs w:val="18"/>
        </w:rPr>
        <w:t>hotspot, and</w:t>
      </w:r>
      <w:proofErr w:type="gramEnd"/>
      <w:r w:rsidRPr="00D92996">
        <w:rPr>
          <w:sz w:val="12"/>
          <w:szCs w:val="18"/>
        </w:rPr>
        <w:t xml:space="preserve"> exemplifies an entwined form of economic-environmental-geopolitical-societal emergence. In a VUCA world, indiscriminate waste dumping can unexpectedly morph into a Black Hawk Down incident. The laws of unintended consequences are governed by actors, interconnections, </w:t>
      </w:r>
      <w:proofErr w:type="gramStart"/>
      <w:r w:rsidRPr="00D92996">
        <w:rPr>
          <w:sz w:val="12"/>
          <w:szCs w:val="18"/>
        </w:rPr>
        <w:t>interactions</w:t>
      </w:r>
      <w:proofErr w:type="gramEnd"/>
      <w:r w:rsidRPr="00D92996">
        <w:rPr>
          <w:sz w:val="12"/>
          <w:szCs w:val="18"/>
        </w:rPr>
        <w:t xml:space="preserve"> and adaptations in a system under study – as outlined in the methodology section.</w:t>
      </w:r>
    </w:p>
    <w:p w14:paraId="2292F1E5" w14:textId="77777777" w:rsidR="00492B01" w:rsidRPr="00D92996" w:rsidRDefault="00492B01" w:rsidP="00492B01">
      <w:pPr>
        <w:rPr>
          <w:sz w:val="16"/>
        </w:rPr>
      </w:pPr>
      <w:r w:rsidRPr="00D92996">
        <w:rPr>
          <w:sz w:val="12"/>
          <w:szCs w:val="18"/>
        </w:rPr>
        <w:t xml:space="preserve">Environmentally-devastating industrial sabotages – whether by disgruntled workers, industrial competitors, ideological </w:t>
      </w:r>
      <w:proofErr w:type="gramStart"/>
      <w:r w:rsidRPr="00D92996">
        <w:rPr>
          <w:sz w:val="12"/>
          <w:szCs w:val="18"/>
        </w:rPr>
        <w:t>maniacs</w:t>
      </w:r>
      <w:proofErr w:type="gramEnd"/>
      <w:r w:rsidRPr="00D92996">
        <w:rPr>
          <w:sz w:val="12"/>
          <w:szCs w:val="18"/>
        </w:rPr>
        <w:t xml:space="preserve"> or terrorist groups – cannot be discounted in a VUCA world. Immiserated societies, in stark defiance of climate change diktats, may resort to dirty coal plants and wood stoves for survival. </w:t>
      </w:r>
      <w:r w:rsidRPr="00D92996">
        <w:rPr>
          <w:rStyle w:val="StyleUnderline"/>
        </w:rPr>
        <w:t>Interlinked ecosystems</w:t>
      </w:r>
      <w:r w:rsidRPr="00D92996">
        <w:rPr>
          <w:sz w:val="16"/>
        </w:rPr>
        <w:t xml:space="preserve">, particularly water resources, </w:t>
      </w:r>
      <w:r w:rsidRPr="00D92996">
        <w:rPr>
          <w:rStyle w:val="StyleUnderline"/>
        </w:rPr>
        <w:t xml:space="preserve">may be </w:t>
      </w:r>
      <w:r w:rsidRPr="00D92996">
        <w:rPr>
          <w:rStyle w:val="Emphasis"/>
        </w:rPr>
        <w:t>hijacked</w:t>
      </w:r>
      <w:r w:rsidRPr="00D92996">
        <w:rPr>
          <w:sz w:val="16"/>
        </w:rPr>
        <w:t xml:space="preserve"> by nationalist sentiments. </w:t>
      </w:r>
      <w:r w:rsidRPr="00D92996">
        <w:rPr>
          <w:rStyle w:val="StyleUnderline"/>
        </w:rPr>
        <w:t xml:space="preserve">The </w:t>
      </w:r>
      <w:r w:rsidRPr="00D92996">
        <w:rPr>
          <w:rStyle w:val="Emphasis"/>
        </w:rPr>
        <w:t>environmental fallouts</w:t>
      </w:r>
      <w:r w:rsidRPr="00D92996">
        <w:rPr>
          <w:sz w:val="16"/>
        </w:rPr>
        <w:t xml:space="preserve"> of critical infrastructure (CI) breakdowns </w:t>
      </w:r>
      <w:r w:rsidRPr="00D92996">
        <w:rPr>
          <w:rStyle w:val="StyleUnderline"/>
        </w:rPr>
        <w:t xml:space="preserve">loom like a </w:t>
      </w:r>
      <w:r w:rsidRPr="00D92996">
        <w:rPr>
          <w:rStyle w:val="Emphasis"/>
        </w:rPr>
        <w:t>Sword of Damocles</w:t>
      </w:r>
      <w:r w:rsidRPr="00D92996">
        <w:rPr>
          <w:rStyle w:val="StyleUnderline"/>
        </w:rPr>
        <w:t xml:space="preserve"> over this decade</w:t>
      </w:r>
      <w:r w:rsidRPr="00D92996">
        <w:rPr>
          <w:sz w:val="16"/>
        </w:rPr>
        <w:t>.</w:t>
      </w:r>
    </w:p>
    <w:p w14:paraId="7A56AE5D" w14:textId="77777777" w:rsidR="00492B01" w:rsidRPr="00D92996" w:rsidRDefault="00492B01" w:rsidP="00492B01">
      <w:pPr>
        <w:rPr>
          <w:sz w:val="16"/>
        </w:rPr>
      </w:pPr>
      <w:r w:rsidRPr="00D92996">
        <w:rPr>
          <w:sz w:val="16"/>
        </w:rPr>
        <w:t>GEOPOLITICAL</w:t>
      </w:r>
    </w:p>
    <w:p w14:paraId="6A6C0D42" w14:textId="77777777" w:rsidR="00492B01" w:rsidRPr="00D92996" w:rsidRDefault="00492B01" w:rsidP="00492B01">
      <w:pPr>
        <w:rPr>
          <w:sz w:val="16"/>
        </w:rPr>
      </w:pPr>
      <w:r w:rsidRPr="00D92996">
        <w:rPr>
          <w:rStyle w:val="StyleUnderline"/>
        </w:rPr>
        <w:t xml:space="preserve">The </w:t>
      </w:r>
      <w:r w:rsidRPr="00D92996">
        <w:rPr>
          <w:rStyle w:val="Emphasis"/>
        </w:rPr>
        <w:t xml:space="preserve">primary </w:t>
      </w:r>
      <w:r w:rsidRPr="00D92996">
        <w:rPr>
          <w:rStyle w:val="Emphasis"/>
          <w:highlight w:val="cyan"/>
        </w:rPr>
        <w:t>catalyst</w:t>
      </w:r>
      <w:r w:rsidRPr="00D92996">
        <w:rPr>
          <w:rStyle w:val="StyleUnderline"/>
          <w:highlight w:val="cyan"/>
        </w:rPr>
        <w:t xml:space="preserve"> behind </w:t>
      </w:r>
      <w:r w:rsidRPr="00D92996">
        <w:rPr>
          <w:rStyle w:val="Emphasis"/>
          <w:highlight w:val="cyan"/>
        </w:rPr>
        <w:t>WWII</w:t>
      </w:r>
      <w:r w:rsidRPr="00D92996">
        <w:rPr>
          <w:rStyle w:val="StyleUnderline"/>
          <w:highlight w:val="cyan"/>
        </w:rPr>
        <w:t xml:space="preserve"> was</w:t>
      </w:r>
      <w:r w:rsidRPr="00D92996">
        <w:rPr>
          <w:rStyle w:val="StyleUnderline"/>
        </w:rPr>
        <w:t xml:space="preserve"> the </w:t>
      </w:r>
      <w:r w:rsidRPr="00D92996">
        <w:rPr>
          <w:rStyle w:val="Emphasis"/>
        </w:rPr>
        <w:t xml:space="preserve">Great </w:t>
      </w:r>
      <w:r w:rsidRPr="00D92996">
        <w:rPr>
          <w:rStyle w:val="Emphasis"/>
          <w:highlight w:val="cyan"/>
        </w:rPr>
        <w:t>Depression</w:t>
      </w:r>
      <w:r w:rsidRPr="00D92996">
        <w:rPr>
          <w:sz w:val="16"/>
        </w:rPr>
        <w:t xml:space="preserve">. Since </w:t>
      </w:r>
      <w:r w:rsidRPr="00D92996">
        <w:rPr>
          <w:rStyle w:val="StyleUnderline"/>
          <w:highlight w:val="cyan"/>
        </w:rPr>
        <w:t>history</w:t>
      </w:r>
      <w:r w:rsidRPr="00D92996">
        <w:rPr>
          <w:rStyle w:val="StyleUnderline"/>
        </w:rPr>
        <w:t xml:space="preserve"> often </w:t>
      </w:r>
      <w:r w:rsidRPr="00D92996">
        <w:rPr>
          <w:rStyle w:val="Emphasis"/>
          <w:highlight w:val="cyan"/>
        </w:rPr>
        <w:t>repeats itself</w:t>
      </w:r>
      <w:r w:rsidRPr="00D92996">
        <w:rPr>
          <w:rStyle w:val="StyleUnderline"/>
        </w:rPr>
        <w:t xml:space="preserve">, expect </w:t>
      </w:r>
      <w:r w:rsidRPr="00D92996">
        <w:rPr>
          <w:rStyle w:val="Emphasis"/>
        </w:rPr>
        <w:t>familiar bogeymen</w:t>
      </w:r>
      <w:r w:rsidRPr="00D92996">
        <w:rPr>
          <w:rStyle w:val="StyleUnderline"/>
        </w:rPr>
        <w:t xml:space="preserve"> to </w:t>
      </w:r>
      <w:r w:rsidRPr="00D92996">
        <w:rPr>
          <w:rStyle w:val="Emphasis"/>
        </w:rPr>
        <w:t>reappear</w:t>
      </w:r>
      <w:r w:rsidRPr="00D92996">
        <w:rPr>
          <w:sz w:val="16"/>
        </w:rPr>
        <w:t xml:space="preserve"> </w:t>
      </w:r>
      <w:r w:rsidRPr="00D92996">
        <w:rPr>
          <w:rStyle w:val="StyleUnderline"/>
        </w:rPr>
        <w:t xml:space="preserve">in societies roiling with </w:t>
      </w:r>
      <w:r w:rsidRPr="00D92996">
        <w:rPr>
          <w:rStyle w:val="Emphasis"/>
        </w:rPr>
        <w:t>impoverishment</w:t>
      </w:r>
      <w:r w:rsidRPr="00D92996">
        <w:rPr>
          <w:sz w:val="16"/>
        </w:rPr>
        <w:t xml:space="preserve"> and ideological clefts. </w:t>
      </w:r>
      <w:r w:rsidRPr="00D92996">
        <w:rPr>
          <w:rStyle w:val="StyleUnderline"/>
          <w:highlight w:val="cyan"/>
        </w:rPr>
        <w:t>Anti-Semitism</w:t>
      </w:r>
      <w:r w:rsidRPr="00D92996">
        <w:rPr>
          <w:sz w:val="16"/>
        </w:rPr>
        <w:t xml:space="preserve"> – </w:t>
      </w:r>
      <w:r w:rsidRPr="00D92996">
        <w:rPr>
          <w:sz w:val="16"/>
        </w:rPr>
        <w:lastRenderedPageBreak/>
        <w:t xml:space="preserve">a societal risk on its own – </w:t>
      </w:r>
      <w:r w:rsidRPr="00D92996">
        <w:rPr>
          <w:rStyle w:val="StyleUnderline"/>
          <w:highlight w:val="cyan"/>
        </w:rPr>
        <w:t>may</w:t>
      </w:r>
      <w:r w:rsidRPr="00D92996">
        <w:rPr>
          <w:rStyle w:val="StyleUnderline"/>
        </w:rPr>
        <w:t xml:space="preserve"> reach alarming proportions</w:t>
      </w:r>
      <w:r w:rsidRPr="00D92996">
        <w:rPr>
          <w:sz w:val="16"/>
        </w:rPr>
        <w:t xml:space="preserve"> in the West (Reuters, 2019), </w:t>
      </w:r>
      <w:r w:rsidRPr="00D92996">
        <w:rPr>
          <w:rStyle w:val="StyleUnderline"/>
        </w:rPr>
        <w:t xml:space="preserve">possibly </w:t>
      </w:r>
      <w:r w:rsidRPr="00D92996">
        <w:rPr>
          <w:rStyle w:val="Emphasis"/>
          <w:highlight w:val="cyan"/>
        </w:rPr>
        <w:t>forc</w:t>
      </w:r>
      <w:r w:rsidRPr="00D92996">
        <w:rPr>
          <w:rStyle w:val="StyleUnderline"/>
        </w:rPr>
        <w:t xml:space="preserve">ing </w:t>
      </w:r>
      <w:r w:rsidRPr="00D92996">
        <w:rPr>
          <w:rStyle w:val="StyleUnderline"/>
          <w:highlight w:val="cyan"/>
        </w:rPr>
        <w:t>Israel</w:t>
      </w:r>
      <w:r w:rsidRPr="00D92996">
        <w:rPr>
          <w:rStyle w:val="StyleUnderline"/>
        </w:rPr>
        <w:t xml:space="preserve"> to undertake </w:t>
      </w:r>
      <w:r w:rsidRPr="00D92996">
        <w:rPr>
          <w:rStyle w:val="Emphasis"/>
          <w:highlight w:val="cyan"/>
        </w:rPr>
        <w:t>reprisal</w:t>
      </w:r>
      <w:r w:rsidRPr="00D92996">
        <w:rPr>
          <w:rStyle w:val="Emphasis"/>
        </w:rPr>
        <w:t xml:space="preserve"> operations</w:t>
      </w:r>
      <w:r w:rsidRPr="00D92996">
        <w:rPr>
          <w:sz w:val="16"/>
        </w:rPr>
        <w:t xml:space="preserve"> inside allied nations. If that happens, </w:t>
      </w:r>
      <w:r w:rsidRPr="00D92996">
        <w:rPr>
          <w:rStyle w:val="StyleUnderline"/>
        </w:rPr>
        <w:t xml:space="preserve">how will </w:t>
      </w:r>
      <w:r w:rsidRPr="00D92996">
        <w:rPr>
          <w:rStyle w:val="Emphasis"/>
        </w:rPr>
        <w:t>affected nations</w:t>
      </w:r>
      <w:r w:rsidRPr="00D92996">
        <w:rPr>
          <w:rStyle w:val="StyleUnderline"/>
        </w:rPr>
        <w:t xml:space="preserve"> react?</w:t>
      </w:r>
      <w:r w:rsidRPr="00D92996">
        <w:rPr>
          <w:sz w:val="16"/>
        </w:rPr>
        <w:t xml:space="preserve"> Will security resources be reallocated to protect certain minorities (or the Top 1%) while larger segments of society are exposed to restive forces? </w:t>
      </w:r>
      <w:r w:rsidRPr="00D92996">
        <w:rPr>
          <w:rStyle w:val="Emphasis"/>
          <w:highlight w:val="cyan"/>
        </w:rPr>
        <w:t>Balloon effects</w:t>
      </w:r>
      <w:r w:rsidRPr="00D92996">
        <w:rPr>
          <w:sz w:val="16"/>
        </w:rPr>
        <w:t xml:space="preserve"> like these </w:t>
      </w:r>
      <w:r w:rsidRPr="00D92996">
        <w:rPr>
          <w:rStyle w:val="StyleUnderline"/>
        </w:rPr>
        <w:t>present a classic</w:t>
      </w:r>
      <w:r w:rsidRPr="00D92996">
        <w:rPr>
          <w:sz w:val="16"/>
        </w:rPr>
        <w:t xml:space="preserve"> VUCA </w:t>
      </w:r>
      <w:r w:rsidRPr="00D92996">
        <w:rPr>
          <w:rStyle w:val="StyleUnderline"/>
        </w:rPr>
        <w:t>problematic</w:t>
      </w:r>
      <w:r w:rsidRPr="00D92996">
        <w:rPr>
          <w:sz w:val="16"/>
        </w:rPr>
        <w:t>.</w:t>
      </w:r>
    </w:p>
    <w:p w14:paraId="472376C0" w14:textId="5ECB8978" w:rsidR="00C80659" w:rsidRPr="00492B01" w:rsidRDefault="00492B01" w:rsidP="00C80659">
      <w:pPr>
        <w:rPr>
          <w:sz w:val="16"/>
        </w:rPr>
      </w:pPr>
      <w:r w:rsidRPr="00D92996">
        <w:rPr>
          <w:rStyle w:val="StyleUnderline"/>
        </w:rPr>
        <w:t xml:space="preserve">Contemporary geopolitical risks </w:t>
      </w:r>
      <w:r w:rsidRPr="00D92996">
        <w:rPr>
          <w:rStyle w:val="StyleUnderline"/>
          <w:highlight w:val="cyan"/>
        </w:rPr>
        <w:t>include</w:t>
      </w:r>
      <w:r w:rsidRPr="00D92996">
        <w:rPr>
          <w:rStyle w:val="StyleUnderline"/>
        </w:rPr>
        <w:t xml:space="preserve"> a possible </w:t>
      </w:r>
      <w:r w:rsidRPr="00D92996">
        <w:rPr>
          <w:rStyle w:val="Emphasis"/>
          <w:highlight w:val="cyan"/>
        </w:rPr>
        <w:t>Iran</w:t>
      </w:r>
      <w:r w:rsidRPr="00D92996">
        <w:rPr>
          <w:rStyle w:val="Emphasis"/>
        </w:rPr>
        <w:t xml:space="preserve">-Israel </w:t>
      </w:r>
      <w:r w:rsidRPr="00D92996">
        <w:rPr>
          <w:rStyle w:val="Emphasis"/>
          <w:highlight w:val="cyan"/>
        </w:rPr>
        <w:t>war</w:t>
      </w:r>
      <w:r w:rsidRPr="00D92996">
        <w:rPr>
          <w:rStyle w:val="StyleUnderline"/>
          <w:highlight w:val="cyan"/>
        </w:rPr>
        <w:t xml:space="preserve">; </w:t>
      </w:r>
      <w:r w:rsidRPr="00D92996">
        <w:rPr>
          <w:rStyle w:val="Emphasis"/>
          <w:highlight w:val="cyan"/>
        </w:rPr>
        <w:t>US-China</w:t>
      </w:r>
      <w:r w:rsidRPr="00D92996">
        <w:rPr>
          <w:rStyle w:val="Emphasis"/>
        </w:rPr>
        <w:t xml:space="preserve"> military </w:t>
      </w:r>
      <w:r w:rsidRPr="00D92996">
        <w:rPr>
          <w:rStyle w:val="Emphasis"/>
          <w:highlight w:val="cyan"/>
        </w:rPr>
        <w:t>confrontation</w:t>
      </w:r>
      <w:r w:rsidRPr="00D92996">
        <w:rPr>
          <w:rStyle w:val="StyleUnderline"/>
          <w:highlight w:val="cyan"/>
        </w:rPr>
        <w:t xml:space="preserve"> over </w:t>
      </w:r>
      <w:r w:rsidRPr="00D92996">
        <w:rPr>
          <w:rStyle w:val="Emphasis"/>
          <w:highlight w:val="cyan"/>
        </w:rPr>
        <w:t>Taiwan</w:t>
      </w:r>
      <w:r w:rsidRPr="00D92996">
        <w:rPr>
          <w:rStyle w:val="StyleUnderline"/>
          <w:highlight w:val="cyan"/>
        </w:rPr>
        <w:t xml:space="preserve"> or</w:t>
      </w:r>
      <w:r w:rsidRPr="00D92996">
        <w:rPr>
          <w:rStyle w:val="StyleUnderline"/>
        </w:rPr>
        <w:t xml:space="preserve"> the </w:t>
      </w:r>
      <w:r w:rsidRPr="00D92996">
        <w:rPr>
          <w:rStyle w:val="Emphasis"/>
          <w:highlight w:val="cyan"/>
        </w:rPr>
        <w:t>S</w:t>
      </w:r>
      <w:r w:rsidRPr="00D92996">
        <w:rPr>
          <w:rStyle w:val="StyleUnderline"/>
        </w:rPr>
        <w:t xml:space="preserve">outh </w:t>
      </w:r>
      <w:r w:rsidRPr="00D92996">
        <w:rPr>
          <w:rStyle w:val="Emphasis"/>
          <w:highlight w:val="cyan"/>
        </w:rPr>
        <w:t>C</w:t>
      </w:r>
      <w:r w:rsidRPr="00D92996">
        <w:rPr>
          <w:rStyle w:val="StyleUnderline"/>
        </w:rPr>
        <w:t xml:space="preserve">hina </w:t>
      </w:r>
      <w:r w:rsidRPr="00D92996">
        <w:rPr>
          <w:rStyle w:val="Emphasis"/>
          <w:highlight w:val="cyan"/>
        </w:rPr>
        <w:t>S</w:t>
      </w:r>
      <w:r w:rsidRPr="00D92996">
        <w:rPr>
          <w:rStyle w:val="StyleUnderline"/>
        </w:rPr>
        <w:t xml:space="preserve">ea; </w:t>
      </w:r>
      <w:r w:rsidRPr="00D92996">
        <w:rPr>
          <w:rStyle w:val="Emphasis"/>
        </w:rPr>
        <w:t xml:space="preserve">North </w:t>
      </w:r>
      <w:r w:rsidRPr="00D92996">
        <w:rPr>
          <w:rStyle w:val="Emphasis"/>
          <w:highlight w:val="cyan"/>
        </w:rPr>
        <w:t>Korean prolif</w:t>
      </w:r>
      <w:r w:rsidRPr="00D92996">
        <w:rPr>
          <w:rStyle w:val="Emphasis"/>
        </w:rPr>
        <w:t>eration</w:t>
      </w:r>
      <w:r w:rsidRPr="00D92996">
        <w:rPr>
          <w:rStyle w:val="StyleUnderline"/>
        </w:rPr>
        <w:t xml:space="preserve"> of </w:t>
      </w:r>
      <w:r w:rsidRPr="00D92996">
        <w:rPr>
          <w:rStyle w:val="Emphasis"/>
        </w:rPr>
        <w:t>nuclear</w:t>
      </w:r>
      <w:r w:rsidRPr="00D92996">
        <w:rPr>
          <w:rStyle w:val="StyleUnderline"/>
        </w:rPr>
        <w:t xml:space="preserve"> and </w:t>
      </w:r>
      <w:r w:rsidRPr="00D92996">
        <w:rPr>
          <w:rStyle w:val="Emphasis"/>
        </w:rPr>
        <w:t>missile technologies</w:t>
      </w:r>
      <w:r w:rsidRPr="00D92996">
        <w:rPr>
          <w:rStyle w:val="StyleUnderline"/>
        </w:rPr>
        <w:t xml:space="preserve">; an </w:t>
      </w:r>
      <w:r w:rsidRPr="00D92996">
        <w:rPr>
          <w:rStyle w:val="Emphasis"/>
          <w:highlight w:val="cyan"/>
        </w:rPr>
        <w:t>India-Pak</w:t>
      </w:r>
      <w:r w:rsidRPr="00D92996">
        <w:rPr>
          <w:rStyle w:val="Emphasis"/>
        </w:rPr>
        <w:t xml:space="preserve">istan </w:t>
      </w:r>
      <w:r w:rsidRPr="00D92996">
        <w:rPr>
          <w:rStyle w:val="Emphasis"/>
          <w:highlight w:val="cyan"/>
        </w:rPr>
        <w:t>nuclear war</w:t>
      </w:r>
      <w:r w:rsidRPr="00D92996">
        <w:rPr>
          <w:rStyle w:val="StyleUnderline"/>
        </w:rPr>
        <w:t xml:space="preserve">; an </w:t>
      </w:r>
      <w:r w:rsidRPr="00D92996">
        <w:rPr>
          <w:rStyle w:val="Emphasis"/>
        </w:rPr>
        <w:t>Iranian closure</w:t>
      </w:r>
      <w:r w:rsidRPr="00D92996">
        <w:rPr>
          <w:rStyle w:val="StyleUnderline"/>
        </w:rPr>
        <w:t xml:space="preserve"> of the Straits of </w:t>
      </w:r>
      <w:r w:rsidRPr="00D92996">
        <w:rPr>
          <w:rStyle w:val="Emphasis"/>
        </w:rPr>
        <w:t>Hormuz</w:t>
      </w:r>
      <w:r w:rsidRPr="00D92996">
        <w:rPr>
          <w:rStyle w:val="StyleUnderline"/>
        </w:rPr>
        <w:t xml:space="preserve">; </w:t>
      </w:r>
      <w:r w:rsidRPr="00D92996">
        <w:rPr>
          <w:rStyle w:val="Emphasis"/>
        </w:rPr>
        <w:t>fundamentalist-driven implosion in the Islamic world</w:t>
      </w:r>
      <w:r w:rsidRPr="00D92996">
        <w:rPr>
          <w:rStyle w:val="StyleUnderline"/>
        </w:rPr>
        <w:t xml:space="preserve">; </w:t>
      </w:r>
      <w:r w:rsidRPr="00D92996">
        <w:rPr>
          <w:rStyle w:val="StyleUnderline"/>
          <w:highlight w:val="cyan"/>
        </w:rPr>
        <w:t>or</w:t>
      </w:r>
      <w:r w:rsidRPr="00D92996">
        <w:rPr>
          <w:rStyle w:val="StyleUnderline"/>
        </w:rPr>
        <w:t xml:space="preserve"> a </w:t>
      </w:r>
      <w:r w:rsidRPr="00D92996">
        <w:rPr>
          <w:rStyle w:val="Emphasis"/>
          <w:highlight w:val="cyan"/>
        </w:rPr>
        <w:t>nuclear confrontation</w:t>
      </w:r>
      <w:r w:rsidRPr="00D92996">
        <w:rPr>
          <w:rStyle w:val="StyleUnderline"/>
          <w:highlight w:val="cyan"/>
        </w:rPr>
        <w:t xml:space="preserve"> between </w:t>
      </w:r>
      <w:r w:rsidRPr="00D92996">
        <w:rPr>
          <w:rStyle w:val="Emphasis"/>
          <w:highlight w:val="cyan"/>
        </w:rPr>
        <w:t>NATO</w:t>
      </w:r>
      <w:r w:rsidRPr="00D92996">
        <w:rPr>
          <w:rStyle w:val="StyleUnderline"/>
          <w:highlight w:val="cyan"/>
        </w:rPr>
        <w:t xml:space="preserve"> and </w:t>
      </w:r>
      <w:r w:rsidRPr="00D92996">
        <w:rPr>
          <w:rStyle w:val="Emphasis"/>
          <w:highlight w:val="cyan"/>
        </w:rPr>
        <w:t>Russia</w:t>
      </w:r>
      <w:r w:rsidRPr="00D92996">
        <w:rPr>
          <w:sz w:val="16"/>
        </w:rPr>
        <w:t>. Fears that the Jan 3</w:t>
      </w:r>
      <w:proofErr w:type="gramStart"/>
      <w:r w:rsidRPr="00D92996">
        <w:rPr>
          <w:sz w:val="16"/>
        </w:rPr>
        <w:t xml:space="preserve"> 2020</w:t>
      </w:r>
      <w:proofErr w:type="gramEnd"/>
      <w:r w:rsidRPr="00D92996">
        <w:rPr>
          <w:sz w:val="16"/>
        </w:rPr>
        <w:t xml:space="preserve"> assassination of Iranian Maj. Gen. Qasem Soleimani might lead to WWIII were grossly overblown. From a systems perspective, the killing of Soleimani did not fundamentally change the actor-interconnection-interaction adaptivity equation in the Middle East. Soleimani was simply a cog who got replaced.</w:t>
      </w:r>
    </w:p>
    <w:p w14:paraId="1FB5104A" w14:textId="4F1EA12A" w:rsidR="00A95652" w:rsidRDefault="0003093E" w:rsidP="0003093E">
      <w:pPr>
        <w:pStyle w:val="Heading1"/>
      </w:pPr>
      <w:r>
        <w:lastRenderedPageBreak/>
        <w:t xml:space="preserve">Case </w:t>
      </w:r>
    </w:p>
    <w:p w14:paraId="003EA4ED" w14:textId="77777777" w:rsidR="0003093E" w:rsidRDefault="0003093E" w:rsidP="0003093E">
      <w:pPr>
        <w:pStyle w:val="Heading2"/>
      </w:pPr>
      <w:r>
        <w:lastRenderedPageBreak/>
        <w:t>Debris</w:t>
      </w:r>
    </w:p>
    <w:p w14:paraId="3E24C2F7" w14:textId="517D5D18" w:rsidR="0003093E" w:rsidRDefault="0003093E" w:rsidP="0003093E">
      <w:pPr>
        <w:pStyle w:val="Heading3"/>
      </w:pPr>
      <w:r>
        <w:lastRenderedPageBreak/>
        <w:t>Defense</w:t>
      </w:r>
    </w:p>
    <w:p w14:paraId="4DF3650D" w14:textId="77777777" w:rsidR="00C80659" w:rsidRPr="00EB64F8" w:rsidRDefault="00C80659" w:rsidP="00C80659">
      <w:pPr>
        <w:keepNext/>
        <w:keepLines/>
        <w:spacing w:before="40" w:after="0"/>
        <w:outlineLvl w:val="3"/>
        <w:rPr>
          <w:rFonts w:eastAsia="Times New Roman"/>
          <w:b/>
          <w:iCs/>
          <w:sz w:val="26"/>
        </w:rPr>
      </w:pPr>
      <w:r w:rsidRPr="00EB64F8">
        <w:rPr>
          <w:rFonts w:eastAsia="Times New Roman"/>
          <w:b/>
          <w:iCs/>
          <w:sz w:val="26"/>
        </w:rPr>
        <w:t xml:space="preserve">No risk of </w:t>
      </w:r>
      <w:r w:rsidRPr="00EB64F8">
        <w:rPr>
          <w:rFonts w:eastAsia="Times New Roman"/>
          <w:b/>
          <w:iCs/>
          <w:sz w:val="26"/>
          <w:u w:val="single"/>
        </w:rPr>
        <w:t>accidents</w:t>
      </w:r>
      <w:r w:rsidRPr="00EB64F8">
        <w:rPr>
          <w:rFonts w:eastAsia="Times New Roman"/>
          <w:b/>
          <w:iCs/>
          <w:sz w:val="26"/>
        </w:rPr>
        <w:t xml:space="preserve"> – </w:t>
      </w:r>
      <w:r w:rsidRPr="00EB64F8">
        <w:rPr>
          <w:rFonts w:eastAsia="Times New Roman"/>
          <w:b/>
          <w:iCs/>
          <w:sz w:val="26"/>
          <w:u w:val="single"/>
        </w:rPr>
        <w:t>tech solves</w:t>
      </w:r>
      <w:r w:rsidRPr="00EB64F8">
        <w:rPr>
          <w:rFonts w:eastAsia="Times New Roman"/>
          <w:b/>
          <w:iCs/>
          <w:sz w:val="26"/>
        </w:rPr>
        <w:t xml:space="preserve"> AND space isn’t </w:t>
      </w:r>
      <w:r w:rsidRPr="00EB64F8">
        <w:rPr>
          <w:rFonts w:eastAsia="Times New Roman"/>
          <w:b/>
          <w:iCs/>
          <w:sz w:val="26"/>
          <w:u w:val="single"/>
        </w:rPr>
        <w:t>crowded</w:t>
      </w:r>
      <w:r w:rsidRPr="00EB64F8">
        <w:rPr>
          <w:rFonts w:eastAsia="Times New Roman"/>
          <w:b/>
          <w:iCs/>
          <w:sz w:val="26"/>
        </w:rPr>
        <w:t>.</w:t>
      </w:r>
    </w:p>
    <w:p w14:paraId="0D787F10" w14:textId="77777777" w:rsidR="00C80659" w:rsidRPr="00EB64F8" w:rsidRDefault="00C80659" w:rsidP="00C80659">
      <w:pPr>
        <w:rPr>
          <w:rFonts w:eastAsia="Calibri"/>
        </w:rPr>
      </w:pPr>
      <w:r w:rsidRPr="00EB64F8">
        <w:rPr>
          <w:rFonts w:eastAsia="Calibri"/>
          <w:b/>
          <w:bCs/>
          <w:sz w:val="26"/>
        </w:rPr>
        <w:t xml:space="preserve">Fernholz </w:t>
      </w:r>
      <w:r w:rsidRPr="00EB64F8">
        <w:rPr>
          <w:b/>
          <w:sz w:val="26"/>
          <w:szCs w:val="26"/>
        </w:rPr>
        <w:t>’</w:t>
      </w:r>
      <w:r w:rsidRPr="00EB64F8">
        <w:rPr>
          <w:rFonts w:eastAsia="Calibri"/>
          <w:b/>
          <w:bCs/>
          <w:sz w:val="26"/>
        </w:rPr>
        <w:t>19</w:t>
      </w:r>
      <w:r w:rsidRPr="00EB64F8">
        <w:rPr>
          <w:rFonts w:eastAsia="Calibri"/>
        </w:rPr>
        <w:t xml:space="preserve"> [Tim, "SpaceX’s new satellites will dodge collisions autonomously (and they’d better)," May 24, https://qz.com/1627570/how-autonomous-are-spacexs-starlink-satellites]</w:t>
      </w:r>
    </w:p>
    <w:p w14:paraId="5169411A" w14:textId="58435DD4" w:rsidR="00C80659" w:rsidRDefault="00C80659" w:rsidP="00C80659">
      <w:pPr>
        <w:rPr>
          <w:rFonts w:eastAsia="Calibri"/>
          <w:sz w:val="16"/>
        </w:rPr>
      </w:pPr>
      <w:r w:rsidRPr="00EB64F8">
        <w:rPr>
          <w:rFonts w:eastAsia="Calibri"/>
          <w:sz w:val="16"/>
        </w:rPr>
        <w:t xml:space="preserve">“Within a year and a half, maybe two years, if things go well, SpaceX will probably have more satellites in orbit than all other satellites combined,” Elon Musk said last week. This is an exaggeration. There are almost 2,000 operational satellites in space right now. But Thursday night’s launch of 60 satellites for a new internet network called Starlink is the first step towards that goal. Today, </w:t>
      </w:r>
      <w:r w:rsidRPr="00EB64F8">
        <w:rPr>
          <w:rFonts w:eastAsia="Calibri"/>
          <w:u w:val="single"/>
        </w:rPr>
        <w:t>Musk’s space company said it expects to launch six more times in 2019, with the goal of operating 720 satellites by the end of the 2020, and eventually more than 4,000</w:t>
      </w:r>
      <w:r w:rsidRPr="00EB64F8">
        <w:rPr>
          <w:rFonts w:eastAsia="Calibri"/>
          <w:sz w:val="16"/>
        </w:rPr>
        <w:t xml:space="preserve">. The Federal Communications Commission—the lead regulator for American satellites—approved </w:t>
      </w:r>
      <w:proofErr w:type="gramStart"/>
      <w:r w:rsidRPr="00EB64F8">
        <w:rPr>
          <w:rFonts w:eastAsia="Calibri"/>
          <w:sz w:val="16"/>
        </w:rPr>
        <w:t>these satellite</w:t>
      </w:r>
      <w:proofErr w:type="gramEnd"/>
      <w:r w:rsidRPr="00EB64F8">
        <w:rPr>
          <w:rFonts w:eastAsia="Calibri"/>
          <w:sz w:val="16"/>
        </w:rPr>
        <w:t xml:space="preserve">, among 13,000 new satellites okayed in the last year. </w:t>
      </w:r>
      <w:r w:rsidRPr="00EB64F8">
        <w:rPr>
          <w:rFonts w:eastAsia="Calibri"/>
          <w:u w:val="single"/>
        </w:rPr>
        <w:t xml:space="preserve">That huge number has many in the space community nervous about the potential for collisions with other satellites or with space debris. </w:t>
      </w:r>
      <w:r w:rsidRPr="00EB64F8">
        <w:rPr>
          <w:rFonts w:eastAsia="Calibri"/>
          <w:sz w:val="16"/>
        </w:rPr>
        <w:t xml:space="preserve">Neither the United States nor the world has a reliable system for managing traffic in space, and policymakers are struggling to keep up with the private sector’s growing ability to hurl computers into the cosmos at faster and faster rates. </w:t>
      </w:r>
      <w:r w:rsidRPr="00EB64F8">
        <w:rPr>
          <w:rFonts w:eastAsia="Calibri"/>
          <w:u w:val="single"/>
        </w:rPr>
        <w:t xml:space="preserve">Musk said the </w:t>
      </w:r>
      <w:r w:rsidRPr="00F12389">
        <w:rPr>
          <w:rFonts w:eastAsia="Calibri"/>
          <w:highlight w:val="green"/>
          <w:u w:val="single"/>
        </w:rPr>
        <w:t>satellite</w:t>
      </w:r>
      <w:r w:rsidRPr="00EB64F8">
        <w:rPr>
          <w:rFonts w:eastAsia="Calibri"/>
          <w:u w:val="single"/>
        </w:rPr>
        <w:t xml:space="preserve">s his company </w:t>
      </w:r>
      <w:r w:rsidRPr="00F12389">
        <w:rPr>
          <w:rStyle w:val="Emphasis"/>
          <w:highlight w:val="green"/>
        </w:rPr>
        <w:t>launches</w:t>
      </w:r>
      <w:r w:rsidRPr="00F12389">
        <w:rPr>
          <w:rFonts w:eastAsia="Calibri"/>
          <w:highlight w:val="green"/>
          <w:u w:val="single"/>
        </w:rPr>
        <w:t xml:space="preserve"> will avoid</w:t>
      </w:r>
      <w:r w:rsidRPr="00EB64F8">
        <w:rPr>
          <w:rFonts w:eastAsia="Calibri"/>
          <w:u w:val="single"/>
        </w:rPr>
        <w:t xml:space="preserve"> potential </w:t>
      </w:r>
      <w:r w:rsidRPr="00F12389">
        <w:rPr>
          <w:rStyle w:val="Emphasis"/>
          <w:highlight w:val="green"/>
        </w:rPr>
        <w:t>collisions on their own</w:t>
      </w:r>
      <w:r w:rsidRPr="00EB64F8">
        <w:rPr>
          <w:rFonts w:eastAsia="Calibri"/>
          <w:u w:val="single"/>
        </w:rPr>
        <w:t>.</w:t>
      </w:r>
      <w:r w:rsidRPr="00EB64F8">
        <w:rPr>
          <w:rFonts w:eastAsia="Calibri"/>
          <w:sz w:val="16"/>
        </w:rPr>
        <w:t xml:space="preserve"> And Mark Juncosa, the SpaceX executive in charge of developing the Starlink satellites, downplayed concerns when answering press inquiries on the matter last week. “</w:t>
      </w:r>
      <w:r w:rsidRPr="00EB64F8">
        <w:rPr>
          <w:rFonts w:eastAsia="Calibri"/>
          <w:u w:val="single"/>
        </w:rPr>
        <w:t xml:space="preserve">It might be worth mentioning for people that are not in the space industry … </w:t>
      </w:r>
      <w:r w:rsidRPr="00F12389">
        <w:rPr>
          <w:rStyle w:val="Emphasis"/>
          <w:highlight w:val="green"/>
        </w:rPr>
        <w:t>space is really big</w:t>
      </w:r>
      <w:r w:rsidRPr="00EB64F8">
        <w:rPr>
          <w:rFonts w:eastAsia="Calibri"/>
          <w:sz w:val="16"/>
        </w:rPr>
        <w:t xml:space="preserve">,” he said. It was experts focused on pinning down what’s going on in orbit who questioned whether the autonomous systems would have sufficient data to safely maneuver. Musk’s electric cars at Tesla often face similar questions. </w:t>
      </w:r>
      <w:proofErr w:type="gramStart"/>
      <w:r w:rsidRPr="00EB64F8">
        <w:rPr>
          <w:rFonts w:eastAsia="Calibri"/>
          <w:u w:val="single"/>
        </w:rPr>
        <w:t>However</w:t>
      </w:r>
      <w:proofErr w:type="gramEnd"/>
      <w:r w:rsidRPr="00EB64F8">
        <w:rPr>
          <w:rFonts w:eastAsia="Calibri"/>
          <w:u w:val="single"/>
        </w:rPr>
        <w:t xml:space="preserve"> advanced their AI, what’s more important is how well the car can see. </w:t>
      </w:r>
      <w:r w:rsidRPr="00EB64F8">
        <w:rPr>
          <w:rFonts w:eastAsia="Calibri"/>
          <w:sz w:val="16"/>
        </w:rPr>
        <w:t xml:space="preserve">The ultimate source for space situational awareness is the US Air Force’s Combined Space Operations Center, or CSpOC, which tracks orbital objects 10 centimeters in diameter or larger with a worldwide radar network. </w:t>
      </w:r>
      <w:r w:rsidRPr="00EB64F8">
        <w:rPr>
          <w:rFonts w:eastAsia="Calibri"/>
          <w:u w:val="single"/>
        </w:rPr>
        <w:t xml:space="preserve">Most </w:t>
      </w:r>
      <w:r w:rsidRPr="00F12389">
        <w:rPr>
          <w:rStyle w:val="Emphasis"/>
          <w:highlight w:val="green"/>
        </w:rPr>
        <w:t>satellite companies</w:t>
      </w:r>
      <w:r w:rsidRPr="00EB64F8">
        <w:rPr>
          <w:rFonts w:eastAsia="Calibri"/>
          <w:u w:val="single"/>
        </w:rPr>
        <w:t xml:space="preserve">, especially those </w:t>
      </w:r>
      <w:r w:rsidRPr="00F12389">
        <w:rPr>
          <w:rFonts w:eastAsia="Calibri"/>
          <w:highlight w:val="green"/>
          <w:u w:val="single"/>
        </w:rPr>
        <w:t xml:space="preserve">with </w:t>
      </w:r>
      <w:r w:rsidRPr="00F12389">
        <w:rPr>
          <w:rStyle w:val="Emphasis"/>
          <w:highlight w:val="green"/>
        </w:rPr>
        <w:t>large fleets</w:t>
      </w:r>
      <w:r w:rsidRPr="00F12389">
        <w:rPr>
          <w:rFonts w:eastAsia="Calibri"/>
          <w:highlight w:val="green"/>
          <w:u w:val="single"/>
        </w:rPr>
        <w:t>, automate</w:t>
      </w:r>
      <w:r w:rsidRPr="00EB64F8">
        <w:rPr>
          <w:rFonts w:eastAsia="Calibri"/>
          <w:u w:val="single"/>
        </w:rPr>
        <w:t xml:space="preserve"> the </w:t>
      </w:r>
      <w:r w:rsidRPr="00F12389">
        <w:rPr>
          <w:rStyle w:val="Emphasis"/>
          <w:highlight w:val="green"/>
        </w:rPr>
        <w:t>communications</w:t>
      </w:r>
      <w:r w:rsidRPr="00F12389">
        <w:rPr>
          <w:rFonts w:eastAsia="Calibri"/>
          <w:highlight w:val="green"/>
          <w:u w:val="single"/>
        </w:rPr>
        <w:t xml:space="preserve"> and “station keeping” </w:t>
      </w:r>
      <w:r w:rsidRPr="00F12389">
        <w:rPr>
          <w:rStyle w:val="Emphasis"/>
          <w:highlight w:val="green"/>
        </w:rPr>
        <w:t>maneuvers</w:t>
      </w:r>
      <w:r w:rsidRPr="00EB64F8">
        <w:rPr>
          <w:rFonts w:eastAsia="Calibri"/>
          <w:u w:val="single"/>
        </w:rPr>
        <w:t xml:space="preserve">. But </w:t>
      </w:r>
      <w:r w:rsidRPr="00F12389">
        <w:rPr>
          <w:rFonts w:eastAsia="Calibri"/>
          <w:highlight w:val="green"/>
          <w:u w:val="single"/>
        </w:rPr>
        <w:t xml:space="preserve">when they receive a </w:t>
      </w:r>
      <w:r w:rsidRPr="00F12389">
        <w:rPr>
          <w:rStyle w:val="Emphasis"/>
          <w:highlight w:val="green"/>
        </w:rPr>
        <w:t>warning</w:t>
      </w:r>
      <w:r w:rsidRPr="00EB64F8">
        <w:rPr>
          <w:rFonts w:eastAsia="Calibri"/>
          <w:u w:val="single"/>
        </w:rPr>
        <w:t xml:space="preserve"> from CSpOC </w:t>
      </w:r>
      <w:r w:rsidRPr="00F12389">
        <w:rPr>
          <w:rFonts w:eastAsia="Calibri"/>
          <w:highlight w:val="green"/>
          <w:u w:val="single"/>
        </w:rPr>
        <w:t xml:space="preserve">that there is a </w:t>
      </w:r>
      <w:r w:rsidRPr="00F12389">
        <w:rPr>
          <w:rStyle w:val="Emphasis"/>
          <w:highlight w:val="green"/>
        </w:rPr>
        <w:t>risk of collision</w:t>
      </w:r>
      <w:r w:rsidRPr="00F12389">
        <w:rPr>
          <w:rFonts w:eastAsia="Calibri"/>
          <w:highlight w:val="green"/>
          <w:u w:val="single"/>
        </w:rPr>
        <w:t xml:space="preserve"> with</w:t>
      </w:r>
      <w:r w:rsidRPr="00EB64F8">
        <w:rPr>
          <w:rFonts w:eastAsia="Calibri"/>
          <w:u w:val="single"/>
        </w:rPr>
        <w:t xml:space="preserve"> another spacecraft or with </w:t>
      </w:r>
      <w:r w:rsidRPr="00EB64F8">
        <w:rPr>
          <w:rStyle w:val="Emphasis"/>
        </w:rPr>
        <w:t xml:space="preserve">space </w:t>
      </w:r>
      <w:r w:rsidRPr="00F12389">
        <w:rPr>
          <w:rStyle w:val="Emphasis"/>
          <w:highlight w:val="green"/>
        </w:rPr>
        <w:t>debris</w:t>
      </w:r>
      <w:r w:rsidRPr="00EB64F8">
        <w:rPr>
          <w:rFonts w:eastAsia="Calibri"/>
          <w:sz w:val="16"/>
        </w:rPr>
        <w:t xml:space="preserve">, their team consults with the Air Force to </w:t>
      </w:r>
      <w:proofErr w:type="gramStart"/>
      <w:r w:rsidRPr="00EB64F8">
        <w:rPr>
          <w:rFonts w:eastAsia="Calibri"/>
          <w:sz w:val="16"/>
        </w:rPr>
        <w:t>make a decision</w:t>
      </w:r>
      <w:proofErr w:type="gramEnd"/>
      <w:r w:rsidRPr="00EB64F8">
        <w:rPr>
          <w:rFonts w:eastAsia="Calibri"/>
          <w:sz w:val="16"/>
        </w:rPr>
        <w:t xml:space="preserve"> about how to move. Planet, which operates more than 150 spacecraft, automates its communications with CSpOC and has software that calculates the probability of potential conjunctions when they receive a warning. But, </w:t>
      </w:r>
      <w:r w:rsidRPr="00F12389">
        <w:rPr>
          <w:rFonts w:eastAsia="Calibri"/>
          <w:highlight w:val="green"/>
          <w:u w:val="single"/>
        </w:rPr>
        <w:t>when the probability</w:t>
      </w:r>
      <w:r w:rsidRPr="00EB64F8">
        <w:rPr>
          <w:rFonts w:eastAsia="Calibri"/>
          <w:u w:val="single"/>
        </w:rPr>
        <w:t xml:space="preserve"> of conjunction </w:t>
      </w:r>
      <w:r w:rsidRPr="00F12389">
        <w:rPr>
          <w:rFonts w:eastAsia="Calibri"/>
          <w:highlight w:val="green"/>
          <w:u w:val="single"/>
        </w:rPr>
        <w:t>reaches</w:t>
      </w:r>
      <w:r w:rsidRPr="00EB64F8">
        <w:rPr>
          <w:rFonts w:eastAsia="Calibri"/>
          <w:u w:val="single"/>
        </w:rPr>
        <w:t xml:space="preserve"> about </w:t>
      </w:r>
      <w:r w:rsidRPr="00F12389">
        <w:rPr>
          <w:rStyle w:val="Emphasis"/>
          <w:highlight w:val="green"/>
        </w:rPr>
        <w:t>1 in 10,000</w:t>
      </w:r>
      <w:r w:rsidRPr="00EB64F8">
        <w:rPr>
          <w:rFonts w:eastAsia="Calibri"/>
          <w:u w:val="single"/>
        </w:rPr>
        <w:t xml:space="preserve">, their </w:t>
      </w:r>
      <w:r w:rsidRPr="00F12389">
        <w:rPr>
          <w:rStyle w:val="Emphasis"/>
          <w:highlight w:val="green"/>
        </w:rPr>
        <w:t>flight operations</w:t>
      </w:r>
      <w:r w:rsidRPr="00EB64F8">
        <w:rPr>
          <w:rFonts w:eastAsia="Calibri"/>
          <w:u w:val="single"/>
        </w:rPr>
        <w:t xml:space="preserve"> team </w:t>
      </w:r>
      <w:r w:rsidRPr="00F12389">
        <w:rPr>
          <w:rFonts w:eastAsia="Calibri"/>
          <w:highlight w:val="green"/>
          <w:u w:val="single"/>
        </w:rPr>
        <w:t>step</w:t>
      </w:r>
      <w:r w:rsidRPr="00EB64F8">
        <w:rPr>
          <w:rFonts w:eastAsia="Calibri"/>
          <w:u w:val="single"/>
        </w:rPr>
        <w:t xml:space="preserve">s </w:t>
      </w:r>
      <w:r w:rsidRPr="00F12389">
        <w:rPr>
          <w:rFonts w:eastAsia="Calibri"/>
          <w:highlight w:val="green"/>
          <w:u w:val="single"/>
        </w:rPr>
        <w:t>in</w:t>
      </w:r>
      <w:r w:rsidRPr="00EB64F8">
        <w:rPr>
          <w:rFonts w:eastAsia="Calibri"/>
          <w:u w:val="single"/>
        </w:rPr>
        <w:t xml:space="preserve"> to plan a maneuver </w:t>
      </w:r>
      <w:r w:rsidRPr="00F12389">
        <w:rPr>
          <w:rFonts w:eastAsia="Calibri"/>
          <w:highlight w:val="green"/>
          <w:u w:val="single"/>
        </w:rPr>
        <w:t xml:space="preserve">to keep </w:t>
      </w:r>
      <w:r w:rsidRPr="00EB64F8">
        <w:rPr>
          <w:rFonts w:eastAsia="Calibri"/>
          <w:u w:val="single"/>
        </w:rPr>
        <w:t xml:space="preserve">their </w:t>
      </w:r>
      <w:r w:rsidRPr="00F12389">
        <w:rPr>
          <w:rFonts w:eastAsia="Calibri"/>
          <w:highlight w:val="green"/>
          <w:u w:val="single"/>
        </w:rPr>
        <w:t>satellites out of trouble</w:t>
      </w:r>
      <w:r w:rsidRPr="00EB64F8">
        <w:rPr>
          <w:rFonts w:eastAsia="Calibri"/>
          <w:sz w:val="16"/>
        </w:rPr>
        <w:t xml:space="preserve">. SpaceX says there will be no human in the loop when it comes to its satellites. When notified of a potential conjunction with another object in space, their software will decide whether and how to maneuver, and communicate that information back to CSpOC. It’s not clear what their threshold will be for </w:t>
      </w:r>
      <w:proofErr w:type="gramStart"/>
      <w:r w:rsidRPr="00EB64F8">
        <w:rPr>
          <w:rFonts w:eastAsia="Calibri"/>
          <w:sz w:val="16"/>
        </w:rPr>
        <w:t>taking action</w:t>
      </w:r>
      <w:proofErr w:type="gramEnd"/>
      <w:r w:rsidRPr="00EB64F8">
        <w:rPr>
          <w:rFonts w:eastAsia="Calibri"/>
          <w:sz w:val="16"/>
        </w:rPr>
        <w:t xml:space="preserve">, or how much warning they will give to the US Air Force. CSpOC did not respond to questions about this communications system. </w:t>
      </w:r>
      <w:r w:rsidRPr="00EB64F8">
        <w:rPr>
          <w:rFonts w:eastAsia="Calibri"/>
          <w:u w:val="single"/>
        </w:rPr>
        <w:t xml:space="preserve">Satellite </w:t>
      </w:r>
      <w:r w:rsidRPr="00F12389">
        <w:rPr>
          <w:rStyle w:val="Emphasis"/>
          <w:highlight w:val="green"/>
        </w:rPr>
        <w:t>experts are happy</w:t>
      </w:r>
      <w:r w:rsidRPr="00EB64F8">
        <w:rPr>
          <w:rFonts w:eastAsia="Calibri"/>
          <w:u w:val="single"/>
        </w:rPr>
        <w:t xml:space="preserve"> to see efforts at automation, because conjunction reports are only going to increase as more satellites fly</w:t>
      </w:r>
      <w:r w:rsidRPr="00EB64F8">
        <w:rPr>
          <w:rFonts w:eastAsia="Calibri"/>
          <w:sz w:val="16"/>
        </w:rPr>
        <w:t xml:space="preserve">. But they worry about an automated system responding to imperfect </w:t>
      </w:r>
      <w:proofErr w:type="gramStart"/>
      <w:r w:rsidRPr="00EB64F8">
        <w:rPr>
          <w:rFonts w:eastAsia="Calibri"/>
          <w:sz w:val="16"/>
        </w:rPr>
        <w:t>data, and</w:t>
      </w:r>
      <w:proofErr w:type="gramEnd"/>
      <w:r w:rsidRPr="00EB64F8">
        <w:rPr>
          <w:rFonts w:eastAsia="Calibri"/>
          <w:sz w:val="16"/>
        </w:rPr>
        <w:t xml:space="preserve"> emphasize the need for the widest possible transparency. Though orbital mechanics are extremely predictable, space sensing is imperfect and the margin of error around where exactly a satellite can be is quite large. Many spacecraft operators join the Space Data Association, a trade association for exchanging space traffic data, and others partner with new space surveillance companies like LeoLabs to obtain more data about what’s happening in orbit. “Because we look at many hundreds of satellites every single day, we find that there are issues with the data,” Dr. T.S. Kelso, a former Air Force officer who works for the Space Data Association, told Quartz. His operation generates about 2,000 conjunction reports every four days. “We can go from something that looks very serious one day to all of the sudden there is nothing in the data. … if you are maneuvering because it is a 1 in 10,000 chance, if you had done nothing, you still had a pretty good chance nothing was going to happen.” SpaceX isn’t responsible for the lack of a real space traffic management system, but </w:t>
      </w:r>
      <w:r w:rsidRPr="00EB64F8">
        <w:rPr>
          <w:rStyle w:val="Emphasis"/>
        </w:rPr>
        <w:t>as a first mover</w:t>
      </w:r>
      <w:r w:rsidRPr="00EB64F8">
        <w:rPr>
          <w:rFonts w:eastAsia="Calibri"/>
          <w:u w:val="single"/>
        </w:rPr>
        <w:t xml:space="preserve"> among companies </w:t>
      </w:r>
      <w:r w:rsidRPr="00F12389">
        <w:rPr>
          <w:rFonts w:eastAsia="Calibri"/>
          <w:highlight w:val="green"/>
          <w:u w:val="single"/>
        </w:rPr>
        <w:t xml:space="preserve">preparing </w:t>
      </w:r>
      <w:r w:rsidRPr="00F12389">
        <w:rPr>
          <w:rStyle w:val="Emphasis"/>
          <w:highlight w:val="green"/>
        </w:rPr>
        <w:t>ambitious</w:t>
      </w:r>
      <w:r w:rsidRPr="00F12389">
        <w:rPr>
          <w:rFonts w:eastAsia="Calibri"/>
          <w:highlight w:val="green"/>
          <w:u w:val="single"/>
        </w:rPr>
        <w:t xml:space="preserve"> satellite networks</w:t>
      </w:r>
      <w:r w:rsidRPr="00EB64F8">
        <w:rPr>
          <w:rFonts w:eastAsia="Calibri"/>
          <w:u w:val="single"/>
        </w:rPr>
        <w:t xml:space="preserve"> that far outstrip anything that came before, </w:t>
      </w:r>
      <w:r w:rsidRPr="00F12389">
        <w:rPr>
          <w:rFonts w:eastAsia="Calibri"/>
          <w:highlight w:val="green"/>
          <w:u w:val="single"/>
        </w:rPr>
        <w:t>it</w:t>
      </w:r>
      <w:r w:rsidRPr="00EB64F8">
        <w:rPr>
          <w:rFonts w:eastAsia="Calibri"/>
          <w:u w:val="single"/>
        </w:rPr>
        <w:t xml:space="preserve"> is likely to </w:t>
      </w:r>
      <w:r w:rsidRPr="00F12389">
        <w:rPr>
          <w:rFonts w:eastAsia="Calibri"/>
          <w:highlight w:val="green"/>
          <w:u w:val="single"/>
        </w:rPr>
        <w:t xml:space="preserve">set the </w:t>
      </w:r>
      <w:r w:rsidRPr="00F12389">
        <w:rPr>
          <w:rStyle w:val="Emphasis"/>
          <w:highlight w:val="green"/>
        </w:rPr>
        <w:t>tone</w:t>
      </w:r>
      <w:r w:rsidRPr="00F12389">
        <w:rPr>
          <w:rFonts w:eastAsia="Calibri"/>
          <w:highlight w:val="green"/>
          <w:u w:val="single"/>
        </w:rPr>
        <w:t xml:space="preserve"> for how operators</w:t>
      </w:r>
      <w:r w:rsidRPr="00EB64F8">
        <w:rPr>
          <w:rFonts w:eastAsia="Calibri"/>
          <w:u w:val="single"/>
        </w:rPr>
        <w:t xml:space="preserve"> and regulators </w:t>
      </w:r>
      <w:r w:rsidRPr="00F12389">
        <w:rPr>
          <w:rStyle w:val="Emphasis"/>
          <w:highlight w:val="green"/>
        </w:rPr>
        <w:t>interact</w:t>
      </w:r>
      <w:r w:rsidRPr="00EB64F8">
        <w:rPr>
          <w:rFonts w:eastAsia="Calibri"/>
          <w:sz w:val="16"/>
        </w:rPr>
        <w:t xml:space="preserve">. The company chose to fly the satellites at a low enough altitude that if they fail, they will safely burn up in the atmosphere within a year, rather than remaining space junk. “The space junk thing, we don’t want to trivialize it or not take it seriously,” Musk said. “[But] </w:t>
      </w:r>
      <w:r w:rsidRPr="00F12389">
        <w:rPr>
          <w:rStyle w:val="Emphasis"/>
          <w:highlight w:val="green"/>
        </w:rPr>
        <w:t>it’s not crowded up there</w:t>
      </w:r>
      <w:r w:rsidRPr="00EB64F8">
        <w:rPr>
          <w:rFonts w:eastAsia="Calibri"/>
          <w:u w:val="single"/>
        </w:rPr>
        <w:t xml:space="preserve">. It’s extremely sparse. If your goal was </w:t>
      </w:r>
      <w:r w:rsidRPr="00F12389">
        <w:rPr>
          <w:rFonts w:eastAsia="Calibri"/>
          <w:highlight w:val="green"/>
          <w:u w:val="single"/>
        </w:rPr>
        <w:t>to hit something</w:t>
      </w:r>
      <w:r w:rsidRPr="00EB64F8">
        <w:rPr>
          <w:rFonts w:eastAsia="Calibri"/>
          <w:u w:val="single"/>
        </w:rPr>
        <w:t xml:space="preserve">, it </w:t>
      </w:r>
      <w:r w:rsidRPr="00F12389">
        <w:rPr>
          <w:rStyle w:val="Emphasis"/>
          <w:highlight w:val="green"/>
        </w:rPr>
        <w:t>wouldn’t be easy</w:t>
      </w:r>
      <w:r w:rsidRPr="00EB64F8">
        <w:rPr>
          <w:rFonts w:eastAsia="Calibri"/>
          <w:sz w:val="16"/>
        </w:rPr>
        <w:t>.”</w:t>
      </w:r>
    </w:p>
    <w:p w14:paraId="0538F02D" w14:textId="77777777" w:rsidR="00256757" w:rsidRPr="00EB64F8" w:rsidRDefault="00256757" w:rsidP="00256757">
      <w:pPr>
        <w:pStyle w:val="Heading4"/>
        <w:rPr>
          <w:rFonts w:cs="Calibri"/>
        </w:rPr>
      </w:pPr>
      <w:r w:rsidRPr="00EB64F8">
        <w:rPr>
          <w:rFonts w:cs="Calibri"/>
        </w:rPr>
        <w:lastRenderedPageBreak/>
        <w:t xml:space="preserve">Collision is </w:t>
      </w:r>
      <w:r w:rsidRPr="00EB64F8">
        <w:rPr>
          <w:rFonts w:cs="Calibri"/>
          <w:u w:val="single"/>
        </w:rPr>
        <w:t>unlikely</w:t>
      </w:r>
      <w:r w:rsidRPr="00EB64F8">
        <w:rPr>
          <w:rFonts w:cs="Calibri"/>
        </w:rPr>
        <w:t xml:space="preserve"> – </w:t>
      </w:r>
      <w:r w:rsidRPr="00EB64F8">
        <w:rPr>
          <w:rFonts w:cs="Calibri"/>
          <w:u w:val="single"/>
        </w:rPr>
        <w:t>all countries</w:t>
      </w:r>
      <w:r w:rsidRPr="00EB64F8">
        <w:rPr>
          <w:rFonts w:cs="Calibri"/>
        </w:rPr>
        <w:t xml:space="preserve"> receive </w:t>
      </w:r>
      <w:r w:rsidRPr="00EB64F8">
        <w:rPr>
          <w:rFonts w:cs="Calibri"/>
          <w:u w:val="single"/>
        </w:rPr>
        <w:t>collision warnings</w:t>
      </w:r>
      <w:r w:rsidRPr="00EB64F8">
        <w:rPr>
          <w:rFonts w:cs="Calibri"/>
        </w:rPr>
        <w:t xml:space="preserve"> THREE days </w:t>
      </w:r>
      <w:r w:rsidRPr="00EB64F8">
        <w:rPr>
          <w:rFonts w:cs="Calibri"/>
          <w:u w:val="single"/>
        </w:rPr>
        <w:t>ahead</w:t>
      </w:r>
      <w:r w:rsidRPr="00EB64F8">
        <w:rPr>
          <w:rFonts w:cs="Calibri"/>
        </w:rPr>
        <w:t xml:space="preserve"> AND their </w:t>
      </w:r>
      <w:r w:rsidRPr="00EB64F8">
        <w:rPr>
          <w:rFonts w:cs="Calibri"/>
          <w:u w:val="single"/>
        </w:rPr>
        <w:t>evidence</w:t>
      </w:r>
      <w:r w:rsidRPr="00EB64F8">
        <w:rPr>
          <w:rFonts w:cs="Calibri"/>
        </w:rPr>
        <w:t xml:space="preserve"> doesn’t assume </w:t>
      </w:r>
      <w:r w:rsidRPr="00EB64F8">
        <w:rPr>
          <w:rFonts w:cs="Calibri"/>
          <w:u w:val="single"/>
        </w:rPr>
        <w:t>new technology</w:t>
      </w:r>
      <w:r w:rsidRPr="00EB64F8">
        <w:rPr>
          <w:rFonts w:cs="Calibri"/>
        </w:rPr>
        <w:t>.</w:t>
      </w:r>
    </w:p>
    <w:p w14:paraId="74629276" w14:textId="77777777" w:rsidR="00256757" w:rsidRPr="00EB64F8" w:rsidRDefault="00256757" w:rsidP="00256757">
      <w:r w:rsidRPr="00EB64F8">
        <w:rPr>
          <w:b/>
          <w:bCs/>
          <w:sz w:val="26"/>
          <w:szCs w:val="26"/>
        </w:rPr>
        <w:t xml:space="preserve">Mosher </w:t>
      </w:r>
      <w:bookmarkStart w:id="1" w:name="_Hlk18851013"/>
      <w:r w:rsidRPr="00EB64F8">
        <w:rPr>
          <w:b/>
          <w:bCs/>
          <w:sz w:val="26"/>
          <w:szCs w:val="26"/>
        </w:rPr>
        <w:t>’</w:t>
      </w:r>
      <w:bookmarkEnd w:id="1"/>
      <w:r w:rsidRPr="00EB64F8">
        <w:rPr>
          <w:b/>
          <w:bCs/>
          <w:sz w:val="26"/>
          <w:szCs w:val="26"/>
        </w:rPr>
        <w:t>19</w:t>
      </w:r>
      <w:r w:rsidRPr="00EB64F8">
        <w:t xml:space="preserve"> [Dave; September 3rd; Journalist with more than a decade of experience reporting and writing stories about space, science, and technology; Business Insider, “Satellite collisions may trigger a space-junk disaster that could end human access to orbit. Here’s How,” </w:t>
      </w:r>
      <w:hyperlink r:id="rId9" w:history="1">
        <w:r w:rsidRPr="00EB64F8">
          <w:rPr>
            <w:rStyle w:val="Hyperlink"/>
          </w:rPr>
          <w:t>https://www.usafa.edu/app/uploads/Space_and_Defense_2_3.pdf</w:t>
        </w:r>
      </w:hyperlink>
      <w:r w:rsidRPr="00EB64F8">
        <w:t>; GR]</w:t>
      </w:r>
    </w:p>
    <w:p w14:paraId="2B7366BB" w14:textId="4B56E306" w:rsidR="00256757" w:rsidRDefault="00256757" w:rsidP="00C80659">
      <w:pPr>
        <w:rPr>
          <w:sz w:val="16"/>
        </w:rPr>
      </w:pPr>
      <w:r w:rsidRPr="00EB64F8">
        <w:rPr>
          <w:rStyle w:val="StyleUnderline"/>
        </w:rPr>
        <w:t xml:space="preserve">The </w:t>
      </w:r>
      <w:r w:rsidRPr="00EB64F8">
        <w:rPr>
          <w:rStyle w:val="Emphasis"/>
        </w:rPr>
        <w:t>Kessler syndrome</w:t>
      </w:r>
      <w:r w:rsidRPr="00EB64F8">
        <w:rPr>
          <w:sz w:val="16"/>
        </w:rPr>
        <w:t xml:space="preserve"> plays center-stage in the movie "Gravity," in which </w:t>
      </w:r>
      <w:r w:rsidRPr="00F12389">
        <w:rPr>
          <w:rStyle w:val="StyleUnderline"/>
          <w:highlight w:val="green"/>
        </w:rPr>
        <w:t>a</w:t>
      </w:r>
      <w:r w:rsidRPr="00F12389">
        <w:rPr>
          <w:highlight w:val="green"/>
          <w:u w:val="single"/>
        </w:rPr>
        <w:t>n a</w:t>
      </w:r>
      <w:r w:rsidRPr="00F12389">
        <w:rPr>
          <w:rStyle w:val="StyleUnderline"/>
          <w:highlight w:val="green"/>
        </w:rPr>
        <w:t xml:space="preserve">ccidental </w:t>
      </w:r>
      <w:r w:rsidRPr="00EB64F8">
        <w:rPr>
          <w:rStyle w:val="Emphasis"/>
        </w:rPr>
        <w:t xml:space="preserve">space </w:t>
      </w:r>
      <w:r w:rsidRPr="00F12389">
        <w:rPr>
          <w:rStyle w:val="Emphasis"/>
          <w:highlight w:val="green"/>
        </w:rPr>
        <w:t>collision</w:t>
      </w:r>
      <w:r w:rsidRPr="00EB64F8">
        <w:rPr>
          <w:sz w:val="16"/>
        </w:rPr>
        <w:t xml:space="preserve"> endangers a crew aboard a large space station. But Gossner said </w:t>
      </w:r>
      <w:r w:rsidRPr="00EB64F8">
        <w:rPr>
          <w:rStyle w:val="StyleUnderline"/>
        </w:rPr>
        <w:t xml:space="preserve">that type </w:t>
      </w:r>
      <w:r w:rsidRPr="00F12389">
        <w:rPr>
          <w:rStyle w:val="StyleUnderline"/>
          <w:highlight w:val="green"/>
        </w:rPr>
        <w:t xml:space="preserve">of </w:t>
      </w:r>
      <w:r w:rsidRPr="00EB64F8">
        <w:rPr>
          <w:rStyle w:val="StyleUnderline"/>
        </w:rPr>
        <w:t xml:space="preserve">a runaway </w:t>
      </w:r>
      <w:r w:rsidRPr="00F12389">
        <w:rPr>
          <w:rStyle w:val="Emphasis"/>
          <w:highlight w:val="green"/>
        </w:rPr>
        <w:t>space-junk</w:t>
      </w:r>
      <w:r w:rsidRPr="00EB64F8">
        <w:rPr>
          <w:rStyle w:val="Emphasis"/>
        </w:rPr>
        <w:t xml:space="preserve"> catastrophe</w:t>
      </w:r>
      <w:r w:rsidRPr="00EB64F8">
        <w:rPr>
          <w:rStyle w:val="StyleUnderline"/>
        </w:rPr>
        <w:t xml:space="preserve"> </w:t>
      </w:r>
      <w:r w:rsidRPr="00F12389">
        <w:rPr>
          <w:rStyle w:val="StyleUnderline"/>
          <w:highlight w:val="green"/>
        </w:rPr>
        <w:t xml:space="preserve">is </w:t>
      </w:r>
      <w:r w:rsidRPr="00F12389">
        <w:rPr>
          <w:rStyle w:val="Emphasis"/>
          <w:highlight w:val="green"/>
        </w:rPr>
        <w:t>unlikely</w:t>
      </w:r>
      <w:r w:rsidRPr="00EB64F8">
        <w:rPr>
          <w:sz w:val="16"/>
        </w:rPr>
        <w:t xml:space="preserve">. "Right </w:t>
      </w:r>
      <w:proofErr w:type="gramStart"/>
      <w:r w:rsidRPr="00EB64F8">
        <w:rPr>
          <w:sz w:val="16"/>
        </w:rPr>
        <w:t>now</w:t>
      </w:r>
      <w:proofErr w:type="gramEnd"/>
      <w:r w:rsidRPr="00EB64F8">
        <w:rPr>
          <w:sz w:val="16"/>
        </w:rPr>
        <w:t xml:space="preserve"> </w:t>
      </w:r>
      <w:r w:rsidRPr="00F12389">
        <w:rPr>
          <w:rStyle w:val="StyleUnderline"/>
          <w:highlight w:val="green"/>
        </w:rPr>
        <w:t xml:space="preserve">I don't think we're </w:t>
      </w:r>
      <w:r w:rsidRPr="00F12389">
        <w:rPr>
          <w:rStyle w:val="Emphasis"/>
          <w:highlight w:val="green"/>
        </w:rPr>
        <w:t>close</w:t>
      </w:r>
      <w:r w:rsidRPr="00EB64F8">
        <w:rPr>
          <w:rStyle w:val="Emphasis"/>
        </w:rPr>
        <w:t xml:space="preserve"> to that</w:t>
      </w:r>
      <w:r w:rsidRPr="00EB64F8">
        <w:rPr>
          <w:sz w:val="16"/>
        </w:rPr>
        <w:t xml:space="preserve">," he said. "I'm not saying we couldn't get there, and I'm not saying we don't need to be smart and manage the problem. But </w:t>
      </w:r>
      <w:r w:rsidRPr="00F12389">
        <w:rPr>
          <w:rStyle w:val="StyleUnderline"/>
          <w:highlight w:val="green"/>
        </w:rPr>
        <w:t xml:space="preserve">I don't see it </w:t>
      </w:r>
      <w:r w:rsidRPr="00F12389">
        <w:rPr>
          <w:rStyle w:val="Emphasis"/>
          <w:highlight w:val="green"/>
        </w:rPr>
        <w:t>ever</w:t>
      </w:r>
      <w:r w:rsidRPr="00F12389">
        <w:rPr>
          <w:rStyle w:val="StyleUnderline"/>
          <w:highlight w:val="green"/>
        </w:rPr>
        <w:t xml:space="preserve"> becoming</w:t>
      </w:r>
      <w:r w:rsidRPr="00EB64F8">
        <w:rPr>
          <w:sz w:val="16"/>
        </w:rPr>
        <w:t xml:space="preserve">, </w:t>
      </w:r>
      <w:r w:rsidRPr="00EB64F8">
        <w:rPr>
          <w:rStyle w:val="StyleUnderline"/>
        </w:rPr>
        <w:t>anytime soon</w:t>
      </w:r>
      <w:r w:rsidRPr="00EB64F8">
        <w:rPr>
          <w:sz w:val="16"/>
        </w:rPr>
        <w:t xml:space="preserve">, </w:t>
      </w:r>
      <w:r w:rsidRPr="00F12389">
        <w:rPr>
          <w:rStyle w:val="StyleUnderline"/>
          <w:highlight w:val="green"/>
        </w:rPr>
        <w:t>a</w:t>
      </w:r>
      <w:r w:rsidRPr="00EB64F8">
        <w:rPr>
          <w:rStyle w:val="StyleUnderline"/>
          <w:sz w:val="16"/>
        </w:rPr>
        <w:t xml:space="preserve">n unmanageable </w:t>
      </w:r>
      <w:r w:rsidRPr="00F12389">
        <w:rPr>
          <w:rStyle w:val="StyleUnderline"/>
          <w:highlight w:val="green"/>
        </w:rPr>
        <w:t>problem</w:t>
      </w:r>
      <w:r w:rsidRPr="00EB64F8">
        <w:rPr>
          <w:sz w:val="16"/>
        </w:rPr>
        <w:t xml:space="preserve">." There is no current system to remove old satellites or sweep up bits of debris </w:t>
      </w:r>
      <w:proofErr w:type="gramStart"/>
      <w:r w:rsidRPr="00EB64F8">
        <w:rPr>
          <w:sz w:val="16"/>
        </w:rPr>
        <w:t>in order to</w:t>
      </w:r>
      <w:proofErr w:type="gramEnd"/>
      <w:r w:rsidRPr="00EB64F8">
        <w:rPr>
          <w:sz w:val="16"/>
        </w:rPr>
        <w:t xml:space="preserve"> prevent a Kessler event. Instead, </w:t>
      </w:r>
      <w:r w:rsidRPr="00EB64F8">
        <w:rPr>
          <w:rStyle w:val="StyleUnderline"/>
        </w:rPr>
        <w:t>space debris is monitored from Earth</w:t>
      </w:r>
      <w:r w:rsidRPr="00EB64F8">
        <w:rPr>
          <w:sz w:val="16"/>
        </w:rPr>
        <w:t>, and new rules require satellites in low-Earth orbit be deorbited after 25 years so they don't wind up adding more space junk. "</w:t>
      </w:r>
      <w:r w:rsidRPr="00EB64F8">
        <w:rPr>
          <w:rStyle w:val="StyleUnderline"/>
        </w:rPr>
        <w:t>Our current plan is to manage the problem and not let it get that far</w:t>
      </w:r>
      <w:r w:rsidRPr="00EB64F8">
        <w:rPr>
          <w:sz w:val="16"/>
        </w:rPr>
        <w:t>," Gossner said. "</w:t>
      </w:r>
      <w:r w:rsidRPr="00F12389">
        <w:rPr>
          <w:rStyle w:val="StyleUnderline"/>
          <w:highlight w:val="green"/>
        </w:rPr>
        <w:t>I don't think</w:t>
      </w:r>
      <w:r w:rsidRPr="00EB64F8">
        <w:rPr>
          <w:rStyle w:val="StyleUnderline"/>
        </w:rPr>
        <w:t xml:space="preserve"> that </w:t>
      </w:r>
      <w:r w:rsidRPr="00F12389">
        <w:rPr>
          <w:rStyle w:val="StyleUnderline"/>
          <w:highlight w:val="green"/>
        </w:rPr>
        <w:t>we</w:t>
      </w:r>
      <w:r w:rsidRPr="00EB64F8">
        <w:rPr>
          <w:rStyle w:val="StyleUnderline"/>
        </w:rPr>
        <w:t xml:space="preserve">'re even close to </w:t>
      </w:r>
      <w:r w:rsidRPr="00F12389">
        <w:rPr>
          <w:rStyle w:val="StyleUnderline"/>
          <w:highlight w:val="green"/>
        </w:rPr>
        <w:t>need</w:t>
      </w:r>
      <w:r w:rsidRPr="00EB64F8">
        <w:rPr>
          <w:rStyle w:val="StyleUnderline"/>
        </w:rPr>
        <w:t xml:space="preserve">ing </w:t>
      </w:r>
      <w:r w:rsidRPr="00F12389">
        <w:rPr>
          <w:rStyle w:val="StyleUnderline"/>
          <w:highlight w:val="green"/>
        </w:rPr>
        <w:t xml:space="preserve">to </w:t>
      </w:r>
      <w:r w:rsidRPr="00F12389">
        <w:rPr>
          <w:rStyle w:val="Emphasis"/>
          <w:highlight w:val="green"/>
        </w:rPr>
        <w:t>actively remove</w:t>
      </w:r>
      <w:r w:rsidRPr="00F12389">
        <w:rPr>
          <w:rStyle w:val="StyleUnderline"/>
          <w:highlight w:val="green"/>
        </w:rPr>
        <w:t xml:space="preserve"> stuff</w:t>
      </w:r>
      <w:r w:rsidRPr="00EB64F8">
        <w:rPr>
          <w:sz w:val="16"/>
        </w:rPr>
        <w:t xml:space="preserve">. There's lots of research being done on that, and maybe some day that will happen, but I think that — </w:t>
      </w:r>
      <w:r w:rsidRPr="00EB64F8">
        <w:rPr>
          <w:rStyle w:val="StyleUnderline"/>
        </w:rPr>
        <w:t>at this point</w:t>
      </w:r>
      <w:r w:rsidRPr="00EB64F8">
        <w:rPr>
          <w:sz w:val="16"/>
        </w:rPr>
        <w:t xml:space="preserve">, and in my humble opinion — </w:t>
      </w:r>
      <w:r w:rsidRPr="00EB64F8">
        <w:rPr>
          <w:rStyle w:val="StyleUnderline"/>
        </w:rPr>
        <w:t>an unnecessary expense</w:t>
      </w:r>
      <w:r w:rsidRPr="00EB64F8">
        <w:rPr>
          <w:sz w:val="16"/>
        </w:rPr>
        <w:t xml:space="preserve">." A major part of the effort to prevent a Kessler event is </w:t>
      </w:r>
      <w:r w:rsidRPr="00F12389">
        <w:rPr>
          <w:rStyle w:val="StyleUnderline"/>
          <w:highlight w:val="green"/>
        </w:rPr>
        <w:t xml:space="preserve">the </w:t>
      </w:r>
      <w:r w:rsidRPr="00F12389">
        <w:rPr>
          <w:rStyle w:val="Emphasis"/>
          <w:highlight w:val="green"/>
        </w:rPr>
        <w:t>S</w:t>
      </w:r>
      <w:r w:rsidRPr="00EB64F8">
        <w:rPr>
          <w:rStyle w:val="StyleUnderline"/>
        </w:rPr>
        <w:t xml:space="preserve">pace </w:t>
      </w:r>
      <w:r w:rsidRPr="00F12389">
        <w:rPr>
          <w:rStyle w:val="Emphasis"/>
          <w:highlight w:val="green"/>
        </w:rPr>
        <w:t>S</w:t>
      </w:r>
      <w:r w:rsidRPr="00EB64F8">
        <w:rPr>
          <w:rStyle w:val="StyleUnderline"/>
        </w:rPr>
        <w:t xml:space="preserve">urveillance </w:t>
      </w:r>
      <w:r w:rsidRPr="00F12389">
        <w:rPr>
          <w:rStyle w:val="Emphasis"/>
          <w:highlight w:val="green"/>
        </w:rPr>
        <w:t>N</w:t>
      </w:r>
      <w:r w:rsidRPr="00EB64F8">
        <w:rPr>
          <w:rStyle w:val="StyleUnderline"/>
        </w:rPr>
        <w:t>etwork</w:t>
      </w:r>
      <w:r w:rsidRPr="00EB64F8">
        <w:rPr>
          <w:sz w:val="16"/>
        </w:rPr>
        <w:t xml:space="preserve"> (SSN). The project, </w:t>
      </w:r>
      <w:r w:rsidRPr="00EB64F8">
        <w:rPr>
          <w:rStyle w:val="StyleUnderline"/>
        </w:rPr>
        <w:t xml:space="preserve">led by the </w:t>
      </w:r>
      <w:r w:rsidRPr="00EB64F8">
        <w:rPr>
          <w:rStyle w:val="Emphasis"/>
        </w:rPr>
        <w:t>US military</w:t>
      </w:r>
      <w:r w:rsidRPr="00EB64F8">
        <w:rPr>
          <w:sz w:val="16"/>
        </w:rPr>
        <w:t xml:space="preserve">, </w:t>
      </w:r>
      <w:r w:rsidRPr="00F12389">
        <w:rPr>
          <w:rStyle w:val="StyleUnderline"/>
          <w:highlight w:val="green"/>
        </w:rPr>
        <w:t xml:space="preserve">uses </w:t>
      </w:r>
      <w:r w:rsidRPr="00F12389">
        <w:rPr>
          <w:rStyle w:val="Emphasis"/>
          <w:highlight w:val="green"/>
        </w:rPr>
        <w:t>30</w:t>
      </w:r>
      <w:r w:rsidRPr="00EB64F8">
        <w:rPr>
          <w:rStyle w:val="StyleUnderline"/>
        </w:rPr>
        <w:t xml:space="preserve"> different </w:t>
      </w:r>
      <w:r w:rsidRPr="00F12389">
        <w:rPr>
          <w:rStyle w:val="StyleUnderline"/>
          <w:highlight w:val="green"/>
        </w:rPr>
        <w:t xml:space="preserve">systems around the </w:t>
      </w:r>
      <w:r w:rsidRPr="00F12389">
        <w:rPr>
          <w:rStyle w:val="Emphasis"/>
          <w:highlight w:val="green"/>
        </w:rPr>
        <w:t>world</w:t>
      </w:r>
      <w:r w:rsidRPr="00F12389">
        <w:rPr>
          <w:rStyle w:val="StyleUnderline"/>
          <w:highlight w:val="green"/>
        </w:rPr>
        <w:t xml:space="preserve"> to </w:t>
      </w:r>
      <w:r w:rsidRPr="00F12389">
        <w:rPr>
          <w:rStyle w:val="Emphasis"/>
          <w:highlight w:val="green"/>
        </w:rPr>
        <w:t>identify</w:t>
      </w:r>
      <w:r w:rsidRPr="00EB64F8">
        <w:rPr>
          <w:sz w:val="16"/>
        </w:rPr>
        <w:t xml:space="preserve">, </w:t>
      </w:r>
      <w:r w:rsidRPr="00F12389">
        <w:rPr>
          <w:rStyle w:val="Emphasis"/>
          <w:highlight w:val="green"/>
        </w:rPr>
        <w:t>track</w:t>
      </w:r>
      <w:r w:rsidRPr="00EB64F8">
        <w:rPr>
          <w:sz w:val="16"/>
        </w:rPr>
        <w:t xml:space="preserve">, </w:t>
      </w:r>
      <w:r w:rsidRPr="00F12389">
        <w:rPr>
          <w:rStyle w:val="StyleUnderline"/>
          <w:highlight w:val="green"/>
        </w:rPr>
        <w:t xml:space="preserve">and share </w:t>
      </w:r>
      <w:r w:rsidRPr="00F12389">
        <w:rPr>
          <w:rStyle w:val="Emphasis"/>
          <w:highlight w:val="green"/>
        </w:rPr>
        <w:t>info</w:t>
      </w:r>
      <w:r w:rsidRPr="00EB64F8">
        <w:rPr>
          <w:rStyle w:val="StyleUnderline"/>
        </w:rPr>
        <w:t xml:space="preserve">rmation </w:t>
      </w:r>
      <w:r w:rsidRPr="00F12389">
        <w:rPr>
          <w:rStyle w:val="StyleUnderline"/>
          <w:highlight w:val="green"/>
        </w:rPr>
        <w:t xml:space="preserve">about </w:t>
      </w:r>
      <w:r w:rsidRPr="00F12389">
        <w:rPr>
          <w:rStyle w:val="Emphasis"/>
          <w:highlight w:val="green"/>
        </w:rPr>
        <w:t>objects</w:t>
      </w:r>
      <w:r w:rsidRPr="00EB64F8">
        <w:rPr>
          <w:rStyle w:val="StyleUnderline"/>
        </w:rPr>
        <w:t xml:space="preserve"> in space</w:t>
      </w:r>
      <w:r w:rsidRPr="00EB64F8">
        <w:rPr>
          <w:sz w:val="16"/>
        </w:rPr>
        <w:t xml:space="preserve">. Many </w:t>
      </w:r>
      <w:r w:rsidRPr="00F12389">
        <w:rPr>
          <w:rStyle w:val="StyleUnderline"/>
          <w:highlight w:val="green"/>
        </w:rPr>
        <w:t xml:space="preserve">objects are tracked </w:t>
      </w:r>
      <w:r w:rsidRPr="00F12389">
        <w:rPr>
          <w:rStyle w:val="Emphasis"/>
          <w:highlight w:val="green"/>
        </w:rPr>
        <w:t>day and night</w:t>
      </w:r>
      <w:r w:rsidRPr="00EB64F8">
        <w:rPr>
          <w:rStyle w:val="StyleUnderline"/>
        </w:rPr>
        <w:t xml:space="preserve"> via a network</w:t>
      </w:r>
      <w:r w:rsidRPr="00EB64F8">
        <w:rPr>
          <w:rStyle w:val="StyleUnderline"/>
          <w:i/>
          <w:iCs/>
          <w:sz w:val="16"/>
        </w:rPr>
        <w:t xml:space="preserve"> </w:t>
      </w:r>
      <w:r w:rsidRPr="00EB64F8">
        <w:rPr>
          <w:rStyle w:val="StyleUnderline"/>
          <w:sz w:val="16"/>
        </w:rPr>
        <w:t>of</w:t>
      </w:r>
      <w:r w:rsidRPr="00EB64F8">
        <w:rPr>
          <w:sz w:val="16"/>
        </w:rPr>
        <w:t xml:space="preserve"> radar observatories </w:t>
      </w:r>
      <w:r w:rsidRPr="00EB64F8">
        <w:rPr>
          <w:u w:val="single"/>
        </w:rPr>
        <w:t>around the globe</w:t>
      </w:r>
      <w:r w:rsidRPr="00EB64F8">
        <w:rPr>
          <w:sz w:val="16"/>
        </w:rPr>
        <w:t xml:space="preserve">. Optical telescopes on the ground also keep an eye out, but they aren't always run by the government. "The commercial sector is actually putting up lots and lots of telescopes," Gossner said. The government pays for their debris-tracking services. Gossner said </w:t>
      </w:r>
      <w:r w:rsidRPr="00EB64F8">
        <w:rPr>
          <w:rStyle w:val="StyleUnderline"/>
        </w:rPr>
        <w:t>one major debris-tracking company</w:t>
      </w:r>
      <w:r w:rsidRPr="00EB64F8">
        <w:rPr>
          <w:sz w:val="16"/>
        </w:rPr>
        <w:t xml:space="preserve"> is called </w:t>
      </w:r>
      <w:r w:rsidRPr="00F12389">
        <w:rPr>
          <w:rStyle w:val="Emphasis"/>
          <w:highlight w:val="green"/>
        </w:rPr>
        <w:t>Exoanalytic</w:t>
      </w:r>
      <w:r w:rsidRPr="00EB64F8">
        <w:rPr>
          <w:sz w:val="16"/>
        </w:rPr>
        <w:t xml:space="preserve">. It </w:t>
      </w:r>
      <w:r w:rsidRPr="00F12389">
        <w:rPr>
          <w:rStyle w:val="StyleUnderline"/>
          <w:highlight w:val="green"/>
        </w:rPr>
        <w:t>uses</w:t>
      </w:r>
      <w:r w:rsidRPr="00EB64F8">
        <w:rPr>
          <w:rStyle w:val="StyleUnderline"/>
        </w:rPr>
        <w:t xml:space="preserve"> about </w:t>
      </w:r>
      <w:r w:rsidRPr="00F12389">
        <w:rPr>
          <w:rStyle w:val="StyleUnderline"/>
          <w:highlight w:val="green"/>
        </w:rPr>
        <w:t>150</w:t>
      </w:r>
      <w:r w:rsidRPr="00EB64F8">
        <w:rPr>
          <w:rStyle w:val="StyleUnderline"/>
        </w:rPr>
        <w:t xml:space="preserve"> small </w:t>
      </w:r>
      <w:r w:rsidRPr="00F12389">
        <w:rPr>
          <w:rStyle w:val="StyleUnderline"/>
          <w:highlight w:val="green"/>
        </w:rPr>
        <w:t>telescopes</w:t>
      </w:r>
      <w:r w:rsidRPr="00EB64F8">
        <w:rPr>
          <w:sz w:val="16"/>
        </w:rPr>
        <w:t xml:space="preserve"> set up </w:t>
      </w:r>
      <w:r w:rsidRPr="00EB64F8">
        <w:rPr>
          <w:rStyle w:val="StyleUnderline"/>
        </w:rPr>
        <w:t xml:space="preserve">around the globe </w:t>
      </w:r>
      <w:r w:rsidRPr="00F12389">
        <w:rPr>
          <w:rStyle w:val="StyleUnderline"/>
          <w:highlight w:val="green"/>
        </w:rPr>
        <w:t xml:space="preserve">to </w:t>
      </w:r>
      <w:r w:rsidRPr="00EB64F8">
        <w:rPr>
          <w:rStyle w:val="Emphasis"/>
        </w:rPr>
        <w:t>detect</w:t>
      </w:r>
      <w:r w:rsidRPr="00EB64F8">
        <w:rPr>
          <w:rStyle w:val="StyleUnderline"/>
        </w:rPr>
        <w:t xml:space="preserve">, </w:t>
      </w:r>
      <w:r w:rsidRPr="00EB64F8">
        <w:rPr>
          <w:rStyle w:val="Emphasis"/>
        </w:rPr>
        <w:t>track</w:t>
      </w:r>
      <w:r w:rsidRPr="00EB64F8">
        <w:rPr>
          <w:rStyle w:val="StyleUnderline"/>
        </w:rPr>
        <w:t xml:space="preserve">, and </w:t>
      </w:r>
      <w:r w:rsidRPr="00F12389">
        <w:rPr>
          <w:rStyle w:val="Emphasis"/>
          <w:highlight w:val="green"/>
        </w:rPr>
        <w:t>report</w:t>
      </w:r>
      <w:r w:rsidRPr="00EB64F8">
        <w:rPr>
          <w:rStyle w:val="StyleUnderline"/>
        </w:rPr>
        <w:t xml:space="preserve"> space </w:t>
      </w:r>
      <w:r w:rsidRPr="00F12389">
        <w:rPr>
          <w:rStyle w:val="StyleUnderline"/>
          <w:highlight w:val="green"/>
        </w:rPr>
        <w:t>debris</w:t>
      </w:r>
      <w:r w:rsidRPr="00EB64F8">
        <w:rPr>
          <w:rStyle w:val="StyleUnderline"/>
        </w:rPr>
        <w:t xml:space="preserve"> to the SSN</w:t>
      </w:r>
      <w:r w:rsidRPr="00EB64F8">
        <w:rPr>
          <w:sz w:val="16"/>
        </w:rPr>
        <w:t xml:space="preserve">. </w:t>
      </w:r>
      <w:r w:rsidRPr="00EB64F8">
        <w:rPr>
          <w:rStyle w:val="StyleUnderline"/>
        </w:rPr>
        <w:t>Telescopes in space track debris</w:t>
      </w:r>
      <w:r w:rsidRPr="00EB64F8">
        <w:rPr>
          <w:sz w:val="16"/>
        </w:rPr>
        <w:t xml:space="preserve">, too. </w:t>
      </w:r>
      <w:r w:rsidRPr="00EB64F8">
        <w:rPr>
          <w:rStyle w:val="StyleUnderline"/>
        </w:rPr>
        <w:t>Far less is known about them</w:t>
      </w:r>
      <w:r w:rsidRPr="00EB64F8">
        <w:rPr>
          <w:sz w:val="16"/>
        </w:rPr>
        <w:t xml:space="preserve"> because </w:t>
      </w:r>
      <w:r w:rsidRPr="00EB64F8">
        <w:rPr>
          <w:rStyle w:val="StyleUnderline"/>
        </w:rPr>
        <w:t>they're likely top-secret military satellites</w:t>
      </w:r>
      <w:r w:rsidRPr="00EB64F8">
        <w:rPr>
          <w:sz w:val="16"/>
        </w:rPr>
        <w:t xml:space="preserve">. </w:t>
      </w:r>
      <w:r w:rsidRPr="00F12389">
        <w:rPr>
          <w:rStyle w:val="StyleUnderline"/>
          <w:highlight w:val="green"/>
        </w:rPr>
        <w:t>Objects</w:t>
      </w:r>
      <w:r w:rsidRPr="00EB64F8">
        <w:rPr>
          <w:rStyle w:val="StyleUnderline"/>
        </w:rPr>
        <w:t xml:space="preserve"> detected by</w:t>
      </w:r>
      <w:r w:rsidRPr="00EB64F8">
        <w:rPr>
          <w:sz w:val="16"/>
        </w:rPr>
        <w:t xml:space="preserve"> the </w:t>
      </w:r>
      <w:r w:rsidRPr="00EB64F8">
        <w:rPr>
          <w:rStyle w:val="StyleUnderline"/>
        </w:rPr>
        <w:t xml:space="preserve">government and companies </w:t>
      </w:r>
      <w:r w:rsidRPr="00F12389">
        <w:rPr>
          <w:rStyle w:val="StyleUnderline"/>
          <w:highlight w:val="green"/>
        </w:rPr>
        <w:t>get added to</w:t>
      </w:r>
      <w:r w:rsidRPr="00EB64F8">
        <w:rPr>
          <w:rStyle w:val="StyleUnderline"/>
        </w:rPr>
        <w:t xml:space="preserve"> a </w:t>
      </w:r>
      <w:r w:rsidRPr="00F12389">
        <w:rPr>
          <w:rStyle w:val="Emphasis"/>
          <w:highlight w:val="green"/>
        </w:rPr>
        <w:t>catalog</w:t>
      </w:r>
      <w:r w:rsidRPr="00EB64F8">
        <w:rPr>
          <w:rStyle w:val="StyleUnderline"/>
        </w:rPr>
        <w:t xml:space="preserve"> of space debris </w:t>
      </w:r>
      <w:r w:rsidRPr="00F12389">
        <w:rPr>
          <w:rStyle w:val="StyleUnderline"/>
          <w:highlight w:val="green"/>
        </w:rPr>
        <w:t xml:space="preserve">and </w:t>
      </w:r>
      <w:r w:rsidRPr="00F12389">
        <w:rPr>
          <w:rStyle w:val="Emphasis"/>
          <w:highlight w:val="green"/>
        </w:rPr>
        <w:t>checked</w:t>
      </w:r>
      <w:r w:rsidRPr="00F12389">
        <w:rPr>
          <w:rStyle w:val="StyleUnderline"/>
          <w:highlight w:val="green"/>
        </w:rPr>
        <w:t xml:space="preserve"> against</w:t>
      </w:r>
      <w:r w:rsidRPr="00EB64F8">
        <w:rPr>
          <w:rStyle w:val="StyleUnderline"/>
        </w:rPr>
        <w:t xml:space="preserve"> the orbits of </w:t>
      </w:r>
      <w:r w:rsidRPr="00F12389">
        <w:rPr>
          <w:rStyle w:val="StyleUnderline"/>
          <w:highlight w:val="green"/>
        </w:rPr>
        <w:t>other</w:t>
      </w:r>
      <w:r w:rsidRPr="00EB64F8">
        <w:rPr>
          <w:sz w:val="16"/>
        </w:rPr>
        <w:t xml:space="preserve"> known </w:t>
      </w:r>
      <w:r w:rsidRPr="00F12389">
        <w:rPr>
          <w:rStyle w:val="StyleUnderline"/>
          <w:highlight w:val="green"/>
        </w:rPr>
        <w:t xml:space="preserve">bits of </w:t>
      </w:r>
      <w:r w:rsidRPr="00F12389">
        <w:rPr>
          <w:rStyle w:val="Emphasis"/>
          <w:highlight w:val="green"/>
        </w:rPr>
        <w:t>space junk</w:t>
      </w:r>
      <w:r w:rsidRPr="00F12389">
        <w:rPr>
          <w:rStyle w:val="StyleUnderline"/>
          <w:highlight w:val="green"/>
        </w:rPr>
        <w:t>. New</w:t>
      </w:r>
      <w:r w:rsidRPr="00EB64F8">
        <w:rPr>
          <w:rStyle w:val="StyleUnderline"/>
        </w:rPr>
        <w:t xml:space="preserve"> orbits are calculated with </w:t>
      </w:r>
      <w:r w:rsidRPr="00F12389">
        <w:rPr>
          <w:rStyle w:val="Emphasis"/>
          <w:highlight w:val="green"/>
        </w:rPr>
        <w:t>supercomputers</w:t>
      </w:r>
      <w:r w:rsidRPr="00EB64F8">
        <w:rPr>
          <w:rStyle w:val="StyleUnderline"/>
        </w:rPr>
        <w:t xml:space="preserve"> to </w:t>
      </w:r>
      <w:r w:rsidRPr="00F12389">
        <w:rPr>
          <w:rStyle w:val="StyleUnderline"/>
          <w:highlight w:val="green"/>
        </w:rPr>
        <w:t xml:space="preserve">see if there's a </w:t>
      </w:r>
      <w:r w:rsidRPr="00F12389">
        <w:rPr>
          <w:rStyle w:val="Emphasis"/>
          <w:highlight w:val="green"/>
        </w:rPr>
        <w:t>chance</w:t>
      </w:r>
      <w:r w:rsidRPr="00F12389">
        <w:rPr>
          <w:rStyle w:val="StyleUnderline"/>
          <w:highlight w:val="green"/>
        </w:rPr>
        <w:t xml:space="preserve"> of</w:t>
      </w:r>
      <w:r w:rsidRPr="00EB64F8">
        <w:rPr>
          <w:rStyle w:val="StyleUnderline"/>
        </w:rPr>
        <w:t xml:space="preserve"> </w:t>
      </w:r>
      <w:r w:rsidRPr="00EB64F8">
        <w:rPr>
          <w:rStyle w:val="Emphasis"/>
        </w:rPr>
        <w:t xml:space="preserve">any </w:t>
      </w:r>
      <w:r w:rsidRPr="00F12389">
        <w:rPr>
          <w:rStyle w:val="Emphasis"/>
          <w:highlight w:val="green"/>
        </w:rPr>
        <w:t>collision</w:t>
      </w:r>
      <w:r w:rsidRPr="00EB64F8">
        <w:rPr>
          <w:rStyle w:val="Emphasis"/>
        </w:rPr>
        <w:t>s</w:t>
      </w:r>
      <w:r w:rsidRPr="00EB64F8">
        <w:rPr>
          <w:sz w:val="16"/>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EB64F8">
        <w:rPr>
          <w:rStyle w:val="StyleUnderline"/>
        </w:rPr>
        <w:t xml:space="preserve">The </w:t>
      </w:r>
      <w:r w:rsidRPr="00F12389">
        <w:rPr>
          <w:rStyle w:val="StyleUnderline"/>
          <w:highlight w:val="green"/>
        </w:rPr>
        <w:t>SSN issues a</w:t>
      </w:r>
      <w:r w:rsidRPr="00EB64F8">
        <w:rPr>
          <w:rStyle w:val="StyleUnderline"/>
          <w:sz w:val="16"/>
        </w:rPr>
        <w:t xml:space="preserve"> </w:t>
      </w:r>
      <w:r w:rsidRPr="00EB64F8">
        <w:rPr>
          <w:sz w:val="16"/>
        </w:rPr>
        <w:t xml:space="preserve">basic </w:t>
      </w:r>
      <w:r w:rsidRPr="00EB64F8">
        <w:rPr>
          <w:rStyle w:val="StyleUnderline"/>
        </w:rPr>
        <w:t xml:space="preserve">emergency </w:t>
      </w:r>
      <w:r w:rsidRPr="00F12389">
        <w:rPr>
          <w:rStyle w:val="StyleUnderline"/>
          <w:highlight w:val="green"/>
        </w:rPr>
        <w:t xml:space="preserve">report to the </w:t>
      </w:r>
      <w:r w:rsidRPr="00F12389">
        <w:rPr>
          <w:rStyle w:val="Emphasis"/>
          <w:sz w:val="28"/>
          <w:szCs w:val="24"/>
          <w:highlight w:val="green"/>
        </w:rPr>
        <w:t>public three days ahead</w:t>
      </w:r>
      <w:r w:rsidRPr="00F12389">
        <w:rPr>
          <w:rStyle w:val="StyleUnderline"/>
          <w:highlight w:val="green"/>
        </w:rPr>
        <w:t xml:space="preserve"> of a 1-in-10,000 chance of</w:t>
      </w:r>
      <w:r w:rsidRPr="00EB64F8">
        <w:rPr>
          <w:rStyle w:val="StyleUnderline"/>
        </w:rPr>
        <w:t xml:space="preserve"> a </w:t>
      </w:r>
      <w:r w:rsidRPr="00F12389">
        <w:rPr>
          <w:rStyle w:val="Emphasis"/>
          <w:highlight w:val="green"/>
        </w:rPr>
        <w:t>collision</w:t>
      </w:r>
      <w:r w:rsidRPr="00EB64F8">
        <w:rPr>
          <w:sz w:val="16"/>
        </w:rPr>
        <w:t xml:space="preserve">. </w:t>
      </w:r>
      <w:r w:rsidRPr="00EB64F8">
        <w:rPr>
          <w:rStyle w:val="StyleUnderline"/>
        </w:rPr>
        <w:t xml:space="preserve">It </w:t>
      </w:r>
      <w:r w:rsidRPr="00F12389">
        <w:rPr>
          <w:rStyle w:val="StyleUnderline"/>
          <w:highlight w:val="green"/>
        </w:rPr>
        <w:t xml:space="preserve">then provides </w:t>
      </w:r>
      <w:r w:rsidRPr="00EB64F8">
        <w:rPr>
          <w:rStyle w:val="Emphasis"/>
        </w:rPr>
        <w:t xml:space="preserve">multiple </w:t>
      </w:r>
      <w:r w:rsidRPr="00F12389">
        <w:rPr>
          <w:rStyle w:val="Emphasis"/>
          <w:highlight w:val="green"/>
        </w:rPr>
        <w:t>updates</w:t>
      </w:r>
      <w:r w:rsidRPr="00EB64F8">
        <w:rPr>
          <w:sz w:val="16"/>
        </w:rPr>
        <w:t xml:space="preserve"> per day </w:t>
      </w:r>
      <w:r w:rsidRPr="00F12389">
        <w:rPr>
          <w:rStyle w:val="StyleUnderline"/>
          <w:highlight w:val="green"/>
        </w:rPr>
        <w:t>until</w:t>
      </w:r>
      <w:r w:rsidRPr="00EB64F8">
        <w:rPr>
          <w:rStyle w:val="StyleUnderline"/>
        </w:rPr>
        <w:t xml:space="preserve"> the </w:t>
      </w:r>
      <w:r w:rsidRPr="00F12389">
        <w:rPr>
          <w:rStyle w:val="StyleUnderline"/>
          <w:highlight w:val="green"/>
        </w:rPr>
        <w:t>risk</w:t>
      </w:r>
      <w:r w:rsidRPr="00EB64F8">
        <w:rPr>
          <w:rStyle w:val="StyleUnderline"/>
        </w:rPr>
        <w:t xml:space="preserve"> of a collision </w:t>
      </w:r>
      <w:r w:rsidRPr="00F12389">
        <w:rPr>
          <w:rStyle w:val="Emphasis"/>
          <w:highlight w:val="green"/>
        </w:rPr>
        <w:t>passes</w:t>
      </w:r>
      <w:r w:rsidRPr="00EB64F8">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EB64F8">
        <w:rPr>
          <w:rStyle w:val="StyleUnderline"/>
        </w:rPr>
        <w:t>Advanced emergency reports help satellite providers see</w:t>
      </w:r>
      <w:r w:rsidRPr="00EB64F8">
        <w:rPr>
          <w:sz w:val="16"/>
        </w:rPr>
        <w:t xml:space="preserve"> possible </w:t>
      </w:r>
      <w:r w:rsidRPr="00EB64F8">
        <w:rPr>
          <w:rStyle w:val="StyleUnderline"/>
        </w:rPr>
        <w:t xml:space="preserve">collisions much more than </w:t>
      </w:r>
      <w:r w:rsidRPr="00EB64F8">
        <w:rPr>
          <w:rStyle w:val="Emphasis"/>
        </w:rPr>
        <w:t>three days ahead</w:t>
      </w:r>
      <w:r w:rsidRPr="00EB64F8">
        <w:rPr>
          <w:sz w:val="16"/>
        </w:rPr>
        <w:t>. "</w:t>
      </w:r>
      <w:r w:rsidRPr="00EB64F8">
        <w:rPr>
          <w:rStyle w:val="StyleUnderline"/>
        </w:rPr>
        <w:t xml:space="preserve">In </w:t>
      </w:r>
      <w:r w:rsidRPr="00F12389">
        <w:rPr>
          <w:rStyle w:val="Emphasis"/>
          <w:highlight w:val="green"/>
        </w:rPr>
        <w:t>2017</w:t>
      </w:r>
      <w:r w:rsidRPr="00F12389">
        <w:rPr>
          <w:rStyle w:val="StyleUnderline"/>
          <w:highlight w:val="green"/>
        </w:rPr>
        <w:t xml:space="preserve">, we provided </w:t>
      </w:r>
      <w:r w:rsidRPr="00F12389">
        <w:rPr>
          <w:rStyle w:val="Emphasis"/>
          <w:highlight w:val="green"/>
        </w:rPr>
        <w:t>data</w:t>
      </w:r>
      <w:r w:rsidRPr="00F12389">
        <w:rPr>
          <w:rStyle w:val="StyleUnderline"/>
          <w:highlight w:val="green"/>
        </w:rPr>
        <w:t xml:space="preserve"> for </w:t>
      </w:r>
      <w:r w:rsidRPr="00F12389">
        <w:rPr>
          <w:rStyle w:val="Emphasis"/>
          <w:highlight w:val="green"/>
        </w:rPr>
        <w:t>308,984 events</w:t>
      </w:r>
      <w:r w:rsidRPr="00EB64F8">
        <w:rPr>
          <w:sz w:val="16"/>
        </w:rPr>
        <w:t xml:space="preserve">, </w:t>
      </w:r>
      <w:r w:rsidRPr="00EB64F8">
        <w:rPr>
          <w:rStyle w:val="StyleUnderline"/>
        </w:rPr>
        <w:t xml:space="preserve">of which </w:t>
      </w:r>
      <w:r w:rsidRPr="00F12389">
        <w:rPr>
          <w:rStyle w:val="StyleUnderline"/>
          <w:highlight w:val="green"/>
        </w:rPr>
        <w:t xml:space="preserve">only </w:t>
      </w:r>
      <w:r w:rsidRPr="00F12389">
        <w:rPr>
          <w:rStyle w:val="Emphasis"/>
          <w:highlight w:val="green"/>
        </w:rPr>
        <w:t>655</w:t>
      </w:r>
      <w:r w:rsidRPr="00F12389">
        <w:rPr>
          <w:rStyle w:val="StyleUnderline"/>
          <w:highlight w:val="green"/>
        </w:rPr>
        <w:t xml:space="preserve"> were </w:t>
      </w:r>
      <w:r w:rsidRPr="00F12389">
        <w:rPr>
          <w:rStyle w:val="Emphasis"/>
          <w:highlight w:val="green"/>
        </w:rPr>
        <w:t>emergency</w:t>
      </w:r>
      <w:r w:rsidRPr="00EB64F8">
        <w:rPr>
          <w:rStyle w:val="StyleUnderline"/>
        </w:rPr>
        <w:t>-reportable</w:t>
      </w:r>
      <w:r w:rsidRPr="00EB64F8">
        <w:rPr>
          <w:sz w:val="16"/>
        </w:rPr>
        <w:t>," McKissock told Business Insider in an email. Of those, 579 events were in low-Earth orbit (where it's relatively crowded with satellites).</w:t>
      </w:r>
    </w:p>
    <w:p w14:paraId="1863A28D" w14:textId="77777777" w:rsidR="00743942" w:rsidRPr="00EB64F8" w:rsidRDefault="00743942" w:rsidP="00743942">
      <w:pPr>
        <w:pStyle w:val="Heading4"/>
        <w:rPr>
          <w:rFonts w:cs="Calibri"/>
        </w:rPr>
      </w:pPr>
      <w:r w:rsidRPr="00EB64F8">
        <w:rPr>
          <w:rFonts w:cs="Calibri"/>
        </w:rPr>
        <w:t xml:space="preserve">Kessler Syndrome false – less debris and existing guidelines solve </w:t>
      </w:r>
    </w:p>
    <w:p w14:paraId="415FC2DB" w14:textId="77777777" w:rsidR="00743942" w:rsidRPr="00EB64F8" w:rsidRDefault="00743942" w:rsidP="00743942">
      <w:r w:rsidRPr="00EB64F8">
        <w:rPr>
          <w:rStyle w:val="Style13ptBold"/>
        </w:rPr>
        <w:t>Lewis 15</w:t>
      </w:r>
      <w:r w:rsidRPr="00EB64F8">
        <w:t xml:space="preserve"> (Hugh, Senior Lecturer in Aerospace Engineering at the University of Southampton, “Space debris, Kessler Syndrome, and the unreasonable expectation of certainty.” Room, </w:t>
      </w:r>
      <w:hyperlink r:id="rId10" w:history="1">
        <w:r w:rsidRPr="00EB64F8">
          <w:rPr>
            <w:rStyle w:val="Hyperlink"/>
          </w:rPr>
          <w:t>https://room.eu.com/article/Space_debris_Kessler_Syndrome_and_the_unreasonable_expectation_of_certainty</w:t>
        </w:r>
      </w:hyperlink>
      <w:r w:rsidRPr="00EB64F8">
        <w:t>, Accessed 8/10/19, JMoore)</w:t>
      </w:r>
    </w:p>
    <w:p w14:paraId="11C317EA" w14:textId="77777777" w:rsidR="00743942" w:rsidRPr="00EB64F8" w:rsidRDefault="00743942" w:rsidP="00743942">
      <w:pPr>
        <w:rPr>
          <w:sz w:val="16"/>
        </w:rPr>
      </w:pPr>
      <w:r w:rsidRPr="00EB64F8">
        <w:rPr>
          <w:sz w:val="16"/>
        </w:rPr>
        <w:t xml:space="preserve">There is now widespread awareness of the space debris problem amongst policymakers, scientists, </w:t>
      </w:r>
      <w:proofErr w:type="gramStart"/>
      <w:r w:rsidRPr="00EB64F8">
        <w:rPr>
          <w:sz w:val="16"/>
        </w:rPr>
        <w:t>engineers</w:t>
      </w:r>
      <w:proofErr w:type="gramEnd"/>
      <w:r w:rsidRPr="00EB64F8">
        <w:rPr>
          <w:sz w:val="16"/>
        </w:rPr>
        <w:t xml:space="preserve"> and the public. Thanks to pivotal work by J.C. Liou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proofErr w:type="gramStart"/>
      <w:r w:rsidRPr="00EB64F8">
        <w:rPr>
          <w:rStyle w:val="StyleUnderline"/>
        </w:rPr>
        <w:t>In spite of</w:t>
      </w:r>
      <w:proofErr w:type="gramEnd"/>
      <w:r w:rsidRPr="00EB64F8">
        <w:rPr>
          <w:rStyle w:val="StyleUnderline"/>
        </w:rPr>
        <w:t xml:space="preserve"> </w:t>
      </w:r>
      <w:r w:rsidRPr="00EB64F8">
        <w:rPr>
          <w:sz w:val="16"/>
        </w:rPr>
        <w:lastRenderedPageBreak/>
        <w:t xml:space="preserve">several commentators </w:t>
      </w:r>
      <w:r w:rsidRPr="00EB64F8">
        <w:rPr>
          <w:rStyle w:val="StyleUnderline"/>
        </w:rPr>
        <w:t>warning</w:t>
      </w:r>
      <w:r w:rsidRPr="00EB64F8">
        <w:rPr>
          <w:sz w:val="16"/>
        </w:rPr>
        <w:t xml:space="preserve"> that these collisions are just the start </w:t>
      </w:r>
      <w:r w:rsidRPr="00EB64F8">
        <w:rPr>
          <w:rStyle w:val="StyleUnderline"/>
        </w:rPr>
        <w:t>of</w:t>
      </w:r>
      <w:r w:rsidRPr="00EB64F8">
        <w:rPr>
          <w:sz w:val="16"/>
        </w:rPr>
        <w:t xml:space="preserve"> a collision cascade that will render access to low Earth orbit all but impossible – a process commonly referred to as the ‘</w:t>
      </w:r>
      <w:r w:rsidRPr="00F12389">
        <w:rPr>
          <w:rStyle w:val="Emphasis"/>
          <w:highlight w:val="green"/>
        </w:rPr>
        <w:t>Kessler</w:t>
      </w:r>
      <w:r w:rsidRPr="00EB64F8">
        <w:rPr>
          <w:rStyle w:val="StyleUnderline"/>
        </w:rPr>
        <w:t xml:space="preserve"> Syndrome’</w:t>
      </w:r>
      <w:r w:rsidRPr="00EB64F8">
        <w:rPr>
          <w:sz w:val="16"/>
        </w:rPr>
        <w:t xml:space="preserve"> after the debris scientist Donald Kessler – </w:t>
      </w:r>
      <w:r w:rsidRPr="00EB64F8">
        <w:rPr>
          <w:rStyle w:val="StyleUnderline"/>
        </w:rPr>
        <w:t xml:space="preserve">the reality </w:t>
      </w:r>
      <w:r w:rsidRPr="00F12389">
        <w:rPr>
          <w:rStyle w:val="StyleUnderline"/>
          <w:highlight w:val="green"/>
        </w:rPr>
        <w:t>is not</w:t>
      </w:r>
      <w:r w:rsidRPr="00EB64F8">
        <w:rPr>
          <w:rStyle w:val="StyleUnderline"/>
        </w:rPr>
        <w:t xml:space="preserve"> likely to be on the scale of these predictions or the events depicted in </w:t>
      </w:r>
      <w:r w:rsidRPr="00F12389">
        <w:rPr>
          <w:rStyle w:val="Emphasis"/>
          <w:highlight w:val="green"/>
        </w:rPr>
        <w:t>the film Gravity</w:t>
      </w:r>
      <w:r w:rsidRPr="00EB64F8">
        <w:rPr>
          <w:rStyle w:val="StyleUnderline"/>
        </w:rPr>
        <w:t>.</w:t>
      </w:r>
      <w:r w:rsidRPr="00EB64F8">
        <w:rPr>
          <w:sz w:val="16"/>
        </w:rPr>
        <w:t xml:space="preserve"> Indeed, </w:t>
      </w:r>
      <w:r w:rsidRPr="00EB64F8">
        <w:rPr>
          <w:rStyle w:val="StyleUnderline"/>
        </w:rPr>
        <w:t>results presented by the Inter-Agency Space Debris Coordination Committee (</w:t>
      </w:r>
      <w:r w:rsidRPr="00F12389">
        <w:rPr>
          <w:rStyle w:val="Emphasis"/>
          <w:highlight w:val="green"/>
        </w:rPr>
        <w:t>IADC</w:t>
      </w:r>
      <w:r w:rsidRPr="00EB64F8">
        <w:rPr>
          <w:rStyle w:val="StyleUnderline"/>
        </w:rPr>
        <w:t>)</w:t>
      </w:r>
      <w:r w:rsidRPr="00EB64F8">
        <w:rPr>
          <w:sz w:val="16"/>
        </w:rPr>
        <w:t xml:space="preserve"> at the Sixth European Conference </w:t>
      </w:r>
      <w:r w:rsidRPr="00EB64F8">
        <w:rPr>
          <w:rStyle w:val="StyleUnderline"/>
        </w:rPr>
        <w:t xml:space="preserve">on Space Debris </w:t>
      </w:r>
      <w:r w:rsidRPr="00F12389">
        <w:rPr>
          <w:rStyle w:val="StyleUnderline"/>
          <w:highlight w:val="green"/>
        </w:rPr>
        <w:t>show an expected increase</w:t>
      </w:r>
      <w:r w:rsidRPr="00EB64F8">
        <w:rPr>
          <w:rStyle w:val="StyleUnderline"/>
        </w:rPr>
        <w:t xml:space="preserve"> in the debris population </w:t>
      </w:r>
      <w:r w:rsidRPr="00F12389">
        <w:rPr>
          <w:rStyle w:val="StyleUnderline"/>
          <w:highlight w:val="green"/>
        </w:rPr>
        <w:t>of</w:t>
      </w:r>
      <w:r w:rsidRPr="00EB64F8">
        <w:rPr>
          <w:rStyle w:val="StyleUnderline"/>
        </w:rPr>
        <w:t xml:space="preserve"> only </w:t>
      </w:r>
      <w:r w:rsidRPr="00F12389">
        <w:rPr>
          <w:rStyle w:val="StyleUnderline"/>
          <w:highlight w:val="green"/>
        </w:rPr>
        <w:t xml:space="preserve">30% after </w:t>
      </w:r>
      <w:r w:rsidRPr="00F12389">
        <w:rPr>
          <w:rStyle w:val="Emphasis"/>
          <w:highlight w:val="green"/>
        </w:rPr>
        <w:t>200 years</w:t>
      </w:r>
      <w:r w:rsidRPr="00F12389">
        <w:rPr>
          <w:rStyle w:val="StyleUnderline"/>
          <w:highlight w:val="green"/>
        </w:rPr>
        <w:t xml:space="preserve"> with continued launch activity. </w:t>
      </w:r>
      <w:r w:rsidRPr="00F12389">
        <w:rPr>
          <w:rStyle w:val="Emphasis"/>
          <w:highlight w:val="green"/>
        </w:rPr>
        <w:t>Collisions</w:t>
      </w:r>
      <w:r w:rsidRPr="00EB64F8">
        <w:rPr>
          <w:rStyle w:val="StyleUnderline"/>
        </w:rPr>
        <w:t xml:space="preserve"> are still predicted to occur, but this is </w:t>
      </w:r>
      <w:r w:rsidRPr="00F12389">
        <w:rPr>
          <w:rStyle w:val="StyleUnderline"/>
          <w:highlight w:val="green"/>
        </w:rPr>
        <w:t>far from</w:t>
      </w:r>
      <w:r w:rsidRPr="00EB64F8">
        <w:rPr>
          <w:rStyle w:val="StyleUnderline"/>
        </w:rPr>
        <w:t xml:space="preserve"> the </w:t>
      </w:r>
      <w:r w:rsidRPr="00F12389">
        <w:rPr>
          <w:rStyle w:val="Emphasis"/>
          <w:highlight w:val="green"/>
        </w:rPr>
        <w:t>catastrophic scenario</w:t>
      </w:r>
      <w:r w:rsidRPr="00EB64F8">
        <w:rPr>
          <w:rStyle w:val="StyleUnderline"/>
        </w:rPr>
        <w:t xml:space="preserve"> feared by some.</w:t>
      </w:r>
      <w:r w:rsidRPr="00EB64F8">
        <w:rPr>
          <w:sz w:val="16"/>
        </w:rPr>
        <w:t xml:space="preserve"> </w:t>
      </w:r>
      <w:r w:rsidRPr="00F12389">
        <w:rPr>
          <w:rStyle w:val="StyleUnderline"/>
          <w:highlight w:val="green"/>
        </w:rPr>
        <w:t>Constraining</w:t>
      </w:r>
      <w:r w:rsidRPr="00F12389">
        <w:rPr>
          <w:sz w:val="16"/>
          <w:highlight w:val="green"/>
        </w:rPr>
        <w:t xml:space="preserve"> </w:t>
      </w:r>
      <w:r w:rsidRPr="00F12389">
        <w:rPr>
          <w:rStyle w:val="StyleUnderline"/>
          <w:highlight w:val="green"/>
        </w:rPr>
        <w:t>the</w:t>
      </w:r>
      <w:r w:rsidRPr="00EB64F8">
        <w:rPr>
          <w:sz w:val="16"/>
        </w:rPr>
        <w:t xml:space="preserve"> population </w:t>
      </w:r>
      <w:r w:rsidRPr="00F12389">
        <w:rPr>
          <w:rStyle w:val="StyleUnderline"/>
          <w:highlight w:val="green"/>
        </w:rPr>
        <w:t>increase</w:t>
      </w:r>
      <w:r w:rsidRPr="00EB64F8">
        <w:rPr>
          <w:sz w:val="16"/>
        </w:rPr>
        <w:t xml:space="preserve"> to a modest level </w:t>
      </w:r>
      <w:r w:rsidRPr="00F12389">
        <w:rPr>
          <w:rStyle w:val="StyleUnderline"/>
          <w:highlight w:val="green"/>
        </w:rPr>
        <w:t>can be achieved</w:t>
      </w:r>
      <w:r w:rsidRPr="00EB64F8">
        <w:rPr>
          <w:sz w:val="16"/>
        </w:rPr>
        <w:t xml:space="preserve">, the IADC suggested, </w:t>
      </w:r>
      <w:r w:rsidRPr="00F12389">
        <w:rPr>
          <w:rStyle w:val="StyleUnderline"/>
          <w:highlight w:val="green"/>
        </w:rPr>
        <w:t>through</w:t>
      </w:r>
      <w:r w:rsidRPr="00EB64F8">
        <w:rPr>
          <w:sz w:val="16"/>
        </w:rPr>
        <w:t xml:space="preserve"> widespread and good compliance with </w:t>
      </w:r>
      <w:r w:rsidRPr="00F12389">
        <w:rPr>
          <w:rStyle w:val="Emphasis"/>
          <w:highlight w:val="green"/>
        </w:rPr>
        <w:t>existing</w:t>
      </w:r>
      <w:r w:rsidRPr="00EB64F8">
        <w:rPr>
          <w:rStyle w:val="StyleUnderline"/>
        </w:rPr>
        <w:t xml:space="preserve"> space debris </w:t>
      </w:r>
      <w:r w:rsidRPr="00F12389">
        <w:rPr>
          <w:rStyle w:val="Emphasis"/>
          <w:highlight w:val="green"/>
        </w:rPr>
        <w:t>mitigation guidelines</w:t>
      </w:r>
      <w:r w:rsidRPr="00EB64F8">
        <w:rPr>
          <w:sz w:val="16"/>
        </w:rPr>
        <w:t xml:space="preserve">,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w:t>
      </w:r>
      <w:proofErr w:type="gramStart"/>
      <w:r w:rsidRPr="00EB64F8">
        <w:rPr>
          <w:sz w:val="16"/>
        </w:rPr>
        <w:t>in spite of</w:t>
      </w:r>
      <w:proofErr w:type="gramEnd"/>
      <w:r w:rsidRPr="00EB64F8">
        <w:rPr>
          <w:sz w:val="16"/>
        </w:rPr>
        <w:t xml:space="preserve"> these robust efforts merits the investigation of additional measures to address the debris threat, according to the IADC.</w:t>
      </w:r>
    </w:p>
    <w:p w14:paraId="5F504434" w14:textId="77777777" w:rsidR="00256757" w:rsidRPr="00256757" w:rsidRDefault="00256757" w:rsidP="00C80659">
      <w:pPr>
        <w:rPr>
          <w:sz w:val="16"/>
        </w:rPr>
      </w:pPr>
    </w:p>
    <w:p w14:paraId="18BE4BED" w14:textId="3B467378" w:rsidR="00C80659" w:rsidRPr="00C80659" w:rsidRDefault="0003093E" w:rsidP="00C80659">
      <w:pPr>
        <w:pStyle w:val="Heading3"/>
      </w:pPr>
      <w:r>
        <w:lastRenderedPageBreak/>
        <w:t xml:space="preserve">Debris Good </w:t>
      </w:r>
    </w:p>
    <w:p w14:paraId="1ADA5A60" w14:textId="77777777" w:rsidR="0003093E" w:rsidRPr="00EF5BFA" w:rsidRDefault="0003093E" w:rsidP="0003093E">
      <w:pPr>
        <w:pStyle w:val="Heading4"/>
      </w:pPr>
      <w:r>
        <w:t xml:space="preserve">Debris takes out our </w:t>
      </w:r>
      <w:r>
        <w:rPr>
          <w:u w:val="single"/>
        </w:rPr>
        <w:t>satellites</w:t>
      </w:r>
      <w:r>
        <w:t xml:space="preserve">. </w:t>
      </w:r>
    </w:p>
    <w:p w14:paraId="45C9DE14" w14:textId="77777777" w:rsidR="0003093E" w:rsidRPr="003F1361" w:rsidRDefault="0003093E" w:rsidP="0003093E">
      <w:r>
        <w:t xml:space="preserve">Mark </w:t>
      </w:r>
      <w:r w:rsidRPr="006F0D70">
        <w:rPr>
          <w:rStyle w:val="Style13ptBold"/>
        </w:rPr>
        <w:t>Buchanan 18</w:t>
      </w:r>
      <w:r>
        <w:t xml:space="preserve">, an American </w:t>
      </w:r>
      <w:proofErr w:type="gramStart"/>
      <w:r>
        <w:t>physicist</w:t>
      </w:r>
      <w:proofErr w:type="gramEnd"/>
      <w:r>
        <w:t xml:space="preserve"> and author. He was formerly an editor with the international journal of science Nature, and the popular science magazine New Scientist. He has been a guest columnist for the New York Times, and currently writes a monthly column for the journal Nature Physics, ThePrint, 20 </w:t>
      </w:r>
      <w:proofErr w:type="gramStart"/>
      <w:r>
        <w:t>September,</w:t>
      </w:r>
      <w:proofErr w:type="gramEnd"/>
      <w:r>
        <w:t xml:space="preserve"> 2018, "Junk in space is a huge threat to everything from Internet to GPS &amp;amp; weather forecasts", https://theprint.in/opinion/junk-in-space-is-a-huge-threat-to-everything-from-internet-to-gps-weather-forecasts/121445/</w:t>
      </w:r>
    </w:p>
    <w:p w14:paraId="6C5990DC" w14:textId="77777777" w:rsidR="0003093E" w:rsidRPr="0025375E" w:rsidRDefault="0003093E" w:rsidP="0003093E">
      <w:pPr>
        <w:rPr>
          <w:sz w:val="12"/>
        </w:rPr>
      </w:pPr>
      <w:r w:rsidRPr="0025375E">
        <w:rPr>
          <w:sz w:val="12"/>
        </w:rPr>
        <w:t>Last Saturday, the National Aeronautics and Space Administration launched the Ice, Cloud and Land Elevation Satellite-2, which will monitor Earth’s ice sheets, recording changes in ice thickness as small as half a centimeter. The satellite will allow us to see one consequence of our collective pressure on the planet’s environment. And yet it will, in a small way, also exacerbate another emerging global problem.</w:t>
      </w:r>
    </w:p>
    <w:p w14:paraId="431741D5" w14:textId="77777777" w:rsidR="0003093E" w:rsidRPr="0025375E" w:rsidRDefault="0003093E" w:rsidP="0003093E">
      <w:pPr>
        <w:rPr>
          <w:sz w:val="12"/>
        </w:rPr>
      </w:pPr>
      <w:r w:rsidRPr="0025375E">
        <w:rPr>
          <w:sz w:val="12"/>
        </w:rPr>
        <w:t xml:space="preserve">The U.S. Air Force — more precisely, the U.S. Strategic Command — is already actively tracking more than 20,000 satellites, rocket pieces and collision fragments bigger than a softball that are orbiting the earth, which together present </w:t>
      </w:r>
      <w:r w:rsidRPr="006C7C05">
        <w:rPr>
          <w:rStyle w:val="Emphasis"/>
          <w:highlight w:val="green"/>
        </w:rPr>
        <w:t>a looming menace</w:t>
      </w:r>
      <w:r w:rsidRPr="006C7C05">
        <w:rPr>
          <w:sz w:val="12"/>
          <w:highlight w:val="green"/>
        </w:rPr>
        <w:t xml:space="preserve"> </w:t>
      </w:r>
      <w:r w:rsidRPr="006C7C05">
        <w:rPr>
          <w:rStyle w:val="StyleUnderline"/>
          <w:highlight w:val="green"/>
        </w:rPr>
        <w:t xml:space="preserve">to </w:t>
      </w:r>
      <w:r w:rsidRPr="006C7C05">
        <w:rPr>
          <w:rStyle w:val="Emphasis"/>
          <w:highlight w:val="green"/>
        </w:rPr>
        <w:t>satellite operations</w:t>
      </w:r>
      <w:r w:rsidRPr="007B567B">
        <w:rPr>
          <w:rStyle w:val="StyleUnderline"/>
        </w:rPr>
        <w:t xml:space="preserve"> and </w:t>
      </w:r>
      <w:r w:rsidRPr="006C7C05">
        <w:rPr>
          <w:rStyle w:val="StyleUnderline"/>
          <w:highlight w:val="green"/>
        </w:rPr>
        <w:t>everything that depends on them</w:t>
      </w:r>
      <w:r w:rsidRPr="006C7C05">
        <w:rPr>
          <w:sz w:val="12"/>
          <w:highlight w:val="green"/>
        </w:rPr>
        <w:t xml:space="preserve">, </w:t>
      </w:r>
      <w:r w:rsidRPr="006C7C05">
        <w:rPr>
          <w:rStyle w:val="StyleUnderline"/>
          <w:highlight w:val="green"/>
        </w:rPr>
        <w:t xml:space="preserve">including </w:t>
      </w:r>
      <w:r w:rsidRPr="006C7C05">
        <w:rPr>
          <w:rStyle w:val="Emphasis"/>
          <w:highlight w:val="green"/>
        </w:rPr>
        <w:t>g</w:t>
      </w:r>
      <w:r w:rsidRPr="006C7C05">
        <w:rPr>
          <w:rStyle w:val="StyleUnderline"/>
          <w:highlight w:val="green"/>
        </w:rPr>
        <w:t xml:space="preserve">lobal </w:t>
      </w:r>
      <w:r w:rsidRPr="006C7C05">
        <w:rPr>
          <w:rStyle w:val="Emphasis"/>
          <w:highlight w:val="green"/>
        </w:rPr>
        <w:t>p</w:t>
      </w:r>
      <w:r w:rsidRPr="006C7C05">
        <w:rPr>
          <w:rStyle w:val="StyleUnderline"/>
          <w:highlight w:val="green"/>
        </w:rPr>
        <w:t xml:space="preserve">ositioning </w:t>
      </w:r>
      <w:r w:rsidRPr="006C7C05">
        <w:rPr>
          <w:rStyle w:val="Emphasis"/>
          <w:highlight w:val="green"/>
        </w:rPr>
        <w:t>s</w:t>
      </w:r>
      <w:r w:rsidRPr="006C7C05">
        <w:rPr>
          <w:rStyle w:val="StyleUnderline"/>
          <w:highlight w:val="green"/>
        </w:rPr>
        <w:t>ystems</w:t>
      </w:r>
      <w:r w:rsidRPr="006C7C05">
        <w:rPr>
          <w:sz w:val="12"/>
          <w:highlight w:val="green"/>
        </w:rPr>
        <w:t>,</w:t>
      </w:r>
      <w:r w:rsidRPr="0025375E">
        <w:rPr>
          <w:sz w:val="12"/>
        </w:rPr>
        <w:t xml:space="preserve"> </w:t>
      </w:r>
      <w:r w:rsidRPr="006C7C05">
        <w:rPr>
          <w:rStyle w:val="StyleUnderline"/>
          <w:highlight w:val="green"/>
        </w:rPr>
        <w:t>telecommunications</w:t>
      </w:r>
      <w:r w:rsidRPr="007B567B">
        <w:rPr>
          <w:rStyle w:val="StyleUnderline"/>
        </w:rPr>
        <w:t>,</w:t>
      </w:r>
      <w:r w:rsidRPr="0025375E">
        <w:rPr>
          <w:sz w:val="12"/>
        </w:rPr>
        <w:t xml:space="preserve"> weather forecasts and the internet. Over 50 years ago, when we first started putting satellites in orbit, we seemed small, and the earth very big. Now, </w:t>
      </w:r>
      <w:r w:rsidRPr="006C7C05">
        <w:rPr>
          <w:rStyle w:val="StyleUnderline"/>
          <w:highlight w:val="green"/>
        </w:rPr>
        <w:t>with</w:t>
      </w:r>
      <w:r w:rsidRPr="007B567B">
        <w:rPr>
          <w:rStyle w:val="StyleUnderline"/>
        </w:rPr>
        <w:t xml:space="preserve"> nearly </w:t>
      </w:r>
      <w:r w:rsidRPr="006C7C05">
        <w:rPr>
          <w:rStyle w:val="StyleUnderline"/>
          <w:highlight w:val="green"/>
        </w:rPr>
        <w:t>500 new satellites going up every year</w:t>
      </w:r>
      <w:r w:rsidRPr="007B567B">
        <w:rPr>
          <w:rStyle w:val="StyleUnderline"/>
        </w:rPr>
        <w:t>, our influence is no longer small.</w:t>
      </w:r>
      <w:r w:rsidRPr="0025375E">
        <w:rPr>
          <w:sz w:val="12"/>
        </w:rPr>
        <w:t xml:space="preserve"> Congested space is another reflection of our entry into the Anthropocene — a new era of history in which everything about the earth and its climate, even the space around it, is profoundly affected by human activity.</w:t>
      </w:r>
    </w:p>
    <w:p w14:paraId="6E45503C" w14:textId="77777777" w:rsidR="0003093E" w:rsidRPr="0025375E" w:rsidRDefault="0003093E" w:rsidP="0003093E">
      <w:pPr>
        <w:rPr>
          <w:sz w:val="12"/>
        </w:rPr>
      </w:pPr>
      <w:r w:rsidRPr="006C7C05">
        <w:rPr>
          <w:rStyle w:val="StyleUnderline"/>
          <w:highlight w:val="green"/>
        </w:rPr>
        <w:t>NASA scientists</w:t>
      </w:r>
      <w:r w:rsidRPr="003E2ABA">
        <w:rPr>
          <w:rStyle w:val="StyleUnderline"/>
        </w:rPr>
        <w:t xml:space="preserve"> </w:t>
      </w:r>
      <w:r w:rsidRPr="006C7C05">
        <w:rPr>
          <w:rStyle w:val="StyleUnderline"/>
          <w:highlight w:val="green"/>
        </w:rPr>
        <w:t>began thinking about</w:t>
      </w:r>
      <w:r w:rsidRPr="003E2ABA">
        <w:rPr>
          <w:rStyle w:val="StyleUnderline"/>
        </w:rPr>
        <w:t xml:space="preserve"> potential space </w:t>
      </w:r>
      <w:r w:rsidRPr="006C7C05">
        <w:rPr>
          <w:rStyle w:val="StyleUnderline"/>
          <w:highlight w:val="green"/>
        </w:rPr>
        <w:t>overcrowding</w:t>
      </w:r>
      <w:r w:rsidRPr="0025375E">
        <w:rPr>
          <w:sz w:val="12"/>
        </w:rPr>
        <w:t xml:space="preserve"> in the early 1970s, when the number of satellites in orbit was approaching 4,000. In an influential paper, space scientists Donald </w:t>
      </w:r>
      <w:r w:rsidRPr="006C7C05">
        <w:rPr>
          <w:rStyle w:val="StyleUnderline"/>
          <w:highlight w:val="green"/>
        </w:rPr>
        <w:t>Kessler</w:t>
      </w:r>
      <w:r w:rsidRPr="0025375E">
        <w:rPr>
          <w:sz w:val="12"/>
        </w:rPr>
        <w:t xml:space="preserve"> and Burton Cour-Palais </w:t>
      </w:r>
      <w:r w:rsidRPr="006C7C05">
        <w:rPr>
          <w:rStyle w:val="StyleUnderline"/>
          <w:highlight w:val="green"/>
        </w:rPr>
        <w:t>made a rough estimate that,</w:t>
      </w:r>
      <w:r w:rsidRPr="006C7C05">
        <w:rPr>
          <w:sz w:val="12"/>
          <w:highlight w:val="green"/>
        </w:rPr>
        <w:t xml:space="preserve"> </w:t>
      </w:r>
      <w:r w:rsidRPr="006C7C05">
        <w:rPr>
          <w:rStyle w:val="StyleUnderline"/>
          <w:highlight w:val="green"/>
        </w:rPr>
        <w:t>as the number of satellites grew, the risk of collisions would become an issue</w:t>
      </w:r>
      <w:r w:rsidRPr="0025375E">
        <w:rPr>
          <w:sz w:val="12"/>
        </w:rPr>
        <w:t xml:space="preserve"> by the 2000s. They weren’t far off. In 2009, a U.S. commercial satellite collided with an inactive Russian communications satellite at a speed of some 26,000 miles per hour, creating two clouds of debris that rapidly dispersed throughout low Earth orbits, at anywhere from 400 to 1,000 miles above the earth.</w:t>
      </w:r>
    </w:p>
    <w:p w14:paraId="7423EF0D" w14:textId="77777777" w:rsidR="0003093E" w:rsidRDefault="0003093E" w:rsidP="0003093E">
      <w:pPr>
        <w:rPr>
          <w:rStyle w:val="StyleUnderline"/>
        </w:rPr>
      </w:pPr>
      <w:r w:rsidRPr="0025375E">
        <w:rPr>
          <w:sz w:val="12"/>
        </w:rPr>
        <w:t xml:space="preserve">More important, </w:t>
      </w:r>
      <w:r w:rsidRPr="006C7C05">
        <w:rPr>
          <w:rStyle w:val="StyleUnderline"/>
          <w:highlight w:val="green"/>
        </w:rPr>
        <w:t>Kessler</w:t>
      </w:r>
      <w:r w:rsidRPr="0025375E">
        <w:rPr>
          <w:rStyle w:val="StyleUnderline"/>
        </w:rPr>
        <w:t xml:space="preserve"> </w:t>
      </w:r>
      <w:r w:rsidRPr="0025375E">
        <w:rPr>
          <w:sz w:val="12"/>
        </w:rPr>
        <w:t xml:space="preserve">and Cour-Palais also </w:t>
      </w:r>
      <w:r w:rsidRPr="006C7C05">
        <w:rPr>
          <w:rStyle w:val="StyleUnderline"/>
          <w:highlight w:val="green"/>
        </w:rPr>
        <w:t xml:space="preserve">pointed to a </w:t>
      </w:r>
      <w:r w:rsidRPr="006C7C05">
        <w:rPr>
          <w:rStyle w:val="Emphasis"/>
          <w:highlight w:val="green"/>
        </w:rPr>
        <w:t>serious risk</w:t>
      </w:r>
      <w:r w:rsidRPr="006C7C05">
        <w:rPr>
          <w:rStyle w:val="StyleUnderline"/>
          <w:highlight w:val="green"/>
        </w:rPr>
        <w:t xml:space="preserve"> that would arise if the </w:t>
      </w:r>
      <w:r w:rsidRPr="006C7C05">
        <w:rPr>
          <w:rStyle w:val="Emphasis"/>
          <w:highlight w:val="green"/>
        </w:rPr>
        <w:t>number of objects</w:t>
      </w:r>
      <w:r w:rsidRPr="0025375E">
        <w:rPr>
          <w:rStyle w:val="StyleUnderline"/>
        </w:rPr>
        <w:t xml:space="preserve"> in low or medium Earth orbits </w:t>
      </w:r>
      <w:r w:rsidRPr="006C7C05">
        <w:rPr>
          <w:rStyle w:val="Emphasis"/>
          <w:highlight w:val="green"/>
        </w:rPr>
        <w:t>became too high</w:t>
      </w:r>
      <w:r w:rsidRPr="006C7C05">
        <w:rPr>
          <w:sz w:val="12"/>
          <w:highlight w:val="green"/>
        </w:rPr>
        <w:t>:</w:t>
      </w:r>
      <w:r w:rsidRPr="0025375E">
        <w:rPr>
          <w:sz w:val="12"/>
        </w:rPr>
        <w:t xml:space="preserve"> </w:t>
      </w:r>
      <w:r w:rsidRPr="006C7C05">
        <w:rPr>
          <w:rStyle w:val="StyleUnderline"/>
          <w:highlight w:val="green"/>
        </w:rPr>
        <w:t>A higher density of objects</w:t>
      </w:r>
      <w:r w:rsidRPr="0025375E">
        <w:rPr>
          <w:rStyle w:val="StyleUnderline"/>
        </w:rPr>
        <w:t xml:space="preserve">, they argued, </w:t>
      </w:r>
      <w:r w:rsidRPr="006C7C05">
        <w:rPr>
          <w:rStyle w:val="StyleUnderline"/>
          <w:highlight w:val="green"/>
        </w:rPr>
        <w:t>makes it</w:t>
      </w:r>
      <w:r w:rsidRPr="0025375E">
        <w:rPr>
          <w:rStyle w:val="StyleUnderline"/>
        </w:rPr>
        <w:t xml:space="preserve"> </w:t>
      </w:r>
      <w:r w:rsidRPr="006C7C05">
        <w:rPr>
          <w:rStyle w:val="StyleUnderline"/>
          <w:highlight w:val="green"/>
        </w:rPr>
        <w:t>more likely</w:t>
      </w:r>
      <w:r w:rsidRPr="0025375E">
        <w:rPr>
          <w:rStyle w:val="StyleUnderline"/>
        </w:rPr>
        <w:t xml:space="preserve"> that the </w:t>
      </w:r>
      <w:r w:rsidRPr="006C7C05">
        <w:rPr>
          <w:rStyle w:val="StyleUnderline"/>
          <w:highlight w:val="green"/>
        </w:rPr>
        <w:t>secondary fragments</w:t>
      </w:r>
      <w:r w:rsidRPr="0025375E">
        <w:rPr>
          <w:rStyle w:val="StyleUnderline"/>
        </w:rPr>
        <w:t xml:space="preserve"> created in one collision </w:t>
      </w:r>
      <w:r w:rsidRPr="006C7C05">
        <w:rPr>
          <w:rStyle w:val="StyleUnderline"/>
          <w:highlight w:val="green"/>
        </w:rPr>
        <w:t>will</w:t>
      </w:r>
      <w:r w:rsidRPr="0025375E">
        <w:rPr>
          <w:rStyle w:val="StyleUnderline"/>
        </w:rPr>
        <w:t xml:space="preserve"> in turn </w:t>
      </w:r>
      <w:r w:rsidRPr="006C7C05">
        <w:rPr>
          <w:rStyle w:val="StyleUnderline"/>
          <w:highlight w:val="green"/>
        </w:rPr>
        <w:t>strike other objects.</w:t>
      </w:r>
      <w:r w:rsidRPr="0025375E">
        <w:rPr>
          <w:rStyle w:val="StyleUnderline"/>
        </w:rPr>
        <w:t xml:space="preserve"> A sufficient density of debris could set the stage for a fragmentary chain reaction that could quickly render the entire space around Earth unusable.</w:t>
      </w:r>
    </w:p>
    <w:p w14:paraId="2196BD3C" w14:textId="77777777" w:rsidR="0003093E" w:rsidRPr="00DF15D2" w:rsidRDefault="0003093E" w:rsidP="0003093E">
      <w:pPr>
        <w:pStyle w:val="Heading4"/>
        <w:rPr>
          <w:u w:val="single"/>
        </w:rPr>
      </w:pPr>
      <w:r>
        <w:t xml:space="preserve">Satellites key to </w:t>
      </w:r>
      <w:r w:rsidRPr="00DF15D2">
        <w:rPr>
          <w:u w:val="single"/>
        </w:rPr>
        <w:t>drones</w:t>
      </w:r>
      <w:r>
        <w:t xml:space="preserve"> and </w:t>
      </w:r>
      <w:r w:rsidRPr="00DF15D2">
        <w:rPr>
          <w:u w:val="single"/>
        </w:rPr>
        <w:t xml:space="preserve">PGS </w:t>
      </w:r>
    </w:p>
    <w:p w14:paraId="2EE675D9" w14:textId="77777777" w:rsidR="0003093E" w:rsidRDefault="0003093E" w:rsidP="0003093E">
      <w:r>
        <w:t xml:space="preserve">Jeremy </w:t>
      </w:r>
      <w:r w:rsidRPr="005A7D3A">
        <w:rPr>
          <w:rStyle w:val="Style13ptBold"/>
        </w:rPr>
        <w:t>Rabkin 17</w:t>
      </w:r>
      <w:r>
        <w:t>, Professor of Law at George Mason University; and John Yoo, Professor of Law at the University of California-Berkeley, 2017, Striking Power: How Cyber, Robots, and Space Weapons Change the Rules of War, p. 193-194</w:t>
      </w:r>
    </w:p>
    <w:p w14:paraId="5A43D182" w14:textId="77777777" w:rsidR="0003093E" w:rsidRPr="009409F0" w:rsidRDefault="0003093E" w:rsidP="0003093E">
      <w:pPr>
        <w:rPr>
          <w:sz w:val="16"/>
        </w:rPr>
      </w:pPr>
      <w:r w:rsidRPr="009409F0">
        <w:rPr>
          <w:sz w:val="16"/>
        </w:rPr>
        <w:t xml:space="preserve">Since the end of the Cold War, </w:t>
      </w:r>
      <w:r w:rsidRPr="006C7C05">
        <w:rPr>
          <w:rStyle w:val="StyleUnderline"/>
          <w:highlight w:val="green"/>
        </w:rPr>
        <w:t>space-based military systems</w:t>
      </w:r>
      <w:r w:rsidRPr="003A0E79">
        <w:rPr>
          <w:rStyle w:val="StyleUnderline"/>
        </w:rPr>
        <w:t xml:space="preserve"> have come to </w:t>
      </w:r>
      <w:r w:rsidRPr="006C7C05">
        <w:rPr>
          <w:rStyle w:val="StyleUnderline"/>
          <w:highlight w:val="green"/>
        </w:rPr>
        <w:t>exert a</w:t>
      </w:r>
      <w:r w:rsidRPr="003A0E79">
        <w:rPr>
          <w:rStyle w:val="StyleUnderline"/>
        </w:rPr>
        <w:t xml:space="preserve"> more </w:t>
      </w:r>
      <w:r w:rsidRPr="006C7C05">
        <w:rPr>
          <w:rStyle w:val="StyleUnderline"/>
          <w:highlight w:val="green"/>
        </w:rPr>
        <w:t>direct terrestrial impact</w:t>
      </w:r>
      <w:r w:rsidRPr="009409F0">
        <w:rPr>
          <w:sz w:val="16"/>
        </w:rPr>
        <w:t>. The global positioning system (</w:t>
      </w:r>
      <w:r w:rsidRPr="003A0E79">
        <w:rPr>
          <w:rStyle w:val="StyleUnderline"/>
        </w:rPr>
        <w:t>GPS) allows U.S. aircraft, naval vessels, and ground units to locate their whereabouts and to direct their fire with precision</w:t>
      </w:r>
      <w:r w:rsidRPr="009409F0">
        <w:rPr>
          <w:sz w:val="16"/>
        </w:rPr>
        <w:t xml:space="preserve">. The stunning speed of the initial invasion of Iraq in 2003, like the earlier triumph of the Persian Gulf War in 1991, demonstrates the lethal success of military’ operations that integrate satellite communications and information gathering. </w:t>
      </w:r>
      <w:r w:rsidRPr="006C7C05">
        <w:rPr>
          <w:rStyle w:val="StyleUnderline"/>
          <w:highlight w:val="green"/>
        </w:rPr>
        <w:t xml:space="preserve">The </w:t>
      </w:r>
      <w:r w:rsidRPr="006C7C05">
        <w:rPr>
          <w:rStyle w:val="Emphasis"/>
          <w:highlight w:val="green"/>
        </w:rPr>
        <w:t>drone campaign</w:t>
      </w:r>
      <w:r w:rsidRPr="003A0E79">
        <w:rPr>
          <w:rStyle w:val="StyleUnderline"/>
        </w:rPr>
        <w:t xml:space="preserve"> against terrorist leaders </w:t>
      </w:r>
      <w:r w:rsidRPr="006C7C05">
        <w:rPr>
          <w:rStyle w:val="StyleUnderline"/>
          <w:highlight w:val="green"/>
        </w:rPr>
        <w:t xml:space="preserve">in the Middle East and Pakistan </w:t>
      </w:r>
      <w:r w:rsidRPr="006C7C05">
        <w:rPr>
          <w:rStyle w:val="Emphasis"/>
          <w:highlight w:val="green"/>
        </w:rPr>
        <w:t>depends on satellites</w:t>
      </w:r>
      <w:r w:rsidRPr="006C7C05">
        <w:rPr>
          <w:rStyle w:val="StyleUnderline"/>
          <w:highlight w:val="green"/>
        </w:rPr>
        <w:t xml:space="preserve"> to locate targets, conduct</w:t>
      </w:r>
      <w:r w:rsidRPr="003A0E79">
        <w:rPr>
          <w:rStyle w:val="StyleUnderline"/>
        </w:rPr>
        <w:t xml:space="preserve"> real-time </w:t>
      </w:r>
      <w:r w:rsidRPr="006C7C05">
        <w:rPr>
          <w:rStyle w:val="StyleUnderline"/>
          <w:highlight w:val="green"/>
        </w:rPr>
        <w:t>surveillance, and</w:t>
      </w:r>
      <w:r w:rsidRPr="009409F0">
        <w:rPr>
          <w:sz w:val="16"/>
        </w:rPr>
        <w:t xml:space="preserve"> then </w:t>
      </w:r>
      <w:r w:rsidRPr="006C7C05">
        <w:rPr>
          <w:rStyle w:val="StyleUnderline"/>
          <w:highlight w:val="green"/>
        </w:rPr>
        <w:t>control</w:t>
      </w:r>
      <w:r w:rsidRPr="003A0E79">
        <w:rPr>
          <w:rStyle w:val="StyleUnderline"/>
        </w:rPr>
        <w:t xml:space="preserve"> the </w:t>
      </w:r>
      <w:r w:rsidRPr="006C7C05">
        <w:rPr>
          <w:rStyle w:val="StyleUnderline"/>
          <w:highlight w:val="green"/>
        </w:rPr>
        <w:t>fire systems</w:t>
      </w:r>
      <w:r w:rsidRPr="003A0E79">
        <w:rPr>
          <w:rStyle w:val="StyleUnderline"/>
        </w:rPr>
        <w:t xml:space="preserve"> of the drones</w:t>
      </w:r>
      <w:r w:rsidRPr="009409F0">
        <w:rPr>
          <w:sz w:val="16"/>
        </w:rPr>
        <w:t>.</w:t>
      </w:r>
    </w:p>
    <w:p w14:paraId="76C95399" w14:textId="77777777" w:rsidR="0003093E" w:rsidRPr="009409F0" w:rsidRDefault="0003093E" w:rsidP="0003093E">
      <w:pPr>
        <w:rPr>
          <w:sz w:val="16"/>
        </w:rPr>
      </w:pPr>
      <w:r w:rsidRPr="00D43E7A">
        <w:rPr>
          <w:rStyle w:val="StyleUnderline"/>
        </w:rPr>
        <w:t>The future holds even more</w:t>
      </w:r>
      <w:r w:rsidRPr="003A0E79">
        <w:rPr>
          <w:rStyle w:val="StyleUnderline"/>
        </w:rPr>
        <w:t xml:space="preserve"> advances</w:t>
      </w:r>
      <w:r w:rsidRPr="009409F0">
        <w:rPr>
          <w:sz w:val="16"/>
        </w:rPr>
        <w:t xml:space="preserve"> in store. Building on precision-guided munitions, </w:t>
      </w:r>
      <w:r w:rsidRPr="006C7C05">
        <w:rPr>
          <w:rStyle w:val="StyleUnderline"/>
          <w:highlight w:val="green"/>
        </w:rPr>
        <w:t>the U.S.</w:t>
      </w:r>
      <w:r w:rsidRPr="009409F0">
        <w:rPr>
          <w:sz w:val="16"/>
        </w:rPr>
        <w:t xml:space="preserve"> Defense Department </w:t>
      </w:r>
      <w:r w:rsidRPr="006C7C05">
        <w:rPr>
          <w:rStyle w:val="StyleUnderline"/>
          <w:highlight w:val="green"/>
        </w:rPr>
        <w:t>is developing</w:t>
      </w:r>
      <w:r w:rsidRPr="003A0E79">
        <w:rPr>
          <w:rStyle w:val="StyleUnderline"/>
        </w:rPr>
        <w:t xml:space="preserve"> a “</w:t>
      </w:r>
      <w:r w:rsidRPr="006C7C05">
        <w:rPr>
          <w:rStyle w:val="Emphasis"/>
          <w:highlight w:val="green"/>
        </w:rPr>
        <w:t>prompt global strike</w:t>
      </w:r>
      <w:r w:rsidRPr="00D43E7A">
        <w:rPr>
          <w:rStyle w:val="StyleUnderline"/>
        </w:rPr>
        <w:t xml:space="preserve">” system </w:t>
      </w:r>
      <w:r w:rsidRPr="006C7C05">
        <w:rPr>
          <w:rStyle w:val="StyleUnderline"/>
          <w:highlight w:val="green"/>
        </w:rPr>
        <w:t xml:space="preserve">that will use GPS satellites to </w:t>
      </w:r>
      <w:r w:rsidRPr="006C7C05">
        <w:rPr>
          <w:rStyle w:val="Emphasis"/>
          <w:highlight w:val="green"/>
        </w:rPr>
        <w:t>guide hypersonic missiles</w:t>
      </w:r>
      <w:r w:rsidRPr="00D43E7A">
        <w:rPr>
          <w:rStyle w:val="StyleUnderline"/>
        </w:rPr>
        <w:t xml:space="preserve">, armed with conventional warheads, to targets </w:t>
      </w:r>
      <w:r w:rsidRPr="006C7C05">
        <w:rPr>
          <w:rStyle w:val="StyleUnderline"/>
          <w:highlight w:val="green"/>
        </w:rPr>
        <w:t>anywhere in the world within an hour</w:t>
      </w:r>
      <w:r w:rsidRPr="009409F0">
        <w:rPr>
          <w:sz w:val="16"/>
        </w:rPr>
        <w:t xml:space="preserve">.1 More exotic versions envision bombardments from orbital platforms using rods, which would generate their explosive force purely from the kinetic energy created </w:t>
      </w:r>
      <w:r w:rsidRPr="009409F0">
        <w:rPr>
          <w:sz w:val="16"/>
        </w:rPr>
        <w:lastRenderedPageBreak/>
        <w:t>by their high terminal velocity upon reentering the atmosphere. American planners speculate that such systems could replace the need for tactical nuclear weapons because of their combination of precision, speed, and destructive potential.</w:t>
      </w:r>
    </w:p>
    <w:p w14:paraId="2498F996" w14:textId="77777777" w:rsidR="0003093E" w:rsidRDefault="0003093E" w:rsidP="0003093E">
      <w:pPr>
        <w:pStyle w:val="Heading4"/>
      </w:pPr>
      <w:r>
        <w:t xml:space="preserve">PGS causes </w:t>
      </w:r>
      <w:r w:rsidRPr="008C729D">
        <w:rPr>
          <w:u w:val="single"/>
        </w:rPr>
        <w:t>destabilization</w:t>
      </w:r>
      <w:r>
        <w:t xml:space="preserve"> and </w:t>
      </w:r>
      <w:r w:rsidRPr="008C729D">
        <w:rPr>
          <w:u w:val="single"/>
        </w:rPr>
        <w:t>conflict</w:t>
      </w:r>
      <w:r>
        <w:t xml:space="preserve">. </w:t>
      </w:r>
    </w:p>
    <w:p w14:paraId="1BABC3A4" w14:textId="77777777" w:rsidR="0003093E" w:rsidRDefault="0003093E" w:rsidP="0003093E">
      <w:r>
        <w:t xml:space="preserve">Raf </w:t>
      </w:r>
      <w:r w:rsidRPr="004E1747">
        <w:rPr>
          <w:rStyle w:val="Style13ptBold"/>
        </w:rPr>
        <w:t>Casps 18</w:t>
      </w:r>
      <w:r>
        <w:t>, lecturer at the University of Birmingham and a Visiting Researcher at the United Nations Institute of Disarmament Research in Geneva before joining King’s College London and the UK’s Joint Services Command and Staff College. PhD in International Relations from Cambridge University, Medium, 6-21-2018, "Conventional Prompt Global Strike: Enhancing Deterrence?", https://medium.com/raf-caps/conventional-prompt-global-strike-enhancing-deterrence-dac5a0fe6af7</w:t>
      </w:r>
    </w:p>
    <w:p w14:paraId="277D1D62" w14:textId="77777777" w:rsidR="0003093E" w:rsidRPr="008C729D" w:rsidRDefault="0003093E" w:rsidP="0003093E">
      <w:pPr>
        <w:rPr>
          <w:rStyle w:val="Emphasis"/>
        </w:rPr>
      </w:pPr>
      <w:r w:rsidRPr="006C7C05">
        <w:rPr>
          <w:rStyle w:val="Emphasis"/>
          <w:highlight w:val="green"/>
        </w:rPr>
        <w:t>Undermining stability and deterrence</w:t>
      </w:r>
    </w:p>
    <w:p w14:paraId="05DCF1ED" w14:textId="77777777" w:rsidR="0003093E" w:rsidRPr="00FC0B4D" w:rsidRDefault="0003093E" w:rsidP="0003093E">
      <w:pPr>
        <w:rPr>
          <w:sz w:val="16"/>
        </w:rPr>
      </w:pPr>
      <w:r w:rsidRPr="00FC0B4D">
        <w:rPr>
          <w:sz w:val="16"/>
        </w:rPr>
        <w:t xml:space="preserve">While past US Administrations have viewed CPGS as enhancing deterrence, </w:t>
      </w:r>
      <w:r w:rsidRPr="006C7C05">
        <w:rPr>
          <w:rStyle w:val="StyleUnderline"/>
          <w:highlight w:val="green"/>
        </w:rPr>
        <w:t>these weapons</w:t>
      </w:r>
      <w:r w:rsidRPr="008C729D">
        <w:rPr>
          <w:rStyle w:val="StyleUnderline"/>
        </w:rPr>
        <w:t xml:space="preserve"> have provoked intense debate, </w:t>
      </w:r>
      <w:proofErr w:type="gramStart"/>
      <w:r w:rsidRPr="008C729D">
        <w:rPr>
          <w:rStyle w:val="StyleUnderline"/>
        </w:rPr>
        <w:t>in particular how</w:t>
      </w:r>
      <w:proofErr w:type="gramEnd"/>
      <w:r w:rsidRPr="008C729D">
        <w:rPr>
          <w:rStyle w:val="StyleUnderline"/>
        </w:rPr>
        <w:t xml:space="preserve"> they will </w:t>
      </w:r>
      <w:r w:rsidRPr="006C7C05">
        <w:rPr>
          <w:rStyle w:val="StyleUnderline"/>
          <w:highlight w:val="green"/>
        </w:rPr>
        <w:t>impact crisis stability</w:t>
      </w:r>
      <w:r w:rsidRPr="008C729D">
        <w:rPr>
          <w:rStyle w:val="StyleUnderline"/>
        </w:rPr>
        <w:t>.</w:t>
      </w:r>
      <w:r w:rsidRPr="00FC0B4D">
        <w:rPr>
          <w:sz w:val="16"/>
        </w:rPr>
        <w:t xml:space="preserve"> One of the most significant concerns is that </w:t>
      </w:r>
      <w:r w:rsidRPr="006C7C05">
        <w:rPr>
          <w:rStyle w:val="Emphasis"/>
          <w:highlight w:val="green"/>
        </w:rPr>
        <w:t>Russia will view</w:t>
      </w:r>
      <w:r w:rsidRPr="006C7C05">
        <w:rPr>
          <w:rStyle w:val="StyleUnderline"/>
          <w:highlight w:val="green"/>
        </w:rPr>
        <w:t xml:space="preserve"> such </w:t>
      </w:r>
      <w:r w:rsidRPr="006C7C05">
        <w:rPr>
          <w:rStyle w:val="Emphasis"/>
          <w:highlight w:val="green"/>
        </w:rPr>
        <w:t>weapons as a direct threat</w:t>
      </w:r>
      <w:r w:rsidRPr="006C7C05">
        <w:rPr>
          <w:rStyle w:val="StyleUnderline"/>
          <w:highlight w:val="green"/>
        </w:rPr>
        <w:t xml:space="preserve"> to its</w:t>
      </w:r>
      <w:r w:rsidRPr="008C729D">
        <w:rPr>
          <w:rStyle w:val="StyleUnderline"/>
        </w:rPr>
        <w:t xml:space="preserve"> </w:t>
      </w:r>
      <w:r w:rsidRPr="008C729D">
        <w:rPr>
          <w:rStyle w:val="Emphasis"/>
        </w:rPr>
        <w:t xml:space="preserve">Strategic </w:t>
      </w:r>
      <w:r w:rsidRPr="006C7C05">
        <w:rPr>
          <w:rStyle w:val="Emphasis"/>
          <w:highlight w:val="green"/>
        </w:rPr>
        <w:t>Nuclear Forces</w:t>
      </w:r>
      <w:r w:rsidRPr="00FC0B4D">
        <w:rPr>
          <w:sz w:val="16"/>
        </w:rPr>
        <w:t xml:space="preserve">. Indeed, this outlook appears in Russian doctrine, and in policy statements in various international fora. For instance, at the 2015 Nuclear Non-proliferation Treaty Review Conference, </w:t>
      </w:r>
      <w:r w:rsidRPr="008C729D">
        <w:rPr>
          <w:rStyle w:val="StyleUnderline"/>
        </w:rPr>
        <w:t xml:space="preserve">the </w:t>
      </w:r>
      <w:r w:rsidRPr="006C7C05">
        <w:rPr>
          <w:rStyle w:val="Emphasis"/>
          <w:highlight w:val="green"/>
        </w:rPr>
        <w:t>head of the Russian delegation</w:t>
      </w:r>
      <w:r w:rsidRPr="006C7C05">
        <w:rPr>
          <w:rStyle w:val="StyleUnderline"/>
          <w:highlight w:val="green"/>
        </w:rPr>
        <w:t xml:space="preserve"> stated that </w:t>
      </w:r>
      <w:r w:rsidRPr="006C7C05">
        <w:rPr>
          <w:rStyle w:val="Emphasis"/>
          <w:highlight w:val="green"/>
        </w:rPr>
        <w:t>US policy hinders</w:t>
      </w:r>
      <w:r w:rsidRPr="006C7C05">
        <w:rPr>
          <w:rStyle w:val="StyleUnderline"/>
          <w:highlight w:val="green"/>
        </w:rPr>
        <w:t xml:space="preserve"> further </w:t>
      </w:r>
      <w:r w:rsidRPr="006C7C05">
        <w:rPr>
          <w:rStyle w:val="Emphasis"/>
          <w:highlight w:val="green"/>
        </w:rPr>
        <w:t>nuclear reductions</w:t>
      </w:r>
      <w:r w:rsidRPr="008C729D">
        <w:rPr>
          <w:rStyle w:val="StyleUnderline"/>
        </w:rPr>
        <w:t xml:space="preserve"> through its ‘intransigent course’, </w:t>
      </w:r>
      <w:r w:rsidRPr="006C7C05">
        <w:rPr>
          <w:rStyle w:val="StyleUnderline"/>
          <w:highlight w:val="green"/>
        </w:rPr>
        <w:t xml:space="preserve">undermining </w:t>
      </w:r>
      <w:r w:rsidRPr="006C7C05">
        <w:rPr>
          <w:rStyle w:val="Emphasis"/>
          <w:highlight w:val="green"/>
        </w:rPr>
        <w:t>strategic stability by pursuing</w:t>
      </w:r>
      <w:r w:rsidRPr="008C729D">
        <w:rPr>
          <w:rStyle w:val="StyleUnderline"/>
        </w:rPr>
        <w:t>, among other things, a missile defence system and the “</w:t>
      </w:r>
      <w:r w:rsidRPr="006C7C05">
        <w:rPr>
          <w:rStyle w:val="Emphasis"/>
          <w:highlight w:val="green"/>
        </w:rPr>
        <w:t>prompt global strike</w:t>
      </w:r>
      <w:r w:rsidRPr="008C729D">
        <w:rPr>
          <w:rStyle w:val="StyleUnderline"/>
        </w:rPr>
        <w:t>” concept</w:t>
      </w:r>
      <w:r w:rsidRPr="00FC0B4D">
        <w:rPr>
          <w:sz w:val="16"/>
        </w:rPr>
        <w:t xml:space="preserve">.[6] </w:t>
      </w:r>
      <w:r w:rsidRPr="006C7C05">
        <w:rPr>
          <w:rStyle w:val="StyleUnderline"/>
          <w:highlight w:val="green"/>
        </w:rPr>
        <w:t>This is a consistent mantra</w:t>
      </w:r>
      <w:r w:rsidRPr="00FC0B4D">
        <w:rPr>
          <w:sz w:val="16"/>
        </w:rPr>
        <w:t xml:space="preserve">. However, some argue that Russia overstates the danger to its forces. Russia is the only state beyond the US with a warning system that </w:t>
      </w:r>
      <w:proofErr w:type="gramStart"/>
      <w:r w:rsidRPr="00FC0B4D">
        <w:rPr>
          <w:sz w:val="16"/>
        </w:rPr>
        <w:t>is capable of detecting</w:t>
      </w:r>
      <w:proofErr w:type="gramEnd"/>
      <w:r w:rsidRPr="00FC0B4D">
        <w:rPr>
          <w:sz w:val="16"/>
        </w:rPr>
        <w:t xml:space="preserve"> a missile launch. Its over-the-horizon and space-based capabilities should be easily capable of discerning the difference between an ICBM and a CPGS weapon. And while a greater proportion of its deterrent is land-based than that of the US (and clearly that of Britain or France), Russia maintains a significant second-strike capability with its SLBM force. Russia’s willingness to introduce nuclear weapons at a lower threshold than other powers is also clearly established. Therefore, a disarming strike by the US against the Russian ICBM force, or perhaps even its </w:t>
      </w:r>
      <w:proofErr w:type="gramStart"/>
      <w:r w:rsidRPr="00FC0B4D">
        <w:rPr>
          <w:sz w:val="16"/>
        </w:rPr>
        <w:t>command and control</w:t>
      </w:r>
      <w:proofErr w:type="gramEnd"/>
      <w:r w:rsidRPr="00FC0B4D">
        <w:rPr>
          <w:sz w:val="16"/>
        </w:rPr>
        <w:t xml:space="preserve"> structure, would seem highly risky, and therefore unlikely. Nonetheless, </w:t>
      </w:r>
      <w:r w:rsidRPr="006C7C05">
        <w:rPr>
          <w:rStyle w:val="Emphasis"/>
          <w:highlight w:val="green"/>
        </w:rPr>
        <w:t>Russia’s sensitivity</w:t>
      </w:r>
      <w:r w:rsidRPr="006C7C05">
        <w:rPr>
          <w:rStyle w:val="StyleUnderline"/>
          <w:highlight w:val="green"/>
        </w:rPr>
        <w:t xml:space="preserve"> over their</w:t>
      </w:r>
      <w:r w:rsidRPr="008C729D">
        <w:rPr>
          <w:rStyle w:val="StyleUnderline"/>
        </w:rPr>
        <w:t xml:space="preserve"> nuclear </w:t>
      </w:r>
      <w:r w:rsidRPr="006C7C05">
        <w:rPr>
          <w:rStyle w:val="StyleUnderline"/>
          <w:highlight w:val="green"/>
        </w:rPr>
        <w:t xml:space="preserve">deterrent </w:t>
      </w:r>
      <w:r w:rsidRPr="006C7C05">
        <w:rPr>
          <w:rStyle w:val="Emphasis"/>
          <w:highlight w:val="green"/>
        </w:rPr>
        <w:t>cannot be underestimated</w:t>
      </w:r>
      <w:r w:rsidRPr="00FC0B4D">
        <w:rPr>
          <w:sz w:val="16"/>
        </w:rPr>
        <w:t xml:space="preserve">. The nuclear deterrent is seen as integral to Russia’s claim to be a great power. In addition to this, </w:t>
      </w:r>
      <w:r w:rsidRPr="006C7C05">
        <w:rPr>
          <w:rStyle w:val="StyleUnderline"/>
          <w:highlight w:val="green"/>
        </w:rPr>
        <w:t>Russian policy makers are</w:t>
      </w:r>
      <w:r w:rsidRPr="008C729D">
        <w:rPr>
          <w:rStyle w:val="StyleUnderline"/>
        </w:rPr>
        <w:t xml:space="preserve"> keenly </w:t>
      </w:r>
      <w:r w:rsidRPr="006C7C05">
        <w:rPr>
          <w:rStyle w:val="StyleUnderline"/>
          <w:highlight w:val="green"/>
        </w:rPr>
        <w:t>aware of the inferiority of their conventional forces</w:t>
      </w:r>
      <w:r w:rsidRPr="008C729D">
        <w:rPr>
          <w:rStyle w:val="StyleUnderline"/>
        </w:rPr>
        <w:t xml:space="preserve"> to the US, </w:t>
      </w:r>
      <w:r w:rsidRPr="006C7C05">
        <w:rPr>
          <w:rStyle w:val="StyleUnderline"/>
          <w:highlight w:val="green"/>
        </w:rPr>
        <w:t>which acts to magnify</w:t>
      </w:r>
      <w:r w:rsidRPr="008C729D">
        <w:rPr>
          <w:rStyle w:val="StyleUnderline"/>
        </w:rPr>
        <w:t xml:space="preserve"> both </w:t>
      </w:r>
      <w:r w:rsidRPr="006C7C05">
        <w:rPr>
          <w:rStyle w:val="StyleUnderline"/>
          <w:highlight w:val="green"/>
        </w:rPr>
        <w:t>the</w:t>
      </w:r>
      <w:r w:rsidRPr="008C729D">
        <w:rPr>
          <w:rStyle w:val="StyleUnderline"/>
        </w:rPr>
        <w:t xml:space="preserve"> symbolic and strategic </w:t>
      </w:r>
      <w:r w:rsidRPr="006C7C05">
        <w:rPr>
          <w:rStyle w:val="StyleUnderline"/>
          <w:highlight w:val="green"/>
        </w:rPr>
        <w:t>value of nuclear weapons</w:t>
      </w:r>
      <w:r w:rsidRPr="008C729D">
        <w:rPr>
          <w:rStyle w:val="StyleUnderline"/>
        </w:rPr>
        <w:t xml:space="preserve"> to the Kremlin. </w:t>
      </w:r>
      <w:r w:rsidRPr="006C7C05">
        <w:rPr>
          <w:rStyle w:val="Emphasis"/>
          <w:highlight w:val="green"/>
        </w:rPr>
        <w:t>Any perceived threat</w:t>
      </w:r>
      <w:r w:rsidRPr="008C729D">
        <w:rPr>
          <w:rStyle w:val="Emphasis"/>
        </w:rPr>
        <w:t>,</w:t>
      </w:r>
      <w:r w:rsidRPr="00FC0B4D">
        <w:rPr>
          <w:sz w:val="16"/>
        </w:rPr>
        <w:t xml:space="preserve"> real or otherwise, </w:t>
      </w:r>
      <w:r w:rsidRPr="006C7C05">
        <w:rPr>
          <w:rStyle w:val="Emphasis"/>
          <w:highlight w:val="green"/>
        </w:rPr>
        <w:t>will</w:t>
      </w:r>
      <w:r w:rsidRPr="008C729D">
        <w:rPr>
          <w:rStyle w:val="StyleUnderline"/>
        </w:rPr>
        <w:t xml:space="preserve"> serve to </w:t>
      </w:r>
      <w:r w:rsidRPr="006C7C05">
        <w:rPr>
          <w:rStyle w:val="Emphasis"/>
          <w:highlight w:val="green"/>
        </w:rPr>
        <w:t>create significant concerns</w:t>
      </w:r>
      <w:r w:rsidRPr="008C729D">
        <w:rPr>
          <w:rStyle w:val="StyleUnderline"/>
        </w:rPr>
        <w:t xml:space="preserve"> in Moscow</w:t>
      </w:r>
      <w:r w:rsidRPr="00FC0B4D">
        <w:rPr>
          <w:sz w:val="16"/>
        </w:rPr>
        <w:t>.</w:t>
      </w:r>
    </w:p>
    <w:p w14:paraId="0839C2DB" w14:textId="77777777" w:rsidR="0003093E" w:rsidRPr="00FC0B4D" w:rsidRDefault="0003093E" w:rsidP="0003093E">
      <w:pPr>
        <w:rPr>
          <w:sz w:val="16"/>
        </w:rPr>
      </w:pPr>
      <w:r w:rsidRPr="008C729D">
        <w:rPr>
          <w:rStyle w:val="StyleUnderline"/>
        </w:rPr>
        <w:t xml:space="preserve">The perceived threat from these weapons is further amplified when </w:t>
      </w:r>
      <w:r w:rsidRPr="006C7C05">
        <w:rPr>
          <w:rStyle w:val="Emphasis"/>
          <w:highlight w:val="green"/>
        </w:rPr>
        <w:t>CPGS is allied to missile defence</w:t>
      </w:r>
      <w:r w:rsidRPr="008C729D">
        <w:rPr>
          <w:rStyle w:val="StyleUnderline"/>
        </w:rPr>
        <w:t xml:space="preserve"> systems</w:t>
      </w:r>
      <w:r w:rsidRPr="00FC0B4D">
        <w:rPr>
          <w:sz w:val="16"/>
        </w:rPr>
        <w:t xml:space="preserve">. There are </w:t>
      </w:r>
      <w:r w:rsidRPr="006C7C05">
        <w:rPr>
          <w:rStyle w:val="StyleUnderline"/>
          <w:highlight w:val="green"/>
        </w:rPr>
        <w:t xml:space="preserve">numerous statements by Russian and Chinese officials as to the </w:t>
      </w:r>
      <w:r w:rsidRPr="006C7C05">
        <w:rPr>
          <w:rStyle w:val="Emphasis"/>
          <w:highlight w:val="green"/>
        </w:rPr>
        <w:t>combined effect</w:t>
      </w:r>
      <w:r w:rsidRPr="008C729D">
        <w:rPr>
          <w:rStyle w:val="StyleUnderline"/>
        </w:rPr>
        <w:t xml:space="preserve"> of these conventional systems, </w:t>
      </w:r>
      <w:r w:rsidRPr="006C7C05">
        <w:rPr>
          <w:rStyle w:val="StyleUnderline"/>
          <w:highlight w:val="green"/>
        </w:rPr>
        <w:t xml:space="preserve">and their capability of a </w:t>
      </w:r>
      <w:r w:rsidRPr="006C7C05">
        <w:rPr>
          <w:rStyle w:val="Emphasis"/>
          <w:highlight w:val="green"/>
        </w:rPr>
        <w:t>disarming first strike</w:t>
      </w:r>
      <w:r w:rsidRPr="006C7C05">
        <w:rPr>
          <w:sz w:val="16"/>
          <w:highlight w:val="green"/>
        </w:rPr>
        <w:t>.</w:t>
      </w:r>
      <w:r w:rsidRPr="00FC0B4D">
        <w:rPr>
          <w:sz w:val="16"/>
        </w:rPr>
        <w:t xml:space="preserve"> </w:t>
      </w:r>
      <w:r w:rsidRPr="008C729D">
        <w:rPr>
          <w:rStyle w:val="StyleUnderline"/>
        </w:rPr>
        <w:t xml:space="preserve">Such </w:t>
      </w:r>
      <w:r w:rsidRPr="006C7C05">
        <w:rPr>
          <w:rStyle w:val="StyleUnderline"/>
          <w:highlight w:val="green"/>
        </w:rPr>
        <w:t xml:space="preserve">fears have driven Russia to </w:t>
      </w:r>
      <w:r w:rsidRPr="006C7C05">
        <w:rPr>
          <w:rStyle w:val="Emphasis"/>
          <w:highlight w:val="green"/>
        </w:rPr>
        <w:t>increase its reliance on tactical nuclear weapons</w:t>
      </w:r>
      <w:r w:rsidRPr="006C7C05">
        <w:rPr>
          <w:rStyle w:val="StyleUnderline"/>
          <w:highlight w:val="green"/>
        </w:rPr>
        <w:t xml:space="preserve">, and to </w:t>
      </w:r>
      <w:r w:rsidRPr="006C7C05">
        <w:rPr>
          <w:rStyle w:val="Emphasis"/>
          <w:highlight w:val="green"/>
        </w:rPr>
        <w:t xml:space="preserve">upgrade </w:t>
      </w:r>
      <w:r w:rsidRPr="008C729D">
        <w:rPr>
          <w:rStyle w:val="Emphasis"/>
        </w:rPr>
        <w:t xml:space="preserve">the </w:t>
      </w:r>
      <w:r w:rsidRPr="008C729D">
        <w:rPr>
          <w:rStyle w:val="StyleUnderline"/>
        </w:rPr>
        <w:t xml:space="preserve">robustness of its nuclear </w:t>
      </w:r>
      <w:r w:rsidRPr="006C7C05">
        <w:rPr>
          <w:rStyle w:val="Emphasis"/>
          <w:highlight w:val="green"/>
        </w:rPr>
        <w:t>systems</w:t>
      </w:r>
      <w:r w:rsidRPr="008C729D">
        <w:rPr>
          <w:rStyle w:val="StyleUnderline"/>
        </w:rPr>
        <w:t>, while also hastening aerospace defence capabilities</w:t>
      </w:r>
      <w:r w:rsidRPr="00FC0B4D">
        <w:rPr>
          <w:sz w:val="16"/>
        </w:rPr>
        <w:t xml:space="preserve">. </w:t>
      </w:r>
      <w:r w:rsidRPr="006C7C05">
        <w:rPr>
          <w:rStyle w:val="StyleUnderline"/>
          <w:highlight w:val="green"/>
        </w:rPr>
        <w:t>The reliance</w:t>
      </w:r>
      <w:r w:rsidRPr="008C729D">
        <w:rPr>
          <w:rStyle w:val="StyleUnderline"/>
        </w:rPr>
        <w:t xml:space="preserve"> on tactical nuclear weapons </w:t>
      </w:r>
      <w:proofErr w:type="gramStart"/>
      <w:r w:rsidRPr="008C729D">
        <w:rPr>
          <w:rStyle w:val="StyleUnderline"/>
        </w:rPr>
        <w:t xml:space="preserve">in particular </w:t>
      </w:r>
      <w:r w:rsidRPr="006C7C05">
        <w:rPr>
          <w:rStyle w:val="StyleUnderline"/>
          <w:highlight w:val="green"/>
        </w:rPr>
        <w:t>brings</w:t>
      </w:r>
      <w:proofErr w:type="gramEnd"/>
      <w:r w:rsidRPr="006C7C05">
        <w:rPr>
          <w:rStyle w:val="StyleUnderline"/>
          <w:highlight w:val="green"/>
        </w:rPr>
        <w:t xml:space="preserve"> </w:t>
      </w:r>
      <w:r w:rsidRPr="006C7C05">
        <w:rPr>
          <w:rStyle w:val="Emphasis"/>
          <w:highlight w:val="green"/>
        </w:rPr>
        <w:t>negative consequence in terms of security</w:t>
      </w:r>
      <w:r w:rsidRPr="008C729D">
        <w:rPr>
          <w:rStyle w:val="Emphasis"/>
        </w:rPr>
        <w:t xml:space="preserve"> </w:t>
      </w:r>
      <w:r w:rsidRPr="008C729D">
        <w:rPr>
          <w:rStyle w:val="StyleUnderline"/>
        </w:rPr>
        <w:t xml:space="preserve">and control. </w:t>
      </w:r>
      <w:r w:rsidRPr="006C7C05">
        <w:rPr>
          <w:rStyle w:val="StyleUnderline"/>
          <w:highlight w:val="green"/>
        </w:rPr>
        <w:t>They are</w:t>
      </w:r>
      <w:r w:rsidRPr="008C729D">
        <w:rPr>
          <w:rStyle w:val="StyleUnderline"/>
        </w:rPr>
        <w:t xml:space="preserve"> widely held to </w:t>
      </w:r>
      <w:r w:rsidRPr="006C7C05">
        <w:rPr>
          <w:rStyle w:val="Emphasis"/>
          <w:highlight w:val="green"/>
        </w:rPr>
        <w:t xml:space="preserve">highly </w:t>
      </w:r>
      <w:proofErr w:type="gramStart"/>
      <w:r w:rsidRPr="006C7C05">
        <w:rPr>
          <w:rStyle w:val="Emphasis"/>
          <w:highlight w:val="green"/>
        </w:rPr>
        <w:t>destabilizing</w:t>
      </w:r>
      <w:r w:rsidRPr="008C729D">
        <w:rPr>
          <w:rStyle w:val="StyleUnderline"/>
        </w:rPr>
        <w:t>, and</w:t>
      </w:r>
      <w:proofErr w:type="gramEnd"/>
      <w:r w:rsidRPr="008C729D">
        <w:rPr>
          <w:rStyle w:val="StyleUnderline"/>
        </w:rPr>
        <w:t xml:space="preserve"> change the metrics of deterrence</w:t>
      </w:r>
      <w:r w:rsidRPr="00FC0B4D">
        <w:rPr>
          <w:sz w:val="16"/>
        </w:rPr>
        <w:t>.</w:t>
      </w:r>
    </w:p>
    <w:p w14:paraId="2AF4F00D" w14:textId="77777777" w:rsidR="0003093E" w:rsidRPr="00FC0B4D" w:rsidRDefault="0003093E" w:rsidP="0003093E">
      <w:pPr>
        <w:rPr>
          <w:sz w:val="16"/>
        </w:rPr>
      </w:pPr>
      <w:r w:rsidRPr="00723C33">
        <w:rPr>
          <w:rStyle w:val="StyleUnderline"/>
        </w:rPr>
        <w:t>Further concerns</w:t>
      </w:r>
      <w:r w:rsidRPr="008C729D">
        <w:rPr>
          <w:rStyle w:val="StyleUnderline"/>
        </w:rPr>
        <w:t xml:space="preserve"> are created by the ambiguities that are inherent in CPGS designs</w:t>
      </w:r>
      <w:r w:rsidRPr="00FC0B4D">
        <w:rPr>
          <w:sz w:val="16"/>
        </w:rPr>
        <w:t xml:space="preserve">. </w:t>
      </w:r>
      <w:r w:rsidRPr="00D01E9D">
        <w:rPr>
          <w:rStyle w:val="StyleUnderline"/>
        </w:rPr>
        <w:t>These relate to the type of warhead, the country targeted, and the type of target</w:t>
      </w:r>
      <w:r w:rsidRPr="00FC0B4D">
        <w:rPr>
          <w:sz w:val="16"/>
        </w:rPr>
        <w:t>. The points relating to the ambiguity of whether a weapon carried a nuclear or conventional warhead has been discussed above. The withdrawal of funding for the CTM has probably eradicated this as an uncertainty, at least as far as the US programme is concerned. Basing options and inspections would serve to eliminate the vestiges of any further doubt. However, the latter two concerns are more persistent</w:t>
      </w:r>
      <w:r w:rsidRPr="00D01E9D">
        <w:rPr>
          <w:rStyle w:val="StyleUnderline"/>
        </w:rPr>
        <w:t>. The ability of CPGS platforms to manoeuvre means that their destination cannot be determined until late in the flight envelope</w:t>
      </w:r>
      <w:r w:rsidRPr="00FC0B4D">
        <w:rPr>
          <w:sz w:val="16"/>
        </w:rPr>
        <w:t xml:space="preserve"> — </w:t>
      </w:r>
      <w:r w:rsidRPr="00D01E9D">
        <w:rPr>
          <w:rStyle w:val="StyleUnderline"/>
        </w:rPr>
        <w:t>perhaps not until the final moments</w:t>
      </w:r>
      <w:r w:rsidRPr="00FC0B4D">
        <w:rPr>
          <w:sz w:val="16"/>
        </w:rPr>
        <w:t xml:space="preserve">. </w:t>
      </w:r>
      <w:proofErr w:type="gramStart"/>
      <w:r w:rsidRPr="00FC0B4D">
        <w:rPr>
          <w:sz w:val="16"/>
        </w:rPr>
        <w:t>Thus</w:t>
      </w:r>
      <w:proofErr w:type="gramEnd"/>
      <w:r w:rsidRPr="00FC0B4D">
        <w:rPr>
          <w:sz w:val="16"/>
        </w:rPr>
        <w:t xml:space="preserve"> </w:t>
      </w:r>
      <w:r w:rsidRPr="006C7C05">
        <w:rPr>
          <w:rStyle w:val="StyleUnderline"/>
          <w:highlight w:val="green"/>
        </w:rPr>
        <w:t>a strike</w:t>
      </w:r>
      <w:r w:rsidRPr="00D01E9D">
        <w:rPr>
          <w:rStyle w:val="StyleUnderline"/>
        </w:rPr>
        <w:t xml:space="preserve"> on a third party </w:t>
      </w:r>
      <w:r w:rsidRPr="006C7C05">
        <w:rPr>
          <w:rStyle w:val="StyleUnderline"/>
          <w:highlight w:val="green"/>
        </w:rPr>
        <w:t>could be</w:t>
      </w:r>
      <w:r w:rsidRPr="00D01E9D">
        <w:rPr>
          <w:rStyle w:val="StyleUnderline"/>
        </w:rPr>
        <w:t xml:space="preserve"> </w:t>
      </w:r>
      <w:r w:rsidRPr="006C7C05">
        <w:rPr>
          <w:rStyle w:val="Emphasis"/>
          <w:highlight w:val="green"/>
        </w:rPr>
        <w:t>interpreted by Russia</w:t>
      </w:r>
      <w:r w:rsidRPr="006C7C05">
        <w:rPr>
          <w:sz w:val="16"/>
          <w:highlight w:val="green"/>
        </w:rPr>
        <w:t xml:space="preserve"> (</w:t>
      </w:r>
      <w:r w:rsidRPr="006C7C05">
        <w:rPr>
          <w:rStyle w:val="Emphasis"/>
          <w:highlight w:val="green"/>
        </w:rPr>
        <w:t>and</w:t>
      </w:r>
      <w:r w:rsidRPr="00FC0B4D">
        <w:rPr>
          <w:sz w:val="16"/>
        </w:rPr>
        <w:t xml:space="preserve"> perhaps </w:t>
      </w:r>
      <w:r w:rsidRPr="00D01E9D">
        <w:rPr>
          <w:rStyle w:val="Emphasis"/>
        </w:rPr>
        <w:t>C</w:t>
      </w:r>
      <w:r w:rsidRPr="006C7C05">
        <w:rPr>
          <w:rStyle w:val="Emphasis"/>
          <w:highlight w:val="green"/>
        </w:rPr>
        <w:t>hina</w:t>
      </w:r>
      <w:r w:rsidRPr="00FC0B4D">
        <w:rPr>
          <w:sz w:val="16"/>
        </w:rPr>
        <w:t xml:space="preserve"> in the future if it builds a missile warning system) </w:t>
      </w:r>
      <w:r w:rsidRPr="00D01E9D">
        <w:rPr>
          <w:rStyle w:val="StyleUnderline"/>
        </w:rPr>
        <w:t xml:space="preserve">as </w:t>
      </w:r>
      <w:r w:rsidRPr="006C7C05">
        <w:rPr>
          <w:rStyle w:val="StyleUnderline"/>
          <w:highlight w:val="green"/>
        </w:rPr>
        <w:t>a strike on itself, and trigger a response</w:t>
      </w:r>
      <w:r w:rsidRPr="00FC0B4D">
        <w:rPr>
          <w:sz w:val="16"/>
        </w:rPr>
        <w:t xml:space="preserve">. The likelihood of such a scenario is </w:t>
      </w:r>
      <w:proofErr w:type="gramStart"/>
      <w:r w:rsidRPr="00FC0B4D">
        <w:rPr>
          <w:sz w:val="16"/>
        </w:rPr>
        <w:t>slim, but</w:t>
      </w:r>
      <w:proofErr w:type="gramEnd"/>
      <w:r w:rsidRPr="00FC0B4D">
        <w:rPr>
          <w:sz w:val="16"/>
        </w:rPr>
        <w:t xml:space="preserve"> cannot be discounted entirely. Similarly, </w:t>
      </w:r>
      <w:r w:rsidRPr="006C7C05">
        <w:rPr>
          <w:rStyle w:val="StyleUnderline"/>
          <w:highlight w:val="green"/>
        </w:rPr>
        <w:t>a state detecting a</w:t>
      </w:r>
      <w:r w:rsidRPr="00D01E9D">
        <w:rPr>
          <w:rStyle w:val="StyleUnderline"/>
        </w:rPr>
        <w:t xml:space="preserve">n incoming </w:t>
      </w:r>
      <w:r w:rsidRPr="006C7C05">
        <w:rPr>
          <w:rStyle w:val="StyleUnderline"/>
          <w:highlight w:val="green"/>
        </w:rPr>
        <w:t>strike</w:t>
      </w:r>
      <w:r w:rsidRPr="00FC0B4D">
        <w:rPr>
          <w:sz w:val="16"/>
        </w:rPr>
        <w:t xml:space="preserve"> (again, only Russia currently) </w:t>
      </w:r>
      <w:r w:rsidRPr="006C7C05">
        <w:rPr>
          <w:rStyle w:val="StyleUnderline"/>
          <w:highlight w:val="green"/>
        </w:rPr>
        <w:t>may</w:t>
      </w:r>
      <w:r w:rsidRPr="00D01E9D">
        <w:rPr>
          <w:rStyle w:val="StyleUnderline"/>
        </w:rPr>
        <w:t xml:space="preserve"> </w:t>
      </w:r>
      <w:r w:rsidRPr="00D01E9D">
        <w:rPr>
          <w:rStyle w:val="Emphasis"/>
        </w:rPr>
        <w:t xml:space="preserve">incorrectly </w:t>
      </w:r>
      <w:r w:rsidRPr="006C7C05">
        <w:rPr>
          <w:rStyle w:val="Emphasis"/>
          <w:highlight w:val="green"/>
        </w:rPr>
        <w:t>assume</w:t>
      </w:r>
      <w:r w:rsidRPr="00D01E9D">
        <w:rPr>
          <w:rStyle w:val="StyleUnderline"/>
        </w:rPr>
        <w:t xml:space="preserve"> that </w:t>
      </w:r>
      <w:r w:rsidRPr="006C7C05">
        <w:rPr>
          <w:rStyle w:val="StyleUnderline"/>
          <w:highlight w:val="green"/>
        </w:rPr>
        <w:t xml:space="preserve">the </w:t>
      </w:r>
      <w:r w:rsidRPr="006C7C05">
        <w:rPr>
          <w:rStyle w:val="Emphasis"/>
          <w:highlight w:val="green"/>
        </w:rPr>
        <w:t>strike is targeting its nuclear capabilities</w:t>
      </w:r>
      <w:r w:rsidRPr="00D01E9D">
        <w:rPr>
          <w:rStyle w:val="StyleUnderline"/>
        </w:rPr>
        <w:t>, rather than conventional forces</w:t>
      </w:r>
      <w:r w:rsidRPr="00FC0B4D">
        <w:rPr>
          <w:sz w:val="16"/>
        </w:rPr>
        <w:t xml:space="preserve">. The fear would be that </w:t>
      </w:r>
      <w:r w:rsidRPr="006C7C05">
        <w:rPr>
          <w:rStyle w:val="StyleUnderline"/>
          <w:highlight w:val="green"/>
        </w:rPr>
        <w:t>it would result in</w:t>
      </w:r>
      <w:r w:rsidRPr="00FC0B4D">
        <w:rPr>
          <w:sz w:val="16"/>
        </w:rPr>
        <w:t xml:space="preserve"> a serious escalation of tension, or even a </w:t>
      </w:r>
      <w:r w:rsidRPr="006C7C05">
        <w:rPr>
          <w:rStyle w:val="Emphasis"/>
          <w:highlight w:val="green"/>
        </w:rPr>
        <w:t>nuclear retaliation</w:t>
      </w:r>
      <w:r w:rsidRPr="00FC0B4D">
        <w:rPr>
          <w:sz w:val="16"/>
        </w:rPr>
        <w:t xml:space="preserve">. However, it is worth noting that the current costs of </w:t>
      </w:r>
      <w:r w:rsidRPr="00FC0B4D">
        <w:rPr>
          <w:sz w:val="16"/>
        </w:rPr>
        <w:lastRenderedPageBreak/>
        <w:t xml:space="preserve">CPGS technologies would mean that such strikes would involve very limited number of weapons. Such numbers may not be considered sufficient for Russia to retaliate, though they might present a greater concern for China and its smaller nuclear force. </w:t>
      </w:r>
      <w:proofErr w:type="gramStart"/>
      <w:r w:rsidRPr="00FC0B4D">
        <w:rPr>
          <w:sz w:val="16"/>
        </w:rPr>
        <w:t>Thus</w:t>
      </w:r>
      <w:proofErr w:type="gramEnd"/>
      <w:r w:rsidRPr="00FC0B4D">
        <w:rPr>
          <w:sz w:val="16"/>
        </w:rPr>
        <w:t xml:space="preserve"> it is unlikely that a CPGS strike would be overwhelming. Once more, however, it may be perceptions that matter most. The cost and complexity of US CPGS systems make it hard to persuade Moscow or Beijing that they are designed for much less capable states, and there appears an assumption that ‘orthodox’ nuclear deterrence may be ineffective against conventional counterforce threats.</w:t>
      </w:r>
    </w:p>
    <w:p w14:paraId="11A9E7CF" w14:textId="77777777" w:rsidR="0003093E" w:rsidRPr="00FC0B4D" w:rsidRDefault="0003093E" w:rsidP="0003093E">
      <w:pPr>
        <w:rPr>
          <w:sz w:val="16"/>
        </w:rPr>
      </w:pPr>
      <w:proofErr w:type="gramStart"/>
      <w:r w:rsidRPr="00FC0B4D">
        <w:rPr>
          <w:sz w:val="16"/>
        </w:rPr>
        <w:t>Thus</w:t>
      </w:r>
      <w:proofErr w:type="gramEnd"/>
      <w:r w:rsidRPr="00FC0B4D">
        <w:rPr>
          <w:sz w:val="16"/>
        </w:rPr>
        <w:t xml:space="preserve"> </w:t>
      </w:r>
      <w:r w:rsidRPr="008C729D">
        <w:rPr>
          <w:rStyle w:val="StyleUnderline"/>
        </w:rPr>
        <w:t xml:space="preserve">there is concern that </w:t>
      </w:r>
      <w:r w:rsidRPr="006C7C05">
        <w:rPr>
          <w:rStyle w:val="Emphasis"/>
          <w:highlight w:val="green"/>
        </w:rPr>
        <w:t>CPGS</w:t>
      </w:r>
      <w:r w:rsidRPr="008C729D">
        <w:rPr>
          <w:rStyle w:val="StyleUnderline"/>
        </w:rPr>
        <w:t xml:space="preserve"> </w:t>
      </w:r>
      <w:r w:rsidRPr="006C7C05">
        <w:rPr>
          <w:rStyle w:val="StyleUnderline"/>
          <w:highlight w:val="green"/>
        </w:rPr>
        <w:t xml:space="preserve">could have </w:t>
      </w:r>
      <w:r w:rsidRPr="006C7C05">
        <w:rPr>
          <w:rStyle w:val="Emphasis"/>
          <w:highlight w:val="green"/>
        </w:rPr>
        <w:t>significant impact on the global nuclear order</w:t>
      </w:r>
      <w:r w:rsidRPr="006C7C05">
        <w:rPr>
          <w:rStyle w:val="StyleUnderline"/>
          <w:highlight w:val="green"/>
        </w:rPr>
        <w:t>, and</w:t>
      </w:r>
      <w:r w:rsidRPr="008C729D">
        <w:rPr>
          <w:rStyle w:val="StyleUnderline"/>
        </w:rPr>
        <w:t xml:space="preserve"> perhaps also </w:t>
      </w:r>
      <w:r w:rsidRPr="006C7C05">
        <w:rPr>
          <w:rStyle w:val="Emphasis"/>
          <w:highlight w:val="green"/>
        </w:rPr>
        <w:t>nuclear proliferation</w:t>
      </w:r>
      <w:r w:rsidRPr="006C7C05">
        <w:rPr>
          <w:rStyle w:val="StyleUnderline"/>
          <w:highlight w:val="green"/>
        </w:rPr>
        <w:t>.</w:t>
      </w:r>
      <w:r w:rsidRPr="00FC0B4D">
        <w:rPr>
          <w:sz w:val="16"/>
        </w:rPr>
        <w:t xml:space="preserve"> Even though the US ties these to nuclear reductions, </w:t>
      </w:r>
      <w:r w:rsidRPr="00D01E9D">
        <w:rPr>
          <w:rStyle w:val="StyleUnderline"/>
        </w:rPr>
        <w:t>the increased emphasis on conventional weaponry may do very little to allay security concerns in other states</w:t>
      </w:r>
      <w:r w:rsidRPr="00FC0B4D">
        <w:rPr>
          <w:sz w:val="16"/>
        </w:rPr>
        <w:t xml:space="preserve">. In a scenario of decreased nuclear weapons numbers, conventional weapons will only increase in salience. </w:t>
      </w:r>
      <w:r w:rsidRPr="006C7C05">
        <w:rPr>
          <w:rStyle w:val="StyleUnderline"/>
          <w:highlight w:val="green"/>
        </w:rPr>
        <w:t>The consequences could reduce</w:t>
      </w:r>
      <w:r w:rsidRPr="00D01E9D">
        <w:rPr>
          <w:rStyle w:val="StyleUnderline"/>
        </w:rPr>
        <w:t xml:space="preserve"> the prospects for </w:t>
      </w:r>
      <w:r w:rsidRPr="006C7C05">
        <w:rPr>
          <w:rStyle w:val="StyleUnderline"/>
          <w:highlight w:val="green"/>
        </w:rPr>
        <w:t>future nuclear reductions, and</w:t>
      </w:r>
      <w:r w:rsidRPr="00723C33">
        <w:rPr>
          <w:rStyle w:val="StyleUnderline"/>
        </w:rPr>
        <w:t xml:space="preserve"> possibly </w:t>
      </w:r>
      <w:r w:rsidRPr="006C7C05">
        <w:rPr>
          <w:rStyle w:val="Emphasis"/>
          <w:highlight w:val="green"/>
        </w:rPr>
        <w:t>increase</w:t>
      </w:r>
      <w:r w:rsidRPr="00723C33">
        <w:rPr>
          <w:rStyle w:val="Emphasis"/>
        </w:rPr>
        <w:t xml:space="preserve"> </w:t>
      </w:r>
      <w:r w:rsidRPr="006C7C05">
        <w:rPr>
          <w:rStyle w:val="Emphasis"/>
          <w:highlight w:val="green"/>
        </w:rPr>
        <w:t>tendencies towards proliferation.</w:t>
      </w:r>
    </w:p>
    <w:p w14:paraId="3E2EB5CF" w14:textId="77777777" w:rsidR="0003093E" w:rsidRDefault="0003093E" w:rsidP="0003093E">
      <w:pPr>
        <w:rPr>
          <w:sz w:val="16"/>
        </w:rPr>
      </w:pPr>
      <w:r w:rsidRPr="00FC0B4D">
        <w:rPr>
          <w:sz w:val="16"/>
        </w:rPr>
        <w:t>Beyond the potential effects on escalation dynamics, questions remain as to how well these weapons would perform their mission. As CPGS rely on precision for their effect, an important consideration is exactly how precise such a weapon would be, given range and manoeuvring, particularly in environments where navigational signals are degraded or denied. Related to this, the timeliness of information is critical. How the requisite ISTAR assets can be brought to bear in non-permissive environments to provide this information, and indeed if they can, whether they wouldn’t be a more effective delivery platform themselves, are further issues that need resolving. Stealth platforms, or future armed reconnaissance Remotely Piloted Air Systems (RPAS) could be more effective in this role.[7]</w:t>
      </w:r>
    </w:p>
    <w:p w14:paraId="2101963A" w14:textId="77777777" w:rsidR="0003093E" w:rsidRPr="0029516B" w:rsidRDefault="0003093E" w:rsidP="0003093E">
      <w:pPr>
        <w:keepNext/>
        <w:keepLines/>
        <w:spacing w:after="0"/>
        <w:outlineLvl w:val="3"/>
        <w:rPr>
          <w:rFonts w:eastAsiaTheme="majorEastAsia" w:cs="Times New Roman"/>
          <w:b/>
          <w:iCs/>
          <w:sz w:val="26"/>
        </w:rPr>
      </w:pPr>
      <w:r w:rsidRPr="0029516B">
        <w:rPr>
          <w:rFonts w:eastAsiaTheme="majorEastAsia" w:cs="Times New Roman"/>
          <w:b/>
          <w:iCs/>
          <w:sz w:val="26"/>
        </w:rPr>
        <w:t xml:space="preserve">Prolif causes </w:t>
      </w:r>
      <w:r w:rsidRPr="0029516B">
        <w:rPr>
          <w:rFonts w:eastAsiaTheme="majorEastAsia" w:cs="Times New Roman"/>
          <w:b/>
          <w:iCs/>
          <w:sz w:val="26"/>
          <w:u w:val="single"/>
        </w:rPr>
        <w:t>nuclear terrorism and war</w:t>
      </w:r>
      <w:r w:rsidRPr="0029516B">
        <w:rPr>
          <w:rFonts w:eastAsiaTheme="majorEastAsia" w:cs="Times New Roman"/>
          <w:b/>
          <w:iCs/>
          <w:sz w:val="26"/>
        </w:rPr>
        <w:t xml:space="preserve"> via brinksmanship and preemptive strikes.</w:t>
      </w:r>
    </w:p>
    <w:p w14:paraId="54ECE23F" w14:textId="77777777" w:rsidR="0003093E" w:rsidRPr="0029516B" w:rsidRDefault="0003093E" w:rsidP="0003093E">
      <w:r w:rsidRPr="0029516B">
        <w:rPr>
          <w:b/>
          <w:bCs/>
          <w:sz w:val="26"/>
        </w:rPr>
        <w:t>Kroenig 15</w:t>
      </w:r>
      <w:r w:rsidRPr="0029516B">
        <w:t xml:space="preserve"> </w:t>
      </w:r>
      <w:r w:rsidRPr="0029516B">
        <w:rPr>
          <w:sz w:val="16"/>
        </w:rPr>
        <w:t xml:space="preserve">(Matthew, Associate Professor and International Relations Field Chair in the Department of Government and School of Foreign Service at Georgetown University, 2015. “The History of Proliferation Optimism: Does It Have a Future?” </w:t>
      </w:r>
      <w:r w:rsidRPr="0029516B">
        <w:rPr>
          <w:i/>
          <w:sz w:val="16"/>
        </w:rPr>
        <w:t>Journal of Strategic Studies</w:t>
      </w:r>
      <w:r w:rsidRPr="0029516B">
        <w:rPr>
          <w:sz w:val="16"/>
        </w:rPr>
        <w:t>, Volume 38, Issue 1-2, 2015)</w:t>
      </w:r>
    </w:p>
    <w:p w14:paraId="1EB0670D" w14:textId="77777777" w:rsidR="0003093E" w:rsidRPr="0029516B" w:rsidRDefault="0003093E" w:rsidP="0003093E">
      <w:pPr>
        <w:rPr>
          <w:u w:val="single"/>
          <w:bdr w:val="single" w:sz="8" w:space="0" w:color="auto"/>
        </w:rPr>
      </w:pPr>
      <w:r w:rsidRPr="0076570F">
        <w:rPr>
          <w:u w:val="single"/>
        </w:rPr>
        <w:t xml:space="preserve">The </w:t>
      </w:r>
      <w:r w:rsidRPr="006C7C05">
        <w:rPr>
          <w:highlight w:val="green"/>
          <w:u w:val="single"/>
        </w:rPr>
        <w:t xml:space="preserve">spread of </w:t>
      </w:r>
      <w:r w:rsidRPr="0076570F">
        <w:rPr>
          <w:b/>
          <w:iCs/>
          <w:u w:val="single"/>
          <w:bdr w:val="single" w:sz="8" w:space="0" w:color="auto"/>
        </w:rPr>
        <w:t xml:space="preserve">nuclear </w:t>
      </w:r>
      <w:r w:rsidRPr="006C7C05">
        <w:rPr>
          <w:b/>
          <w:iCs/>
          <w:highlight w:val="green"/>
          <w:u w:val="single"/>
          <w:bdr w:val="single" w:sz="8" w:space="0" w:color="auto"/>
        </w:rPr>
        <w:t>weapons</w:t>
      </w:r>
      <w:r w:rsidRPr="006C7C05">
        <w:rPr>
          <w:highlight w:val="green"/>
          <w:u w:val="single"/>
        </w:rPr>
        <w:t xml:space="preserve"> poses</w:t>
      </w:r>
      <w:r w:rsidRPr="0029516B">
        <w:rPr>
          <w:u w:val="single"/>
        </w:rPr>
        <w:t xml:space="preserve"> at least six </w:t>
      </w:r>
      <w:r w:rsidRPr="006C7C05">
        <w:rPr>
          <w:b/>
          <w:iCs/>
          <w:highlight w:val="green"/>
          <w:u w:val="single"/>
          <w:bdr w:val="single" w:sz="8" w:space="0" w:color="auto"/>
        </w:rPr>
        <w:t>severe threats</w:t>
      </w:r>
      <w:r w:rsidRPr="006C7C05">
        <w:rPr>
          <w:highlight w:val="green"/>
          <w:u w:val="single"/>
        </w:rPr>
        <w:t xml:space="preserve"> </w:t>
      </w:r>
      <w:r w:rsidRPr="0029516B">
        <w:rPr>
          <w:u w:val="single"/>
        </w:rPr>
        <w:t xml:space="preserve">to international peace and security </w:t>
      </w:r>
      <w:r w:rsidRPr="006C7C05">
        <w:rPr>
          <w:highlight w:val="green"/>
          <w:u w:val="single"/>
        </w:rPr>
        <w:t>including</w:t>
      </w:r>
      <w:r w:rsidRPr="0029516B">
        <w:rPr>
          <w:u w:val="single"/>
        </w:rPr>
        <w:t xml:space="preserve">: </w:t>
      </w:r>
      <w:r w:rsidRPr="006C7C05">
        <w:rPr>
          <w:b/>
          <w:iCs/>
          <w:highlight w:val="green"/>
          <w:u w:val="single"/>
          <w:bdr w:val="single" w:sz="8" w:space="0" w:color="auto"/>
        </w:rPr>
        <w:t>nuclear war</w:t>
      </w:r>
      <w:r w:rsidRPr="0029516B">
        <w:rPr>
          <w:u w:val="single"/>
        </w:rPr>
        <w:t xml:space="preserve">, </w:t>
      </w:r>
      <w:r w:rsidRPr="0029516B">
        <w:rPr>
          <w:b/>
          <w:iCs/>
          <w:u w:val="single"/>
          <w:bdr w:val="single" w:sz="8" w:space="0" w:color="auto"/>
        </w:rPr>
        <w:t xml:space="preserve">nuclear </w:t>
      </w:r>
      <w:r w:rsidRPr="006C7C05">
        <w:rPr>
          <w:b/>
          <w:iCs/>
          <w:highlight w:val="green"/>
          <w:u w:val="single"/>
          <w:bdr w:val="single" w:sz="8" w:space="0" w:color="auto"/>
        </w:rPr>
        <w:t>terrorism</w:t>
      </w:r>
      <w:r w:rsidRPr="006C7C05">
        <w:rPr>
          <w:highlight w:val="green"/>
          <w:u w:val="single"/>
        </w:rPr>
        <w:t>, global</w:t>
      </w:r>
      <w:r w:rsidRPr="0029516B">
        <w:rPr>
          <w:u w:val="single"/>
        </w:rPr>
        <w:t xml:space="preserve"> and</w:t>
      </w:r>
      <w:r w:rsidRPr="0029516B">
        <w:rPr>
          <w:sz w:val="16"/>
        </w:rPr>
        <w:t xml:space="preserve"> </w:t>
      </w:r>
      <w:r w:rsidRPr="0029516B">
        <w:rPr>
          <w:u w:val="single"/>
        </w:rPr>
        <w:t xml:space="preserve">regional </w:t>
      </w:r>
      <w:r w:rsidRPr="006C7C05">
        <w:rPr>
          <w:highlight w:val="green"/>
          <w:u w:val="single"/>
        </w:rPr>
        <w:t>instability</w:t>
      </w:r>
      <w:r w:rsidRPr="0029516B">
        <w:rPr>
          <w:u w:val="single"/>
        </w:rPr>
        <w:t xml:space="preserve">, constrained US freedom of action, </w:t>
      </w:r>
      <w:r w:rsidRPr="006C7C05">
        <w:rPr>
          <w:b/>
          <w:iCs/>
          <w:highlight w:val="green"/>
          <w:u w:val="single"/>
          <w:bdr w:val="single" w:sz="8" w:space="0" w:color="auto"/>
        </w:rPr>
        <w:t>weakened alliances</w:t>
      </w:r>
      <w:r w:rsidRPr="0029516B">
        <w:rPr>
          <w:u w:val="single"/>
        </w:rPr>
        <w:t>, and further nuclear proliferation.</w:t>
      </w:r>
      <w:r w:rsidRPr="0029516B">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29516B">
        <w:rPr>
          <w:u w:val="single"/>
        </w:rPr>
        <w:t>we should be pessimistic about the likely consequences of nuclear proliferation</w:t>
      </w:r>
      <w:r w:rsidRPr="0029516B">
        <w:rPr>
          <w:sz w:val="16"/>
        </w:rPr>
        <w:t xml:space="preserve">. Many of these threats will be illuminated with a discussion of a case of much contemporary concern: Iran’s advanced nuclear program. Nuclear War </w:t>
      </w:r>
      <w:r w:rsidRPr="0029516B">
        <w:rPr>
          <w:u w:val="single"/>
        </w:rPr>
        <w:t>The greatest threat</w:t>
      </w:r>
      <w:r w:rsidRPr="0029516B">
        <w:rPr>
          <w:sz w:val="16"/>
        </w:rPr>
        <w:t xml:space="preserve"> posed by the spread of nuclear weapons </w:t>
      </w:r>
      <w:r w:rsidRPr="0029516B">
        <w:rPr>
          <w:u w:val="single"/>
        </w:rPr>
        <w:t xml:space="preserve">is nuclear war. The </w:t>
      </w:r>
      <w:r w:rsidRPr="0029516B">
        <w:rPr>
          <w:b/>
          <w:iCs/>
          <w:u w:val="single"/>
          <w:bdr w:val="single" w:sz="8" w:space="0" w:color="auto"/>
        </w:rPr>
        <w:t>more states</w:t>
      </w:r>
      <w:r w:rsidRPr="0029516B">
        <w:rPr>
          <w:u w:val="single"/>
        </w:rPr>
        <w:t xml:space="preserve"> in possession of nuclear weapons</w:t>
      </w:r>
      <w:r w:rsidRPr="0029516B">
        <w:rPr>
          <w:sz w:val="16"/>
        </w:rPr>
        <w:t xml:space="preserve">, </w:t>
      </w:r>
      <w:r w:rsidRPr="0029516B">
        <w:rPr>
          <w:u w:val="single"/>
        </w:rPr>
        <w:t xml:space="preserve">the </w:t>
      </w:r>
      <w:r w:rsidRPr="0029516B">
        <w:rPr>
          <w:b/>
          <w:iCs/>
          <w:u w:val="single"/>
          <w:bdr w:val="single" w:sz="8" w:space="0" w:color="auto"/>
        </w:rPr>
        <w:t>greater the probability</w:t>
      </w:r>
      <w:r w:rsidRPr="0029516B">
        <w:rPr>
          <w:u w:val="single"/>
        </w:rPr>
        <w:t xml:space="preserve"> that somewhere, someday, there will be a </w:t>
      </w:r>
      <w:r w:rsidRPr="0029516B">
        <w:rPr>
          <w:b/>
          <w:iCs/>
          <w:u w:val="single"/>
          <w:bdr w:val="single" w:sz="8" w:space="0" w:color="auto"/>
        </w:rPr>
        <w:t>catastrophic nuclear</w:t>
      </w:r>
      <w:r w:rsidRPr="0029516B">
        <w:rPr>
          <w:u w:val="single"/>
        </w:rPr>
        <w:t xml:space="preserve"> war.</w:t>
      </w:r>
      <w:r w:rsidRPr="0029516B">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6C7C05">
        <w:rPr>
          <w:highlight w:val="green"/>
          <w:u w:val="single"/>
        </w:rPr>
        <w:t>Before</w:t>
      </w:r>
      <w:r w:rsidRPr="0029516B">
        <w:rPr>
          <w:u w:val="single"/>
        </w:rPr>
        <w:t xml:space="preserve"> reaching a state of </w:t>
      </w:r>
      <w:r w:rsidRPr="006C7C05">
        <w:rPr>
          <w:b/>
          <w:iCs/>
          <w:highlight w:val="green"/>
          <w:u w:val="single"/>
          <w:bdr w:val="single" w:sz="8" w:space="0" w:color="auto"/>
        </w:rPr>
        <w:t>MAD</w:t>
      </w:r>
      <w:r w:rsidRPr="0029516B">
        <w:rPr>
          <w:sz w:val="16"/>
        </w:rPr>
        <w:t xml:space="preserve">, </w:t>
      </w:r>
      <w:r w:rsidRPr="006C7C05">
        <w:rPr>
          <w:highlight w:val="green"/>
          <w:u w:val="single"/>
        </w:rPr>
        <w:t>new</w:t>
      </w:r>
      <w:r w:rsidRPr="0029516B">
        <w:rPr>
          <w:u w:val="single"/>
        </w:rPr>
        <w:t xml:space="preserve"> nuclear </w:t>
      </w:r>
      <w:r w:rsidRPr="006C7C05">
        <w:rPr>
          <w:highlight w:val="green"/>
          <w:u w:val="single"/>
        </w:rPr>
        <w:t xml:space="preserve">states </w:t>
      </w:r>
      <w:r w:rsidRPr="0029516B">
        <w:rPr>
          <w:u w:val="single"/>
        </w:rPr>
        <w:t xml:space="preserve">go through a </w:t>
      </w:r>
      <w:r w:rsidRPr="0029516B">
        <w:rPr>
          <w:b/>
          <w:iCs/>
          <w:u w:val="single"/>
          <w:bdr w:val="single" w:sz="8" w:space="0" w:color="auto"/>
        </w:rPr>
        <w:t>transition</w:t>
      </w:r>
      <w:r w:rsidRPr="0029516B">
        <w:rPr>
          <w:u w:val="single"/>
        </w:rPr>
        <w:t xml:space="preserve"> period in which they</w:t>
      </w:r>
      <w:r w:rsidRPr="006C7C05">
        <w:rPr>
          <w:highlight w:val="green"/>
          <w:u w:val="single"/>
        </w:rPr>
        <w:t xml:space="preserve"> </w:t>
      </w:r>
      <w:r w:rsidRPr="006C7C05">
        <w:rPr>
          <w:b/>
          <w:iCs/>
          <w:highlight w:val="green"/>
          <w:u w:val="single"/>
          <w:bdr w:val="single" w:sz="8" w:space="0" w:color="auto"/>
        </w:rPr>
        <w:t>lack</w:t>
      </w:r>
      <w:r w:rsidRPr="0029516B">
        <w:rPr>
          <w:u w:val="single"/>
        </w:rPr>
        <w:t xml:space="preserve"> a secure-</w:t>
      </w:r>
      <w:r w:rsidRPr="006C7C05">
        <w:rPr>
          <w:b/>
          <w:iCs/>
          <w:highlight w:val="green"/>
          <w:u w:val="single"/>
          <w:bdr w:val="single" w:sz="8" w:space="0" w:color="auto"/>
        </w:rPr>
        <w:t>second strike</w:t>
      </w:r>
      <w:r w:rsidRPr="006C7C05">
        <w:rPr>
          <w:highlight w:val="green"/>
          <w:u w:val="single"/>
        </w:rPr>
        <w:t xml:space="preserve"> </w:t>
      </w:r>
      <w:r w:rsidRPr="0029516B">
        <w:rPr>
          <w:u w:val="single"/>
        </w:rPr>
        <w:t>capability</w:t>
      </w:r>
      <w:r w:rsidRPr="0029516B">
        <w:rPr>
          <w:sz w:val="16"/>
        </w:rPr>
        <w:t xml:space="preserve">. In this context, </w:t>
      </w:r>
      <w:r w:rsidRPr="0029516B">
        <w:rPr>
          <w:u w:val="single"/>
        </w:rPr>
        <w:t xml:space="preserve">one or both states might believe that </w:t>
      </w:r>
      <w:r w:rsidRPr="0076570F">
        <w:rPr>
          <w:u w:val="single"/>
        </w:rPr>
        <w:t xml:space="preserve">it </w:t>
      </w:r>
      <w:r w:rsidRPr="006C7C05">
        <w:rPr>
          <w:highlight w:val="green"/>
          <w:u w:val="single"/>
        </w:rPr>
        <w:t xml:space="preserve">has </w:t>
      </w:r>
      <w:r w:rsidRPr="0076570F">
        <w:rPr>
          <w:u w:val="single"/>
        </w:rPr>
        <w:t xml:space="preserve">an </w:t>
      </w:r>
      <w:r w:rsidRPr="006C7C05">
        <w:rPr>
          <w:b/>
          <w:iCs/>
          <w:highlight w:val="green"/>
          <w:u w:val="single"/>
          <w:bdr w:val="single" w:sz="8" w:space="0" w:color="auto"/>
        </w:rPr>
        <w:t>incentive</w:t>
      </w:r>
      <w:r w:rsidRPr="006C7C05">
        <w:rPr>
          <w:highlight w:val="green"/>
          <w:u w:val="single"/>
        </w:rPr>
        <w:t xml:space="preserve"> to </w:t>
      </w:r>
      <w:r w:rsidRPr="006C7C05">
        <w:rPr>
          <w:b/>
          <w:iCs/>
          <w:highlight w:val="green"/>
          <w:u w:val="single"/>
          <w:bdr w:val="single" w:sz="8" w:space="0" w:color="auto"/>
        </w:rPr>
        <w:t>use</w:t>
      </w:r>
      <w:r w:rsidRPr="0029516B">
        <w:rPr>
          <w:u w:val="single"/>
        </w:rPr>
        <w:t xml:space="preserve"> nuclear weapons </w:t>
      </w:r>
      <w:r w:rsidRPr="006C7C05">
        <w:rPr>
          <w:b/>
          <w:iCs/>
          <w:highlight w:val="green"/>
          <w:u w:val="single"/>
          <w:bdr w:val="single" w:sz="8" w:space="0" w:color="auto"/>
        </w:rPr>
        <w:t>first</w:t>
      </w:r>
      <w:r w:rsidRPr="0029516B">
        <w:rPr>
          <w:sz w:val="16"/>
        </w:rPr>
        <w:t xml:space="preserve">. For example, if Iran acquires nuclear weapons, neither Iran, nor its nuclear-armed rival, Israel, will have a secure, second-strike capability. Even though it is believed to have a large arsenal, </w:t>
      </w:r>
      <w:r w:rsidRPr="0029516B">
        <w:rPr>
          <w:u w:val="single"/>
        </w:rPr>
        <w:t>given its small size and lack of strategic depth, Israel might not be confident that it could absorb a nuclear strike and respond with a devastating counterstrike</w:t>
      </w:r>
      <w:r w:rsidRPr="0029516B">
        <w:rPr>
          <w:sz w:val="16"/>
        </w:rPr>
        <w:t xml:space="preserve">. Similarly, </w:t>
      </w:r>
      <w:r w:rsidRPr="0029516B">
        <w:rPr>
          <w:u w:val="single"/>
        </w:rPr>
        <w:t>Iran might eventually be able to build a large and survivable nuclear arsenal, but, when it first crosses the nuclear threshold, Tehran will have a small and vulnerable nuclear force</w:t>
      </w:r>
      <w:r w:rsidRPr="0029516B">
        <w:rPr>
          <w:sz w:val="16"/>
        </w:rPr>
        <w:t xml:space="preserve">. In these pre-MAD situations, there are at least three ways that nuclear war could occur. First, </w:t>
      </w:r>
      <w:r w:rsidRPr="0029516B">
        <w:rPr>
          <w:u w:val="single"/>
        </w:rPr>
        <w:t>the state with the nuclear advantage might believe it has a</w:t>
      </w:r>
      <w:r w:rsidRPr="0029516B">
        <w:rPr>
          <w:sz w:val="16"/>
        </w:rPr>
        <w:t xml:space="preserve"> </w:t>
      </w:r>
      <w:r w:rsidRPr="0029516B">
        <w:rPr>
          <w:u w:val="single"/>
        </w:rPr>
        <w:t>splendid first strike capability. In a crisis, Israel might</w:t>
      </w:r>
      <w:r w:rsidRPr="0029516B">
        <w:rPr>
          <w:sz w:val="16"/>
        </w:rPr>
        <w:t xml:space="preserve">, therefore, </w:t>
      </w:r>
      <w:r w:rsidRPr="0029516B">
        <w:rPr>
          <w:u w:val="single"/>
        </w:rPr>
        <w:t xml:space="preserve">decide to launch </w:t>
      </w:r>
      <w:r w:rsidRPr="0076570F">
        <w:rPr>
          <w:u w:val="single"/>
        </w:rPr>
        <w:t xml:space="preserve">a </w:t>
      </w:r>
      <w:r w:rsidRPr="006C7C05">
        <w:rPr>
          <w:b/>
          <w:iCs/>
          <w:highlight w:val="green"/>
          <w:u w:val="single"/>
          <w:bdr w:val="single" w:sz="8" w:space="0" w:color="auto"/>
        </w:rPr>
        <w:t>preventive</w:t>
      </w:r>
      <w:r w:rsidRPr="0029516B">
        <w:rPr>
          <w:b/>
          <w:iCs/>
          <w:u w:val="single"/>
          <w:bdr w:val="single" w:sz="8" w:space="0" w:color="auto"/>
        </w:rPr>
        <w:t xml:space="preserve"> nuclear </w:t>
      </w:r>
      <w:r w:rsidRPr="006C7C05">
        <w:rPr>
          <w:b/>
          <w:iCs/>
          <w:highlight w:val="green"/>
          <w:u w:val="single"/>
          <w:bdr w:val="single" w:sz="8" w:space="0" w:color="auto"/>
        </w:rPr>
        <w:t>strike</w:t>
      </w:r>
      <w:r w:rsidRPr="0029516B">
        <w:rPr>
          <w:u w:val="single"/>
        </w:rPr>
        <w:t xml:space="preserve"> to disarm Iran’s nuclear capabilities. </w:t>
      </w:r>
      <w:r w:rsidRPr="0029516B">
        <w:rPr>
          <w:sz w:val="16"/>
        </w:rPr>
        <w:t xml:space="preserve">Indeed, </w:t>
      </w:r>
      <w:r w:rsidRPr="0029516B">
        <w:rPr>
          <w:u w:val="single"/>
        </w:rPr>
        <w:t>this</w:t>
      </w:r>
      <w:r w:rsidRPr="0029516B">
        <w:rPr>
          <w:sz w:val="16"/>
        </w:rPr>
        <w:t xml:space="preserve"> </w:t>
      </w:r>
      <w:r w:rsidRPr="0029516B">
        <w:rPr>
          <w:b/>
          <w:iCs/>
          <w:u w:val="single"/>
          <w:bdr w:val="single" w:sz="8" w:space="0" w:color="auto"/>
        </w:rPr>
        <w:t>incentive</w:t>
      </w:r>
      <w:r w:rsidRPr="0029516B">
        <w:rPr>
          <w:sz w:val="16"/>
        </w:rPr>
        <w:t xml:space="preserve"> </w:t>
      </w:r>
      <w:r w:rsidRPr="0029516B">
        <w:rPr>
          <w:u w:val="single"/>
        </w:rPr>
        <w:t xml:space="preserve">might be further increased by Israel’s aggressive strategic culture that </w:t>
      </w:r>
      <w:r w:rsidRPr="006C7C05">
        <w:rPr>
          <w:highlight w:val="green"/>
          <w:u w:val="single"/>
        </w:rPr>
        <w:t>emphasizes</w:t>
      </w:r>
      <w:r w:rsidRPr="0029516B">
        <w:rPr>
          <w:u w:val="single"/>
        </w:rPr>
        <w:t xml:space="preserve"> </w:t>
      </w:r>
      <w:r w:rsidRPr="0029516B">
        <w:rPr>
          <w:b/>
          <w:iCs/>
          <w:u w:val="single"/>
          <w:bdr w:val="single" w:sz="8" w:space="0" w:color="auto"/>
        </w:rPr>
        <w:t>preemptive action</w:t>
      </w:r>
      <w:r w:rsidRPr="0029516B">
        <w:rPr>
          <w:u w:val="single"/>
        </w:rPr>
        <w:t>.</w:t>
      </w:r>
      <w:r w:rsidRPr="0029516B">
        <w:rPr>
          <w:sz w:val="16"/>
        </w:rPr>
        <w:t xml:space="preserve"> </w:t>
      </w:r>
      <w:r w:rsidRPr="0029516B">
        <w:rPr>
          <w:sz w:val="16"/>
        </w:rPr>
        <w:lastRenderedPageBreak/>
        <w:t xml:space="preserve">Second, </w:t>
      </w:r>
      <w:r w:rsidRPr="0029516B">
        <w:rPr>
          <w:u w:val="single"/>
        </w:rPr>
        <w:t>the state with a small and vulnerable</w:t>
      </w:r>
      <w:r w:rsidRPr="0029516B">
        <w:rPr>
          <w:sz w:val="16"/>
        </w:rPr>
        <w:t xml:space="preserve"> nuclear arsenal, in this case Iran, </w:t>
      </w:r>
      <w:r w:rsidRPr="0029516B">
        <w:rPr>
          <w:u w:val="single"/>
        </w:rPr>
        <w:t xml:space="preserve">might feel </w:t>
      </w:r>
      <w:r w:rsidRPr="006C7C05">
        <w:rPr>
          <w:b/>
          <w:iCs/>
          <w:highlight w:val="green"/>
          <w:u w:val="single"/>
          <w:bdr w:val="single" w:sz="8" w:space="0" w:color="auto"/>
        </w:rPr>
        <w:t xml:space="preserve">use </w:t>
      </w:r>
      <w:r w:rsidRPr="0029516B">
        <w:rPr>
          <w:b/>
          <w:iCs/>
          <w:u w:val="single"/>
          <w:bdr w:val="single" w:sz="8" w:space="0" w:color="auto"/>
        </w:rPr>
        <w:t>th</w:t>
      </w:r>
      <w:r w:rsidRPr="006C7C05">
        <w:rPr>
          <w:b/>
          <w:iCs/>
          <w:highlight w:val="green"/>
          <w:u w:val="single"/>
          <w:bdr w:val="single" w:sz="8" w:space="0" w:color="auto"/>
        </w:rPr>
        <w:t xml:space="preserve">em or lose </w:t>
      </w:r>
      <w:r w:rsidRPr="0029516B">
        <w:rPr>
          <w:b/>
          <w:iCs/>
          <w:u w:val="single"/>
          <w:bdr w:val="single" w:sz="8" w:space="0" w:color="auto"/>
        </w:rPr>
        <w:t>th</w:t>
      </w:r>
      <w:r w:rsidRPr="006C7C05">
        <w:rPr>
          <w:b/>
          <w:iCs/>
          <w:highlight w:val="green"/>
          <w:u w:val="single"/>
          <w:bdr w:val="single" w:sz="8" w:space="0" w:color="auto"/>
        </w:rPr>
        <w:t>em pressures</w:t>
      </w:r>
      <w:r w:rsidRPr="0029516B">
        <w:rPr>
          <w:sz w:val="16"/>
        </w:rPr>
        <w:t xml:space="preserve">. That is, </w:t>
      </w:r>
      <w:r w:rsidRPr="0029516B">
        <w:rPr>
          <w:u w:val="single"/>
        </w:rPr>
        <w:t>in a crisis, Iran might decide to strike first rather than risk having its entire nuclear arsenal destroyed</w:t>
      </w:r>
      <w:r w:rsidRPr="0029516B">
        <w:rPr>
          <w:sz w:val="16"/>
        </w:rPr>
        <w:t xml:space="preserve">. Third, as Thomas Schelling has argued, </w:t>
      </w:r>
      <w:r w:rsidRPr="0029516B">
        <w:rPr>
          <w:u w:val="single"/>
        </w:rPr>
        <w:t>nuclear war could result due to the reciprocal fear of surprise attack</w:t>
      </w:r>
      <w:r w:rsidRPr="0029516B">
        <w:rPr>
          <w:sz w:val="16"/>
        </w:rPr>
        <w:t xml:space="preserve">.49 If there are advantages to striking first, </w:t>
      </w:r>
      <w:r w:rsidRPr="0029516B">
        <w:rPr>
          <w:u w:val="single"/>
        </w:rPr>
        <w:t>one state might start a nuclear war in the belief that war is inevitable and that it would be better to go first than to go second</w:t>
      </w:r>
      <w:r w:rsidRPr="0029516B">
        <w:rPr>
          <w:sz w:val="16"/>
        </w:rPr>
        <w:t xml:space="preserve">. Fortunately, there is no historic evidence of this dynamic occurring in a nuclear context, but it is still possible. In an </w:t>
      </w:r>
      <w:proofErr w:type="gramStart"/>
      <w:r w:rsidRPr="0029516B">
        <w:rPr>
          <w:sz w:val="16"/>
        </w:rPr>
        <w:t>Israeli–Iranian</w:t>
      </w:r>
      <w:proofErr w:type="gramEnd"/>
      <w:r w:rsidRPr="0029516B">
        <w:rPr>
          <w:sz w:val="16"/>
        </w:rPr>
        <w:t xml:space="preserve"> crisis, for example, Israel and Iran might both prefer to avoid a nuclear war, but decide to strike first rather than suffer a devastating first attack from an opponent. Even in a world of MAD, however, when both sides have secure, second-strike capabilities, </w:t>
      </w:r>
      <w:r w:rsidRPr="0029516B">
        <w:rPr>
          <w:b/>
          <w:iCs/>
          <w:u w:val="single"/>
          <w:bdr w:val="single" w:sz="8" w:space="0" w:color="auto"/>
        </w:rPr>
        <w:t>there is still a risk of nuclear war</w:t>
      </w:r>
      <w:r w:rsidRPr="0029516B">
        <w:rPr>
          <w:sz w:val="16"/>
        </w:rPr>
        <w:t xml:space="preserve">.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w:t>
      </w:r>
      <w:r w:rsidRPr="0029516B">
        <w:rPr>
          <w:u w:val="single"/>
        </w:rPr>
        <w:t>Iran’s theocratic government</w:t>
      </w:r>
      <w:r w:rsidRPr="0029516B">
        <w:rPr>
          <w:sz w:val="16"/>
        </w:rPr>
        <w:t xml:space="preserve">, despite its inflammatory rhetoric, has followed a </w:t>
      </w:r>
      <w:proofErr w:type="gramStart"/>
      <w:r w:rsidRPr="0029516B">
        <w:rPr>
          <w:sz w:val="16"/>
        </w:rPr>
        <w:t>fairly pragmatic</w:t>
      </w:r>
      <w:proofErr w:type="gramEnd"/>
      <w:r w:rsidRPr="0029516B">
        <w:rPr>
          <w:sz w:val="16"/>
        </w:rPr>
        <w:t xml:space="preserve"> foreign policy since 1979, but it </w:t>
      </w:r>
      <w:r w:rsidRPr="0029516B">
        <w:rPr>
          <w:u w:val="single"/>
        </w:rPr>
        <w:t>contains leaders who hold millenarian religious worldviews and could one day ascend to power. We cannot rule out the possibility that, as nuclear weapons continue to spread, some leader somewhere will choose to launch a nuclear war,</w:t>
      </w:r>
      <w:r w:rsidRPr="0029516B">
        <w:rPr>
          <w:sz w:val="16"/>
        </w:rPr>
        <w:t xml:space="preserve"> knowing full well that it could result in self-destruction. One does not need to resort to irrationality, however, to imagine nuclear war under MAD. </w:t>
      </w:r>
      <w:proofErr w:type="gramStart"/>
      <w:r w:rsidRPr="0029516B">
        <w:rPr>
          <w:sz w:val="16"/>
        </w:rPr>
        <w:t>Nuclear weapons</w:t>
      </w:r>
      <w:proofErr w:type="gramEnd"/>
      <w:r w:rsidRPr="0029516B">
        <w:rPr>
          <w:sz w:val="16"/>
        </w:rPr>
        <w:t xml:space="preserve"> may deter leaders from intentionally launching full-scale wars, but they do not mean the end of international politics. As was discussed above, </w:t>
      </w:r>
      <w:r w:rsidRPr="0029516B">
        <w:rPr>
          <w:u w:val="single"/>
        </w:rPr>
        <w:t>nuclear-armed states still have conflicts of interest and leaders</w:t>
      </w:r>
      <w:r w:rsidRPr="0029516B">
        <w:rPr>
          <w:sz w:val="16"/>
        </w:rPr>
        <w:t xml:space="preserve"> </w:t>
      </w:r>
      <w:r w:rsidRPr="0029516B">
        <w:rPr>
          <w:u w:val="single"/>
        </w:rPr>
        <w:t>still seek to coerce nuclear-armed adversaries</w:t>
      </w:r>
      <w:r w:rsidRPr="0029516B">
        <w:rPr>
          <w:sz w:val="16"/>
        </w:rPr>
        <w:t xml:space="preserve">.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w:t>
      </w:r>
      <w:proofErr w:type="gramStart"/>
      <w:r w:rsidRPr="0029516B">
        <w:rPr>
          <w:sz w:val="16"/>
        </w:rPr>
        <w:t>as a way to</w:t>
      </w:r>
      <w:proofErr w:type="gramEnd"/>
      <w:r w:rsidRPr="0029516B">
        <w:rPr>
          <w:sz w:val="16"/>
        </w:rPr>
        <w:t xml:space="preserve">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6C7C05">
        <w:rPr>
          <w:highlight w:val="green"/>
          <w:u w:val="single"/>
        </w:rPr>
        <w:t>leaders</w:t>
      </w:r>
      <w:r w:rsidRPr="0029516B">
        <w:rPr>
          <w:u w:val="single"/>
        </w:rPr>
        <w:t xml:space="preserve"> can make a ‘threat that leaves something to chance’.</w:t>
      </w:r>
      <w:r w:rsidRPr="0029516B">
        <w:rPr>
          <w:sz w:val="16"/>
        </w:rPr>
        <w:t xml:space="preserve">52 </w:t>
      </w:r>
      <w:r w:rsidRPr="0029516B">
        <w:rPr>
          <w:b/>
          <w:iCs/>
          <w:u w:val="single"/>
          <w:bdr w:val="single" w:sz="8" w:space="0" w:color="auto"/>
        </w:rPr>
        <w:t xml:space="preserve">They can </w:t>
      </w:r>
      <w:r w:rsidRPr="006C7C05">
        <w:rPr>
          <w:b/>
          <w:iCs/>
          <w:highlight w:val="green"/>
          <w:u w:val="single"/>
          <w:bdr w:val="single" w:sz="8" w:space="0" w:color="auto"/>
        </w:rPr>
        <w:t xml:space="preserve">initiate </w:t>
      </w:r>
      <w:r w:rsidRPr="0076570F">
        <w:rPr>
          <w:b/>
          <w:iCs/>
          <w:u w:val="single"/>
          <w:bdr w:val="single" w:sz="8" w:space="0" w:color="auto"/>
        </w:rPr>
        <w:t xml:space="preserve">a nuclear </w:t>
      </w:r>
      <w:r w:rsidRPr="006C7C05">
        <w:rPr>
          <w:b/>
          <w:iCs/>
          <w:highlight w:val="green"/>
          <w:u w:val="single"/>
          <w:bdr w:val="single" w:sz="8" w:space="0" w:color="auto"/>
        </w:rPr>
        <w:t>crisis</w:t>
      </w:r>
      <w:r w:rsidRPr="0029516B">
        <w:rPr>
          <w:sz w:val="16"/>
        </w:rPr>
        <w:t xml:space="preserve">. </w:t>
      </w:r>
      <w:r w:rsidRPr="006C7C05">
        <w:rPr>
          <w:highlight w:val="green"/>
          <w:u w:val="single"/>
        </w:rPr>
        <w:t xml:space="preserve">By playing </w:t>
      </w:r>
      <w:r w:rsidRPr="0029516B">
        <w:rPr>
          <w:u w:val="single"/>
        </w:rPr>
        <w:t xml:space="preserve">these risky games of nuclear </w:t>
      </w:r>
      <w:r w:rsidRPr="006C7C05">
        <w:rPr>
          <w:b/>
          <w:iCs/>
          <w:highlight w:val="green"/>
          <w:u w:val="single"/>
          <w:bdr w:val="single" w:sz="8" w:space="0" w:color="auto"/>
        </w:rPr>
        <w:t>brinkmanship</w:t>
      </w:r>
      <w:r w:rsidRPr="0029516B">
        <w:rPr>
          <w:u w:val="single"/>
        </w:rPr>
        <w:t xml:space="preserve">, </w:t>
      </w:r>
      <w:r w:rsidRPr="006C7C05">
        <w:rPr>
          <w:highlight w:val="green"/>
          <w:u w:val="single"/>
        </w:rPr>
        <w:t xml:space="preserve">states </w:t>
      </w:r>
      <w:r w:rsidRPr="0029516B">
        <w:rPr>
          <w:u w:val="single"/>
        </w:rPr>
        <w:t xml:space="preserve">can </w:t>
      </w:r>
      <w:r w:rsidRPr="006C7C05">
        <w:rPr>
          <w:b/>
          <w:iCs/>
          <w:highlight w:val="green"/>
          <w:u w:val="single"/>
          <w:bdr w:val="single" w:sz="8" w:space="0" w:color="auto"/>
        </w:rPr>
        <w:t xml:space="preserve">increase </w:t>
      </w:r>
      <w:r w:rsidRPr="0076570F">
        <w:rPr>
          <w:b/>
          <w:iCs/>
          <w:u w:val="single"/>
          <w:bdr w:val="single" w:sz="8" w:space="0" w:color="auto"/>
        </w:rPr>
        <w:t xml:space="preserve">the </w:t>
      </w:r>
      <w:r w:rsidRPr="006C7C05">
        <w:rPr>
          <w:b/>
          <w:iCs/>
          <w:highlight w:val="green"/>
          <w:u w:val="single"/>
          <w:bdr w:val="single" w:sz="8" w:space="0" w:color="auto"/>
        </w:rPr>
        <w:t>risk of nuclear war</w:t>
      </w:r>
      <w:r w:rsidRPr="0029516B">
        <w:rPr>
          <w:u w:val="single"/>
        </w:rPr>
        <w:t xml:space="preserve"> </w:t>
      </w:r>
      <w:proofErr w:type="gramStart"/>
      <w:r w:rsidRPr="0029516B">
        <w:rPr>
          <w:u w:val="single"/>
        </w:rPr>
        <w:t xml:space="preserve">in an attempt </w:t>
      </w:r>
      <w:r w:rsidRPr="0029516B">
        <w:rPr>
          <w:b/>
          <w:iCs/>
          <w:u w:val="single"/>
          <w:bdr w:val="single" w:sz="8" w:space="0" w:color="auto"/>
        </w:rPr>
        <w:t>to</w:t>
      </w:r>
      <w:proofErr w:type="gramEnd"/>
      <w:r w:rsidRPr="0029516B">
        <w:rPr>
          <w:b/>
          <w:iCs/>
          <w:u w:val="single"/>
          <w:bdr w:val="single" w:sz="8" w:space="0" w:color="auto"/>
        </w:rPr>
        <w:t xml:space="preserve"> force a less resolved adversary</w:t>
      </w:r>
      <w:r w:rsidRPr="0029516B">
        <w:rPr>
          <w:u w:val="single"/>
        </w:rPr>
        <w:t xml:space="preserve"> to </w:t>
      </w:r>
      <w:r w:rsidRPr="0029516B">
        <w:rPr>
          <w:b/>
          <w:iCs/>
          <w:u w:val="single"/>
          <w:bdr w:val="single" w:sz="8" w:space="0" w:color="auto"/>
        </w:rPr>
        <w:t>back down.</w:t>
      </w:r>
      <w:r w:rsidRPr="0029516B">
        <w:rPr>
          <w:sz w:val="16"/>
        </w:rPr>
        <w:t xml:space="preserve"> Historical </w:t>
      </w:r>
      <w:r w:rsidRPr="0029516B">
        <w:rPr>
          <w:u w:val="single"/>
        </w:rPr>
        <w:t>crises have not resulted in nuclear war, but many of them</w:t>
      </w:r>
      <w:r w:rsidRPr="0029516B">
        <w:rPr>
          <w:sz w:val="16"/>
        </w:rPr>
        <w:t xml:space="preserve">, including the 1962 Cuban Missile Crisis, </w:t>
      </w:r>
      <w:r w:rsidRPr="0029516B">
        <w:rPr>
          <w:u w:val="single"/>
        </w:rPr>
        <w:t xml:space="preserve">have </w:t>
      </w:r>
      <w:r w:rsidRPr="0029516B">
        <w:rPr>
          <w:b/>
          <w:iCs/>
          <w:u w:val="single"/>
          <w:bdr w:val="single" w:sz="8" w:space="0" w:color="auto"/>
        </w:rPr>
        <w:t>come close</w:t>
      </w:r>
      <w:r w:rsidRPr="0029516B">
        <w:rPr>
          <w:sz w:val="16"/>
        </w:rPr>
        <w:t xml:space="preserve">. And scholars have documented historical incidents when accidents nearly led to war.53 </w:t>
      </w:r>
      <w:r w:rsidRPr="0029516B">
        <w:rPr>
          <w:u w:val="single"/>
        </w:rPr>
        <w:t>When we think about future nuclear crisis dyads</w:t>
      </w:r>
      <w:r w:rsidRPr="0029516B">
        <w:rPr>
          <w:sz w:val="16"/>
        </w:rPr>
        <w:t xml:space="preserve">, such as Iran and Israel, </w:t>
      </w:r>
      <w:r w:rsidRPr="0029516B">
        <w:rPr>
          <w:u w:val="single"/>
        </w:rPr>
        <w:t xml:space="preserve">with fewer sources of stability than existed during the Cold War, we can see that there is a real risk that </w:t>
      </w:r>
      <w:r w:rsidRPr="0029516B">
        <w:rPr>
          <w:b/>
          <w:iCs/>
          <w:u w:val="single"/>
          <w:bdr w:val="single" w:sz="8" w:space="0" w:color="auto"/>
        </w:rPr>
        <w:t>a future crisis could result in a devastating nuclear exchange</w:t>
      </w:r>
      <w:r w:rsidRPr="0029516B">
        <w:rPr>
          <w:sz w:val="16"/>
        </w:rPr>
        <w:t xml:space="preserve">. Nuclear Terrorism </w:t>
      </w:r>
      <w:r w:rsidRPr="0029516B">
        <w:rPr>
          <w:u w:val="single"/>
        </w:rPr>
        <w:t xml:space="preserve">The </w:t>
      </w:r>
      <w:r w:rsidRPr="006C7C05">
        <w:rPr>
          <w:highlight w:val="green"/>
          <w:u w:val="single"/>
        </w:rPr>
        <w:t>spread of</w:t>
      </w:r>
      <w:r w:rsidRPr="0029516B">
        <w:rPr>
          <w:u w:val="single"/>
        </w:rPr>
        <w:t xml:space="preserve"> nuclear </w:t>
      </w:r>
      <w:r w:rsidRPr="006C7C05">
        <w:rPr>
          <w:highlight w:val="green"/>
          <w:u w:val="single"/>
        </w:rPr>
        <w:t>weapons</w:t>
      </w:r>
      <w:r w:rsidRPr="0029516B">
        <w:rPr>
          <w:u w:val="single"/>
        </w:rPr>
        <w:t xml:space="preserve"> also </w:t>
      </w:r>
      <w:r w:rsidRPr="006C7C05">
        <w:rPr>
          <w:b/>
          <w:iCs/>
          <w:highlight w:val="green"/>
          <w:u w:val="single"/>
          <w:bdr w:val="single" w:sz="8" w:space="0" w:color="auto"/>
        </w:rPr>
        <w:t>increases</w:t>
      </w:r>
      <w:r w:rsidRPr="0029516B">
        <w:rPr>
          <w:b/>
          <w:iCs/>
          <w:u w:val="single"/>
          <w:bdr w:val="single" w:sz="8" w:space="0" w:color="auto"/>
        </w:rPr>
        <w:t xml:space="preserve"> the </w:t>
      </w:r>
      <w:r w:rsidRPr="006C7C05">
        <w:rPr>
          <w:b/>
          <w:iCs/>
          <w:highlight w:val="green"/>
          <w:u w:val="single"/>
          <w:bdr w:val="single" w:sz="8" w:space="0" w:color="auto"/>
        </w:rPr>
        <w:t xml:space="preserve">risk of </w:t>
      </w:r>
      <w:r w:rsidRPr="0076570F">
        <w:rPr>
          <w:b/>
          <w:iCs/>
          <w:u w:val="single"/>
          <w:bdr w:val="single" w:sz="8" w:space="0" w:color="auto"/>
        </w:rPr>
        <w:t xml:space="preserve">nuclear </w:t>
      </w:r>
      <w:r w:rsidRPr="006C7C05">
        <w:rPr>
          <w:b/>
          <w:iCs/>
          <w:highlight w:val="green"/>
          <w:u w:val="single"/>
          <w:bdr w:val="single" w:sz="8" w:space="0" w:color="auto"/>
        </w:rPr>
        <w:t>terrorism</w:t>
      </w:r>
      <w:r w:rsidRPr="0029516B">
        <w:rPr>
          <w:sz w:val="16"/>
        </w:rPr>
        <w:t xml:space="preserve">.54 While September 11th was one of the greatest tragedies in American history, it would have been much worse had Osama Bin Laden possessed nuclear weapons. Bin </w:t>
      </w:r>
      <w:r w:rsidRPr="0029516B">
        <w:rPr>
          <w:u w:val="single"/>
        </w:rPr>
        <w:t>Laden declared it a ‘religious duty’ for Al- Qa’eda to acquire</w:t>
      </w:r>
      <w:r w:rsidRPr="0029516B">
        <w:rPr>
          <w:sz w:val="16"/>
        </w:rPr>
        <w:t xml:space="preserve"> </w:t>
      </w:r>
      <w:r w:rsidRPr="0029516B">
        <w:rPr>
          <w:u w:val="single"/>
        </w:rPr>
        <w:t>nuclear weapons and radical clerics have issued fatwas declaring it permissible to use nuclear weapons in Jihad against the West</w:t>
      </w:r>
      <w:r w:rsidRPr="0029516B">
        <w:rPr>
          <w:sz w:val="16"/>
        </w:rPr>
        <w:t xml:space="preserve">.55 </w:t>
      </w:r>
      <w:r w:rsidRPr="0029516B">
        <w:rPr>
          <w:u w:val="single"/>
        </w:rPr>
        <w:t>Unlike states, which can be more easily deterred, there is little doubt that if terrorists acquired nuclear weapons, they would use them.56</w:t>
      </w:r>
      <w:r w:rsidRPr="0029516B">
        <w:rPr>
          <w:sz w:val="16"/>
        </w:rPr>
        <w:t xml:space="preserve"> Indeed, in recent years, many US politicians and security analysts have argued that nuclear terrorism poses the greatest threat to US national security.57 </w:t>
      </w:r>
      <w:r w:rsidRPr="0029516B">
        <w:rPr>
          <w:b/>
          <w:iCs/>
          <w:u w:val="single"/>
          <w:bdr w:val="single" w:sz="8" w:space="0" w:color="auto"/>
        </w:rPr>
        <w:t>Analysts</w:t>
      </w:r>
      <w:r w:rsidRPr="0029516B">
        <w:rPr>
          <w:sz w:val="16"/>
        </w:rPr>
        <w:t xml:space="preserve"> </w:t>
      </w:r>
      <w:r w:rsidRPr="0029516B">
        <w:rPr>
          <w:u w:val="single"/>
        </w:rPr>
        <w:t>have pointed out</w:t>
      </w:r>
      <w:r w:rsidRPr="0029516B">
        <w:rPr>
          <w:sz w:val="16"/>
        </w:rPr>
        <w:t xml:space="preserve"> the tremendous</w:t>
      </w:r>
      <w:r w:rsidRPr="0029516B">
        <w:rPr>
          <w:b/>
          <w:iCs/>
          <w:sz w:val="16"/>
          <w:u w:val="single"/>
          <w:bdr w:val="single" w:sz="8" w:space="0" w:color="auto"/>
        </w:rPr>
        <w:t xml:space="preserve"> </w:t>
      </w:r>
      <w:r w:rsidRPr="006C7C05">
        <w:rPr>
          <w:b/>
          <w:iCs/>
          <w:highlight w:val="green"/>
          <w:u w:val="single"/>
          <w:bdr w:val="single" w:sz="8" w:space="0" w:color="auto"/>
        </w:rPr>
        <w:t>hurdles</w:t>
      </w:r>
      <w:r w:rsidRPr="0029516B">
        <w:rPr>
          <w:sz w:val="16"/>
        </w:rPr>
        <w:t xml:space="preserve"> </w:t>
      </w:r>
      <w:r w:rsidRPr="0029516B">
        <w:rPr>
          <w:u w:val="single"/>
        </w:rPr>
        <w:t>that terrorists would have to overcome</w:t>
      </w:r>
      <w:r w:rsidRPr="0029516B">
        <w:rPr>
          <w:sz w:val="16"/>
        </w:rPr>
        <w:t xml:space="preserve"> </w:t>
      </w:r>
      <w:r w:rsidRPr="0029516B">
        <w:rPr>
          <w:u w:val="single"/>
        </w:rPr>
        <w:t>in order to acquire nuclear weapons.58</w:t>
      </w:r>
      <w:r w:rsidRPr="0029516B">
        <w:rPr>
          <w:sz w:val="16"/>
        </w:rPr>
        <w:t xml:space="preserve"> </w:t>
      </w:r>
      <w:r w:rsidRPr="0029516B">
        <w:t>Nevertheless</w:t>
      </w:r>
      <w:r w:rsidRPr="0029516B">
        <w:rPr>
          <w:sz w:val="16"/>
        </w:rPr>
        <w:t xml:space="preserve">, </w:t>
      </w:r>
      <w:r w:rsidRPr="0029516B">
        <w:rPr>
          <w:u w:val="single"/>
        </w:rPr>
        <w:t xml:space="preserve">as nuclear weapons spread, the possibility that they will </w:t>
      </w:r>
      <w:r w:rsidRPr="0029516B">
        <w:rPr>
          <w:b/>
          <w:iCs/>
          <w:u w:val="single"/>
          <w:bdr w:val="single" w:sz="8" w:space="0" w:color="auto"/>
        </w:rPr>
        <w:t>eventually fall into terrorist hands increases</w:t>
      </w:r>
      <w:r w:rsidRPr="0029516B">
        <w:rPr>
          <w:sz w:val="16"/>
        </w:rPr>
        <w:t xml:space="preserve">. </w:t>
      </w:r>
      <w:r w:rsidRPr="0029516B">
        <w:rPr>
          <w:u w:val="single"/>
        </w:rPr>
        <w:t xml:space="preserve">States could intentionally </w:t>
      </w:r>
      <w:r w:rsidRPr="0029516B">
        <w:rPr>
          <w:b/>
          <w:iCs/>
          <w:u w:val="single"/>
          <w:bdr w:val="single" w:sz="8" w:space="0" w:color="auto"/>
        </w:rPr>
        <w:t>transfer nuclear weapons</w:t>
      </w:r>
      <w:r w:rsidRPr="0029516B">
        <w:rPr>
          <w:sz w:val="16"/>
        </w:rPr>
        <w:t xml:space="preserve">, </w:t>
      </w:r>
      <w:r w:rsidRPr="0029516B">
        <w:rPr>
          <w:u w:val="single"/>
        </w:rPr>
        <w:t>or</w:t>
      </w:r>
      <w:r w:rsidRPr="0029516B">
        <w:rPr>
          <w:sz w:val="16"/>
        </w:rPr>
        <w:t xml:space="preserve"> the fissile material required to build them, </w:t>
      </w:r>
      <w:r w:rsidRPr="0029516B">
        <w:rPr>
          <w:u w:val="single"/>
        </w:rPr>
        <w:t>to terrorist groups</w:t>
      </w:r>
      <w:r w:rsidRPr="0029516B">
        <w:rPr>
          <w:sz w:val="16"/>
        </w:rPr>
        <w:t xml:space="preserve">. There are good reasons why a state might be reluctant to transfer nuclear weapons to terrorists, but, </w:t>
      </w:r>
      <w:r w:rsidRPr="0029516B">
        <w:rPr>
          <w:u w:val="single"/>
        </w:rPr>
        <w:t>as</w:t>
      </w:r>
      <w:r w:rsidRPr="0029516B">
        <w:rPr>
          <w:sz w:val="16"/>
        </w:rPr>
        <w:t xml:space="preserve"> nuclear </w:t>
      </w:r>
      <w:r w:rsidRPr="0029516B">
        <w:rPr>
          <w:b/>
          <w:iCs/>
          <w:u w:val="single"/>
          <w:bdr w:val="single" w:sz="8" w:space="0" w:color="auto"/>
        </w:rPr>
        <w:t>weapons spread</w:t>
      </w:r>
      <w:r w:rsidRPr="0029516B">
        <w:rPr>
          <w:sz w:val="16"/>
        </w:rPr>
        <w:t xml:space="preserve">, </w:t>
      </w:r>
      <w:r w:rsidRPr="0029516B">
        <w:rPr>
          <w:u w:val="single"/>
        </w:rPr>
        <w:t xml:space="preserve">the </w:t>
      </w:r>
      <w:r w:rsidRPr="006C7C05">
        <w:rPr>
          <w:highlight w:val="green"/>
          <w:u w:val="single"/>
        </w:rPr>
        <w:t>probability</w:t>
      </w:r>
      <w:r w:rsidRPr="0029516B">
        <w:rPr>
          <w:u w:val="single"/>
        </w:rPr>
        <w:t xml:space="preserve"> </w:t>
      </w:r>
      <w:r w:rsidRPr="006C7C05">
        <w:rPr>
          <w:highlight w:val="green"/>
          <w:u w:val="single"/>
        </w:rPr>
        <w:t>that a leader</w:t>
      </w:r>
      <w:r w:rsidRPr="0029516B">
        <w:rPr>
          <w:u w:val="single"/>
        </w:rPr>
        <w:t xml:space="preserve"> </w:t>
      </w:r>
      <w:r w:rsidRPr="006C7C05">
        <w:rPr>
          <w:highlight w:val="green"/>
          <w:u w:val="single"/>
        </w:rPr>
        <w:t>might</w:t>
      </w:r>
      <w:r w:rsidRPr="0029516B">
        <w:rPr>
          <w:u w:val="single"/>
        </w:rPr>
        <w:t xml:space="preserve"> someday </w:t>
      </w:r>
      <w:r w:rsidRPr="0029516B">
        <w:rPr>
          <w:b/>
          <w:iCs/>
          <w:u w:val="single"/>
          <w:bdr w:val="single" w:sz="8" w:space="0" w:color="auto"/>
        </w:rPr>
        <w:t xml:space="preserve">purposely </w:t>
      </w:r>
      <w:r w:rsidRPr="006C7C05">
        <w:rPr>
          <w:b/>
          <w:iCs/>
          <w:highlight w:val="green"/>
          <w:u w:val="single"/>
          <w:bdr w:val="single" w:sz="8" w:space="0" w:color="auto"/>
        </w:rPr>
        <w:t>arm a terrorist group increases</w:t>
      </w:r>
      <w:r w:rsidRPr="0029516B">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29516B">
        <w:rPr>
          <w:u w:val="single"/>
        </w:rPr>
        <w:t xml:space="preserve">a </w:t>
      </w:r>
      <w:r w:rsidRPr="006C7C05">
        <w:rPr>
          <w:b/>
          <w:iCs/>
          <w:highlight w:val="green"/>
          <w:u w:val="single"/>
          <w:bdr w:val="single" w:sz="8" w:space="0" w:color="auto"/>
        </w:rPr>
        <w:t xml:space="preserve">new </w:t>
      </w:r>
      <w:r w:rsidRPr="0076570F">
        <w:rPr>
          <w:b/>
          <w:iCs/>
          <w:u w:val="single"/>
          <w:bdr w:val="single" w:sz="8" w:space="0" w:color="auto"/>
        </w:rPr>
        <w:t xml:space="preserve">nuclear </w:t>
      </w:r>
      <w:r w:rsidRPr="006C7C05">
        <w:rPr>
          <w:b/>
          <w:iCs/>
          <w:highlight w:val="green"/>
          <w:u w:val="single"/>
          <w:bdr w:val="single" w:sz="8" w:space="0" w:color="auto"/>
        </w:rPr>
        <w:lastRenderedPageBreak/>
        <w:t>state</w:t>
      </w:r>
      <w:r w:rsidRPr="006C7C05">
        <w:rPr>
          <w:highlight w:val="green"/>
          <w:u w:val="single"/>
        </w:rPr>
        <w:t xml:space="preserve">, with </w:t>
      </w:r>
      <w:r w:rsidRPr="006C7C05">
        <w:rPr>
          <w:b/>
          <w:iCs/>
          <w:highlight w:val="green"/>
          <w:u w:val="single"/>
          <w:bdr w:val="single" w:sz="8" w:space="0" w:color="auto"/>
        </w:rPr>
        <w:t>underdeveloped security</w:t>
      </w:r>
      <w:r w:rsidRPr="0029516B">
        <w:rPr>
          <w:u w:val="single"/>
        </w:rPr>
        <w:t xml:space="preserve"> procedures, </w:t>
      </w:r>
      <w:r w:rsidRPr="006C7C05">
        <w:rPr>
          <w:highlight w:val="green"/>
          <w:u w:val="single"/>
        </w:rPr>
        <w:t xml:space="preserve">might be vulnerable to </w:t>
      </w:r>
      <w:r w:rsidRPr="006C7C05">
        <w:rPr>
          <w:b/>
          <w:iCs/>
          <w:highlight w:val="green"/>
          <w:u w:val="single"/>
          <w:bdr w:val="single" w:sz="8" w:space="0" w:color="auto"/>
        </w:rPr>
        <w:t>theft</w:t>
      </w:r>
      <w:r w:rsidRPr="006C7C05">
        <w:rPr>
          <w:highlight w:val="green"/>
          <w:u w:val="single"/>
        </w:rPr>
        <w:t>,</w:t>
      </w:r>
      <w:r w:rsidRPr="0029516B">
        <w:rPr>
          <w:u w:val="single"/>
        </w:rPr>
        <w:t xml:space="preserve"> allowing terrorist groups or corrupt or </w:t>
      </w:r>
      <w:proofErr w:type="gramStart"/>
      <w:r w:rsidRPr="0029516B">
        <w:rPr>
          <w:u w:val="single"/>
        </w:rPr>
        <w:t>ideologically-motivated</w:t>
      </w:r>
      <w:proofErr w:type="gramEnd"/>
      <w:r w:rsidRPr="0029516B">
        <w:rPr>
          <w:u w:val="single"/>
        </w:rPr>
        <w:t xml:space="preserve"> insiders to transfer dangerous material to terrorists.</w:t>
      </w:r>
      <w:r w:rsidRPr="0029516B">
        <w:rPr>
          <w:sz w:val="16"/>
        </w:rPr>
        <w:t xml:space="preserve"> There is evidence, for example, that representatives from Pakistan’s atomic energy establishment met with Al-Qa’eda members to discuss a possible nuclear deal.59 Finally, </w:t>
      </w:r>
      <w:r w:rsidRPr="0029516B">
        <w:rPr>
          <w:u w:val="single"/>
        </w:rPr>
        <w:t>a nuclear-armed state could collapse</w:t>
      </w:r>
      <w:r w:rsidRPr="0029516B">
        <w:rPr>
          <w:sz w:val="16"/>
        </w:rPr>
        <w:t xml:space="preserve">, </w:t>
      </w:r>
      <w:r w:rsidRPr="0029516B">
        <w:rPr>
          <w:u w:val="single"/>
        </w:rPr>
        <w:t>resulting in a breakdown of law and order and a loose nukes problem</w:t>
      </w:r>
      <w:r w:rsidRPr="0029516B">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w:t>
      </w:r>
      <w:proofErr w:type="gramStart"/>
      <w:r w:rsidRPr="0029516B">
        <w:rPr>
          <w:sz w:val="16"/>
        </w:rPr>
        <w:t>actually become</w:t>
      </w:r>
      <w:proofErr w:type="gramEnd"/>
      <w:r w:rsidRPr="0029516B">
        <w:rPr>
          <w:sz w:val="16"/>
        </w:rPr>
        <w:t xml:space="preserve"> a nightmare if a nuclear-armed Iran suffered a breakdown in authority, forcing us to worry about the fate of Iran’s nuclear arsenal. </w:t>
      </w:r>
      <w:r w:rsidRPr="0029516B">
        <w:rPr>
          <w:b/>
          <w:iCs/>
          <w:u w:val="single"/>
          <w:bdr w:val="single" w:sz="8" w:space="0" w:color="auto"/>
        </w:rPr>
        <w:t xml:space="preserve">Regional Instability </w:t>
      </w:r>
      <w:r w:rsidRPr="0029516B">
        <w:rPr>
          <w:u w:val="single"/>
        </w:rPr>
        <w:t xml:space="preserve">The spread of </w:t>
      </w:r>
      <w:r w:rsidRPr="006C7C05">
        <w:rPr>
          <w:highlight w:val="green"/>
          <w:u w:val="single"/>
        </w:rPr>
        <w:t>nuclear weapons</w:t>
      </w:r>
      <w:r w:rsidRPr="0029516B">
        <w:rPr>
          <w:u w:val="single"/>
        </w:rPr>
        <w:t xml:space="preserve"> also </w:t>
      </w:r>
      <w:r w:rsidRPr="006C7C05">
        <w:rPr>
          <w:b/>
          <w:iCs/>
          <w:highlight w:val="green"/>
          <w:u w:val="single"/>
          <w:bdr w:val="single" w:sz="8" w:space="0" w:color="auto"/>
        </w:rPr>
        <w:t>embolden</w:t>
      </w:r>
      <w:r w:rsidRPr="0029516B">
        <w:rPr>
          <w:b/>
          <w:iCs/>
          <w:u w:val="single"/>
          <w:bdr w:val="single" w:sz="8" w:space="0" w:color="auto"/>
        </w:rPr>
        <w:t xml:space="preserve">s </w:t>
      </w:r>
      <w:r w:rsidRPr="0076570F">
        <w:rPr>
          <w:b/>
          <w:iCs/>
          <w:u w:val="single"/>
          <w:bdr w:val="single" w:sz="8" w:space="0" w:color="auto"/>
        </w:rPr>
        <w:t xml:space="preserve">nuclear </w:t>
      </w:r>
      <w:r w:rsidRPr="006C7C05">
        <w:rPr>
          <w:b/>
          <w:iCs/>
          <w:highlight w:val="green"/>
          <w:u w:val="single"/>
          <w:bdr w:val="single" w:sz="8" w:space="0" w:color="auto"/>
        </w:rPr>
        <w:t>powers</w:t>
      </w:r>
      <w:r w:rsidRPr="006C7C05">
        <w:rPr>
          <w:sz w:val="16"/>
          <w:highlight w:val="green"/>
        </w:rPr>
        <w:t xml:space="preserve">, </w:t>
      </w:r>
      <w:r w:rsidRPr="006C7C05">
        <w:rPr>
          <w:highlight w:val="green"/>
          <w:u w:val="single"/>
        </w:rPr>
        <w:t xml:space="preserve">contributing to </w:t>
      </w:r>
      <w:r w:rsidRPr="0076570F">
        <w:rPr>
          <w:b/>
          <w:iCs/>
          <w:u w:val="single"/>
          <w:bdr w:val="single" w:sz="8" w:space="0" w:color="auto"/>
        </w:rPr>
        <w:t xml:space="preserve">regional </w:t>
      </w:r>
      <w:r w:rsidRPr="006C7C05">
        <w:rPr>
          <w:b/>
          <w:iCs/>
          <w:highlight w:val="green"/>
          <w:u w:val="single"/>
          <w:bdr w:val="single" w:sz="8" w:space="0" w:color="auto"/>
        </w:rPr>
        <w:t>instability</w:t>
      </w:r>
      <w:r w:rsidRPr="0029516B">
        <w:rPr>
          <w:sz w:val="16"/>
        </w:rPr>
        <w:t xml:space="preserve">. </w:t>
      </w:r>
      <w:r w:rsidRPr="0029516B">
        <w:rPr>
          <w:u w:val="single"/>
        </w:rPr>
        <w:t>States that lack nuclear weapons need to fear direct</w:t>
      </w:r>
      <w:r w:rsidRPr="0029516B">
        <w:rPr>
          <w:sz w:val="16"/>
        </w:rPr>
        <w:t xml:space="preserve"> </w:t>
      </w:r>
      <w:r w:rsidRPr="0029516B">
        <w:rPr>
          <w:u w:val="single"/>
        </w:rPr>
        <w:t xml:space="preserve">military attack from other states, </w:t>
      </w:r>
      <w:r w:rsidRPr="0076570F">
        <w:rPr>
          <w:u w:val="single"/>
        </w:rPr>
        <w:t xml:space="preserve">but states with </w:t>
      </w:r>
      <w:r w:rsidRPr="0076570F">
        <w:rPr>
          <w:b/>
          <w:iCs/>
          <w:u w:val="single"/>
          <w:bdr w:val="single" w:sz="8" w:space="0" w:color="auto"/>
        </w:rPr>
        <w:t>nuclear weapons</w:t>
      </w:r>
      <w:r w:rsidRPr="0076570F">
        <w:rPr>
          <w:u w:val="single"/>
        </w:rPr>
        <w:t xml:space="preserve"> can be confident that they can deter an intentional military attack, giving them an incentive</w:t>
      </w:r>
      <w:r w:rsidRPr="0076570F">
        <w:rPr>
          <w:sz w:val="16"/>
        </w:rPr>
        <w:t xml:space="preserve"> </w:t>
      </w:r>
      <w:r w:rsidRPr="0076570F">
        <w:rPr>
          <w:u w:val="single"/>
        </w:rPr>
        <w:t>to be more aggressive in the conduct of their foreign policy</w:t>
      </w:r>
      <w:r w:rsidRPr="0076570F">
        <w:rPr>
          <w:sz w:val="16"/>
        </w:rPr>
        <w:t>. In this way, n</w:t>
      </w:r>
      <w:r w:rsidRPr="0076570F">
        <w:rPr>
          <w:u w:val="single"/>
        </w:rPr>
        <w:t xml:space="preserve">uclear weapons provide a shield under which states can feel free to engage in </w:t>
      </w:r>
      <w:r w:rsidRPr="0076570F">
        <w:rPr>
          <w:b/>
          <w:iCs/>
          <w:u w:val="single"/>
          <w:bdr w:val="single" w:sz="8" w:space="0" w:color="auto"/>
        </w:rPr>
        <w:t>lower-level aggression</w:t>
      </w:r>
      <w:r w:rsidRPr="0076570F">
        <w:rPr>
          <w:sz w:val="16"/>
        </w:rPr>
        <w:t xml:space="preserve">. Indeed, international relations theories about the ‘stability-instability paradox’ maintain that stability at the nuclear level contributes to conventional instability.60 </w:t>
      </w:r>
      <w:r w:rsidRPr="0076570F">
        <w:rPr>
          <w:b/>
          <w:iCs/>
          <w:u w:val="single"/>
          <w:bdr w:val="single" w:sz="8" w:space="0" w:color="auto"/>
        </w:rPr>
        <w:t>Historically</w:t>
      </w:r>
      <w:r w:rsidRPr="0076570F">
        <w:rPr>
          <w:sz w:val="16"/>
        </w:rPr>
        <w:t xml:space="preserve">, we have seen that </w:t>
      </w:r>
      <w:r w:rsidRPr="0076570F">
        <w:rPr>
          <w:u w:val="single"/>
        </w:rPr>
        <w:t xml:space="preserve">the </w:t>
      </w:r>
      <w:r w:rsidRPr="0076570F">
        <w:rPr>
          <w:b/>
          <w:iCs/>
          <w:u w:val="single"/>
          <w:bdr w:val="single" w:sz="8" w:space="0" w:color="auto"/>
        </w:rPr>
        <w:t>spread of nuclear weapons</w:t>
      </w:r>
      <w:r w:rsidRPr="0076570F">
        <w:rPr>
          <w:u w:val="single"/>
        </w:rPr>
        <w:t xml:space="preserve"> has emboldened thei</w:t>
      </w:r>
      <w:r w:rsidRPr="0029516B">
        <w:rPr>
          <w:u w:val="single"/>
        </w:rPr>
        <w:t xml:space="preserve">r possessors and contributed to </w:t>
      </w:r>
      <w:r w:rsidRPr="0029516B">
        <w:rPr>
          <w:b/>
          <w:iCs/>
          <w:u w:val="single"/>
          <w:bdr w:val="single" w:sz="8" w:space="0" w:color="auto"/>
        </w:rPr>
        <w:t>regional instability</w:t>
      </w:r>
      <w:r w:rsidRPr="0029516B">
        <w:rPr>
          <w:sz w:val="16"/>
        </w:rPr>
        <w:t xml:space="preserve">. </w:t>
      </w:r>
      <w:r w:rsidRPr="0029516B">
        <w:rPr>
          <w:u w:val="single"/>
        </w:rPr>
        <w:t>Recent scholarly analyses have demonstrated that, after controlling for other relevant factors, nuclear-weapon states are more likely to engage in conflict than nonnuclear</w:t>
      </w:r>
      <w:r w:rsidRPr="0029516B">
        <w:rPr>
          <w:sz w:val="16"/>
        </w:rPr>
        <w:t>-</w:t>
      </w:r>
      <w:r w:rsidRPr="0029516B">
        <w:rPr>
          <w:u w:val="single"/>
        </w:rPr>
        <w:t>weapon states</w:t>
      </w:r>
      <w:r w:rsidRPr="0029516B">
        <w:rPr>
          <w:sz w:val="16"/>
        </w:rPr>
        <w:t xml:space="preserve"> and that </w:t>
      </w:r>
      <w:r w:rsidRPr="0029516B">
        <w:rPr>
          <w:u w:val="single"/>
        </w:rPr>
        <w:t>this aggressiveness is more pronounced in new nuclear states that have less experience with nuclear diplomacy.</w:t>
      </w:r>
      <w:r w:rsidRPr="0029516B">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29516B">
        <w:rPr>
          <w:u w:val="single"/>
        </w:rPr>
        <w:t xml:space="preserve">nuclear-armed Iran would likely </w:t>
      </w:r>
      <w:proofErr w:type="gramStart"/>
      <w:r w:rsidRPr="0029516B">
        <w:rPr>
          <w:u w:val="single"/>
        </w:rPr>
        <w:t>step up</w:t>
      </w:r>
      <w:proofErr w:type="gramEnd"/>
      <w:r w:rsidRPr="0029516B">
        <w:rPr>
          <w:u w:val="single"/>
        </w:rPr>
        <w:t xml:space="preserve"> support to terrorist and proxy groups and engage in more aggressive coercive diplomacy</w:t>
      </w:r>
      <w:r w:rsidRPr="0029516B">
        <w:rPr>
          <w:sz w:val="16"/>
        </w:rPr>
        <w:t xml:space="preserve">. With a nuclear-armed Iran increasingly throwing its weight around in the region, </w:t>
      </w:r>
      <w:r w:rsidRPr="0029516B">
        <w:rPr>
          <w:b/>
          <w:iCs/>
          <w:u w:val="single"/>
          <w:bdr w:val="single" w:sz="8" w:space="0" w:color="auto"/>
        </w:rPr>
        <w:t>we could witness an even more crisis prone Middle East.</w:t>
      </w:r>
      <w:r w:rsidRPr="0029516B">
        <w:rPr>
          <w:sz w:val="16"/>
        </w:rPr>
        <w:t xml:space="preserve"> </w:t>
      </w:r>
      <w:r w:rsidRPr="0029516B">
        <w:rPr>
          <w:u w:val="single"/>
        </w:rPr>
        <w:t>And in a poly-nuclear Middle East</w:t>
      </w:r>
      <w:r w:rsidRPr="0029516B">
        <w:rPr>
          <w:sz w:val="16"/>
        </w:rPr>
        <w:t xml:space="preserve"> with Israel, Iran, and, in the future, possibly other states, armed with nuclear weapons, </w:t>
      </w:r>
      <w:r w:rsidRPr="006C7C05">
        <w:rPr>
          <w:b/>
          <w:iCs/>
          <w:highlight w:val="green"/>
          <w:u w:val="single"/>
          <w:bdr w:val="single" w:sz="8" w:space="0" w:color="auto"/>
        </w:rPr>
        <w:t>any</w:t>
      </w:r>
      <w:r w:rsidRPr="006C7C05">
        <w:rPr>
          <w:highlight w:val="green"/>
          <w:u w:val="single"/>
        </w:rPr>
        <w:t xml:space="preserve"> </w:t>
      </w:r>
      <w:r w:rsidRPr="0029516B">
        <w:rPr>
          <w:u w:val="single"/>
        </w:rPr>
        <w:t xml:space="preserve">one of those </w:t>
      </w:r>
      <w:r w:rsidRPr="006C7C05">
        <w:rPr>
          <w:b/>
          <w:iCs/>
          <w:highlight w:val="green"/>
          <w:u w:val="single"/>
          <w:bdr w:val="single" w:sz="8" w:space="0" w:color="auto"/>
        </w:rPr>
        <w:t>crises</w:t>
      </w:r>
      <w:r w:rsidRPr="006C7C05">
        <w:rPr>
          <w:highlight w:val="green"/>
          <w:u w:val="single"/>
        </w:rPr>
        <w:t xml:space="preserve"> could result in </w:t>
      </w:r>
      <w:r w:rsidRPr="0076570F">
        <w:rPr>
          <w:u w:val="single"/>
        </w:rPr>
        <w:t xml:space="preserve">a </w:t>
      </w:r>
      <w:r w:rsidRPr="0076570F">
        <w:rPr>
          <w:b/>
          <w:iCs/>
          <w:u w:val="single"/>
          <w:bdr w:val="single" w:sz="8" w:space="0" w:color="auto"/>
        </w:rPr>
        <w:t xml:space="preserve">catastrophic </w:t>
      </w:r>
      <w:r w:rsidRPr="006C7C05">
        <w:rPr>
          <w:b/>
          <w:iCs/>
          <w:highlight w:val="green"/>
          <w:u w:val="single"/>
          <w:bdr w:val="single" w:sz="8" w:space="0" w:color="auto"/>
        </w:rPr>
        <w:t>nuclear exchange</w:t>
      </w:r>
      <w:r w:rsidRPr="0029516B">
        <w:rPr>
          <w:u w:val="single"/>
        </w:rPr>
        <w:t>.</w:t>
      </w:r>
    </w:p>
    <w:p w14:paraId="706E213B" w14:textId="4DAA824F" w:rsidR="0003093E" w:rsidRDefault="00C80659" w:rsidP="00C80659">
      <w:pPr>
        <w:pStyle w:val="Heading2"/>
      </w:pPr>
      <w:r>
        <w:lastRenderedPageBreak/>
        <w:t>Cap</w:t>
      </w:r>
    </w:p>
    <w:p w14:paraId="7B9CF910" w14:textId="77777777" w:rsidR="00C80659" w:rsidRDefault="00C80659" w:rsidP="00C80659">
      <w:pPr>
        <w:pStyle w:val="Heading4"/>
      </w:pPr>
      <w:r>
        <w:t xml:space="preserve">Advantage 2 is an </w:t>
      </w:r>
      <w:r>
        <w:rPr>
          <w:u w:val="single"/>
        </w:rPr>
        <w:t>amalgamation</w:t>
      </w:r>
      <w:r w:rsidRPr="001675C1">
        <w:rPr>
          <w:u w:val="single"/>
        </w:rPr>
        <w:t xml:space="preserve"> of buzzwords</w:t>
      </w:r>
      <w:r>
        <w:t xml:space="preserve"> that they don’t solve. “Replacing the logic of imperialism” doesn’t have an impact and they can’t prevent Musk or Besos doing that at home. </w:t>
      </w:r>
    </w:p>
    <w:p w14:paraId="500BE0C9" w14:textId="77777777" w:rsidR="00C80659" w:rsidRDefault="00C80659" w:rsidP="00C80659">
      <w:pPr>
        <w:pStyle w:val="Heading4"/>
      </w:pPr>
      <w:r>
        <w:t xml:space="preserve">The first Spencer card makes the incorrect assumption that governments care any more than private actors - if they are correct about their neoliberalism thesis, governments will be as bad, if not worse. </w:t>
      </w:r>
    </w:p>
    <w:p w14:paraId="72BB502A" w14:textId="77777777" w:rsidR="00C80659" w:rsidRDefault="00C80659" w:rsidP="00C80659">
      <w:pPr>
        <w:pStyle w:val="Heading4"/>
      </w:pPr>
      <w:r>
        <w:t xml:space="preserve">The warrant for the second Spencer card is </w:t>
      </w:r>
      <w:r w:rsidRPr="00424814">
        <w:rPr>
          <w:u w:val="single"/>
        </w:rPr>
        <w:t>finite resources</w:t>
      </w:r>
      <w:r>
        <w:t xml:space="preserve"> - that’s </w:t>
      </w:r>
      <w:r w:rsidRPr="00424814">
        <w:rPr>
          <w:u w:val="single"/>
        </w:rPr>
        <w:t>wrong</w:t>
      </w:r>
      <w:r>
        <w:t xml:space="preserve">. No impact to authoritarianism read means that you should ignore the evidence even if it seems bad. The warrant is threatening to cut off oxygen which is nonsense thought up by a </w:t>
      </w:r>
      <w:r w:rsidRPr="00424814">
        <w:rPr>
          <w:u w:val="single"/>
        </w:rPr>
        <w:t>senior editor at Salon</w:t>
      </w:r>
      <w:r>
        <w:t xml:space="preserve">. </w:t>
      </w:r>
    </w:p>
    <w:p w14:paraId="21322F28" w14:textId="77777777" w:rsidR="00743942" w:rsidRPr="00C665D6" w:rsidRDefault="00743942" w:rsidP="00743942">
      <w:pPr>
        <w:keepNext/>
        <w:keepLines/>
        <w:spacing w:before="40" w:after="0"/>
        <w:outlineLvl w:val="3"/>
        <w:rPr>
          <w:rFonts w:eastAsiaTheme="majorEastAsia" w:cstheme="majorBidi"/>
          <w:b/>
          <w:iCs/>
          <w:sz w:val="26"/>
        </w:rPr>
      </w:pPr>
      <w:r w:rsidRPr="00C665D6">
        <w:rPr>
          <w:rFonts w:eastAsiaTheme="majorEastAsia" w:cstheme="majorBidi"/>
          <w:b/>
          <w:iCs/>
          <w:sz w:val="26"/>
        </w:rPr>
        <w:t xml:space="preserve">Capitalism is key to getting us </w:t>
      </w:r>
      <w:r w:rsidRPr="00C665D6">
        <w:rPr>
          <w:rFonts w:eastAsiaTheme="majorEastAsia" w:cstheme="majorBidi"/>
          <w:b/>
          <w:iCs/>
          <w:sz w:val="26"/>
          <w:u w:val="single"/>
        </w:rPr>
        <w:t>off the rock</w:t>
      </w:r>
      <w:r w:rsidRPr="00C665D6">
        <w:rPr>
          <w:rFonts w:eastAsiaTheme="majorEastAsia" w:cstheme="majorBidi"/>
          <w:b/>
          <w:iCs/>
          <w:sz w:val="26"/>
        </w:rPr>
        <w:t>.</w:t>
      </w:r>
    </w:p>
    <w:p w14:paraId="1D47D8B7" w14:textId="77777777" w:rsidR="00743942" w:rsidRPr="00C665D6" w:rsidRDefault="00743942" w:rsidP="00743942">
      <w:r w:rsidRPr="00C665D6">
        <w:t xml:space="preserve">Alex </w:t>
      </w:r>
      <w:r w:rsidRPr="00C665D6">
        <w:rPr>
          <w:b/>
          <w:bCs/>
          <w:sz w:val="26"/>
        </w:rPr>
        <w:t>Knapp 20</w:t>
      </w:r>
      <w:r w:rsidRPr="00C665D6">
        <w:t xml:space="preserve">, writer at Forbes, 5/25/2020, "Elon Musk’s First Astronaut Launch Is One Giant Leap </w:t>
      </w:r>
      <w:proofErr w:type="gramStart"/>
      <w:r w:rsidRPr="00C665D6">
        <w:t>For</w:t>
      </w:r>
      <w:proofErr w:type="gramEnd"/>
      <w:r w:rsidRPr="00C665D6">
        <w:t xml:space="preserve"> Space Capitalism," https://www.forbes.com/sites/alexknapp/2020/05/25/elon-musks-first-astronaut-launch-is-one-giant-leap-for-space-capitalism/?sh=408fad182b49, Marsh</w:t>
      </w:r>
    </w:p>
    <w:p w14:paraId="6851AD62" w14:textId="77777777" w:rsidR="00743942" w:rsidRPr="00C665D6" w:rsidRDefault="00743942" w:rsidP="00743942">
      <w:pPr>
        <w:rPr>
          <w:sz w:val="14"/>
        </w:rPr>
      </w:pPr>
      <w:r w:rsidRPr="00C665D6">
        <w:rPr>
          <w:sz w:val="14"/>
        </w:rPr>
        <w:t xml:space="preserve">Even more significant: </w:t>
      </w:r>
      <w:r w:rsidRPr="00C665D6">
        <w:rPr>
          <w:u w:val="single"/>
        </w:rPr>
        <w:t>It’s the first time</w:t>
      </w:r>
      <w:r w:rsidRPr="00C665D6">
        <w:rPr>
          <w:sz w:val="14"/>
        </w:rPr>
        <w:t xml:space="preserve"> ever </w:t>
      </w:r>
      <w:r w:rsidRPr="00C665D6">
        <w:rPr>
          <w:u w:val="single"/>
        </w:rPr>
        <w:t xml:space="preserve">that </w:t>
      </w:r>
      <w:r w:rsidRPr="004F4E48">
        <w:rPr>
          <w:highlight w:val="green"/>
          <w:u w:val="single"/>
        </w:rPr>
        <w:t>astronauts</w:t>
      </w:r>
      <w:r w:rsidRPr="00C665D6">
        <w:rPr>
          <w:u w:val="single"/>
        </w:rPr>
        <w:t xml:space="preserve"> will </w:t>
      </w:r>
      <w:r w:rsidRPr="004F4E48">
        <w:rPr>
          <w:highlight w:val="green"/>
          <w:u w:val="single"/>
        </w:rPr>
        <w:t>travel</w:t>
      </w:r>
      <w:r w:rsidRPr="00C665D6">
        <w:rPr>
          <w:u w:val="single"/>
        </w:rPr>
        <w:t xml:space="preserve"> to orbit on a </w:t>
      </w:r>
      <w:r w:rsidRPr="004F4E48">
        <w:rPr>
          <w:b/>
          <w:iCs/>
          <w:highlight w:val="green"/>
          <w:u w:val="single"/>
        </w:rPr>
        <w:t>privately-owned</w:t>
      </w:r>
      <w:r w:rsidRPr="00C665D6">
        <w:rPr>
          <w:u w:val="single"/>
        </w:rPr>
        <w:t xml:space="preserve"> </w:t>
      </w:r>
      <w:r w:rsidRPr="004F4E48">
        <w:rPr>
          <w:highlight w:val="green"/>
          <w:u w:val="single"/>
        </w:rPr>
        <w:t>spacecraft</w:t>
      </w:r>
      <w:r w:rsidRPr="00C665D6">
        <w:rPr>
          <w:sz w:val="14"/>
        </w:rPr>
        <w:t xml:space="preserve"> (previous space-tourism stunts have been either decidedly sub-orbital or provided by the Russian government). Behnken and Hurley will be hitching a ride on a Dragon capsule, launched by a Falcon 9 rocket, both designed and manufactured by Elon Musk-founded SpaceX. The pair will even be conveyed to the launch pad on Tesla-manufactured electric cars.</w:t>
      </w:r>
    </w:p>
    <w:p w14:paraId="20757EB1" w14:textId="77777777" w:rsidR="00743942" w:rsidRPr="00C665D6" w:rsidRDefault="00743942" w:rsidP="00743942">
      <w:pPr>
        <w:rPr>
          <w:sz w:val="14"/>
        </w:rPr>
      </w:pPr>
      <w:r w:rsidRPr="00C665D6">
        <w:rPr>
          <w:sz w:val="14"/>
        </w:rPr>
        <w:t xml:space="preserve">It’s a triumphant moment for Musk and his Hawthrone, California-based company. But this isn’t just a victory for one billionaire and one company. </w:t>
      </w:r>
      <w:r w:rsidRPr="00C665D6">
        <w:rPr>
          <w:u w:val="single"/>
        </w:rPr>
        <w:t>It’s</w:t>
      </w:r>
      <w:r w:rsidRPr="00C665D6">
        <w:rPr>
          <w:sz w:val="14"/>
        </w:rPr>
        <w:t xml:space="preserve"> a </w:t>
      </w:r>
      <w:r w:rsidRPr="004F4E48">
        <w:rPr>
          <w:highlight w:val="green"/>
          <w:u w:val="single"/>
        </w:rPr>
        <w:t xml:space="preserve">culmination of a </w:t>
      </w:r>
      <w:r w:rsidRPr="004F4E48">
        <w:rPr>
          <w:b/>
          <w:iCs/>
          <w:highlight w:val="green"/>
          <w:u w:val="single"/>
        </w:rPr>
        <w:t>decades-long</w:t>
      </w:r>
      <w:r w:rsidRPr="00C665D6">
        <w:rPr>
          <w:u w:val="single"/>
        </w:rPr>
        <w:t xml:space="preserve"> </w:t>
      </w:r>
      <w:r w:rsidRPr="004F4E48">
        <w:rPr>
          <w:highlight w:val="green"/>
          <w:u w:val="single"/>
        </w:rPr>
        <w:t>effort</w:t>
      </w:r>
      <w:r w:rsidRPr="00C665D6">
        <w:rPr>
          <w:u w:val="single"/>
        </w:rPr>
        <w:t xml:space="preserve"> </w:t>
      </w:r>
      <w:r w:rsidRPr="004F4E48">
        <w:rPr>
          <w:highlight w:val="green"/>
          <w:u w:val="single"/>
        </w:rPr>
        <w:t xml:space="preserve">to </w:t>
      </w:r>
      <w:r w:rsidRPr="004F4E48">
        <w:rPr>
          <w:b/>
          <w:iCs/>
          <w:highlight w:val="green"/>
          <w:u w:val="single"/>
        </w:rPr>
        <w:t>transform</w:t>
      </w:r>
      <w:r w:rsidRPr="00C665D6">
        <w:rPr>
          <w:u w:val="single"/>
        </w:rPr>
        <w:t xml:space="preserve"> space into</w:t>
      </w:r>
      <w:r w:rsidRPr="00C665D6">
        <w:rPr>
          <w:sz w:val="14"/>
        </w:rPr>
        <w:t xml:space="preserve"> a new </w:t>
      </w:r>
      <w:r w:rsidRPr="004F4E48">
        <w:rPr>
          <w:b/>
          <w:iCs/>
          <w:highlight w:val="green"/>
          <w:u w:val="single"/>
        </w:rPr>
        <w:t>frontier</w:t>
      </w:r>
      <w:r w:rsidRPr="004F4E48">
        <w:rPr>
          <w:highlight w:val="green"/>
          <w:u w:val="single"/>
        </w:rPr>
        <w:t xml:space="preserve"> of </w:t>
      </w:r>
      <w:r w:rsidRPr="004F4E48">
        <w:rPr>
          <w:b/>
          <w:iCs/>
          <w:highlight w:val="green"/>
          <w:u w:val="single"/>
        </w:rPr>
        <w:t>entrepreneurship</w:t>
      </w:r>
      <w:r w:rsidRPr="00C665D6">
        <w:rPr>
          <w:sz w:val="14"/>
        </w:rPr>
        <w:t>.</w:t>
      </w:r>
    </w:p>
    <w:p w14:paraId="568A09F7" w14:textId="77777777" w:rsidR="00743942" w:rsidRPr="00C665D6" w:rsidRDefault="00743942" w:rsidP="00743942">
      <w:pPr>
        <w:rPr>
          <w:sz w:val="14"/>
        </w:rPr>
      </w:pPr>
      <w:r w:rsidRPr="00C665D6">
        <w:rPr>
          <w:sz w:val="14"/>
        </w:rPr>
        <w:t>“This is the same excitement I felt as a kid during the Apollo moon landings,” says Tom Zelibor, retired admiral and CEO of the Space Foundation, a nonprofit that advocates space exploration. “</w:t>
      </w:r>
      <w:r w:rsidRPr="004F4E48">
        <w:rPr>
          <w:highlight w:val="green"/>
          <w:u w:val="single"/>
        </w:rPr>
        <w:t xml:space="preserve">It’s </w:t>
      </w:r>
      <w:r w:rsidRPr="004F4E48">
        <w:rPr>
          <w:b/>
          <w:iCs/>
          <w:highlight w:val="green"/>
          <w:u w:val="single"/>
        </w:rPr>
        <w:t>inspiring opportunities</w:t>
      </w:r>
      <w:r w:rsidRPr="00C665D6">
        <w:rPr>
          <w:u w:val="single"/>
        </w:rPr>
        <w:t xml:space="preserve"> for people who may not have thought of it</w:t>
      </w:r>
      <w:r w:rsidRPr="00C665D6">
        <w:rPr>
          <w:sz w:val="14"/>
        </w:rPr>
        <w:t xml:space="preserve"> before.”</w:t>
      </w:r>
    </w:p>
    <w:p w14:paraId="08AD3561" w14:textId="77777777" w:rsidR="00743942" w:rsidRPr="00C665D6" w:rsidRDefault="00743942" w:rsidP="00743942">
      <w:pPr>
        <w:rPr>
          <w:sz w:val="8"/>
          <w:szCs w:val="8"/>
        </w:rPr>
      </w:pPr>
      <w:r w:rsidRPr="00C665D6">
        <w:rPr>
          <w:sz w:val="8"/>
          <w:szCs w:val="8"/>
        </w:rPr>
        <w:t xml:space="preserve">During the Apollo program, putting Neil Armstrong on the Moon wasn’t just about technology or science. It was about the triumph of capitalism over communism. Or so the rhetoric went. Reality was different. Yes, the Apollo program was built by hundreds of private companies. But its development and direction </w:t>
      </w:r>
      <w:proofErr w:type="gramStart"/>
      <w:r w:rsidRPr="00C665D6">
        <w:rPr>
          <w:sz w:val="8"/>
          <w:szCs w:val="8"/>
        </w:rPr>
        <w:t>was</w:t>
      </w:r>
      <w:proofErr w:type="gramEnd"/>
      <w:r w:rsidRPr="00C665D6">
        <w:rPr>
          <w:sz w:val="8"/>
          <w:szCs w:val="8"/>
        </w:rPr>
        <w:t xml:space="preserve"> centralized by the federal government which spent an estimated $152 billion in today’s terms to put a man on the moon. Space would be the exclusive domain of big government through the space shuttle program in the 1980s.</w:t>
      </w:r>
    </w:p>
    <w:p w14:paraId="77E58C3F" w14:textId="77777777" w:rsidR="00743942" w:rsidRPr="00C665D6" w:rsidRDefault="00743942" w:rsidP="00743942">
      <w:pPr>
        <w:rPr>
          <w:sz w:val="8"/>
          <w:szCs w:val="8"/>
        </w:rPr>
      </w:pPr>
      <w:r w:rsidRPr="00C665D6">
        <w:rPr>
          <w:sz w:val="8"/>
          <w:szCs w:val="8"/>
        </w:rPr>
        <w:t xml:space="preserve">This was galling to many space enthusiasts, whose passion was nurtured on science fiction stories by the likes of Robert Heinlein, who portrayed a future in space driven by capitalists. When the Cold War finally ended in 1991, entrepreneurial opportunities in the final frontier did finally begin to </w:t>
      </w:r>
      <w:proofErr w:type="gramStart"/>
      <w:r w:rsidRPr="00C665D6">
        <w:rPr>
          <w:sz w:val="8"/>
          <w:szCs w:val="8"/>
        </w:rPr>
        <w:t>open up</w:t>
      </w:r>
      <w:proofErr w:type="gramEnd"/>
      <w:r w:rsidRPr="00C665D6">
        <w:rPr>
          <w:sz w:val="8"/>
          <w:szCs w:val="8"/>
        </w:rPr>
        <w:t xml:space="preserve"> — ironically, within the former Soviet Union.</w:t>
      </w:r>
    </w:p>
    <w:p w14:paraId="3C424E10" w14:textId="77777777" w:rsidR="00743942" w:rsidRPr="00C665D6" w:rsidRDefault="00743942" w:rsidP="00743942">
      <w:pPr>
        <w:rPr>
          <w:sz w:val="8"/>
          <w:szCs w:val="8"/>
        </w:rPr>
      </w:pPr>
      <w:r w:rsidRPr="00C665D6">
        <w:rPr>
          <w:sz w:val="8"/>
          <w:szCs w:val="8"/>
        </w:rPr>
        <w:t>“It was the Russians that took the first steps in commercial services in space,” says Jeffrey Manber, a long-time space entrepreneur and CEO of Nanoracks. “Because of their economic collapse, they made a decision that their world-class markets — whether it was airplanes with Aeroflot, or the Bolshoi Ballet or space — had to stand on their own.”</w:t>
      </w:r>
    </w:p>
    <w:p w14:paraId="56B99B58" w14:textId="77777777" w:rsidR="00743942" w:rsidRPr="00C665D6" w:rsidRDefault="00743942" w:rsidP="00743942">
      <w:pPr>
        <w:rPr>
          <w:sz w:val="8"/>
          <w:szCs w:val="8"/>
        </w:rPr>
      </w:pPr>
      <w:r w:rsidRPr="00C665D6">
        <w:rPr>
          <w:sz w:val="8"/>
          <w:szCs w:val="8"/>
        </w:rPr>
        <w:t>Manber served in the Reagan Administration in the 1980s, where he’d helped to establish the Office of Space Commerce. In that role, he helped to secure the first commercial contract between the Soviet space agency and a U.S. company. His work in Russia continued after the Soviet Union fell, first by working with Russian space company Energia beginning in 1992.</w:t>
      </w:r>
    </w:p>
    <w:p w14:paraId="29896F83" w14:textId="77777777" w:rsidR="00743942" w:rsidRPr="00C665D6" w:rsidRDefault="00743942" w:rsidP="00743942">
      <w:pPr>
        <w:rPr>
          <w:sz w:val="8"/>
          <w:szCs w:val="8"/>
        </w:rPr>
      </w:pPr>
      <w:r w:rsidRPr="00C665D6">
        <w:rPr>
          <w:sz w:val="8"/>
          <w:szCs w:val="8"/>
        </w:rPr>
        <w:t>The emergence of Russian space companies, which were building durable rockets at reasonable price tags, helped energize the marketplace. European and American firms, coddled by the military-industrial complex, pushed back by lobbying their governments to limit the number of Russian launches. A 1993 article of Forbes describing this response to the nascent Russian rocket industry wryly commented, “Isn’t competition good? Not to cartel members it isn’t.”</w:t>
      </w:r>
    </w:p>
    <w:p w14:paraId="1887C7B0" w14:textId="77777777" w:rsidR="00743942" w:rsidRPr="00C665D6" w:rsidRDefault="00743942" w:rsidP="00743942">
      <w:pPr>
        <w:rPr>
          <w:sz w:val="8"/>
          <w:szCs w:val="8"/>
        </w:rPr>
      </w:pPr>
      <w:r w:rsidRPr="00C665D6">
        <w:rPr>
          <w:sz w:val="8"/>
          <w:szCs w:val="8"/>
        </w:rPr>
        <w:t xml:space="preserve">In 2000, Manber became the first CEO of MirCorp, a Netherlands-based company that took over operations of the Russian space station Mir. Though its tenure was short (the space station was de-orbited by the Russian government in March 2001), it still notched several firsts: the first privately funded cargo resupply, the first </w:t>
      </w:r>
      <w:proofErr w:type="gramStart"/>
      <w:r w:rsidRPr="00C665D6">
        <w:rPr>
          <w:sz w:val="8"/>
          <w:szCs w:val="8"/>
        </w:rPr>
        <w:t>privately-funded</w:t>
      </w:r>
      <w:proofErr w:type="gramEnd"/>
      <w:r w:rsidRPr="00C665D6">
        <w:rPr>
          <w:sz w:val="8"/>
          <w:szCs w:val="8"/>
        </w:rPr>
        <w:t xml:space="preserve"> crewed mission and the first space tourism contract.</w:t>
      </w:r>
    </w:p>
    <w:p w14:paraId="2C046F46" w14:textId="77777777" w:rsidR="00743942" w:rsidRPr="00C665D6" w:rsidRDefault="00743942" w:rsidP="00743942">
      <w:pPr>
        <w:rPr>
          <w:sz w:val="8"/>
          <w:szCs w:val="8"/>
        </w:rPr>
      </w:pPr>
      <w:r w:rsidRPr="00C665D6">
        <w:rPr>
          <w:sz w:val="8"/>
          <w:szCs w:val="8"/>
        </w:rPr>
        <w:t xml:space="preserve">Meanwhile, the U.S. saw a </w:t>
      </w:r>
      <w:proofErr w:type="gramStart"/>
      <w:r w:rsidRPr="00C665D6">
        <w:rPr>
          <w:sz w:val="8"/>
          <w:szCs w:val="8"/>
        </w:rPr>
        <w:t>mini-boom</w:t>
      </w:r>
      <w:proofErr w:type="gramEnd"/>
      <w:r w:rsidRPr="00C665D6">
        <w:rPr>
          <w:sz w:val="8"/>
          <w:szCs w:val="8"/>
        </w:rPr>
        <w:t xml:space="preserve"> of space entrepreneurs founding rocket companies. These efforts, however, frequently met with resistance from policymakers and legacy industry. Most ended in failure. “There were a lot of political and cultural barriers” to accepting space entrepreneurship in the United States at that time, says Manber.</w:t>
      </w:r>
    </w:p>
    <w:p w14:paraId="412D9D15" w14:textId="77777777" w:rsidR="00743942" w:rsidRPr="00C665D6" w:rsidRDefault="00743942" w:rsidP="00743942">
      <w:pPr>
        <w:rPr>
          <w:sz w:val="8"/>
          <w:szCs w:val="8"/>
        </w:rPr>
      </w:pPr>
      <w:r w:rsidRPr="00C665D6">
        <w:rPr>
          <w:sz w:val="8"/>
          <w:szCs w:val="8"/>
        </w:rPr>
        <w:t>One notable example of these efforts came from banker and billionaire Andrew Beal, who founded an aerospace company in 1996 with an aim to produce low-cost, reusable rockets. “It’s a big roll of the dice,” he told Forbes in April 2000. He was right. The luck ran out six months later when Beal shut down the company, citing the impossibility of competing with the government-subsidized aerospace industry.</w:t>
      </w:r>
    </w:p>
    <w:p w14:paraId="0DF00181" w14:textId="77777777" w:rsidR="00743942" w:rsidRPr="00C665D6" w:rsidRDefault="00743942" w:rsidP="00743942">
      <w:pPr>
        <w:rPr>
          <w:sz w:val="8"/>
          <w:szCs w:val="8"/>
        </w:rPr>
      </w:pPr>
      <w:r w:rsidRPr="00C665D6">
        <w:rPr>
          <w:sz w:val="8"/>
          <w:szCs w:val="8"/>
        </w:rPr>
        <w:t>Musk unveiled a combination of showmanship and execution reminiscent of Howard Hughes. In late 2003, for example, Musk “unveiled” his company’s early Falcon 1 rocket by shipping one across the country by truck, where it was parked in front of the Smithsonian Air and Space Museum. But that was after he’d already successfully tested its engines.</w:t>
      </w:r>
    </w:p>
    <w:p w14:paraId="4B76614B" w14:textId="77777777" w:rsidR="00743942" w:rsidRPr="00C665D6" w:rsidRDefault="00743942" w:rsidP="00743942">
      <w:pPr>
        <w:rPr>
          <w:sz w:val="8"/>
          <w:szCs w:val="8"/>
        </w:rPr>
      </w:pPr>
      <w:r w:rsidRPr="00C665D6">
        <w:rPr>
          <w:sz w:val="8"/>
          <w:szCs w:val="8"/>
        </w:rPr>
        <w:t>Another milestone for the industry was achieved in 2004 when SpaceShipOne, a spacecraft created by pioneering aerospace engineer Burt Rutan and his company Scaled Composites made two successful suborbital flights. That allowed Rutan to claim the $10 million Ansari XPRIZE, an incentive offered to spur development of private space vehicles. The technology was subsequently licensed by Sir Richard Branson for Virgin Galactic, which aims to fly tourists into space later this year.</w:t>
      </w:r>
    </w:p>
    <w:p w14:paraId="177F5344" w14:textId="77777777" w:rsidR="00743942" w:rsidRPr="00C665D6" w:rsidRDefault="00743942" w:rsidP="00743942">
      <w:pPr>
        <w:rPr>
          <w:sz w:val="8"/>
          <w:szCs w:val="8"/>
        </w:rPr>
      </w:pPr>
      <w:r w:rsidRPr="00C665D6">
        <w:rPr>
          <w:sz w:val="8"/>
          <w:szCs w:val="8"/>
        </w:rPr>
        <w:t>Enthusiasm for private space efforts began to bubble up even in Washington D.C. In 2004, Congress passed legislation that helped clear a regulatory path for commercial launch companies. Shelli Brunswick, COO of the Space Foundation, which advocates for space exploration, credits this as a key foundation for SpaceX’s orbital launch this week. “It’s built on the right legislation, the right funding, the right policies over the last 20 years,” she says.</w:t>
      </w:r>
    </w:p>
    <w:p w14:paraId="0AAA0317" w14:textId="77777777" w:rsidR="00743942" w:rsidRPr="00C665D6" w:rsidRDefault="00743942" w:rsidP="00743942">
      <w:pPr>
        <w:rPr>
          <w:sz w:val="8"/>
          <w:szCs w:val="8"/>
        </w:rPr>
      </w:pPr>
      <w:r w:rsidRPr="00C665D6">
        <w:rPr>
          <w:sz w:val="8"/>
          <w:szCs w:val="8"/>
        </w:rPr>
        <w:t>By 2005, NASA started changing the way it did business with the advent of its Commercial Orbital Transportation Services program. Championed by-then NASA Administrator Mike Griffin, this changed the way the agency did business. Rather than taking the lead on engineering and design, the space agency instead simply identified transportation capabilities and invited companies to offer bids on meeting them.     </w:t>
      </w:r>
    </w:p>
    <w:p w14:paraId="3745435A" w14:textId="77777777" w:rsidR="00743942" w:rsidRPr="00C665D6" w:rsidRDefault="00743942" w:rsidP="00743942">
      <w:pPr>
        <w:rPr>
          <w:sz w:val="8"/>
          <w:szCs w:val="8"/>
        </w:rPr>
      </w:pPr>
      <w:r w:rsidRPr="00C665D6">
        <w:rPr>
          <w:sz w:val="8"/>
          <w:szCs w:val="8"/>
        </w:rPr>
        <w:t>Since 2009, over $30 billion has been invested in over 530 separate space companies.</w:t>
      </w:r>
    </w:p>
    <w:p w14:paraId="77359DCC" w14:textId="77777777" w:rsidR="00743942" w:rsidRPr="00C665D6" w:rsidRDefault="00743942" w:rsidP="00743942">
      <w:pPr>
        <w:rPr>
          <w:sz w:val="8"/>
          <w:szCs w:val="8"/>
        </w:rPr>
      </w:pPr>
      <w:r w:rsidRPr="00C665D6">
        <w:rPr>
          <w:sz w:val="8"/>
          <w:szCs w:val="8"/>
        </w:rPr>
        <w:t>SpaceX seized the opportunity, winning a contract with NASA in 2006 that provided it with $278 million to develop its Falcon 9 rocket, which successfully launched for the first time in 2010. It signed a separate $1.6 billion contract with the space agency in 2008 to send cargo to the International Space Station, which it began fulfilling in 2012 when its Dragon capsule became the first private spacecraft to dock with the station.</w:t>
      </w:r>
    </w:p>
    <w:p w14:paraId="5EF38D99" w14:textId="77777777" w:rsidR="00743942" w:rsidRPr="00C665D6" w:rsidRDefault="00743942" w:rsidP="00743942">
      <w:pPr>
        <w:rPr>
          <w:sz w:val="8"/>
          <w:szCs w:val="8"/>
        </w:rPr>
      </w:pPr>
      <w:r w:rsidRPr="00C665D6">
        <w:rPr>
          <w:sz w:val="8"/>
          <w:szCs w:val="8"/>
        </w:rPr>
        <w:lastRenderedPageBreak/>
        <w:t>One reason for this success, says Space Angels’ Anderson, is that legacy spacecraft companies didn’t pay much attention to the opportunity. “The big defense contractors didn’t think it was worth their time because the amounts were so small,” he says. “But for SpaceX, a young up and coming, venture-backed company, it was a big amount of money.”</w:t>
      </w:r>
    </w:p>
    <w:p w14:paraId="408C1567" w14:textId="77777777" w:rsidR="00743942" w:rsidRPr="00C665D6" w:rsidRDefault="00743942" w:rsidP="00743942">
      <w:pPr>
        <w:rPr>
          <w:sz w:val="8"/>
          <w:szCs w:val="8"/>
        </w:rPr>
      </w:pPr>
      <w:proofErr w:type="gramStart"/>
      <w:r w:rsidRPr="00C665D6">
        <w:rPr>
          <w:sz w:val="8"/>
          <w:szCs w:val="8"/>
        </w:rPr>
        <w:t>he</w:t>
      </w:r>
      <w:proofErr w:type="gramEnd"/>
      <w:r w:rsidRPr="00C665D6">
        <w:rPr>
          <w:sz w:val="8"/>
          <w:szCs w:val="8"/>
        </w:rPr>
        <w:t xml:space="preserve"> cultural shift sparked by NASA’s commercial cargo program helped lower other barriers for space entrepreneurs. Jeffrey Manber, for example, returned to the scene with a new company, Nanoracks, which in 2010 installed a research platform on the International Space Station, enabling customers to run experiments in space. In 2014, it installed a deployment system on the station that could be used to put small satellites into orbit.</w:t>
      </w:r>
    </w:p>
    <w:p w14:paraId="591DDCB2" w14:textId="77777777" w:rsidR="00743942" w:rsidRPr="00C665D6" w:rsidRDefault="00743942" w:rsidP="00743942">
      <w:pPr>
        <w:rPr>
          <w:sz w:val="8"/>
          <w:szCs w:val="8"/>
        </w:rPr>
      </w:pPr>
      <w:r w:rsidRPr="00C665D6">
        <w:rPr>
          <w:sz w:val="8"/>
          <w:szCs w:val="8"/>
        </w:rPr>
        <w:t>As the decade moved on, SpaceX began offering launch services to other commercial customers such as telecommunications companies, at drastically lower prices than its competition (including the Russian rocket firms). Between SpaceX and Nanoracks, the cost to space quickly became drastically lower, opening new business opportunities.</w:t>
      </w:r>
    </w:p>
    <w:p w14:paraId="69A86F0E" w14:textId="77777777" w:rsidR="00743942" w:rsidRPr="00C665D6" w:rsidRDefault="00743942" w:rsidP="00743942">
      <w:pPr>
        <w:rPr>
          <w:sz w:val="8"/>
          <w:szCs w:val="8"/>
        </w:rPr>
      </w:pPr>
      <w:r w:rsidRPr="00C665D6">
        <w:rPr>
          <w:sz w:val="8"/>
          <w:szCs w:val="8"/>
        </w:rPr>
        <w:t>“The private sector is now a full partner in opening the frontier of space.”</w:t>
      </w:r>
    </w:p>
    <w:p w14:paraId="7DB9567B" w14:textId="77777777" w:rsidR="00743942" w:rsidRPr="00C665D6" w:rsidRDefault="00743942" w:rsidP="00743942">
      <w:pPr>
        <w:rPr>
          <w:sz w:val="8"/>
          <w:szCs w:val="8"/>
        </w:rPr>
      </w:pPr>
      <w:r w:rsidRPr="00C665D6">
        <w:rPr>
          <w:sz w:val="8"/>
          <w:szCs w:val="8"/>
        </w:rPr>
        <w:t>Jeffrey Manber, CEO of Nanoracks</w:t>
      </w:r>
    </w:p>
    <w:p w14:paraId="4A37AA30" w14:textId="77777777" w:rsidR="00743942" w:rsidRPr="00C665D6" w:rsidRDefault="00743942" w:rsidP="00743942">
      <w:pPr>
        <w:rPr>
          <w:sz w:val="8"/>
          <w:szCs w:val="8"/>
        </w:rPr>
      </w:pPr>
      <w:r w:rsidRPr="00C665D6">
        <w:rPr>
          <w:sz w:val="8"/>
          <w:szCs w:val="8"/>
        </w:rPr>
        <w:t>One beneficiary of these opportunities was Planet, which deployed its first constellation of small satellites to take images of the Earth’s surface for things like oil and gas exploration in 2014. The satellites were launched to the ISS on a rocket under a NASA commercial cargo contract and propelled to orbit from Nanoracks deployment system. The San Francisco-based company now boasts a valuation of over $2.2 billion, according to Pitchbook.</w:t>
      </w:r>
    </w:p>
    <w:p w14:paraId="5488D6DE" w14:textId="77777777" w:rsidR="00743942" w:rsidRPr="00C665D6" w:rsidRDefault="00743942" w:rsidP="00743942">
      <w:pPr>
        <w:rPr>
          <w:sz w:val="14"/>
        </w:rPr>
      </w:pPr>
      <w:r w:rsidRPr="00C665D6">
        <w:rPr>
          <w:sz w:val="14"/>
        </w:rPr>
        <w:t xml:space="preserve">Spurred on this success and others like it, </w:t>
      </w:r>
      <w:r w:rsidRPr="004F4E48">
        <w:rPr>
          <w:highlight w:val="green"/>
          <w:u w:val="single"/>
        </w:rPr>
        <w:t>investors have</w:t>
      </w:r>
      <w:r w:rsidRPr="00C665D6">
        <w:rPr>
          <w:u w:val="single"/>
        </w:rPr>
        <w:t xml:space="preserve"> begun to </w:t>
      </w:r>
      <w:r w:rsidRPr="004F4E48">
        <w:rPr>
          <w:b/>
          <w:iCs/>
          <w:highlight w:val="green"/>
          <w:u w:val="single"/>
        </w:rPr>
        <w:t>flock</w:t>
      </w:r>
      <w:r w:rsidRPr="004F4E48">
        <w:rPr>
          <w:highlight w:val="green"/>
          <w:u w:val="single"/>
        </w:rPr>
        <w:t xml:space="preserve"> to</w:t>
      </w:r>
      <w:r w:rsidRPr="00C665D6">
        <w:rPr>
          <w:sz w:val="14"/>
        </w:rPr>
        <w:t xml:space="preserve"> the commercial </w:t>
      </w:r>
      <w:r w:rsidRPr="004F4E48">
        <w:rPr>
          <w:highlight w:val="green"/>
          <w:u w:val="single"/>
        </w:rPr>
        <w:t>space</w:t>
      </w:r>
      <w:r w:rsidRPr="00C665D6">
        <w:rPr>
          <w:sz w:val="14"/>
        </w:rPr>
        <w:t xml:space="preserve"> sector. According to a report from Space Angels, since 2009 over </w:t>
      </w:r>
      <w:r w:rsidRPr="004F4E48">
        <w:rPr>
          <w:b/>
          <w:iCs/>
          <w:highlight w:val="green"/>
          <w:u w:val="single"/>
        </w:rPr>
        <w:t>$30 billion</w:t>
      </w:r>
      <w:r w:rsidRPr="00C665D6">
        <w:rPr>
          <w:u w:val="single"/>
        </w:rPr>
        <w:t xml:space="preserve"> has been </w:t>
      </w:r>
      <w:r w:rsidRPr="004F4E48">
        <w:rPr>
          <w:highlight w:val="green"/>
          <w:u w:val="single"/>
        </w:rPr>
        <w:t>invested</w:t>
      </w:r>
      <w:r w:rsidRPr="00C665D6">
        <w:rPr>
          <w:u w:val="single"/>
        </w:rPr>
        <w:t xml:space="preserve"> in over </w:t>
      </w:r>
      <w:r w:rsidRPr="00C665D6">
        <w:rPr>
          <w:b/>
          <w:iCs/>
          <w:u w:val="single"/>
        </w:rPr>
        <w:t>530</w:t>
      </w:r>
      <w:r w:rsidRPr="00C665D6">
        <w:rPr>
          <w:u w:val="single"/>
        </w:rPr>
        <w:t xml:space="preserve"> separate space companies</w:t>
      </w:r>
      <w:r w:rsidRPr="00C665D6">
        <w:rPr>
          <w:sz w:val="14"/>
        </w:rPr>
        <w:t xml:space="preserve">. There are several venture-backed space unicorns, including Planet, </w:t>
      </w:r>
      <w:proofErr w:type="gramStart"/>
      <w:r w:rsidRPr="00C665D6">
        <w:rPr>
          <w:sz w:val="14"/>
        </w:rPr>
        <w:t>SpaceX</w:t>
      </w:r>
      <w:proofErr w:type="gramEnd"/>
      <w:r w:rsidRPr="00C665D6">
        <w:rPr>
          <w:sz w:val="14"/>
        </w:rPr>
        <w:t xml:space="preserve"> and L.A.-based rocket manufacturer Rocket Lab.</w:t>
      </w:r>
    </w:p>
    <w:p w14:paraId="20A7DDEA" w14:textId="77777777" w:rsidR="00743942" w:rsidRPr="00C665D6" w:rsidRDefault="00743942" w:rsidP="00743942">
      <w:pPr>
        <w:rPr>
          <w:sz w:val="14"/>
        </w:rPr>
      </w:pPr>
      <w:r w:rsidRPr="00C665D6">
        <w:rPr>
          <w:sz w:val="14"/>
        </w:rPr>
        <w:t>Success with cargo convinced NASA to embrace a market-driven approach to returning human spaceflight to American soil. “</w:t>
      </w:r>
      <w:r w:rsidRPr="00C665D6">
        <w:rPr>
          <w:u w:val="single"/>
        </w:rPr>
        <w:t xml:space="preserve">The commercial </w:t>
      </w:r>
      <w:r w:rsidRPr="004F4E48">
        <w:rPr>
          <w:b/>
          <w:iCs/>
          <w:highlight w:val="green"/>
          <w:u w:val="single"/>
        </w:rPr>
        <w:t>space sector</w:t>
      </w:r>
      <w:r w:rsidRPr="00C665D6">
        <w:rPr>
          <w:u w:val="single"/>
        </w:rPr>
        <w:t xml:space="preserve"> had</w:t>
      </w:r>
      <w:r w:rsidRPr="00C665D6">
        <w:rPr>
          <w:sz w:val="14"/>
        </w:rPr>
        <w:t xml:space="preserve"> really </w:t>
      </w:r>
      <w:r w:rsidRPr="004F4E48">
        <w:rPr>
          <w:highlight w:val="green"/>
          <w:u w:val="single"/>
        </w:rPr>
        <w:t xml:space="preserve">gained excellence in </w:t>
      </w:r>
      <w:r w:rsidRPr="004F4E48">
        <w:rPr>
          <w:b/>
          <w:iCs/>
          <w:highlight w:val="green"/>
          <w:u w:val="single"/>
        </w:rPr>
        <w:t>commercial</w:t>
      </w:r>
      <w:r w:rsidRPr="004F4E48">
        <w:rPr>
          <w:highlight w:val="green"/>
          <w:u w:val="single"/>
        </w:rPr>
        <w:t xml:space="preserve"> and </w:t>
      </w:r>
      <w:r w:rsidRPr="004F4E48">
        <w:rPr>
          <w:b/>
          <w:iCs/>
          <w:highlight w:val="green"/>
          <w:u w:val="single"/>
        </w:rPr>
        <w:t>technical</w:t>
      </w:r>
      <w:r w:rsidRPr="004F4E48">
        <w:rPr>
          <w:highlight w:val="green"/>
          <w:u w:val="single"/>
        </w:rPr>
        <w:t xml:space="preserve"> capability</w:t>
      </w:r>
      <w:r w:rsidRPr="00C665D6">
        <w:rPr>
          <w:sz w:val="14"/>
        </w:rPr>
        <w:t>,” says Phil McAlister, NASA’s director of commercial spaceflight.</w:t>
      </w:r>
    </w:p>
    <w:p w14:paraId="62F9169F" w14:textId="77777777" w:rsidR="00743942" w:rsidRPr="00C665D6" w:rsidRDefault="00743942" w:rsidP="00743942">
      <w:pPr>
        <w:rPr>
          <w:sz w:val="14"/>
        </w:rPr>
      </w:pPr>
      <w:r w:rsidRPr="00C665D6">
        <w:rPr>
          <w:sz w:val="14"/>
        </w:rPr>
        <w:t>In 2014, NASA awarded contracts for crewed commercial space flights to two companies: Boeing, the aerospace stalwart that’s been working with NASA since the 1960s - and SpaceX. Combined, the two contracts are worth up to about $6.8 billion. “It was a huge shift in accountability and responsibility to the private sector, which is geared towards speed and cost-effectiveness. These are things that NASA is conscious of, but it’s not really in our core competencies,” McAlister chuckles.</w:t>
      </w:r>
    </w:p>
    <w:p w14:paraId="08E5CFF2" w14:textId="77777777" w:rsidR="00743942" w:rsidRPr="00C665D6" w:rsidRDefault="00743942" w:rsidP="00743942">
      <w:pPr>
        <w:rPr>
          <w:sz w:val="14"/>
        </w:rPr>
      </w:pPr>
      <w:r w:rsidRPr="00C665D6">
        <w:rPr>
          <w:sz w:val="14"/>
        </w:rPr>
        <w:t>This doesn’t mean that NASA is totally hands off in the development of either company’s spacecraft, McAlister says. But he sees it as a collaboration that combines the best of government expertise with that of the private sector. He acknowledges it hasn’t always been easy.</w:t>
      </w:r>
    </w:p>
    <w:p w14:paraId="736725E4" w14:textId="77777777" w:rsidR="00743942" w:rsidRPr="00C665D6" w:rsidRDefault="00743942" w:rsidP="00743942">
      <w:pPr>
        <w:rPr>
          <w:sz w:val="14"/>
        </w:rPr>
      </w:pPr>
      <w:r w:rsidRPr="00C665D6">
        <w:rPr>
          <w:sz w:val="14"/>
        </w:rPr>
        <w:t>“</w:t>
      </w:r>
      <w:r w:rsidRPr="00C665D6">
        <w:rPr>
          <w:u w:val="single"/>
        </w:rPr>
        <w:t xml:space="preserve">This was a huge </w:t>
      </w:r>
      <w:r w:rsidRPr="00C665D6">
        <w:rPr>
          <w:b/>
          <w:iCs/>
          <w:u w:val="single"/>
        </w:rPr>
        <w:t>culture change</w:t>
      </w:r>
      <w:r w:rsidRPr="00C665D6">
        <w:rPr>
          <w:u w:val="single"/>
        </w:rPr>
        <w:t xml:space="preserve"> for us to step back and</w:t>
      </w:r>
      <w:r w:rsidRPr="00C665D6">
        <w:rPr>
          <w:sz w:val="14"/>
        </w:rPr>
        <w:t xml:space="preserve"> say we’re going to </w:t>
      </w:r>
      <w:r w:rsidRPr="00C665D6">
        <w:rPr>
          <w:u w:val="single"/>
        </w:rPr>
        <w:t>give</w:t>
      </w:r>
      <w:r w:rsidRPr="00C665D6">
        <w:rPr>
          <w:sz w:val="14"/>
        </w:rPr>
        <w:t xml:space="preserve"> some of this </w:t>
      </w:r>
      <w:r w:rsidRPr="00C665D6">
        <w:rPr>
          <w:u w:val="single"/>
        </w:rPr>
        <w:t>control to the private sector</w:t>
      </w:r>
      <w:r w:rsidRPr="00C665D6">
        <w:rPr>
          <w:sz w:val="14"/>
        </w:rPr>
        <w:t>,” he says. “And that was very, very difficult for NASA because we felt like we were the experts in this. I think that was the biggest challenge early on.”</w:t>
      </w:r>
    </w:p>
    <w:p w14:paraId="21AE535A" w14:textId="583BD819" w:rsidR="00743942" w:rsidRPr="00743942" w:rsidRDefault="00743942" w:rsidP="00743942">
      <w:pPr>
        <w:rPr>
          <w:sz w:val="14"/>
        </w:rPr>
      </w:pPr>
      <w:r w:rsidRPr="00C665D6">
        <w:rPr>
          <w:sz w:val="14"/>
        </w:rPr>
        <w:t xml:space="preserve">For Jeffrey Manber, </w:t>
      </w:r>
      <w:r w:rsidRPr="00C665D6">
        <w:rPr>
          <w:u w:val="single"/>
        </w:rPr>
        <w:t>SpaceX</w:t>
      </w:r>
      <w:r w:rsidRPr="00C665D6">
        <w:rPr>
          <w:sz w:val="14"/>
        </w:rPr>
        <w:t xml:space="preserve"> sending astronauts to space “</w:t>
      </w:r>
      <w:r w:rsidRPr="00C665D6">
        <w:rPr>
          <w:u w:val="single"/>
        </w:rPr>
        <w:t xml:space="preserve">is the </w:t>
      </w:r>
      <w:r w:rsidRPr="00C665D6">
        <w:rPr>
          <w:b/>
          <w:iCs/>
          <w:u w:val="single"/>
        </w:rPr>
        <w:t>exclamation point</w:t>
      </w:r>
      <w:r w:rsidRPr="00C665D6">
        <w:rPr>
          <w:sz w:val="14"/>
        </w:rPr>
        <w:t xml:space="preserve">” </w:t>
      </w:r>
      <w:r w:rsidRPr="00C665D6">
        <w:rPr>
          <w:u w:val="single"/>
        </w:rPr>
        <w:t>on</w:t>
      </w:r>
      <w:r w:rsidRPr="00C665D6">
        <w:rPr>
          <w:sz w:val="14"/>
        </w:rPr>
        <w:t xml:space="preserve"> the past few </w:t>
      </w:r>
      <w:r w:rsidRPr="00C665D6">
        <w:rPr>
          <w:u w:val="single"/>
        </w:rPr>
        <w:t xml:space="preserve">decades of </w:t>
      </w:r>
      <w:r w:rsidRPr="00C665D6">
        <w:rPr>
          <w:b/>
          <w:iCs/>
          <w:u w:val="single"/>
        </w:rPr>
        <w:t>entrepreneurship</w:t>
      </w:r>
      <w:r w:rsidRPr="00C665D6">
        <w:rPr>
          <w:sz w:val="14"/>
        </w:rPr>
        <w:t>. “</w:t>
      </w:r>
      <w:r w:rsidRPr="00C665D6">
        <w:rPr>
          <w:u w:val="single"/>
        </w:rPr>
        <w:t>That’s what this mission is</w:t>
      </w:r>
      <w:r w:rsidRPr="00C665D6">
        <w:rPr>
          <w:sz w:val="14"/>
        </w:rPr>
        <w:t xml:space="preserve"> really </w:t>
      </w:r>
      <w:r w:rsidRPr="00C665D6">
        <w:rPr>
          <w:u w:val="single"/>
        </w:rPr>
        <w:t xml:space="preserve">going to </w:t>
      </w:r>
      <w:r w:rsidRPr="00C665D6">
        <w:rPr>
          <w:b/>
          <w:iCs/>
          <w:u w:val="single"/>
        </w:rPr>
        <w:t>bring home</w:t>
      </w:r>
      <w:r w:rsidRPr="00C665D6">
        <w:rPr>
          <w:sz w:val="14"/>
        </w:rPr>
        <w:t xml:space="preserve"> to the American </w:t>
      </w:r>
      <w:r w:rsidRPr="00C665D6">
        <w:rPr>
          <w:u w:val="single"/>
        </w:rPr>
        <w:t>public and the world</w:t>
      </w:r>
      <w:r w:rsidRPr="00C665D6">
        <w:rPr>
          <w:sz w:val="14"/>
        </w:rPr>
        <w:t>,” he says. “</w:t>
      </w:r>
      <w:r w:rsidRPr="00C665D6">
        <w:rPr>
          <w:u w:val="single"/>
        </w:rPr>
        <w:t xml:space="preserve">That the </w:t>
      </w:r>
      <w:r w:rsidRPr="004F4E48">
        <w:rPr>
          <w:b/>
          <w:iCs/>
          <w:highlight w:val="green"/>
          <w:u w:val="single"/>
        </w:rPr>
        <w:t>private sector</w:t>
      </w:r>
      <w:r w:rsidRPr="004F4E48">
        <w:rPr>
          <w:highlight w:val="green"/>
          <w:u w:val="single"/>
        </w:rPr>
        <w:t xml:space="preserve"> is</w:t>
      </w:r>
      <w:r w:rsidRPr="00C665D6">
        <w:rPr>
          <w:sz w:val="14"/>
        </w:rPr>
        <w:t xml:space="preserve"> now a </w:t>
      </w:r>
      <w:r w:rsidRPr="00C665D6">
        <w:rPr>
          <w:u w:val="single"/>
        </w:rPr>
        <w:t xml:space="preserve">full partner in </w:t>
      </w:r>
      <w:r w:rsidRPr="004F4E48">
        <w:rPr>
          <w:b/>
          <w:iCs/>
          <w:highlight w:val="green"/>
          <w:u w:val="single"/>
        </w:rPr>
        <w:t>opening</w:t>
      </w:r>
      <w:r w:rsidRPr="004F4E48">
        <w:rPr>
          <w:highlight w:val="green"/>
          <w:u w:val="single"/>
        </w:rPr>
        <w:t xml:space="preserve"> the </w:t>
      </w:r>
      <w:r w:rsidRPr="004F4E48">
        <w:rPr>
          <w:b/>
          <w:iCs/>
          <w:highlight w:val="green"/>
          <w:u w:val="single"/>
        </w:rPr>
        <w:t>frontier</w:t>
      </w:r>
      <w:r w:rsidRPr="00C665D6">
        <w:rPr>
          <w:u w:val="single"/>
        </w:rPr>
        <w:t xml:space="preserve"> of space</w:t>
      </w:r>
      <w:r w:rsidRPr="00C665D6">
        <w:rPr>
          <w:sz w:val="14"/>
        </w:rPr>
        <w:t>.”</w:t>
      </w:r>
    </w:p>
    <w:p w14:paraId="16FF5099" w14:textId="07E9715B" w:rsidR="00C80659" w:rsidRDefault="00C80659" w:rsidP="00C80659">
      <w:pPr>
        <w:pStyle w:val="Heading4"/>
      </w:pPr>
      <w:r>
        <w:t>Space colonization solves extinction.</w:t>
      </w:r>
    </w:p>
    <w:p w14:paraId="5BC3C271" w14:textId="77777777" w:rsidR="00C80659" w:rsidRPr="007006CA" w:rsidRDefault="00C80659" w:rsidP="00C80659">
      <w:r>
        <w:t xml:space="preserve">Konrad </w:t>
      </w:r>
      <w:r w:rsidRPr="007006CA">
        <w:rPr>
          <w:rStyle w:val="Style13ptBold"/>
        </w:rPr>
        <w:t>Szocik 17</w:t>
      </w:r>
      <w:r>
        <w:t>. *Department of Philosophy and Cognitive Science, University of Information Technology and Management in Rzeszow, Poland. **Tomasz Wójtowicz, Institute of Security and Civic Education, Pedagogical University in Cracow, Poland. ***Leszek Baran, Chair of Internal Security, University of Information Technology and Management in Rzeszow, Poland. "War or peace? The possible scenarios of colonising Mars". Space Policy, Vol. 42. November 2017. https://www.sciencedirect.com/science/article/pii/S0265964617300371</w:t>
      </w:r>
    </w:p>
    <w:p w14:paraId="0007401F" w14:textId="77777777" w:rsidR="00C80659" w:rsidRPr="00257AF9" w:rsidRDefault="00C80659" w:rsidP="00C80659">
      <w:pPr>
        <w:rPr>
          <w:sz w:val="16"/>
        </w:rPr>
      </w:pPr>
      <w:r w:rsidRPr="004F4E48">
        <w:rPr>
          <w:rStyle w:val="StyleUnderline"/>
          <w:highlight w:val="green"/>
        </w:rPr>
        <w:t xml:space="preserve">The </w:t>
      </w:r>
      <w:r w:rsidRPr="004F4E48">
        <w:rPr>
          <w:rStyle w:val="Emphasis"/>
          <w:highlight w:val="green"/>
        </w:rPr>
        <w:t>main benefit</w:t>
      </w:r>
      <w:r w:rsidRPr="0021484E">
        <w:rPr>
          <w:sz w:val="16"/>
        </w:rPr>
        <w:t xml:space="preserve"> that could be </w:t>
      </w:r>
      <w:r w:rsidRPr="004F4E48">
        <w:rPr>
          <w:rStyle w:val="StyleUnderline"/>
          <w:highlight w:val="green"/>
        </w:rPr>
        <w:t xml:space="preserve">provided by </w:t>
      </w:r>
      <w:r w:rsidRPr="004F4E48">
        <w:rPr>
          <w:rStyle w:val="Emphasis"/>
          <w:highlight w:val="green"/>
        </w:rPr>
        <w:t>colonisation of Mars</w:t>
      </w:r>
      <w:r w:rsidRPr="004F4E48">
        <w:rPr>
          <w:rStyle w:val="StyleUnderline"/>
          <w:highlight w:val="green"/>
        </w:rPr>
        <w:t xml:space="preserve"> would be</w:t>
      </w:r>
      <w:r w:rsidRPr="0021484E">
        <w:rPr>
          <w:sz w:val="16"/>
        </w:rPr>
        <w:t xml:space="preserve"> an opportunity </w:t>
      </w:r>
      <w:r w:rsidRPr="004F4E48">
        <w:rPr>
          <w:rStyle w:val="StyleUnderline"/>
          <w:highlight w:val="green"/>
        </w:rPr>
        <w:t xml:space="preserve">to </w:t>
      </w:r>
      <w:r w:rsidRPr="004F4E48">
        <w:rPr>
          <w:rStyle w:val="Emphasis"/>
          <w:highlight w:val="green"/>
        </w:rPr>
        <w:t>save</w:t>
      </w:r>
      <w:r w:rsidRPr="0021484E">
        <w:rPr>
          <w:sz w:val="16"/>
        </w:rPr>
        <w:t xml:space="preserve"> the life of </w:t>
      </w:r>
      <w:r w:rsidRPr="004F4E48">
        <w:rPr>
          <w:rStyle w:val="Emphasis"/>
          <w:highlight w:val="green"/>
        </w:rPr>
        <w:t>humanity</w:t>
      </w:r>
      <w:r w:rsidRPr="0021484E">
        <w:rPr>
          <w:rStyle w:val="StyleUnderline"/>
        </w:rPr>
        <w:t xml:space="preserve"> when</w:t>
      </w:r>
      <w:r w:rsidRPr="0021484E">
        <w:rPr>
          <w:sz w:val="16"/>
        </w:rPr>
        <w:t xml:space="preserve"> it is </w:t>
      </w:r>
      <w:r w:rsidRPr="0021484E">
        <w:rPr>
          <w:rStyle w:val="StyleUnderline"/>
        </w:rPr>
        <w:t>life on Earth will be endangered</w:t>
      </w:r>
      <w:r w:rsidRPr="0021484E">
        <w:rPr>
          <w:sz w:val="16"/>
        </w:rPr>
        <w:t xml:space="preserve">. It seems that </w:t>
      </w:r>
      <w:r w:rsidRPr="0021484E">
        <w:rPr>
          <w:rStyle w:val="StyleUnderline"/>
        </w:rPr>
        <w:t>the greatest</w:t>
      </w:r>
      <w:r w:rsidRPr="0021484E">
        <w:rPr>
          <w:sz w:val="16"/>
        </w:rPr>
        <w:t xml:space="preserve"> possible </w:t>
      </w:r>
      <w:r w:rsidRPr="0021484E">
        <w:rPr>
          <w:rStyle w:val="StyleUnderline"/>
        </w:rPr>
        <w:t>source of dangers is</w:t>
      </w:r>
      <w:r w:rsidRPr="0021484E">
        <w:rPr>
          <w:sz w:val="16"/>
        </w:rPr>
        <w:t xml:space="preserve"> the </w:t>
      </w:r>
      <w:r w:rsidRPr="0021484E">
        <w:rPr>
          <w:rStyle w:val="Emphasis"/>
        </w:rPr>
        <w:t>humanity itself</w:t>
      </w:r>
      <w:r w:rsidRPr="0021484E">
        <w:rPr>
          <w:sz w:val="16"/>
        </w:rPr>
        <w:t xml:space="preserve">, but beside it, </w:t>
      </w:r>
      <w:proofErr w:type="gramStart"/>
      <w:r w:rsidRPr="0021484E">
        <w:rPr>
          <w:sz w:val="16"/>
        </w:rPr>
        <w:t xml:space="preserve">the </w:t>
      </w:r>
      <w:r w:rsidRPr="0021484E">
        <w:rPr>
          <w:rStyle w:val="StyleUnderline"/>
        </w:rPr>
        <w:t>another</w:t>
      </w:r>
      <w:proofErr w:type="gramEnd"/>
      <w:r w:rsidRPr="0021484E">
        <w:rPr>
          <w:sz w:val="16"/>
        </w:rPr>
        <w:t xml:space="preserve"> greatest danger </w:t>
      </w:r>
      <w:r w:rsidRPr="0021484E">
        <w:rPr>
          <w:rStyle w:val="StyleUnderline"/>
        </w:rPr>
        <w:t>is</w:t>
      </w:r>
      <w:r w:rsidRPr="0021484E">
        <w:rPr>
          <w:sz w:val="16"/>
        </w:rPr>
        <w:t xml:space="preserve"> probably </w:t>
      </w:r>
      <w:r w:rsidRPr="0021484E">
        <w:rPr>
          <w:rStyle w:val="StyleUnderline"/>
        </w:rPr>
        <w:t xml:space="preserve">the </w:t>
      </w:r>
      <w:r w:rsidRPr="0021484E">
        <w:rPr>
          <w:rStyle w:val="Emphasis"/>
        </w:rPr>
        <w:t>asteroid impact</w:t>
      </w:r>
      <w:r w:rsidRPr="0021484E">
        <w:rPr>
          <w:sz w:val="16"/>
        </w:rPr>
        <w:t>. To provide survival of humanity, the easier and the less costly project, as Impey points out, can be an attempt to reduce threats on Earth, and taking more care for proper conditions for human survival on Earth [12].</w:t>
      </w:r>
      <w:r>
        <w:rPr>
          <w:sz w:val="16"/>
        </w:rPr>
        <w:t xml:space="preserve"> </w:t>
      </w:r>
      <w:r w:rsidRPr="004F4E48">
        <w:rPr>
          <w:rStyle w:val="StyleUnderline"/>
          <w:highlight w:val="green"/>
        </w:rPr>
        <w:t>If we treat</w:t>
      </w:r>
      <w:r w:rsidRPr="0021484E">
        <w:rPr>
          <w:sz w:val="16"/>
        </w:rPr>
        <w:t xml:space="preserve"> the idea of </w:t>
      </w:r>
      <w:r w:rsidRPr="004F4E48">
        <w:rPr>
          <w:rStyle w:val="StyleUnderline"/>
          <w:highlight w:val="green"/>
        </w:rPr>
        <w:t xml:space="preserve">Mars colonisation as an </w:t>
      </w:r>
      <w:r w:rsidRPr="004F4E48">
        <w:rPr>
          <w:rStyle w:val="Emphasis"/>
          <w:highlight w:val="green"/>
        </w:rPr>
        <w:t>alternative</w:t>
      </w:r>
      <w:r w:rsidRPr="004F4E48">
        <w:rPr>
          <w:rStyle w:val="StyleUnderline"/>
          <w:highlight w:val="green"/>
        </w:rPr>
        <w:t xml:space="preserve"> for an </w:t>
      </w:r>
      <w:r w:rsidRPr="004F4E48">
        <w:rPr>
          <w:rStyle w:val="Emphasis"/>
          <w:highlight w:val="green"/>
        </w:rPr>
        <w:t>opportunity of survival</w:t>
      </w:r>
      <w:r w:rsidRPr="0021484E">
        <w:rPr>
          <w:sz w:val="16"/>
        </w:rPr>
        <w:t xml:space="preserve"> of humanity, the mentioned </w:t>
      </w:r>
      <w:r w:rsidRPr="004F4E48">
        <w:rPr>
          <w:rStyle w:val="Emphasis"/>
          <w:highlight w:val="green"/>
        </w:rPr>
        <w:t>running out resources</w:t>
      </w:r>
      <w:r w:rsidRPr="004F4E48">
        <w:rPr>
          <w:rStyle w:val="StyleUnderline"/>
          <w:highlight w:val="green"/>
        </w:rPr>
        <w:t xml:space="preserve"> are</w:t>
      </w:r>
      <w:r w:rsidRPr="0021484E">
        <w:rPr>
          <w:rStyle w:val="StyleUnderline"/>
        </w:rPr>
        <w:t xml:space="preserve"> only </w:t>
      </w:r>
      <w:r w:rsidRPr="004F4E48">
        <w:rPr>
          <w:rStyle w:val="Emphasis"/>
          <w:highlight w:val="green"/>
        </w:rPr>
        <w:t>one</w:t>
      </w:r>
      <w:r w:rsidRPr="004F4E48">
        <w:rPr>
          <w:rStyle w:val="StyleUnderline"/>
          <w:highlight w:val="green"/>
        </w:rPr>
        <w:t xml:space="preserve"> of possible threats</w:t>
      </w:r>
      <w:r w:rsidRPr="0021484E">
        <w:rPr>
          <w:sz w:val="16"/>
        </w:rPr>
        <w:t xml:space="preserve"> for maintaining life on Earth. If we </w:t>
      </w:r>
      <w:proofErr w:type="gramStart"/>
      <w:r w:rsidRPr="0021484E">
        <w:rPr>
          <w:sz w:val="16"/>
        </w:rPr>
        <w:t>take into account</w:t>
      </w:r>
      <w:proofErr w:type="gramEnd"/>
      <w:r w:rsidRPr="0021484E">
        <w:rPr>
          <w:sz w:val="16"/>
        </w:rPr>
        <w:t xml:space="preserve"> such possible threats, </w:t>
      </w:r>
      <w:r w:rsidRPr="004F4E48">
        <w:rPr>
          <w:rStyle w:val="StyleUnderline"/>
          <w:highlight w:val="green"/>
        </w:rPr>
        <w:t>it is worth considering Mars as</w:t>
      </w:r>
      <w:r w:rsidRPr="0021484E">
        <w:rPr>
          <w:sz w:val="16"/>
        </w:rPr>
        <w:t xml:space="preserve"> perhaps </w:t>
      </w:r>
      <w:r w:rsidRPr="004F4E48">
        <w:rPr>
          <w:rStyle w:val="StyleUnderline"/>
          <w:highlight w:val="green"/>
        </w:rPr>
        <w:t xml:space="preserve">the </w:t>
      </w:r>
      <w:r w:rsidRPr="004F4E48">
        <w:rPr>
          <w:rStyle w:val="Emphasis"/>
          <w:szCs w:val="26"/>
          <w:highlight w:val="green"/>
        </w:rPr>
        <w:t>unique solution</w:t>
      </w:r>
      <w:r w:rsidRPr="004F4E48">
        <w:rPr>
          <w:rStyle w:val="StyleUnderline"/>
          <w:highlight w:val="green"/>
        </w:rPr>
        <w:t xml:space="preserve"> for </w:t>
      </w:r>
      <w:r w:rsidRPr="004F4E48">
        <w:rPr>
          <w:rStyle w:val="Emphasis"/>
          <w:szCs w:val="26"/>
          <w:highlight w:val="green"/>
        </w:rPr>
        <w:t>further survival of humanity</w:t>
      </w:r>
      <w:r w:rsidRPr="0021484E">
        <w:rPr>
          <w:sz w:val="16"/>
        </w:rPr>
        <w:t xml:space="preserve">. Among possible threats on </w:t>
      </w:r>
      <w:proofErr w:type="gramStart"/>
      <w:r w:rsidRPr="0021484E">
        <w:rPr>
          <w:sz w:val="16"/>
        </w:rPr>
        <w:t>Earth</w:t>
      </w:r>
      <w:proofErr w:type="gramEnd"/>
      <w:r w:rsidRPr="0021484E">
        <w:rPr>
          <w:sz w:val="16"/>
        </w:rPr>
        <w:t xml:space="preserve"> </w:t>
      </w:r>
      <w:r w:rsidRPr="004F4E48">
        <w:rPr>
          <w:rStyle w:val="StyleUnderline"/>
          <w:highlight w:val="green"/>
        </w:rPr>
        <w:t>we can enumerate</w:t>
      </w:r>
      <w:r w:rsidRPr="0021484E">
        <w:rPr>
          <w:rStyle w:val="StyleUnderline"/>
        </w:rPr>
        <w:t xml:space="preserve"> such of them like </w:t>
      </w:r>
      <w:r w:rsidRPr="004F4E48">
        <w:rPr>
          <w:rStyle w:val="Emphasis"/>
          <w:highlight w:val="green"/>
        </w:rPr>
        <w:t>nuclear war</w:t>
      </w:r>
      <w:r w:rsidRPr="004F4E48">
        <w:rPr>
          <w:rStyle w:val="StyleUnderline"/>
          <w:highlight w:val="green"/>
        </w:rPr>
        <w:t xml:space="preserve">, </w:t>
      </w:r>
      <w:r w:rsidRPr="004F4E48">
        <w:rPr>
          <w:rStyle w:val="Emphasis"/>
          <w:highlight w:val="green"/>
        </w:rPr>
        <w:t>environmental catastrophes</w:t>
      </w:r>
      <w:r w:rsidRPr="004F4E48">
        <w:rPr>
          <w:rStyle w:val="StyleUnderline"/>
          <w:highlight w:val="green"/>
        </w:rPr>
        <w:t xml:space="preserve">, </w:t>
      </w:r>
      <w:r w:rsidRPr="004F4E48">
        <w:rPr>
          <w:rStyle w:val="Emphasis"/>
          <w:highlight w:val="green"/>
        </w:rPr>
        <w:t>incurable epidemic</w:t>
      </w:r>
      <w:r w:rsidRPr="004F4E48">
        <w:rPr>
          <w:rStyle w:val="StyleUnderline"/>
          <w:highlight w:val="green"/>
        </w:rPr>
        <w:t xml:space="preserve">, </w:t>
      </w:r>
      <w:r w:rsidRPr="004F4E48">
        <w:rPr>
          <w:rStyle w:val="Emphasis"/>
          <w:highlight w:val="green"/>
        </w:rPr>
        <w:t>asteroid impact</w:t>
      </w:r>
      <w:r w:rsidRPr="004F4E48">
        <w:rPr>
          <w:rStyle w:val="StyleUnderline"/>
          <w:highlight w:val="green"/>
        </w:rPr>
        <w:t xml:space="preserve">, or </w:t>
      </w:r>
      <w:r w:rsidRPr="004F4E48">
        <w:rPr>
          <w:rStyle w:val="Emphasis"/>
          <w:highlight w:val="green"/>
        </w:rPr>
        <w:t>uncontrolled development of a</w:t>
      </w:r>
      <w:r w:rsidRPr="0021484E">
        <w:rPr>
          <w:sz w:val="16"/>
        </w:rPr>
        <w:t xml:space="preserve">rtificial </w:t>
      </w:r>
      <w:r w:rsidRPr="004F4E48">
        <w:rPr>
          <w:rStyle w:val="Emphasis"/>
          <w:highlight w:val="green"/>
        </w:rPr>
        <w:t>i</w:t>
      </w:r>
      <w:r w:rsidRPr="0021484E">
        <w:rPr>
          <w:sz w:val="16"/>
        </w:rPr>
        <w:t xml:space="preserve">ntelligence that could be deleterious for humanity [12]. Of course, the concept of the human outer space colony </w:t>
      </w:r>
      <w:proofErr w:type="gramStart"/>
      <w:r w:rsidRPr="0021484E">
        <w:rPr>
          <w:sz w:val="16"/>
        </w:rPr>
        <w:t>as a way to</w:t>
      </w:r>
      <w:proofErr w:type="gramEnd"/>
      <w:r w:rsidRPr="0021484E">
        <w:rPr>
          <w:sz w:val="16"/>
        </w:rPr>
        <w:t xml:space="preserve"> solve human life could be applied probably only to some small part of the entire humanity, for instance, for these ones who survived one of the mentioned catastrophes. Consequently, </w:t>
      </w:r>
      <w:r w:rsidRPr="0021484E">
        <w:rPr>
          <w:rStyle w:val="StyleUnderline"/>
        </w:rPr>
        <w:t xml:space="preserve">the </w:t>
      </w:r>
      <w:r w:rsidRPr="0096213E">
        <w:rPr>
          <w:rStyle w:val="Emphasis"/>
        </w:rPr>
        <w:t>current</w:t>
      </w:r>
      <w:r w:rsidRPr="0021484E">
        <w:rPr>
          <w:rStyle w:val="StyleUnderline"/>
        </w:rPr>
        <w:t xml:space="preserve"> work on </w:t>
      </w:r>
      <w:r w:rsidRPr="004F4E48">
        <w:rPr>
          <w:rStyle w:val="Emphasis"/>
          <w:highlight w:val="green"/>
        </w:rPr>
        <w:t>preparation</w:t>
      </w:r>
      <w:r w:rsidRPr="004F4E48">
        <w:rPr>
          <w:rStyle w:val="StyleUnderline"/>
          <w:highlight w:val="green"/>
        </w:rPr>
        <w:t xml:space="preserve"> of the </w:t>
      </w:r>
      <w:r w:rsidRPr="004F4E48">
        <w:rPr>
          <w:rStyle w:val="Emphasis"/>
          <w:highlight w:val="green"/>
        </w:rPr>
        <w:t xml:space="preserve">manned mission to </w:t>
      </w:r>
      <w:r w:rsidRPr="004F4E48">
        <w:rPr>
          <w:rStyle w:val="Emphasis"/>
          <w:highlight w:val="green"/>
        </w:rPr>
        <w:lastRenderedPageBreak/>
        <w:t>Mars</w:t>
      </w:r>
      <w:r w:rsidRPr="004F4E48">
        <w:rPr>
          <w:rStyle w:val="StyleUnderline"/>
          <w:highlight w:val="green"/>
        </w:rPr>
        <w:t xml:space="preserve"> can be </w:t>
      </w:r>
      <w:r w:rsidRPr="0096213E">
        <w:rPr>
          <w:rStyle w:val="StyleUnderline"/>
        </w:rPr>
        <w:t>treated as</w:t>
      </w:r>
      <w:r w:rsidRPr="0021484E">
        <w:rPr>
          <w:rStyle w:val="StyleUnderline"/>
        </w:rPr>
        <w:t xml:space="preserve"> a </w:t>
      </w:r>
      <w:r w:rsidRPr="004F4E48">
        <w:rPr>
          <w:rStyle w:val="StyleUnderline"/>
          <w:highlight w:val="green"/>
        </w:rPr>
        <w:t xml:space="preserve">work to provide the </w:t>
      </w:r>
      <w:r w:rsidRPr="004F4E48">
        <w:rPr>
          <w:rStyle w:val="Emphasis"/>
          <w:highlight w:val="green"/>
        </w:rPr>
        <w:t>future further living</w:t>
      </w:r>
      <w:r w:rsidRPr="004F4E48">
        <w:rPr>
          <w:rStyle w:val="StyleUnderline"/>
          <w:highlight w:val="green"/>
        </w:rPr>
        <w:t xml:space="preserve"> of the human species </w:t>
      </w:r>
      <w:r w:rsidRPr="0096213E">
        <w:rPr>
          <w:rStyle w:val="StyleUnderline"/>
        </w:rPr>
        <w:t>whose</w:t>
      </w:r>
      <w:r w:rsidRPr="0021484E">
        <w:rPr>
          <w:rStyle w:val="StyleUnderline"/>
        </w:rPr>
        <w:t xml:space="preserve"> further </w:t>
      </w:r>
      <w:r w:rsidRPr="0096213E">
        <w:rPr>
          <w:rStyle w:val="Emphasis"/>
        </w:rPr>
        <w:t>existence on Earth</w:t>
      </w:r>
      <w:r w:rsidRPr="0096213E">
        <w:rPr>
          <w:sz w:val="16"/>
        </w:rPr>
        <w:t xml:space="preserve"> in the next several hundred or several thousand years </w:t>
      </w:r>
      <w:r w:rsidRPr="0096213E">
        <w:rPr>
          <w:rStyle w:val="StyleUnderline"/>
        </w:rPr>
        <w:t xml:space="preserve">can be </w:t>
      </w:r>
      <w:r w:rsidRPr="0096213E">
        <w:rPr>
          <w:rStyle w:val="Emphasis"/>
        </w:rPr>
        <w:t>really endangered</w:t>
      </w:r>
      <w:r w:rsidRPr="0096213E">
        <w:rPr>
          <w:sz w:val="16"/>
        </w:rPr>
        <w:t>.</w:t>
      </w:r>
    </w:p>
    <w:p w14:paraId="31339B49" w14:textId="77777777" w:rsidR="00C80659" w:rsidRPr="002A752D" w:rsidRDefault="00C80659" w:rsidP="00C80659">
      <w:pPr>
        <w:pStyle w:val="Heading4"/>
        <w:rPr>
          <w:rFonts w:cs="Calibri"/>
        </w:rPr>
      </w:pPr>
      <w:r w:rsidRPr="002A752D">
        <w:rPr>
          <w:rFonts w:cs="Calibri"/>
        </w:rPr>
        <w:t>Space colonization grants access to an infinite amount of groundbreaking resources</w:t>
      </w:r>
    </w:p>
    <w:p w14:paraId="23D917F0" w14:textId="77777777" w:rsidR="00C80659" w:rsidRPr="002A752D" w:rsidRDefault="00C80659" w:rsidP="00C80659">
      <w:pPr>
        <w:rPr>
          <w:sz w:val="16"/>
        </w:rPr>
      </w:pPr>
      <w:r w:rsidRPr="002A752D">
        <w:rPr>
          <w:rFonts w:eastAsiaTheme="majorEastAsia"/>
          <w:b/>
          <w:bCs/>
          <w:sz w:val="26"/>
          <w:szCs w:val="26"/>
        </w:rPr>
        <w:t>Grove 21</w:t>
      </w:r>
      <w:r w:rsidRPr="002A752D">
        <w:rPr>
          <w:sz w:val="16"/>
        </w:rPr>
        <w:t xml:space="preserve"> (Nicole Sunday Grove, 1-22-2021, "‘Welcome to Mars’: space colonization, anticipatory authoritarianism, and the labour of hope," Taylor &amp; Francis, </w:t>
      </w:r>
      <w:hyperlink r:id="rId11" w:history="1">
        <w:r w:rsidRPr="002A752D">
          <w:rPr>
            <w:rStyle w:val="Hyperlink"/>
            <w:sz w:val="16"/>
          </w:rPr>
          <w:t>https://www.tandfonline.com/doi/full/10.1080/14747731.2020.185976</w:t>
        </w:r>
      </w:hyperlink>
      <w:r w:rsidRPr="002A752D">
        <w:rPr>
          <w:sz w:val="16"/>
        </w:rPr>
        <w:t>, //calb)</w:t>
      </w:r>
    </w:p>
    <w:p w14:paraId="5A782030" w14:textId="77777777" w:rsidR="00C80659" w:rsidRPr="00C80659" w:rsidRDefault="00C80659" w:rsidP="00C80659">
      <w:pPr>
        <w:rPr>
          <w:sz w:val="16"/>
        </w:rPr>
      </w:pPr>
      <w:r w:rsidRPr="002A752D">
        <w:rPr>
          <w:rStyle w:val="StyleUnderline"/>
        </w:rPr>
        <w:t>As a term of industry in architecture, communications, engineering and construction, the concept of ‘future-proofing’ refers to processes of anticipating, insulating, and where possible, taking advan- tage of ‘shocks and stresses’ caused by future events</w:t>
      </w:r>
      <w:r w:rsidRPr="002A752D">
        <w:rPr>
          <w:sz w:val="16"/>
        </w:rPr>
        <w:t xml:space="preserve"> (Rich, 2014). </w:t>
      </w:r>
      <w:proofErr w:type="gramStart"/>
      <w:r w:rsidRPr="002A752D">
        <w:rPr>
          <w:rStyle w:val="StyleUnderline"/>
        </w:rPr>
        <w:t>In order to</w:t>
      </w:r>
      <w:proofErr w:type="gramEnd"/>
      <w:r w:rsidRPr="002A752D">
        <w:rPr>
          <w:rStyle w:val="StyleUnderline"/>
        </w:rPr>
        <w:t xml:space="preserve"> understand the trans- lation of ‘</w:t>
      </w:r>
      <w:r w:rsidRPr="004F4E48">
        <w:rPr>
          <w:rStyle w:val="StyleUnderline"/>
          <w:highlight w:val="green"/>
        </w:rPr>
        <w:t>future-proofing’</w:t>
      </w:r>
      <w:r w:rsidRPr="002A752D">
        <w:rPr>
          <w:rStyle w:val="StyleUnderline"/>
        </w:rPr>
        <w:t xml:space="preserve"> in the UAE, we should consider how the reconfiguration of sociality and urban life, as well as efforts toward economic diversification in the areas of tourism, finance, secur- ity, and now </w:t>
      </w:r>
      <w:r w:rsidRPr="004F4E48">
        <w:rPr>
          <w:rStyle w:val="StyleUnderline"/>
          <w:highlight w:val="green"/>
        </w:rPr>
        <w:t>space technology</w:t>
      </w:r>
      <w:r w:rsidRPr="002A752D">
        <w:rPr>
          <w:sz w:val="16"/>
        </w:rPr>
        <w:t xml:space="preserve"> are shaped by strong associations with dependence upon consumer oil revenues. </w:t>
      </w:r>
      <w:proofErr w:type="gramStart"/>
      <w:r w:rsidRPr="002A752D">
        <w:rPr>
          <w:sz w:val="16"/>
        </w:rPr>
        <w:t>Thus</w:t>
      </w:r>
      <w:proofErr w:type="gramEnd"/>
      <w:r w:rsidRPr="002A752D">
        <w:rPr>
          <w:sz w:val="16"/>
        </w:rPr>
        <w:t xml:space="preserve"> the notion of ‘future-proofing’ society is often framed amid concerns over declining oil prices, and more recently taken up in references to data being ‘the new oil’ in broad contexts across the country. </w:t>
      </w:r>
      <w:r w:rsidRPr="002A752D">
        <w:rPr>
          <w:rStyle w:val="StyleUnderline"/>
        </w:rPr>
        <w:t xml:space="preserve">The globalization of this wildcat ethos rests, in part, on a kind of frontier abstractionism, where fantasies of intrepid exploration and the releasing of trapped assets pair with the understanding that users sit on a vast substratum of personal information that can be extracted to generate profit, social change writ large, as well as provide intelligence for pre- dictive security and military applications </w:t>
      </w:r>
      <w:r w:rsidRPr="002A752D">
        <w:rPr>
          <w:sz w:val="16"/>
        </w:rPr>
        <w:t>(see Grove, forthcoming; Martinez, 2019</w:t>
      </w:r>
      <w:r w:rsidRPr="002A752D">
        <w:rPr>
          <w:rStyle w:val="StyleUnderline"/>
        </w:rPr>
        <w:t xml:space="preserve">). Mars is similarly positioned as a </w:t>
      </w:r>
      <w:r w:rsidRPr="004F4E48">
        <w:rPr>
          <w:rStyle w:val="Emphasis"/>
          <w:highlight w:val="green"/>
        </w:rPr>
        <w:t>ubiquitously malleable resource with ‘untapped’ potential</w:t>
      </w:r>
      <w:r w:rsidRPr="002A752D">
        <w:rPr>
          <w:rStyle w:val="StyleUnderline"/>
        </w:rPr>
        <w:t>, one that has emerged at a time when the fascination with a particular type of extreme growth associated with Dubai has given way to broader global trends in ‘sustainable’ development.</w:t>
      </w:r>
      <w:r w:rsidRPr="002A752D">
        <w:rPr>
          <w:sz w:val="16"/>
        </w:rPr>
        <w:t xml:space="preserve"> In 2017, the UAE’s National Committee on Sustainable Development Goals published a report titled ‘UAE and the 2030 Agenda for Sustainable Development: Excellence in Implementation’. </w:t>
      </w:r>
      <w:r w:rsidRPr="002A752D">
        <w:rPr>
          <w:rStyle w:val="StyleUnderline"/>
        </w:rPr>
        <w:t xml:space="preserve">In the document, </w:t>
      </w:r>
      <w:r w:rsidRPr="004F4E48">
        <w:rPr>
          <w:rStyle w:val="StyleUnderline"/>
          <w:highlight w:val="green"/>
        </w:rPr>
        <w:t>sus- tainability is framed as a form of economic diversification</w:t>
      </w:r>
      <w:r w:rsidRPr="002A752D">
        <w:rPr>
          <w:rStyle w:val="StyleUnderline"/>
        </w:rPr>
        <w:t xml:space="preserve"> reflecting the move from a resource- based to a knowledge-based economy – a shift that encompasses the development of commercial space projects within the country, and in particular, Mars Science City.</w:t>
      </w:r>
      <w:r w:rsidRPr="002A752D">
        <w:rPr>
          <w:sz w:val="16"/>
        </w:rPr>
        <w:t xml:space="preserve"> The Mohammed bin Rashid Space Center (MBRSC), which oversees the Mars 2117 project, is mentioned as being integral to the government’s overall sustainability goals over the next ten years. </w:t>
      </w:r>
      <w:r w:rsidRPr="004F4E48">
        <w:rPr>
          <w:rStyle w:val="StyleUnderline"/>
          <w:highlight w:val="green"/>
        </w:rPr>
        <w:t>Its anticipated contributions to land and climate observation</w:t>
      </w:r>
      <w:r w:rsidRPr="002A752D">
        <w:rPr>
          <w:rStyle w:val="StyleUnderline"/>
        </w:rPr>
        <w:t>s and supporting environmental protections are linked to the devel- opment of a new satellite programme, where references to the KhalifaSa</w:t>
      </w:r>
      <w:r w:rsidRPr="002A752D">
        <w:rPr>
          <w:sz w:val="16"/>
        </w:rPr>
        <w:t>t</w:t>
      </w:r>
      <w:r w:rsidRPr="002A752D">
        <w:rPr>
          <w:rStyle w:val="StyleUnderline"/>
        </w:rPr>
        <w:t xml:space="preserve">, a low Earth orbiting sat- ellite designed by the MBRSC, as well as DubaiSat1 and DubaiSat2, promise </w:t>
      </w:r>
      <w:r w:rsidRPr="004F4E48">
        <w:rPr>
          <w:rStyle w:val="StyleUnderline"/>
          <w:highlight w:val="green"/>
        </w:rPr>
        <w:t xml:space="preserve">to </w:t>
      </w:r>
      <w:r w:rsidRPr="004F4E48">
        <w:rPr>
          <w:rStyle w:val="Emphasis"/>
          <w:highlight w:val="green"/>
        </w:rPr>
        <w:t>capture high-quality images of Earth to address ‘environmental changes, ensure effective urban management, and aid in disaster relief</w:t>
      </w:r>
      <w:r w:rsidRPr="004F4E48">
        <w:rPr>
          <w:rStyle w:val="StyleUnderline"/>
          <w:highlight w:val="green"/>
        </w:rPr>
        <w:t>’.</w:t>
      </w:r>
      <w:r w:rsidRPr="002A752D">
        <w:rPr>
          <w:rStyle w:val="StyleUnderline"/>
        </w:rPr>
        <w:t xml:space="preserve"> Some of these challenges include monitoring the country’s reservoir levels, </w:t>
      </w:r>
      <w:r w:rsidRPr="004F4E48">
        <w:rPr>
          <w:rStyle w:val="StyleUnderline"/>
          <w:highlight w:val="green"/>
        </w:rPr>
        <w:t>creating water area maps, tracking changes to surface water, and observing levels of fish stock in the country</w:t>
      </w:r>
      <w:r w:rsidRPr="002A752D">
        <w:rPr>
          <w:rStyle w:val="StyleUnderline"/>
        </w:rPr>
        <w:t xml:space="preserve"> (mbrsc.ae).</w:t>
      </w:r>
      <w:r w:rsidRPr="002A752D">
        <w:rPr>
          <w:sz w:val="16"/>
        </w:rPr>
        <w:t xml:space="preserve"> </w:t>
      </w:r>
      <w:r w:rsidRPr="002A752D">
        <w:rPr>
          <w:rStyle w:val="StyleUnderline"/>
        </w:rPr>
        <w:t>Descriptions of Dubai’s new space technologies industry in the sustainability report combine with references to the creation of the first self-cooling ‘eco-homes’ in the UAE indepen- dent of any power grid</w:t>
      </w:r>
      <w:r w:rsidRPr="002A752D">
        <w:rPr>
          <w:sz w:val="16"/>
        </w:rPr>
        <w:t xml:space="preserve">. These descriptions combine an emphasis on the government’s leading pos- ition in the global space race with a commitment to using related technologies to address ‘innovative solutions to global challenges’ on Earth (see also Mairs, 2017). This is just one example of how the language of sustainability dominates discourses about the UAE’s Mars projects in official publications. It also demonstrates how this vision is different from the logic of development put forward by international organizations like the U.N. emphasiz- ing slow, linear, and continuous growth of ‘developing’ nations in efforts to ‘catch up’ with the so- called North without destroying their eco-systems. </w:t>
      </w:r>
      <w:r w:rsidRPr="002A752D">
        <w:rPr>
          <w:rStyle w:val="StyleUnderline"/>
        </w:rPr>
        <w:t xml:space="preserve">Dubai’s vision of sustainability is rather one of explosive and disruptive transformation, where sustainable technologies are a step change out of scarcity, so that emancipatory or revolutionary growth continues to be possible – hence the con- nection to </w:t>
      </w:r>
      <w:r w:rsidRPr="004F4E48">
        <w:rPr>
          <w:rStyle w:val="StyleUnderline"/>
          <w:highlight w:val="green"/>
        </w:rPr>
        <w:t xml:space="preserve">the </w:t>
      </w:r>
      <w:r w:rsidRPr="004F4E48">
        <w:rPr>
          <w:rStyle w:val="Emphasis"/>
          <w:highlight w:val="green"/>
        </w:rPr>
        <w:t>infinite resources of space</w:t>
      </w:r>
      <w:r w:rsidRPr="002A752D">
        <w:rPr>
          <w:rStyle w:val="StyleUnderline"/>
        </w:rPr>
        <w:t>.</w:t>
      </w:r>
      <w:r w:rsidRPr="002A752D">
        <w:rPr>
          <w:sz w:val="16"/>
        </w:rPr>
        <w:t xml:space="preserve"> Such shifts in language dovetail with proliferating modes of prediction and preparedness that extend to broader global economic and security net- works. The rebranding of Dubai’s infrastructural ambitions, long connected to exaggerated invest- ments in futuristic architecture and urban development (Kanna, 2011), can be found in other new, ‘transformative’ projects such as Dubai Smart City, innovations in weather modification including regular cloud seeding, and a proposed project to build a mountain to attract more rainfall (Brown, 2018; Perlman, 2016). </w:t>
      </w:r>
      <w:r w:rsidRPr="002A752D">
        <w:rPr>
          <w:rStyle w:val="StyleUnderline"/>
        </w:rPr>
        <w:lastRenderedPageBreak/>
        <w:t>Drawing connections to the ways in which speculative finance has become the dominant mode of capital accumulation, Adams et al. (2009) call this broader global moment one of actuarial sat- uration, where the science of the actual is replaced by an investment in knowledge about the ‘truth’ of a future known through speculative forecast</w:t>
      </w:r>
      <w:r w:rsidRPr="002A752D">
        <w:rPr>
          <w:sz w:val="16"/>
        </w:rPr>
        <w:t xml:space="preserve">. Speculative forecast itself ‘has been loosened from the virtue of certainty and redirected as an injunction to characterize and inhabit degrees and kinds of uncertainty’, and where one must constantly adjust oneself ‘to routinized likelihoods, hedged bets and probable outcomes’ (p. 246). Anticipation is argued here to be what Ngai (2005) has else- where referred to as an ‘ambient aesthetic,’ one that is shared globally and at different levels of intensity in all realms of self, </w:t>
      </w:r>
      <w:proofErr w:type="gramStart"/>
      <w:r w:rsidRPr="002A752D">
        <w:rPr>
          <w:sz w:val="16"/>
        </w:rPr>
        <w:t>community</w:t>
      </w:r>
      <w:proofErr w:type="gramEnd"/>
      <w:r w:rsidRPr="002A752D">
        <w:rPr>
          <w:sz w:val="16"/>
        </w:rPr>
        <w:t xml:space="preserve"> and state. </w:t>
      </w:r>
    </w:p>
    <w:p w14:paraId="4D77AEA6" w14:textId="77777777" w:rsidR="00C80659" w:rsidRDefault="00C80659" w:rsidP="00C80659">
      <w:pPr>
        <w:pStyle w:val="Heading4"/>
      </w:pPr>
      <w:r>
        <w:t xml:space="preserve">Last argument is a broad neoliberalism thesis - they don’t solve it because of </w:t>
      </w:r>
      <w:r w:rsidRPr="00424814">
        <w:rPr>
          <w:u w:val="single"/>
        </w:rPr>
        <w:t>infinite alt causes</w:t>
      </w:r>
      <w:r>
        <w:t xml:space="preserve"> and it </w:t>
      </w:r>
      <w:r w:rsidRPr="00424814">
        <w:rPr>
          <w:u w:val="single"/>
        </w:rPr>
        <w:t>contradicts</w:t>
      </w:r>
      <w:r>
        <w:t xml:space="preserve"> the rest of the aff. Solvency relies on winning that governments will be better than private actors but that is answered by their argument about corporations taking over the public. </w:t>
      </w:r>
    </w:p>
    <w:p w14:paraId="0373EEA6" w14:textId="77777777" w:rsidR="00C80659" w:rsidRPr="0042059C" w:rsidRDefault="00C80659" w:rsidP="00C80659">
      <w:pPr>
        <w:rPr>
          <w:rFonts w:eastAsia="Cambria"/>
        </w:rPr>
      </w:pPr>
      <w:r>
        <w:rPr>
          <w:rFonts w:eastAsia="Cambria"/>
          <w:b/>
          <w:bCs/>
          <w:sz w:val="26"/>
        </w:rPr>
        <w:t xml:space="preserve">1AC </w:t>
      </w:r>
      <w:r w:rsidRPr="0042059C">
        <w:rPr>
          <w:rFonts w:eastAsia="Cambria"/>
          <w:b/>
          <w:bCs/>
          <w:sz w:val="26"/>
        </w:rPr>
        <w:t>Werlhof 15</w:t>
      </w:r>
      <w:r>
        <w:rPr>
          <w:rFonts w:eastAsia="Cambria"/>
          <w:b/>
          <w:bCs/>
          <w:sz w:val="26"/>
        </w:rPr>
        <w:t xml:space="preserve"> [</w:t>
      </w:r>
      <w:r w:rsidRPr="00B777DE">
        <w:rPr>
          <w:rFonts w:eastAsia="Cambria"/>
          <w:b/>
          <w:bCs/>
          <w:sz w:val="26"/>
          <w:highlight w:val="green"/>
        </w:rPr>
        <w:t>green</w:t>
      </w:r>
      <w:r>
        <w:rPr>
          <w:rFonts w:eastAsia="Cambria"/>
          <w:b/>
          <w:bCs/>
          <w:sz w:val="26"/>
        </w:rPr>
        <w:t>]</w:t>
      </w:r>
      <w:r w:rsidRPr="0042059C">
        <w:rPr>
          <w:rFonts w:eastAsia="Cambria"/>
        </w:rPr>
        <w:t xml:space="preserve"> – Claudia, Professor of Political Science/Women's Studies, University Innsbruck (Austria), 2015 (“Neoliberal Globalization: Is There an Alternative to Plundering the Earth?” Global Research, May 25</w:t>
      </w:r>
      <w:r w:rsidRPr="0042059C">
        <w:rPr>
          <w:rFonts w:eastAsia="Cambria"/>
          <w:vertAlign w:val="superscript"/>
        </w:rPr>
        <w:t>th</w:t>
      </w:r>
      <w:r w:rsidRPr="0042059C">
        <w:rPr>
          <w:rFonts w:eastAsia="Cambria"/>
        </w:rPr>
        <w:t>, Available Online at http://www.globalresearch.ca/neoliberal-globalization-is-there-an-alternative-to-plundering-the-earth/24403)</w:t>
      </w:r>
    </w:p>
    <w:p w14:paraId="11970FB4" w14:textId="77777777" w:rsidR="00C80659" w:rsidRPr="00C0357D" w:rsidRDefault="00C80659" w:rsidP="00C80659">
      <w:pPr>
        <w:rPr>
          <w:rFonts w:eastAsia="Cambria"/>
          <w:sz w:val="12"/>
          <w:szCs w:val="16"/>
        </w:rPr>
      </w:pPr>
      <w:r w:rsidRPr="0042059C">
        <w:rPr>
          <w:rFonts w:eastAsia="Cambria"/>
          <w:u w:val="single"/>
        </w:rPr>
        <w:t>At the center of</w:t>
      </w:r>
      <w:r w:rsidRPr="00C0357D">
        <w:rPr>
          <w:rFonts w:eastAsia="Cambria"/>
          <w:sz w:val="12"/>
        </w:rPr>
        <w:t xml:space="preserve"> both old and </w:t>
      </w:r>
      <w:r w:rsidRPr="0042059C">
        <w:rPr>
          <w:rFonts w:eastAsia="Cambria"/>
          <w:u w:val="single"/>
        </w:rPr>
        <w:t>new economic liberalism lies</w:t>
      </w:r>
      <w:r w:rsidRPr="00C0357D">
        <w:rPr>
          <w:rFonts w:eastAsia="Cambria"/>
          <w:sz w:val="12"/>
        </w:rPr>
        <w:t xml:space="preserve">: </w:t>
      </w:r>
      <w:r w:rsidRPr="00E110F6">
        <w:rPr>
          <w:rFonts w:eastAsia="Cambria"/>
          <w:iCs/>
          <w:highlight w:val="yellow"/>
          <w:u w:val="single"/>
        </w:rPr>
        <w:t>Self-interest</w:t>
      </w:r>
      <w:r w:rsidRPr="0042059C">
        <w:rPr>
          <w:rFonts w:eastAsia="Cambria"/>
          <w:u w:val="single"/>
        </w:rPr>
        <w:t xml:space="preserve"> and </w:t>
      </w:r>
      <w:r w:rsidRPr="00E110F6">
        <w:rPr>
          <w:rFonts w:eastAsia="Cambria"/>
          <w:iCs/>
          <w:highlight w:val="yellow"/>
          <w:u w:val="single"/>
        </w:rPr>
        <w:t>individualism</w:t>
      </w:r>
      <w:r w:rsidRPr="0042059C">
        <w:rPr>
          <w:rFonts w:eastAsia="Cambria"/>
          <w:u w:val="single"/>
        </w:rPr>
        <w:t>; segregation of ethical principles and economic affairs</w:t>
      </w:r>
      <w:r w:rsidRPr="00C0357D">
        <w:rPr>
          <w:rFonts w:eastAsia="Cambria"/>
          <w:sz w:val="12"/>
        </w:rPr>
        <w:t xml:space="preserve">, in other words: </w:t>
      </w:r>
      <w:r w:rsidRPr="0042059C">
        <w:rPr>
          <w:rFonts w:eastAsia="Cambria"/>
          <w:u w:val="single"/>
        </w:rPr>
        <w:t xml:space="preserve">a process of ‘de-bedding’ economy from society; </w:t>
      </w:r>
      <w:r w:rsidRPr="00E110F6">
        <w:rPr>
          <w:rFonts w:eastAsia="Cambria"/>
          <w:iCs/>
          <w:highlight w:val="yellow"/>
          <w:u w:val="single"/>
        </w:rPr>
        <w:t>economic rationality</w:t>
      </w:r>
      <w:r w:rsidRPr="0042059C">
        <w:rPr>
          <w:rFonts w:eastAsia="Cambria"/>
          <w:u w:val="single"/>
        </w:rPr>
        <w:t xml:space="preserve"> as a mere cost-benefit calculation</w:t>
      </w:r>
      <w:r w:rsidRPr="00C0357D">
        <w:rPr>
          <w:rFonts w:eastAsia="Cambria"/>
          <w:sz w:val="12"/>
        </w:rPr>
        <w:t xml:space="preserve"> and profit maximization; </w:t>
      </w:r>
      <w:r w:rsidRPr="0042059C">
        <w:rPr>
          <w:rFonts w:eastAsia="Cambria"/>
          <w:u w:val="single"/>
        </w:rPr>
        <w:t>competition as the essential driving force for</w:t>
      </w:r>
      <w:r w:rsidRPr="00C0357D">
        <w:rPr>
          <w:rFonts w:eastAsia="Cambria"/>
          <w:sz w:val="12"/>
        </w:rPr>
        <w:t xml:space="preserve"> growth and </w:t>
      </w:r>
      <w:r w:rsidRPr="0042059C">
        <w:rPr>
          <w:rFonts w:eastAsia="Cambria"/>
          <w:u w:val="single"/>
        </w:rPr>
        <w:t>progress</w:t>
      </w:r>
      <w:r w:rsidRPr="00C0357D">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42059C">
        <w:rPr>
          <w:rFonts w:eastAsia="Cambria"/>
          <w:highlight w:val="yellow"/>
          <w:u w:val="single"/>
        </w:rPr>
        <w:t>economic liberalism functions as a model for</w:t>
      </w:r>
      <w:r w:rsidRPr="00C0357D">
        <w:rPr>
          <w:rFonts w:eastAsia="Cambria"/>
          <w:sz w:val="12"/>
        </w:rPr>
        <w:t xml:space="preserve"> each </w:t>
      </w:r>
      <w:r w:rsidRPr="00C0357D">
        <w:rPr>
          <w:sz w:val="12"/>
        </w:rPr>
        <w:t>and everyone:</w:t>
      </w:r>
      <w:r w:rsidRPr="0042059C">
        <w:rPr>
          <w:rFonts w:eastAsia="Cambria"/>
          <w:u w:val="single"/>
        </w:rPr>
        <w:t xml:space="preserve"> </w:t>
      </w:r>
      <w:r w:rsidRPr="0042059C">
        <w:rPr>
          <w:rFonts w:eastAsia="Cambria"/>
          <w:highlight w:val="yellow"/>
          <w:u w:val="single"/>
        </w:rPr>
        <w:t>all</w:t>
      </w:r>
      <w:r w:rsidRPr="00C0357D">
        <w:rPr>
          <w:rFonts w:eastAsia="Cambria"/>
          <w:sz w:val="12"/>
        </w:rPr>
        <w:t xml:space="preserve"> </w:t>
      </w:r>
      <w:r w:rsidRPr="00C0357D">
        <w:rPr>
          <w:sz w:val="12"/>
        </w:rPr>
        <w:t>parts of the economy, all sectors of society, of</w:t>
      </w:r>
      <w:r w:rsidRPr="00C0357D">
        <w:rPr>
          <w:rFonts w:eastAsia="Cambria"/>
          <w:sz w:val="12"/>
        </w:rPr>
        <w:t xml:space="preserve"> </w:t>
      </w:r>
      <w:r w:rsidRPr="0042059C">
        <w:rPr>
          <w:rFonts w:eastAsia="Cambria"/>
          <w:highlight w:val="yellow"/>
          <w:u w:val="single"/>
        </w:rPr>
        <w:t>life</w:t>
      </w:r>
      <w:r w:rsidRPr="00C0357D">
        <w:rPr>
          <w:rFonts w:eastAsia="Cambria"/>
          <w:sz w:val="12"/>
        </w:rPr>
        <w:t xml:space="preserve">/nature </w:t>
      </w:r>
      <w:r w:rsidRPr="0042059C">
        <w:rPr>
          <w:rFonts w:eastAsia="Cambria"/>
          <w:u w:val="single"/>
        </w:rPr>
        <w:t>itself</w:t>
      </w:r>
      <w:r w:rsidRPr="00C0357D">
        <w:rPr>
          <w:rFonts w:eastAsia="Cambria"/>
          <w:sz w:val="12"/>
        </w:rPr>
        <w:t xml:space="preserve">. </w:t>
      </w:r>
      <w:proofErr w:type="gramStart"/>
      <w:r w:rsidRPr="00C0357D">
        <w:rPr>
          <w:rFonts w:eastAsia="Cambria"/>
          <w:sz w:val="12"/>
        </w:rPr>
        <w:t>As a consequence</w:t>
      </w:r>
      <w:proofErr w:type="gramEnd"/>
      <w:r w:rsidRPr="00C0357D">
        <w:rPr>
          <w:rFonts w:eastAsia="Cambria"/>
          <w:sz w:val="12"/>
        </w:rPr>
        <w:t xml:space="preserve">, the once “de-bedded” economy now claims to “im-bed” everything, including political power. Furthermore, </w:t>
      </w:r>
      <w:r w:rsidRPr="0042059C">
        <w:rPr>
          <w:rFonts w:eastAsia="Cambria"/>
          <w:highlight w:val="yellow"/>
          <w:u w:val="single"/>
        </w:rPr>
        <w:t>a</w:t>
      </w:r>
      <w:r w:rsidRPr="0042059C">
        <w:rPr>
          <w:rFonts w:eastAsia="Cambria"/>
          <w:u w:val="single"/>
        </w:rPr>
        <w:t xml:space="preserve"> new </w:t>
      </w:r>
      <w:r w:rsidRPr="00E110F6">
        <w:rPr>
          <w:rFonts w:eastAsia="Cambria"/>
          <w:iCs/>
          <w:highlight w:val="yellow"/>
          <w:u w:val="single"/>
        </w:rPr>
        <w:t>twisted “economic ethics”</w:t>
      </w:r>
      <w:r w:rsidRPr="00C0357D">
        <w:rPr>
          <w:rFonts w:eastAsia="Cambria"/>
          <w:sz w:val="12"/>
        </w:rPr>
        <w:t xml:space="preserve"> (and with it a certain idea of “human nature”) </w:t>
      </w:r>
      <w:r w:rsidRPr="0042059C">
        <w:rPr>
          <w:rFonts w:eastAsia="Cambria"/>
          <w:u w:val="single"/>
        </w:rPr>
        <w:t xml:space="preserve">emerges </w:t>
      </w:r>
      <w:r w:rsidRPr="0042059C">
        <w:rPr>
          <w:rFonts w:eastAsia="Cambria"/>
          <w:highlight w:val="yellow"/>
          <w:u w:val="single"/>
        </w:rPr>
        <w:t>that mocks</w:t>
      </w:r>
      <w:r w:rsidRPr="0042059C">
        <w:rPr>
          <w:rFonts w:eastAsia="Cambria"/>
          <w:u w:val="single"/>
        </w:rPr>
        <w:t xml:space="preserve"> everything from</w:t>
      </w:r>
      <w:r w:rsidRPr="00C0357D">
        <w:rPr>
          <w:rFonts w:eastAsia="Cambria"/>
          <w:sz w:val="12"/>
        </w:rPr>
        <w:t xml:space="preserve"> so-called do-gooders to </w:t>
      </w:r>
      <w:r w:rsidRPr="00E110F6">
        <w:rPr>
          <w:rFonts w:eastAsia="Cambria"/>
          <w:iCs/>
          <w:highlight w:val="yellow"/>
          <w:u w:val="single"/>
        </w:rPr>
        <w:t>altruism</w:t>
      </w:r>
      <w:r w:rsidRPr="00E110F6">
        <w:rPr>
          <w:rFonts w:eastAsia="Cambria"/>
          <w:highlight w:val="yellow"/>
          <w:u w:val="single"/>
        </w:rPr>
        <w:t xml:space="preserve"> to</w:t>
      </w:r>
      <w:r w:rsidRPr="00C0357D">
        <w:rPr>
          <w:rFonts w:eastAsia="Cambria"/>
          <w:sz w:val="12"/>
        </w:rPr>
        <w:t xml:space="preserve"> selfless help to </w:t>
      </w:r>
      <w:r w:rsidRPr="00E110F6">
        <w:rPr>
          <w:rFonts w:eastAsia="Cambria"/>
          <w:iCs/>
          <w:highlight w:val="yellow"/>
          <w:u w:val="single"/>
        </w:rPr>
        <w:t>care for others</w:t>
      </w:r>
      <w:r w:rsidRPr="00C0357D">
        <w:rPr>
          <w:rFonts w:eastAsia="Cambria"/>
          <w:sz w:val="12"/>
        </w:rPr>
        <w:t xml:space="preserve"> to a notion of responsibility.[4] </w:t>
      </w:r>
      <w:r w:rsidRPr="00C0357D">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C0357D">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w:t>
      </w:r>
      <w:proofErr w:type="gramStart"/>
      <w:r w:rsidRPr="00C0357D">
        <w:rPr>
          <w:sz w:val="12"/>
        </w:rPr>
        <w:t>cultural</w:t>
      </w:r>
      <w:proofErr w:type="gramEnd"/>
      <w:r w:rsidRPr="00C0357D">
        <w:rPr>
          <w:sz w:val="12"/>
        </w:rPr>
        <w:t xml:space="preserve">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C0357D">
        <w:rPr>
          <w:rFonts w:eastAsia="Cambria"/>
          <w:sz w:val="12"/>
        </w:rPr>
        <w:t xml:space="preserve">This is rationalized by alleging that their well-being means the well-being of small enterprises and workshops as well. </w:t>
      </w:r>
      <w:r w:rsidRPr="00C0357D">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w:t>
      </w:r>
      <w:proofErr w:type="gramStart"/>
      <w:r w:rsidRPr="00C0357D">
        <w:rPr>
          <w:rFonts w:eastAsia="Cambria"/>
          <w:sz w:val="12"/>
          <w:szCs w:val="16"/>
        </w:rPr>
        <w:t>i.e.</w:t>
      </w:r>
      <w:proofErr w:type="gramEnd"/>
      <w:r w:rsidRPr="00C0357D">
        <w:rPr>
          <w:rFonts w:eastAsia="Cambria"/>
          <w:sz w:val="12"/>
          <w:szCs w:val="16"/>
        </w:rPr>
        <w:t xml:space="preserve"> the valorization of capital.[7] </w:t>
      </w:r>
      <w:r w:rsidRPr="00C0357D">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C0357D">
        <w:rPr>
          <w:sz w:val="12"/>
        </w:rPr>
        <w:t xml:space="preserve">big </w:t>
      </w:r>
      <w:proofErr w:type="gramStart"/>
      <w:r w:rsidRPr="00C0357D">
        <w:rPr>
          <w:sz w:val="12"/>
        </w:rPr>
        <w:t>corporations</w:t>
      </w:r>
      <w:proofErr w:type="gramEnd"/>
      <w:r w:rsidRPr="00C0357D">
        <w:rPr>
          <w:sz w:val="12"/>
        </w:rPr>
        <w:t xml:space="preserve"> win</w:t>
      </w:r>
      <w:r w:rsidRPr="00C0357D">
        <w:rPr>
          <w:rFonts w:eastAsia="Cambria"/>
          <w:sz w:val="12"/>
        </w:rPr>
        <w:t xml:space="preserve">. In turn, they </w:t>
      </w:r>
      <w:r w:rsidRPr="0042059C">
        <w:rPr>
          <w:rFonts w:eastAsia="Cambria"/>
          <w:u w:val="single"/>
        </w:rPr>
        <w:t xml:space="preserve">create new market oligopolies and monopolies of previously unknown dimensions. </w:t>
      </w:r>
      <w:r w:rsidRPr="00E110F6">
        <w:rPr>
          <w:rFonts w:eastAsia="Cambria"/>
          <w:highlight w:val="yellow"/>
          <w:u w:val="single"/>
        </w:rPr>
        <w:t>The market</w:t>
      </w:r>
      <w:r w:rsidRPr="00C0357D">
        <w:rPr>
          <w:rFonts w:eastAsia="Cambria"/>
          <w:sz w:val="12"/>
        </w:rPr>
        <w:t xml:space="preserve"> hence </w:t>
      </w:r>
      <w:r w:rsidRPr="0042059C">
        <w:rPr>
          <w:rFonts w:eastAsia="Cambria"/>
          <w:u w:val="single"/>
        </w:rPr>
        <w:t xml:space="preserve">only remains free for them, while it </w:t>
      </w:r>
      <w:r w:rsidRPr="00E110F6">
        <w:rPr>
          <w:rFonts w:eastAsia="Cambria"/>
          <w:highlight w:val="yellow"/>
          <w:u w:val="single"/>
        </w:rPr>
        <w:t xml:space="preserve">is rendered </w:t>
      </w:r>
      <w:r w:rsidRPr="00E110F6">
        <w:rPr>
          <w:rFonts w:eastAsia="Cambria"/>
          <w:iCs/>
          <w:highlight w:val="yellow"/>
          <w:u w:val="single"/>
        </w:rPr>
        <w:t xml:space="preserve">unfree for all </w:t>
      </w:r>
      <w:r w:rsidRPr="00C0357D">
        <w:rPr>
          <w:sz w:val="12"/>
        </w:rPr>
        <w:t>others</w:t>
      </w:r>
      <w:r w:rsidRPr="00E110F6">
        <w:rPr>
          <w:rFonts w:eastAsia="Cambria"/>
          <w:sz w:val="12"/>
          <w:highlight w:val="yellow"/>
          <w:u w:val="single"/>
        </w:rPr>
        <w:t xml:space="preserve"> </w:t>
      </w:r>
      <w:r w:rsidRPr="00E110F6">
        <w:rPr>
          <w:rFonts w:eastAsia="Cambria"/>
          <w:highlight w:val="yellow"/>
          <w:u w:val="single"/>
        </w:rPr>
        <w:t>who are condemned to</w:t>
      </w:r>
      <w:r w:rsidRPr="0042059C">
        <w:rPr>
          <w:rFonts w:eastAsia="Cambria"/>
          <w:u w:val="single"/>
        </w:rPr>
        <w:t xml:space="preserve"> </w:t>
      </w:r>
      <w:r w:rsidRPr="00C0357D">
        <w:rPr>
          <w:sz w:val="12"/>
        </w:rPr>
        <w:t>an existence of</w:t>
      </w:r>
      <w:r w:rsidRPr="00E110F6">
        <w:rPr>
          <w:rFonts w:eastAsia="Cambria"/>
          <w:iCs/>
          <w:u w:val="single"/>
        </w:rPr>
        <w:t xml:space="preserve"> </w:t>
      </w:r>
      <w:r w:rsidRPr="00E110F6">
        <w:rPr>
          <w:rFonts w:eastAsia="Cambria"/>
          <w:iCs/>
          <w:highlight w:val="yellow"/>
          <w:u w:val="single"/>
        </w:rPr>
        <w:t>dependency</w:t>
      </w:r>
      <w:r w:rsidRPr="00C0357D">
        <w:rPr>
          <w:rFonts w:eastAsia="Cambria"/>
          <w:sz w:val="12"/>
        </w:rPr>
        <w:t xml:space="preserve"> (as enforced producers, </w:t>
      </w:r>
      <w:proofErr w:type="gramStart"/>
      <w:r w:rsidRPr="00C0357D">
        <w:rPr>
          <w:rFonts w:eastAsia="Cambria"/>
          <w:sz w:val="12"/>
        </w:rPr>
        <w:t>workers</w:t>
      </w:r>
      <w:proofErr w:type="gramEnd"/>
      <w:r w:rsidRPr="00C0357D">
        <w:rPr>
          <w:rFonts w:eastAsia="Cambria"/>
          <w:sz w:val="12"/>
        </w:rPr>
        <w:t xml:space="preserve"> and consumers) </w:t>
      </w:r>
      <w:r w:rsidRPr="00E110F6">
        <w:rPr>
          <w:rStyle w:val="StyleUnderline"/>
          <w:highlight w:val="yellow"/>
        </w:rPr>
        <w:t>or</w:t>
      </w:r>
      <w:r w:rsidRPr="00E110F6">
        <w:rPr>
          <w:rStyle w:val="StyleUnderline"/>
        </w:rPr>
        <w:t xml:space="preserve"> </w:t>
      </w:r>
      <w:r w:rsidRPr="00E110F6">
        <w:rPr>
          <w:rStyle w:val="StyleUnderline"/>
          <w:highlight w:val="yellow"/>
        </w:rPr>
        <w:t>e</w:t>
      </w:r>
      <w:r w:rsidRPr="00E110F6">
        <w:rPr>
          <w:rFonts w:eastAsia="Cambria"/>
          <w:iCs/>
          <w:highlight w:val="yellow"/>
          <w:u w:val="single"/>
        </w:rPr>
        <w:t xml:space="preserve">xcluded </w:t>
      </w:r>
      <w:r w:rsidRPr="00C0357D">
        <w:rPr>
          <w:sz w:val="12"/>
        </w:rPr>
        <w:t>from the market</w:t>
      </w:r>
      <w:r w:rsidRPr="00E110F6">
        <w:rPr>
          <w:rFonts w:eastAsia="Cambria"/>
          <w:iCs/>
          <w:highlight w:val="yellow"/>
          <w:u w:val="single"/>
        </w:rPr>
        <w:t xml:space="preserve"> altogether</w:t>
      </w:r>
      <w:r w:rsidRPr="00C0357D">
        <w:rPr>
          <w:rFonts w:eastAsia="Cambria"/>
          <w:sz w:val="12"/>
        </w:rPr>
        <w:t xml:space="preserve"> (if they have neither anything to sell or buy). About fifty percent of the world’s population fall into this group today, and the percentage is rising.[8] </w:t>
      </w:r>
      <w:r w:rsidRPr="0042059C">
        <w:rPr>
          <w:rFonts w:eastAsia="Cambria"/>
          <w:u w:val="single"/>
        </w:rPr>
        <w:t xml:space="preserve">Anti-trust </w:t>
      </w:r>
      <w:r w:rsidRPr="00B777DE">
        <w:rPr>
          <w:rFonts w:eastAsia="Cambria"/>
          <w:highlight w:val="green"/>
          <w:u w:val="single"/>
        </w:rPr>
        <w:t>laws</w:t>
      </w:r>
      <w:r w:rsidRPr="00C0357D">
        <w:rPr>
          <w:rFonts w:eastAsia="Cambria"/>
          <w:sz w:val="12"/>
        </w:rPr>
        <w:t xml:space="preserve"> have </w:t>
      </w:r>
      <w:r w:rsidRPr="00B777DE">
        <w:rPr>
          <w:rFonts w:eastAsia="Cambria"/>
          <w:highlight w:val="green"/>
          <w:u w:val="single"/>
        </w:rPr>
        <w:t>lost all power since</w:t>
      </w:r>
      <w:r w:rsidRPr="00C0357D">
        <w:rPr>
          <w:rFonts w:eastAsia="Cambria"/>
          <w:sz w:val="12"/>
        </w:rPr>
        <w:t xml:space="preserve"> the transnational </w:t>
      </w:r>
      <w:r w:rsidRPr="00B777DE">
        <w:rPr>
          <w:rFonts w:eastAsia="Cambria"/>
          <w:iCs/>
          <w:highlight w:val="green"/>
          <w:u w:val="single"/>
        </w:rPr>
        <w:t>corporations set the norms</w:t>
      </w:r>
      <w:r w:rsidRPr="00C0357D">
        <w:rPr>
          <w:rFonts w:eastAsia="Cambria"/>
          <w:sz w:val="12"/>
        </w:rPr>
        <w:t xml:space="preserve">. It is the corporations – not “the market” as an anonymous mechanism or “invisible hand” – that determine today’s rules of trade, for example prices </w:t>
      </w:r>
      <w:r w:rsidRPr="00B777DE">
        <w:rPr>
          <w:rFonts w:eastAsia="Cambria"/>
          <w:iCs/>
          <w:highlight w:val="green"/>
          <w:u w:val="single"/>
        </w:rPr>
        <w:t>and legal regulations</w:t>
      </w:r>
      <w:r w:rsidRPr="00C0357D">
        <w:rPr>
          <w:rFonts w:eastAsia="Cambria"/>
          <w:sz w:val="12"/>
        </w:rPr>
        <w:t xml:space="preserve">. This happens </w:t>
      </w:r>
      <w:r w:rsidRPr="0042059C">
        <w:rPr>
          <w:rFonts w:eastAsia="Cambria"/>
          <w:u w:val="single"/>
        </w:rPr>
        <w:t>outside any political control</w:t>
      </w:r>
      <w:r w:rsidRPr="00C0357D">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42059C">
        <w:rPr>
          <w:rFonts w:eastAsia="Cambria"/>
          <w:highlight w:val="yellow"/>
          <w:u w:val="single"/>
        </w:rPr>
        <w:t>Money</w:t>
      </w:r>
      <w:r w:rsidRPr="00C0357D">
        <w:rPr>
          <w:rFonts w:eastAsia="Cambria"/>
          <w:sz w:val="12"/>
        </w:rPr>
        <w:t xml:space="preserve"> instead “</w:t>
      </w:r>
      <w:r w:rsidRPr="0042059C">
        <w:rPr>
          <w:rFonts w:eastAsia="Cambria"/>
          <w:highlight w:val="yellow"/>
          <w:u w:val="single"/>
        </w:rPr>
        <w:t xml:space="preserve">travels </w:t>
      </w:r>
      <w:r w:rsidRPr="00E110F6">
        <w:rPr>
          <w:rFonts w:eastAsia="Cambria"/>
          <w:highlight w:val="yellow"/>
          <w:u w:val="single"/>
        </w:rPr>
        <w:t>upwards</w:t>
      </w:r>
      <w:r w:rsidRPr="00C0357D">
        <w:rPr>
          <w:rFonts w:eastAsia="Cambria"/>
          <w:sz w:val="12"/>
        </w:rPr>
        <w:t xml:space="preserve">” </w:t>
      </w:r>
      <w:r w:rsidRPr="0042059C">
        <w:rPr>
          <w:rFonts w:eastAsia="Cambria"/>
          <w:highlight w:val="yellow"/>
          <w:u w:val="single"/>
        </w:rPr>
        <w:t>and disappears</w:t>
      </w:r>
      <w:r w:rsidRPr="00C0357D">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C0357D">
        <w:rPr>
          <w:sz w:val="12"/>
        </w:rPr>
        <w:t xml:space="preserve">days most of us are – exactly like all governments – in debt. It is financial capital that has all the money – we have none.[12] Small, medium, even some bigger enterprises are pushed out of the market, forced to </w:t>
      </w:r>
      <w:proofErr w:type="gramStart"/>
      <w:r w:rsidRPr="00C0357D">
        <w:rPr>
          <w:sz w:val="12"/>
        </w:rPr>
        <w:t>fold</w:t>
      </w:r>
      <w:proofErr w:type="gramEnd"/>
      <w:r w:rsidRPr="00C0357D">
        <w:rPr>
          <w:sz w:val="12"/>
        </w:rPr>
        <w:t xml:space="preserve"> or swallowed by transnational corporations</w:t>
      </w:r>
      <w:r w:rsidRPr="00C0357D">
        <w:rPr>
          <w:rFonts w:eastAsia="Cambria"/>
          <w:sz w:val="12"/>
        </w:rPr>
        <w:t xml:space="preserve"> because their performances are below average in comparison to speculation – rather: spookulation – wins. </w:t>
      </w:r>
      <w:r w:rsidRPr="00B777DE">
        <w:rPr>
          <w:rFonts w:eastAsia="Cambria"/>
          <w:highlight w:val="green"/>
          <w:u w:val="single"/>
        </w:rPr>
        <w:t>The public sector</w:t>
      </w:r>
      <w:r w:rsidRPr="00C0357D">
        <w:rPr>
          <w:rFonts w:eastAsia="Cambria"/>
          <w:sz w:val="12"/>
        </w:rPr>
        <w:t xml:space="preserve">, which has historically been defined as a sector of not-for-profit economy and administration, </w:t>
      </w:r>
      <w:r w:rsidRPr="00B777DE">
        <w:rPr>
          <w:rFonts w:eastAsia="Cambria"/>
          <w:highlight w:val="green"/>
          <w:u w:val="single"/>
        </w:rPr>
        <w:t>is</w:t>
      </w:r>
      <w:r w:rsidRPr="0042059C">
        <w:rPr>
          <w:rFonts w:eastAsia="Cambria"/>
          <w:u w:val="single"/>
        </w:rPr>
        <w:t xml:space="preserve"> “</w:t>
      </w:r>
      <w:r w:rsidRPr="00B777DE">
        <w:rPr>
          <w:rFonts w:eastAsia="Cambria"/>
          <w:highlight w:val="green"/>
          <w:u w:val="single"/>
        </w:rPr>
        <w:t>slimmed</w:t>
      </w:r>
      <w:r w:rsidRPr="0042059C">
        <w:rPr>
          <w:rFonts w:eastAsia="Cambria"/>
          <w:u w:val="single"/>
        </w:rPr>
        <w:t xml:space="preserve">” </w:t>
      </w:r>
      <w:r w:rsidRPr="00B777DE">
        <w:rPr>
          <w:rFonts w:eastAsia="Cambria"/>
          <w:highlight w:val="green"/>
          <w:u w:val="single"/>
        </w:rPr>
        <w:t>and</w:t>
      </w:r>
      <w:r w:rsidRPr="0042059C">
        <w:rPr>
          <w:rFonts w:eastAsia="Cambria"/>
          <w:u w:val="single"/>
        </w:rPr>
        <w:t xml:space="preserve"> its “profitable” parts</w:t>
      </w:r>
      <w:r w:rsidRPr="00C0357D">
        <w:rPr>
          <w:rFonts w:eastAsia="Cambria"/>
          <w:sz w:val="12"/>
        </w:rPr>
        <w:t xml:space="preserve"> (“gems”) </w:t>
      </w:r>
      <w:r w:rsidRPr="00B777DE">
        <w:rPr>
          <w:rFonts w:eastAsia="Cambria"/>
          <w:highlight w:val="green"/>
          <w:u w:val="single"/>
        </w:rPr>
        <w:t>handed to corporations</w:t>
      </w:r>
      <w:r w:rsidRPr="00C0357D">
        <w:rPr>
          <w:rFonts w:eastAsia="Cambria"/>
          <w:sz w:val="12"/>
        </w:rPr>
        <w:t xml:space="preserve"> (</w:t>
      </w:r>
      <w:r w:rsidRPr="0042059C">
        <w:rPr>
          <w:rFonts w:eastAsia="Cambria"/>
          <w:highlight w:val="yellow"/>
          <w:u w:val="single"/>
        </w:rPr>
        <w:t>privatized</w:t>
      </w:r>
      <w:r w:rsidRPr="00C0357D">
        <w:rPr>
          <w:rFonts w:eastAsia="Cambria"/>
          <w:sz w:val="12"/>
        </w:rPr>
        <w:t xml:space="preserve">). </w:t>
      </w:r>
      <w:proofErr w:type="gramStart"/>
      <w:r w:rsidRPr="00C0357D">
        <w:rPr>
          <w:rFonts w:eastAsia="Cambria"/>
          <w:sz w:val="12"/>
        </w:rPr>
        <w:t>As a consequence</w:t>
      </w:r>
      <w:proofErr w:type="gramEnd"/>
      <w:r w:rsidRPr="00C0357D">
        <w:rPr>
          <w:rFonts w:eastAsia="Cambria"/>
          <w:sz w:val="12"/>
        </w:rPr>
        <w:t xml:space="preserve">, </w:t>
      </w:r>
      <w:r w:rsidRPr="0042059C">
        <w:rPr>
          <w:rFonts w:eastAsia="Cambria"/>
          <w:highlight w:val="yellow"/>
          <w:u w:val="single"/>
        </w:rPr>
        <w:t>social services</w:t>
      </w:r>
      <w:r w:rsidRPr="00C0357D">
        <w:rPr>
          <w:rFonts w:eastAsia="Cambria"/>
          <w:sz w:val="12"/>
        </w:rPr>
        <w:t xml:space="preserve"> that are </w:t>
      </w:r>
      <w:r w:rsidRPr="00E110F6">
        <w:rPr>
          <w:rFonts w:eastAsia="Cambria"/>
          <w:iCs/>
          <w:highlight w:val="yellow"/>
          <w:u w:val="single"/>
        </w:rPr>
        <w:t>necessary for our existence disappear</w:t>
      </w:r>
      <w:r w:rsidRPr="00C0357D">
        <w:rPr>
          <w:rFonts w:eastAsia="Cambria"/>
          <w:sz w:val="12"/>
        </w:rPr>
        <w:t>. Small and medium private businesses – which, until recently, employed eighty percent of the workforce and provided normal working conditions – are affected by these developments as well</w:t>
      </w:r>
      <w:r w:rsidRPr="00C0357D">
        <w:rPr>
          <w:sz w:val="12"/>
        </w:rPr>
        <w:t xml:space="preserve">. The alleged </w:t>
      </w:r>
      <w:r w:rsidRPr="00C0357D">
        <w:rPr>
          <w:sz w:val="12"/>
        </w:rPr>
        <w:lastRenderedPageBreak/>
        <w:t>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C0357D">
        <w:rPr>
          <w:rFonts w:eastAsia="Cambria"/>
          <w:sz w:val="12"/>
        </w:rPr>
        <w:t xml:space="preserve">16] The recent shift of business opportunities from consumer goods to armaments is a particularly troubling development.[17] </w:t>
      </w:r>
      <w:r w:rsidRPr="00C0357D">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w:t>
      </w:r>
      <w:proofErr w:type="gramStart"/>
      <w:r w:rsidRPr="00C0357D">
        <w:rPr>
          <w:rFonts w:eastAsia="Cambria"/>
          <w:sz w:val="12"/>
          <w:szCs w:val="16"/>
        </w:rPr>
        <w:t>Chinese</w:t>
      </w:r>
      <w:proofErr w:type="gramEnd"/>
      <w:r w:rsidRPr="00C0357D">
        <w:rPr>
          <w:rFonts w:eastAsia="Cambria"/>
          <w:sz w:val="12"/>
          <w:szCs w:val="16"/>
        </w:rPr>
        <w:t xml:space="preserve"> or Indian. </w:t>
      </w:r>
      <w:r w:rsidRPr="00C0357D">
        <w:rPr>
          <w:sz w:val="12"/>
        </w:rPr>
        <w:t>The means of production become concentrated in fewer and fewer hands, especially since finance capital – rendered precarious itself – controls asset values ever more aggressively</w:t>
      </w:r>
      <w:r w:rsidRPr="00C0357D">
        <w:rPr>
          <w:sz w:val="12"/>
          <w:highlight w:val="yellow"/>
        </w:rPr>
        <w:t xml:space="preserve">. </w:t>
      </w:r>
      <w:r w:rsidRPr="00E110F6">
        <w:rPr>
          <w:rFonts w:eastAsia="Cambria"/>
          <w:highlight w:val="yellow"/>
          <w:u w:val="single"/>
        </w:rPr>
        <w:t>New forms of private property are created</w:t>
      </w:r>
      <w:r w:rsidRPr="00C0357D">
        <w:rPr>
          <w:rFonts w:eastAsia="Cambria"/>
          <w:sz w:val="12"/>
        </w:rPr>
        <w:t xml:space="preserve">, not least </w:t>
      </w:r>
      <w:r w:rsidRPr="00E110F6">
        <w:rPr>
          <w:rFonts w:eastAsia="Cambria"/>
          <w:highlight w:val="yellow"/>
          <w:u w:val="single"/>
        </w:rPr>
        <w:t>through the “clearance” of public property</w:t>
      </w:r>
      <w:r w:rsidRPr="0042059C">
        <w:rPr>
          <w:rFonts w:eastAsia="Cambria"/>
          <w:u w:val="single"/>
        </w:rPr>
        <w:t xml:space="preserve"> and the transformation of</w:t>
      </w:r>
      <w:r w:rsidRPr="00C0357D">
        <w:rPr>
          <w:rFonts w:eastAsia="Cambria"/>
          <w:sz w:val="12"/>
        </w:rPr>
        <w:t xml:space="preserve"> formerly </w:t>
      </w:r>
      <w:r w:rsidRPr="0042059C">
        <w:rPr>
          <w:rFonts w:eastAsia="Cambria"/>
          <w:u w:val="single"/>
        </w:rPr>
        <w:t>public</w:t>
      </w:r>
      <w:r w:rsidRPr="00C0357D">
        <w:rPr>
          <w:rFonts w:eastAsia="Cambria"/>
          <w:sz w:val="12"/>
        </w:rPr>
        <w:t xml:space="preserve"> and small-scale private </w:t>
      </w:r>
      <w:r w:rsidRPr="0042059C">
        <w:rPr>
          <w:rFonts w:eastAsia="Cambria"/>
          <w:u w:val="single"/>
        </w:rPr>
        <w:t>services</w:t>
      </w:r>
      <w:r w:rsidRPr="00C0357D">
        <w:rPr>
          <w:rFonts w:eastAsia="Cambria"/>
          <w:sz w:val="12"/>
        </w:rPr>
        <w:t xml:space="preserve"> and industries </w:t>
      </w:r>
      <w:r w:rsidRPr="0042059C">
        <w:rPr>
          <w:rFonts w:eastAsia="Cambria"/>
          <w:u w:val="single"/>
        </w:rPr>
        <w:t>to a corporate business sector</w:t>
      </w:r>
      <w:r w:rsidRPr="00C0357D">
        <w:rPr>
          <w:rFonts w:eastAsia="Cambria"/>
          <w:sz w:val="12"/>
        </w:rPr>
        <w:t xml:space="preserve">. This concerns primarily fields that have long been (at least partly) excluded from the logic of profit – </w:t>
      </w:r>
      <w:proofErr w:type="gramStart"/>
      <w:r w:rsidRPr="00C0357D">
        <w:rPr>
          <w:rFonts w:eastAsia="Cambria"/>
          <w:sz w:val="12"/>
        </w:rPr>
        <w:t>e.g.</w:t>
      </w:r>
      <w:proofErr w:type="gramEnd"/>
      <w:r w:rsidRPr="00C0357D">
        <w:rPr>
          <w:rFonts w:eastAsia="Cambria"/>
          <w:sz w:val="12"/>
        </w:rPr>
        <w:t xml:space="preserve"> </w:t>
      </w:r>
      <w:r w:rsidRPr="0042059C">
        <w:rPr>
          <w:rFonts w:eastAsia="Cambria"/>
          <w:u w:val="single"/>
        </w:rPr>
        <w:t xml:space="preserve">education, health, energy or water supply/disposal. </w:t>
      </w:r>
      <w:r w:rsidRPr="00E110F6">
        <w:rPr>
          <w:rFonts w:eastAsia="Cambria"/>
          <w:iCs/>
          <w:highlight w:val="yellow"/>
          <w:u w:val="single"/>
        </w:rPr>
        <w:t>New</w:t>
      </w:r>
      <w:r w:rsidRPr="00C0357D">
        <w:rPr>
          <w:rFonts w:eastAsia="Cambria"/>
          <w:sz w:val="12"/>
        </w:rPr>
        <w:t xml:space="preserve"> forms of so-called </w:t>
      </w:r>
      <w:r w:rsidRPr="00E110F6">
        <w:rPr>
          <w:rFonts w:eastAsia="Cambria"/>
          <w:iCs/>
          <w:highlight w:val="yellow"/>
          <w:u w:val="single"/>
        </w:rPr>
        <w:t>enclosures</w:t>
      </w:r>
      <w:r w:rsidRPr="00E110F6">
        <w:rPr>
          <w:rFonts w:eastAsia="Cambria"/>
          <w:highlight w:val="yellow"/>
          <w:u w:val="single"/>
        </w:rPr>
        <w:t xml:space="preserve"> emerge from</w:t>
      </w:r>
      <w:r w:rsidRPr="00C0357D">
        <w:rPr>
          <w:rFonts w:eastAsia="Cambria"/>
          <w:sz w:val="12"/>
        </w:rPr>
        <w:t xml:space="preserve"> today’s </w:t>
      </w:r>
      <w:r w:rsidRPr="00E110F6">
        <w:rPr>
          <w:rStyle w:val="StyleUnderline"/>
          <w:highlight w:val="yellow"/>
        </w:rPr>
        <w:t>total commercialization of</w:t>
      </w:r>
      <w:r w:rsidRPr="00C0357D">
        <w:rPr>
          <w:rFonts w:eastAsia="Cambria"/>
          <w:sz w:val="12"/>
        </w:rPr>
        <w:t xml:space="preserve"> formerly small-scale private or public industries and services, of </w:t>
      </w:r>
      <w:r w:rsidRPr="00E110F6">
        <w:rPr>
          <w:rFonts w:eastAsia="Cambria"/>
          <w:highlight w:val="yellow"/>
          <w:u w:val="single"/>
        </w:rPr>
        <w:t>the “commons”,</w:t>
      </w:r>
      <w:r w:rsidRPr="00C0357D">
        <w:rPr>
          <w:rFonts w:eastAsia="Cambria"/>
          <w:sz w:val="12"/>
        </w:rPr>
        <w:t xml:space="preserve"> and of natural resources </w:t>
      </w:r>
      <w:r w:rsidRPr="0042059C">
        <w:rPr>
          <w:rFonts w:eastAsia="Cambria"/>
          <w:highlight w:val="yellow"/>
          <w:u w:val="single"/>
        </w:rPr>
        <w:t xml:space="preserve">like </w:t>
      </w:r>
      <w:r w:rsidRPr="00E110F6">
        <w:rPr>
          <w:rFonts w:eastAsia="Cambria"/>
          <w:iCs/>
          <w:highlight w:val="yellow"/>
          <w:u w:val="single"/>
        </w:rPr>
        <w:t>oceans</w:t>
      </w:r>
      <w:r w:rsidRPr="0042059C">
        <w:rPr>
          <w:rFonts w:eastAsia="Cambria"/>
          <w:highlight w:val="yellow"/>
          <w:u w:val="single"/>
        </w:rPr>
        <w:t xml:space="preserve">, </w:t>
      </w:r>
      <w:r w:rsidRPr="00E110F6">
        <w:rPr>
          <w:rFonts w:eastAsia="Cambria"/>
          <w:iCs/>
          <w:highlight w:val="yellow"/>
          <w:u w:val="single"/>
        </w:rPr>
        <w:t>rain forests</w:t>
      </w:r>
      <w:r w:rsidRPr="0042059C">
        <w:rPr>
          <w:rFonts w:eastAsia="Cambria"/>
          <w:highlight w:val="yellow"/>
          <w:u w:val="single"/>
        </w:rPr>
        <w:t xml:space="preserve">, regions </w:t>
      </w:r>
      <w:r w:rsidRPr="00C0357D">
        <w:rPr>
          <w:rFonts w:eastAsia="Cambria"/>
          <w:highlight w:val="yellow"/>
          <w:u w:val="single"/>
        </w:rPr>
        <w:t>of genetic diversity</w:t>
      </w:r>
      <w:r w:rsidRPr="0042059C">
        <w:rPr>
          <w:rFonts w:eastAsia="Cambria"/>
          <w:u w:val="single"/>
        </w:rPr>
        <w:t xml:space="preserve"> or geopolitical </w:t>
      </w:r>
      <w:r w:rsidRPr="0042059C">
        <w:rPr>
          <w:rFonts w:eastAsia="Cambria"/>
          <w:highlight w:val="yellow"/>
          <w:u w:val="single"/>
        </w:rPr>
        <w:t>interest</w:t>
      </w:r>
      <w:r w:rsidRPr="00C0357D">
        <w:rPr>
          <w:rFonts w:eastAsia="Cambria"/>
          <w:sz w:val="12"/>
        </w:rPr>
        <w:t xml:space="preserve"> (e.g. potential pipeline routes), etc.[19] As far as the new virtual spaces and communication networks go, we are witnessing frantic efforts to bring these under private control as well.[20] All </w:t>
      </w:r>
      <w:r w:rsidRPr="0042059C">
        <w:rPr>
          <w:rFonts w:eastAsia="Cambria"/>
          <w:u w:val="single"/>
        </w:rPr>
        <w:t>these</w:t>
      </w:r>
      <w:r w:rsidRPr="00C0357D">
        <w:rPr>
          <w:rFonts w:eastAsia="Cambria"/>
          <w:sz w:val="12"/>
        </w:rPr>
        <w:t xml:space="preserve"> new forms of private property </w:t>
      </w:r>
      <w:r w:rsidRPr="0042059C">
        <w:rPr>
          <w:rFonts w:eastAsia="Cambria"/>
          <w:u w:val="single"/>
        </w:rPr>
        <w:t>are</w:t>
      </w:r>
      <w:r w:rsidRPr="00C0357D">
        <w:rPr>
          <w:rFonts w:eastAsia="Cambria"/>
          <w:sz w:val="12"/>
        </w:rPr>
        <w:t xml:space="preserve"> essentially </w:t>
      </w:r>
      <w:r w:rsidRPr="0042059C">
        <w:rPr>
          <w:rFonts w:eastAsia="Cambria"/>
          <w:highlight w:val="yellow"/>
          <w:u w:val="single"/>
        </w:rPr>
        <w:t>created by</w:t>
      </w:r>
      <w:r w:rsidRPr="00C0357D">
        <w:rPr>
          <w:rFonts w:eastAsia="Cambria"/>
          <w:sz w:val="12"/>
        </w:rPr>
        <w:t xml:space="preserve"> (more or less) </w:t>
      </w:r>
      <w:r w:rsidRPr="0042059C">
        <w:rPr>
          <w:rFonts w:eastAsia="Cambria"/>
          <w:highlight w:val="yellow"/>
          <w:u w:val="single"/>
        </w:rPr>
        <w:t>predatory</w:t>
      </w:r>
      <w:r w:rsidRPr="0042059C">
        <w:rPr>
          <w:rFonts w:eastAsia="Cambria"/>
          <w:u w:val="single"/>
        </w:rPr>
        <w:t xml:space="preserve"> forms of </w:t>
      </w:r>
      <w:r w:rsidRPr="0042059C">
        <w:rPr>
          <w:rFonts w:eastAsia="Cambria"/>
          <w:highlight w:val="yellow"/>
          <w:u w:val="single"/>
        </w:rPr>
        <w:t>appropriation</w:t>
      </w:r>
      <w:r w:rsidRPr="00C0357D">
        <w:rPr>
          <w:rFonts w:eastAsia="Cambria"/>
          <w:sz w:val="12"/>
        </w:rPr>
        <w:t>. In this sense, they are a continuation of the history of so-called original accumulation which has expanded globally, in accordance with to the motto: “Growth through expropriation</w:t>
      </w:r>
      <w:proofErr w:type="gramStart"/>
      <w:r w:rsidRPr="00C0357D">
        <w:rPr>
          <w:rFonts w:eastAsia="Cambria"/>
          <w:sz w:val="12"/>
        </w:rPr>
        <w:t>!”[</w:t>
      </w:r>
      <w:proofErr w:type="gramEnd"/>
      <w:r w:rsidRPr="00C0357D">
        <w:rPr>
          <w:rFonts w:eastAsia="Cambria"/>
          <w:sz w:val="12"/>
        </w:rPr>
        <w:t xml:space="preserve">21] </w:t>
      </w:r>
      <w:r w:rsidRPr="0042059C">
        <w:rPr>
          <w:rFonts w:eastAsia="Cambria"/>
          <w:u w:val="single"/>
        </w:rPr>
        <w:t>Most people have less and less access to the means of production</w:t>
      </w:r>
      <w:r w:rsidRPr="00C0357D">
        <w:rPr>
          <w:rFonts w:eastAsia="Cambria"/>
          <w:sz w:val="12"/>
        </w:rPr>
        <w:t xml:space="preserve">, and so the </w:t>
      </w:r>
      <w:r w:rsidRPr="00E110F6">
        <w:rPr>
          <w:rFonts w:eastAsia="Cambria"/>
          <w:iCs/>
          <w:highlight w:val="yellow"/>
          <w:u w:val="single"/>
        </w:rPr>
        <w:t>dependence on scarce and underpaid work increases</w:t>
      </w:r>
      <w:r w:rsidRPr="0042059C">
        <w:rPr>
          <w:rFonts w:eastAsia="Cambria"/>
          <w:u w:val="single"/>
        </w:rPr>
        <w:t xml:space="preserve">. </w:t>
      </w:r>
      <w:r w:rsidRPr="00C0357D">
        <w:rPr>
          <w:sz w:val="12"/>
        </w:rPr>
        <w:t xml:space="preserve">The destruction of the welfare state also destroys the notion that individuals can rely on the community to provide for them in times of need. Our existence relies exclusively on private, </w:t>
      </w:r>
      <w:proofErr w:type="gramStart"/>
      <w:r w:rsidRPr="00C0357D">
        <w:rPr>
          <w:sz w:val="12"/>
        </w:rPr>
        <w:t>i.e.</w:t>
      </w:r>
      <w:proofErr w:type="gramEnd"/>
      <w:r w:rsidRPr="00C0357D">
        <w:rPr>
          <w:sz w:val="12"/>
        </w:rPr>
        <w:t xml:space="preserve"> expensive, services that are often of much worse quality</w:t>
      </w:r>
      <w:r w:rsidRPr="00C0357D">
        <w:rPr>
          <w:rFonts w:eastAsia="Cambria"/>
          <w:sz w:val="12"/>
        </w:rPr>
        <w:t xml:space="preserve"> and much less reliable than public services. (It is a myth that the private always outdoes the public.) What we are experiencing is undersupply formerly only known by the colonial South. </w:t>
      </w:r>
      <w:r w:rsidRPr="00C0357D">
        <w:rPr>
          <w:sz w:val="12"/>
        </w:rPr>
        <w:t>The old claim that the South will eventually develop into the North is proven wrong.</w:t>
      </w:r>
      <w:r w:rsidRPr="00C0357D">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C0357D">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C0357D">
        <w:rPr>
          <w:rFonts w:eastAsia="Cambria"/>
          <w:sz w:val="12"/>
        </w:rPr>
        <w:t xml:space="preserve">Today, </w:t>
      </w:r>
      <w:r w:rsidRPr="0042059C">
        <w:rPr>
          <w:rFonts w:eastAsia="Cambria"/>
          <w:u w:val="single"/>
        </w:rPr>
        <w:t xml:space="preserve">hundreds of </w:t>
      </w:r>
      <w:r w:rsidRPr="0042059C">
        <w:rPr>
          <w:rFonts w:eastAsia="Cambria"/>
          <w:highlight w:val="yellow"/>
          <w:u w:val="single"/>
        </w:rPr>
        <w:t>millions of quasi-slaves</w:t>
      </w:r>
      <w:r w:rsidRPr="00C0357D">
        <w:rPr>
          <w:rFonts w:eastAsia="Cambria"/>
          <w:sz w:val="12"/>
        </w:rPr>
        <w:t xml:space="preserve">, more than ever before, </w:t>
      </w:r>
      <w:r w:rsidRPr="0042059C">
        <w:rPr>
          <w:rFonts w:eastAsia="Cambria"/>
          <w:highlight w:val="yellow"/>
          <w:u w:val="single"/>
        </w:rPr>
        <w:t>exist</w:t>
      </w:r>
      <w:r w:rsidRPr="0042059C">
        <w:rPr>
          <w:rFonts w:eastAsia="Cambria"/>
          <w:u w:val="single"/>
        </w:rPr>
        <w:t xml:space="preserve"> in the “world system</w:t>
      </w:r>
      <w:proofErr w:type="gramStart"/>
      <w:r w:rsidRPr="0042059C">
        <w:rPr>
          <w:rFonts w:eastAsia="Cambria"/>
          <w:u w:val="single"/>
        </w:rPr>
        <w:t>.”</w:t>
      </w:r>
      <w:r w:rsidRPr="00C0357D">
        <w:rPr>
          <w:rFonts w:eastAsia="Cambria"/>
          <w:sz w:val="12"/>
        </w:rPr>
        <w:t>[</w:t>
      </w:r>
      <w:proofErr w:type="gramEnd"/>
      <w:r w:rsidRPr="00C0357D">
        <w:rPr>
          <w:rFonts w:eastAsia="Cambria"/>
          <w:sz w:val="12"/>
        </w:rPr>
        <w:t xml:space="preserve">28] </w:t>
      </w:r>
      <w:r w:rsidRPr="0042059C">
        <w:rPr>
          <w:rFonts w:eastAsia="Cambria"/>
          <w:u w:val="single"/>
        </w:rPr>
        <w:t>The authoritarian model of the “Export Processing Zones” is conquering the East and threatening the North</w:t>
      </w:r>
      <w:r w:rsidRPr="00C0357D">
        <w:rPr>
          <w:rFonts w:eastAsia="Cambria"/>
          <w:sz w:val="12"/>
        </w:rPr>
        <w:t xml:space="preserve">. The </w:t>
      </w:r>
      <w:r w:rsidRPr="0042059C">
        <w:rPr>
          <w:rFonts w:eastAsia="Cambria"/>
          <w:highlight w:val="yellow"/>
          <w:u w:val="single"/>
        </w:rPr>
        <w:t>redistribution of wealth runs</w:t>
      </w:r>
      <w:r w:rsidRPr="00C0357D">
        <w:rPr>
          <w:rFonts w:eastAsia="Cambria"/>
          <w:sz w:val="12"/>
        </w:rPr>
        <w:t xml:space="preserve"> ever more – and with ever accelerated speed – </w:t>
      </w:r>
      <w:r w:rsidRPr="0042059C">
        <w:rPr>
          <w:rFonts w:eastAsia="Cambria"/>
          <w:highlight w:val="yellow"/>
          <w:u w:val="single"/>
        </w:rPr>
        <w:t>from the bottom to the top</w:t>
      </w:r>
      <w:r w:rsidRPr="0042059C">
        <w:rPr>
          <w:rFonts w:eastAsia="Cambria"/>
          <w:u w:val="single"/>
        </w:rPr>
        <w:t>. The gap between the rich and the poor has never been wider</w:t>
      </w:r>
      <w:r w:rsidRPr="00C0357D">
        <w:rPr>
          <w:rFonts w:eastAsia="Cambria"/>
          <w:sz w:val="12"/>
        </w:rPr>
        <w:t xml:space="preserve">. The middle classes disappear. This is the situation we are facing. It becomes obvious that </w:t>
      </w:r>
      <w:r w:rsidRPr="0042059C">
        <w:rPr>
          <w:rFonts w:eastAsia="Cambria"/>
          <w:u w:val="single"/>
        </w:rPr>
        <w:t>neoliberalism marks not the end of colonialism but</w:t>
      </w:r>
      <w:r w:rsidRPr="00C0357D">
        <w:rPr>
          <w:rFonts w:eastAsia="Cambria"/>
          <w:sz w:val="12"/>
        </w:rPr>
        <w:t xml:space="preserve">, to the contrary, </w:t>
      </w:r>
      <w:r w:rsidRPr="0042059C">
        <w:rPr>
          <w:rFonts w:eastAsia="Cambria"/>
          <w:u w:val="single"/>
        </w:rPr>
        <w:t>the</w:t>
      </w:r>
      <w:r w:rsidRPr="00C0357D">
        <w:rPr>
          <w:rFonts w:eastAsia="Cambria"/>
          <w:sz w:val="12"/>
        </w:rPr>
        <w:t xml:space="preserve"> colonization of the North. This new “</w:t>
      </w:r>
      <w:r w:rsidRPr="0042059C">
        <w:rPr>
          <w:rFonts w:eastAsia="Cambria"/>
          <w:u w:val="single"/>
        </w:rPr>
        <w:t xml:space="preserve">colonization of the </w:t>
      </w:r>
      <w:proofErr w:type="gramStart"/>
      <w:r w:rsidRPr="0042059C">
        <w:rPr>
          <w:rFonts w:eastAsia="Cambria"/>
          <w:u w:val="single"/>
        </w:rPr>
        <w:t>world</w:t>
      </w:r>
      <w:r w:rsidRPr="00C0357D">
        <w:rPr>
          <w:rFonts w:eastAsia="Cambria"/>
          <w:sz w:val="12"/>
        </w:rPr>
        <w:t>”[</w:t>
      </w:r>
      <w:proofErr w:type="gramEnd"/>
      <w:r w:rsidRPr="00C0357D">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C0357D">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42059C">
        <w:rPr>
          <w:rFonts w:eastAsia="Cambria"/>
          <w:highlight w:val="yellow"/>
          <w:u w:val="single"/>
        </w:rPr>
        <w:t>Social, cultural</w:t>
      </w:r>
      <w:r w:rsidRPr="0042059C">
        <w:rPr>
          <w:rFonts w:eastAsia="Cambria"/>
          <w:u w:val="single"/>
        </w:rPr>
        <w:t xml:space="preserve">, </w:t>
      </w:r>
      <w:proofErr w:type="gramStart"/>
      <w:r w:rsidRPr="0042059C">
        <w:rPr>
          <w:rFonts w:eastAsia="Cambria"/>
          <w:u w:val="single"/>
        </w:rPr>
        <w:t>traditional</w:t>
      </w:r>
      <w:proofErr w:type="gramEnd"/>
      <w:r w:rsidRPr="0042059C">
        <w:rPr>
          <w:rFonts w:eastAsia="Cambria"/>
          <w:u w:val="single"/>
        </w:rPr>
        <w:t xml:space="preserve"> </w:t>
      </w:r>
      <w:r w:rsidRPr="0042059C">
        <w:rPr>
          <w:rFonts w:eastAsia="Cambria"/>
          <w:highlight w:val="yellow"/>
          <w:u w:val="single"/>
        </w:rPr>
        <w:t>and ecological considerations</w:t>
      </w:r>
      <w:r w:rsidRPr="0042059C">
        <w:rPr>
          <w:rFonts w:eastAsia="Cambria"/>
          <w:u w:val="single"/>
        </w:rPr>
        <w:t xml:space="preserve"> are abandoned and </w:t>
      </w:r>
      <w:r w:rsidRPr="0042059C">
        <w:rPr>
          <w:rFonts w:eastAsia="Cambria"/>
          <w:highlight w:val="yellow"/>
          <w:u w:val="single"/>
        </w:rPr>
        <w:t xml:space="preserve">give way to a </w:t>
      </w:r>
      <w:r w:rsidRPr="00E110F6">
        <w:rPr>
          <w:rFonts w:eastAsia="Cambria"/>
          <w:iCs/>
          <w:highlight w:val="yellow"/>
          <w:u w:val="single"/>
        </w:rPr>
        <w:t>mentality of plundering</w:t>
      </w:r>
      <w:r w:rsidRPr="0042059C">
        <w:rPr>
          <w:rFonts w:eastAsia="Cambria"/>
          <w:highlight w:val="yellow"/>
          <w:u w:val="single"/>
        </w:rPr>
        <w:t>. All</w:t>
      </w:r>
      <w:r w:rsidRPr="0042059C">
        <w:rPr>
          <w:rFonts w:eastAsia="Cambria"/>
          <w:u w:val="single"/>
        </w:rPr>
        <w:t xml:space="preserve"> global </w:t>
      </w:r>
      <w:r w:rsidRPr="0042059C">
        <w:rPr>
          <w:rFonts w:eastAsia="Cambria"/>
          <w:highlight w:val="yellow"/>
          <w:u w:val="single"/>
        </w:rPr>
        <w:t>resources</w:t>
      </w:r>
      <w:r w:rsidRPr="00C0357D">
        <w:rPr>
          <w:rFonts w:eastAsia="Cambria"/>
          <w:sz w:val="12"/>
        </w:rPr>
        <w:t xml:space="preserve"> that we still have – natural resources, forests, water, genetic pools – </w:t>
      </w:r>
      <w:r w:rsidRPr="0042059C">
        <w:rPr>
          <w:rFonts w:eastAsia="Cambria"/>
          <w:u w:val="single"/>
        </w:rPr>
        <w:t xml:space="preserve">have </w:t>
      </w:r>
      <w:r w:rsidRPr="0042059C">
        <w:rPr>
          <w:rFonts w:eastAsia="Cambria"/>
          <w:highlight w:val="yellow"/>
          <w:u w:val="single"/>
        </w:rPr>
        <w:t>turn</w:t>
      </w:r>
      <w:r w:rsidRPr="0042059C">
        <w:rPr>
          <w:rFonts w:eastAsia="Cambria"/>
          <w:u w:val="single"/>
        </w:rPr>
        <w:t xml:space="preserve">ed </w:t>
      </w:r>
      <w:r w:rsidRPr="0042059C">
        <w:rPr>
          <w:rFonts w:eastAsia="Cambria"/>
          <w:highlight w:val="yellow"/>
          <w:u w:val="single"/>
        </w:rPr>
        <w:t xml:space="preserve">into </w:t>
      </w:r>
      <w:r w:rsidRPr="00E110F6">
        <w:rPr>
          <w:rFonts w:eastAsia="Cambria"/>
          <w:iCs/>
          <w:highlight w:val="yellow"/>
          <w:u w:val="single"/>
        </w:rPr>
        <w:t>objects of utilization</w:t>
      </w:r>
      <w:r w:rsidRPr="0042059C">
        <w:rPr>
          <w:rFonts w:eastAsia="Cambria"/>
          <w:highlight w:val="yellow"/>
          <w:u w:val="single"/>
        </w:rPr>
        <w:t xml:space="preserve">. </w:t>
      </w:r>
      <w:r w:rsidRPr="00E110F6">
        <w:rPr>
          <w:rFonts w:eastAsia="Cambria"/>
          <w:iCs/>
          <w:highlight w:val="yellow"/>
          <w:u w:val="single"/>
        </w:rPr>
        <w:t>Rapid ecological destruction</w:t>
      </w:r>
      <w:r w:rsidRPr="0042059C">
        <w:rPr>
          <w:rFonts w:eastAsia="Cambria"/>
          <w:highlight w:val="yellow"/>
          <w:u w:val="single"/>
        </w:rPr>
        <w:t xml:space="preserve"> through </w:t>
      </w:r>
      <w:r w:rsidRPr="00E110F6">
        <w:rPr>
          <w:rFonts w:eastAsia="Cambria"/>
          <w:iCs/>
          <w:highlight w:val="yellow"/>
          <w:u w:val="single"/>
        </w:rPr>
        <w:t>depletion</w:t>
      </w:r>
      <w:r w:rsidRPr="0042059C">
        <w:rPr>
          <w:rFonts w:eastAsia="Cambria"/>
          <w:highlight w:val="yellow"/>
          <w:u w:val="single"/>
        </w:rPr>
        <w:t xml:space="preserve"> is the consequence</w:t>
      </w:r>
      <w:r w:rsidRPr="00C0357D">
        <w:rPr>
          <w:rFonts w:eastAsia="Cambria"/>
          <w:sz w:val="12"/>
        </w:rPr>
        <w:t xml:space="preserve">. If one makes more profit by </w:t>
      </w:r>
      <w:r w:rsidRPr="0042059C">
        <w:rPr>
          <w:rFonts w:eastAsia="Cambria"/>
          <w:u w:val="single"/>
        </w:rPr>
        <w:t>cutting down trees</w:t>
      </w:r>
      <w:r w:rsidRPr="00C0357D">
        <w:rPr>
          <w:rFonts w:eastAsia="Cambria"/>
          <w:sz w:val="12"/>
        </w:rPr>
        <w:t xml:space="preserve"> than by planting them, then there is no reason not to cut them.[33] Neither the public nor the state interferes</w:t>
      </w:r>
      <w:r w:rsidRPr="00C0357D">
        <w:rPr>
          <w:rFonts w:eastAsia="Cambria"/>
          <w:sz w:val="12"/>
          <w:szCs w:val="12"/>
        </w:rPr>
        <w:t xml:space="preserve">, </w:t>
      </w:r>
      <w:r w:rsidRPr="00C0357D">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C0357D">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C0357D">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w:t>
      </w:r>
      <w:proofErr w:type="gramStart"/>
      <w:r w:rsidRPr="00C0357D">
        <w:rPr>
          <w:rFonts w:eastAsia="Cambria"/>
          <w:sz w:val="12"/>
          <w:szCs w:val="16"/>
        </w:rPr>
        <w:t>in order for</w:t>
      </w:r>
      <w:proofErr w:type="gramEnd"/>
      <w:r w:rsidRPr="00C0357D">
        <w:rPr>
          <w:rFonts w:eastAsia="Cambria"/>
          <w:sz w:val="12"/>
          <w:szCs w:val="16"/>
        </w:rPr>
        <w:t xml:space="preserve"> corporations to gain free access to the Congo’s natural resources that are the reason for the wars that plague the region today. After all, one needs diamonds and coltan for mobile phones. </w:t>
      </w:r>
      <w:r w:rsidRPr="00C0357D">
        <w:rPr>
          <w:rFonts w:eastAsia="Cambria"/>
          <w:sz w:val="12"/>
        </w:rPr>
        <w:t xml:space="preserve">Today, </w:t>
      </w:r>
      <w:r w:rsidRPr="0042059C">
        <w:rPr>
          <w:rFonts w:eastAsia="Cambria"/>
          <w:highlight w:val="yellow"/>
          <w:u w:val="single"/>
        </w:rPr>
        <w:t>everything</w:t>
      </w:r>
      <w:r w:rsidRPr="0042059C">
        <w:rPr>
          <w:rFonts w:eastAsia="Cambria"/>
          <w:u w:val="single"/>
        </w:rPr>
        <w:t xml:space="preserve"> on earth </w:t>
      </w:r>
      <w:r w:rsidRPr="00E110F6">
        <w:rPr>
          <w:rStyle w:val="StyleUnderline"/>
          <w:highlight w:val="yellow"/>
        </w:rPr>
        <w:t>is turned</w:t>
      </w:r>
      <w:r w:rsidRPr="00E110F6">
        <w:rPr>
          <w:rFonts w:eastAsia="Cambria"/>
          <w:iCs/>
          <w:u w:val="single"/>
        </w:rPr>
        <w:t xml:space="preserve"> </w:t>
      </w:r>
      <w:r w:rsidRPr="00E110F6">
        <w:rPr>
          <w:rFonts w:eastAsia="Cambria"/>
          <w:iCs/>
          <w:highlight w:val="yellow"/>
          <w:u w:val="single"/>
        </w:rPr>
        <w:t>into commodities</w:t>
      </w:r>
      <w:r w:rsidRPr="00C0357D">
        <w:rPr>
          <w:rFonts w:eastAsia="Cambria"/>
          <w:sz w:val="12"/>
        </w:rPr>
        <w:t xml:space="preserve">, </w:t>
      </w:r>
      <w:proofErr w:type="gramStart"/>
      <w:r w:rsidRPr="00C0357D">
        <w:rPr>
          <w:rFonts w:eastAsia="Cambria"/>
          <w:sz w:val="12"/>
        </w:rPr>
        <w:t>i.e.</w:t>
      </w:r>
      <w:proofErr w:type="gramEnd"/>
      <w:r w:rsidRPr="00C0357D">
        <w:rPr>
          <w:rFonts w:eastAsia="Cambria"/>
          <w:sz w:val="12"/>
        </w:rPr>
        <w:t xml:space="preserve"> everything becomes </w:t>
      </w:r>
      <w:r w:rsidRPr="0042059C">
        <w:rPr>
          <w:rFonts w:eastAsia="Cambria"/>
          <w:u w:val="single"/>
        </w:rPr>
        <w:t>an object of “trade” and commercialization</w:t>
      </w:r>
      <w:r w:rsidRPr="00C0357D">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42059C">
        <w:rPr>
          <w:rFonts w:eastAsia="Cambria"/>
          <w:u w:val="single"/>
        </w:rPr>
        <w:t xml:space="preserve">The objective is to transform everyone and everything into commodities, </w:t>
      </w:r>
      <w:r w:rsidRPr="00E110F6">
        <w:rPr>
          <w:rFonts w:eastAsia="Cambria"/>
          <w:iCs/>
          <w:highlight w:val="yellow"/>
          <w:u w:val="single"/>
        </w:rPr>
        <w:t>including life itself</w:t>
      </w:r>
      <w:r w:rsidRPr="00C0357D">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C0357D">
        <w:rPr>
          <w:sz w:val="12"/>
        </w:rPr>
        <w:t xml:space="preserve">Total global maximized accumulation of money/capital as abstract wealth becomes the sole purpose of economic activity. A “free” world market for everything </w:t>
      </w:r>
      <w:proofErr w:type="gramStart"/>
      <w:r w:rsidRPr="00C0357D">
        <w:rPr>
          <w:sz w:val="12"/>
        </w:rPr>
        <w:t>has to</w:t>
      </w:r>
      <w:proofErr w:type="gramEnd"/>
      <w:r w:rsidRPr="00C0357D">
        <w:rPr>
          <w:sz w:val="12"/>
        </w:rPr>
        <w:t xml:space="preserve"> be established – a world market that functions according to the interests of the corporations and capitalist money. The installment of such a market proceeds with dazzling speed. It creates new profit possibilities where they have not existed before, </w:t>
      </w:r>
      <w:proofErr w:type="gramStart"/>
      <w:r w:rsidRPr="00C0357D">
        <w:rPr>
          <w:sz w:val="12"/>
        </w:rPr>
        <w:t>e.g.</w:t>
      </w:r>
      <w:proofErr w:type="gramEnd"/>
      <w:r w:rsidRPr="00C0357D">
        <w:rPr>
          <w:sz w:val="12"/>
        </w:rPr>
        <w:t xml:space="preserve"> in Iraq, Eastern Europe or China. One thing remains generally overlooked: the abstract wealth created for accumulation implies the destruction of nature as concrete wealth. The result is a “hole in the ground” and next to it a garbage dump with used commodities, outdated </w:t>
      </w:r>
      <w:proofErr w:type="gramStart"/>
      <w:r w:rsidRPr="00C0357D">
        <w:rPr>
          <w:sz w:val="12"/>
        </w:rPr>
        <w:t>machinery</w:t>
      </w:r>
      <w:proofErr w:type="gramEnd"/>
      <w:r w:rsidRPr="00C0357D">
        <w:rPr>
          <w:sz w:val="12"/>
        </w:rPr>
        <w:t xml:space="preserve">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w:t>
      </w:r>
      <w:r w:rsidRPr="00C0357D">
        <w:rPr>
          <w:sz w:val="12"/>
        </w:rPr>
        <w:lastRenderedPageBreak/>
        <w:t>commodities, money, capital and machinery into nature or concrete wealth. It seems that underlying all “economic development” is the assumption that “resources”, the “sources of wealth”,[38] are renewable and everlasting</w:t>
      </w:r>
      <w:r w:rsidRPr="00C0357D">
        <w:rPr>
          <w:rFonts w:eastAsia="Cambria"/>
          <w:sz w:val="12"/>
        </w:rPr>
        <w:t xml:space="preserve"> – just like the “growth” they create.[39] </w:t>
      </w:r>
      <w:r w:rsidRPr="00C0357D">
        <w:rPr>
          <w:rFonts w:eastAsia="Cambria"/>
          <w:sz w:val="12"/>
          <w:szCs w:val="16"/>
        </w:rPr>
        <w:t xml:space="preserve">The notion that capitalism and democracy are one is proven a myth by neoliberalism and its “monetary totalitarianism”.[40] </w:t>
      </w:r>
      <w:r w:rsidRPr="00C0357D">
        <w:rPr>
          <w:rFonts w:eastAsia="Cambria"/>
          <w:highlight w:val="yellow"/>
          <w:u w:val="single"/>
        </w:rPr>
        <w:t>The primacy of politics over economy has been lost</w:t>
      </w:r>
      <w:r w:rsidRPr="00C0357D">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E110F6">
        <w:rPr>
          <w:rFonts w:eastAsia="Cambria"/>
          <w:iCs/>
          <w:highlight w:val="yellow"/>
          <w:u w:val="single"/>
        </w:rPr>
        <w:t>Neoliberalism and war are two sides of the same coin</w:t>
      </w:r>
      <w:r w:rsidRPr="00C0357D">
        <w:rPr>
          <w:rFonts w:eastAsia="Cambria"/>
          <w:sz w:val="12"/>
        </w:rPr>
        <w:t xml:space="preserve">.[44] </w:t>
      </w:r>
      <w:r w:rsidRPr="0042059C">
        <w:rPr>
          <w:rFonts w:eastAsia="Cambria"/>
          <w:u w:val="single"/>
        </w:rPr>
        <w:t>Free trade, piracy and war are still “an inseparable three”</w:t>
      </w:r>
      <w:r w:rsidRPr="00C0357D">
        <w:rPr>
          <w:rFonts w:eastAsia="Cambria"/>
          <w:sz w:val="12"/>
        </w:rPr>
        <w:t xml:space="preserve"> – today maybe more so than ever. </w:t>
      </w:r>
      <w:r w:rsidRPr="0042059C">
        <w:rPr>
          <w:rFonts w:eastAsia="Cambria"/>
          <w:u w:val="single"/>
        </w:rPr>
        <w:t>War is not only “good for the economy” but is indeed its driving force and can be understood as the “continuation of economy with other means”</w:t>
      </w:r>
      <w:r w:rsidRPr="00C0357D">
        <w:rPr>
          <w:rFonts w:eastAsia="Cambria"/>
          <w:sz w:val="12"/>
        </w:rPr>
        <w:t xml:space="preserve">.[45] War and economy have become almost indistinguishable.[46] </w:t>
      </w:r>
      <w:r w:rsidRPr="0042059C">
        <w:rPr>
          <w:rFonts w:eastAsia="Cambria"/>
          <w:u w:val="single"/>
        </w:rPr>
        <w:t>Wars about resources</w:t>
      </w:r>
      <w:r w:rsidRPr="00C0357D">
        <w:rPr>
          <w:rFonts w:eastAsia="Cambria"/>
          <w:sz w:val="12"/>
        </w:rPr>
        <w:t xml:space="preserve"> – </w:t>
      </w:r>
      <w:r w:rsidRPr="0042059C">
        <w:rPr>
          <w:rFonts w:eastAsia="Cambria"/>
          <w:u w:val="single"/>
        </w:rPr>
        <w:t>especially oil and water</w:t>
      </w:r>
      <w:r w:rsidRPr="00C0357D">
        <w:rPr>
          <w:rFonts w:eastAsia="Cambria"/>
          <w:sz w:val="12"/>
        </w:rPr>
        <w:t xml:space="preserve"> – </w:t>
      </w:r>
      <w:r w:rsidRPr="0042059C">
        <w:rPr>
          <w:rFonts w:eastAsia="Cambria"/>
          <w:u w:val="single"/>
        </w:rPr>
        <w:t>have already begun</w:t>
      </w:r>
      <w:r w:rsidRPr="00C0357D">
        <w:rPr>
          <w:rFonts w:eastAsia="Cambria"/>
          <w:sz w:val="12"/>
        </w:rPr>
        <w:t xml:space="preserve">.[47] </w:t>
      </w:r>
      <w:r w:rsidRPr="0042059C">
        <w:rPr>
          <w:rFonts w:eastAsia="Cambria"/>
          <w:u w:val="single"/>
        </w:rPr>
        <w:t>The Gulf Wars are the most obvious</w:t>
      </w:r>
      <w:r w:rsidRPr="00C0357D">
        <w:rPr>
          <w:rFonts w:eastAsia="Cambria"/>
          <w:sz w:val="12"/>
        </w:rPr>
        <w:t xml:space="preserve"> examples. </w:t>
      </w:r>
      <w:r w:rsidRPr="0042059C">
        <w:rPr>
          <w:rFonts w:eastAsia="Cambria"/>
          <w:u w:val="single"/>
        </w:rPr>
        <w:t>Militarism</w:t>
      </w:r>
      <w:r w:rsidRPr="00C0357D">
        <w:rPr>
          <w:rFonts w:eastAsia="Cambria"/>
          <w:sz w:val="12"/>
        </w:rPr>
        <w:t xml:space="preserve"> once again </w:t>
      </w:r>
      <w:r w:rsidRPr="0042059C">
        <w:rPr>
          <w:rFonts w:eastAsia="Cambria"/>
          <w:u w:val="single"/>
        </w:rPr>
        <w:t xml:space="preserve">appears </w:t>
      </w:r>
      <w:r w:rsidRPr="00C0357D">
        <w:rPr>
          <w:sz w:val="12"/>
        </w:rPr>
        <w:t>as the “executor of capital accumulation</w:t>
      </w:r>
      <w:r w:rsidRPr="00C0357D">
        <w:rPr>
          <w:rFonts w:eastAsia="Cambria"/>
          <w:sz w:val="12"/>
        </w:rPr>
        <w:t xml:space="preserve">” – potentially everywhere and enduringly.[48] </w:t>
      </w:r>
      <w:r w:rsidRPr="0042059C">
        <w:rPr>
          <w:rFonts w:eastAsia="Cambria"/>
          <w:u w:val="single"/>
        </w:rPr>
        <w:t>Human rights</w:t>
      </w:r>
      <w:r w:rsidRPr="00C0357D">
        <w:rPr>
          <w:rFonts w:eastAsia="Cambria"/>
          <w:sz w:val="12"/>
        </w:rPr>
        <w:t xml:space="preserve"> and rights of sovereignty </w:t>
      </w:r>
      <w:r w:rsidRPr="0042059C">
        <w:rPr>
          <w:rFonts w:eastAsia="Cambria"/>
          <w:u w:val="single"/>
        </w:rPr>
        <w:t>have been transferred from people</w:t>
      </w:r>
      <w:r w:rsidRPr="00C0357D">
        <w:rPr>
          <w:rFonts w:eastAsia="Cambria"/>
          <w:sz w:val="12"/>
        </w:rPr>
        <w:t xml:space="preserve">, </w:t>
      </w:r>
      <w:proofErr w:type="gramStart"/>
      <w:r w:rsidRPr="00C0357D">
        <w:rPr>
          <w:rFonts w:eastAsia="Cambria"/>
          <w:sz w:val="12"/>
        </w:rPr>
        <w:t>communities</w:t>
      </w:r>
      <w:proofErr w:type="gramEnd"/>
      <w:r w:rsidRPr="00C0357D">
        <w:rPr>
          <w:rFonts w:eastAsia="Cambria"/>
          <w:sz w:val="12"/>
        </w:rPr>
        <w:t xml:space="preserve"> and governments </w:t>
      </w:r>
      <w:r w:rsidRPr="0042059C">
        <w:rPr>
          <w:rFonts w:eastAsia="Cambria"/>
          <w:u w:val="single"/>
        </w:rPr>
        <w:t>to corporations</w:t>
      </w:r>
      <w:r w:rsidRPr="00C0357D">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w:t>
      </w:r>
      <w:proofErr w:type="gramStart"/>
      <w:r w:rsidRPr="00C0357D">
        <w:rPr>
          <w:rFonts w:eastAsia="Cambria"/>
          <w:sz w:val="12"/>
        </w:rPr>
        <w:t>East</w:t>
      </w:r>
      <w:proofErr w:type="gramEnd"/>
      <w:r w:rsidRPr="00C0357D">
        <w:rPr>
          <w:rFonts w:eastAsia="Cambria"/>
          <w:sz w:val="12"/>
        </w:rPr>
        <w:t xml:space="preserve"> and West – today, everywhere is South. An according </w:t>
      </w:r>
      <w:r w:rsidRPr="0042059C">
        <w:rPr>
          <w:rFonts w:eastAsia="Cambria"/>
          <w:u w:val="single"/>
        </w:rPr>
        <w:t>International Law</w:t>
      </w:r>
      <w:r w:rsidRPr="00C0357D">
        <w:rPr>
          <w:rFonts w:eastAsia="Cambria"/>
          <w:sz w:val="12"/>
        </w:rPr>
        <w:t xml:space="preserve"> is established which effectively functions from top to bottom (“top-down”) and </w:t>
      </w:r>
      <w:r w:rsidRPr="0042059C">
        <w:rPr>
          <w:rFonts w:eastAsia="Cambria"/>
          <w:u w:val="single"/>
        </w:rPr>
        <w:t>eliminates all local and regional communal rights</w:t>
      </w:r>
      <w:r w:rsidRPr="00C0357D">
        <w:rPr>
          <w:rFonts w:eastAsia="Cambria"/>
          <w:sz w:val="12"/>
        </w:rPr>
        <w:t xml:space="preserve">. And not only that: many such rights are rendered invalid both retroactively and for the future.[53] </w:t>
      </w:r>
      <w:r w:rsidRPr="0042059C">
        <w:rPr>
          <w:rFonts w:eastAsia="Cambria"/>
          <w:highlight w:val="yellow"/>
          <w:u w:val="single"/>
        </w:rPr>
        <w:t>The logic of neoliberalism</w:t>
      </w:r>
      <w:r w:rsidRPr="00C0357D">
        <w:rPr>
          <w:rFonts w:eastAsia="Cambria"/>
          <w:sz w:val="12"/>
        </w:rPr>
        <w:t xml:space="preserve"> as a sort of totalitarian neo-mercantilism </w:t>
      </w:r>
      <w:r w:rsidRPr="0042059C">
        <w:rPr>
          <w:rFonts w:eastAsia="Cambria"/>
          <w:highlight w:val="yellow"/>
          <w:u w:val="single"/>
        </w:rPr>
        <w:t>is that all resources</w:t>
      </w:r>
      <w:r w:rsidRPr="0042059C">
        <w:rPr>
          <w:rFonts w:eastAsia="Cambria"/>
          <w:u w:val="single"/>
        </w:rPr>
        <w:t xml:space="preserve">, all </w:t>
      </w:r>
      <w:r w:rsidRPr="0042059C">
        <w:rPr>
          <w:rFonts w:eastAsia="Cambria"/>
          <w:highlight w:val="yellow"/>
          <w:u w:val="single"/>
        </w:rPr>
        <w:t>markets</w:t>
      </w:r>
      <w:r w:rsidRPr="0042059C">
        <w:rPr>
          <w:rFonts w:eastAsia="Cambria"/>
          <w:u w:val="single"/>
        </w:rPr>
        <w:t xml:space="preserve">, all </w:t>
      </w:r>
      <w:r w:rsidRPr="0042059C">
        <w:rPr>
          <w:rFonts w:eastAsia="Cambria"/>
          <w:highlight w:val="yellow"/>
          <w:u w:val="single"/>
        </w:rPr>
        <w:t>money</w:t>
      </w:r>
      <w:r w:rsidRPr="0042059C">
        <w:rPr>
          <w:rFonts w:eastAsia="Cambria"/>
          <w:u w:val="single"/>
        </w:rPr>
        <w:t xml:space="preserve">, all profits, all </w:t>
      </w:r>
      <w:r w:rsidRPr="0042059C">
        <w:rPr>
          <w:rFonts w:eastAsia="Cambria"/>
          <w:highlight w:val="yellow"/>
          <w:u w:val="single"/>
        </w:rPr>
        <w:t>means of production</w:t>
      </w:r>
      <w:r w:rsidRPr="0042059C">
        <w:rPr>
          <w:rFonts w:eastAsia="Cambria"/>
          <w:u w:val="single"/>
        </w:rPr>
        <w:t xml:space="preserve">, all “investment opportunities”, all </w:t>
      </w:r>
      <w:r w:rsidRPr="0042059C">
        <w:rPr>
          <w:rFonts w:eastAsia="Cambria"/>
          <w:highlight w:val="yellow"/>
          <w:u w:val="single"/>
        </w:rPr>
        <w:t>rights and</w:t>
      </w:r>
      <w:r w:rsidRPr="0042059C">
        <w:rPr>
          <w:rFonts w:eastAsia="Cambria"/>
          <w:u w:val="single"/>
        </w:rPr>
        <w:t xml:space="preserve"> all </w:t>
      </w:r>
      <w:r w:rsidRPr="0042059C">
        <w:rPr>
          <w:rFonts w:eastAsia="Cambria"/>
          <w:highlight w:val="yellow"/>
          <w:u w:val="single"/>
        </w:rPr>
        <w:t xml:space="preserve">power </w:t>
      </w:r>
      <w:r w:rsidRPr="00E110F6">
        <w:rPr>
          <w:rFonts w:eastAsia="Cambria"/>
          <w:iCs/>
          <w:highlight w:val="yellow"/>
          <w:u w:val="single"/>
        </w:rPr>
        <w:t>belong to the corporations only</w:t>
      </w:r>
      <w:r w:rsidRPr="00C0357D">
        <w:rPr>
          <w:rFonts w:eastAsia="Cambria"/>
          <w:sz w:val="12"/>
        </w:rPr>
        <w:t>. To paraphrase Richard Sennett: “Everything to the Corporations</w:t>
      </w:r>
      <w:proofErr w:type="gramStart"/>
      <w:r w:rsidRPr="00C0357D">
        <w:rPr>
          <w:rFonts w:eastAsia="Cambria"/>
          <w:sz w:val="12"/>
        </w:rPr>
        <w:t>!”[</w:t>
      </w:r>
      <w:proofErr w:type="gramEnd"/>
      <w:r w:rsidRPr="00C0357D">
        <w:rPr>
          <w:rFonts w:eastAsia="Cambria"/>
          <w:sz w:val="12"/>
        </w:rPr>
        <w:t xml:space="preserve">54] One might add: “Now!” The </w:t>
      </w:r>
      <w:r w:rsidRPr="0042059C">
        <w:rPr>
          <w:rFonts w:eastAsia="Cambria"/>
          <w:u w:val="single"/>
        </w:rPr>
        <w:t>corporations</w:t>
      </w:r>
      <w:r w:rsidRPr="00C0357D">
        <w:rPr>
          <w:rFonts w:eastAsia="Cambria"/>
          <w:sz w:val="12"/>
        </w:rPr>
        <w:t xml:space="preserve"> are free to </w:t>
      </w:r>
      <w:r w:rsidRPr="0042059C">
        <w:rPr>
          <w:rFonts w:eastAsia="Cambria"/>
          <w:u w:val="single"/>
        </w:rPr>
        <w:t>do whatever they please</w:t>
      </w:r>
      <w:r w:rsidRPr="00C0357D">
        <w:rPr>
          <w:rFonts w:eastAsia="Cambria"/>
          <w:sz w:val="12"/>
        </w:rPr>
        <w:t xml:space="preserve"> with what they get. Nobody is allowed to interfere. Ironically, we are expected to rely on them to find a way out of the crisis we are in. </w:t>
      </w:r>
      <w:r w:rsidRPr="0042059C">
        <w:rPr>
          <w:rFonts w:eastAsia="Cambria"/>
          <w:highlight w:val="yellow"/>
          <w:u w:val="single"/>
        </w:rPr>
        <w:t xml:space="preserve">This puts the </w:t>
      </w:r>
      <w:r w:rsidRPr="00E110F6">
        <w:rPr>
          <w:rFonts w:eastAsia="Cambria"/>
          <w:iCs/>
          <w:highlight w:val="yellow"/>
          <w:u w:val="single"/>
        </w:rPr>
        <w:t>entire globe at risk</w:t>
      </w:r>
      <w:r w:rsidRPr="0042059C">
        <w:rPr>
          <w:rFonts w:eastAsia="Cambria"/>
          <w:u w:val="single"/>
        </w:rPr>
        <w:t xml:space="preserve"> since responsibility is something the corporations do not have or know</w:t>
      </w:r>
      <w:r w:rsidRPr="00C0357D">
        <w:rPr>
          <w:rFonts w:eastAsia="Cambria"/>
          <w:sz w:val="12"/>
        </w:rPr>
        <w:t xml:space="preserve">. The times of social contracts are gone.[55] In fact, pointing out the crisis alone has become a crime and all critique will soon be defined as “terror” and persecuted as such.[56] </w:t>
      </w:r>
      <w:r w:rsidRPr="00C0357D">
        <w:rPr>
          <w:rFonts w:eastAsia="Cambria"/>
          <w:sz w:val="12"/>
          <w:szCs w:val="16"/>
        </w:rPr>
        <w:t xml:space="preserve">IMF Economic Medicine </w:t>
      </w:r>
      <w:r w:rsidRPr="00C0357D">
        <w:rPr>
          <w:rFonts w:eastAsia="Cambria"/>
          <w:sz w:val="12"/>
        </w:rPr>
        <w:t xml:space="preserve">Since the 1980s, it is mainly the </w:t>
      </w:r>
      <w:r w:rsidRPr="00C0357D">
        <w:rPr>
          <w:sz w:val="12"/>
        </w:rPr>
        <w:t>Structural Adjustment Programs (SAPs) of the World Bank and the IMF that act as the enforcers of neoliberalism. These programs are levied against the countries of the South which can be extorted due to their debts. Meanwhile</w:t>
      </w:r>
      <w:r w:rsidRPr="00C0357D">
        <w:rPr>
          <w:rFonts w:eastAsia="Cambria"/>
          <w:sz w:val="12"/>
        </w:rPr>
        <w:t xml:space="preserve">, numerous </w:t>
      </w:r>
      <w:r w:rsidRPr="0042059C">
        <w:rPr>
          <w:rFonts w:eastAsia="Cambria"/>
          <w:highlight w:val="yellow"/>
          <w:u w:val="single"/>
        </w:rPr>
        <w:t>military interventions</w:t>
      </w:r>
      <w:r w:rsidRPr="0042059C">
        <w:rPr>
          <w:rFonts w:eastAsia="Cambria"/>
          <w:u w:val="single"/>
        </w:rPr>
        <w:t xml:space="preserve"> and wars</w:t>
      </w:r>
      <w:r w:rsidRPr="00C0357D">
        <w:rPr>
          <w:rFonts w:eastAsia="Cambria"/>
          <w:sz w:val="12"/>
        </w:rPr>
        <w:t xml:space="preserve"> help to </w:t>
      </w:r>
      <w:r w:rsidRPr="0042059C">
        <w:rPr>
          <w:rFonts w:eastAsia="Cambria"/>
          <w:highlight w:val="yellow"/>
          <w:u w:val="single"/>
        </w:rPr>
        <w:t>take possession of</w:t>
      </w:r>
      <w:r w:rsidRPr="0042059C">
        <w:rPr>
          <w:rFonts w:eastAsia="Cambria"/>
          <w:u w:val="single"/>
        </w:rPr>
        <w:t xml:space="preserve"> the </w:t>
      </w:r>
      <w:r w:rsidRPr="0042059C">
        <w:rPr>
          <w:rFonts w:eastAsia="Cambria"/>
          <w:highlight w:val="yellow"/>
          <w:u w:val="single"/>
        </w:rPr>
        <w:t>assets</w:t>
      </w:r>
      <w:r w:rsidRPr="0042059C">
        <w:rPr>
          <w:rFonts w:eastAsia="Cambria"/>
          <w:u w:val="single"/>
        </w:rPr>
        <w:t xml:space="preserve"> that </w:t>
      </w:r>
      <w:proofErr w:type="gramStart"/>
      <w:r w:rsidRPr="0042059C">
        <w:rPr>
          <w:rFonts w:eastAsia="Cambria"/>
          <w:u w:val="single"/>
        </w:rPr>
        <w:t>still remain</w:t>
      </w:r>
      <w:proofErr w:type="gramEnd"/>
      <w:r w:rsidRPr="0042059C">
        <w:rPr>
          <w:rFonts w:eastAsia="Cambria"/>
          <w:u w:val="single"/>
        </w:rPr>
        <w:t xml:space="preserve">, </w:t>
      </w:r>
      <w:r w:rsidRPr="0042059C">
        <w:rPr>
          <w:rFonts w:eastAsia="Cambria"/>
          <w:highlight w:val="yellow"/>
          <w:u w:val="single"/>
        </w:rPr>
        <w:t>secure resources, install neoliberalism</w:t>
      </w:r>
      <w:r w:rsidRPr="0042059C">
        <w:rPr>
          <w:rFonts w:eastAsia="Cambria"/>
          <w:u w:val="single"/>
        </w:rPr>
        <w:t xml:space="preserve"> as the global economic politics, </w:t>
      </w:r>
      <w:r w:rsidRPr="0042059C">
        <w:rPr>
          <w:rFonts w:eastAsia="Cambria"/>
          <w:highlight w:val="yellow"/>
          <w:u w:val="single"/>
        </w:rPr>
        <w:t>crush resistance</w:t>
      </w:r>
      <w:r w:rsidRPr="0042059C">
        <w:rPr>
          <w:rFonts w:eastAsia="Cambria"/>
          <w:u w:val="single"/>
        </w:rPr>
        <w:t xml:space="preserve"> movements</w:t>
      </w:r>
      <w:r w:rsidRPr="00C0357D">
        <w:rPr>
          <w:rFonts w:eastAsia="Cambria"/>
          <w:sz w:val="12"/>
        </w:rPr>
        <w:t xml:space="preserve"> (which are cynically labeled as “IMF uprisings”), </w:t>
      </w:r>
      <w:r w:rsidRPr="00C0357D">
        <w:rPr>
          <w:sz w:val="12"/>
        </w:rPr>
        <w:t xml:space="preserve">and facilitate the lucrative business of reconstruction.[57] In the 1980s, Ronald Reagan and Margaret Thatcher introduced neoliberalism in Anglo-America. In 1989, the so-called “Washington Consensus” was formulated. It claimed to lead to global freedom, </w:t>
      </w:r>
      <w:proofErr w:type="gramStart"/>
      <w:r w:rsidRPr="00C0357D">
        <w:rPr>
          <w:sz w:val="12"/>
        </w:rPr>
        <w:t>prosperity</w:t>
      </w:r>
      <w:proofErr w:type="gramEnd"/>
      <w:r w:rsidRPr="00C0357D">
        <w:rPr>
          <w:sz w:val="12"/>
        </w:rPr>
        <w:t xml:space="preserve">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w:t>
      </w:r>
      <w:proofErr w:type="gramStart"/>
      <w:r w:rsidRPr="00C0357D">
        <w:rPr>
          <w:sz w:val="12"/>
        </w:rPr>
        <w:t>liberal</w:t>
      </w:r>
      <w:proofErr w:type="gramEnd"/>
      <w:r w:rsidRPr="00C0357D">
        <w:rPr>
          <w:sz w:val="12"/>
        </w:rPr>
        <w:t xml:space="preserve"> or green, accept this. There is no analysis of the connection between the politics of neoliberalism, its history, its background and its effects on Europe and other parts of the world. Likewise, there is no analysis of its connection to the new militarism.</w:t>
      </w:r>
    </w:p>
    <w:p w14:paraId="21560225" w14:textId="77777777" w:rsidR="00C80659" w:rsidRPr="00C80659" w:rsidRDefault="00C80659" w:rsidP="00C80659"/>
    <w:p w14:paraId="16789B1C" w14:textId="77777777" w:rsidR="00492B01" w:rsidRPr="008E1073" w:rsidRDefault="00492B01" w:rsidP="00492B01">
      <w:pPr>
        <w:pStyle w:val="Heading4"/>
      </w:pPr>
      <w:r>
        <w:t>It’s inevitable and refusing non “ideal” solutions turns their offense.</w:t>
      </w:r>
    </w:p>
    <w:p w14:paraId="2BE33121" w14:textId="77777777" w:rsidR="00492B01" w:rsidRPr="008E1073" w:rsidRDefault="00492B01" w:rsidP="00492B01">
      <w:r w:rsidRPr="008E1073">
        <w:rPr>
          <w:b/>
          <w:bCs/>
        </w:rPr>
        <w:t>Bryant, 12</w:t>
      </w:r>
      <w:r w:rsidRPr="008E1073">
        <w:t xml:space="preserve">—Professor of Philosophy at Collin College (Levi, “We’ll Never Do Better Than a Politician: Climate Change and Purity,” </w:t>
      </w:r>
      <w:hyperlink r:id="rId12" w:history="1">
        <w:r w:rsidRPr="008E1073">
          <w:t>https://larvalsubjects.wordpress.com/2012/05/11/well-never-do-better-than-a-politician-climate-change-and-purity/</w:t>
        </w:r>
      </w:hyperlink>
      <w:r w:rsidRPr="008E1073">
        <w:t>, dml)</w:t>
      </w:r>
    </w:p>
    <w:p w14:paraId="45E07C0E" w14:textId="77777777" w:rsidR="00492B01" w:rsidRPr="008E1073" w:rsidRDefault="00492B01" w:rsidP="00492B01"/>
    <w:p w14:paraId="50040059" w14:textId="77777777" w:rsidR="00492B01" w:rsidRPr="008E1073" w:rsidRDefault="00492B01" w:rsidP="00492B01">
      <w:pPr>
        <w:rPr>
          <w:sz w:val="16"/>
        </w:rPr>
      </w:pPr>
      <w:r w:rsidRPr="008E1073">
        <w:rPr>
          <w:u w:val="single"/>
        </w:rPr>
        <w:t>It is quite true that it is the system of global capitalism or the market that has created our climate problems</w:t>
      </w:r>
      <w:r w:rsidRPr="008E1073">
        <w:rPr>
          <w:sz w:val="16"/>
        </w:rPr>
        <w:t xml:space="preserve"> (though, as Jared Diamond shows in Collapse, other systems of production have also produced devastating climate problems).  In its insistence on profit and expansion in each economic quarter, markets as currently structured provide no brakes for environmental destructive actions.  The system is itself pathological.</w:t>
      </w:r>
    </w:p>
    <w:p w14:paraId="448E3950" w14:textId="77777777" w:rsidR="00492B01" w:rsidRPr="008E1073" w:rsidRDefault="00492B01" w:rsidP="00492B01">
      <w:pPr>
        <w:rPr>
          <w:u w:val="single"/>
        </w:rPr>
      </w:pPr>
      <w:r w:rsidRPr="008E1073">
        <w:rPr>
          <w:sz w:val="16"/>
        </w:rPr>
        <w:t xml:space="preserve">However, </w:t>
      </w:r>
      <w:r w:rsidRPr="008E1073">
        <w:rPr>
          <w:u w:val="single"/>
        </w:rPr>
        <w:t xml:space="preserve">pointing this out and deriding </w:t>
      </w:r>
      <w:proofErr w:type="gramStart"/>
      <w:r w:rsidRPr="008E1073">
        <w:rPr>
          <w:u w:val="single"/>
        </w:rPr>
        <w:t>market based</w:t>
      </w:r>
      <w:proofErr w:type="gramEnd"/>
      <w:r w:rsidRPr="008E1073">
        <w:rPr>
          <w:u w:val="single"/>
        </w:rPr>
        <w:t xml:space="preserve"> solutions </w:t>
      </w:r>
      <w:r w:rsidRPr="008E1073">
        <w:rPr>
          <w:b/>
          <w:iCs/>
          <w:u w:val="single"/>
          <w:bdr w:val="single" w:sz="8" w:space="0" w:color="auto"/>
        </w:rPr>
        <w:t>doesn’t get us very far</w:t>
      </w:r>
      <w:r w:rsidRPr="008E1073">
        <w:rPr>
          <w:u w:val="single"/>
        </w:rPr>
        <w:t>.</w:t>
      </w:r>
      <w:r w:rsidRPr="008E1073">
        <w:rPr>
          <w:sz w:val="16"/>
        </w:rPr>
        <w:t xml:space="preserve">  In fact, </w:t>
      </w:r>
      <w:r w:rsidRPr="008E1073">
        <w:rPr>
          <w:u w:val="single"/>
        </w:rPr>
        <w:t xml:space="preserve">such a response to proposed market-based solutions is </w:t>
      </w:r>
      <w:r w:rsidRPr="008E1073">
        <w:rPr>
          <w:b/>
          <w:iCs/>
          <w:u w:val="single"/>
          <w:bdr w:val="single" w:sz="8" w:space="0" w:color="auto"/>
        </w:rPr>
        <w:t>downright dangerous</w:t>
      </w:r>
      <w:r w:rsidRPr="008E1073">
        <w:rPr>
          <w:u w:val="single"/>
        </w:rPr>
        <w:t xml:space="preserve"> and </w:t>
      </w:r>
      <w:r w:rsidRPr="008E1073">
        <w:rPr>
          <w:b/>
          <w:iCs/>
          <w:u w:val="single"/>
          <w:bdr w:val="single" w:sz="8" w:space="0" w:color="auto"/>
        </w:rPr>
        <w:t>irresponsible</w:t>
      </w:r>
      <w:r w:rsidRPr="008E1073">
        <w:rPr>
          <w:u w:val="single"/>
        </w:rPr>
        <w:t>.  The fact</w:t>
      </w:r>
      <w:r w:rsidRPr="008E1073">
        <w:rPr>
          <w:sz w:val="16"/>
        </w:rPr>
        <w:t xml:space="preserve"> of the </w:t>
      </w:r>
      <w:r w:rsidRPr="008E1073">
        <w:rPr>
          <w:sz w:val="16"/>
        </w:rPr>
        <w:lastRenderedPageBreak/>
        <w:t xml:space="preserve">matter </w:t>
      </w:r>
      <w:r w:rsidRPr="008E1073">
        <w:rPr>
          <w:u w:val="single"/>
        </w:rPr>
        <w:t xml:space="preserve">is that 1) </w:t>
      </w:r>
      <w:r w:rsidRPr="00391059">
        <w:rPr>
          <w:highlight w:val="green"/>
          <w:u w:val="single"/>
        </w:rPr>
        <w:t>we</w:t>
      </w:r>
      <w:r w:rsidRPr="008E1073">
        <w:rPr>
          <w:u w:val="single"/>
        </w:rPr>
        <w:t xml:space="preserve"> currently </w:t>
      </w:r>
      <w:r w:rsidRPr="00391059">
        <w:rPr>
          <w:highlight w:val="green"/>
          <w:u w:val="single"/>
        </w:rPr>
        <w:t xml:space="preserve">live in a </w:t>
      </w:r>
      <w:proofErr w:type="gramStart"/>
      <w:r w:rsidRPr="00391059">
        <w:rPr>
          <w:highlight w:val="green"/>
          <w:u w:val="single"/>
        </w:rPr>
        <w:t>market based</w:t>
      </w:r>
      <w:proofErr w:type="gramEnd"/>
      <w:r w:rsidRPr="00391059">
        <w:rPr>
          <w:highlight w:val="green"/>
          <w:u w:val="single"/>
        </w:rPr>
        <w:t xml:space="preserve"> world</w:t>
      </w:r>
      <w:r w:rsidRPr="008E1073">
        <w:rPr>
          <w:u w:val="single"/>
        </w:rPr>
        <w:t xml:space="preserve">, 2) </w:t>
      </w:r>
      <w:r w:rsidRPr="00391059">
        <w:rPr>
          <w:highlight w:val="green"/>
          <w:u w:val="single"/>
        </w:rPr>
        <w:t>there is not</w:t>
      </w:r>
      <w:r w:rsidRPr="008E1073">
        <w:rPr>
          <w:u w:val="single"/>
        </w:rPr>
        <w:t xml:space="preserve">, in the foreseeable future </w:t>
      </w:r>
      <w:r w:rsidRPr="00391059">
        <w:rPr>
          <w:highlight w:val="green"/>
          <w:u w:val="single"/>
        </w:rPr>
        <w:t>an alternative system on the horizon</w:t>
      </w:r>
      <w:r w:rsidRPr="008E1073">
        <w:rPr>
          <w:u w:val="single"/>
        </w:rPr>
        <w:t xml:space="preserve">, and 3), above all, </w:t>
      </w:r>
      <w:r w:rsidRPr="008E1073">
        <w:rPr>
          <w:b/>
          <w:iCs/>
          <w:u w:val="single"/>
          <w:bdr w:val="single" w:sz="8" w:space="0" w:color="auto"/>
        </w:rPr>
        <w:t>we need to do something now</w:t>
      </w:r>
      <w:r w:rsidRPr="008E1073">
        <w:rPr>
          <w:u w:val="single"/>
        </w:rPr>
        <w:t xml:space="preserve">.  We </w:t>
      </w:r>
      <w:r w:rsidRPr="00391059">
        <w:rPr>
          <w:b/>
          <w:iCs/>
          <w:highlight w:val="green"/>
          <w:u w:val="single"/>
          <w:bdr w:val="single" w:sz="8" w:space="0" w:color="auto"/>
        </w:rPr>
        <w:t>can’t</w:t>
      </w:r>
      <w:r w:rsidRPr="008E1073">
        <w:rPr>
          <w:b/>
          <w:iCs/>
          <w:u w:val="single"/>
          <w:bdr w:val="single" w:sz="8" w:space="0" w:color="auto"/>
        </w:rPr>
        <w:t xml:space="preserve"> afford to </w:t>
      </w:r>
      <w:r w:rsidRPr="00391059">
        <w:rPr>
          <w:b/>
          <w:iCs/>
          <w:highlight w:val="green"/>
          <w:u w:val="single"/>
          <w:bdr w:val="single" w:sz="8" w:space="0" w:color="auto"/>
        </w:rPr>
        <w:t>reject interventions</w:t>
      </w:r>
      <w:r w:rsidRPr="008E1073">
        <w:rPr>
          <w:u w:val="single"/>
        </w:rPr>
        <w:t xml:space="preserve"> simply </w:t>
      </w:r>
      <w:r w:rsidRPr="00391059">
        <w:rPr>
          <w:highlight w:val="green"/>
          <w:u w:val="single"/>
        </w:rPr>
        <w:t xml:space="preserve">because they </w:t>
      </w:r>
      <w:r w:rsidRPr="00391059">
        <w:rPr>
          <w:b/>
          <w:iCs/>
          <w:highlight w:val="green"/>
          <w:u w:val="single"/>
          <w:bdr w:val="single" w:sz="8" w:space="0" w:color="auto"/>
        </w:rPr>
        <w:t>don’t meet our ideal conceptions</w:t>
      </w:r>
      <w:r w:rsidRPr="008E1073">
        <w:rPr>
          <w:u w:val="single"/>
        </w:rPr>
        <w:t xml:space="preserve"> of how things should be.  </w:t>
      </w:r>
      <w:r w:rsidRPr="00391059">
        <w:rPr>
          <w:highlight w:val="green"/>
          <w:u w:val="single"/>
        </w:rPr>
        <w:t xml:space="preserve">We </w:t>
      </w:r>
      <w:proofErr w:type="gramStart"/>
      <w:r w:rsidRPr="00391059">
        <w:rPr>
          <w:highlight w:val="green"/>
          <w:u w:val="single"/>
        </w:rPr>
        <w:t>have to</w:t>
      </w:r>
      <w:proofErr w:type="gramEnd"/>
      <w:r w:rsidRPr="00391059">
        <w:rPr>
          <w:highlight w:val="green"/>
          <w:u w:val="single"/>
        </w:rPr>
        <w:t xml:space="preserve"> </w:t>
      </w:r>
      <w:r w:rsidRPr="00391059">
        <w:rPr>
          <w:b/>
          <w:iCs/>
          <w:highlight w:val="green"/>
          <w:u w:val="single"/>
          <w:bdr w:val="single" w:sz="8" w:space="0" w:color="auto"/>
        </w:rPr>
        <w:t>work with the world that is here</w:t>
      </w:r>
      <w:r w:rsidRPr="008E1073">
        <w:rPr>
          <w:u w:val="single"/>
        </w:rPr>
        <w:t>, not the one that we would like to be here</w:t>
      </w:r>
      <w:r w:rsidRPr="008E1073">
        <w:rPr>
          <w:sz w:val="16"/>
        </w:rPr>
        <w:t xml:space="preserve">.  And here it’s crucial to note that </w:t>
      </w:r>
      <w:r w:rsidRPr="008E1073">
        <w:rPr>
          <w:u w:val="single"/>
        </w:rPr>
        <w:t xml:space="preserve">pointing this out </w:t>
      </w:r>
      <w:r w:rsidRPr="008E1073">
        <w:rPr>
          <w:b/>
          <w:iCs/>
          <w:u w:val="single"/>
          <w:bdr w:val="single" w:sz="8" w:space="0" w:color="auto"/>
        </w:rPr>
        <w:t>does not entail</w:t>
      </w:r>
      <w:r w:rsidRPr="008E1073">
        <w:rPr>
          <w:u w:val="single"/>
        </w:rPr>
        <w:t xml:space="preserve"> that we shouldn’t work for producing that other world.  It just means that we </w:t>
      </w:r>
      <w:proofErr w:type="gramStart"/>
      <w:r w:rsidRPr="008E1073">
        <w:rPr>
          <w:u w:val="single"/>
        </w:rPr>
        <w:t>have to</w:t>
      </w:r>
      <w:proofErr w:type="gramEnd"/>
      <w:r w:rsidRPr="008E1073">
        <w:rPr>
          <w:u w:val="single"/>
        </w:rPr>
        <w:t xml:space="preserve"> grapple with the world that is </w:t>
      </w:r>
      <w:r w:rsidRPr="008E1073">
        <w:rPr>
          <w:b/>
          <w:iCs/>
          <w:u w:val="single"/>
          <w:bdr w:val="single" w:sz="8" w:space="0" w:color="auto"/>
        </w:rPr>
        <w:t>actually there before us</w:t>
      </w:r>
      <w:r w:rsidRPr="008E1073">
        <w:rPr>
          <w:u w:val="single"/>
        </w:rPr>
        <w:t>.</w:t>
      </w:r>
    </w:p>
    <w:p w14:paraId="1F3989E1" w14:textId="77777777" w:rsidR="00492B01" w:rsidRPr="008E1073" w:rsidRDefault="00492B01" w:rsidP="00492B01">
      <w:pPr>
        <w:rPr>
          <w:sz w:val="16"/>
        </w:rPr>
      </w:pPr>
      <w:r w:rsidRPr="008E1073">
        <w:rPr>
          <w:sz w:val="16"/>
        </w:rPr>
        <w:t>It pains me to write this post because I remember, with great bitterness, the diatribes hardcore Obama supporters leveled against legitimate leftist criticisms on the grounds that these critics were completely unrealistic idealists who, in their demand for “purity”, were asking for “ponies and unicorns”.  This rejoinder always seemed to ignore that words have power and that Obama, through his profound power of rhetoric, had, at least the power to shift public debates and frames, opening a path to making new forms of policy and new priorities possible.  The tragedy was that he didn’t use that power, though he has gotten better.</w:t>
      </w:r>
    </w:p>
    <w:p w14:paraId="7D6B5214" w14:textId="77777777" w:rsidR="00492B01" w:rsidRPr="008E1073" w:rsidRDefault="00492B01" w:rsidP="00492B01">
      <w:pPr>
        <w:rPr>
          <w:sz w:val="16"/>
        </w:rPr>
      </w:pPr>
      <w:r w:rsidRPr="008E1073">
        <w:rPr>
          <w:sz w:val="16"/>
        </w:rPr>
        <w:t xml:space="preserve">I do not wish to denounce others and dismiss their claims on these sorts of grounds.  As a </w:t>
      </w:r>
      <w:proofErr w:type="gramStart"/>
      <w:r w:rsidRPr="008E1073">
        <w:rPr>
          <w:sz w:val="16"/>
        </w:rPr>
        <w:t>Marxist anarchists</w:t>
      </w:r>
      <w:proofErr w:type="gramEnd"/>
      <w:r w:rsidRPr="008E1073">
        <w:rPr>
          <w:sz w:val="16"/>
        </w:rPr>
        <w:t xml:space="preserve">, I do believe that we should fight for the creation of an alternative hominid ecology or social world.  I think that the call to commit and fight, to put alternatives on the table, has been one of the most powerful contributions of thinkers like Zizek and Badiou.  If we don’t commit and fight for alternatives those alternatives will never appear in the world.  Nonetheless, </w:t>
      </w:r>
      <w:r w:rsidRPr="008E1073">
        <w:rPr>
          <w:u w:val="single"/>
        </w:rPr>
        <w:t>we</w:t>
      </w:r>
      <w:r w:rsidRPr="008E1073">
        <w:rPr>
          <w:sz w:val="16"/>
        </w:rPr>
        <w:t xml:space="preserve"> still </w:t>
      </w:r>
      <w:proofErr w:type="gramStart"/>
      <w:r w:rsidRPr="008E1073">
        <w:rPr>
          <w:u w:val="single"/>
        </w:rPr>
        <w:t>have to</w:t>
      </w:r>
      <w:proofErr w:type="gramEnd"/>
      <w:r w:rsidRPr="008E1073">
        <w:rPr>
          <w:u w:val="single"/>
        </w:rPr>
        <w:t xml:space="preserve"> grapple with the world we find ourselves in</w:t>
      </w:r>
      <w:r w:rsidRPr="008E1073">
        <w:rPr>
          <w:sz w:val="16"/>
        </w:rPr>
        <w:t xml:space="preserve">.  And it is here, in my encounters with some Militant </w:t>
      </w:r>
      <w:r w:rsidRPr="008E1073">
        <w:rPr>
          <w:u w:val="single"/>
        </w:rPr>
        <w:t>Marxists</w:t>
      </w:r>
      <w:r w:rsidRPr="008E1073">
        <w:rPr>
          <w:sz w:val="16"/>
        </w:rPr>
        <w:t xml:space="preserve">, that I sometimes find it difficult to avoid the conclusion that they </w:t>
      </w:r>
      <w:r w:rsidRPr="008E1073">
        <w:rPr>
          <w:u w:val="single"/>
        </w:rPr>
        <w:t xml:space="preserve">are </w:t>
      </w:r>
      <w:r w:rsidRPr="008E1073">
        <w:rPr>
          <w:b/>
          <w:iCs/>
          <w:u w:val="single"/>
          <w:bdr w:val="single" w:sz="8" w:space="0" w:color="auto"/>
        </w:rPr>
        <w:t>unintentionally aiding</w:t>
      </w:r>
      <w:r w:rsidRPr="008E1073">
        <w:rPr>
          <w:u w:val="single"/>
        </w:rPr>
        <w:t xml:space="preserve"> and </w:t>
      </w:r>
      <w:r w:rsidRPr="008E1073">
        <w:rPr>
          <w:b/>
          <w:iCs/>
          <w:u w:val="single"/>
          <w:bdr w:val="single" w:sz="8" w:space="0" w:color="auto"/>
        </w:rPr>
        <w:t>abetting</w:t>
      </w:r>
      <w:r w:rsidRPr="008E1073">
        <w:rPr>
          <w:u w:val="single"/>
        </w:rPr>
        <w:t xml:space="preserve"> the </w:t>
      </w:r>
      <w:r w:rsidRPr="008E1073">
        <w:rPr>
          <w:b/>
          <w:iCs/>
          <w:u w:val="single"/>
          <w:bdr w:val="single" w:sz="8" w:space="0" w:color="auto"/>
        </w:rPr>
        <w:t>very things they claim to be fighting</w:t>
      </w:r>
      <w:r w:rsidRPr="008E1073">
        <w:rPr>
          <w:u w:val="single"/>
        </w:rPr>
        <w:t>.  In their</w:t>
      </w:r>
      <w:r w:rsidRPr="008E1073">
        <w:rPr>
          <w:sz w:val="16"/>
        </w:rPr>
        <w:t xml:space="preserve"> </w:t>
      </w:r>
      <w:r w:rsidRPr="00391059">
        <w:rPr>
          <w:b/>
          <w:iCs/>
          <w:highlight w:val="green"/>
          <w:u w:val="single"/>
          <w:bdr w:val="single" w:sz="8" w:space="0" w:color="auto"/>
        </w:rPr>
        <w:t>refusal to become impure</w:t>
      </w:r>
      <w:r w:rsidRPr="008E1073">
        <w:rPr>
          <w:u w:val="single"/>
        </w:rPr>
        <w:t xml:space="preserve">, to </w:t>
      </w:r>
      <w:r w:rsidRPr="008E1073">
        <w:rPr>
          <w:b/>
          <w:iCs/>
          <w:u w:val="single"/>
          <w:bdr w:val="single" w:sz="8" w:space="0" w:color="auto"/>
        </w:rPr>
        <w:t>work with situations</w:t>
      </w:r>
      <w:r w:rsidRPr="008E1073">
        <w:rPr>
          <w:u w:val="single"/>
        </w:rPr>
        <w:t xml:space="preserve"> or </w:t>
      </w:r>
      <w:r w:rsidRPr="008E1073">
        <w:rPr>
          <w:b/>
          <w:iCs/>
          <w:u w:val="single"/>
          <w:bdr w:val="single" w:sz="8" w:space="0" w:color="auto"/>
        </w:rPr>
        <w:t>assemblages</w:t>
      </w:r>
      <w:r w:rsidRPr="008E1073">
        <w:rPr>
          <w:u w:val="single"/>
        </w:rPr>
        <w:t xml:space="preserve"> as we find them, to </w:t>
      </w:r>
      <w:r w:rsidRPr="008E1073">
        <w:rPr>
          <w:b/>
          <w:iCs/>
          <w:u w:val="single"/>
          <w:bdr w:val="single" w:sz="8" w:space="0" w:color="auto"/>
        </w:rPr>
        <w:t>sully their hands</w:t>
      </w:r>
      <w:r w:rsidRPr="008E1073">
        <w:rPr>
          <w:u w:val="single"/>
        </w:rPr>
        <w:t xml:space="preserve">, they end up </w:t>
      </w:r>
      <w:r w:rsidRPr="00391059">
        <w:rPr>
          <w:b/>
          <w:iCs/>
          <w:highlight w:val="green"/>
          <w:u w:val="single"/>
          <w:bdr w:val="single" w:sz="8" w:space="0" w:color="auto"/>
        </w:rPr>
        <w:t>reproducing the very system</w:t>
      </w:r>
      <w:r w:rsidRPr="00391059">
        <w:rPr>
          <w:highlight w:val="green"/>
          <w:u w:val="single"/>
        </w:rPr>
        <w:t xml:space="preserve"> they wish to </w:t>
      </w:r>
      <w:r w:rsidRPr="00391059">
        <w:rPr>
          <w:b/>
          <w:iCs/>
          <w:highlight w:val="green"/>
          <w:u w:val="single"/>
          <w:bdr w:val="single" w:sz="8" w:space="0" w:color="auto"/>
        </w:rPr>
        <w:t>topple</w:t>
      </w:r>
      <w:r w:rsidRPr="008E1073">
        <w:rPr>
          <w:u w:val="single"/>
        </w:rPr>
        <w:t xml:space="preserve"> and </w:t>
      </w:r>
      <w:r w:rsidRPr="008E1073">
        <w:rPr>
          <w:b/>
          <w:iCs/>
          <w:u w:val="single"/>
          <w:bdr w:val="single" w:sz="8" w:space="0" w:color="auto"/>
        </w:rPr>
        <w:t>change</w:t>
      </w:r>
      <w:r w:rsidRPr="008E1073">
        <w:rPr>
          <w:sz w:val="16"/>
        </w:rPr>
        <w:t xml:space="preserve">.  Narcissistically </w:t>
      </w:r>
      <w:r w:rsidRPr="00391059">
        <w:rPr>
          <w:highlight w:val="green"/>
          <w:u w:val="single"/>
        </w:rPr>
        <w:t>they get to sit there</w:t>
      </w:r>
      <w:r w:rsidRPr="008E1073">
        <w:rPr>
          <w:sz w:val="16"/>
        </w:rPr>
        <w:t xml:space="preserve">, smug in their superiority and purity, </w:t>
      </w:r>
      <w:r w:rsidRPr="008E1073">
        <w:rPr>
          <w:u w:val="single"/>
        </w:rPr>
        <w:t xml:space="preserve">while </w:t>
      </w:r>
      <w:r w:rsidRPr="008E1073">
        <w:rPr>
          <w:b/>
          <w:iCs/>
          <w:u w:val="single"/>
          <w:bdr w:val="single" w:sz="8" w:space="0" w:color="auto"/>
        </w:rPr>
        <w:t>everything continues as it did before</w:t>
      </w:r>
      <w:r w:rsidRPr="008E1073">
        <w:rPr>
          <w:u w:val="single"/>
        </w:rPr>
        <w:t xml:space="preserve"> </w:t>
      </w:r>
      <w:r w:rsidRPr="00391059">
        <w:rPr>
          <w:highlight w:val="green"/>
          <w:u w:val="single"/>
        </w:rPr>
        <w:t xml:space="preserve">because they’ve </w:t>
      </w:r>
      <w:r w:rsidRPr="00391059">
        <w:rPr>
          <w:b/>
          <w:iCs/>
          <w:highlight w:val="green"/>
          <w:u w:val="single"/>
          <w:bdr w:val="single" w:sz="8" w:space="0" w:color="auto"/>
        </w:rPr>
        <w:t>refused</w:t>
      </w:r>
      <w:r w:rsidRPr="008E1073">
        <w:rPr>
          <w:b/>
          <w:iCs/>
          <w:u w:val="single"/>
          <w:bdr w:val="single" w:sz="8" w:space="0" w:color="auto"/>
        </w:rPr>
        <w:t xml:space="preserve"> to become politicians</w:t>
      </w:r>
      <w:r w:rsidRPr="008E1073">
        <w:rPr>
          <w:u w:val="single"/>
        </w:rPr>
        <w:t xml:space="preserve"> or engage in the </w:t>
      </w:r>
      <w:r w:rsidRPr="008E1073">
        <w:rPr>
          <w:b/>
          <w:iCs/>
          <w:u w:val="single"/>
          <w:bdr w:val="single" w:sz="8" w:space="0" w:color="auto"/>
        </w:rPr>
        <w:t xml:space="preserve">difficult </w:t>
      </w:r>
      <w:r w:rsidRPr="00391059">
        <w:rPr>
          <w:b/>
          <w:iCs/>
          <w:highlight w:val="green"/>
          <w:u w:val="single"/>
          <w:bdr w:val="single" w:sz="8" w:space="0" w:color="auto"/>
        </w:rPr>
        <w:t>concrete work</w:t>
      </w:r>
      <w:r w:rsidRPr="008E1073">
        <w:rPr>
          <w:u w:val="single"/>
        </w:rPr>
        <w:t xml:space="preserve"> of assembling</w:t>
      </w:r>
      <w:r w:rsidRPr="008E1073">
        <w:rPr>
          <w:sz w:val="16"/>
        </w:rPr>
        <w:t xml:space="preserve"> human and nonhuman </w:t>
      </w:r>
      <w:r w:rsidRPr="008E1073">
        <w:rPr>
          <w:u w:val="single"/>
        </w:rPr>
        <w:t xml:space="preserve">actors </w:t>
      </w:r>
      <w:r w:rsidRPr="00391059">
        <w:rPr>
          <w:highlight w:val="green"/>
          <w:u w:val="single"/>
        </w:rPr>
        <w:t xml:space="preserve">to </w:t>
      </w:r>
      <w:r w:rsidRPr="00391059">
        <w:rPr>
          <w:b/>
          <w:iCs/>
          <w:highlight w:val="green"/>
          <w:u w:val="single"/>
          <w:bdr w:val="single" w:sz="8" w:space="0" w:color="auto"/>
        </w:rPr>
        <w:t>render another world possible</w:t>
      </w:r>
      <w:r w:rsidRPr="008E1073">
        <w:rPr>
          <w:sz w:val="16"/>
        </w:rPr>
        <w:t xml:space="preserve">.  </w:t>
      </w:r>
      <w:proofErr w:type="gramStart"/>
      <w:r w:rsidRPr="008E1073">
        <w:rPr>
          <w:sz w:val="16"/>
        </w:rPr>
        <w:t>As a consequence</w:t>
      </w:r>
      <w:proofErr w:type="gramEnd"/>
      <w:r w:rsidRPr="008E1073">
        <w:rPr>
          <w:sz w:val="16"/>
        </w:rPr>
        <w:t>, they occupy the position of Hegel’s beautiful soul that denounces the horrors of the world, celebrate the beauty of their soul, while depending on those horrors of the world to sustain their own position.</w:t>
      </w:r>
    </w:p>
    <w:p w14:paraId="4BFDC786" w14:textId="2B088011" w:rsidR="0003093E" w:rsidRPr="00492B01" w:rsidRDefault="00492B01" w:rsidP="0003093E">
      <w:pPr>
        <w:rPr>
          <w:u w:val="single"/>
        </w:rPr>
      </w:pPr>
      <w:r w:rsidRPr="008E1073">
        <w:rPr>
          <w:u w:val="single"/>
        </w:rPr>
        <w:t>To engage in politics is to engage in networks or ecologies of relations</w:t>
      </w:r>
      <w:r w:rsidRPr="008E1073">
        <w:rPr>
          <w:sz w:val="16"/>
        </w:rPr>
        <w:t xml:space="preserve"> between humans and nonhumans.  </w:t>
      </w:r>
      <w:r w:rsidRPr="008E1073">
        <w:rPr>
          <w:u w:val="single"/>
        </w:rPr>
        <w:t xml:space="preserve">To engage in ecologies is to descend into networks of causal relations and feedback loops that you cannot completely master and that will modify your own commitments and actions.  But there’s </w:t>
      </w:r>
      <w:r w:rsidRPr="008E1073">
        <w:rPr>
          <w:b/>
          <w:iCs/>
          <w:u w:val="single"/>
          <w:bdr w:val="single" w:sz="8" w:space="0" w:color="auto"/>
        </w:rPr>
        <w:t>no other way</w:t>
      </w:r>
      <w:r w:rsidRPr="008E1073">
        <w:rPr>
          <w:u w:val="single"/>
        </w:rPr>
        <w:t xml:space="preserve">, there’s no way around this, and we </w:t>
      </w:r>
      <w:r w:rsidRPr="008E1073">
        <w:rPr>
          <w:b/>
          <w:iCs/>
          <w:u w:val="single"/>
          <w:bdr w:val="single" w:sz="8" w:space="0" w:color="auto"/>
        </w:rPr>
        <w:t>do need to act now</w:t>
      </w:r>
      <w:r w:rsidRPr="008E1073">
        <w:rPr>
          <w:u w:val="single"/>
        </w:rPr>
        <w:t>.</w:t>
      </w:r>
    </w:p>
    <w:sectPr w:rsidR="0003093E" w:rsidRPr="00492B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2"/>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3093E"/>
    <w:rsid w:val="000139A3"/>
    <w:rsid w:val="0003093E"/>
    <w:rsid w:val="00100833"/>
    <w:rsid w:val="00104529"/>
    <w:rsid w:val="00105942"/>
    <w:rsid w:val="00107396"/>
    <w:rsid w:val="00144A4C"/>
    <w:rsid w:val="00176AB0"/>
    <w:rsid w:val="00177B7D"/>
    <w:rsid w:val="0018322D"/>
    <w:rsid w:val="001B5776"/>
    <w:rsid w:val="001E527A"/>
    <w:rsid w:val="001F78CE"/>
    <w:rsid w:val="00251FC7"/>
    <w:rsid w:val="00256757"/>
    <w:rsid w:val="002855A7"/>
    <w:rsid w:val="002B146A"/>
    <w:rsid w:val="002B5E17"/>
    <w:rsid w:val="00315690"/>
    <w:rsid w:val="00316B75"/>
    <w:rsid w:val="00325646"/>
    <w:rsid w:val="003460F2"/>
    <w:rsid w:val="0038158C"/>
    <w:rsid w:val="003902BA"/>
    <w:rsid w:val="003A09E2"/>
    <w:rsid w:val="00407037"/>
    <w:rsid w:val="00445B06"/>
    <w:rsid w:val="004605D6"/>
    <w:rsid w:val="00492B01"/>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43942"/>
    <w:rsid w:val="00766EA0"/>
    <w:rsid w:val="007A2226"/>
    <w:rsid w:val="007F5B66"/>
    <w:rsid w:val="00823A1C"/>
    <w:rsid w:val="00845B9D"/>
    <w:rsid w:val="00860984"/>
    <w:rsid w:val="008B3ECB"/>
    <w:rsid w:val="008B4E85"/>
    <w:rsid w:val="008C1B2E"/>
    <w:rsid w:val="0091627E"/>
    <w:rsid w:val="00917D90"/>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659"/>
    <w:rsid w:val="00C83417"/>
    <w:rsid w:val="00C9604F"/>
    <w:rsid w:val="00CA19AA"/>
    <w:rsid w:val="00CC5298"/>
    <w:rsid w:val="00CD736E"/>
    <w:rsid w:val="00CD798D"/>
    <w:rsid w:val="00CE161E"/>
    <w:rsid w:val="00CF59A8"/>
    <w:rsid w:val="00D325A9"/>
    <w:rsid w:val="00D36A8A"/>
    <w:rsid w:val="00D61409"/>
    <w:rsid w:val="00D6691E"/>
    <w:rsid w:val="00D71170"/>
    <w:rsid w:val="00D90A0C"/>
    <w:rsid w:val="00DA1C92"/>
    <w:rsid w:val="00DA25D4"/>
    <w:rsid w:val="00DA6538"/>
    <w:rsid w:val="00E15E75"/>
    <w:rsid w:val="00E5262C"/>
    <w:rsid w:val="00EA45F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34267"/>
  <w15:chartTrackingRefBased/>
  <w15:docId w15:val="{38DF3E5C-80B7-4ADE-B42B-56AB78B9C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3093E"/>
    <w:rPr>
      <w:rFonts w:ascii="Calibri" w:hAnsi="Calibri"/>
    </w:rPr>
  </w:style>
  <w:style w:type="paragraph" w:styleId="Heading1">
    <w:name w:val="heading 1"/>
    <w:aliases w:val="Pocket"/>
    <w:basedOn w:val="Normal"/>
    <w:next w:val="Normal"/>
    <w:link w:val="Heading1Char"/>
    <w:qFormat/>
    <w:rsid w:val="000309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3093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3093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No Spacing1,Ch,ta"/>
    <w:basedOn w:val="Normal"/>
    <w:next w:val="Normal"/>
    <w:link w:val="Heading4Char"/>
    <w:uiPriority w:val="3"/>
    <w:unhideWhenUsed/>
    <w:qFormat/>
    <w:rsid w:val="0003093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309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093E"/>
  </w:style>
  <w:style w:type="character" w:customStyle="1" w:styleId="Heading1Char">
    <w:name w:val="Heading 1 Char"/>
    <w:aliases w:val="Pocket Char"/>
    <w:basedOn w:val="DefaultParagraphFont"/>
    <w:link w:val="Heading1"/>
    <w:rsid w:val="0003093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3093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3093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03093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B,Bold Underline,s,/,B1"/>
    <w:basedOn w:val="DefaultParagraphFont"/>
    <w:link w:val="textbold"/>
    <w:uiPriority w:val="7"/>
    <w:qFormat/>
    <w:rsid w:val="0003093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3093E"/>
    <w:rPr>
      <w:b/>
      <w:bCs/>
      <w:sz w:val="26"/>
      <w:u w:val="none"/>
    </w:rPr>
  </w:style>
  <w:style w:type="character" w:customStyle="1" w:styleId="StyleUnderline">
    <w:name w:val="Style Underline"/>
    <w:aliases w:val="Underline,Style Bold Underline,apple-style-span + 6 pt,Bold,Kern at 16 pt,Intense Emphasis1,Intense Emphasis2,HHeading 3 + 12 pt,Intense Emphasis11,Intense Emphasis111,Bold Cite Char,Title Char,Cards + Font: 12 pt Char,Minimized Char,c,ci"/>
    <w:basedOn w:val="DefaultParagraphFont"/>
    <w:uiPriority w:val="6"/>
    <w:qFormat/>
    <w:rsid w:val="0003093E"/>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te Char,nonunderlined Char,Very Small Text Char,T"/>
    <w:basedOn w:val="DefaultParagraphFont"/>
    <w:link w:val="NoSpacing"/>
    <w:uiPriority w:val="99"/>
    <w:unhideWhenUsed/>
    <w:rsid w:val="0003093E"/>
    <w:rPr>
      <w:color w:val="auto"/>
      <w:u w:val="none"/>
    </w:rPr>
  </w:style>
  <w:style w:type="character" w:styleId="FollowedHyperlink">
    <w:name w:val="FollowedHyperlink"/>
    <w:basedOn w:val="DefaultParagraphFont"/>
    <w:uiPriority w:val="99"/>
    <w:semiHidden/>
    <w:unhideWhenUsed/>
    <w:rsid w:val="0003093E"/>
    <w:rPr>
      <w:color w:val="auto"/>
      <w:u w:val="none"/>
    </w:rPr>
  </w:style>
  <w:style w:type="paragraph" w:customStyle="1" w:styleId="Style1">
    <w:name w:val="Style1"/>
    <w:basedOn w:val="Normal"/>
    <w:link w:val="Style1Char"/>
    <w:uiPriority w:val="4"/>
    <w:qFormat/>
    <w:rsid w:val="0003093E"/>
    <w:pPr>
      <w:keepNext/>
      <w:keepLines/>
      <w:spacing w:before="40" w:after="0"/>
      <w:outlineLvl w:val="3"/>
    </w:pPr>
    <w:rPr>
      <w:rFonts w:eastAsiaTheme="majorEastAsia" w:cstheme="majorBidi"/>
      <w:b/>
      <w:iCs/>
      <w:color w:val="4472C4" w:themeColor="accent5"/>
      <w:sz w:val="26"/>
      <w:u w:val="single"/>
    </w:rPr>
  </w:style>
  <w:style w:type="character" w:customStyle="1" w:styleId="Style1Char">
    <w:name w:val="Style1 Char"/>
    <w:basedOn w:val="DefaultParagraphFont"/>
    <w:link w:val="Style1"/>
    <w:uiPriority w:val="4"/>
    <w:rsid w:val="0003093E"/>
    <w:rPr>
      <w:rFonts w:ascii="Calibri" w:eastAsiaTheme="majorEastAsia" w:hAnsi="Calibri" w:cstheme="majorBidi"/>
      <w:b/>
      <w:iCs/>
      <w:color w:val="4472C4" w:themeColor="accent5"/>
      <w:sz w:val="26"/>
      <w:u w:val="single"/>
    </w:rPr>
  </w:style>
  <w:style w:type="paragraph" w:customStyle="1" w:styleId="analytics---nngb">
    <w:name w:val="analytics---nngb"/>
    <w:basedOn w:val="Heading4"/>
    <w:link w:val="analytics---nngbChar"/>
    <w:autoRedefine/>
    <w:uiPriority w:val="4"/>
    <w:qFormat/>
    <w:rsid w:val="0003093E"/>
    <w:rPr>
      <w:color w:val="4472C4" w:themeColor="accent5"/>
    </w:rPr>
  </w:style>
  <w:style w:type="character" w:customStyle="1" w:styleId="analytics---nngbChar">
    <w:name w:val="analytics---nngb Char"/>
    <w:basedOn w:val="DefaultParagraphFont"/>
    <w:link w:val="analytics---nngb"/>
    <w:uiPriority w:val="4"/>
    <w:rsid w:val="0003093E"/>
    <w:rPr>
      <w:rFonts w:ascii="Calibri" w:eastAsiaTheme="majorEastAsia" w:hAnsi="Calibri" w:cstheme="majorBidi"/>
      <w:b/>
      <w:iCs/>
      <w:color w:val="4472C4" w:themeColor="accent5"/>
      <w:sz w:val="26"/>
    </w:rPr>
  </w:style>
  <w:style w:type="paragraph" w:customStyle="1" w:styleId="textbold">
    <w:name w:val="text bold"/>
    <w:basedOn w:val="Normal"/>
    <w:link w:val="Emphasis"/>
    <w:uiPriority w:val="7"/>
    <w:qFormat/>
    <w:rsid w:val="0003093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Note Level 2,Small Text,Card Format,Note Level 21,ClearFormatting,Clear,DDI Tag,Tag Title,No Spacing51,No Spacing11211,Tag and Cite,nonunderlined,Very Small Text,No Spacing111112,No Spacing41,Dont use,Tag and Ci,Debate Text,No Spacing31,card"/>
    <w:basedOn w:val="Heading1"/>
    <w:link w:val="Hyperlink"/>
    <w:autoRedefine/>
    <w:uiPriority w:val="99"/>
    <w:qFormat/>
    <w:rsid w:val="00C8065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uiPriority w:val="7"/>
    <w:qFormat/>
    <w:rsid w:val="00C80659"/>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nomy.com/economicview/indicator/usa_dsbc/5C438EAA-8AA1-484E-8931-62208FCACE2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courthousenews.com/watchdog-finds-nasa-projects-costly-and-behind-schedule/" TargetMode="External"/><Relationship Id="rId12" Type="http://schemas.openxmlformats.org/officeDocument/2006/relationships/hyperlink" Target="https://larvalsubjects.wordpress.com/2012/05/11/well-never-do-better-than-a-politician-climate-change-and-purit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pacenews.com/op-ed-smallsat-alliance-is-on-a-path-toward-a-new-space-horizon/" TargetMode="External"/><Relationship Id="rId11" Type="http://schemas.openxmlformats.org/officeDocument/2006/relationships/hyperlink" Target="https://www.tandfonline.com/doi/full/10.1080/14747731.2020.185976" TargetMode="External"/><Relationship Id="rId5" Type="http://schemas.openxmlformats.org/officeDocument/2006/relationships/webSettings" Target="webSettings.xml"/><Relationship Id="rId10" Type="http://schemas.openxmlformats.org/officeDocument/2006/relationships/hyperlink" Target="https://room.eu.com/article/Space_debris_Kessler_Syndrome_and_the_unreasonable_expectation_of_certainty" TargetMode="External"/><Relationship Id="rId4" Type="http://schemas.openxmlformats.org/officeDocument/2006/relationships/settings" Target="settings.xml"/><Relationship Id="rId9" Type="http://schemas.openxmlformats.org/officeDocument/2006/relationships/hyperlink" Target="https://www.usafa.edu/app/uploads/Space_and_Defense_2_3.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elliott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27</Pages>
  <Words>17879</Words>
  <Characters>101914</Characters>
  <Application>Microsoft Office Word</Application>
  <DocSecurity>0</DocSecurity>
  <Lines>849</Lines>
  <Paragraphs>239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Elliott23</dc:creator>
  <cp:keywords>5.1.1</cp:keywords>
  <dc:description/>
  <cp:lastModifiedBy>Elliott, Elizabeth</cp:lastModifiedBy>
  <cp:revision>2</cp:revision>
  <dcterms:created xsi:type="dcterms:W3CDTF">2022-01-15T15:18:00Z</dcterms:created>
  <dcterms:modified xsi:type="dcterms:W3CDTF">2022-01-15T16:16:00Z</dcterms:modified>
</cp:coreProperties>
</file>