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60A8D7" w14:textId="6550C315" w:rsidR="00A5561C" w:rsidRDefault="00A5561C" w:rsidP="00A5561C">
      <w:pPr>
        <w:pStyle w:val="Heading3"/>
      </w:pPr>
      <w:r>
        <w:t xml:space="preserve">Off 1 </w:t>
      </w:r>
    </w:p>
    <w:p w14:paraId="390B4E4A" w14:textId="77777777" w:rsidR="002939F2" w:rsidRPr="00A5601C" w:rsidRDefault="002939F2" w:rsidP="002939F2">
      <w:pPr>
        <w:pStyle w:val="Heading4"/>
      </w:pPr>
      <w:r>
        <w:t xml:space="preserve">Appeals to universal individual values paradoxically </w:t>
      </w:r>
      <w:r>
        <w:rPr>
          <w:u w:val="single"/>
        </w:rPr>
        <w:t>flatten</w:t>
      </w:r>
      <w:r>
        <w:t xml:space="preserve"> difference by constructing a uniform human subject. This plays into neoliberal technologies of biopolitical control.</w:t>
      </w:r>
    </w:p>
    <w:p w14:paraId="01C72E60" w14:textId="77777777" w:rsidR="002939F2" w:rsidRPr="00726723" w:rsidRDefault="002939F2" w:rsidP="002939F2">
      <w:proofErr w:type="spellStart"/>
      <w:r>
        <w:t>Narges</w:t>
      </w:r>
      <w:proofErr w:type="spellEnd"/>
      <w:r>
        <w:t xml:space="preserve"> </w:t>
      </w:r>
      <w:proofErr w:type="spellStart"/>
      <w:r w:rsidRPr="00A5601C">
        <w:rPr>
          <w:rStyle w:val="Style13ptBold"/>
        </w:rPr>
        <w:t>Zahedipoor</w:t>
      </w:r>
      <w:proofErr w:type="spellEnd"/>
      <w:r w:rsidRPr="00A5601C">
        <w:rPr>
          <w:rStyle w:val="Style13ptBold"/>
        </w:rPr>
        <w:t xml:space="preserve"> 19</w:t>
      </w:r>
      <w:r>
        <w:t>, The University of Tennessee, Knoxville, “How Rights Claims Expand Carceral State,” Masters Theses, 12/15/2019, https://</w:t>
      </w:r>
      <w:r w:rsidRPr="00726723">
        <w:t xml:space="preserve">trace.tennessee.edu/utk_gradthes/5516 </w:t>
      </w:r>
    </w:p>
    <w:p w14:paraId="55BC6F6B" w14:textId="3C243AAA" w:rsidR="002939F2" w:rsidRPr="002939F2" w:rsidRDefault="002939F2" w:rsidP="002939F2">
      <w:pPr>
        <w:rPr>
          <w:b/>
          <w:iCs/>
          <w:u w:val="single"/>
          <w:bdr w:val="single" w:sz="8" w:space="0" w:color="auto"/>
        </w:rPr>
      </w:pPr>
      <w:r w:rsidRPr="00726723">
        <w:rPr>
          <w:sz w:val="14"/>
        </w:rPr>
        <w:t xml:space="preserve">As I illustrated in the second chapter, the </w:t>
      </w:r>
      <w:r w:rsidRPr="00726723">
        <w:rPr>
          <w:rStyle w:val="Emphasis"/>
        </w:rPr>
        <w:t>new</w:t>
      </w:r>
      <w:r w:rsidRPr="00726723">
        <w:rPr>
          <w:sz w:val="14"/>
        </w:rPr>
        <w:t xml:space="preserve"> type of </w:t>
      </w:r>
      <w:r w:rsidRPr="00726723">
        <w:rPr>
          <w:rStyle w:val="Emphasis"/>
        </w:rPr>
        <w:t>power</w:t>
      </w:r>
      <w:r w:rsidRPr="00726723">
        <w:rPr>
          <w:sz w:val="14"/>
        </w:rPr>
        <w:t xml:space="preserve"> </w:t>
      </w:r>
      <w:r w:rsidRPr="00726723">
        <w:rPr>
          <w:rStyle w:val="StyleUnderline"/>
        </w:rPr>
        <w:t xml:space="preserve">was established based on the </w:t>
      </w:r>
      <w:r w:rsidRPr="00726723">
        <w:rPr>
          <w:rStyle w:val="Emphasis"/>
        </w:rPr>
        <w:t>bourgeois ideology</w:t>
      </w:r>
      <w:r w:rsidRPr="00726723">
        <w:rPr>
          <w:sz w:val="14"/>
        </w:rPr>
        <w:t xml:space="preserve"> </w:t>
      </w:r>
      <w:r w:rsidRPr="00726723">
        <w:rPr>
          <w:rStyle w:val="StyleUnderline"/>
        </w:rPr>
        <w:t>and under the “</w:t>
      </w:r>
      <w:r w:rsidRPr="00726723">
        <w:rPr>
          <w:rStyle w:val="Emphasis"/>
        </w:rPr>
        <w:t>disciplinary power</w:t>
      </w:r>
      <w:r w:rsidRPr="00726723">
        <w:rPr>
          <w:rStyle w:val="StyleUnderline"/>
        </w:rPr>
        <w:t>”.</w:t>
      </w:r>
      <w:r w:rsidRPr="00726723">
        <w:rPr>
          <w:sz w:val="14"/>
        </w:rPr>
        <w:t xml:space="preserve"> In fact, </w:t>
      </w:r>
      <w:r w:rsidRPr="00726723">
        <w:rPr>
          <w:rStyle w:val="StyleUnderline"/>
        </w:rPr>
        <w:t xml:space="preserve">in modern society, power is </w:t>
      </w:r>
      <w:r w:rsidRPr="00726723">
        <w:rPr>
          <w:rStyle w:val="Emphasis"/>
        </w:rPr>
        <w:t>no longer</w:t>
      </w:r>
      <w:r w:rsidRPr="00726723">
        <w:rPr>
          <w:sz w:val="14"/>
        </w:rPr>
        <w:t xml:space="preserve"> be </w:t>
      </w:r>
      <w:r w:rsidRPr="00726723">
        <w:rPr>
          <w:rStyle w:val="StyleUnderline"/>
        </w:rPr>
        <w:t xml:space="preserve">transcribed to </w:t>
      </w:r>
      <w:r w:rsidRPr="00726723">
        <w:rPr>
          <w:rStyle w:val="Emphasis"/>
        </w:rPr>
        <w:t>sovereignty</w:t>
      </w:r>
      <w:r w:rsidRPr="00726723">
        <w:rPr>
          <w:sz w:val="14"/>
        </w:rPr>
        <w:t xml:space="preserve">. </w:t>
      </w:r>
      <w:r w:rsidRPr="00726723">
        <w:rPr>
          <w:rStyle w:val="StyleUnderline"/>
        </w:rPr>
        <w:t xml:space="preserve">This new type of power is the </w:t>
      </w:r>
      <w:r w:rsidRPr="00726723">
        <w:rPr>
          <w:rStyle w:val="Emphasis"/>
        </w:rPr>
        <w:t>foundation</w:t>
      </w:r>
      <w:r w:rsidRPr="00726723">
        <w:rPr>
          <w:rStyle w:val="StyleUnderline"/>
        </w:rPr>
        <w:t xml:space="preserve"> of industrial </w:t>
      </w:r>
      <w:r w:rsidRPr="00726723">
        <w:rPr>
          <w:rStyle w:val="Emphasis"/>
        </w:rPr>
        <w:t>capitalist society</w:t>
      </w:r>
      <w:r w:rsidRPr="00726723">
        <w:rPr>
          <w:sz w:val="14"/>
        </w:rPr>
        <w:t xml:space="preserve"> (Foucault and Ewald, 2003). Theory of sovereignty tries establishing the</w:t>
      </w:r>
      <w:r w:rsidRPr="00B94230">
        <w:rPr>
          <w:sz w:val="14"/>
        </w:rPr>
        <w:t xml:space="preserve"> </w:t>
      </w:r>
      <w:proofErr w:type="gramStart"/>
      <w:r w:rsidRPr="00B94230">
        <w:rPr>
          <w:sz w:val="14"/>
        </w:rPr>
        <w:t>subject to subject</w:t>
      </w:r>
      <w:proofErr w:type="gramEnd"/>
      <w:r w:rsidRPr="00B94230">
        <w:rPr>
          <w:sz w:val="14"/>
        </w:rPr>
        <w:t xml:space="preserve"> cycle. Individuals who are the only bearer of natural rights delegate these rights to sovereignty to rule them. </w:t>
      </w:r>
      <w:r w:rsidRPr="002E0DB3">
        <w:rPr>
          <w:rStyle w:val="StyleUnderline"/>
        </w:rPr>
        <w:t xml:space="preserve">Individuals who </w:t>
      </w:r>
      <w:r w:rsidRPr="002E0DB3">
        <w:rPr>
          <w:rStyle w:val="Emphasis"/>
        </w:rPr>
        <w:t>were</w:t>
      </w:r>
      <w:r w:rsidRPr="002E0DB3">
        <w:rPr>
          <w:rStyle w:val="StyleUnderline"/>
        </w:rPr>
        <w:t xml:space="preserve"> the </w:t>
      </w:r>
      <w:r w:rsidRPr="002E0DB3">
        <w:rPr>
          <w:rStyle w:val="Emphasis"/>
        </w:rPr>
        <w:t>subjects</w:t>
      </w:r>
      <w:r w:rsidRPr="00B94230">
        <w:rPr>
          <w:sz w:val="14"/>
        </w:rPr>
        <w:t xml:space="preserve"> </w:t>
      </w:r>
      <w:r w:rsidRPr="002E0DB3">
        <w:rPr>
          <w:rStyle w:val="StyleUnderline"/>
        </w:rPr>
        <w:t xml:space="preserve">of rights that they have by their </w:t>
      </w:r>
      <w:r w:rsidRPr="002E0DB3">
        <w:rPr>
          <w:rStyle w:val="Emphasis"/>
        </w:rPr>
        <w:t>nature</w:t>
      </w:r>
      <w:r w:rsidRPr="00B94230">
        <w:rPr>
          <w:sz w:val="14"/>
        </w:rPr>
        <w:t xml:space="preserve"> </w:t>
      </w:r>
      <w:r w:rsidRPr="002E0DB3">
        <w:rPr>
          <w:rStyle w:val="StyleUnderline"/>
        </w:rPr>
        <w:t>now</w:t>
      </w:r>
      <w:r w:rsidRPr="00B94230">
        <w:rPr>
          <w:sz w:val="14"/>
        </w:rPr>
        <w:t xml:space="preserve"> </w:t>
      </w:r>
      <w:r w:rsidRPr="002E0DB3">
        <w:rPr>
          <w:rStyle w:val="Emphasis"/>
        </w:rPr>
        <w:t>delegate</w:t>
      </w:r>
      <w:r w:rsidRPr="00B94230">
        <w:rPr>
          <w:sz w:val="14"/>
        </w:rPr>
        <w:t xml:space="preserve"> </w:t>
      </w:r>
      <w:r w:rsidRPr="002E0DB3">
        <w:rPr>
          <w:rStyle w:val="StyleUnderline"/>
        </w:rPr>
        <w:t xml:space="preserve">this power to the </w:t>
      </w:r>
      <w:r w:rsidRPr="002E0DB3">
        <w:rPr>
          <w:rStyle w:val="Emphasis"/>
        </w:rPr>
        <w:t>state</w:t>
      </w:r>
      <w:r w:rsidRPr="00B94230">
        <w:rPr>
          <w:sz w:val="14"/>
        </w:rPr>
        <w:t xml:space="preserve"> </w:t>
      </w:r>
      <w:r w:rsidRPr="002E0DB3">
        <w:rPr>
          <w:rStyle w:val="StyleUnderline"/>
        </w:rPr>
        <w:t xml:space="preserve">to </w:t>
      </w:r>
      <w:r w:rsidRPr="002E0DB3">
        <w:rPr>
          <w:rStyle w:val="Emphasis"/>
        </w:rPr>
        <w:t>govern them</w:t>
      </w:r>
      <w:r w:rsidRPr="00B94230">
        <w:rPr>
          <w:sz w:val="14"/>
        </w:rPr>
        <w:t xml:space="preserve">. In other words, sovereignty requires individuals to be governed and regulated by the rights that they gave them at a particular moment. (Foucault and Ewald, 2003). By rights, Foucault (Foucault and Ewald, 2003) means all apparatuses of it, from law and rules to all institutions related to it. Right in this point of view function as a means for domination, not only sovereignty relations but the whole of all domination relations (Foucault and Ewald, 2003). But the theory of sovereignty no longer lives as a theory of right. In fact, it is continued as an ideology and as the organized principles of juridical codes which superimpose on the mechanisms of discipline a system of rights that conceal the actual disciplinary power of the state and its domination (Foucault and Ewald, 2003). This new system of power guarantees everyone’s practicing of the sovereign right, which can be exercised by them. So, </w:t>
      </w:r>
      <w:r w:rsidRPr="002E0DB3">
        <w:rPr>
          <w:rStyle w:val="StyleUnderline"/>
        </w:rPr>
        <w:t xml:space="preserve">the right of sovereignty and the mechanisms of disciplinary power are </w:t>
      </w:r>
      <w:r w:rsidRPr="002E0DB3">
        <w:rPr>
          <w:rStyle w:val="Emphasis"/>
        </w:rPr>
        <w:t>inseparable</w:t>
      </w:r>
      <w:r w:rsidRPr="002E0DB3">
        <w:rPr>
          <w:rStyle w:val="StyleUnderline"/>
        </w:rPr>
        <w:t xml:space="preserve"> in modern society</w:t>
      </w:r>
      <w:r w:rsidRPr="00B94230">
        <w:rPr>
          <w:sz w:val="14"/>
        </w:rPr>
        <w:t xml:space="preserve">. But this confrontation has its own discourses; under sovereignty, we have rights discourse, but the scientific or clinical knowledge is the disciplinary power’s discourse which operates through normalization and not a code of law. So, in our day, </w:t>
      </w:r>
      <w:r w:rsidRPr="002E0DB3">
        <w:rPr>
          <w:rStyle w:val="Emphasis"/>
        </w:rPr>
        <w:t>power</w:t>
      </w:r>
      <w:r w:rsidRPr="002E0DB3">
        <w:rPr>
          <w:rStyle w:val="StyleUnderline"/>
        </w:rPr>
        <w:t xml:space="preserve"> is exercised through </w:t>
      </w:r>
      <w:r w:rsidRPr="002E0DB3">
        <w:rPr>
          <w:rStyle w:val="Emphasis"/>
        </w:rPr>
        <w:t>both right and discipline</w:t>
      </w:r>
      <w:r w:rsidRPr="00B94230">
        <w:rPr>
          <w:sz w:val="14"/>
        </w:rPr>
        <w:t xml:space="preserve"> </w:t>
      </w:r>
      <w:r w:rsidRPr="002E0DB3">
        <w:rPr>
          <w:rStyle w:val="StyleUnderline"/>
        </w:rPr>
        <w:t xml:space="preserve">in a way that discipline and its techniques are </w:t>
      </w:r>
      <w:r w:rsidRPr="002E0DB3">
        <w:rPr>
          <w:rStyle w:val="Emphasis"/>
        </w:rPr>
        <w:t>invading rights</w:t>
      </w:r>
      <w:r w:rsidRPr="00B94230">
        <w:rPr>
          <w:sz w:val="14"/>
        </w:rPr>
        <w:t xml:space="preserve"> (Foucault and Ewald, 2003). </w:t>
      </w:r>
      <w:r w:rsidRPr="002E0DB3">
        <w:rPr>
          <w:rStyle w:val="StyleUnderline"/>
        </w:rPr>
        <w:t xml:space="preserve">However, the only way </w:t>
      </w:r>
      <w:r w:rsidRPr="00A76F8B">
        <w:rPr>
          <w:rStyle w:val="StyleUnderline"/>
          <w:highlight w:val="cyan"/>
        </w:rPr>
        <w:t xml:space="preserve">to </w:t>
      </w:r>
      <w:r w:rsidRPr="00A76F8B">
        <w:rPr>
          <w:rStyle w:val="Emphasis"/>
          <w:highlight w:val="cyan"/>
        </w:rPr>
        <w:t>limit</w:t>
      </w:r>
      <w:r w:rsidRPr="00B94230">
        <w:rPr>
          <w:sz w:val="14"/>
        </w:rPr>
        <w:t xml:space="preserve"> the exercise of </w:t>
      </w:r>
      <w:r w:rsidRPr="002E0DB3">
        <w:rPr>
          <w:rStyle w:val="Emphasis"/>
        </w:rPr>
        <w:t>disciplinary</w:t>
      </w:r>
      <w:r w:rsidRPr="00B94230">
        <w:rPr>
          <w:sz w:val="14"/>
        </w:rPr>
        <w:t xml:space="preserve"> </w:t>
      </w:r>
      <w:r w:rsidRPr="00A76F8B">
        <w:rPr>
          <w:rStyle w:val="StyleUnderline"/>
          <w:highlight w:val="cyan"/>
        </w:rPr>
        <w:t>power</w:t>
      </w:r>
      <w:r w:rsidRPr="002E0DB3">
        <w:rPr>
          <w:rStyle w:val="StyleUnderline"/>
        </w:rPr>
        <w:t xml:space="preserve"> is by </w:t>
      </w:r>
      <w:r w:rsidRPr="00A76F8B">
        <w:rPr>
          <w:rStyle w:val="StyleUnderline"/>
          <w:highlight w:val="cyan"/>
        </w:rPr>
        <w:t>invoking the</w:t>
      </w:r>
      <w:r w:rsidRPr="002E0DB3">
        <w:rPr>
          <w:rStyle w:val="StyleUnderline"/>
        </w:rPr>
        <w:t xml:space="preserve"> </w:t>
      </w:r>
      <w:r w:rsidRPr="002E0DB3">
        <w:rPr>
          <w:rStyle w:val="Emphasis"/>
        </w:rPr>
        <w:t>old formal bourgeois right</w:t>
      </w:r>
      <w:r w:rsidRPr="002E0DB3">
        <w:rPr>
          <w:rStyle w:val="StyleUnderline"/>
        </w:rPr>
        <w:t>, which is</w:t>
      </w:r>
      <w:proofErr w:type="gramStart"/>
      <w:r w:rsidRPr="002E0DB3">
        <w:rPr>
          <w:rStyle w:val="StyleUnderline"/>
        </w:rPr>
        <w:t>, in reality, the</w:t>
      </w:r>
      <w:proofErr w:type="gramEnd"/>
      <w:r w:rsidRPr="002E0DB3">
        <w:rPr>
          <w:rStyle w:val="StyleUnderline"/>
        </w:rPr>
        <w:t xml:space="preserve"> </w:t>
      </w:r>
      <w:r w:rsidRPr="00A76F8B">
        <w:rPr>
          <w:rStyle w:val="StyleUnderline"/>
          <w:highlight w:val="cyan"/>
        </w:rPr>
        <w:t xml:space="preserve">right of </w:t>
      </w:r>
      <w:r w:rsidRPr="00A76F8B">
        <w:rPr>
          <w:rStyle w:val="Emphasis"/>
          <w:highlight w:val="cyan"/>
        </w:rPr>
        <w:t>sovereignty</w:t>
      </w:r>
      <w:r w:rsidRPr="00B94230">
        <w:rPr>
          <w:sz w:val="14"/>
        </w:rPr>
        <w:t xml:space="preserve"> (Foucault and Ewald, 2003). </w:t>
      </w:r>
      <w:proofErr w:type="gramStart"/>
      <w:r w:rsidRPr="00A76F8B">
        <w:rPr>
          <w:rStyle w:val="StyleUnderline"/>
          <w:highlight w:val="cyan"/>
        </w:rPr>
        <w:t>But</w:t>
      </w:r>
      <w:r w:rsidRPr="002E0DB3">
        <w:rPr>
          <w:rStyle w:val="StyleUnderline"/>
        </w:rPr>
        <w:t>,</w:t>
      </w:r>
      <w:proofErr w:type="gramEnd"/>
      <w:r w:rsidRPr="002E0DB3">
        <w:rPr>
          <w:rStyle w:val="StyleUnderline"/>
        </w:rPr>
        <w:t xml:space="preserve"> </w:t>
      </w:r>
      <w:r w:rsidRPr="002E0DB3">
        <w:rPr>
          <w:rStyle w:val="Emphasis"/>
        </w:rPr>
        <w:t>using sovereignty against discipline</w:t>
      </w:r>
      <w:r w:rsidRPr="00B94230">
        <w:rPr>
          <w:sz w:val="14"/>
        </w:rPr>
        <w:t xml:space="preserve"> </w:t>
      </w:r>
      <w:r w:rsidRPr="002E0DB3">
        <w:rPr>
          <w:rStyle w:val="StyleUnderline"/>
        </w:rPr>
        <w:t>does</w:t>
      </w:r>
      <w:r w:rsidRPr="00B94230">
        <w:rPr>
          <w:sz w:val="14"/>
        </w:rPr>
        <w:t xml:space="preserve"> </w:t>
      </w:r>
      <w:r w:rsidRPr="002E0DB3">
        <w:rPr>
          <w:rStyle w:val="Emphasis"/>
        </w:rPr>
        <w:t>not enable us to limit disciplinary power</w:t>
      </w:r>
      <w:r w:rsidRPr="002E0DB3">
        <w:rPr>
          <w:rStyle w:val="StyleUnderline"/>
        </w:rPr>
        <w:t xml:space="preserve">. These two, </w:t>
      </w:r>
      <w:r w:rsidRPr="00A76F8B">
        <w:rPr>
          <w:rStyle w:val="StyleUnderline"/>
          <w:highlight w:val="cyan"/>
        </w:rPr>
        <w:t>sovereign and discipline</w:t>
      </w:r>
      <w:r w:rsidRPr="002E0DB3">
        <w:rPr>
          <w:rStyle w:val="StyleUnderline"/>
        </w:rPr>
        <w:t xml:space="preserve">- are the “two things that </w:t>
      </w:r>
      <w:r w:rsidRPr="00A76F8B">
        <w:rPr>
          <w:rStyle w:val="Emphasis"/>
          <w:highlight w:val="cyan"/>
        </w:rPr>
        <w:t>constitute</w:t>
      </w:r>
      <w:r w:rsidRPr="00B94230">
        <w:rPr>
          <w:sz w:val="14"/>
        </w:rPr>
        <w:t xml:space="preserve"> </w:t>
      </w:r>
      <w:r w:rsidRPr="002E0DB3">
        <w:rPr>
          <w:rStyle w:val="StyleUnderline"/>
        </w:rPr>
        <w:t>the</w:t>
      </w:r>
      <w:r w:rsidRPr="00B94230">
        <w:rPr>
          <w:sz w:val="14"/>
        </w:rPr>
        <w:t xml:space="preserve"> </w:t>
      </w:r>
      <w:r w:rsidRPr="002E0DB3">
        <w:rPr>
          <w:rStyle w:val="Emphasis"/>
        </w:rPr>
        <w:t xml:space="preserve">general </w:t>
      </w:r>
      <w:r w:rsidRPr="00A76F8B">
        <w:rPr>
          <w:rStyle w:val="Emphasis"/>
          <w:highlight w:val="cyan"/>
        </w:rPr>
        <w:t>mechanism of power</w:t>
      </w:r>
      <w:r w:rsidRPr="00B94230">
        <w:rPr>
          <w:sz w:val="14"/>
        </w:rPr>
        <w:t xml:space="preserve"> </w:t>
      </w:r>
      <w:r w:rsidRPr="002E0DB3">
        <w:rPr>
          <w:rStyle w:val="StyleUnderline"/>
        </w:rPr>
        <w:t>in</w:t>
      </w:r>
      <w:r w:rsidRPr="00B94230">
        <w:rPr>
          <w:sz w:val="14"/>
        </w:rPr>
        <w:t xml:space="preserve"> our </w:t>
      </w:r>
      <w:r w:rsidRPr="002E0DB3">
        <w:rPr>
          <w:rStyle w:val="StyleUnderline"/>
        </w:rPr>
        <w:t>society</w:t>
      </w:r>
      <w:r w:rsidRPr="00B94230">
        <w:rPr>
          <w:sz w:val="14"/>
        </w:rPr>
        <w:t xml:space="preserve">” (p. 39). Sovereign rights of individuals (juridical power) and disciplinary normalization bringing play together is “repression”. Repression today is used as a tool for coercive social control. Imprisonment is one these social control policies, especially in places that </w:t>
      </w:r>
      <w:proofErr w:type="gramStart"/>
      <w:r w:rsidRPr="00B94230">
        <w:rPr>
          <w:sz w:val="14"/>
        </w:rPr>
        <w:t>African-American</w:t>
      </w:r>
      <w:proofErr w:type="gramEnd"/>
      <w:r w:rsidRPr="00B94230">
        <w:rPr>
          <w:sz w:val="14"/>
        </w:rPr>
        <w:t xml:space="preserve">, poor, and other minorities are deprived of their political and economic participation. Repression is used by the state both through the juridical system (right of sovereignty) and the disciplinary mechanisms. First, repression is applied through the prison mechanism, with all its institutions. It is justified by crime control and the right of security and safety- both the liberal rights; On the other hand, it functions through complex mechanisms of disciplinary normalization. Imprisonment (as a way to repress) operates through the scientific calculation in order to normalize, differentiate, hierarchize, and make a division between those who are the </w:t>
      </w:r>
      <w:proofErr w:type="gramStart"/>
      <w:r w:rsidRPr="00B94230">
        <w:rPr>
          <w:sz w:val="14"/>
        </w:rPr>
        <w:t>first degree</w:t>
      </w:r>
      <w:proofErr w:type="gramEnd"/>
      <w:r w:rsidRPr="00B94230">
        <w:rPr>
          <w:sz w:val="14"/>
        </w:rPr>
        <w:t xml:space="preserve"> citizens in terms of respecting the rules and those who are excluded. </w:t>
      </w:r>
      <w:r w:rsidRPr="002E0DB3">
        <w:rPr>
          <w:rStyle w:val="Emphasis"/>
        </w:rPr>
        <w:t>Liberalism</w:t>
      </w:r>
      <w:r w:rsidRPr="00B94230">
        <w:rPr>
          <w:sz w:val="14"/>
        </w:rPr>
        <w:t xml:space="preserve">, as the mentality of rules, </w:t>
      </w:r>
      <w:r w:rsidRPr="002E0DB3">
        <w:rPr>
          <w:rStyle w:val="StyleUnderline"/>
        </w:rPr>
        <w:t>creates an atmosphere in which</w:t>
      </w:r>
      <w:r w:rsidRPr="00B94230">
        <w:rPr>
          <w:sz w:val="14"/>
        </w:rPr>
        <w:t xml:space="preserve"> </w:t>
      </w:r>
      <w:r w:rsidRPr="002E0DB3">
        <w:rPr>
          <w:rStyle w:val="Emphasis"/>
        </w:rPr>
        <w:t>market, civil society, and citizens</w:t>
      </w:r>
      <w:r w:rsidRPr="00B94230">
        <w:rPr>
          <w:sz w:val="14"/>
        </w:rPr>
        <w:t xml:space="preserve"> </w:t>
      </w:r>
      <w:r w:rsidRPr="002E0DB3">
        <w:rPr>
          <w:rStyle w:val="StyleUnderline"/>
        </w:rPr>
        <w:t xml:space="preserve">have their own logic and </w:t>
      </w:r>
      <w:r w:rsidRPr="002E0DB3">
        <w:rPr>
          <w:rStyle w:val="Emphasis"/>
        </w:rPr>
        <w:t>intrinsic mechanisms of self- regulation</w:t>
      </w:r>
      <w:r w:rsidRPr="00B94230">
        <w:rPr>
          <w:sz w:val="14"/>
        </w:rPr>
        <w:t xml:space="preserve">. In this system of governing, sovereign tries to totalize its will across the national space (Burchell, 1991). However, rulers, on the one hand, confront with subjects who have rights and interest that should not be interdicted by </w:t>
      </w:r>
      <w:proofErr w:type="gramStart"/>
      <w:r w:rsidRPr="00B94230">
        <w:rPr>
          <w:sz w:val="14"/>
        </w:rPr>
        <w:t>politics</w:t>
      </w:r>
      <w:proofErr w:type="gramEnd"/>
      <w:r w:rsidRPr="00B94230">
        <w:rPr>
          <w:sz w:val="14"/>
        </w:rPr>
        <w:t xml:space="preserve"> and, on the other hand, they faced with the situation in which they cannot govern by the exercise of sovereign will because they do not have the prerequisite knowledge and capacities (Barry, Osborne, &amp; Rose, 2013). So, they need to reformulate the objects, instrument, and tasks of rule based on the market, civil society and citizenship aiming to ensure that they serve the national as a whole and function to benefit it (Barry, Osborne, &amp; Rose, 2013). However, </w:t>
      </w:r>
      <w:r w:rsidRPr="002E0DB3">
        <w:rPr>
          <w:rStyle w:val="StyleUnderline"/>
        </w:rPr>
        <w:t xml:space="preserve">discipline and bio-power- apparently </w:t>
      </w:r>
      <w:r w:rsidRPr="002E0DB3">
        <w:rPr>
          <w:rStyle w:val="Emphasis"/>
        </w:rPr>
        <w:t>illiberal</w:t>
      </w:r>
      <w:r w:rsidRPr="002E0DB3">
        <w:rPr>
          <w:rStyle w:val="StyleUnderline"/>
        </w:rPr>
        <w:t>-</w:t>
      </w:r>
      <w:r w:rsidRPr="00B94230">
        <w:rPr>
          <w:sz w:val="14"/>
        </w:rPr>
        <w:t xml:space="preserve"> finally </w:t>
      </w:r>
      <w:r w:rsidRPr="002E0DB3">
        <w:rPr>
          <w:rStyle w:val="Emphasis"/>
        </w:rPr>
        <w:t>found their places</w:t>
      </w:r>
      <w:r w:rsidRPr="00B94230">
        <w:rPr>
          <w:sz w:val="14"/>
        </w:rPr>
        <w:t xml:space="preserve"> </w:t>
      </w:r>
      <w:r w:rsidRPr="002E0DB3">
        <w:rPr>
          <w:rStyle w:val="StyleUnderline"/>
        </w:rPr>
        <w:t>within liberal mentalities of rule. These rules become</w:t>
      </w:r>
      <w:r w:rsidRPr="00B94230">
        <w:rPr>
          <w:sz w:val="14"/>
        </w:rPr>
        <w:t xml:space="preserve"> practicable and understandable as </w:t>
      </w:r>
      <w:r w:rsidRPr="002E0DB3">
        <w:rPr>
          <w:rStyle w:val="StyleUnderline"/>
        </w:rPr>
        <w:t>a</w:t>
      </w:r>
      <w:r w:rsidRPr="00B94230">
        <w:rPr>
          <w:sz w:val="14"/>
        </w:rPr>
        <w:t xml:space="preserve"> </w:t>
      </w:r>
      <w:r w:rsidRPr="002E0DB3">
        <w:rPr>
          <w:rStyle w:val="Emphasis"/>
        </w:rPr>
        <w:t>prerequisite</w:t>
      </w:r>
      <w:r w:rsidRPr="00B94230">
        <w:rPr>
          <w:sz w:val="14"/>
        </w:rPr>
        <w:t xml:space="preserve"> condition </w:t>
      </w:r>
      <w:r w:rsidRPr="002E0DB3">
        <w:rPr>
          <w:rStyle w:val="StyleUnderline"/>
        </w:rPr>
        <w:t xml:space="preserve">for production and </w:t>
      </w:r>
      <w:r w:rsidRPr="002E0DB3">
        <w:rPr>
          <w:rStyle w:val="Emphasis"/>
        </w:rPr>
        <w:t>governing free citizens</w:t>
      </w:r>
      <w:r w:rsidRPr="00B94230">
        <w:rPr>
          <w:sz w:val="14"/>
        </w:rPr>
        <w:t xml:space="preserve"> (Foucault, 2012). </w:t>
      </w:r>
      <w:r w:rsidRPr="002E0DB3">
        <w:rPr>
          <w:rStyle w:val="Emphasis"/>
        </w:rPr>
        <w:t>Disciplinary logic</w:t>
      </w:r>
      <w:r w:rsidRPr="00B94230">
        <w:rPr>
          <w:sz w:val="14"/>
        </w:rPr>
        <w:t xml:space="preserve"> </w:t>
      </w:r>
      <w:r w:rsidRPr="002E0DB3">
        <w:rPr>
          <w:rStyle w:val="StyleUnderline"/>
        </w:rPr>
        <w:t>operates through mechanisms in</w:t>
      </w:r>
      <w:r w:rsidRPr="00B94230">
        <w:rPr>
          <w:sz w:val="14"/>
        </w:rPr>
        <w:t xml:space="preserve"> </w:t>
      </w:r>
      <w:r w:rsidRPr="002E0DB3">
        <w:rPr>
          <w:rStyle w:val="Emphasis"/>
        </w:rPr>
        <w:t>prison</w:t>
      </w:r>
      <w:r w:rsidRPr="00B94230">
        <w:rPr>
          <w:sz w:val="14"/>
        </w:rPr>
        <w:t xml:space="preserve"> aimed to produce subjective conditions, self-control, </w:t>
      </w:r>
      <w:proofErr w:type="spellStart"/>
      <w:r w:rsidRPr="00B94230">
        <w:rPr>
          <w:sz w:val="14"/>
        </w:rPr>
        <w:t>selfmastery</w:t>
      </w:r>
      <w:proofErr w:type="spellEnd"/>
      <w:r w:rsidRPr="00B94230">
        <w:rPr>
          <w:sz w:val="14"/>
        </w:rPr>
        <w:t xml:space="preserve">, and self-regulation to govern free and civilized citizens. </w:t>
      </w:r>
      <w:r w:rsidRPr="002E0DB3">
        <w:rPr>
          <w:rStyle w:val="StyleUnderline"/>
        </w:rPr>
        <w:t>On the other hand,</w:t>
      </w:r>
      <w:r w:rsidRPr="00B94230">
        <w:rPr>
          <w:sz w:val="14"/>
        </w:rPr>
        <w:t xml:space="preserve"> </w:t>
      </w:r>
      <w:r w:rsidRPr="00A76F8B">
        <w:rPr>
          <w:rStyle w:val="Emphasis"/>
          <w:highlight w:val="cyan"/>
        </w:rPr>
        <w:t>bio-political</w:t>
      </w:r>
      <w:r w:rsidRPr="00A76F8B">
        <w:rPr>
          <w:sz w:val="14"/>
          <w:highlight w:val="cyan"/>
        </w:rPr>
        <w:t xml:space="preserve"> </w:t>
      </w:r>
      <w:r w:rsidRPr="00A76F8B">
        <w:rPr>
          <w:rStyle w:val="StyleUnderline"/>
          <w:highlight w:val="cyan"/>
        </w:rPr>
        <w:t>strategies</w:t>
      </w:r>
      <w:r w:rsidRPr="002E0DB3">
        <w:rPr>
          <w:rStyle w:val="StyleUnderline"/>
        </w:rPr>
        <w:t xml:space="preserve">, including censuses, statistical inquiries, reproduction control, and health programs, </w:t>
      </w:r>
      <w:r w:rsidRPr="00A76F8B">
        <w:rPr>
          <w:rStyle w:val="StyleUnderline"/>
          <w:highlight w:val="cyan"/>
        </w:rPr>
        <w:t>provide</w:t>
      </w:r>
      <w:r w:rsidRPr="002E0DB3">
        <w:rPr>
          <w:rStyle w:val="StyleUnderline"/>
        </w:rPr>
        <w:t xml:space="preserve"> the </w:t>
      </w:r>
      <w:r w:rsidRPr="00A76F8B">
        <w:rPr>
          <w:rStyle w:val="StyleUnderline"/>
          <w:highlight w:val="cyan"/>
        </w:rPr>
        <w:t>related laws</w:t>
      </w:r>
      <w:r w:rsidRPr="002E0DB3">
        <w:rPr>
          <w:rStyle w:val="StyleUnderline"/>
        </w:rPr>
        <w:t xml:space="preserve"> that </w:t>
      </w:r>
      <w:r w:rsidRPr="00A76F8B">
        <w:rPr>
          <w:rStyle w:val="Emphasis"/>
          <w:highlight w:val="cyan"/>
        </w:rPr>
        <w:t>liberal</w:t>
      </w:r>
      <w:r w:rsidRPr="00A76F8B">
        <w:rPr>
          <w:sz w:val="14"/>
          <w:highlight w:val="cyan"/>
        </w:rPr>
        <w:t xml:space="preserve"> </w:t>
      </w:r>
      <w:r w:rsidRPr="00A76F8B">
        <w:rPr>
          <w:rStyle w:val="StyleUnderline"/>
          <w:highlight w:val="cyan"/>
        </w:rPr>
        <w:t>government must know</w:t>
      </w:r>
      <w:r w:rsidRPr="002E0DB3">
        <w:rPr>
          <w:rStyle w:val="StyleUnderline"/>
        </w:rPr>
        <w:t xml:space="preserve"> and respect.</w:t>
      </w:r>
      <w:r w:rsidRPr="00B94230">
        <w:rPr>
          <w:sz w:val="14"/>
        </w:rPr>
        <w:t xml:space="preserve"> That said, the legitimate government is not arbitrary, but it is based on the policies which are necessary for the wellbeing enhancement of those whose interests are mandatory to respect (Foucault, 1980a). These laws function through the good amount of knowledge of the areas that should be ruled, such as prison, family, economy, community. </w:t>
      </w:r>
      <w:r w:rsidRPr="002E0DB3">
        <w:rPr>
          <w:rStyle w:val="StyleUnderline"/>
        </w:rPr>
        <w:t xml:space="preserve">Liberalism tries to </w:t>
      </w:r>
      <w:r w:rsidRPr="002E0DB3">
        <w:rPr>
          <w:rStyle w:val="Emphasis"/>
        </w:rPr>
        <w:t>invest</w:t>
      </w:r>
      <w:r w:rsidRPr="00B94230">
        <w:rPr>
          <w:sz w:val="14"/>
        </w:rPr>
        <w:t xml:space="preserve"> </w:t>
      </w:r>
      <w:r w:rsidRPr="002E0DB3">
        <w:rPr>
          <w:rStyle w:val="StyleUnderline"/>
        </w:rPr>
        <w:t xml:space="preserve">in the </w:t>
      </w:r>
      <w:r w:rsidRPr="002E0DB3">
        <w:rPr>
          <w:rStyle w:val="Emphasis"/>
        </w:rPr>
        <w:t>subjects of government</w:t>
      </w:r>
      <w:r w:rsidRPr="002E0DB3">
        <w:rPr>
          <w:rStyle w:val="StyleUnderline"/>
        </w:rPr>
        <w:t xml:space="preserve">. It means that in politics, law, morality and so forth, </w:t>
      </w:r>
      <w:r w:rsidRPr="00A76F8B">
        <w:rPr>
          <w:rStyle w:val="StyleUnderline"/>
          <w:highlight w:val="cyan"/>
        </w:rPr>
        <w:t xml:space="preserve">subjects are </w:t>
      </w:r>
      <w:r w:rsidRPr="00A76F8B">
        <w:rPr>
          <w:rStyle w:val="Emphasis"/>
          <w:highlight w:val="cyan"/>
        </w:rPr>
        <w:t>individuals</w:t>
      </w:r>
      <w:r w:rsidRPr="00A76F8B">
        <w:rPr>
          <w:sz w:val="14"/>
          <w:highlight w:val="cyan"/>
        </w:rPr>
        <w:t xml:space="preserve"> </w:t>
      </w:r>
      <w:r w:rsidRPr="00A76F8B">
        <w:rPr>
          <w:rStyle w:val="StyleUnderline"/>
          <w:highlight w:val="cyan"/>
        </w:rPr>
        <w:t>whose</w:t>
      </w:r>
      <w:r w:rsidRPr="00B94230">
        <w:rPr>
          <w:sz w:val="14"/>
        </w:rPr>
        <w:t xml:space="preserve"> freedom, </w:t>
      </w:r>
      <w:r w:rsidRPr="00A76F8B">
        <w:rPr>
          <w:rStyle w:val="Emphasis"/>
          <w:highlight w:val="cyan"/>
        </w:rPr>
        <w:t>rights</w:t>
      </w:r>
      <w:r w:rsidRPr="00B94230">
        <w:rPr>
          <w:sz w:val="14"/>
        </w:rPr>
        <w:t xml:space="preserve"> and liberty </w:t>
      </w:r>
      <w:r w:rsidRPr="00A76F8B">
        <w:rPr>
          <w:rStyle w:val="StyleUnderline"/>
          <w:highlight w:val="cyan"/>
        </w:rPr>
        <w:t>are</w:t>
      </w:r>
      <w:r w:rsidRPr="002E0DB3">
        <w:rPr>
          <w:rStyle w:val="StyleUnderline"/>
        </w:rPr>
        <w:t xml:space="preserve"> to be </w:t>
      </w:r>
      <w:r w:rsidRPr="00A76F8B">
        <w:rPr>
          <w:rStyle w:val="Emphasis"/>
          <w:highlight w:val="cyan"/>
        </w:rPr>
        <w:t>respected</w:t>
      </w:r>
      <w:r w:rsidRPr="00B94230">
        <w:rPr>
          <w:sz w:val="14"/>
        </w:rPr>
        <w:t xml:space="preserve"> </w:t>
      </w:r>
      <w:r w:rsidRPr="002E0DB3">
        <w:rPr>
          <w:rStyle w:val="StyleUnderline"/>
        </w:rPr>
        <w:t xml:space="preserve">by setting </w:t>
      </w:r>
      <w:r w:rsidRPr="002E0DB3">
        <w:rPr>
          <w:rStyle w:val="Emphasis"/>
        </w:rPr>
        <w:t>limits</w:t>
      </w:r>
      <w:r w:rsidRPr="00B94230">
        <w:rPr>
          <w:sz w:val="14"/>
        </w:rPr>
        <w:t xml:space="preserve"> </w:t>
      </w:r>
      <w:r w:rsidRPr="002E0DB3">
        <w:rPr>
          <w:rStyle w:val="StyleUnderline"/>
        </w:rPr>
        <w:t>to</w:t>
      </w:r>
      <w:r w:rsidRPr="00B94230">
        <w:rPr>
          <w:sz w:val="14"/>
        </w:rPr>
        <w:t xml:space="preserve"> the </w:t>
      </w:r>
      <w:r w:rsidRPr="002E0DB3">
        <w:rPr>
          <w:rStyle w:val="StyleUnderline"/>
        </w:rPr>
        <w:t>legitimate political and legal regulation</w:t>
      </w:r>
      <w:r w:rsidRPr="00B94230">
        <w:rPr>
          <w:sz w:val="14"/>
        </w:rPr>
        <w:t xml:space="preserve"> to regulate the particular and new type of individuality (Barry, Osborne, &amp; Rose, 2013). </w:t>
      </w:r>
      <w:r w:rsidRPr="002E0DB3">
        <w:rPr>
          <w:rStyle w:val="StyleUnderline"/>
        </w:rPr>
        <w:t xml:space="preserve">Thus, the liberal strategy behind </w:t>
      </w:r>
      <w:r w:rsidRPr="002E0DB3">
        <w:rPr>
          <w:rStyle w:val="Emphasis"/>
        </w:rPr>
        <w:t>prisons</w:t>
      </w:r>
      <w:r w:rsidRPr="00B94230">
        <w:rPr>
          <w:sz w:val="14"/>
        </w:rPr>
        <w:t xml:space="preserve"> </w:t>
      </w:r>
      <w:r w:rsidRPr="002E0DB3">
        <w:rPr>
          <w:rStyle w:val="StyleUnderline"/>
        </w:rPr>
        <w:t>is</w:t>
      </w:r>
      <w:r w:rsidRPr="00B94230">
        <w:rPr>
          <w:sz w:val="14"/>
        </w:rPr>
        <w:t xml:space="preserve"> </w:t>
      </w:r>
      <w:r w:rsidRPr="002E0DB3">
        <w:rPr>
          <w:rStyle w:val="Emphasis"/>
        </w:rPr>
        <w:t>not to regulate individuals</w:t>
      </w:r>
      <w:r w:rsidRPr="00B94230">
        <w:rPr>
          <w:sz w:val="14"/>
        </w:rPr>
        <w:t xml:space="preserve">, </w:t>
      </w:r>
      <w:r w:rsidRPr="002E0DB3">
        <w:rPr>
          <w:rStyle w:val="StyleUnderline"/>
        </w:rPr>
        <w:t xml:space="preserve">but they are seeking to </w:t>
      </w:r>
      <w:r w:rsidRPr="002E0DB3">
        <w:rPr>
          <w:rStyle w:val="Emphasis"/>
        </w:rPr>
        <w:t>create individuals</w:t>
      </w:r>
      <w:r w:rsidRPr="00B94230">
        <w:rPr>
          <w:sz w:val="14"/>
        </w:rPr>
        <w:t xml:space="preserve"> </w:t>
      </w:r>
      <w:r w:rsidRPr="002E0DB3">
        <w:rPr>
          <w:rStyle w:val="StyleUnderline"/>
        </w:rPr>
        <w:t>who</w:t>
      </w:r>
      <w:r w:rsidRPr="00B94230">
        <w:rPr>
          <w:sz w:val="14"/>
        </w:rPr>
        <w:t xml:space="preserve"> </w:t>
      </w:r>
      <w:r w:rsidRPr="002E0DB3">
        <w:rPr>
          <w:rStyle w:val="Emphasis"/>
        </w:rPr>
        <w:t>do not need to be governed</w:t>
      </w:r>
      <w:r w:rsidRPr="00B94230">
        <w:rPr>
          <w:sz w:val="14"/>
        </w:rPr>
        <w:t xml:space="preserve"> </w:t>
      </w:r>
      <w:r w:rsidRPr="002E0DB3">
        <w:rPr>
          <w:rStyle w:val="StyleUnderline"/>
        </w:rPr>
        <w:t>by</w:t>
      </w:r>
      <w:r w:rsidRPr="00B94230">
        <w:rPr>
          <w:sz w:val="14"/>
        </w:rPr>
        <w:t xml:space="preserve"> </w:t>
      </w:r>
      <w:r w:rsidRPr="002E0DB3">
        <w:rPr>
          <w:rStyle w:val="Emphasis"/>
        </w:rPr>
        <w:t>others</w:t>
      </w:r>
      <w:r w:rsidRPr="00B94230">
        <w:rPr>
          <w:sz w:val="14"/>
        </w:rPr>
        <w:t xml:space="preserve"> and be able </w:t>
      </w:r>
      <w:r w:rsidRPr="00B94230">
        <w:rPr>
          <w:sz w:val="14"/>
        </w:rPr>
        <w:lastRenderedPageBreak/>
        <w:t xml:space="preserve">to be governed, </w:t>
      </w:r>
      <w:proofErr w:type="gramStart"/>
      <w:r w:rsidRPr="00B94230">
        <w:rPr>
          <w:sz w:val="14"/>
        </w:rPr>
        <w:t>mastered</w:t>
      </w:r>
      <w:proofErr w:type="gramEnd"/>
      <w:r w:rsidRPr="00B94230">
        <w:rPr>
          <w:sz w:val="14"/>
        </w:rPr>
        <w:t xml:space="preserve"> and cared by themselves. In liberalism, </w:t>
      </w:r>
      <w:r w:rsidRPr="002E0DB3">
        <w:rPr>
          <w:rStyle w:val="StyleUnderline"/>
        </w:rPr>
        <w:t>the</w:t>
      </w:r>
      <w:r w:rsidRPr="00B94230">
        <w:rPr>
          <w:sz w:val="14"/>
        </w:rPr>
        <w:t xml:space="preserve"> </w:t>
      </w:r>
      <w:r w:rsidRPr="002E0DB3">
        <w:rPr>
          <w:rStyle w:val="Emphasis"/>
        </w:rPr>
        <w:t xml:space="preserve">abstract subject of </w:t>
      </w:r>
      <w:r w:rsidRPr="00726723">
        <w:rPr>
          <w:rStyle w:val="Emphasis"/>
        </w:rPr>
        <w:t>right</w:t>
      </w:r>
      <w:r w:rsidRPr="00726723">
        <w:rPr>
          <w:sz w:val="14"/>
        </w:rPr>
        <w:t xml:space="preserve"> </w:t>
      </w:r>
      <w:r w:rsidRPr="00726723">
        <w:rPr>
          <w:rStyle w:val="StyleUnderline"/>
        </w:rPr>
        <w:t xml:space="preserve">takes a </w:t>
      </w:r>
      <w:r w:rsidRPr="00A76F8B">
        <w:rPr>
          <w:rStyle w:val="Emphasis"/>
          <w:highlight w:val="cyan"/>
        </w:rPr>
        <w:t>“universalistic” form</w:t>
      </w:r>
      <w:r w:rsidRPr="00B94230">
        <w:rPr>
          <w:sz w:val="14"/>
        </w:rPr>
        <w:t xml:space="preserve"> (Barry, Osborne, &amp; Rose, 2013). Or, as Marx (1843) asserts, </w:t>
      </w:r>
      <w:r w:rsidRPr="002E0DB3">
        <w:rPr>
          <w:rStyle w:val="StyleUnderline"/>
        </w:rPr>
        <w:t xml:space="preserve">liberalism is trying to </w:t>
      </w:r>
      <w:r w:rsidRPr="00A76F8B">
        <w:rPr>
          <w:rStyle w:val="Emphasis"/>
          <w:highlight w:val="cyan"/>
        </w:rPr>
        <w:t>eradicate</w:t>
      </w:r>
      <w:r w:rsidRPr="002E0DB3">
        <w:rPr>
          <w:rStyle w:val="Emphasis"/>
        </w:rPr>
        <w:t xml:space="preserve"> the intrinsic </w:t>
      </w:r>
      <w:r w:rsidRPr="00A76F8B">
        <w:rPr>
          <w:rStyle w:val="Emphasis"/>
          <w:highlight w:val="cyan"/>
        </w:rPr>
        <w:t>distinctions of individuals</w:t>
      </w:r>
      <w:r w:rsidRPr="00A76F8B">
        <w:rPr>
          <w:rStyle w:val="StyleUnderline"/>
          <w:highlight w:val="cyan"/>
        </w:rPr>
        <w:t xml:space="preserve"> under</w:t>
      </w:r>
      <w:r w:rsidRPr="002E0DB3">
        <w:rPr>
          <w:rStyle w:val="StyleUnderline"/>
        </w:rPr>
        <w:t xml:space="preserve"> the </w:t>
      </w:r>
      <w:r w:rsidRPr="002E0DB3">
        <w:rPr>
          <w:rStyle w:val="Emphasis"/>
        </w:rPr>
        <w:t xml:space="preserve">shadow of </w:t>
      </w:r>
      <w:r w:rsidRPr="00A76F8B">
        <w:rPr>
          <w:rStyle w:val="Emphasis"/>
          <w:highlight w:val="cyan"/>
        </w:rPr>
        <w:t>abstract citizenship</w:t>
      </w:r>
      <w:r w:rsidRPr="00B94230">
        <w:rPr>
          <w:sz w:val="14"/>
        </w:rPr>
        <w:t xml:space="preserve">. Marx (1843) argues that </w:t>
      </w:r>
      <w:r w:rsidRPr="002E0DB3">
        <w:rPr>
          <w:rStyle w:val="StyleUnderline"/>
        </w:rPr>
        <w:t xml:space="preserve">these liberal </w:t>
      </w:r>
      <w:r w:rsidRPr="002E0DB3">
        <w:rPr>
          <w:rStyle w:val="Emphasis"/>
        </w:rPr>
        <w:t>rights</w:t>
      </w:r>
      <w:r w:rsidRPr="00B94230">
        <w:rPr>
          <w:sz w:val="14"/>
        </w:rPr>
        <w:t xml:space="preserve"> and liberty, </w:t>
      </w:r>
      <w:r w:rsidRPr="002E0DB3">
        <w:rPr>
          <w:rStyle w:val="StyleUnderline"/>
        </w:rPr>
        <w:t xml:space="preserve">are nothing except the right of </w:t>
      </w:r>
      <w:r w:rsidRPr="002E0DB3">
        <w:rPr>
          <w:rStyle w:val="Emphasis"/>
        </w:rPr>
        <w:t>separation from others</w:t>
      </w:r>
      <w:r w:rsidRPr="002E0DB3">
        <w:rPr>
          <w:rStyle w:val="StyleUnderline"/>
        </w:rPr>
        <w:t xml:space="preserve">, the rights of </w:t>
      </w:r>
      <w:r w:rsidRPr="002E0DB3">
        <w:rPr>
          <w:rStyle w:val="Emphasis"/>
        </w:rPr>
        <w:t>self- interest</w:t>
      </w:r>
      <w:r w:rsidRPr="002E0DB3">
        <w:rPr>
          <w:rStyle w:val="StyleUnderline"/>
        </w:rPr>
        <w:t xml:space="preserve">, and all individuals are treated </w:t>
      </w:r>
      <w:r w:rsidRPr="002E0DB3">
        <w:rPr>
          <w:rStyle w:val="Emphasis"/>
        </w:rPr>
        <w:t>equally</w:t>
      </w:r>
      <w:r w:rsidRPr="002E0DB3">
        <w:rPr>
          <w:rStyle w:val="StyleUnderline"/>
        </w:rPr>
        <w:t xml:space="preserve"> in the liberalism if they become </w:t>
      </w:r>
      <w:r w:rsidRPr="002E0DB3">
        <w:rPr>
          <w:rStyle w:val="Emphasis"/>
        </w:rPr>
        <w:t>isolated</w:t>
      </w:r>
      <w:r w:rsidRPr="002E0DB3">
        <w:rPr>
          <w:rStyle w:val="StyleUnderline"/>
        </w:rPr>
        <w:t xml:space="preserve"> and </w:t>
      </w:r>
      <w:r w:rsidRPr="002E0DB3">
        <w:rPr>
          <w:rStyle w:val="Emphasis"/>
        </w:rPr>
        <w:t>severing</w:t>
      </w:r>
      <w:r w:rsidRPr="002E0DB3">
        <w:rPr>
          <w:rStyle w:val="StyleUnderline"/>
        </w:rPr>
        <w:t xml:space="preserve">. Thus, </w:t>
      </w:r>
      <w:r w:rsidRPr="00A76F8B">
        <w:rPr>
          <w:rStyle w:val="StyleUnderline"/>
          <w:highlight w:val="cyan"/>
        </w:rPr>
        <w:t>the liberal</w:t>
      </w:r>
      <w:r w:rsidRPr="002E0DB3">
        <w:rPr>
          <w:rStyle w:val="StyleUnderline"/>
        </w:rPr>
        <w:t xml:space="preserve"> constitutional </w:t>
      </w:r>
      <w:r w:rsidRPr="00A76F8B">
        <w:rPr>
          <w:rStyle w:val="StyleUnderline"/>
          <w:highlight w:val="cyan"/>
        </w:rPr>
        <w:t xml:space="preserve">state is built upon </w:t>
      </w:r>
      <w:r w:rsidRPr="00A76F8B">
        <w:rPr>
          <w:rStyle w:val="Emphasis"/>
          <w:highlight w:val="cyan"/>
        </w:rPr>
        <w:t>depoliticized inegalitarian social powers</w:t>
      </w:r>
      <w:r w:rsidRPr="00A76F8B">
        <w:rPr>
          <w:sz w:val="14"/>
          <w:highlight w:val="cyan"/>
        </w:rPr>
        <w:t xml:space="preserve"> </w:t>
      </w:r>
      <w:r w:rsidRPr="00A76F8B">
        <w:rPr>
          <w:rStyle w:val="StyleUnderline"/>
          <w:highlight w:val="cyan"/>
        </w:rPr>
        <w:t>and</w:t>
      </w:r>
      <w:r w:rsidRPr="002E0DB3">
        <w:rPr>
          <w:rStyle w:val="StyleUnderline"/>
        </w:rPr>
        <w:t xml:space="preserve"> </w:t>
      </w:r>
      <w:r w:rsidRPr="002E0DB3">
        <w:rPr>
          <w:rStyle w:val="Emphasis"/>
        </w:rPr>
        <w:t xml:space="preserve">naturalizing </w:t>
      </w:r>
      <w:r w:rsidRPr="00A76F8B">
        <w:rPr>
          <w:rStyle w:val="Emphasis"/>
          <w:highlight w:val="cyan"/>
        </w:rPr>
        <w:t>egoistic civil</w:t>
      </w:r>
      <w:r w:rsidRPr="002E0DB3">
        <w:rPr>
          <w:rStyle w:val="Emphasis"/>
        </w:rPr>
        <w:t xml:space="preserve"> society</w:t>
      </w:r>
      <w:r w:rsidRPr="00B94230">
        <w:rPr>
          <w:sz w:val="14"/>
        </w:rPr>
        <w:t xml:space="preserve"> </w:t>
      </w:r>
      <w:r w:rsidRPr="002E0DB3">
        <w:rPr>
          <w:rStyle w:val="StyleUnderline"/>
        </w:rPr>
        <w:t>and</w:t>
      </w:r>
      <w:r w:rsidRPr="00B94230">
        <w:rPr>
          <w:sz w:val="14"/>
        </w:rPr>
        <w:t xml:space="preserve"> </w:t>
      </w:r>
      <w:r w:rsidRPr="00A76F8B">
        <w:rPr>
          <w:rStyle w:val="Emphasis"/>
          <w:highlight w:val="cyan"/>
        </w:rPr>
        <w:t>rights</w:t>
      </w:r>
      <w:r w:rsidRPr="00B94230">
        <w:rPr>
          <w:sz w:val="14"/>
        </w:rPr>
        <w:t xml:space="preserve"> are the form for securing and legitimizing these tendencies (Brown, 1995). The solution of Marx (1843) for depoliticized human beings and their isolation because of the liberal notions of rights and freedom is “</w:t>
      </w:r>
      <w:r w:rsidRPr="002E0DB3">
        <w:rPr>
          <w:rStyle w:val="StyleUnderline"/>
        </w:rPr>
        <w:t>every</w:t>
      </w:r>
      <w:r w:rsidRPr="00B94230">
        <w:rPr>
          <w:sz w:val="14"/>
        </w:rPr>
        <w:t xml:space="preserve"> </w:t>
      </w:r>
      <w:r w:rsidRPr="00A76F8B">
        <w:rPr>
          <w:rStyle w:val="Emphasis"/>
          <w:highlight w:val="cyan"/>
        </w:rPr>
        <w:t>emancipation</w:t>
      </w:r>
      <w:r w:rsidRPr="00B94230">
        <w:rPr>
          <w:sz w:val="14"/>
        </w:rPr>
        <w:t xml:space="preserve"> </w:t>
      </w:r>
      <w:r w:rsidRPr="002E0DB3">
        <w:rPr>
          <w:rStyle w:val="StyleUnderline"/>
        </w:rPr>
        <w:t xml:space="preserve">is a restoration of the human world and of human relationships to </w:t>
      </w:r>
      <w:r w:rsidRPr="002E0DB3">
        <w:rPr>
          <w:rStyle w:val="Emphasis"/>
        </w:rPr>
        <w:t>man himself</w:t>
      </w:r>
      <w:r w:rsidRPr="00B94230">
        <w:rPr>
          <w:sz w:val="14"/>
        </w:rPr>
        <w:t xml:space="preserve">. </w:t>
      </w:r>
      <w:r w:rsidRPr="002E0DB3">
        <w:rPr>
          <w:rStyle w:val="StyleUnderline"/>
        </w:rPr>
        <w:t xml:space="preserve">Political emancipation is a reduction of man, on the one hand to a member of civil society, an </w:t>
      </w:r>
      <w:r w:rsidRPr="002E0DB3">
        <w:rPr>
          <w:rStyle w:val="Emphasis"/>
        </w:rPr>
        <w:t>independent and egoistic individual</w:t>
      </w:r>
      <w:r w:rsidRPr="00B94230">
        <w:rPr>
          <w:sz w:val="14"/>
        </w:rPr>
        <w:t xml:space="preserve">, and on the other hand, to a citizen, to a moral person” (p. 46). </w:t>
      </w:r>
      <w:r w:rsidRPr="002E0DB3">
        <w:rPr>
          <w:rStyle w:val="StyleUnderline"/>
        </w:rPr>
        <w:t>The liberal policies</w:t>
      </w:r>
      <w:r w:rsidRPr="00B94230">
        <w:rPr>
          <w:sz w:val="14"/>
        </w:rPr>
        <w:t xml:space="preserve"> </w:t>
      </w:r>
      <w:r w:rsidRPr="00A76F8B">
        <w:rPr>
          <w:rStyle w:val="Emphasis"/>
          <w:highlight w:val="cyan"/>
        </w:rPr>
        <w:t>contribute</w:t>
      </w:r>
      <w:r w:rsidRPr="00B94230">
        <w:rPr>
          <w:sz w:val="14"/>
        </w:rPr>
        <w:t xml:space="preserve"> both </w:t>
      </w:r>
      <w:r w:rsidRPr="002E0DB3">
        <w:rPr>
          <w:rStyle w:val="Emphasis"/>
        </w:rPr>
        <w:t>directly</w:t>
      </w:r>
      <w:r w:rsidRPr="00B94230">
        <w:rPr>
          <w:sz w:val="14"/>
        </w:rPr>
        <w:t xml:space="preserve"> and indirectly </w:t>
      </w:r>
      <w:r w:rsidRPr="00A76F8B">
        <w:rPr>
          <w:rStyle w:val="StyleUnderline"/>
          <w:highlight w:val="cyan"/>
        </w:rPr>
        <w:t xml:space="preserve">to the </w:t>
      </w:r>
      <w:r w:rsidRPr="00A76F8B">
        <w:rPr>
          <w:rStyle w:val="Emphasis"/>
          <w:highlight w:val="cyan"/>
        </w:rPr>
        <w:t>carceral state</w:t>
      </w:r>
      <w:r w:rsidRPr="00B94230">
        <w:rPr>
          <w:sz w:val="14"/>
        </w:rPr>
        <w:t xml:space="preserve">. First, in the way that liberalism identifies the rights and second by its economic strategies. However, these two ways are integrated. The importance of these liberal notions of rights will be evident when we think how these rights are defined and whom they serve. </w:t>
      </w:r>
      <w:r w:rsidRPr="002E0DB3">
        <w:rPr>
          <w:rStyle w:val="StyleUnderline"/>
        </w:rPr>
        <w:t xml:space="preserve">Let us talk about the </w:t>
      </w:r>
      <w:r w:rsidRPr="002E0DB3">
        <w:rPr>
          <w:rStyle w:val="Emphasis"/>
        </w:rPr>
        <w:t>property right</w:t>
      </w:r>
      <w:r w:rsidRPr="00B94230">
        <w:rPr>
          <w:sz w:val="14"/>
        </w:rPr>
        <w:t xml:space="preserve">, </w:t>
      </w:r>
      <w:r w:rsidRPr="002E0DB3">
        <w:rPr>
          <w:rStyle w:val="StyleUnderline"/>
        </w:rPr>
        <w:t xml:space="preserve">for example, and its effects on </w:t>
      </w:r>
      <w:r w:rsidRPr="002E0DB3">
        <w:rPr>
          <w:rStyle w:val="Emphasis"/>
        </w:rPr>
        <w:t>racial minorities</w:t>
      </w:r>
      <w:r w:rsidRPr="002E0DB3">
        <w:rPr>
          <w:rStyle w:val="StyleUnderline"/>
        </w:rPr>
        <w:t xml:space="preserve">, </w:t>
      </w:r>
      <w:r w:rsidRPr="002E0DB3">
        <w:rPr>
          <w:rStyle w:val="Emphasis"/>
        </w:rPr>
        <w:t>poor</w:t>
      </w:r>
      <w:r w:rsidRPr="002E0DB3">
        <w:rPr>
          <w:rStyle w:val="StyleUnderline"/>
        </w:rPr>
        <w:t xml:space="preserve">, and people who are historically </w:t>
      </w:r>
      <w:r w:rsidRPr="002E0DB3">
        <w:rPr>
          <w:rStyle w:val="Emphasis"/>
        </w:rPr>
        <w:t>marginalized</w:t>
      </w:r>
      <w:r w:rsidRPr="00B94230">
        <w:rPr>
          <w:sz w:val="14"/>
        </w:rPr>
        <w:t xml:space="preserve"> </w:t>
      </w:r>
      <w:r w:rsidRPr="002E0DB3">
        <w:rPr>
          <w:rStyle w:val="StyleUnderline"/>
        </w:rPr>
        <w:t xml:space="preserve">and the way these rights </w:t>
      </w:r>
      <w:r w:rsidRPr="002E0DB3">
        <w:rPr>
          <w:rStyle w:val="Emphasis"/>
        </w:rPr>
        <w:t>expand the carceral state</w:t>
      </w:r>
      <w:r w:rsidRPr="002E0DB3">
        <w:rPr>
          <w:rStyle w:val="StyleUnderline"/>
        </w:rPr>
        <w:t xml:space="preserve">. The rise of </w:t>
      </w:r>
      <w:r w:rsidRPr="00A76F8B">
        <w:rPr>
          <w:rStyle w:val="Emphasis"/>
          <w:highlight w:val="cyan"/>
        </w:rPr>
        <w:t>capitalism</w:t>
      </w:r>
      <w:r w:rsidRPr="00B94230">
        <w:rPr>
          <w:sz w:val="14"/>
        </w:rPr>
        <w:t xml:space="preserve">, </w:t>
      </w:r>
      <w:r w:rsidRPr="002E0DB3">
        <w:rPr>
          <w:rStyle w:val="StyleUnderline"/>
        </w:rPr>
        <w:t xml:space="preserve">the accumulation of </w:t>
      </w:r>
      <w:r w:rsidRPr="002E0DB3">
        <w:rPr>
          <w:rStyle w:val="Emphasis"/>
        </w:rPr>
        <w:t>wealth</w:t>
      </w:r>
      <w:r w:rsidRPr="002E0DB3">
        <w:rPr>
          <w:rStyle w:val="StyleUnderline"/>
        </w:rPr>
        <w:t xml:space="preserve">, the development of the </w:t>
      </w:r>
      <w:r w:rsidRPr="002E0DB3">
        <w:rPr>
          <w:rStyle w:val="Emphasis"/>
        </w:rPr>
        <w:t>bourgeois class</w:t>
      </w:r>
      <w:r w:rsidRPr="002E0DB3">
        <w:rPr>
          <w:rStyle w:val="StyleUnderline"/>
        </w:rPr>
        <w:t xml:space="preserve"> </w:t>
      </w:r>
      <w:r w:rsidRPr="00A76F8B">
        <w:rPr>
          <w:rStyle w:val="StyleUnderline"/>
          <w:highlight w:val="cyan"/>
        </w:rPr>
        <w:t>determined</w:t>
      </w:r>
      <w:r w:rsidRPr="002E0DB3">
        <w:rPr>
          <w:rStyle w:val="StyleUnderline"/>
        </w:rPr>
        <w:t xml:space="preserve"> </w:t>
      </w:r>
      <w:r w:rsidRPr="002E0DB3">
        <w:rPr>
          <w:rStyle w:val="Emphasis"/>
        </w:rPr>
        <w:t xml:space="preserve">many </w:t>
      </w:r>
      <w:r w:rsidRPr="00A76F8B">
        <w:rPr>
          <w:rStyle w:val="Emphasis"/>
          <w:highlight w:val="cyan"/>
        </w:rPr>
        <w:t>acts as</w:t>
      </w:r>
      <w:r w:rsidRPr="002E0DB3">
        <w:rPr>
          <w:rStyle w:val="Emphasis"/>
        </w:rPr>
        <w:t xml:space="preserve"> illegal and </w:t>
      </w:r>
      <w:r w:rsidRPr="00A76F8B">
        <w:rPr>
          <w:rStyle w:val="Emphasis"/>
          <w:highlight w:val="cyan"/>
        </w:rPr>
        <w:t>criminal</w:t>
      </w:r>
      <w:r w:rsidRPr="002E0DB3">
        <w:rPr>
          <w:rStyle w:val="StyleUnderline"/>
        </w:rPr>
        <w:t>. These</w:t>
      </w:r>
      <w:r w:rsidRPr="00B94230">
        <w:rPr>
          <w:sz w:val="14"/>
        </w:rPr>
        <w:t xml:space="preserve"> new </w:t>
      </w:r>
      <w:r w:rsidRPr="002E0DB3">
        <w:rPr>
          <w:rStyle w:val="StyleUnderline"/>
        </w:rPr>
        <w:t xml:space="preserve">areas of criminality tended </w:t>
      </w:r>
      <w:r w:rsidRPr="00A76F8B">
        <w:rPr>
          <w:rStyle w:val="StyleUnderline"/>
          <w:highlight w:val="cyan"/>
        </w:rPr>
        <w:t>to secure</w:t>
      </w:r>
      <w:r w:rsidRPr="002E0DB3">
        <w:rPr>
          <w:rStyle w:val="StyleUnderline"/>
        </w:rPr>
        <w:t xml:space="preserve"> and maintain the </w:t>
      </w:r>
      <w:r w:rsidRPr="002E0DB3">
        <w:rPr>
          <w:rStyle w:val="Emphasis"/>
        </w:rPr>
        <w:t xml:space="preserve">capital, </w:t>
      </w:r>
      <w:r w:rsidRPr="00A76F8B">
        <w:rPr>
          <w:rStyle w:val="Emphasis"/>
          <w:highlight w:val="cyan"/>
        </w:rPr>
        <w:t>property</w:t>
      </w:r>
      <w:r w:rsidRPr="002E0DB3">
        <w:rPr>
          <w:rStyle w:val="Emphasis"/>
        </w:rPr>
        <w:t>, and wealth</w:t>
      </w:r>
      <w:r w:rsidRPr="00B94230">
        <w:rPr>
          <w:sz w:val="14"/>
        </w:rPr>
        <w:t xml:space="preserve"> </w:t>
      </w:r>
      <w:r w:rsidRPr="002E0DB3">
        <w:rPr>
          <w:rStyle w:val="StyleUnderline"/>
        </w:rPr>
        <w:t xml:space="preserve">in the hand of the dominant, powerful, and capitalist class. This tendency requires the state to provide a </w:t>
      </w:r>
      <w:r w:rsidRPr="002E0DB3">
        <w:rPr>
          <w:rStyle w:val="Emphasis"/>
        </w:rPr>
        <w:t>safe place for upper</w:t>
      </w:r>
      <w:r w:rsidRPr="00B94230">
        <w:rPr>
          <w:sz w:val="14"/>
        </w:rPr>
        <w:t xml:space="preserve"> and middle-</w:t>
      </w:r>
      <w:r w:rsidRPr="002E0DB3">
        <w:rPr>
          <w:rStyle w:val="Emphasis"/>
        </w:rPr>
        <w:t>class whites</w:t>
      </w:r>
      <w:r w:rsidRPr="00B94230">
        <w:rPr>
          <w:sz w:val="14"/>
        </w:rPr>
        <w:t xml:space="preserve"> </w:t>
      </w:r>
      <w:r w:rsidRPr="002E0DB3">
        <w:rPr>
          <w:rStyle w:val="StyleUnderline"/>
        </w:rPr>
        <w:t xml:space="preserve">to maintain their properties, </w:t>
      </w:r>
      <w:r w:rsidRPr="00A76F8B">
        <w:rPr>
          <w:rStyle w:val="StyleUnderline"/>
          <w:highlight w:val="cyan"/>
        </w:rPr>
        <w:t>which result in</w:t>
      </w:r>
      <w:r w:rsidRPr="002E0DB3">
        <w:rPr>
          <w:rStyle w:val="StyleUnderline"/>
        </w:rPr>
        <w:t xml:space="preserve"> the </w:t>
      </w:r>
      <w:r w:rsidRPr="00A76F8B">
        <w:rPr>
          <w:rStyle w:val="Emphasis"/>
          <w:highlight w:val="cyan"/>
        </w:rPr>
        <w:t>imprisonment</w:t>
      </w:r>
      <w:r w:rsidRPr="00A76F8B">
        <w:rPr>
          <w:rStyle w:val="StyleUnderline"/>
          <w:highlight w:val="cyan"/>
        </w:rPr>
        <w:t xml:space="preserve"> for those who </w:t>
      </w:r>
      <w:r w:rsidRPr="00A76F8B">
        <w:rPr>
          <w:rStyle w:val="Emphasis"/>
          <w:highlight w:val="cyan"/>
        </w:rPr>
        <w:t>violate</w:t>
      </w:r>
      <w:r w:rsidRPr="002E0DB3">
        <w:rPr>
          <w:rStyle w:val="Emphasis"/>
        </w:rPr>
        <w:t xml:space="preserve"> these </w:t>
      </w:r>
      <w:r w:rsidRPr="00A76F8B">
        <w:rPr>
          <w:rStyle w:val="Emphasis"/>
          <w:highlight w:val="cyan"/>
        </w:rPr>
        <w:t>liberal rights</w:t>
      </w:r>
      <w:r w:rsidRPr="002E0DB3">
        <w:rPr>
          <w:rStyle w:val="StyleUnderline"/>
        </w:rPr>
        <w:t>.</w:t>
      </w:r>
      <w:r>
        <w:rPr>
          <w:rStyle w:val="StyleUnderline"/>
        </w:rPr>
        <w:t xml:space="preserve"> </w:t>
      </w:r>
      <w:r w:rsidRPr="00B94230">
        <w:rPr>
          <w:sz w:val="14"/>
        </w:rPr>
        <w:t xml:space="preserve">On the other hand, liberalism can indirectly expand the carceral state by its economic and political principles. For example, </w:t>
      </w:r>
      <w:r w:rsidRPr="002E0DB3">
        <w:rPr>
          <w:rStyle w:val="StyleUnderline"/>
        </w:rPr>
        <w:t xml:space="preserve">the free market </w:t>
      </w:r>
      <w:r w:rsidRPr="002E0DB3">
        <w:rPr>
          <w:rStyle w:val="Emphasis"/>
        </w:rPr>
        <w:t>intensifies inequality</w:t>
      </w:r>
      <w:r w:rsidRPr="00B94230">
        <w:rPr>
          <w:sz w:val="14"/>
        </w:rPr>
        <w:t xml:space="preserve"> </w:t>
      </w:r>
      <w:r w:rsidRPr="002E0DB3">
        <w:rPr>
          <w:rStyle w:val="StyleUnderline"/>
        </w:rPr>
        <w:t xml:space="preserve">to the extent that as those who are in the very top socio-economic status accumulate more wealth, those who are </w:t>
      </w:r>
      <w:r w:rsidRPr="002E0DB3">
        <w:rPr>
          <w:rStyle w:val="Emphasis"/>
        </w:rPr>
        <w:t>deprived</w:t>
      </w:r>
      <w:r w:rsidRPr="002E0DB3">
        <w:rPr>
          <w:rStyle w:val="StyleUnderline"/>
        </w:rPr>
        <w:t xml:space="preserve"> of the resources tend to live in the </w:t>
      </w:r>
      <w:r w:rsidRPr="002E0DB3">
        <w:rPr>
          <w:rStyle w:val="Emphasis"/>
        </w:rPr>
        <w:t>urban</w:t>
      </w:r>
      <w:r w:rsidRPr="00B94230">
        <w:rPr>
          <w:sz w:val="14"/>
        </w:rPr>
        <w:t xml:space="preserve">, suburban </w:t>
      </w:r>
      <w:r w:rsidRPr="002E0DB3">
        <w:rPr>
          <w:rStyle w:val="StyleUnderline"/>
        </w:rPr>
        <w:t>area</w:t>
      </w:r>
      <w:r w:rsidRPr="00B94230">
        <w:rPr>
          <w:sz w:val="14"/>
        </w:rPr>
        <w:t xml:space="preserve">, and in general in streets. </w:t>
      </w:r>
      <w:r w:rsidRPr="002E0DB3">
        <w:rPr>
          <w:rStyle w:val="StyleUnderline"/>
        </w:rPr>
        <w:t xml:space="preserve">Since they work more hours for less wage, benefit, and security, they seek </w:t>
      </w:r>
      <w:r w:rsidRPr="002E0DB3">
        <w:rPr>
          <w:rStyle w:val="Emphasis"/>
        </w:rPr>
        <w:t>alternatives</w:t>
      </w:r>
      <w:r w:rsidRPr="002E0DB3">
        <w:rPr>
          <w:rStyle w:val="StyleUnderline"/>
        </w:rPr>
        <w:t xml:space="preserve"> to </w:t>
      </w:r>
      <w:r w:rsidRPr="002E0DB3">
        <w:rPr>
          <w:rStyle w:val="Emphasis"/>
        </w:rPr>
        <w:t>pay</w:t>
      </w:r>
      <w:r w:rsidRPr="002E0DB3">
        <w:rPr>
          <w:rStyle w:val="StyleUnderline"/>
        </w:rPr>
        <w:t xml:space="preserve"> for their living expenses. This situation is the basis for the first way that liberalism defines the rights. Thus, </w:t>
      </w:r>
      <w:r w:rsidRPr="002E0DB3">
        <w:rPr>
          <w:rStyle w:val="Emphasis"/>
        </w:rPr>
        <w:t>cleaning the streets of criminals</w:t>
      </w:r>
      <w:r w:rsidRPr="00B94230">
        <w:rPr>
          <w:sz w:val="14"/>
        </w:rPr>
        <w:t xml:space="preserve"> </w:t>
      </w:r>
      <w:r w:rsidRPr="002E0DB3">
        <w:rPr>
          <w:rStyle w:val="StyleUnderline"/>
        </w:rPr>
        <w:t xml:space="preserve">serves the </w:t>
      </w:r>
      <w:r w:rsidRPr="002E0DB3">
        <w:rPr>
          <w:rStyle w:val="Emphasis"/>
        </w:rPr>
        <w:t>upper</w:t>
      </w:r>
      <w:r w:rsidRPr="00B94230">
        <w:rPr>
          <w:sz w:val="14"/>
        </w:rPr>
        <w:t xml:space="preserve"> and middle-</w:t>
      </w:r>
      <w:r w:rsidRPr="002E0DB3">
        <w:rPr>
          <w:rStyle w:val="Emphasis"/>
        </w:rPr>
        <w:t>class interests</w:t>
      </w:r>
      <w:r w:rsidRPr="00B94230">
        <w:rPr>
          <w:sz w:val="14"/>
        </w:rPr>
        <w:t xml:space="preserve"> </w:t>
      </w:r>
      <w:r w:rsidRPr="002E0DB3">
        <w:rPr>
          <w:rStyle w:val="StyleUnderline"/>
        </w:rPr>
        <w:t xml:space="preserve">to make and maintain their </w:t>
      </w:r>
      <w:r w:rsidRPr="002E0DB3">
        <w:rPr>
          <w:rStyle w:val="Emphasis"/>
        </w:rPr>
        <w:t>capital</w:t>
      </w:r>
      <w:r w:rsidRPr="002E0DB3">
        <w:rPr>
          <w:rStyle w:val="StyleUnderline"/>
        </w:rPr>
        <w:t xml:space="preserve">. Also, attracting local and foreign </w:t>
      </w:r>
      <w:r w:rsidRPr="002E0DB3">
        <w:rPr>
          <w:rStyle w:val="Emphasis"/>
        </w:rPr>
        <w:t>investment</w:t>
      </w:r>
      <w:r w:rsidRPr="00B94230">
        <w:rPr>
          <w:sz w:val="14"/>
        </w:rPr>
        <w:t xml:space="preserve"> </w:t>
      </w:r>
      <w:r w:rsidRPr="002E0DB3">
        <w:rPr>
          <w:rStyle w:val="StyleUnderline"/>
        </w:rPr>
        <w:t>is a principle in a liberal and neoliberal economy which requires a “</w:t>
      </w:r>
      <w:r w:rsidRPr="002E0DB3">
        <w:rPr>
          <w:rStyle w:val="Emphasis"/>
        </w:rPr>
        <w:t>safe</w:t>
      </w:r>
      <w:r w:rsidRPr="002E0DB3">
        <w:rPr>
          <w:rStyle w:val="StyleUnderline"/>
        </w:rPr>
        <w:t>” place for an investment of companies</w:t>
      </w:r>
      <w:r w:rsidRPr="00B94230">
        <w:rPr>
          <w:sz w:val="14"/>
        </w:rPr>
        <w:t xml:space="preserve">. However, the way that liberalism handles this situation is situated in an intensified “individualism”. Individuals are </w:t>
      </w:r>
      <w:proofErr w:type="spellStart"/>
      <w:r w:rsidRPr="00B94230">
        <w:rPr>
          <w:sz w:val="14"/>
        </w:rPr>
        <w:t>selfregulated</w:t>
      </w:r>
      <w:proofErr w:type="spellEnd"/>
      <w:r w:rsidRPr="00B94230">
        <w:rPr>
          <w:sz w:val="14"/>
        </w:rPr>
        <w:t xml:space="preserve">, self-controlled, and responsible for their action. As Margaret Thatcher (1978)- Prime Minister of the United Kingdom from 1979 to 1990- states, “rising crime is not due to “society” but to the steady undermining of personal responsibility and self-discipline”. </w:t>
      </w:r>
      <w:r w:rsidRPr="002E0DB3">
        <w:rPr>
          <w:rStyle w:val="StyleUnderline"/>
        </w:rPr>
        <w:t xml:space="preserve">In liberalism, everyone has an equal right without considering race, class, gender, religion, age, etc. Throughout this system, </w:t>
      </w:r>
      <w:r w:rsidRPr="00A76F8B">
        <w:rPr>
          <w:rStyle w:val="StyleUnderline"/>
          <w:highlight w:val="cyan"/>
        </w:rPr>
        <w:t>disciplines specify subjects</w:t>
      </w:r>
      <w:r w:rsidRPr="002E0DB3">
        <w:rPr>
          <w:rStyle w:val="StyleUnderline"/>
        </w:rPr>
        <w:t xml:space="preserve"> not based on their </w:t>
      </w:r>
      <w:r w:rsidRPr="002E0DB3">
        <w:rPr>
          <w:rStyle w:val="Emphasis"/>
        </w:rPr>
        <w:t>inherent</w:t>
      </w:r>
      <w:r w:rsidRPr="002E0DB3">
        <w:rPr>
          <w:rStyle w:val="StyleUnderline"/>
        </w:rPr>
        <w:t xml:space="preserve"> characteristics but </w:t>
      </w:r>
      <w:r w:rsidRPr="00A76F8B">
        <w:rPr>
          <w:rStyle w:val="StyleUnderline"/>
          <w:highlight w:val="cyan"/>
        </w:rPr>
        <w:t>based on</w:t>
      </w:r>
      <w:r w:rsidRPr="002E0DB3">
        <w:rPr>
          <w:rStyle w:val="StyleUnderline"/>
        </w:rPr>
        <w:t xml:space="preserve"> the certain </w:t>
      </w:r>
      <w:r w:rsidRPr="00A76F8B">
        <w:rPr>
          <w:rStyle w:val="Emphasis"/>
          <w:highlight w:val="cyan"/>
        </w:rPr>
        <w:t>norms of civilization</w:t>
      </w:r>
      <w:r w:rsidRPr="00B94230">
        <w:rPr>
          <w:sz w:val="14"/>
        </w:rPr>
        <w:t xml:space="preserve"> </w:t>
      </w:r>
      <w:r w:rsidRPr="002E0DB3">
        <w:rPr>
          <w:rStyle w:val="StyleUnderline"/>
        </w:rPr>
        <w:t>and divide subjects to a civilized member of society and those who fail to exercise their citizenship responsibility.</w:t>
      </w:r>
      <w:r w:rsidRPr="00B94230">
        <w:rPr>
          <w:sz w:val="14"/>
        </w:rPr>
        <w:t xml:space="preserve"> Thus, in liberal governmentalities, the purpose is that free individuals fulfill the voluntarily assumed obligations to make their existence by conducting life responsibility (Barry, Osborne, &amp; Rose, 2013). On the other hand, must make their decisions about their self-regulation and self- control surrounded by a web of norms and </w:t>
      </w:r>
      <w:proofErr w:type="spellStart"/>
      <w:r w:rsidRPr="00B94230">
        <w:rPr>
          <w:sz w:val="14"/>
        </w:rPr>
        <w:t>normativities</w:t>
      </w:r>
      <w:proofErr w:type="spellEnd"/>
      <w:r w:rsidRPr="00B94230">
        <w:rPr>
          <w:sz w:val="14"/>
        </w:rPr>
        <w:t>. (</w:t>
      </w:r>
      <w:proofErr w:type="gramStart"/>
      <w:r w:rsidRPr="00B94230">
        <w:rPr>
          <w:sz w:val="14"/>
        </w:rPr>
        <w:t>make</w:t>
      </w:r>
      <w:proofErr w:type="gramEnd"/>
      <w:r w:rsidRPr="00B94230">
        <w:rPr>
          <w:sz w:val="14"/>
        </w:rPr>
        <w:t xml:space="preserve"> this part </w:t>
      </w:r>
      <w:proofErr w:type="spellStart"/>
      <w:r w:rsidRPr="00B94230">
        <w:rPr>
          <w:sz w:val="14"/>
        </w:rPr>
        <w:t>separe</w:t>
      </w:r>
      <w:proofErr w:type="spellEnd"/>
      <w:r w:rsidRPr="00B94230">
        <w:rPr>
          <w:sz w:val="14"/>
        </w:rPr>
        <w:t xml:space="preserve">) As I illustrated before natural rights are universal in the sense that human rights can be applied on all human beings regardless of their intrinsic human characteristics. This notion of rights is fundamental for the foundation of liberalism where rights of citizens are distinct from the actual right of a man seeking to internalize and volunteer obligations and switch responsibility form state to individuals. What are the correctional policies for individuals who fail to be self- regulated, </w:t>
      </w:r>
      <w:proofErr w:type="spellStart"/>
      <w:r w:rsidRPr="00B94230">
        <w:rPr>
          <w:sz w:val="14"/>
        </w:rPr>
        <w:t>selfcontrolled</w:t>
      </w:r>
      <w:proofErr w:type="spellEnd"/>
      <w:r w:rsidRPr="00B94230">
        <w:rPr>
          <w:sz w:val="14"/>
        </w:rPr>
        <w:t xml:space="preserve">, or fail to be self-realized </w:t>
      </w:r>
      <w:proofErr w:type="gramStart"/>
      <w:r w:rsidRPr="00B94230">
        <w:rPr>
          <w:sz w:val="14"/>
        </w:rPr>
        <w:t>in order to</w:t>
      </w:r>
      <w:proofErr w:type="gramEnd"/>
      <w:r w:rsidRPr="00B94230">
        <w:rPr>
          <w:sz w:val="14"/>
        </w:rPr>
        <w:t xml:space="preserve"> restore them to society as normal citizens who function properly according to the liberalism’s value and goals? Besides other disciplinary mechanisms to keeping citizen in the flow of making profit such as school, hospitals, and the intensified surveillance in </w:t>
      </w:r>
      <w:proofErr w:type="gramStart"/>
      <w:r w:rsidRPr="00B94230">
        <w:rPr>
          <w:sz w:val="14"/>
        </w:rPr>
        <w:t>the every</w:t>
      </w:r>
      <w:proofErr w:type="gramEnd"/>
      <w:r w:rsidRPr="00B94230">
        <w:rPr>
          <w:sz w:val="14"/>
        </w:rPr>
        <w:t xml:space="preserve"> corner of streets, workplace, </w:t>
      </w:r>
      <w:proofErr w:type="spellStart"/>
      <w:r w:rsidRPr="00B94230">
        <w:rPr>
          <w:sz w:val="14"/>
        </w:rPr>
        <w:t>etc</w:t>
      </w:r>
      <w:proofErr w:type="spellEnd"/>
      <w:r w:rsidRPr="00B94230">
        <w:rPr>
          <w:sz w:val="14"/>
        </w:rPr>
        <w:t xml:space="preserve">, one of the policies that ensures that people who fail to fulfill the tendency of liberal disciplinary power to make </w:t>
      </w:r>
      <w:proofErr w:type="spellStart"/>
      <w:r w:rsidRPr="00B94230">
        <w:rPr>
          <w:sz w:val="14"/>
        </w:rPr>
        <w:t>selfregulated</w:t>
      </w:r>
      <w:proofErr w:type="spellEnd"/>
      <w:r w:rsidRPr="00B94230">
        <w:rPr>
          <w:sz w:val="14"/>
        </w:rPr>
        <w:t xml:space="preserve"> individuals, is through imprisonment as a tool for correction. As I illustrated in the second chapter, the first reforms that led to the production of the prison originated from the efforts of religious leaders toward spiritual cleansing. This purpose of imprisonment has turned at the rise of capitalism into correcting prisoners as the effort to make them productive human binges. This goal of imprisonment is argued by Bentham and his suggestion about the panopticon prison. The architecture of panopticon is designed to work on inmate souls </w:t>
      </w:r>
      <w:proofErr w:type="gramStart"/>
      <w:r w:rsidRPr="00B94230">
        <w:rPr>
          <w:sz w:val="14"/>
        </w:rPr>
        <w:t>in order to</w:t>
      </w:r>
      <w:proofErr w:type="gramEnd"/>
      <w:r w:rsidRPr="00B94230">
        <w:rPr>
          <w:sz w:val="14"/>
        </w:rPr>
        <w:t xml:space="preserve"> turn them to efficient workers. All the prison mechanism functions through a timetable to make inmates again efficient and productive citizens. Furthermore, the universalistic characteristic of liberal rights is paradoxical. Adorno (2006) shows a theoretical paradox of universal perspectives toward progressive rationality in which the universal aspects turn into the </w:t>
      </w:r>
      <w:proofErr w:type="gramStart"/>
      <w:r w:rsidRPr="00B94230">
        <w:rPr>
          <w:sz w:val="14"/>
        </w:rPr>
        <w:t>particular aspects</w:t>
      </w:r>
      <w:proofErr w:type="gramEnd"/>
      <w:r w:rsidRPr="00B94230">
        <w:rPr>
          <w:sz w:val="14"/>
        </w:rPr>
        <w:t xml:space="preserve"> which causes us who are likewise particular, to anguish. The dominant universality can no longer mean history or any positive value (Adorno, 2006). However, any form of consciousness is highly reluctant to admit that its assumed supremacy of objective power over human beings who are confident that they are in the full possession of self, is only a function of the universal (Adorno, 2006). So, our immediate sense or experience implies that what happens to us is universal, and there is nothing particular with our experiences. For example, if someone fails to find a job, or being ignored or discriminated, our immediate thought would be we are in full possession of our life and future. The paradox appears where science, with its magical tools, shows us whatever happens to us is not universal, and it is all about us. </w:t>
      </w:r>
      <w:r w:rsidRPr="00222283">
        <w:rPr>
          <w:rStyle w:val="StyleUnderline"/>
        </w:rPr>
        <w:t xml:space="preserve">There is </w:t>
      </w:r>
      <w:r w:rsidRPr="00222283">
        <w:rPr>
          <w:rStyle w:val="Emphasis"/>
        </w:rPr>
        <w:t xml:space="preserve">nothing </w:t>
      </w:r>
      <w:r w:rsidRPr="00222283">
        <w:rPr>
          <w:rStyle w:val="StyleUnderline"/>
        </w:rPr>
        <w:t>universal</w:t>
      </w:r>
      <w:r w:rsidRPr="002E0DB3">
        <w:rPr>
          <w:rStyle w:val="StyleUnderline"/>
        </w:rPr>
        <w:t xml:space="preserve">, and all happenings are the result of spontaneous </w:t>
      </w:r>
      <w:r w:rsidRPr="002E0DB3">
        <w:rPr>
          <w:rStyle w:val="StyleUnderline"/>
        </w:rPr>
        <w:lastRenderedPageBreak/>
        <w:t xml:space="preserve">individuality. Universality is a </w:t>
      </w:r>
      <w:r w:rsidRPr="002E0DB3">
        <w:rPr>
          <w:rStyle w:val="Emphasis"/>
        </w:rPr>
        <w:t>metaphysical</w:t>
      </w:r>
      <w:r w:rsidRPr="002E0DB3">
        <w:rPr>
          <w:rStyle w:val="StyleUnderline"/>
        </w:rPr>
        <w:t xml:space="preserve"> and </w:t>
      </w:r>
      <w:r w:rsidRPr="002E0DB3">
        <w:rPr>
          <w:rStyle w:val="Emphasis"/>
        </w:rPr>
        <w:t>abstract thing</w:t>
      </w:r>
      <w:r w:rsidRPr="002E0DB3">
        <w:rPr>
          <w:rStyle w:val="StyleUnderline"/>
        </w:rPr>
        <w:t xml:space="preserve"> which </w:t>
      </w:r>
      <w:r w:rsidRPr="002E0DB3">
        <w:rPr>
          <w:rStyle w:val="Emphasis"/>
        </w:rPr>
        <w:t>does not exist in actual life</w:t>
      </w:r>
      <w:r w:rsidRPr="00B94230">
        <w:rPr>
          <w:sz w:val="14"/>
        </w:rPr>
        <w:t xml:space="preserve"> (Adorno, 2006). </w:t>
      </w:r>
      <w:r w:rsidRPr="002E0DB3">
        <w:rPr>
          <w:rStyle w:val="StyleUnderline"/>
        </w:rPr>
        <w:t xml:space="preserve">How can we apply these arguments in the current </w:t>
      </w:r>
      <w:r w:rsidRPr="002E0DB3">
        <w:rPr>
          <w:rStyle w:val="Emphasis"/>
        </w:rPr>
        <w:t>phenomenon of rights claims</w:t>
      </w:r>
      <w:r w:rsidRPr="00B94230">
        <w:rPr>
          <w:sz w:val="14"/>
        </w:rPr>
        <w:t xml:space="preserve"> </w:t>
      </w:r>
      <w:r w:rsidRPr="002E0DB3">
        <w:rPr>
          <w:rStyle w:val="StyleUnderline"/>
        </w:rPr>
        <w:t xml:space="preserve">and its role on the </w:t>
      </w:r>
      <w:r w:rsidRPr="002E0DB3">
        <w:rPr>
          <w:rStyle w:val="Emphasis"/>
        </w:rPr>
        <w:t>carceral state?</w:t>
      </w:r>
      <w:r w:rsidRPr="00B94230">
        <w:rPr>
          <w:sz w:val="14"/>
        </w:rPr>
        <w:t xml:space="preserve"> Using Foucault and Adorno’s arguments to the question of this study, as I argued before, </w:t>
      </w:r>
      <w:r w:rsidRPr="002E0DB3">
        <w:rPr>
          <w:rStyle w:val="StyleUnderline"/>
        </w:rPr>
        <w:t>the disciplinary power</w:t>
      </w:r>
      <w:r w:rsidRPr="00B94230">
        <w:rPr>
          <w:sz w:val="14"/>
        </w:rPr>
        <w:t xml:space="preserve"> - the foundation of the capitalist industrial society- </w:t>
      </w:r>
      <w:r w:rsidRPr="002E0DB3">
        <w:rPr>
          <w:rStyle w:val="StyleUnderline"/>
        </w:rPr>
        <w:t xml:space="preserve">is founded based on the </w:t>
      </w:r>
      <w:r w:rsidRPr="002E0DB3">
        <w:rPr>
          <w:rStyle w:val="Emphasis"/>
        </w:rPr>
        <w:t>scientific</w:t>
      </w:r>
      <w:r w:rsidRPr="002E0DB3">
        <w:rPr>
          <w:rStyle w:val="StyleUnderline"/>
        </w:rPr>
        <w:t xml:space="preserve"> and </w:t>
      </w:r>
      <w:r w:rsidRPr="002E0DB3">
        <w:rPr>
          <w:rStyle w:val="Emphasis"/>
        </w:rPr>
        <w:t>clinical</w:t>
      </w:r>
      <w:r w:rsidRPr="002E0DB3">
        <w:rPr>
          <w:rStyle w:val="StyleUnderline"/>
        </w:rPr>
        <w:t xml:space="preserve"> knowledge which is </w:t>
      </w:r>
      <w:r w:rsidRPr="002E0DB3">
        <w:rPr>
          <w:rStyle w:val="Emphasis"/>
        </w:rPr>
        <w:t>best suited to liberalism</w:t>
      </w:r>
      <w:r w:rsidRPr="002E0DB3">
        <w:rPr>
          <w:rStyle w:val="StyleUnderline"/>
        </w:rPr>
        <w:t xml:space="preserve">. The </w:t>
      </w:r>
      <w:r w:rsidRPr="00A76F8B">
        <w:rPr>
          <w:rStyle w:val="StyleUnderline"/>
          <w:highlight w:val="cyan"/>
        </w:rPr>
        <w:t>rights discourse</w:t>
      </w:r>
      <w:r w:rsidRPr="002E0DB3">
        <w:rPr>
          <w:rStyle w:val="StyleUnderline"/>
        </w:rPr>
        <w:t xml:space="preserve"> in a liberal society </w:t>
      </w:r>
      <w:r w:rsidRPr="00A76F8B">
        <w:rPr>
          <w:rStyle w:val="StyleUnderline"/>
          <w:highlight w:val="cyan"/>
        </w:rPr>
        <w:t>is</w:t>
      </w:r>
      <w:r w:rsidRPr="002E0DB3">
        <w:rPr>
          <w:rStyle w:val="StyleUnderline"/>
        </w:rPr>
        <w:t xml:space="preserve"> </w:t>
      </w:r>
      <w:r w:rsidRPr="002E0DB3">
        <w:rPr>
          <w:rStyle w:val="Emphasis"/>
        </w:rPr>
        <w:t>defined</w:t>
      </w:r>
      <w:r w:rsidRPr="002E0DB3">
        <w:rPr>
          <w:rStyle w:val="StyleUnderline"/>
        </w:rPr>
        <w:t xml:space="preserve"> as the </w:t>
      </w:r>
      <w:r w:rsidRPr="00A76F8B">
        <w:rPr>
          <w:rStyle w:val="Emphasis"/>
          <w:highlight w:val="cyan"/>
        </w:rPr>
        <w:t>universal</w:t>
      </w:r>
      <w:r w:rsidRPr="00A76F8B">
        <w:rPr>
          <w:sz w:val="14"/>
          <w:highlight w:val="cyan"/>
        </w:rPr>
        <w:t xml:space="preserve"> </w:t>
      </w:r>
      <w:r w:rsidRPr="00A76F8B">
        <w:rPr>
          <w:rStyle w:val="StyleUnderline"/>
          <w:highlight w:val="cyan"/>
        </w:rPr>
        <w:t>and</w:t>
      </w:r>
      <w:r w:rsidRPr="00A76F8B">
        <w:rPr>
          <w:sz w:val="14"/>
          <w:highlight w:val="cyan"/>
        </w:rPr>
        <w:t xml:space="preserve"> </w:t>
      </w:r>
      <w:r w:rsidRPr="00A76F8B">
        <w:rPr>
          <w:rStyle w:val="Emphasis"/>
          <w:highlight w:val="cyan"/>
        </w:rPr>
        <w:t>inalienable</w:t>
      </w:r>
      <w:r w:rsidRPr="00B94230">
        <w:rPr>
          <w:sz w:val="14"/>
        </w:rPr>
        <w:t xml:space="preserve"> </w:t>
      </w:r>
      <w:r w:rsidRPr="002E0DB3">
        <w:rPr>
          <w:rStyle w:val="StyleUnderline"/>
        </w:rPr>
        <w:t xml:space="preserve">rights which individuals have regardless of time, space, or their intrinsic features such as race, age, gender. These notions of rights </w:t>
      </w:r>
      <w:proofErr w:type="gramStart"/>
      <w:r w:rsidRPr="002E0DB3">
        <w:rPr>
          <w:rStyle w:val="StyleUnderline"/>
        </w:rPr>
        <w:t>has</w:t>
      </w:r>
      <w:proofErr w:type="gramEnd"/>
      <w:r w:rsidRPr="002E0DB3">
        <w:rPr>
          <w:rStyle w:val="StyleUnderline"/>
        </w:rPr>
        <w:t xml:space="preserve"> a </w:t>
      </w:r>
      <w:r w:rsidRPr="00A76F8B">
        <w:rPr>
          <w:rStyle w:val="Emphasis"/>
          <w:highlight w:val="cyan"/>
        </w:rPr>
        <w:t>paradoxical</w:t>
      </w:r>
      <w:r w:rsidRPr="002E0DB3">
        <w:rPr>
          <w:rStyle w:val="Emphasis"/>
        </w:rPr>
        <w:t xml:space="preserve"> nature</w:t>
      </w:r>
      <w:r w:rsidRPr="00B94230">
        <w:rPr>
          <w:sz w:val="14"/>
        </w:rPr>
        <w:t xml:space="preserve"> </w:t>
      </w:r>
      <w:r w:rsidRPr="002E0DB3">
        <w:rPr>
          <w:rStyle w:val="StyleUnderline"/>
        </w:rPr>
        <w:t xml:space="preserve">in the sense that, although they claim to be universal and a mechanism toward emancipation and even as individuals assume to have them regardless of their differences and conceive them as their first and immediate experiences – the </w:t>
      </w:r>
      <w:r w:rsidRPr="00A76F8B">
        <w:rPr>
          <w:rStyle w:val="StyleUnderline"/>
          <w:highlight w:val="cyan"/>
        </w:rPr>
        <w:t xml:space="preserve">universality </w:t>
      </w:r>
      <w:r w:rsidRPr="00A76F8B">
        <w:rPr>
          <w:rStyle w:val="Emphasis"/>
          <w:highlight w:val="cyan"/>
        </w:rPr>
        <w:t>creates a false consciousness</w:t>
      </w:r>
      <w:r w:rsidRPr="002E0DB3">
        <w:rPr>
          <w:rStyle w:val="Emphasis"/>
        </w:rPr>
        <w:t xml:space="preserve"> in individuals</w:t>
      </w:r>
      <w:r w:rsidRPr="00B94230">
        <w:rPr>
          <w:sz w:val="14"/>
        </w:rPr>
        <w:t xml:space="preserve">. </w:t>
      </w:r>
      <w:r w:rsidRPr="002E0DB3">
        <w:rPr>
          <w:rStyle w:val="StyleUnderline"/>
        </w:rPr>
        <w:t>In</w:t>
      </w:r>
      <w:r w:rsidRPr="00B94230">
        <w:rPr>
          <w:sz w:val="14"/>
        </w:rPr>
        <w:t xml:space="preserve"> </w:t>
      </w:r>
      <w:r w:rsidRPr="002E0DB3">
        <w:rPr>
          <w:rStyle w:val="Emphasis"/>
        </w:rPr>
        <w:t>actual life</w:t>
      </w:r>
      <w:r w:rsidRPr="00B94230">
        <w:rPr>
          <w:sz w:val="14"/>
        </w:rPr>
        <w:t xml:space="preserve"> </w:t>
      </w:r>
      <w:r w:rsidRPr="002E0DB3">
        <w:rPr>
          <w:rStyle w:val="StyleUnderline"/>
        </w:rPr>
        <w:t>the</w:t>
      </w:r>
      <w:r w:rsidRPr="00B94230">
        <w:rPr>
          <w:sz w:val="14"/>
        </w:rPr>
        <w:t xml:space="preserve"> </w:t>
      </w:r>
      <w:r w:rsidRPr="002E0DB3">
        <w:rPr>
          <w:rStyle w:val="Emphasis"/>
        </w:rPr>
        <w:t xml:space="preserve">disciplinary </w:t>
      </w:r>
      <w:r w:rsidRPr="00A76F8B">
        <w:rPr>
          <w:rStyle w:val="Emphasis"/>
          <w:highlight w:val="cyan"/>
        </w:rPr>
        <w:t>power</w:t>
      </w:r>
      <w:r w:rsidRPr="002E0DB3">
        <w:rPr>
          <w:rStyle w:val="Emphasis"/>
        </w:rPr>
        <w:t xml:space="preserve"> which is seeking to normalize individuals</w:t>
      </w:r>
      <w:r w:rsidRPr="00B94230">
        <w:rPr>
          <w:sz w:val="14"/>
        </w:rPr>
        <w:t xml:space="preserve"> </w:t>
      </w:r>
      <w:r w:rsidRPr="002E0DB3">
        <w:rPr>
          <w:rStyle w:val="StyleUnderline"/>
        </w:rPr>
        <w:t xml:space="preserve">tries to </w:t>
      </w:r>
      <w:r w:rsidRPr="00A76F8B">
        <w:rPr>
          <w:rStyle w:val="StyleUnderline"/>
          <w:highlight w:val="cyan"/>
        </w:rPr>
        <w:t>internalize</w:t>
      </w:r>
      <w:r w:rsidRPr="002E0DB3">
        <w:rPr>
          <w:rStyle w:val="StyleUnderline"/>
        </w:rPr>
        <w:t xml:space="preserve"> certain </w:t>
      </w:r>
      <w:r w:rsidRPr="00A76F8B">
        <w:rPr>
          <w:rStyle w:val="Emphasis"/>
          <w:highlight w:val="cyan"/>
        </w:rPr>
        <w:t>obligations</w:t>
      </w:r>
      <w:r w:rsidRPr="00B94230">
        <w:rPr>
          <w:sz w:val="14"/>
        </w:rPr>
        <w:t xml:space="preserve"> </w:t>
      </w:r>
      <w:r w:rsidRPr="002E0DB3">
        <w:rPr>
          <w:rStyle w:val="StyleUnderline"/>
        </w:rPr>
        <w:t xml:space="preserve">into the citizens </w:t>
      </w:r>
      <w:r w:rsidRPr="00A76F8B">
        <w:rPr>
          <w:rStyle w:val="StyleUnderline"/>
          <w:highlight w:val="cyan"/>
        </w:rPr>
        <w:t>and make them self-regulated</w:t>
      </w:r>
      <w:r w:rsidRPr="002E0DB3">
        <w:rPr>
          <w:rStyle w:val="StyleUnderline"/>
        </w:rPr>
        <w:t>, self- controlled and responsible for what happens in their lives</w:t>
      </w:r>
      <w:r w:rsidRPr="00B94230">
        <w:rPr>
          <w:sz w:val="14"/>
        </w:rPr>
        <w:t xml:space="preserve"> or in short as Adorno (2006) states make everything particular and completely individual. Now we can see how </w:t>
      </w:r>
      <w:r w:rsidRPr="002E0DB3">
        <w:rPr>
          <w:rStyle w:val="StyleUnderline"/>
        </w:rPr>
        <w:t xml:space="preserve">this notion of </w:t>
      </w:r>
      <w:r w:rsidRPr="002E0DB3">
        <w:rPr>
          <w:rStyle w:val="Emphasis"/>
        </w:rPr>
        <w:t>rights</w:t>
      </w:r>
      <w:r w:rsidRPr="002E0DB3">
        <w:rPr>
          <w:rStyle w:val="StyleUnderline"/>
        </w:rPr>
        <w:t xml:space="preserve"> functions </w:t>
      </w:r>
      <w:r w:rsidRPr="002E0DB3">
        <w:rPr>
          <w:rStyle w:val="Emphasis"/>
        </w:rPr>
        <w:t>through the criminal justice system in a liberal society</w:t>
      </w:r>
      <w:r w:rsidRPr="00B94230">
        <w:rPr>
          <w:sz w:val="14"/>
        </w:rPr>
        <w:t xml:space="preserve">. Historically, and especially after the civil right movements in the US, </w:t>
      </w:r>
      <w:r w:rsidRPr="002E0DB3">
        <w:rPr>
          <w:rStyle w:val="StyleUnderline"/>
        </w:rPr>
        <w:t>the human rights assumed to be universal</w:t>
      </w:r>
      <w:r w:rsidRPr="00B94230">
        <w:rPr>
          <w:sz w:val="14"/>
        </w:rPr>
        <w:t xml:space="preserve"> with a sacred focus on equality for the different races, religions, genders, and ages </w:t>
      </w:r>
      <w:r w:rsidRPr="002E0DB3">
        <w:rPr>
          <w:rStyle w:val="StyleUnderline"/>
        </w:rPr>
        <w:t xml:space="preserve">leads individuals to </w:t>
      </w:r>
      <w:r w:rsidRPr="002E0DB3">
        <w:rPr>
          <w:rStyle w:val="Emphasis"/>
        </w:rPr>
        <w:t>believe</w:t>
      </w:r>
      <w:r w:rsidRPr="002E0DB3">
        <w:rPr>
          <w:rStyle w:val="StyleUnderline"/>
        </w:rPr>
        <w:t xml:space="preserve"> and </w:t>
      </w:r>
      <w:r w:rsidRPr="002E0DB3">
        <w:rPr>
          <w:rStyle w:val="Emphasis"/>
        </w:rPr>
        <w:t>assume</w:t>
      </w:r>
      <w:r w:rsidRPr="00B94230">
        <w:rPr>
          <w:sz w:val="14"/>
        </w:rPr>
        <w:t xml:space="preserve"> </w:t>
      </w:r>
      <w:r w:rsidRPr="002E0DB3">
        <w:rPr>
          <w:rStyle w:val="StyleUnderline"/>
        </w:rPr>
        <w:t xml:space="preserve">that they are in a </w:t>
      </w:r>
      <w:r w:rsidRPr="002E0DB3">
        <w:rPr>
          <w:rStyle w:val="Emphasis"/>
        </w:rPr>
        <w:t>full possession and domination of their lives and nature</w:t>
      </w:r>
      <w:r w:rsidRPr="002E0DB3">
        <w:rPr>
          <w:rStyle w:val="StyleUnderline"/>
        </w:rPr>
        <w:t xml:space="preserve">. </w:t>
      </w:r>
      <w:r w:rsidRPr="00A76F8B">
        <w:rPr>
          <w:rStyle w:val="StyleUnderline"/>
          <w:highlight w:val="cyan"/>
        </w:rPr>
        <w:t>But</w:t>
      </w:r>
      <w:r w:rsidRPr="002E0DB3">
        <w:rPr>
          <w:rStyle w:val="StyleUnderline"/>
        </w:rPr>
        <w:t xml:space="preserve"> what happens in </w:t>
      </w:r>
      <w:r w:rsidRPr="00A76F8B">
        <w:rPr>
          <w:rStyle w:val="Emphasis"/>
          <w:highlight w:val="cyan"/>
        </w:rPr>
        <w:t>actual life</w:t>
      </w:r>
      <w:r w:rsidRPr="00B94230">
        <w:rPr>
          <w:sz w:val="14"/>
        </w:rPr>
        <w:t xml:space="preserve"> </w:t>
      </w:r>
      <w:r w:rsidRPr="002E0DB3">
        <w:rPr>
          <w:rStyle w:val="StyleUnderline"/>
        </w:rPr>
        <w:t xml:space="preserve">or in the current criminal justice system is the fact that the liberal disciplinary power </w:t>
      </w:r>
      <w:r w:rsidRPr="00A76F8B">
        <w:rPr>
          <w:rStyle w:val="StyleUnderline"/>
          <w:highlight w:val="cyan"/>
        </w:rPr>
        <w:t>considers</w:t>
      </w:r>
      <w:r w:rsidRPr="002E0DB3">
        <w:rPr>
          <w:rStyle w:val="StyleUnderline"/>
        </w:rPr>
        <w:t xml:space="preserve"> all individuals and especially </w:t>
      </w:r>
      <w:r w:rsidRPr="00A76F8B">
        <w:rPr>
          <w:rStyle w:val="StyleUnderline"/>
          <w:highlight w:val="cyan"/>
        </w:rPr>
        <w:t>prisoners</w:t>
      </w:r>
      <w:r w:rsidRPr="002E0DB3">
        <w:rPr>
          <w:rStyle w:val="StyleUnderline"/>
        </w:rPr>
        <w:t xml:space="preserve"> or those who violate social norms to be </w:t>
      </w:r>
      <w:r w:rsidRPr="00A76F8B">
        <w:rPr>
          <w:rStyle w:val="Emphasis"/>
          <w:highlight w:val="cyan"/>
        </w:rPr>
        <w:t>responsible for their actions</w:t>
      </w:r>
      <w:r w:rsidRPr="00B94230">
        <w:rPr>
          <w:sz w:val="14"/>
        </w:rPr>
        <w:t xml:space="preserve">. </w:t>
      </w:r>
      <w:r w:rsidRPr="002E0DB3">
        <w:rPr>
          <w:rStyle w:val="StyleUnderline"/>
        </w:rPr>
        <w:t xml:space="preserve">Here is where the universal feature of rights can be </w:t>
      </w:r>
      <w:r w:rsidRPr="002E0DB3">
        <w:rPr>
          <w:rStyle w:val="Emphasis"/>
        </w:rPr>
        <w:t>paradoxical</w:t>
      </w:r>
      <w:r w:rsidRPr="00B94230">
        <w:rPr>
          <w:sz w:val="14"/>
        </w:rPr>
        <w:t xml:space="preserve">. These liberal policies are </w:t>
      </w:r>
      <w:proofErr w:type="gramStart"/>
      <w:r w:rsidRPr="00B94230">
        <w:rPr>
          <w:sz w:val="14"/>
        </w:rPr>
        <w:t>exist</w:t>
      </w:r>
      <w:proofErr w:type="gramEnd"/>
      <w:r w:rsidRPr="00B94230">
        <w:rPr>
          <w:sz w:val="14"/>
        </w:rPr>
        <w:t xml:space="preserve"> in different contexts and eras in contemporary liberal societies and apply to prisoners, addicts, students, or patients. Here, we can see why Marx (1843) criticizes the </w:t>
      </w:r>
      <w:r w:rsidRPr="002E0DB3">
        <w:rPr>
          <w:rStyle w:val="StyleUnderline"/>
        </w:rPr>
        <w:t xml:space="preserve">notion of </w:t>
      </w:r>
      <w:r w:rsidRPr="002E0DB3">
        <w:rPr>
          <w:rStyle w:val="Emphasis"/>
        </w:rPr>
        <w:t>universalism</w:t>
      </w:r>
      <w:r w:rsidRPr="002E0DB3">
        <w:rPr>
          <w:rStyle w:val="StyleUnderline"/>
        </w:rPr>
        <w:t xml:space="preserve"> when the</w:t>
      </w:r>
      <w:r w:rsidRPr="00B94230">
        <w:rPr>
          <w:sz w:val="14"/>
        </w:rPr>
        <w:t xml:space="preserve"> </w:t>
      </w:r>
      <w:r w:rsidRPr="002E0DB3">
        <w:rPr>
          <w:rStyle w:val="StyleUnderline"/>
        </w:rPr>
        <w:t xml:space="preserve">actual human being is </w:t>
      </w:r>
      <w:r w:rsidRPr="002E0DB3">
        <w:rPr>
          <w:rStyle w:val="Emphasis"/>
        </w:rPr>
        <w:t>eradicated</w:t>
      </w:r>
      <w:r w:rsidRPr="00B94230">
        <w:rPr>
          <w:sz w:val="14"/>
        </w:rPr>
        <w:t xml:space="preserve"> </w:t>
      </w:r>
      <w:r w:rsidRPr="002E0DB3">
        <w:rPr>
          <w:rStyle w:val="StyleUnderline"/>
        </w:rPr>
        <w:t xml:space="preserve">in society and becomes an </w:t>
      </w:r>
      <w:r w:rsidRPr="002E0DB3">
        <w:rPr>
          <w:rStyle w:val="Emphasis"/>
        </w:rPr>
        <w:t>abstract citizen</w:t>
      </w:r>
      <w:r w:rsidRPr="00B94230">
        <w:rPr>
          <w:sz w:val="14"/>
        </w:rPr>
        <w:t>. When we are talking about the rights, we are talking about justice, freedom, and equality that are all universal concepts. But</w:t>
      </w:r>
      <w:proofErr w:type="gramStart"/>
      <w:r w:rsidRPr="00B94230">
        <w:rPr>
          <w:sz w:val="14"/>
        </w:rPr>
        <w:t xml:space="preserve">, </w:t>
      </w:r>
      <w:r w:rsidRPr="002E0DB3">
        <w:rPr>
          <w:rStyle w:val="StyleUnderline"/>
        </w:rPr>
        <w:t>in reality, what</w:t>
      </w:r>
      <w:proofErr w:type="gramEnd"/>
      <w:r w:rsidRPr="002E0DB3">
        <w:rPr>
          <w:rStyle w:val="StyleUnderline"/>
        </w:rPr>
        <w:t xml:space="preserve"> </w:t>
      </w:r>
      <w:r w:rsidRPr="00A76F8B">
        <w:rPr>
          <w:rStyle w:val="StyleUnderline"/>
          <w:highlight w:val="cyan"/>
        </w:rPr>
        <w:t xml:space="preserve">we </w:t>
      </w:r>
      <w:r w:rsidRPr="00A76F8B">
        <w:rPr>
          <w:rStyle w:val="Emphasis"/>
          <w:highlight w:val="cyan"/>
        </w:rPr>
        <w:t>have</w:t>
      </w:r>
      <w:r w:rsidRPr="00A76F8B">
        <w:rPr>
          <w:rStyle w:val="StyleUnderline"/>
          <w:highlight w:val="cyan"/>
        </w:rPr>
        <w:t xml:space="preserve"> is </w:t>
      </w:r>
      <w:r w:rsidRPr="00A76F8B">
        <w:rPr>
          <w:rStyle w:val="Emphasis"/>
          <w:highlight w:val="cyan"/>
        </w:rPr>
        <w:t>intensified individuality</w:t>
      </w:r>
      <w:r w:rsidRPr="00B94230">
        <w:rPr>
          <w:sz w:val="14"/>
        </w:rPr>
        <w:t xml:space="preserve">. As I illustrated, </w:t>
      </w:r>
      <w:r w:rsidRPr="002E0DB3">
        <w:rPr>
          <w:rStyle w:val="StyleUnderline"/>
        </w:rPr>
        <w:t xml:space="preserve">the prison population in the US is disproportionately occupied by </w:t>
      </w:r>
      <w:r w:rsidRPr="002E0DB3">
        <w:rPr>
          <w:rStyle w:val="Emphasis"/>
        </w:rPr>
        <w:t>young, poor black men</w:t>
      </w:r>
      <w:r w:rsidRPr="002E0DB3">
        <w:rPr>
          <w:rStyle w:val="StyleUnderline"/>
        </w:rPr>
        <w:t xml:space="preserve">. This disproportionate amount is because of many liberal social and economic policies, which eventually impose </w:t>
      </w:r>
      <w:r w:rsidRPr="002E0DB3">
        <w:rPr>
          <w:rStyle w:val="Emphasis"/>
        </w:rPr>
        <w:t>many challenges in the minorities lives.</w:t>
      </w:r>
      <w:r>
        <w:rPr>
          <w:rStyle w:val="Emphasis"/>
        </w:rPr>
        <w:t xml:space="preserve"> </w:t>
      </w:r>
      <w:r w:rsidRPr="00B94230">
        <w:rPr>
          <w:sz w:val="14"/>
        </w:rPr>
        <w:t xml:space="preserve">The policies like War on Drug or Three Strike in California state are the examples of that in that these policies presupposed African- American responsible for the violation of the norms through the disciplinary mechanism and techniques like efficient litigation, prosecution, policing, and all other disciplinary institutions (school-to-prison pipelines, etc.). So, all these institutions are not at work to ensure universal human rights, but rather to normalized and self-regulate individuals in categorical ways. In summary, discipline, through its complicated institutions and based on universal norms, tries to normalize individuals. For example, through psychiatrists, prosecutors, police, therapists, and some universal instructions toward a better, </w:t>
      </w:r>
      <w:proofErr w:type="gramStart"/>
      <w:r w:rsidRPr="00B94230">
        <w:rPr>
          <w:sz w:val="14"/>
        </w:rPr>
        <w:t>efficient</w:t>
      </w:r>
      <w:proofErr w:type="gramEnd"/>
      <w:r w:rsidRPr="00B94230">
        <w:rPr>
          <w:sz w:val="14"/>
        </w:rPr>
        <w:t xml:space="preserve"> and more productive life, tries to internalize that the deviance, mental disorder, or crime are individual or personal problems which should be solved by these universal institutions. Therefore, </w:t>
      </w:r>
      <w:r w:rsidRPr="002E0DB3">
        <w:rPr>
          <w:rStyle w:val="StyleUnderline"/>
        </w:rPr>
        <w:t xml:space="preserve">the purpose of discipline is </w:t>
      </w:r>
      <w:r w:rsidRPr="002E0DB3">
        <w:rPr>
          <w:rStyle w:val="Emphasis"/>
        </w:rPr>
        <w:t>not</w:t>
      </w:r>
      <w:r w:rsidRPr="002E0DB3">
        <w:rPr>
          <w:rStyle w:val="StyleUnderline"/>
        </w:rPr>
        <w:t xml:space="preserve"> to create a</w:t>
      </w:r>
      <w:r w:rsidRPr="00B94230">
        <w:rPr>
          <w:sz w:val="14"/>
        </w:rPr>
        <w:t xml:space="preserve"> </w:t>
      </w:r>
      <w:r w:rsidRPr="002E0DB3">
        <w:rPr>
          <w:rStyle w:val="Emphasis"/>
        </w:rPr>
        <w:t>particularism</w:t>
      </w:r>
      <w:r w:rsidRPr="00B94230">
        <w:rPr>
          <w:sz w:val="14"/>
        </w:rPr>
        <w:t xml:space="preserve"> </w:t>
      </w:r>
      <w:r w:rsidRPr="002E0DB3">
        <w:rPr>
          <w:rStyle w:val="StyleUnderline"/>
        </w:rPr>
        <w:t xml:space="preserve">that defends the actual rights of man. It </w:t>
      </w:r>
      <w:r w:rsidRPr="002E0DB3">
        <w:rPr>
          <w:rStyle w:val="Emphasis"/>
        </w:rPr>
        <w:t>neither</w:t>
      </w:r>
      <w:r w:rsidRPr="002E0DB3">
        <w:rPr>
          <w:rStyle w:val="StyleUnderline"/>
        </w:rPr>
        <w:t xml:space="preserve"> aims to recognize all the intrinsic human </w:t>
      </w:r>
      <w:r w:rsidRPr="002E0DB3">
        <w:rPr>
          <w:rStyle w:val="Emphasis"/>
        </w:rPr>
        <w:t>differences</w:t>
      </w:r>
      <w:r w:rsidRPr="00B94230">
        <w:rPr>
          <w:sz w:val="14"/>
        </w:rPr>
        <w:t xml:space="preserve"> </w:t>
      </w:r>
      <w:r w:rsidRPr="002E0DB3">
        <w:rPr>
          <w:rStyle w:val="StyleUnderline"/>
        </w:rPr>
        <w:t xml:space="preserve">nor different social circumstances. Instead, it seeks to specify, particularize individuals in a society based on their </w:t>
      </w:r>
      <w:r w:rsidRPr="002E0DB3">
        <w:rPr>
          <w:rStyle w:val="Emphasis"/>
        </w:rPr>
        <w:t>variation</w:t>
      </w:r>
      <w:r w:rsidRPr="002E0DB3">
        <w:rPr>
          <w:rStyle w:val="StyleUnderline"/>
        </w:rPr>
        <w:t xml:space="preserve"> of </w:t>
      </w:r>
      <w:r w:rsidRPr="002E0DB3">
        <w:rPr>
          <w:rStyle w:val="Emphasis"/>
        </w:rPr>
        <w:t>following the rules</w:t>
      </w:r>
      <w:r w:rsidRPr="002E0DB3">
        <w:rPr>
          <w:rStyle w:val="StyleUnderline"/>
        </w:rPr>
        <w:t xml:space="preserve"> and </w:t>
      </w:r>
      <w:r w:rsidRPr="002E0DB3">
        <w:rPr>
          <w:rStyle w:val="Emphasis"/>
        </w:rPr>
        <w:t xml:space="preserve">respecting citizen’s obligations. </w:t>
      </w:r>
    </w:p>
    <w:p w14:paraId="21958463" w14:textId="718350B7" w:rsidR="00A5561C" w:rsidRDefault="00A5561C" w:rsidP="00A5561C">
      <w:pPr>
        <w:pStyle w:val="Heading4"/>
      </w:pPr>
      <w:r>
        <w:t xml:space="preserve">The role of private entities in outer space serves as a disruption from the legitimate violence from the state --- the 1AC doesn’t </w:t>
      </w:r>
      <w:r>
        <w:t>solve it just recreates notions of utopia from the state</w:t>
      </w:r>
    </w:p>
    <w:p w14:paraId="000489F5" w14:textId="77777777" w:rsidR="00A5561C" w:rsidRDefault="00A5561C" w:rsidP="00A5561C">
      <w:pPr>
        <w:rPr>
          <w:sz w:val="16"/>
        </w:rPr>
      </w:pPr>
      <w:r w:rsidRPr="00A87C02">
        <w:rPr>
          <w:rStyle w:val="Style13ptBold"/>
        </w:rPr>
        <w:t xml:space="preserve">Fredriksson and </w:t>
      </w:r>
      <w:proofErr w:type="spellStart"/>
      <w:r w:rsidRPr="00A87C02">
        <w:rPr>
          <w:rStyle w:val="Style13ptBold"/>
        </w:rPr>
        <w:t>Arvanitakis</w:t>
      </w:r>
      <w:proofErr w:type="spellEnd"/>
      <w:r w:rsidRPr="00A87C02">
        <w:rPr>
          <w:rStyle w:val="Style13ptBold"/>
        </w:rPr>
        <w:t xml:space="preserve"> </w:t>
      </w:r>
      <w:proofErr w:type="gramStart"/>
      <w:r w:rsidRPr="00A87C02">
        <w:rPr>
          <w:rStyle w:val="Style13ptBold"/>
        </w:rPr>
        <w:t xml:space="preserve">17  </w:t>
      </w:r>
      <w:r>
        <w:t>[</w:t>
      </w:r>
      <w:proofErr w:type="gramEnd"/>
      <w:r>
        <w:t xml:space="preserve">Martin Fredriksson Linköping University James </w:t>
      </w:r>
      <w:proofErr w:type="spellStart"/>
      <w:r>
        <w:t>Arvanitakis</w:t>
      </w:r>
      <w:proofErr w:type="spellEnd"/>
      <w:r>
        <w:t xml:space="preserve"> Western Sydney University “Property, Place and Piracy” November 2017 Publisher: </w:t>
      </w:r>
      <w:proofErr w:type="spellStart"/>
      <w:r>
        <w:t>RoutledgeISBN</w:t>
      </w:r>
      <w:proofErr w:type="spellEnd"/>
      <w:r>
        <w:t xml:space="preserve">: 9781138745131 Projects: Piracy </w:t>
      </w:r>
      <w:proofErr w:type="spellStart"/>
      <w:r>
        <w:t>UnboundCommons</w:t>
      </w:r>
      <w:proofErr w:type="spellEnd"/>
      <w:r>
        <w:t xml:space="preserve"> and Commodities]/ISEE</w:t>
      </w:r>
    </w:p>
    <w:p w14:paraId="1A67F7AE" w14:textId="66358B56" w:rsidR="00A5561C" w:rsidRPr="00A5561C" w:rsidRDefault="00A5561C" w:rsidP="00A5561C">
      <w:pPr>
        <w:rPr>
          <w:sz w:val="16"/>
        </w:rPr>
      </w:pPr>
      <w:r w:rsidRPr="00050E9C">
        <w:rPr>
          <w:sz w:val="16"/>
        </w:rPr>
        <w:t xml:space="preserve">So, the Orphans rebellion might be closer to Disney’s Jack Sparrow than to ‘Calico Jack’ Rackham and figures like </w:t>
      </w:r>
      <w:proofErr w:type="spellStart"/>
      <w:r w:rsidRPr="00050E9C">
        <w:rPr>
          <w:sz w:val="16"/>
        </w:rPr>
        <w:t>Tumlinson</w:t>
      </w:r>
      <w:proofErr w:type="spellEnd"/>
      <w:r w:rsidRPr="00050E9C">
        <w:rPr>
          <w:sz w:val="16"/>
        </w:rPr>
        <w:t xml:space="preserve"> describe the invocation of piracy as tongue in cheek. </w:t>
      </w:r>
      <w:proofErr w:type="spellStart"/>
      <w:r w:rsidRPr="00050E9C">
        <w:rPr>
          <w:sz w:val="16"/>
        </w:rPr>
        <w:t>Nontheless</w:t>
      </w:r>
      <w:proofErr w:type="spellEnd"/>
      <w:r w:rsidRPr="00050E9C">
        <w:rPr>
          <w:sz w:val="16"/>
        </w:rPr>
        <w:t xml:space="preserve"> historical figure of the pirate remains a useful heuristic for approaching contemporary space mining. </w:t>
      </w:r>
      <w:r w:rsidRPr="00050E9C">
        <w:rPr>
          <w:rStyle w:val="StyleUnderline"/>
          <w:highlight w:val="green"/>
        </w:rPr>
        <w:t>The pirate</w:t>
      </w:r>
      <w:r w:rsidRPr="003D2579">
        <w:rPr>
          <w:rStyle w:val="StyleUnderline"/>
        </w:rPr>
        <w:t xml:space="preserve">, as frontier libertarian of the colonial seas, </w:t>
      </w:r>
      <w:r w:rsidRPr="00050E9C">
        <w:rPr>
          <w:rStyle w:val="StyleUnderline"/>
          <w:highlight w:val="green"/>
        </w:rPr>
        <w:t>was both anathema to</w:t>
      </w:r>
      <w:r w:rsidRPr="003D2579">
        <w:rPr>
          <w:rStyle w:val="StyleUnderline"/>
        </w:rPr>
        <w:t xml:space="preserve"> and fundamentally constitutive of </w:t>
      </w:r>
      <w:r w:rsidRPr="00050E9C">
        <w:rPr>
          <w:rStyle w:val="StyleUnderline"/>
          <w:highlight w:val="green"/>
        </w:rPr>
        <w:t>the internationa</w:t>
      </w:r>
      <w:r w:rsidRPr="003D2579">
        <w:rPr>
          <w:rStyle w:val="StyleUnderline"/>
        </w:rPr>
        <w:t xml:space="preserve">l legal </w:t>
      </w:r>
      <w:r w:rsidRPr="00050E9C">
        <w:rPr>
          <w:rStyle w:val="StyleUnderline"/>
          <w:highlight w:val="green"/>
        </w:rPr>
        <w:t>order</w:t>
      </w:r>
      <w:r w:rsidRPr="00050E9C">
        <w:rPr>
          <w:sz w:val="16"/>
        </w:rPr>
        <w:t xml:space="preserve"> that began to emerge alongside the ‘</w:t>
      </w:r>
      <w:proofErr w:type="spellStart"/>
      <w:r w:rsidRPr="00050E9C">
        <w:rPr>
          <w:sz w:val="16"/>
        </w:rPr>
        <w:t>juridification</w:t>
      </w:r>
      <w:proofErr w:type="spellEnd"/>
      <w:r w:rsidRPr="00050E9C">
        <w:rPr>
          <w:sz w:val="16"/>
        </w:rPr>
        <w:t xml:space="preserve"> of the oceanic commons’ (</w:t>
      </w:r>
      <w:proofErr w:type="spellStart"/>
      <w:r w:rsidRPr="00050E9C">
        <w:rPr>
          <w:sz w:val="16"/>
        </w:rPr>
        <w:t>Policante</w:t>
      </w:r>
      <w:proofErr w:type="spellEnd"/>
      <w:r w:rsidRPr="00050E9C">
        <w:rPr>
          <w:sz w:val="16"/>
        </w:rPr>
        <w:t xml:space="preserve">, 2015, p. xii). </w:t>
      </w:r>
      <w:r w:rsidRPr="003D2579">
        <w:rPr>
          <w:rStyle w:val="StyleUnderline"/>
        </w:rPr>
        <w:t xml:space="preserve">A </w:t>
      </w:r>
      <w:r w:rsidRPr="00050E9C">
        <w:rPr>
          <w:rStyle w:val="StyleUnderline"/>
          <w:highlight w:val="green"/>
        </w:rPr>
        <w:t>violent appropriator</w:t>
      </w:r>
      <w:r w:rsidRPr="003D2579">
        <w:rPr>
          <w:rStyle w:val="StyleUnderline"/>
        </w:rPr>
        <w:t xml:space="preserve"> exploiting the ‘</w:t>
      </w:r>
      <w:r w:rsidRPr="00050E9C">
        <w:rPr>
          <w:rStyle w:val="StyleUnderline"/>
          <w:highlight w:val="green"/>
        </w:rPr>
        <w:t xml:space="preserve">free’ spaces outside the sphere of </w:t>
      </w:r>
      <w:r w:rsidRPr="00050E9C">
        <w:rPr>
          <w:rStyle w:val="StyleUnderline"/>
          <w:highlight w:val="green"/>
        </w:rPr>
        <w:lastRenderedPageBreak/>
        <w:t>state power,</w:t>
      </w:r>
      <w:r w:rsidRPr="003D2579">
        <w:rPr>
          <w:rStyle w:val="StyleUnderline"/>
        </w:rPr>
        <w:t xml:space="preserve"> the pirate of the pre-modern world was </w:t>
      </w:r>
      <w:proofErr w:type="spellStart"/>
      <w:r w:rsidRPr="003D2579">
        <w:rPr>
          <w:rStyle w:val="StyleUnderline"/>
        </w:rPr>
        <w:t>hostis</w:t>
      </w:r>
      <w:proofErr w:type="spellEnd"/>
      <w:r w:rsidRPr="003D2579">
        <w:rPr>
          <w:rStyle w:val="StyleUnderline"/>
        </w:rPr>
        <w:t xml:space="preserve"> </w:t>
      </w:r>
      <w:proofErr w:type="spellStart"/>
      <w:r w:rsidRPr="003D2579">
        <w:rPr>
          <w:rStyle w:val="StyleUnderline"/>
        </w:rPr>
        <w:t>humani</w:t>
      </w:r>
      <w:proofErr w:type="spellEnd"/>
      <w:r w:rsidRPr="003D2579">
        <w:rPr>
          <w:rStyle w:val="StyleUnderline"/>
        </w:rPr>
        <w:t xml:space="preserve"> generis – the enemy of all humanity (see Chapter 6 in this volume for a detailed analysis). But, paradoxically, </w:t>
      </w:r>
      <w:r w:rsidRPr="00050E9C">
        <w:rPr>
          <w:rStyle w:val="StyleUnderline"/>
          <w:highlight w:val="green"/>
        </w:rPr>
        <w:t xml:space="preserve">efforts to eradicate piracy solidified </w:t>
      </w:r>
      <w:r w:rsidRPr="00050E9C">
        <w:rPr>
          <w:rStyle w:val="StyleUnderline"/>
        </w:rPr>
        <w:t xml:space="preserve">the role of European </w:t>
      </w:r>
      <w:r w:rsidRPr="00050E9C">
        <w:rPr>
          <w:rStyle w:val="StyleUnderline"/>
          <w:highlight w:val="green"/>
        </w:rPr>
        <w:t>colonial powers as protectors</w:t>
      </w:r>
      <w:r w:rsidRPr="003D2579">
        <w:rPr>
          <w:rStyle w:val="StyleUnderline"/>
        </w:rPr>
        <w:t xml:space="preserve"> of the oceanic commons and global commerce, simultaneously </w:t>
      </w:r>
      <w:r w:rsidRPr="00050E9C">
        <w:rPr>
          <w:rStyle w:val="StyleUnderline"/>
          <w:highlight w:val="green"/>
        </w:rPr>
        <w:t>strengthening</w:t>
      </w:r>
      <w:r w:rsidRPr="003D2579">
        <w:rPr>
          <w:rStyle w:val="StyleUnderline"/>
        </w:rPr>
        <w:t xml:space="preserve"> the state’s </w:t>
      </w:r>
      <w:r w:rsidRPr="00050E9C">
        <w:rPr>
          <w:rStyle w:val="StyleUnderline"/>
          <w:highlight w:val="green"/>
        </w:rPr>
        <w:t>monopoly on legitimate violence</w:t>
      </w:r>
      <w:r w:rsidRPr="003D2579">
        <w:rPr>
          <w:rStyle w:val="StyleUnderline"/>
        </w:rPr>
        <w:t xml:space="preserve"> on the frontier (Heller-</w:t>
      </w:r>
      <w:proofErr w:type="spellStart"/>
      <w:r w:rsidRPr="003D2579">
        <w:rPr>
          <w:rStyle w:val="StyleUnderline"/>
        </w:rPr>
        <w:t>Roazen</w:t>
      </w:r>
      <w:proofErr w:type="spellEnd"/>
      <w:r w:rsidRPr="003D2579">
        <w:rPr>
          <w:rStyle w:val="StyleUnderline"/>
        </w:rPr>
        <w:t xml:space="preserve">, 2009; </w:t>
      </w:r>
      <w:proofErr w:type="spellStart"/>
      <w:r w:rsidRPr="003D2579">
        <w:rPr>
          <w:rStyle w:val="StyleUnderline"/>
        </w:rPr>
        <w:t>Policante</w:t>
      </w:r>
      <w:proofErr w:type="spellEnd"/>
      <w:r w:rsidRPr="003D2579">
        <w:rPr>
          <w:rStyle w:val="StyleUnderline"/>
        </w:rPr>
        <w:t>, 2015, p. xii).</w:t>
      </w:r>
      <w:r w:rsidRPr="00050E9C">
        <w:rPr>
          <w:sz w:val="16"/>
        </w:rPr>
        <w:t xml:space="preserve"> Although the pirate’s capacity for unrestricted violence in plundering treasure from rival vessels may not resonate with space mining, this section considers whether extraterrestrial resource exploitation can be construed as an act of theft that similarly involves this state/ pirate dialectic</w:t>
      </w:r>
      <w:r w:rsidRPr="003D2579">
        <w:rPr>
          <w:rStyle w:val="StyleUnderline"/>
        </w:rPr>
        <w:t xml:space="preserve">. Central to the commingling of </w:t>
      </w:r>
      <w:r w:rsidRPr="00050E9C">
        <w:rPr>
          <w:rStyle w:val="StyleUnderline"/>
          <w:highlight w:val="green"/>
        </w:rPr>
        <w:t>piratical lawlessness and the extension of state power</w:t>
      </w:r>
      <w:r w:rsidRPr="003D2579">
        <w:rPr>
          <w:rStyle w:val="StyleUnderline"/>
        </w:rPr>
        <w:t xml:space="preserve"> onto the frontier is a </w:t>
      </w:r>
      <w:r w:rsidRPr="00050E9C">
        <w:rPr>
          <w:rStyle w:val="StyleUnderline"/>
          <w:highlight w:val="green"/>
        </w:rPr>
        <w:t>transformation in the pirate’s legal standing</w:t>
      </w:r>
      <w:r w:rsidRPr="003D2579">
        <w:rPr>
          <w:rStyle w:val="StyleUnderline"/>
        </w:rPr>
        <w:t xml:space="preserve"> that occurred between the sixteenth and eighteenth centuries.</w:t>
      </w:r>
      <w:r w:rsidRPr="00050E9C">
        <w:rPr>
          <w:sz w:val="16"/>
        </w:rPr>
        <w:t xml:space="preserve"> </w:t>
      </w:r>
      <w:r w:rsidRPr="003D2579">
        <w:rPr>
          <w:rStyle w:val="StyleUnderline"/>
        </w:rPr>
        <w:t>During the European Wars of Religion, a ‘</w:t>
      </w:r>
      <w:r w:rsidRPr="00050E9C">
        <w:rPr>
          <w:rStyle w:val="StyleUnderline"/>
          <w:highlight w:val="green"/>
        </w:rPr>
        <w:t>state of exception’</w:t>
      </w:r>
      <w:r w:rsidRPr="003D2579">
        <w:rPr>
          <w:rStyle w:val="StyleUnderline"/>
        </w:rPr>
        <w:t xml:space="preserve"> (Agamben, 2005) </w:t>
      </w:r>
      <w:r w:rsidRPr="00050E9C">
        <w:rPr>
          <w:rStyle w:val="StyleUnderline"/>
          <w:highlight w:val="green"/>
        </w:rPr>
        <w:t xml:space="preserve">became solidified in customary law and treaty agreements </w:t>
      </w:r>
      <w:r w:rsidRPr="00050E9C">
        <w:rPr>
          <w:rStyle w:val="StyleUnderline"/>
        </w:rPr>
        <w:t>beginning with the 1559</w:t>
      </w:r>
      <w:r w:rsidRPr="00050E9C">
        <w:rPr>
          <w:sz w:val="16"/>
        </w:rPr>
        <w:t xml:space="preserve"> Treaty of </w:t>
      </w:r>
      <w:proofErr w:type="spellStart"/>
      <w:r w:rsidRPr="00050E9C">
        <w:rPr>
          <w:sz w:val="16"/>
        </w:rPr>
        <w:t>Cateau-Cambrésis</w:t>
      </w:r>
      <w:proofErr w:type="spellEnd"/>
      <w:r w:rsidRPr="00050E9C">
        <w:rPr>
          <w:sz w:val="16"/>
        </w:rPr>
        <w:t xml:space="preserve">. ‘Amity lines’ were drawn to separate the emergent ‘law of nations’ </w:t>
      </w:r>
      <w:r w:rsidRPr="00050E9C">
        <w:rPr>
          <w:sz w:val="16"/>
          <w:highlight w:val="green"/>
        </w:rPr>
        <w:t>betw</w:t>
      </w:r>
      <w:r w:rsidRPr="00050E9C">
        <w:rPr>
          <w:sz w:val="16"/>
        </w:rPr>
        <w:t xml:space="preserve">een continental powers and an anomic space ‘beyond the line’,10 where ‘treaties, peace and friendship applied only to Europe, to the Old World, to the area on this side of the line’ (Schmitt, 2006, p. 92). It is within this 130 M. Johnson anomic space where the pirate became employed by the state: those who held a </w:t>
      </w:r>
      <w:proofErr w:type="spellStart"/>
      <w:r w:rsidRPr="00050E9C">
        <w:rPr>
          <w:sz w:val="16"/>
        </w:rPr>
        <w:t>lettre</w:t>
      </w:r>
      <w:proofErr w:type="spellEnd"/>
      <w:r w:rsidRPr="00050E9C">
        <w:rPr>
          <w:sz w:val="16"/>
        </w:rPr>
        <w:t xml:space="preserve"> des marques et de </w:t>
      </w:r>
      <w:proofErr w:type="spellStart"/>
      <w:r w:rsidRPr="00050E9C">
        <w:rPr>
          <w:sz w:val="16"/>
        </w:rPr>
        <w:t>représailles</w:t>
      </w:r>
      <w:proofErr w:type="spellEnd"/>
      <w:r w:rsidRPr="00050E9C">
        <w:rPr>
          <w:sz w:val="16"/>
        </w:rPr>
        <w:t xml:space="preserve"> (letter of marque and reprisal) were </w:t>
      </w:r>
      <w:proofErr w:type="spellStart"/>
      <w:r w:rsidRPr="00050E9C">
        <w:rPr>
          <w:sz w:val="16"/>
        </w:rPr>
        <w:t>authorised</w:t>
      </w:r>
      <w:proofErr w:type="spellEnd"/>
      <w:r w:rsidRPr="00050E9C">
        <w:rPr>
          <w:sz w:val="16"/>
        </w:rPr>
        <w:t xml:space="preserve"> to plunder enemy vessels and treasure without any limit on hostility. The pirate was transformed from lawless freebooter to state-sanctioned privateer: resources appropriated beyond the line were shared between privateers and state coffers, and the privateer became fundamental to European state-building (</w:t>
      </w:r>
      <w:proofErr w:type="spellStart"/>
      <w:r w:rsidRPr="00050E9C">
        <w:rPr>
          <w:sz w:val="16"/>
        </w:rPr>
        <w:t>Policante</w:t>
      </w:r>
      <w:proofErr w:type="spellEnd"/>
      <w:r w:rsidRPr="00050E9C">
        <w:rPr>
          <w:sz w:val="16"/>
        </w:rPr>
        <w:t xml:space="preserve">, 2015, pp. 61–67). Might the frontier beyond the atmosphere comprise a similar state of exception, where the physical distance from the ‘concrete order’ (Schmitt 2006, p. 65) of terrestrial legal and political norms results in an extra-legal or anomic space, free for plunder? Despite the largely pre-emptive </w:t>
      </w:r>
      <w:proofErr w:type="spellStart"/>
      <w:r w:rsidRPr="00050E9C">
        <w:rPr>
          <w:sz w:val="16"/>
        </w:rPr>
        <w:t>juridification</w:t>
      </w:r>
      <w:proofErr w:type="spellEnd"/>
      <w:r w:rsidRPr="00050E9C">
        <w:rPr>
          <w:sz w:val="16"/>
        </w:rPr>
        <w:t xml:space="preserve"> of the space frontier via the Outer Space Treaty of 1967 (OST), the legal status of outer space retains a degree of ambiguity. </w:t>
      </w:r>
      <w:r w:rsidRPr="003D2579">
        <w:rPr>
          <w:rStyle w:val="StyleUnderline"/>
        </w:rPr>
        <w:t xml:space="preserve">The OST was drafted at the height of Cold War geopolitical tension and subsequently focused more on the </w:t>
      </w:r>
      <w:proofErr w:type="spellStart"/>
      <w:r w:rsidRPr="003D2579">
        <w:rPr>
          <w:rStyle w:val="StyleUnderline"/>
        </w:rPr>
        <w:t>militarisation</w:t>
      </w:r>
      <w:proofErr w:type="spellEnd"/>
      <w:r w:rsidRPr="003D2579">
        <w:rPr>
          <w:rStyle w:val="StyleUnderline"/>
        </w:rPr>
        <w:t xml:space="preserve"> of outer space and undesirability of territorial claims on celestial bodies, as opposed to clarifying the role of non-state actors or providing a framework for commercial activity (Pop, 2000). T</w:t>
      </w:r>
      <w:r w:rsidRPr="00050E9C">
        <w:rPr>
          <w:sz w:val="16"/>
        </w:rPr>
        <w:t xml:space="preserve">he treaty established that outer space was res communis: a </w:t>
      </w:r>
      <w:proofErr w:type="gramStart"/>
      <w:r w:rsidRPr="00050E9C">
        <w:rPr>
          <w:sz w:val="16"/>
        </w:rPr>
        <w:t>commons</w:t>
      </w:r>
      <w:proofErr w:type="gramEnd"/>
      <w:r w:rsidRPr="00050E9C">
        <w:rPr>
          <w:sz w:val="16"/>
        </w:rPr>
        <w:t xml:space="preserve"> and ‘the province of all mankind’. Article 2 stated that ‘Outer space, including the Moon and other celestial bodies, is not subject to national appropriation by claim of sovereignty, by means of use or occupation, or by any other means.’ Crucially, the treaty has not explicitly forbidden private appropriation of celestial bodies. The clause ‘by any other means’ is possibly enough to prohibit appropriation by non-government actors (Pop, 2000). To more ardent supporters of space mining, however, the emphasis on national appropriation presents a loophole for private enterprise (</w:t>
      </w:r>
      <w:proofErr w:type="spellStart"/>
      <w:r w:rsidRPr="00050E9C">
        <w:rPr>
          <w:sz w:val="16"/>
        </w:rPr>
        <w:t>Kfir</w:t>
      </w:r>
      <w:proofErr w:type="spellEnd"/>
      <w:r w:rsidRPr="00050E9C">
        <w:rPr>
          <w:sz w:val="16"/>
        </w:rPr>
        <w:t>, 2016; White, 1998), that ‘an individual acting on his own behalf or on behalf of another individual or a private association or an international organization could lawfully appropriate any part of outer space, including the moon and other celestial bodies’ (</w:t>
      </w:r>
      <w:proofErr w:type="spellStart"/>
      <w:r w:rsidRPr="00050E9C">
        <w:rPr>
          <w:sz w:val="16"/>
        </w:rPr>
        <w:t>Gorove</w:t>
      </w:r>
      <w:proofErr w:type="spellEnd"/>
      <w:r w:rsidRPr="00050E9C">
        <w:rPr>
          <w:sz w:val="16"/>
        </w:rPr>
        <w:t xml:space="preserve">, 1969, p. 351). The US Commercial Space Launch Competitiveness Act of 2015 (CSLCA) appears to take the latter interpretation, whereby the sovereign power of the US legislature endorses private enterprises to ‘act on their own behalf’. Title IV of the Act states: A United States citizen engaged in commercial recovery of an asteroid resource or a space resource … shall be entitled to any asteroid resource or space resource obtained, including to possess, own, transport, use, and sell the asteroid resource or space resource obtained in accordance with applicable law, including the international obligations of the United States. (US CSLCA, 2015, §402) These ‘international obligations’ are clearly in relation to the OST, and the CSLCA also includes the ‘Extraterritorial Sovereignty Disclaimer’: ‘the United States does not thereby assert sovereignty or sovereign or exclusive rights or jurisdiction over, or the ownership of, any celestial body’ (US CSLCA, 2015, Privateering on the cosmic frontier? 131 §403). The ‘applicable law’ of the act only includes, but it is not limited to, international law: while the precise details regarding enforcement of any space property claims are unclear, such claims could also be protected under US law and competing claims arbitrated in US courts. While the CLSCA would not entail the American flag being planted on the surface of an asteroid, the US is tacitly claiming some level of jurisdiction via acts of corporate appropriation. And, if ‘international obligations’ represent more than just the OST’s </w:t>
      </w:r>
      <w:proofErr w:type="spellStart"/>
      <w:r w:rsidRPr="00050E9C">
        <w:rPr>
          <w:sz w:val="16"/>
        </w:rPr>
        <w:t>nonappropriation</w:t>
      </w:r>
      <w:proofErr w:type="spellEnd"/>
      <w:r w:rsidRPr="00050E9C">
        <w:rPr>
          <w:sz w:val="16"/>
        </w:rPr>
        <w:t xml:space="preserve"> principle, the general absence of recognition and endorsement from the international community means that the CSCLA is a largely unilateral assertion.11 The CSLCA effectively positions the US in opposition to other nations – spacefaring or otherwise – seeming to contradict the res communis nature of the OST. It imposes a res nullius legal interpretation of outer space resources by assuming that celestial bodies are free for exploitation, provided no direct territorial claims are made. The United States </w:t>
      </w:r>
      <w:proofErr w:type="spellStart"/>
      <w:r w:rsidRPr="00050E9C">
        <w:rPr>
          <w:sz w:val="16"/>
        </w:rPr>
        <w:t>recognises</w:t>
      </w:r>
      <w:proofErr w:type="spellEnd"/>
      <w:r w:rsidRPr="00050E9C">
        <w:rPr>
          <w:sz w:val="16"/>
        </w:rPr>
        <w:t xml:space="preserve"> and enforces its citizens’ resource claims on the space frontier in the name of ‘[developing] in the United States … economically viable, safe and stable’ space resource industries (US CSLCA, 2015, p. 44). This exploitation of the frontier as ‘state of exception’ is an act of economic competition, and the CSLCA then starts to resemble the letter of marque. Resources claimed in outer space will generate tax revenue and further political prerogatives of economic growth (jobs, infrastructure and so on), akin to the role of privateering in European state-building or the granting of royal charters to joint-stock companies like the East India Company. Outer space becomes the province of the United States economy rather than ‘all mankind’ a commercial vanguard enables an indirect form of ‘accumulation by dispossession’ (Harvey, 2004; Dickens &amp; Ormrod 2007, p. 59), pre-emptively stealing resources owned by all. As far as </w:t>
      </w:r>
      <w:proofErr w:type="spellStart"/>
      <w:r w:rsidRPr="00050E9C">
        <w:rPr>
          <w:sz w:val="16"/>
        </w:rPr>
        <w:t>NewSpace’s</w:t>
      </w:r>
      <w:proofErr w:type="spellEnd"/>
      <w:r w:rsidRPr="00050E9C">
        <w:rPr>
          <w:sz w:val="16"/>
        </w:rPr>
        <w:t xml:space="preserve"> yearnings for pirate space utopias are concerned, this fundamental reliance on the state’s legislative apparatus implies that the notion of a stateless space frontier is indeed a fantasy. As privateers and patriots, ‘[extending] our free-market values into space’ (Kerber, cited in Space Frontier Foundation, 2015), </w:t>
      </w:r>
      <w:proofErr w:type="spellStart"/>
      <w:r w:rsidRPr="00050E9C">
        <w:rPr>
          <w:sz w:val="16"/>
        </w:rPr>
        <w:t>NewSpace</w:t>
      </w:r>
      <w:proofErr w:type="spellEnd"/>
      <w:r w:rsidRPr="00050E9C">
        <w:rPr>
          <w:sz w:val="16"/>
        </w:rPr>
        <w:t xml:space="preserve"> mining firms effectively extend state influence onto the anomic frontier under the guise of entrepreneurial commerce. </w:t>
      </w:r>
    </w:p>
    <w:p w14:paraId="7A1FC024" w14:textId="6DA2D23A" w:rsidR="00A5561C" w:rsidRPr="00EE3013" w:rsidRDefault="00A5561C" w:rsidP="00A5561C">
      <w:pPr>
        <w:keepNext/>
        <w:keepLines/>
        <w:spacing w:before="40" w:after="0"/>
        <w:outlineLvl w:val="3"/>
        <w:rPr>
          <w:rFonts w:eastAsia="Times New Roman" w:cs="Times New Roman"/>
          <w:b/>
          <w:sz w:val="26"/>
          <w:szCs w:val="26"/>
          <w:u w:val="single"/>
        </w:rPr>
      </w:pPr>
      <w:r w:rsidRPr="00EE3013">
        <w:rPr>
          <w:rFonts w:eastAsia="Times New Roman" w:cs="Times New Roman"/>
          <w:b/>
          <w:sz w:val="26"/>
          <w:szCs w:val="26"/>
        </w:rPr>
        <w:lastRenderedPageBreak/>
        <w:t xml:space="preserve">Locking in terrains of biopolitical control results in </w:t>
      </w:r>
      <w:r w:rsidRPr="00EE3013">
        <w:rPr>
          <w:rFonts w:eastAsia="Times New Roman" w:cs="Times New Roman"/>
          <w:b/>
          <w:sz w:val="26"/>
          <w:szCs w:val="26"/>
          <w:u w:val="single"/>
        </w:rPr>
        <w:t>catastrophe production</w:t>
      </w:r>
      <w:r w:rsidRPr="00EE3013">
        <w:rPr>
          <w:rFonts w:eastAsia="Times New Roman" w:cs="Times New Roman"/>
          <w:b/>
          <w:sz w:val="26"/>
          <w:szCs w:val="26"/>
        </w:rPr>
        <w:t xml:space="preserve"> – that poses a threat to </w:t>
      </w:r>
      <w:r w:rsidRPr="00EE3013">
        <w:rPr>
          <w:rFonts w:eastAsia="Times New Roman" w:cs="Times New Roman"/>
          <w:b/>
          <w:sz w:val="26"/>
          <w:szCs w:val="26"/>
          <w:u w:val="single"/>
        </w:rPr>
        <w:t>all life</w:t>
      </w:r>
    </w:p>
    <w:p w14:paraId="2F1B1BB1" w14:textId="77777777" w:rsidR="00A5561C" w:rsidRPr="00EE3013" w:rsidRDefault="00A5561C" w:rsidP="00A5561C">
      <w:pPr>
        <w:rPr>
          <w:rFonts w:eastAsia="Times New Roman" w:cs="Times New Roman"/>
          <w:bCs/>
          <w:sz w:val="26"/>
        </w:rPr>
      </w:pPr>
      <w:r w:rsidRPr="00EE3013">
        <w:rPr>
          <w:rFonts w:eastAsia="Times New Roman" w:cs="Times New Roman"/>
          <w:b/>
          <w:sz w:val="26"/>
        </w:rPr>
        <w:t xml:space="preserve">McLoughlin 10 </w:t>
      </w:r>
      <w:r w:rsidRPr="00EE3013">
        <w:rPr>
          <w:rFonts w:eastAsia="Times New Roman" w:cs="Times New Roman"/>
          <w:bCs/>
          <w:sz w:val="26"/>
        </w:rPr>
        <w:t xml:space="preserve">(Daniel McLoughlin – PhD in philosophy from the University of New South Wales and Senior Lecturer at the Faculty of Law there, “Agamben’s Exception: Sovereignty, Ontology and the Politics of Crisis”, School of History and Philosophy of the University of New South Wales, August 2010, </w:t>
      </w:r>
      <w:hyperlink r:id="rId6" w:history="1">
        <w:r w:rsidRPr="00EE3013">
          <w:rPr>
            <w:rFonts w:eastAsia="Times New Roman" w:cs="Times New Roman"/>
            <w:bCs/>
            <w:sz w:val="26"/>
          </w:rPr>
          <w:t>http://unsworks.unsw.edu.au/fapi/datastream/unsworks:9163/SOURCE02?view=true</w:t>
        </w:r>
      </w:hyperlink>
      <w:r w:rsidRPr="00EE3013">
        <w:rPr>
          <w:rFonts w:eastAsia="Times New Roman" w:cs="Times New Roman"/>
          <w:bCs/>
          <w:sz w:val="26"/>
        </w:rPr>
        <w:t>, MG)</w:t>
      </w:r>
    </w:p>
    <w:p w14:paraId="3E021D75" w14:textId="77777777" w:rsidR="00A5561C" w:rsidRPr="00EE3013" w:rsidRDefault="00A5561C" w:rsidP="00A5561C">
      <w:pPr>
        <w:rPr>
          <w:rFonts w:eastAsia="Times New Roman" w:cs="Times New Roman"/>
          <w:sz w:val="26"/>
        </w:rPr>
      </w:pPr>
      <w:r w:rsidRPr="00EE3013">
        <w:rPr>
          <w:rFonts w:eastAsia="Times New Roman" w:cs="Times New Roman"/>
          <w:sz w:val="26"/>
        </w:rPr>
        <w:t>*</w:t>
      </w:r>
      <w:proofErr w:type="gramStart"/>
      <w:r w:rsidRPr="00EE3013">
        <w:rPr>
          <w:rFonts w:eastAsia="Times New Roman" w:cs="Times New Roman"/>
          <w:sz w:val="26"/>
        </w:rPr>
        <w:t>ableist</w:t>
      </w:r>
      <w:proofErr w:type="gramEnd"/>
      <w:r w:rsidRPr="00EE3013">
        <w:rPr>
          <w:rFonts w:eastAsia="Times New Roman" w:cs="Times New Roman"/>
          <w:sz w:val="26"/>
        </w:rPr>
        <w:t xml:space="preserve"> language connoted in brackets</w:t>
      </w:r>
    </w:p>
    <w:p w14:paraId="7230E845" w14:textId="77777777" w:rsidR="00A5561C" w:rsidRPr="00EE3013" w:rsidRDefault="00A5561C" w:rsidP="00A5561C">
      <w:pPr>
        <w:rPr>
          <w:rFonts w:ascii="Times New Roman" w:eastAsia="Times New Roman" w:hAnsi="Times New Roman" w:cs="Times New Roman"/>
          <w:sz w:val="24"/>
        </w:rPr>
      </w:pPr>
      <w:r w:rsidRPr="00EE3013">
        <w:rPr>
          <w:rFonts w:eastAsia="Times New Roman" w:cs="Times New Roman"/>
          <w:sz w:val="16"/>
          <w:szCs w:val="16"/>
        </w:rPr>
        <w:t xml:space="preserve">Although a biopolitical perspective is absent from State of Exception, in the lecture “Security and Terror” (2001) Agamben does provide some reflection on the link between the use of emergency powers and the problem of biopolitics. </w:t>
      </w:r>
      <w:r w:rsidRPr="00EE3013">
        <w:rPr>
          <w:rFonts w:eastAsia="Times New Roman" w:cs="Times New Roman"/>
          <w:u w:val="single"/>
        </w:rPr>
        <w:t xml:space="preserve">He does so through a brief discussion of the “paradigm of security,” which he suggests in State of Exception (without detail) replaces the declaration of the state of exception in the latter half of the Twentieth Century. Agamben’s lecture opens by noting that the logic of security goes back to the theoretical origins of the modern state in the work of Hobbes, for whom the </w:t>
      </w:r>
      <w:r w:rsidRPr="00EE3013">
        <w:rPr>
          <w:rFonts w:eastAsia="Times New Roman" w:cs="Times New Roman"/>
          <w:b/>
          <w:bCs/>
          <w:highlight w:val="cyan"/>
          <w:u w:val="single"/>
        </w:rPr>
        <w:t>protection of life</w:t>
      </w:r>
      <w:r w:rsidRPr="00EE3013">
        <w:rPr>
          <w:rFonts w:eastAsia="Times New Roman" w:cs="Times New Roman"/>
          <w:b/>
          <w:bCs/>
          <w:u w:val="single"/>
        </w:rPr>
        <w:t xml:space="preserve"> from physical threat </w:t>
      </w:r>
      <w:r w:rsidRPr="00EE3013">
        <w:rPr>
          <w:rFonts w:eastAsia="Times New Roman" w:cs="Times New Roman"/>
          <w:b/>
          <w:bCs/>
          <w:highlight w:val="cyan"/>
          <w:u w:val="single"/>
        </w:rPr>
        <w:t>is an</w:t>
      </w:r>
      <w:r w:rsidRPr="00EE3013">
        <w:rPr>
          <w:rFonts w:eastAsia="Times New Roman" w:cs="Times New Roman"/>
          <w:b/>
          <w:bCs/>
          <w:u w:val="single"/>
        </w:rPr>
        <w:t xml:space="preserve"> essential </w:t>
      </w:r>
      <w:r w:rsidRPr="00EE3013">
        <w:rPr>
          <w:rFonts w:eastAsia="Times New Roman" w:cs="Times New Roman"/>
          <w:b/>
          <w:bCs/>
          <w:highlight w:val="cyan"/>
          <w:u w:val="single"/>
        </w:rPr>
        <w:t>justification of the state</w:t>
      </w:r>
      <w:r w:rsidRPr="00EE3013">
        <w:rPr>
          <w:rFonts w:eastAsia="Times New Roman" w:cs="Times New Roman"/>
          <w:u w:val="single"/>
        </w:rPr>
        <w:t xml:space="preserve">.166 </w:t>
      </w:r>
      <w:r w:rsidRPr="00EE3013">
        <w:rPr>
          <w:rFonts w:eastAsia="Times New Roman" w:cs="Times New Roman"/>
        </w:rPr>
        <w:t>“</w:t>
      </w:r>
      <w:r w:rsidRPr="00EE3013">
        <w:rPr>
          <w:rFonts w:eastAsia="Times New Roman" w:cs="Times New Roman"/>
          <w:sz w:val="16"/>
          <w:szCs w:val="16"/>
        </w:rPr>
        <w:t xml:space="preserve">Security and Terror” goes on to develop the analysis, however, by drawing on Foucault’s work on the biopolitics of the population and governmentality.167 According to Foucault, the biopolitics of the population is a distinct mode of the “power over life” from discipline. Where discipline intervenes at the level of the body to </w:t>
      </w:r>
      <w:proofErr w:type="spellStart"/>
      <w:r w:rsidRPr="00EE3013">
        <w:rPr>
          <w:rFonts w:eastAsia="Times New Roman" w:cs="Times New Roman"/>
          <w:sz w:val="16"/>
          <w:szCs w:val="16"/>
        </w:rPr>
        <w:t>normalise</w:t>
      </w:r>
      <w:proofErr w:type="spellEnd"/>
      <w:r w:rsidRPr="00EE3013">
        <w:rPr>
          <w:rFonts w:eastAsia="Times New Roman" w:cs="Times New Roman"/>
          <w:sz w:val="16"/>
          <w:szCs w:val="16"/>
        </w:rPr>
        <w:t xml:space="preserve"> the individual, the object of biopolitical intervention is a multiplicity of people, as a “species body” or “population.” </w:t>
      </w:r>
      <w:r w:rsidRPr="00EE3013">
        <w:rPr>
          <w:rFonts w:eastAsia="Times New Roman" w:cs="Times New Roman"/>
          <w:u w:val="single"/>
        </w:rPr>
        <w:t xml:space="preserve">The aim of this intervention is to </w:t>
      </w:r>
      <w:r w:rsidRPr="00EE3013">
        <w:rPr>
          <w:rFonts w:eastAsia="Times New Roman" w:cs="Times New Roman"/>
          <w:highlight w:val="cyan"/>
          <w:u w:val="single"/>
        </w:rPr>
        <w:t>create</w:t>
      </w:r>
      <w:r w:rsidRPr="00EE3013">
        <w:rPr>
          <w:rFonts w:eastAsia="Times New Roman" w:cs="Times New Roman"/>
          <w:u w:val="single"/>
        </w:rPr>
        <w:t xml:space="preserve"> of </w:t>
      </w:r>
      <w:r w:rsidRPr="00EE3013">
        <w:rPr>
          <w:rFonts w:eastAsia="Times New Roman" w:cs="Times New Roman"/>
          <w:highlight w:val="cyan"/>
          <w:u w:val="single"/>
        </w:rPr>
        <w:t>conditions</w:t>
      </w:r>
      <w:r w:rsidRPr="00EE3013">
        <w:rPr>
          <w:rFonts w:eastAsia="Times New Roman" w:cs="Times New Roman"/>
          <w:u w:val="single"/>
        </w:rPr>
        <w:t xml:space="preserve"> under which the population can prosper, </w:t>
      </w:r>
      <w:r w:rsidRPr="00EE3013">
        <w:rPr>
          <w:rFonts w:eastAsia="Times New Roman" w:cs="Times New Roman"/>
          <w:highlight w:val="cyan"/>
          <w:u w:val="single"/>
        </w:rPr>
        <w:t>through</w:t>
      </w:r>
      <w:r w:rsidRPr="00EE3013">
        <w:rPr>
          <w:rFonts w:eastAsia="Times New Roman" w:cs="Times New Roman"/>
          <w:u w:val="single"/>
        </w:rPr>
        <w:t xml:space="preserve"> the </w:t>
      </w:r>
      <w:r w:rsidRPr="00EE3013">
        <w:rPr>
          <w:rFonts w:eastAsia="Times New Roman" w:cs="Times New Roman"/>
          <w:b/>
          <w:bCs/>
          <w:highlight w:val="cyan"/>
          <w:u w:val="single"/>
        </w:rPr>
        <w:t>optimal arrangement of people</w:t>
      </w:r>
      <w:r w:rsidRPr="00EE3013">
        <w:rPr>
          <w:rFonts w:eastAsia="Times New Roman" w:cs="Times New Roman"/>
          <w:u w:val="single"/>
        </w:rPr>
        <w:t xml:space="preserve"> in their relations with their social, environmental, and economic milieu.168 Foucault describes the mechanisms through which this biopolitical regulation is </w:t>
      </w:r>
      <w:proofErr w:type="gramStart"/>
      <w:r w:rsidRPr="00EE3013">
        <w:rPr>
          <w:rFonts w:eastAsia="Times New Roman" w:cs="Times New Roman"/>
          <w:highlight w:val="cyan"/>
          <w:u w:val="single"/>
        </w:rPr>
        <w:t>effected</w:t>
      </w:r>
      <w:proofErr w:type="gramEnd"/>
      <w:r w:rsidRPr="00EE3013">
        <w:rPr>
          <w:rFonts w:eastAsia="Times New Roman" w:cs="Times New Roman"/>
          <w:highlight w:val="cyan"/>
          <w:u w:val="single"/>
        </w:rPr>
        <w:t xml:space="preserve"> as “</w:t>
      </w:r>
      <w:r w:rsidRPr="00EE3013">
        <w:rPr>
          <w:rFonts w:eastAsia="Times New Roman" w:cs="Times New Roman"/>
          <w:b/>
          <w:bCs/>
          <w:highlight w:val="cyan"/>
          <w:u w:val="single"/>
        </w:rPr>
        <w:t>apparatuses of security</w:t>
      </w:r>
      <w:r w:rsidRPr="00EE3013">
        <w:rPr>
          <w:rFonts w:eastAsia="Times New Roman" w:cs="Times New Roman"/>
          <w:u w:val="single"/>
        </w:rPr>
        <w:t xml:space="preserve">.” These intervene in a population, </w:t>
      </w:r>
      <w:r w:rsidRPr="00EE3013">
        <w:rPr>
          <w:rFonts w:eastAsia="Times New Roman" w:cs="Times New Roman"/>
          <w:highlight w:val="cyan"/>
          <w:u w:val="single"/>
        </w:rPr>
        <w:t>not</w:t>
      </w:r>
      <w:r w:rsidRPr="00EE3013">
        <w:rPr>
          <w:rFonts w:eastAsia="Times New Roman" w:cs="Times New Roman"/>
          <w:u w:val="single"/>
        </w:rPr>
        <w:t xml:space="preserve"> in order </w:t>
      </w:r>
      <w:r w:rsidRPr="00EE3013">
        <w:rPr>
          <w:rFonts w:eastAsia="Times New Roman" w:cs="Times New Roman"/>
          <w:highlight w:val="cyan"/>
          <w:u w:val="single"/>
        </w:rPr>
        <w:t>to eliminate a phenomena</w:t>
      </w:r>
      <w:r w:rsidRPr="00EE3013">
        <w:rPr>
          <w:rFonts w:eastAsia="Times New Roman" w:cs="Times New Roman"/>
          <w:u w:val="single"/>
        </w:rPr>
        <w:t xml:space="preserve"> (such as disease or pollution) </w:t>
      </w:r>
      <w:r w:rsidRPr="00EE3013">
        <w:rPr>
          <w:rFonts w:eastAsia="Times New Roman" w:cs="Times New Roman"/>
          <w:highlight w:val="cyan"/>
          <w:u w:val="single"/>
        </w:rPr>
        <w:t xml:space="preserve">but rather to </w:t>
      </w:r>
      <w:r w:rsidRPr="00EE3013">
        <w:rPr>
          <w:rFonts w:eastAsia="Times New Roman" w:cs="Times New Roman"/>
          <w:b/>
          <w:bCs/>
          <w:highlight w:val="cyan"/>
          <w:u w:val="single"/>
        </w:rPr>
        <w:t>control</w:t>
      </w:r>
      <w:r w:rsidRPr="00EE3013">
        <w:rPr>
          <w:rFonts w:eastAsia="Times New Roman" w:cs="Times New Roman"/>
          <w:highlight w:val="cyan"/>
          <w:u w:val="single"/>
        </w:rPr>
        <w:t xml:space="preserve"> </w:t>
      </w:r>
      <w:r w:rsidRPr="00EE3013">
        <w:rPr>
          <w:rFonts w:eastAsia="Times New Roman" w:cs="Times New Roman"/>
          <w:b/>
          <w:bCs/>
          <w:highlight w:val="cyan"/>
          <w:u w:val="single"/>
        </w:rPr>
        <w:t>it</w:t>
      </w:r>
      <w:r w:rsidRPr="00EE3013">
        <w:rPr>
          <w:rFonts w:eastAsia="Times New Roman" w:cs="Times New Roman"/>
          <w:u w:val="single"/>
        </w:rPr>
        <w:t xml:space="preserve"> in a way that is optimal: “in a word, security mechanisms have to be installed around the random element inherent in a population of living beings so as to </w:t>
      </w:r>
      <w:r w:rsidRPr="00EE3013">
        <w:rPr>
          <w:rFonts w:eastAsia="Times New Roman" w:cs="Times New Roman"/>
          <w:highlight w:val="cyan"/>
          <w:u w:val="single"/>
        </w:rPr>
        <w:t>optimize a state of life</w:t>
      </w:r>
      <w:r w:rsidRPr="00EE3013">
        <w:rPr>
          <w:rFonts w:eastAsia="Times New Roman" w:cs="Times New Roman"/>
          <w:u w:val="single"/>
        </w:rPr>
        <w:t xml:space="preserve">.”169 Paul Patton points out that what is meant by security in this context is not “the life or safety of individuals but the achievement and maintenance of an overall equilibrium or regularity in a population.”170 </w:t>
      </w:r>
      <w:r w:rsidRPr="00EE3013">
        <w:rPr>
          <w:rFonts w:eastAsia="Times New Roman" w:cs="Times New Roman"/>
          <w:sz w:val="16"/>
          <w:szCs w:val="16"/>
        </w:rPr>
        <w:t>Through his analysis of the state of exception, however, Agamben, however, blurs together the Hobbesian sense of security as the protection of life, together with the Foucauldian analysis of the “apparatuses of security.” Not only does State of Exception’s genealogy of the state of exception as a paradigm of government repeatedly cast it as a “technique of government,”171 but his approach to “Security and Terror” asserts that measures of security “require constant reference to a state of exception.”172</w:t>
      </w:r>
      <w:r w:rsidRPr="00EE3013">
        <w:rPr>
          <w:rFonts w:eastAsia="Times New Roman" w:cs="Times New Roman"/>
        </w:rPr>
        <w:t xml:space="preserve"> </w:t>
      </w:r>
      <w:r w:rsidRPr="00EE3013">
        <w:rPr>
          <w:rFonts w:eastAsia="Times New Roman" w:cs="Times New Roman"/>
          <w:u w:val="single"/>
        </w:rPr>
        <w:t>Agamben’s descriptions of the use of the state of exception as a technique of government also briefly cite the logic that Foucault sees as guiding the use of security mechanisms: the logic of law and discipline is that of ordering and restricting, such that “</w:t>
      </w:r>
      <w:r w:rsidRPr="00EE3013">
        <w:rPr>
          <w:rFonts w:eastAsia="Times New Roman" w:cs="Times New Roman"/>
          <w:b/>
          <w:bCs/>
          <w:highlight w:val="cyan"/>
          <w:u w:val="single"/>
        </w:rPr>
        <w:t>security wants to regulate disorder</w:t>
      </w:r>
      <w:r w:rsidRPr="00EE3013">
        <w:rPr>
          <w:rFonts w:eastAsia="Times New Roman" w:cs="Times New Roman"/>
          <w:u w:val="single"/>
        </w:rPr>
        <w:t xml:space="preserve">.”173 Agamben asserts that contemporary </w:t>
      </w:r>
      <w:r w:rsidRPr="00EE3013">
        <w:rPr>
          <w:rFonts w:eastAsia="Times New Roman" w:cs="Times New Roman"/>
          <w:highlight w:val="cyan"/>
          <w:u w:val="single"/>
        </w:rPr>
        <w:t>governance</w:t>
      </w:r>
      <w:r w:rsidRPr="00EE3013">
        <w:rPr>
          <w:rFonts w:eastAsia="Times New Roman" w:cs="Times New Roman"/>
          <w:u w:val="single"/>
        </w:rPr>
        <w:t xml:space="preserve">, instead of maintaining order, </w:t>
      </w:r>
      <w:r w:rsidRPr="00EE3013">
        <w:rPr>
          <w:rFonts w:eastAsia="Times New Roman" w:cs="Times New Roman"/>
          <w:highlight w:val="cyan"/>
          <w:u w:val="single"/>
        </w:rPr>
        <w:t xml:space="preserve">operates through the “the </w:t>
      </w:r>
      <w:r w:rsidRPr="00EE3013">
        <w:rPr>
          <w:rFonts w:eastAsia="Times New Roman" w:cs="Times New Roman"/>
          <w:b/>
          <w:bCs/>
          <w:highlight w:val="cyan"/>
          <w:u w:val="single"/>
        </w:rPr>
        <w:t>administration of the absence of order</w:t>
      </w:r>
      <w:r w:rsidRPr="00EE3013">
        <w:rPr>
          <w:rFonts w:eastAsia="Times New Roman" w:cs="Times New Roman"/>
          <w:u w:val="single"/>
        </w:rPr>
        <w:t xml:space="preserve">”;174 in this way, </w:t>
      </w:r>
      <w:r w:rsidRPr="00EE3013">
        <w:rPr>
          <w:rFonts w:eastAsia="Times New Roman" w:cs="Times New Roman"/>
          <w:highlight w:val="cyan"/>
          <w:u w:val="single"/>
        </w:rPr>
        <w:t>instead of preventing catastrophes</w:t>
      </w:r>
      <w:r w:rsidRPr="00EE3013">
        <w:rPr>
          <w:rFonts w:eastAsia="Times New Roman" w:cs="Times New Roman"/>
          <w:u w:val="single"/>
        </w:rPr>
        <w:t>, today “</w:t>
      </w:r>
      <w:r w:rsidRPr="00EE3013">
        <w:rPr>
          <w:rFonts w:eastAsia="Times New Roman" w:cs="Times New Roman"/>
          <w:b/>
          <w:bCs/>
          <w:highlight w:val="cyan"/>
          <w:u w:val="single"/>
        </w:rPr>
        <w:t>politics</w:t>
      </w:r>
      <w:r w:rsidRPr="00EE3013">
        <w:rPr>
          <w:rFonts w:eastAsia="Times New Roman" w:cs="Times New Roman"/>
          <w:b/>
          <w:bCs/>
          <w:u w:val="single"/>
        </w:rPr>
        <w:t xml:space="preserve"> secretly </w:t>
      </w:r>
      <w:r w:rsidRPr="00EE3013">
        <w:rPr>
          <w:rFonts w:eastAsia="Times New Roman" w:cs="Times New Roman"/>
          <w:b/>
          <w:bCs/>
          <w:highlight w:val="cyan"/>
          <w:u w:val="single"/>
        </w:rPr>
        <w:t>works towards the production of emergencies</w:t>
      </w:r>
      <w:r w:rsidRPr="00EE3013">
        <w:rPr>
          <w:rFonts w:eastAsia="Times New Roman" w:cs="Times New Roman"/>
          <w:u w:val="single"/>
        </w:rPr>
        <w:t xml:space="preserve">.”175 Similarly, State of Exception </w:t>
      </w:r>
      <w:r w:rsidRPr="00EE3013">
        <w:rPr>
          <w:rFonts w:eastAsia="Times New Roman" w:cs="Times New Roman"/>
          <w:highlight w:val="cyan"/>
          <w:u w:val="single"/>
        </w:rPr>
        <w:t>casts</w:t>
      </w:r>
      <w:r w:rsidRPr="00EE3013">
        <w:rPr>
          <w:rFonts w:eastAsia="Times New Roman" w:cs="Times New Roman"/>
          <w:u w:val="single"/>
        </w:rPr>
        <w:t xml:space="preserve"> the political form of the global police state as “</w:t>
      </w:r>
      <w:r w:rsidRPr="00EE3013">
        <w:rPr>
          <w:rFonts w:eastAsia="Times New Roman" w:cs="Times New Roman"/>
          <w:b/>
          <w:bCs/>
          <w:highlight w:val="cyan"/>
          <w:u w:val="single"/>
        </w:rPr>
        <w:t xml:space="preserve">a new planetary order </w:t>
      </w:r>
      <w:r w:rsidRPr="00EE3013">
        <w:rPr>
          <w:rFonts w:eastAsia="Times New Roman" w:cs="Times New Roman"/>
          <w:b/>
          <w:bCs/>
          <w:u w:val="single"/>
        </w:rPr>
        <w:t>which is in truth the worst of all [</w:t>
      </w:r>
      <w:r w:rsidRPr="00EE3013">
        <w:rPr>
          <w:rFonts w:eastAsia="Times New Roman" w:cs="Times New Roman"/>
          <w:b/>
          <w:bCs/>
          <w:strike/>
          <w:u w:val="single"/>
        </w:rPr>
        <w:t>disorders</w:t>
      </w:r>
      <w:r w:rsidRPr="00EE3013">
        <w:rPr>
          <w:rFonts w:eastAsia="Times New Roman" w:cs="Times New Roman"/>
          <w:b/>
          <w:bCs/>
          <w:u w:val="single"/>
        </w:rPr>
        <w:t>]</w:t>
      </w:r>
      <w:r w:rsidRPr="00EE3013">
        <w:rPr>
          <w:rFonts w:eastAsia="Times New Roman" w:cs="Times New Roman"/>
          <w:u w:val="single"/>
        </w:rPr>
        <w:t>.”176 Here, he also explicitly links this governance through [</w:t>
      </w:r>
      <w:r w:rsidRPr="00EE3013">
        <w:rPr>
          <w:rFonts w:eastAsia="Times New Roman" w:cs="Times New Roman"/>
          <w:strike/>
          <w:u w:val="single"/>
        </w:rPr>
        <w:t>disorder</w:t>
      </w:r>
      <w:r w:rsidRPr="00EE3013">
        <w:rPr>
          <w:rFonts w:eastAsia="Times New Roman" w:cs="Times New Roman"/>
          <w:u w:val="single"/>
        </w:rPr>
        <w:t xml:space="preserve">] to sovereignty and, in particular, the exploitation of the indeterminacy of the decision on the exception, arguing that since the Second World War, “the voluntary creation of a permanent state of emergency (though perhaps not declared in the technical sense) has become one of the essential practices of contemporary states, including so-called democratic ones.”177 </w:t>
      </w:r>
      <w:r w:rsidRPr="00EE3013">
        <w:rPr>
          <w:rFonts w:eastAsia="Times New Roman" w:cs="Times New Roman"/>
          <w:sz w:val="16"/>
          <w:szCs w:val="16"/>
        </w:rPr>
        <w:t xml:space="preserve">It would appear, then, that for Agamben, the state of exception is one of the “apparatuses of security” that the contemporary state deploys in order to maintain equilibrium. </w:t>
      </w:r>
      <w:r w:rsidRPr="00EE3013">
        <w:rPr>
          <w:rFonts w:eastAsia="Times New Roman" w:cs="Times New Roman"/>
          <w:u w:val="single"/>
        </w:rPr>
        <w:lastRenderedPageBreak/>
        <w:t xml:space="preserve">However, </w:t>
      </w:r>
      <w:r w:rsidRPr="00EE3013">
        <w:rPr>
          <w:rFonts w:eastAsia="Times New Roman" w:cs="Times New Roman"/>
          <w:b/>
          <w:bCs/>
          <w:u w:val="single"/>
        </w:rPr>
        <w:t>the “equilibrium”</w:t>
      </w:r>
      <w:r w:rsidRPr="00EE3013">
        <w:rPr>
          <w:rFonts w:eastAsia="Times New Roman" w:cs="Times New Roman"/>
          <w:u w:val="single"/>
        </w:rPr>
        <w:t xml:space="preserve"> that the state maintains </w:t>
      </w:r>
      <w:proofErr w:type="gramStart"/>
      <w:r w:rsidRPr="00EE3013">
        <w:rPr>
          <w:rFonts w:eastAsia="Times New Roman" w:cs="Times New Roman"/>
          <w:u w:val="single"/>
        </w:rPr>
        <w:t>through the use of</w:t>
      </w:r>
      <w:proofErr w:type="gramEnd"/>
      <w:r w:rsidRPr="00EE3013">
        <w:rPr>
          <w:rFonts w:eastAsia="Times New Roman" w:cs="Times New Roman"/>
          <w:u w:val="single"/>
        </w:rPr>
        <w:t xml:space="preserve"> the state of exception is a profoundly </w:t>
      </w:r>
      <w:r w:rsidRPr="00EE3013">
        <w:rPr>
          <w:rFonts w:eastAsia="Times New Roman" w:cs="Times New Roman"/>
          <w:b/>
          <w:bCs/>
          <w:u w:val="single"/>
        </w:rPr>
        <w:t>unstable one</w:t>
      </w:r>
      <w:r w:rsidRPr="00EE3013">
        <w:rPr>
          <w:rFonts w:eastAsia="Times New Roman" w:cs="Times New Roman"/>
          <w:sz w:val="16"/>
          <w:szCs w:val="16"/>
          <w:u w:val="single"/>
        </w:rPr>
        <w:t xml:space="preserve">. </w:t>
      </w:r>
      <w:proofErr w:type="gramStart"/>
      <w:r w:rsidRPr="00EE3013">
        <w:rPr>
          <w:rFonts w:eastAsia="Times New Roman" w:cs="Times New Roman"/>
          <w:sz w:val="16"/>
          <w:szCs w:val="16"/>
        </w:rPr>
        <w:t>Similar to</w:t>
      </w:r>
      <w:proofErr w:type="gramEnd"/>
      <w:r w:rsidRPr="00EE3013">
        <w:rPr>
          <w:rFonts w:eastAsia="Times New Roman" w:cs="Times New Roman"/>
          <w:sz w:val="16"/>
          <w:szCs w:val="16"/>
        </w:rPr>
        <w:t xml:space="preserve"> his analysis of biopolitics and the concentration camp in Homo </w:t>
      </w:r>
      <w:proofErr w:type="spellStart"/>
      <w:r w:rsidRPr="00EE3013">
        <w:rPr>
          <w:rFonts w:eastAsia="Times New Roman" w:cs="Times New Roman"/>
          <w:sz w:val="16"/>
          <w:szCs w:val="16"/>
        </w:rPr>
        <w:t>Sacer</w:t>
      </w:r>
      <w:proofErr w:type="spellEnd"/>
      <w:r w:rsidRPr="00EE3013">
        <w:rPr>
          <w:rFonts w:eastAsia="Times New Roman" w:cs="Times New Roman"/>
          <w:sz w:val="16"/>
          <w:szCs w:val="16"/>
        </w:rPr>
        <w:t xml:space="preserve">, Agamben’s account of the contemporary security asserts that the logic of the protection of life, </w:t>
      </w:r>
      <w:r w:rsidRPr="00EE3013">
        <w:rPr>
          <w:rFonts w:eastAsia="Times New Roman" w:cs="Times New Roman"/>
          <w:u w:val="single"/>
        </w:rPr>
        <w:t xml:space="preserve">upon which </w:t>
      </w:r>
      <w:r w:rsidRPr="00EE3013">
        <w:rPr>
          <w:rFonts w:eastAsia="Times New Roman" w:cs="Times New Roman"/>
          <w:highlight w:val="cyan"/>
          <w:u w:val="single"/>
        </w:rPr>
        <w:t>the modern state</w:t>
      </w:r>
      <w:r w:rsidRPr="00EE3013">
        <w:rPr>
          <w:rFonts w:eastAsia="Times New Roman" w:cs="Times New Roman"/>
          <w:u w:val="single"/>
        </w:rPr>
        <w:t xml:space="preserve"> was justified, </w:t>
      </w:r>
      <w:r w:rsidRPr="00EE3013">
        <w:rPr>
          <w:rFonts w:eastAsia="Times New Roman" w:cs="Times New Roman"/>
          <w:highlight w:val="cyan"/>
          <w:u w:val="single"/>
        </w:rPr>
        <w:t xml:space="preserve">now </w:t>
      </w:r>
      <w:r w:rsidRPr="00EE3013">
        <w:rPr>
          <w:rFonts w:eastAsia="Times New Roman" w:cs="Times New Roman"/>
          <w:b/>
          <w:bCs/>
          <w:highlight w:val="cyan"/>
          <w:u w:val="single"/>
        </w:rPr>
        <w:t>poses a threat to</w:t>
      </w:r>
      <w:r w:rsidRPr="00EE3013">
        <w:rPr>
          <w:rFonts w:eastAsia="Times New Roman" w:cs="Times New Roman"/>
          <w:b/>
          <w:bCs/>
          <w:u w:val="single"/>
        </w:rPr>
        <w:t xml:space="preserve"> that very </w:t>
      </w:r>
      <w:r w:rsidRPr="00EE3013">
        <w:rPr>
          <w:rFonts w:eastAsia="Times New Roman" w:cs="Times New Roman"/>
          <w:b/>
          <w:bCs/>
          <w:highlight w:val="cyan"/>
          <w:u w:val="single"/>
        </w:rPr>
        <w:t>life</w:t>
      </w:r>
      <w:r w:rsidRPr="00EE3013">
        <w:rPr>
          <w:rFonts w:eastAsia="Times New Roman" w:cs="Times New Roman"/>
          <w:u w:val="single"/>
        </w:rPr>
        <w:t>. In the previous chapter</w:t>
      </w:r>
      <w:r w:rsidRPr="00EE3013">
        <w:rPr>
          <w:rFonts w:eastAsia="Times New Roman" w:cs="Times New Roman"/>
        </w:rPr>
        <w:t xml:space="preserve">, I </w:t>
      </w:r>
      <w:r w:rsidRPr="00EE3013">
        <w:rPr>
          <w:rFonts w:eastAsia="Times New Roman" w:cs="Times New Roman"/>
          <w:sz w:val="16"/>
          <w:szCs w:val="16"/>
        </w:rPr>
        <w:t xml:space="preserve">argued that the strength of Agamben’s work lies in his use of political problems as a departure point for a critique of a political tradition that seeks to render its political apparatuses inoperative. In Homo </w:t>
      </w:r>
      <w:proofErr w:type="spellStart"/>
      <w:r w:rsidRPr="00EE3013">
        <w:rPr>
          <w:rFonts w:eastAsia="Times New Roman" w:cs="Times New Roman"/>
          <w:sz w:val="16"/>
          <w:szCs w:val="16"/>
        </w:rPr>
        <w:t>Sacer</w:t>
      </w:r>
      <w:proofErr w:type="spellEnd"/>
      <w:r w:rsidRPr="00EE3013">
        <w:rPr>
          <w:rFonts w:eastAsia="Times New Roman" w:cs="Times New Roman"/>
          <w:sz w:val="16"/>
          <w:szCs w:val="16"/>
        </w:rPr>
        <w:t xml:space="preserve"> he achieves this by implicating the concepts of the modern political tradition in the development of the biopolitical catastrophe, thereby </w:t>
      </w:r>
      <w:proofErr w:type="spellStart"/>
      <w:r w:rsidRPr="00EE3013">
        <w:rPr>
          <w:rFonts w:eastAsia="Times New Roman" w:cs="Times New Roman"/>
          <w:sz w:val="16"/>
          <w:szCs w:val="16"/>
        </w:rPr>
        <w:t>problematising</w:t>
      </w:r>
      <w:proofErr w:type="spellEnd"/>
      <w:r w:rsidRPr="00EE3013">
        <w:rPr>
          <w:rFonts w:eastAsia="Times New Roman" w:cs="Times New Roman"/>
          <w:sz w:val="16"/>
          <w:szCs w:val="16"/>
        </w:rPr>
        <w:t xml:space="preserve"> a politics that would seek to restore the “original” meaning of concepts such as “nation,” “right”, and “democracy” as a response to their hollowing out by political nihilism. Although, in State of Exception he develops a critique of the crisis of the constitutional politics of liberal democracy, this lacks a corresponding immanent critique of the relationship between juridical nihilism and the liberal democratic state from which it emerged. </w:t>
      </w:r>
      <w:r w:rsidRPr="00EE3013">
        <w:rPr>
          <w:rFonts w:eastAsia="Times New Roman" w:cs="Times New Roman"/>
          <w:u w:val="single"/>
        </w:rPr>
        <w:t xml:space="preserve">The “paradigm of security” also provides a crucial link between </w:t>
      </w:r>
      <w:r w:rsidRPr="00EE3013">
        <w:rPr>
          <w:rFonts w:eastAsia="Times New Roman" w:cs="Times New Roman"/>
          <w:b/>
          <w:bCs/>
          <w:u w:val="single"/>
        </w:rPr>
        <w:t>liberalism and the state of exception</w:t>
      </w:r>
      <w:r w:rsidRPr="00EE3013">
        <w:rPr>
          <w:rFonts w:eastAsia="Times New Roman" w:cs="Times New Roman"/>
          <w:u w:val="single"/>
        </w:rPr>
        <w:t xml:space="preserve">, and has the potential to do the work that his critique of concepts such as “right” and “nation” does in Homo </w:t>
      </w:r>
      <w:proofErr w:type="spellStart"/>
      <w:r w:rsidRPr="00EE3013">
        <w:rPr>
          <w:rFonts w:eastAsia="Times New Roman" w:cs="Times New Roman"/>
          <w:u w:val="single"/>
        </w:rPr>
        <w:t>Sacer</w:t>
      </w:r>
      <w:proofErr w:type="spellEnd"/>
      <w:r w:rsidRPr="00EE3013">
        <w:rPr>
          <w:rFonts w:eastAsia="Times New Roman" w:cs="Times New Roman"/>
          <w:u w:val="single"/>
        </w:rPr>
        <w:t>: that is, foreclosing the resort to a politics that would simply seek to restore the status quo of the modern political tradition, by illuminating the relationship between that tradition and the development of the political problems it attempts to combat.</w:t>
      </w:r>
      <w:r w:rsidRPr="00EE3013">
        <w:rPr>
          <w:rFonts w:eastAsia="Times New Roman" w:cs="Times New Roman"/>
        </w:rPr>
        <w:t xml:space="preserve"> </w:t>
      </w:r>
    </w:p>
    <w:p w14:paraId="594B85F1" w14:textId="77777777" w:rsidR="00A5561C" w:rsidRPr="00EE3013" w:rsidRDefault="00A5561C" w:rsidP="00A5561C">
      <w:pPr>
        <w:rPr>
          <w:rFonts w:eastAsia="Times New Roman" w:cs="Times New Roman"/>
          <w:sz w:val="26"/>
        </w:rPr>
      </w:pPr>
    </w:p>
    <w:p w14:paraId="415E5787" w14:textId="77777777" w:rsidR="00A5561C" w:rsidRPr="00EE3013" w:rsidRDefault="00A5561C" w:rsidP="00A5561C">
      <w:pPr>
        <w:keepNext/>
        <w:keepLines/>
        <w:spacing w:before="40" w:after="0"/>
        <w:outlineLvl w:val="3"/>
        <w:rPr>
          <w:rFonts w:eastAsia="Times New Roman" w:cs="Times New Roman"/>
          <w:b/>
          <w:sz w:val="26"/>
          <w:szCs w:val="26"/>
        </w:rPr>
      </w:pPr>
      <w:r w:rsidRPr="00EE3013">
        <w:rPr>
          <w:rFonts w:eastAsia="Times New Roman" w:cs="Times New Roman"/>
          <w:b/>
          <w:sz w:val="26"/>
          <w:szCs w:val="26"/>
        </w:rPr>
        <w:t xml:space="preserve">We should imagine a world where things </w:t>
      </w:r>
      <w:r w:rsidRPr="00EE3013">
        <w:rPr>
          <w:rFonts w:eastAsia="Times New Roman" w:cs="Times New Roman"/>
          <w:b/>
          <w:sz w:val="26"/>
          <w:szCs w:val="26"/>
          <w:u w:val="single"/>
        </w:rPr>
        <w:t>aren’t what they seem</w:t>
      </w:r>
      <w:r w:rsidRPr="00EE3013">
        <w:rPr>
          <w:rFonts w:eastAsia="Times New Roman" w:cs="Times New Roman"/>
          <w:b/>
          <w:sz w:val="26"/>
          <w:szCs w:val="26"/>
        </w:rPr>
        <w:t xml:space="preserve"> – the desire of the 1ac is the </w:t>
      </w:r>
      <w:r w:rsidRPr="00EE3013">
        <w:rPr>
          <w:rFonts w:eastAsia="Times New Roman" w:cs="Times New Roman"/>
          <w:b/>
          <w:sz w:val="26"/>
          <w:szCs w:val="26"/>
          <w:u w:val="single"/>
        </w:rPr>
        <w:t>opposite</w:t>
      </w:r>
      <w:r w:rsidRPr="00EE3013">
        <w:rPr>
          <w:rFonts w:eastAsia="Times New Roman" w:cs="Times New Roman"/>
          <w:b/>
          <w:sz w:val="26"/>
          <w:szCs w:val="26"/>
        </w:rPr>
        <w:t xml:space="preserve"> of the life guided by reason – return to </w:t>
      </w:r>
      <w:r w:rsidRPr="00EE3013">
        <w:rPr>
          <w:rFonts w:eastAsia="Times New Roman" w:cs="Times New Roman"/>
          <w:b/>
          <w:sz w:val="26"/>
          <w:szCs w:val="26"/>
          <w:u w:val="single"/>
        </w:rPr>
        <w:t>immanence</w:t>
      </w:r>
      <w:r w:rsidRPr="00EE3013">
        <w:rPr>
          <w:rFonts w:eastAsia="Times New Roman" w:cs="Times New Roman"/>
          <w:b/>
          <w:sz w:val="26"/>
          <w:szCs w:val="26"/>
        </w:rPr>
        <w:t xml:space="preserve"> and embrace </w:t>
      </w:r>
      <w:r w:rsidRPr="00EE3013">
        <w:rPr>
          <w:rFonts w:eastAsia="Times New Roman" w:cs="Times New Roman"/>
          <w:b/>
          <w:sz w:val="26"/>
          <w:szCs w:val="26"/>
          <w:u w:val="single"/>
        </w:rPr>
        <w:t>contingency</w:t>
      </w:r>
    </w:p>
    <w:p w14:paraId="5B509BE0" w14:textId="77777777" w:rsidR="00A5561C" w:rsidRPr="00EE3013" w:rsidRDefault="00A5561C" w:rsidP="00A5561C">
      <w:pPr>
        <w:rPr>
          <w:rFonts w:eastAsia="Times New Roman" w:cs="Times New Roman"/>
          <w:bCs/>
          <w:sz w:val="26"/>
        </w:rPr>
      </w:pPr>
      <w:proofErr w:type="spellStart"/>
      <w:r w:rsidRPr="00EE3013">
        <w:rPr>
          <w:rFonts w:eastAsia="Times New Roman" w:cs="Times New Roman"/>
          <w:b/>
          <w:sz w:val="26"/>
        </w:rPr>
        <w:t>Gulli</w:t>
      </w:r>
      <w:proofErr w:type="spellEnd"/>
      <w:r w:rsidRPr="00EE3013">
        <w:rPr>
          <w:rFonts w:eastAsia="Times New Roman" w:cs="Times New Roman"/>
          <w:b/>
          <w:sz w:val="26"/>
        </w:rPr>
        <w:t xml:space="preserve"> 16 </w:t>
      </w:r>
      <w:r w:rsidRPr="00EE3013">
        <w:rPr>
          <w:rFonts w:eastAsia="Times New Roman" w:cs="Times New Roman"/>
          <w:bCs/>
          <w:sz w:val="26"/>
        </w:rPr>
        <w:t xml:space="preserve">(Bruno </w:t>
      </w:r>
      <w:proofErr w:type="spellStart"/>
      <w:r w:rsidRPr="00EE3013">
        <w:rPr>
          <w:rFonts w:eastAsia="Times New Roman" w:cs="Times New Roman"/>
          <w:bCs/>
          <w:sz w:val="26"/>
        </w:rPr>
        <w:t>Gulli</w:t>
      </w:r>
      <w:proofErr w:type="spellEnd"/>
      <w:r w:rsidRPr="00EE3013">
        <w:rPr>
          <w:rFonts w:eastAsia="Times New Roman" w:cs="Times New Roman"/>
          <w:bCs/>
          <w:sz w:val="26"/>
        </w:rPr>
        <w:t xml:space="preserve"> - teaches philosophy at Long Island University, “Sovereign Violence and the Power of Acting – (Imagining the Unsovereign Law)”, A Journal of the Social Imaginary, 2016, </w:t>
      </w:r>
      <w:hyperlink r:id="rId7" w:history="1">
        <w:r w:rsidRPr="00EE3013">
          <w:rPr>
            <w:rFonts w:eastAsia="Times New Roman" w:cs="Times New Roman"/>
            <w:bCs/>
            <w:sz w:val="26"/>
          </w:rPr>
          <w:t>https://cab.unime.it/journals/index.php/IMAGO/article/viewFile/1307/1024</w:t>
        </w:r>
      </w:hyperlink>
      <w:r w:rsidRPr="00EE3013">
        <w:rPr>
          <w:rFonts w:eastAsia="Times New Roman" w:cs="Times New Roman"/>
          <w:bCs/>
          <w:sz w:val="26"/>
        </w:rPr>
        <w:t>, MG)</w:t>
      </w:r>
    </w:p>
    <w:p w14:paraId="3E78C54E" w14:textId="77777777" w:rsidR="00A5561C" w:rsidRDefault="00A5561C" w:rsidP="00A5561C">
      <w:pPr>
        <w:rPr>
          <w:rFonts w:eastAsia="Times New Roman" w:cs="Calibri"/>
          <w:u w:val="single"/>
        </w:rPr>
      </w:pPr>
      <w:r w:rsidRPr="00EE3013">
        <w:rPr>
          <w:rFonts w:eastAsia="Times New Roman" w:cs="Calibri"/>
          <w:u w:val="single"/>
        </w:rPr>
        <w:t xml:space="preserve">A critique of sovereign violence, therefore, cannot simply rest on the reality of affects and desire and the deterministic tendencies engendered by it. What must be </w:t>
      </w:r>
      <w:proofErr w:type="gramStart"/>
      <w:r w:rsidRPr="00EE3013">
        <w:rPr>
          <w:rFonts w:eastAsia="Times New Roman" w:cs="Calibri"/>
          <w:u w:val="single"/>
        </w:rPr>
        <w:t>taken into account</w:t>
      </w:r>
      <w:proofErr w:type="gramEnd"/>
      <w:r w:rsidRPr="00EE3013">
        <w:rPr>
          <w:rFonts w:eastAsia="Times New Roman" w:cs="Calibri"/>
          <w:u w:val="single"/>
        </w:rPr>
        <w:t xml:space="preserve"> by such a critique is the fact of contingency –as well as the awareness of it. </w:t>
      </w:r>
      <w:r w:rsidRPr="00EE3013">
        <w:rPr>
          <w:rFonts w:eastAsia="Times New Roman" w:cs="Calibri"/>
          <w:b/>
          <w:bCs/>
          <w:highlight w:val="cyan"/>
          <w:u w:val="single"/>
        </w:rPr>
        <w:t>Being aware of contingency means imagining how things could be other than they are</w:t>
      </w:r>
      <w:r w:rsidRPr="00EE3013">
        <w:rPr>
          <w:rFonts w:eastAsia="Times New Roman" w:cs="Calibri"/>
          <w:u w:val="single"/>
        </w:rPr>
        <w:t xml:space="preserve">. Obviously, this awareness and this imagination are </w:t>
      </w:r>
      <w:r w:rsidRPr="00EE3013">
        <w:rPr>
          <w:rFonts w:eastAsia="Times New Roman" w:cs="Calibri"/>
          <w:highlight w:val="cyan"/>
          <w:u w:val="single"/>
        </w:rPr>
        <w:t>not found in the</w:t>
      </w:r>
      <w:r w:rsidRPr="00EE3013">
        <w:rPr>
          <w:rFonts w:eastAsia="Times New Roman" w:cs="Calibri"/>
          <w:u w:val="single"/>
        </w:rPr>
        <w:t xml:space="preserve"> detached place of a simple and </w:t>
      </w:r>
      <w:r w:rsidRPr="00EE3013">
        <w:rPr>
          <w:rFonts w:eastAsia="Times New Roman" w:cs="Calibri"/>
          <w:highlight w:val="cyan"/>
          <w:u w:val="single"/>
        </w:rPr>
        <w:t>unified subject, but rather in the</w:t>
      </w:r>
      <w:r w:rsidRPr="00EE3013">
        <w:rPr>
          <w:rFonts w:eastAsia="Times New Roman" w:cs="Calibri"/>
          <w:u w:val="single"/>
        </w:rPr>
        <w:t xml:space="preserve"> </w:t>
      </w:r>
      <w:r w:rsidRPr="00EE3013">
        <w:rPr>
          <w:rFonts w:eastAsia="Times New Roman" w:cs="Calibri"/>
          <w:highlight w:val="cyan"/>
          <w:u w:val="single"/>
        </w:rPr>
        <w:t>multiple conditions of subjectification</w:t>
      </w:r>
      <w:r w:rsidRPr="00EE3013">
        <w:rPr>
          <w:rFonts w:eastAsia="Times New Roman" w:cs="Calibri"/>
          <w:u w:val="single"/>
        </w:rPr>
        <w:t xml:space="preserve"> and in the process of individuation –and this is what determination amounts to. Yet, </w:t>
      </w:r>
      <w:r w:rsidRPr="00EE3013">
        <w:rPr>
          <w:rFonts w:eastAsia="Times New Roman" w:cs="Calibri"/>
          <w:highlight w:val="cyan"/>
          <w:u w:val="single"/>
        </w:rPr>
        <w:t>a vortex of original contingency and freedom must exist if we are to posit the possibility of change</w:t>
      </w:r>
      <w:r w:rsidRPr="00EE3013">
        <w:rPr>
          <w:rFonts w:eastAsia="Times New Roman" w:cs="Calibri"/>
          <w:u w:val="single"/>
        </w:rPr>
        <w:t xml:space="preserve">. </w:t>
      </w:r>
      <w:r w:rsidRPr="00EE3013">
        <w:rPr>
          <w:rFonts w:eastAsia="Times New Roman" w:cs="Calibri"/>
          <w:highlight w:val="cyan"/>
          <w:u w:val="single"/>
        </w:rPr>
        <w:t>Things</w:t>
      </w:r>
      <w:r w:rsidRPr="00EE3013">
        <w:rPr>
          <w:rFonts w:eastAsia="Times New Roman" w:cs="Calibri"/>
          <w:u w:val="single"/>
        </w:rPr>
        <w:t xml:space="preserve"> can </w:t>
      </w:r>
      <w:r w:rsidRPr="00EE3013">
        <w:rPr>
          <w:rFonts w:eastAsia="Times New Roman" w:cs="Calibri"/>
          <w:highlight w:val="cyan"/>
          <w:u w:val="single"/>
        </w:rPr>
        <w:t>change</w:t>
      </w:r>
      <w:r w:rsidRPr="00EE3013">
        <w:rPr>
          <w:rFonts w:eastAsia="Times New Roman" w:cs="Calibri"/>
          <w:u w:val="single"/>
        </w:rPr>
        <w:t xml:space="preserve"> –as John Duns Scotus notes— </w:t>
      </w:r>
      <w:r w:rsidRPr="00EE3013">
        <w:rPr>
          <w:rFonts w:eastAsia="Times New Roman" w:cs="Calibri"/>
          <w:highlight w:val="cyan"/>
          <w:u w:val="single"/>
        </w:rPr>
        <w:t>because they are possible, rather than necessary</w:t>
      </w:r>
      <w:r w:rsidRPr="00EE3013">
        <w:rPr>
          <w:rFonts w:eastAsia="Times New Roman" w:cs="Calibri"/>
          <w:u w:val="single"/>
        </w:rPr>
        <w:t xml:space="preserve"> (Duns Scotus 1987: 44). Indeed, “</w:t>
      </w:r>
      <w:r w:rsidRPr="00EE3013">
        <w:rPr>
          <w:rFonts w:eastAsia="Times New Roman" w:cs="Calibri"/>
          <w:b/>
          <w:bCs/>
          <w:highlight w:val="cyan"/>
          <w:u w:val="single"/>
        </w:rPr>
        <w:t>those who deny</w:t>
      </w:r>
      <w:r w:rsidRPr="00EE3013">
        <w:rPr>
          <w:rFonts w:eastAsia="Times New Roman" w:cs="Calibri"/>
          <w:b/>
          <w:bCs/>
          <w:u w:val="single"/>
        </w:rPr>
        <w:t xml:space="preserve"> that some </w:t>
      </w:r>
      <w:r w:rsidRPr="00EE3013">
        <w:rPr>
          <w:rFonts w:eastAsia="Times New Roman" w:cs="Calibri"/>
          <w:b/>
          <w:bCs/>
          <w:highlight w:val="cyan"/>
          <w:u w:val="single"/>
        </w:rPr>
        <w:t>being is contingent should be exposed to torments</w:t>
      </w:r>
      <w:r w:rsidRPr="00EE3013">
        <w:rPr>
          <w:rFonts w:eastAsia="Times New Roman" w:cs="Calibri"/>
          <w:b/>
          <w:bCs/>
          <w:u w:val="single"/>
        </w:rPr>
        <w:t xml:space="preserve"> </w:t>
      </w:r>
      <w:r w:rsidRPr="00EE3013">
        <w:rPr>
          <w:rFonts w:eastAsia="Times New Roman" w:cs="Calibri"/>
          <w:b/>
          <w:bCs/>
          <w:highlight w:val="cyan"/>
          <w:u w:val="single"/>
        </w:rPr>
        <w:t>until they concede</w:t>
      </w:r>
      <w:r w:rsidRPr="00EE3013">
        <w:rPr>
          <w:rFonts w:eastAsia="Times New Roman" w:cs="Calibri"/>
          <w:b/>
          <w:bCs/>
          <w:u w:val="single"/>
        </w:rPr>
        <w:t xml:space="preserve"> that </w:t>
      </w:r>
      <w:r w:rsidRPr="00EE3013">
        <w:rPr>
          <w:rFonts w:eastAsia="Times New Roman" w:cs="Calibri"/>
          <w:b/>
          <w:bCs/>
          <w:highlight w:val="cyan"/>
          <w:u w:val="single"/>
        </w:rPr>
        <w:t>it is possible for them not to be tormented</w:t>
      </w:r>
      <w:r w:rsidRPr="00EE3013">
        <w:rPr>
          <w:rFonts w:eastAsia="Times New Roman" w:cs="Calibri"/>
          <w:u w:val="single"/>
        </w:rPr>
        <w:t>” (9). Something different can be imagined only because it is possible –and possibility is part of reality</w:t>
      </w:r>
      <w:r w:rsidRPr="00EE3013">
        <w:rPr>
          <w:rFonts w:eastAsia="Times New Roman" w:cs="Calibri"/>
        </w:rPr>
        <w:t xml:space="preserve">. </w:t>
      </w:r>
      <w:proofErr w:type="gramStart"/>
      <w:r w:rsidRPr="00EE3013">
        <w:rPr>
          <w:rFonts w:eastAsia="Times New Roman" w:cs="Calibri"/>
          <w:sz w:val="16"/>
          <w:szCs w:val="16"/>
        </w:rPr>
        <w:t>So</w:t>
      </w:r>
      <w:proofErr w:type="gramEnd"/>
      <w:r w:rsidRPr="00EE3013">
        <w:rPr>
          <w:rFonts w:eastAsia="Times New Roman" w:cs="Calibri"/>
          <w:sz w:val="16"/>
          <w:szCs w:val="16"/>
        </w:rPr>
        <w:t xml:space="preserve"> when </w:t>
      </w:r>
      <w:proofErr w:type="spellStart"/>
      <w:r w:rsidRPr="00EE3013">
        <w:rPr>
          <w:rFonts w:eastAsia="Times New Roman" w:cs="Calibri"/>
          <w:sz w:val="16"/>
          <w:szCs w:val="16"/>
        </w:rPr>
        <w:t>Lordon</w:t>
      </w:r>
      <w:proofErr w:type="spellEnd"/>
      <w:r w:rsidRPr="00EE3013">
        <w:rPr>
          <w:rFonts w:eastAsia="Times New Roman" w:cs="Calibri"/>
          <w:sz w:val="16"/>
          <w:szCs w:val="16"/>
        </w:rPr>
        <w:t xml:space="preserve"> denies what he calls “the tense of regret” as “a retrospective illusion” and as “the Spinozist non-sense par excellence,” he is perhaps denying the reality, or actuality, of potentiality (</w:t>
      </w:r>
      <w:proofErr w:type="spellStart"/>
      <w:r w:rsidRPr="00EE3013">
        <w:rPr>
          <w:rFonts w:eastAsia="Times New Roman" w:cs="Calibri"/>
          <w:sz w:val="16"/>
          <w:szCs w:val="16"/>
        </w:rPr>
        <w:t>Lordon</w:t>
      </w:r>
      <w:proofErr w:type="spellEnd"/>
      <w:r w:rsidRPr="00EE3013">
        <w:rPr>
          <w:rFonts w:eastAsia="Times New Roman" w:cs="Calibri"/>
          <w:sz w:val="16"/>
          <w:szCs w:val="16"/>
        </w:rPr>
        <w:t xml:space="preserve"> 2014: 143). He says that “to be able to do and to do are one and the same thing: we could only have done what we did, neither more nor less” (143-144). But I find this unrealistic and false. For instance, I could have gone to the movies last night even though I didn’t. I believe that, even from a Spinozist point of view, the denial of ‘I could have,’ which I would not necessarily call “the tense of regret,” is a bit too strong. (Let us also note that the tense of regret is rather ‘I should have’ and admit that regret itself is in any case an important moment in human experience – and that we often learn from it.) That denial does in fact reduce reality to what is simply there, the merely given, by excluding potentiality. For it seems impossible to deny ‘I could have’ without at the same time also denying the ‘I could’ of transformation and change. To be sure, </w:t>
      </w:r>
      <w:proofErr w:type="spellStart"/>
      <w:r w:rsidRPr="00EE3013">
        <w:rPr>
          <w:rFonts w:eastAsia="Times New Roman" w:cs="Calibri"/>
          <w:sz w:val="16"/>
          <w:szCs w:val="16"/>
        </w:rPr>
        <w:t>Lordon</w:t>
      </w:r>
      <w:proofErr w:type="spellEnd"/>
      <w:r w:rsidRPr="00EE3013">
        <w:rPr>
          <w:rFonts w:eastAsia="Times New Roman" w:cs="Calibri"/>
          <w:sz w:val="16"/>
          <w:szCs w:val="16"/>
        </w:rPr>
        <w:t xml:space="preserve"> does not at all rule out change. But he inscribes it in a determinist –though he specifies, non-fatalist—ontology. For instance, he says, When the indignation that gets people moving prevails over the </w:t>
      </w:r>
      <w:proofErr w:type="spellStart"/>
      <w:r w:rsidRPr="00EE3013">
        <w:rPr>
          <w:rFonts w:eastAsia="Times New Roman" w:cs="Calibri"/>
          <w:sz w:val="16"/>
          <w:szCs w:val="16"/>
        </w:rPr>
        <w:t>obsequium</w:t>
      </w:r>
      <w:proofErr w:type="spellEnd"/>
      <w:r w:rsidRPr="00EE3013">
        <w:rPr>
          <w:rFonts w:eastAsia="Times New Roman" w:cs="Calibri"/>
          <w:sz w:val="16"/>
          <w:szCs w:val="16"/>
        </w:rPr>
        <w:t xml:space="preserve"> that makes them stay put, a new affective vector is formed, and individuals who used to be determined to respect institutional norms … are suddenly determined to sedition (140). But what accounts for this indignation? I would suggest that it is not at all a matter of determinism or free will. As far as I know, one of the most interesting takes on this issue is Jean-Paul Sartre’s denunciation of it as a false problem. At the outset of the chapter on freedom in Being and Nothingness, Sartre says, </w:t>
      </w:r>
      <w:proofErr w:type="gramStart"/>
      <w:r w:rsidRPr="00EE3013">
        <w:rPr>
          <w:rFonts w:eastAsia="Times New Roman" w:cs="Calibri"/>
          <w:sz w:val="16"/>
          <w:szCs w:val="16"/>
        </w:rPr>
        <w:t>It</w:t>
      </w:r>
      <w:proofErr w:type="gramEnd"/>
      <w:r w:rsidRPr="00EE3013">
        <w:rPr>
          <w:rFonts w:eastAsia="Times New Roman" w:cs="Calibri"/>
          <w:sz w:val="16"/>
          <w:szCs w:val="16"/>
        </w:rPr>
        <w:t xml:space="preserve"> is strange that philosophers have been able to argue endlessly about determinism and free will, to cite examples in favor of one or the other thesis </w:t>
      </w:r>
      <w:r w:rsidRPr="00EE3013">
        <w:rPr>
          <w:rFonts w:eastAsia="Times New Roman" w:cs="Calibri"/>
          <w:sz w:val="16"/>
          <w:szCs w:val="16"/>
        </w:rPr>
        <w:lastRenderedPageBreak/>
        <w:t xml:space="preserve">without ever attempting first to make explicit the structures contained in the very idea of action (1956: 559). For Sartre, an action must be intentional: “The careless smoker who has through negligence caused the explosion of a powder magazine has not acted” (ibid.). This intentionality is what makes agents (bodies) expend their freedom, their nothingness. </w:t>
      </w:r>
      <w:r w:rsidRPr="00EE3013">
        <w:rPr>
          <w:rFonts w:eastAsia="Times New Roman" w:cs="Calibri"/>
          <w:u w:val="single"/>
        </w:rPr>
        <w:t xml:space="preserve">But as Sartre famously says, there is no exit from it, “we do not choose to be free” (623). We are “thrown into freedom,” condemned to it (ibid.). Sartre provides the solution to the false problem mentioned above, the paradox of freedom, by means of the notion of ‘situation’: “there is freedom only in a situation, and there is a situation only through freedom” (629). Situation means determination, but outside the logic of determinism. </w:t>
      </w:r>
      <w:r w:rsidRPr="00EE3013">
        <w:rPr>
          <w:rFonts w:eastAsia="Times New Roman" w:cs="Calibri"/>
          <w:b/>
          <w:bCs/>
          <w:highlight w:val="cyan"/>
          <w:u w:val="single"/>
        </w:rPr>
        <w:t>Freedom means power to act, outside the illusion of a free will</w:t>
      </w:r>
      <w:r w:rsidRPr="00EE3013">
        <w:rPr>
          <w:rFonts w:eastAsia="Times New Roman" w:cs="Calibri"/>
          <w:u w:val="single"/>
        </w:rPr>
        <w:t xml:space="preserve">. A critique of sovereignty also needs to posit something outside sovereignty. </w:t>
      </w:r>
      <w:r w:rsidRPr="00EE3013">
        <w:rPr>
          <w:rFonts w:eastAsia="Times New Roman" w:cs="Calibri"/>
          <w:b/>
          <w:bCs/>
          <w:u w:val="single"/>
        </w:rPr>
        <w:t xml:space="preserve">However, </w:t>
      </w:r>
      <w:r w:rsidRPr="00EE3013">
        <w:rPr>
          <w:rFonts w:eastAsia="Times New Roman" w:cs="Calibri"/>
          <w:b/>
          <w:bCs/>
          <w:highlight w:val="cyan"/>
          <w:u w:val="single"/>
        </w:rPr>
        <w:t>this is not</w:t>
      </w:r>
      <w:r w:rsidRPr="00EE3013">
        <w:rPr>
          <w:rFonts w:eastAsia="Times New Roman" w:cs="Calibri"/>
          <w:b/>
          <w:bCs/>
          <w:u w:val="single"/>
        </w:rPr>
        <w:t xml:space="preserve"> a moment of </w:t>
      </w:r>
      <w:r w:rsidRPr="00EE3013">
        <w:rPr>
          <w:rFonts w:eastAsia="Times New Roman" w:cs="Calibri"/>
          <w:b/>
          <w:bCs/>
          <w:highlight w:val="cyan"/>
          <w:u w:val="single"/>
        </w:rPr>
        <w:t>transcendence</w:t>
      </w:r>
      <w:r w:rsidRPr="00EE3013">
        <w:rPr>
          <w:rFonts w:eastAsia="Times New Roman" w:cs="Calibri"/>
          <w:b/>
          <w:bCs/>
          <w:u w:val="single"/>
        </w:rPr>
        <w:t xml:space="preserve">; rather, </w:t>
      </w:r>
      <w:r w:rsidRPr="00EE3013">
        <w:rPr>
          <w:rFonts w:eastAsia="Times New Roman" w:cs="Calibri"/>
          <w:b/>
          <w:bCs/>
          <w:highlight w:val="cyan"/>
          <w:u w:val="single"/>
        </w:rPr>
        <w:t>it is a return into immanence</w:t>
      </w:r>
      <w:r w:rsidRPr="00EE3013">
        <w:rPr>
          <w:rFonts w:eastAsia="Times New Roman" w:cs="Calibri"/>
          <w:u w:val="single"/>
        </w:rPr>
        <w:t xml:space="preserve">. To say that there is a return to immanence seems to imply that there was an exit from it. In fact, there was no exit, but only the </w:t>
      </w:r>
      <w:r w:rsidRPr="00EE3013">
        <w:rPr>
          <w:rFonts w:eastAsia="Times New Roman" w:cs="Calibri"/>
          <w:highlight w:val="cyan"/>
          <w:u w:val="single"/>
        </w:rPr>
        <w:t>positing</w:t>
      </w:r>
      <w:r w:rsidRPr="00EE3013">
        <w:rPr>
          <w:rFonts w:eastAsia="Times New Roman" w:cs="Calibri"/>
          <w:u w:val="single"/>
        </w:rPr>
        <w:t xml:space="preserve"> of a fictitious reality, </w:t>
      </w:r>
      <w:r w:rsidRPr="00EE3013">
        <w:rPr>
          <w:rFonts w:eastAsia="Times New Roman" w:cs="Calibri"/>
          <w:b/>
          <w:bCs/>
          <w:highlight w:val="cyan"/>
          <w:u w:val="single"/>
        </w:rPr>
        <w:t>the illusion of sovereignty as a totality</w:t>
      </w:r>
      <w:r w:rsidRPr="00EE3013">
        <w:rPr>
          <w:rFonts w:eastAsia="Times New Roman" w:cs="Calibri"/>
          <w:u w:val="single"/>
        </w:rPr>
        <w:t xml:space="preserve">. </w:t>
      </w:r>
      <w:r w:rsidRPr="00EE3013">
        <w:rPr>
          <w:rFonts w:eastAsia="Times New Roman" w:cs="Calibri"/>
          <w:b/>
          <w:bCs/>
          <w:u w:val="single"/>
        </w:rPr>
        <w:t xml:space="preserve">The end of that illusion </w:t>
      </w:r>
      <w:r w:rsidRPr="00EE3013">
        <w:rPr>
          <w:rFonts w:eastAsia="Times New Roman" w:cs="Calibri"/>
          <w:b/>
          <w:bCs/>
          <w:highlight w:val="cyan"/>
          <w:u w:val="single"/>
        </w:rPr>
        <w:t>gives the sense of a return into what has always already been there</w:t>
      </w:r>
      <w:r w:rsidRPr="00EE3013">
        <w:rPr>
          <w:rFonts w:eastAsia="Times New Roman" w:cs="Calibri"/>
          <w:u w:val="single"/>
        </w:rPr>
        <w:t xml:space="preserve">. In fact, it is sovereignty itself – </w:t>
      </w:r>
      <w:r w:rsidRPr="00EE3013">
        <w:rPr>
          <w:rFonts w:eastAsia="Times New Roman" w:cs="Calibri"/>
          <w:highlight w:val="cyan"/>
          <w:u w:val="single"/>
        </w:rPr>
        <w:t>sovereignty</w:t>
      </w:r>
      <w:r w:rsidRPr="00EE3013">
        <w:rPr>
          <w:rFonts w:eastAsia="Times New Roman" w:cs="Calibri"/>
          <w:u w:val="single"/>
        </w:rPr>
        <w:t xml:space="preserve">’s first and foremost expression of violence—that by positing itself as separate and distant creates a </w:t>
      </w:r>
      <w:r w:rsidRPr="00EE3013">
        <w:rPr>
          <w:rFonts w:eastAsia="Times New Roman" w:cs="Calibri"/>
          <w:b/>
          <w:bCs/>
          <w:u w:val="single"/>
        </w:rPr>
        <w:t>metaphysical and fictitious paradigm of power</w:t>
      </w:r>
      <w:r w:rsidRPr="00EE3013">
        <w:rPr>
          <w:rFonts w:eastAsia="Times New Roman" w:cs="Calibri"/>
          <w:u w:val="single"/>
        </w:rPr>
        <w:t xml:space="preserve"> as </w:t>
      </w:r>
      <w:proofErr w:type="spellStart"/>
      <w:r w:rsidRPr="00EE3013">
        <w:rPr>
          <w:rFonts w:eastAsia="Times New Roman" w:cs="Calibri"/>
          <w:u w:val="single"/>
        </w:rPr>
        <w:t>potestas</w:t>
      </w:r>
      <w:proofErr w:type="spellEnd"/>
      <w:r w:rsidRPr="00EE3013">
        <w:rPr>
          <w:rFonts w:eastAsia="Times New Roman" w:cs="Calibri"/>
          <w:u w:val="single"/>
        </w:rPr>
        <w:t xml:space="preserve"> (authority) rather than </w:t>
      </w:r>
      <w:proofErr w:type="spellStart"/>
      <w:r w:rsidRPr="00EE3013">
        <w:rPr>
          <w:rFonts w:eastAsia="Times New Roman" w:cs="Calibri"/>
          <w:u w:val="single"/>
        </w:rPr>
        <w:t>potentia</w:t>
      </w:r>
      <w:proofErr w:type="spellEnd"/>
      <w:r w:rsidRPr="00EE3013">
        <w:rPr>
          <w:rFonts w:eastAsia="Times New Roman" w:cs="Calibri"/>
          <w:u w:val="single"/>
        </w:rPr>
        <w:t xml:space="preserve"> (potency). The fact that the paradigm is fictitious does not mean that it lacks real efficacy. What it </w:t>
      </w:r>
      <w:r w:rsidRPr="00EE3013">
        <w:rPr>
          <w:rFonts w:eastAsia="Times New Roman" w:cs="Calibri"/>
          <w:highlight w:val="cyan"/>
          <w:u w:val="single"/>
        </w:rPr>
        <w:t>lacks</w:t>
      </w:r>
      <w:r w:rsidRPr="00EE3013">
        <w:rPr>
          <w:rFonts w:eastAsia="Times New Roman" w:cs="Calibri"/>
          <w:u w:val="single"/>
        </w:rPr>
        <w:t xml:space="preserve"> is </w:t>
      </w:r>
      <w:r w:rsidRPr="00EE3013">
        <w:rPr>
          <w:rFonts w:eastAsia="Times New Roman" w:cs="Calibri"/>
          <w:b/>
          <w:bCs/>
          <w:highlight w:val="cyan"/>
          <w:u w:val="single"/>
        </w:rPr>
        <w:t>authenticity</w:t>
      </w:r>
      <w:r w:rsidRPr="00EE3013">
        <w:rPr>
          <w:rFonts w:eastAsia="Times New Roman" w:cs="Calibri"/>
          <w:highlight w:val="cyan"/>
          <w:u w:val="single"/>
        </w:rPr>
        <w:t xml:space="preserve"> and</w:t>
      </w:r>
      <w:r w:rsidRPr="00EE3013">
        <w:rPr>
          <w:rFonts w:eastAsia="Times New Roman" w:cs="Calibri"/>
          <w:u w:val="single"/>
        </w:rPr>
        <w:t xml:space="preserve">, if you will, </w:t>
      </w:r>
      <w:r w:rsidRPr="00EE3013">
        <w:rPr>
          <w:rFonts w:eastAsia="Times New Roman" w:cs="Calibri"/>
          <w:b/>
          <w:bCs/>
          <w:highlight w:val="cyan"/>
          <w:u w:val="single"/>
        </w:rPr>
        <w:t>legitimacy</w:t>
      </w:r>
      <w:r w:rsidRPr="00EE3013">
        <w:rPr>
          <w:rFonts w:eastAsia="Times New Roman" w:cs="Calibri"/>
          <w:u w:val="single"/>
        </w:rPr>
        <w:t xml:space="preserve">. Yet, it is a real and effective power. </w:t>
      </w:r>
      <w:proofErr w:type="spellStart"/>
      <w:r w:rsidRPr="00EE3013">
        <w:rPr>
          <w:rFonts w:eastAsia="Times New Roman" w:cs="Calibri"/>
          <w:u w:val="single"/>
        </w:rPr>
        <w:t>Lordon</w:t>
      </w:r>
      <w:proofErr w:type="spellEnd"/>
      <w:r w:rsidRPr="00EE3013">
        <w:rPr>
          <w:rFonts w:eastAsia="Times New Roman" w:cs="Calibri"/>
          <w:u w:val="single"/>
        </w:rPr>
        <w:t xml:space="preserve"> is </w:t>
      </w:r>
      <w:proofErr w:type="gramStart"/>
      <w:r w:rsidRPr="00EE3013">
        <w:rPr>
          <w:rFonts w:eastAsia="Times New Roman" w:cs="Calibri"/>
          <w:u w:val="single"/>
        </w:rPr>
        <w:t>absolutely right</w:t>
      </w:r>
      <w:proofErr w:type="gramEnd"/>
      <w:r w:rsidRPr="00EE3013">
        <w:rPr>
          <w:rFonts w:eastAsia="Times New Roman" w:cs="Calibri"/>
          <w:u w:val="single"/>
        </w:rPr>
        <w:t xml:space="preserve"> when he says, on the basis of Spinoza, that there “is no </w:t>
      </w:r>
      <w:proofErr w:type="spellStart"/>
      <w:r w:rsidRPr="00EE3013">
        <w:rPr>
          <w:rFonts w:eastAsia="Times New Roman" w:cs="Calibri"/>
          <w:u w:val="single"/>
        </w:rPr>
        <w:t>potestas</w:t>
      </w:r>
      <w:proofErr w:type="spellEnd"/>
      <w:r w:rsidRPr="00EE3013">
        <w:rPr>
          <w:rFonts w:eastAsia="Times New Roman" w:cs="Calibri"/>
          <w:u w:val="single"/>
        </w:rPr>
        <w:t xml:space="preserve"> that does not emanate from </w:t>
      </w:r>
      <w:proofErr w:type="spellStart"/>
      <w:r w:rsidRPr="00EE3013">
        <w:rPr>
          <w:rFonts w:eastAsia="Times New Roman" w:cs="Calibri"/>
          <w:u w:val="single"/>
        </w:rPr>
        <w:t>potentia</w:t>
      </w:r>
      <w:proofErr w:type="spellEnd"/>
      <w:r w:rsidRPr="00EE3013">
        <w:rPr>
          <w:rFonts w:eastAsia="Times New Roman" w:cs="Calibri"/>
          <w:u w:val="single"/>
        </w:rPr>
        <w:t>(</w:t>
      </w:r>
      <w:proofErr w:type="spellStart"/>
      <w:r w:rsidRPr="00EE3013">
        <w:rPr>
          <w:rFonts w:eastAsia="Times New Roman" w:cs="Calibri"/>
          <w:u w:val="single"/>
        </w:rPr>
        <w:t>multitudinis</w:t>
      </w:r>
      <w:proofErr w:type="spellEnd"/>
      <w:r w:rsidRPr="00EE3013">
        <w:rPr>
          <w:rFonts w:eastAsia="Times New Roman" w:cs="Calibri"/>
          <w:u w:val="single"/>
        </w:rPr>
        <w:t xml:space="preserve">) –but in the form of hijacking and to the advantage of the most powerful of master-desires, the desire of the sovereign” (160-161). </w:t>
      </w:r>
      <w:r w:rsidRPr="00EE3013">
        <w:rPr>
          <w:rFonts w:eastAsia="Times New Roman" w:cs="Calibri"/>
          <w:b/>
          <w:bCs/>
          <w:u w:val="single"/>
        </w:rPr>
        <w:t xml:space="preserve">What must be shown is that </w:t>
      </w:r>
      <w:r w:rsidRPr="00EE3013">
        <w:rPr>
          <w:rFonts w:eastAsia="Times New Roman" w:cs="Calibri"/>
          <w:b/>
          <w:bCs/>
          <w:highlight w:val="cyan"/>
          <w:u w:val="single"/>
        </w:rPr>
        <w:t>the desire of the sovereign</w:t>
      </w:r>
      <w:r w:rsidRPr="00EE3013">
        <w:rPr>
          <w:rFonts w:eastAsia="Times New Roman" w:cs="Calibri"/>
          <w:b/>
          <w:bCs/>
          <w:u w:val="single"/>
        </w:rPr>
        <w:t xml:space="preserve"> –a despotic desire—</w:t>
      </w:r>
      <w:r w:rsidRPr="00EE3013">
        <w:rPr>
          <w:rFonts w:eastAsia="Times New Roman" w:cs="Calibri"/>
          <w:b/>
          <w:bCs/>
          <w:highlight w:val="cyan"/>
          <w:u w:val="single"/>
        </w:rPr>
        <w:t>is the opposite of the life guided by reason</w:t>
      </w:r>
      <w:r w:rsidRPr="00EE3013">
        <w:rPr>
          <w:rFonts w:eastAsia="Times New Roman" w:cs="Calibri"/>
          <w:b/>
          <w:bCs/>
          <w:u w:val="single"/>
        </w:rPr>
        <w:t>, and closer to freedom, defining the desire of the multitude</w:t>
      </w:r>
      <w:r w:rsidRPr="00EE3013">
        <w:rPr>
          <w:rFonts w:eastAsia="Times New Roman" w:cs="Calibri"/>
          <w:u w:val="single"/>
        </w:rPr>
        <w:t>. It is this reason that is neither private nor public, but something altogether different. In fact, it is common reason</w:t>
      </w:r>
      <w:proofErr w:type="gramStart"/>
      <w:r w:rsidRPr="00EE3013">
        <w:rPr>
          <w:rFonts w:eastAsia="Times New Roman" w:cs="Calibri"/>
          <w:u w:val="single"/>
        </w:rPr>
        <w:t>, that is to say, humanity</w:t>
      </w:r>
      <w:proofErr w:type="gramEnd"/>
      <w:r w:rsidRPr="00EE3013">
        <w:rPr>
          <w:rFonts w:eastAsia="Times New Roman" w:cs="Calibri"/>
          <w:u w:val="single"/>
        </w:rPr>
        <w:t xml:space="preserve">. </w:t>
      </w:r>
    </w:p>
    <w:p w14:paraId="3A360E83" w14:textId="77777777" w:rsidR="00A5561C" w:rsidRPr="008E3CFE" w:rsidRDefault="00A5561C" w:rsidP="00A5561C">
      <w:pPr>
        <w:pStyle w:val="Heading4"/>
        <w:rPr>
          <w:rStyle w:val="Style13ptBold"/>
          <w:b/>
        </w:rPr>
      </w:pPr>
      <w:r>
        <w:rPr>
          <w:rStyle w:val="Style13ptBold"/>
          <w:b/>
        </w:rPr>
        <w:t xml:space="preserve">Contingency comes </w:t>
      </w:r>
      <w:r w:rsidRPr="00042D9B">
        <w:rPr>
          <w:rStyle w:val="Style13ptBold"/>
          <w:b/>
        </w:rPr>
        <w:t>first</w:t>
      </w:r>
      <w:r>
        <w:rPr>
          <w:rStyle w:val="Style13ptBold"/>
          <w:b/>
        </w:rPr>
        <w:t xml:space="preserve"> – it shapes </w:t>
      </w:r>
      <w:r w:rsidRPr="00042D9B">
        <w:rPr>
          <w:rStyle w:val="Style13ptBold"/>
          <w:b/>
        </w:rPr>
        <w:t>politics</w:t>
      </w:r>
      <w:r>
        <w:rPr>
          <w:rStyle w:val="Style13ptBold"/>
          <w:b/>
        </w:rPr>
        <w:t xml:space="preserve">, acts as a precondition for </w:t>
      </w:r>
      <w:r w:rsidRPr="00042D9B">
        <w:rPr>
          <w:rStyle w:val="Style13ptBold"/>
          <w:b/>
        </w:rPr>
        <w:t>liberal freedom</w:t>
      </w:r>
      <w:r>
        <w:rPr>
          <w:rStyle w:val="Style13ptBold"/>
          <w:b/>
        </w:rPr>
        <w:t xml:space="preserve">, and counters </w:t>
      </w:r>
      <w:r w:rsidRPr="00042D9B">
        <w:rPr>
          <w:rStyle w:val="Style13ptBold"/>
          <w:b/>
        </w:rPr>
        <w:t>dogmatic identities</w:t>
      </w:r>
      <w:r>
        <w:rPr>
          <w:rStyle w:val="Style13ptBold"/>
          <w:b/>
        </w:rPr>
        <w:t xml:space="preserve"> that otherwise threaten solvency</w:t>
      </w:r>
    </w:p>
    <w:p w14:paraId="46D794E0" w14:textId="77777777" w:rsidR="00A5561C" w:rsidRPr="008E3CFE" w:rsidRDefault="00A5561C" w:rsidP="00A5561C">
      <w:pPr>
        <w:rPr>
          <w:rStyle w:val="Style13ptBold"/>
          <w:b w:val="0"/>
          <w:bCs w:val="0"/>
        </w:rPr>
      </w:pPr>
      <w:r>
        <w:rPr>
          <w:rStyle w:val="Style13ptBold"/>
        </w:rPr>
        <w:t xml:space="preserve">Alt 16 </w:t>
      </w:r>
      <w:r>
        <w:rPr>
          <w:rStyle w:val="Style13ptBold"/>
          <w:b w:val="0"/>
        </w:rPr>
        <w:t>(</w:t>
      </w:r>
      <w:proofErr w:type="spellStart"/>
      <w:r>
        <w:rPr>
          <w:rStyle w:val="Style13ptBold"/>
          <w:b w:val="0"/>
        </w:rPr>
        <w:t>Suvi</w:t>
      </w:r>
      <w:proofErr w:type="spellEnd"/>
      <w:r>
        <w:rPr>
          <w:rStyle w:val="Style13ptBold"/>
          <w:b w:val="0"/>
        </w:rPr>
        <w:t xml:space="preserve"> Alt - </w:t>
      </w:r>
      <w:r w:rsidRPr="008E3CFE">
        <w:rPr>
          <w:bCs/>
          <w:sz w:val="26"/>
        </w:rPr>
        <w:t>Assistant Professor in International Relations at the University of Groningen</w:t>
      </w:r>
      <w:r>
        <w:rPr>
          <w:bCs/>
          <w:sz w:val="26"/>
        </w:rPr>
        <w:t>, “</w:t>
      </w:r>
      <w:r w:rsidRPr="008E3CFE">
        <w:rPr>
          <w:bCs/>
          <w:sz w:val="26"/>
        </w:rPr>
        <w:t>Beyond the Biopolitics of Development</w:t>
      </w:r>
      <w:r>
        <w:rPr>
          <w:bCs/>
          <w:sz w:val="26"/>
        </w:rPr>
        <w:t xml:space="preserve">”, University of </w:t>
      </w:r>
      <w:proofErr w:type="spellStart"/>
      <w:r>
        <w:rPr>
          <w:bCs/>
          <w:sz w:val="26"/>
        </w:rPr>
        <w:t>Laplap</w:t>
      </w:r>
      <w:proofErr w:type="spellEnd"/>
      <w:r>
        <w:rPr>
          <w:bCs/>
          <w:sz w:val="26"/>
        </w:rPr>
        <w:t xml:space="preserve">, 9 December 2016, </w:t>
      </w:r>
      <w:hyperlink r:id="rId8" w:history="1">
        <w:r w:rsidRPr="0040745C">
          <w:rPr>
            <w:rStyle w:val="Hyperlink"/>
            <w:bCs/>
            <w:sz w:val="26"/>
          </w:rPr>
          <w:t>https://core.ac.uk/download/pdf/79177315.pdf</w:t>
        </w:r>
      </w:hyperlink>
      <w:r>
        <w:rPr>
          <w:bCs/>
          <w:sz w:val="26"/>
        </w:rPr>
        <w:t>, MG)</w:t>
      </w:r>
    </w:p>
    <w:p w14:paraId="577734AF" w14:textId="77777777" w:rsidR="00A5561C" w:rsidRPr="002F0441" w:rsidRDefault="00A5561C" w:rsidP="00A5561C">
      <w:pPr>
        <w:rPr>
          <w:rStyle w:val="Style13ptBold"/>
          <w:b w:val="0"/>
          <w:bCs w:val="0"/>
          <w:sz w:val="22"/>
        </w:rPr>
      </w:pPr>
      <w:r w:rsidRPr="008E3CFE">
        <w:rPr>
          <w:sz w:val="16"/>
          <w:szCs w:val="16"/>
        </w:rPr>
        <w:t>The French Revolution gave expression to the idea that truth is created rather than found.487</w:t>
      </w:r>
      <w:r w:rsidRPr="008E3CFE">
        <w:rPr>
          <w:u w:val="single"/>
        </w:rPr>
        <w:t xml:space="preserve"> Instead of being of a transcendent origin, </w:t>
      </w:r>
      <w:r w:rsidRPr="005A18FB">
        <w:rPr>
          <w:highlight w:val="cyan"/>
          <w:u w:val="single"/>
        </w:rPr>
        <w:t>truth is made in the human world</w:t>
      </w:r>
      <w:r w:rsidRPr="008E3CFE">
        <w:rPr>
          <w:u w:val="single"/>
        </w:rPr>
        <w:t xml:space="preserve">. The ontological proposition of contingency has thus been necessary for a modern account of freedom from transcendental rule.488 </w:t>
      </w:r>
      <w:r w:rsidRPr="005A18FB">
        <w:rPr>
          <w:b/>
          <w:bCs/>
          <w:highlight w:val="cyan"/>
          <w:u w:val="single"/>
        </w:rPr>
        <w:t>Contingency is a precondition for liberal freedom</w:t>
      </w:r>
      <w:r w:rsidRPr="008E3CFE">
        <w:rPr>
          <w:u w:val="single"/>
        </w:rPr>
        <w:t xml:space="preserve">. The contemporary importance of contingency is also </w:t>
      </w:r>
      <w:r w:rsidRPr="005A18FB">
        <w:rPr>
          <w:highlight w:val="cyan"/>
          <w:u w:val="single"/>
        </w:rPr>
        <w:t>founded on its association with the biopolitical imaginary</w:t>
      </w:r>
      <w:r w:rsidRPr="008E3CFE">
        <w:rPr>
          <w:u w:val="single"/>
        </w:rPr>
        <w:t xml:space="preserve">. As discussed in the previous chapter, contingency is not one property of emergent life; </w:t>
      </w:r>
      <w:r w:rsidRPr="005A18FB">
        <w:rPr>
          <w:highlight w:val="cyan"/>
          <w:u w:val="single"/>
        </w:rPr>
        <w:t>it is the property of emergent life</w:t>
      </w:r>
      <w:r w:rsidRPr="008E3CFE">
        <w:rPr>
          <w:u w:val="single"/>
        </w:rPr>
        <w:t xml:space="preserve">.489 Furthermore, Foucauldian conceptions of power are also based on an understanding of both the origins and nature of power as contingent. </w:t>
      </w:r>
      <w:proofErr w:type="spellStart"/>
      <w:r w:rsidRPr="008E3CFE">
        <w:rPr>
          <w:u w:val="single"/>
        </w:rPr>
        <w:t>Recognising</w:t>
      </w:r>
      <w:proofErr w:type="spellEnd"/>
      <w:r w:rsidRPr="008E3CFE">
        <w:rPr>
          <w:u w:val="single"/>
        </w:rPr>
        <w:t xml:space="preserve"> the contingency of all forms of social and political order is arguably one of the core tenets of different forms of poststructuralist thinking. </w:t>
      </w:r>
      <w:r w:rsidRPr="008E3CFE">
        <w:rPr>
          <w:sz w:val="16"/>
          <w:szCs w:val="16"/>
        </w:rPr>
        <w:t xml:space="preserve">Likewise, poststructuralism has contributed to politics an understanding of humans as beings produced by contingent histories, </w:t>
      </w:r>
      <w:proofErr w:type="gramStart"/>
      <w:r w:rsidRPr="008E3CFE">
        <w:rPr>
          <w:sz w:val="16"/>
          <w:szCs w:val="16"/>
        </w:rPr>
        <w:t>events</w:t>
      </w:r>
      <w:proofErr w:type="gramEnd"/>
      <w:r w:rsidRPr="008E3CFE">
        <w:rPr>
          <w:sz w:val="16"/>
          <w:szCs w:val="16"/>
        </w:rPr>
        <w:t xml:space="preserve"> and practices. Foucauldian analyses of </w:t>
      </w:r>
      <w:proofErr w:type="gramStart"/>
      <w:r w:rsidRPr="008E3CFE">
        <w:rPr>
          <w:sz w:val="16"/>
          <w:szCs w:val="16"/>
        </w:rPr>
        <w:t>ourselves</w:t>
      </w:r>
      <w:proofErr w:type="gramEnd"/>
      <w:r w:rsidRPr="008E3CFE">
        <w:rPr>
          <w:sz w:val="16"/>
          <w:szCs w:val="16"/>
        </w:rPr>
        <w:t xml:space="preserve"> as historically determined beings are directed at ‘the contemporary limits of the necessary’, thus exposing the contingency of such truths and practices that produce subjects.490</w:t>
      </w:r>
      <w:r w:rsidRPr="008E3CFE">
        <w:t xml:space="preserve"> </w:t>
      </w:r>
      <w:r w:rsidRPr="008E3CFE">
        <w:rPr>
          <w:u w:val="single"/>
        </w:rPr>
        <w:t xml:space="preserve">Contingency is put </w:t>
      </w:r>
      <w:r w:rsidRPr="005A18FB">
        <w:rPr>
          <w:highlight w:val="cyan"/>
          <w:u w:val="single"/>
        </w:rPr>
        <w:t xml:space="preserve">forward as a </w:t>
      </w:r>
      <w:r w:rsidRPr="005A18FB">
        <w:rPr>
          <w:b/>
          <w:bCs/>
          <w:highlight w:val="cyan"/>
          <w:u w:val="single"/>
        </w:rPr>
        <w:t>precondition for politics</w:t>
      </w:r>
      <w:r w:rsidRPr="008E3CFE">
        <w:rPr>
          <w:u w:val="single"/>
        </w:rPr>
        <w:t xml:space="preserve"> in the works of a number of contemporary thinkers including William Connolly, Jacques </w:t>
      </w:r>
      <w:proofErr w:type="spellStart"/>
      <w:r w:rsidRPr="008E3CFE">
        <w:rPr>
          <w:u w:val="single"/>
        </w:rPr>
        <w:t>Rancière</w:t>
      </w:r>
      <w:proofErr w:type="spellEnd"/>
      <w:r w:rsidRPr="008E3CFE">
        <w:rPr>
          <w:u w:val="single"/>
        </w:rPr>
        <w:t xml:space="preserve"> and Michael Shapiro. Appreciation of our own contingency and of our indebtedness to difference provides, for Connolly, a </w:t>
      </w:r>
      <w:r w:rsidRPr="008E3CFE">
        <w:rPr>
          <w:b/>
          <w:bCs/>
          <w:u w:val="single"/>
        </w:rPr>
        <w:t xml:space="preserve">way of </w:t>
      </w:r>
      <w:r w:rsidRPr="005A18FB">
        <w:rPr>
          <w:b/>
          <w:bCs/>
          <w:highlight w:val="cyan"/>
          <w:u w:val="single"/>
        </w:rPr>
        <w:t>counter</w:t>
      </w:r>
      <w:r w:rsidRPr="008E3CFE">
        <w:rPr>
          <w:b/>
          <w:bCs/>
          <w:u w:val="single"/>
        </w:rPr>
        <w:t xml:space="preserve">ing </w:t>
      </w:r>
      <w:r w:rsidRPr="005A18FB">
        <w:rPr>
          <w:b/>
          <w:bCs/>
          <w:highlight w:val="cyan"/>
          <w:u w:val="single"/>
        </w:rPr>
        <w:t>dogmatic identities</w:t>
      </w:r>
      <w:r w:rsidRPr="008E3CFE">
        <w:rPr>
          <w:b/>
          <w:bCs/>
          <w:u w:val="single"/>
        </w:rPr>
        <w:t xml:space="preserve"> and thus functions as the basis of his account of a pluralistic democratic ethos</w:t>
      </w:r>
      <w:r w:rsidRPr="008E3CFE">
        <w:rPr>
          <w:u w:val="single"/>
        </w:rPr>
        <w:t>.491 Likewise, Shapiro affirms the possibility of ‘a contingency-embracing order where new relations, based on de-</w:t>
      </w:r>
      <w:r w:rsidRPr="008E3CFE">
        <w:rPr>
          <w:u w:val="single"/>
        </w:rPr>
        <w:lastRenderedPageBreak/>
        <w:t xml:space="preserve">identification with old imposed essences, can flourish.’492 </w:t>
      </w:r>
      <w:r w:rsidRPr="008E3CFE">
        <w:rPr>
          <w:sz w:val="16"/>
          <w:szCs w:val="16"/>
          <w:u w:val="single"/>
        </w:rPr>
        <w:t>For</w:t>
      </w:r>
      <w:r w:rsidRPr="008E3CFE">
        <w:rPr>
          <w:sz w:val="16"/>
          <w:szCs w:val="16"/>
        </w:rPr>
        <w:t xml:space="preserve"> </w:t>
      </w:r>
      <w:proofErr w:type="spellStart"/>
      <w:r w:rsidRPr="008E3CFE">
        <w:rPr>
          <w:sz w:val="16"/>
          <w:szCs w:val="16"/>
        </w:rPr>
        <w:t>Rancière</w:t>
      </w:r>
      <w:proofErr w:type="spellEnd"/>
      <w:r w:rsidRPr="008E3CFE">
        <w:rPr>
          <w:sz w:val="16"/>
          <w:szCs w:val="16"/>
        </w:rPr>
        <w:t>, democracy refers to the institution of politics as the system through which any order of distribution of bodies is ‘thrown back on its contingency.’493 According to Robert Nichols, a free relation to the world means ‘being attuned to the contingency and indeterminacy of world-disclosure, which, in turn, means accepting that “we” (our selfhood) are beholden to this contingency – that we are contingent beings who are “held” by ontological freedom.’494</w:t>
      </w:r>
      <w:r w:rsidRPr="008E3CFE">
        <w:t xml:space="preserve"> </w:t>
      </w:r>
      <w:r w:rsidRPr="005A18FB">
        <w:rPr>
          <w:highlight w:val="cyan"/>
          <w:u w:val="single"/>
        </w:rPr>
        <w:t>The</w:t>
      </w:r>
      <w:r w:rsidRPr="008E3CFE">
        <w:rPr>
          <w:u w:val="single"/>
        </w:rPr>
        <w:t xml:space="preserve"> </w:t>
      </w:r>
      <w:r w:rsidRPr="005A18FB">
        <w:rPr>
          <w:highlight w:val="cyan"/>
          <w:u w:val="single"/>
        </w:rPr>
        <w:t>effectiveness of the political is</w:t>
      </w:r>
      <w:r w:rsidRPr="008E3CFE">
        <w:rPr>
          <w:u w:val="single"/>
        </w:rPr>
        <w:t xml:space="preserve"> arguably </w:t>
      </w:r>
      <w:r w:rsidRPr="005A18FB">
        <w:rPr>
          <w:highlight w:val="cyan"/>
          <w:u w:val="single"/>
        </w:rPr>
        <w:t>manifested wherever</w:t>
      </w:r>
      <w:r w:rsidRPr="008E3CFE">
        <w:rPr>
          <w:u w:val="single"/>
        </w:rPr>
        <w:t xml:space="preserve"> the necessity of subjectivities, relations and systems of </w:t>
      </w:r>
      <w:r w:rsidRPr="005A18FB">
        <w:rPr>
          <w:highlight w:val="cyan"/>
          <w:u w:val="single"/>
        </w:rPr>
        <w:t xml:space="preserve">governance is </w:t>
      </w:r>
      <w:r w:rsidRPr="005A18FB">
        <w:rPr>
          <w:b/>
          <w:bCs/>
          <w:highlight w:val="cyan"/>
          <w:u w:val="single"/>
        </w:rPr>
        <w:t>exposed as a fiction</w:t>
      </w:r>
      <w:r w:rsidRPr="005A18FB">
        <w:rPr>
          <w:highlight w:val="cyan"/>
          <w:u w:val="single"/>
        </w:rPr>
        <w:t xml:space="preserve"> and replaced with</w:t>
      </w:r>
      <w:r w:rsidRPr="008E3CFE">
        <w:rPr>
          <w:u w:val="single"/>
        </w:rPr>
        <w:t xml:space="preserve"> a </w:t>
      </w:r>
      <w:r w:rsidRPr="008E3CFE">
        <w:rPr>
          <w:b/>
          <w:bCs/>
          <w:u w:val="single"/>
        </w:rPr>
        <w:t xml:space="preserve">recognition of </w:t>
      </w:r>
      <w:r w:rsidRPr="005A18FB">
        <w:rPr>
          <w:b/>
          <w:bCs/>
          <w:highlight w:val="cyan"/>
          <w:u w:val="single"/>
        </w:rPr>
        <w:t>contingency</w:t>
      </w:r>
      <w:r w:rsidRPr="008E3CFE">
        <w:rPr>
          <w:u w:val="single"/>
        </w:rPr>
        <w:t xml:space="preserve"> as the formative principle of the political. The </w:t>
      </w:r>
      <w:r w:rsidRPr="005A18FB">
        <w:rPr>
          <w:highlight w:val="cyan"/>
          <w:u w:val="single"/>
        </w:rPr>
        <w:t xml:space="preserve">biopolitical </w:t>
      </w:r>
      <w:proofErr w:type="spellStart"/>
      <w:r w:rsidRPr="005A18FB">
        <w:rPr>
          <w:highlight w:val="cyan"/>
          <w:u w:val="single"/>
        </w:rPr>
        <w:t>problematisations</w:t>
      </w:r>
      <w:proofErr w:type="spellEnd"/>
      <w:r w:rsidRPr="008E3CFE">
        <w:rPr>
          <w:u w:val="single"/>
        </w:rPr>
        <w:t xml:space="preserve"> of various practices and rationalities pertaining to ‘life’ that have proliferated within the past decade are </w:t>
      </w:r>
      <w:r w:rsidRPr="005A18FB">
        <w:rPr>
          <w:highlight w:val="cyan"/>
          <w:u w:val="single"/>
        </w:rPr>
        <w:t>also</w:t>
      </w:r>
      <w:r w:rsidRPr="008E3CFE">
        <w:rPr>
          <w:u w:val="single"/>
        </w:rPr>
        <w:t xml:space="preserve"> intimately </w:t>
      </w:r>
      <w:r w:rsidRPr="005A18FB">
        <w:rPr>
          <w:b/>
          <w:bCs/>
          <w:highlight w:val="cyan"/>
          <w:u w:val="single"/>
        </w:rPr>
        <w:t>tied to</w:t>
      </w:r>
      <w:r w:rsidRPr="008E3CFE">
        <w:rPr>
          <w:b/>
          <w:bCs/>
          <w:u w:val="single"/>
        </w:rPr>
        <w:t xml:space="preserve"> the concept of </w:t>
      </w:r>
      <w:r w:rsidRPr="005A18FB">
        <w:rPr>
          <w:b/>
          <w:bCs/>
          <w:highlight w:val="cyan"/>
          <w:u w:val="single"/>
        </w:rPr>
        <w:t>contingency</w:t>
      </w:r>
      <w:r w:rsidRPr="008E3CFE">
        <w:rPr>
          <w:u w:val="single"/>
        </w:rPr>
        <w:t>. According to Thomas Lemke, the primary aim of an analytics of biopolitics is to reveal the contingency of the rationalities on which biopolitical governance is based.495 Biopolitical analysis ought to, therefore, be concerned with exposing contingency where none appears to exist</w:t>
      </w:r>
      <w:r w:rsidRPr="008E3CFE">
        <w:rPr>
          <w:sz w:val="16"/>
          <w:szCs w:val="16"/>
          <w:u w:val="single"/>
        </w:rPr>
        <w:t xml:space="preserve">. </w:t>
      </w:r>
      <w:r w:rsidRPr="008E3CFE">
        <w:rPr>
          <w:sz w:val="16"/>
          <w:szCs w:val="16"/>
        </w:rPr>
        <w:t xml:space="preserve">But how can this construction of contingency as the site of the political delineate itself from the neoliberal governing that relies on contingency for </w:t>
      </w:r>
      <w:proofErr w:type="spellStart"/>
      <w:r w:rsidRPr="008E3CFE">
        <w:rPr>
          <w:sz w:val="16"/>
          <w:szCs w:val="16"/>
        </w:rPr>
        <w:t>ts</w:t>
      </w:r>
      <w:proofErr w:type="spellEnd"/>
      <w:r w:rsidRPr="008E3CFE">
        <w:rPr>
          <w:sz w:val="16"/>
          <w:szCs w:val="16"/>
        </w:rPr>
        <w:t xml:space="preserve"> very functioning? This question is often left unaddressed by those pursuing biopolitical analysis. As contingency appears to have become the principal characteristic of neoliberal life and the primary site through which it is governed, how can we think of a politics that </w:t>
      </w:r>
      <w:proofErr w:type="gramStart"/>
      <w:r w:rsidRPr="008E3CFE">
        <w:rPr>
          <w:sz w:val="16"/>
          <w:szCs w:val="16"/>
        </w:rPr>
        <w:t>is capable of challenging</w:t>
      </w:r>
      <w:proofErr w:type="gramEnd"/>
      <w:r w:rsidRPr="008E3CFE">
        <w:rPr>
          <w:sz w:val="16"/>
          <w:szCs w:val="16"/>
        </w:rPr>
        <w:t xml:space="preserve"> such ‘governing through contingency’ without resorting to pre-conceived transcendental truths or simply settling for the existing ontology?</w:t>
      </w:r>
      <w:r w:rsidRPr="008E3CFE">
        <w:rPr>
          <w:sz w:val="16"/>
          <w:szCs w:val="16"/>
          <w:u w:val="single"/>
        </w:rPr>
        <w:t xml:space="preserve"> </w:t>
      </w:r>
      <w:r w:rsidRPr="008E3CFE">
        <w:rPr>
          <w:u w:val="single"/>
        </w:rPr>
        <w:t xml:space="preserve">If the referent of biopolitical governance is, indeed, no longer the human but contingency, then </w:t>
      </w:r>
      <w:r w:rsidRPr="005A18FB">
        <w:rPr>
          <w:highlight w:val="cyan"/>
          <w:u w:val="single"/>
        </w:rPr>
        <w:t xml:space="preserve">the challenge to biopolitical governance </w:t>
      </w:r>
      <w:proofErr w:type="gramStart"/>
      <w:r w:rsidRPr="005A18FB">
        <w:rPr>
          <w:highlight w:val="cyan"/>
          <w:u w:val="single"/>
        </w:rPr>
        <w:t>has to</w:t>
      </w:r>
      <w:proofErr w:type="gramEnd"/>
      <w:r w:rsidRPr="008E3CFE">
        <w:rPr>
          <w:u w:val="single"/>
        </w:rPr>
        <w:t xml:space="preserve"> either come </w:t>
      </w:r>
      <w:r w:rsidRPr="005A18FB">
        <w:rPr>
          <w:highlight w:val="cyan"/>
          <w:u w:val="single"/>
        </w:rPr>
        <w:t xml:space="preserve">from </w:t>
      </w:r>
      <w:r w:rsidRPr="005A18FB">
        <w:rPr>
          <w:b/>
          <w:bCs/>
          <w:highlight w:val="cyan"/>
          <w:u w:val="single"/>
        </w:rPr>
        <w:t>within</w:t>
      </w:r>
      <w:r w:rsidRPr="008E3CFE">
        <w:rPr>
          <w:b/>
          <w:bCs/>
          <w:u w:val="single"/>
        </w:rPr>
        <w:t xml:space="preserve"> that </w:t>
      </w:r>
      <w:r w:rsidRPr="005A18FB">
        <w:rPr>
          <w:b/>
          <w:bCs/>
          <w:highlight w:val="cyan"/>
          <w:u w:val="single"/>
        </w:rPr>
        <w:t>contingency</w:t>
      </w:r>
      <w:r w:rsidRPr="008E3CFE">
        <w:rPr>
          <w:u w:val="single"/>
        </w:rPr>
        <w:t xml:space="preserve"> </w:t>
      </w:r>
      <w:r w:rsidRPr="005A18FB">
        <w:rPr>
          <w:highlight w:val="cyan"/>
          <w:u w:val="single"/>
        </w:rPr>
        <w:t xml:space="preserve">or give its </w:t>
      </w:r>
      <w:r w:rsidRPr="005A18FB">
        <w:rPr>
          <w:b/>
          <w:bCs/>
          <w:highlight w:val="cyan"/>
          <w:u w:val="single"/>
        </w:rPr>
        <w:t>own account</w:t>
      </w:r>
      <w:r w:rsidRPr="008E3CFE">
        <w:rPr>
          <w:b/>
          <w:bCs/>
          <w:u w:val="single"/>
        </w:rPr>
        <w:t xml:space="preserve"> of the relation between life and contingency</w:t>
      </w:r>
      <w:r w:rsidRPr="008E3CFE">
        <w:rPr>
          <w:u w:val="single"/>
        </w:rPr>
        <w:t xml:space="preserve">. </w:t>
      </w:r>
      <w:r w:rsidRPr="005A18FB">
        <w:rPr>
          <w:highlight w:val="cyan"/>
          <w:u w:val="single"/>
        </w:rPr>
        <w:t>Politics</w:t>
      </w:r>
      <w:r w:rsidRPr="008E3CFE">
        <w:rPr>
          <w:u w:val="single"/>
        </w:rPr>
        <w:t xml:space="preserve"> that is internal to neoliberal contingency will </w:t>
      </w:r>
      <w:r w:rsidRPr="005A18FB">
        <w:rPr>
          <w:b/>
          <w:bCs/>
          <w:highlight w:val="cyan"/>
          <w:u w:val="single"/>
        </w:rPr>
        <w:t>perceive contingency as the price that is to be paid for freedom</w:t>
      </w:r>
      <w:r w:rsidRPr="008E3CFE">
        <w:rPr>
          <w:u w:val="single"/>
        </w:rPr>
        <w:t xml:space="preserve">. The search for ways of being governed differently is arguably possible because all systems of governance are contingent, except, of course, for the governance implied by the neoliberal conception of life as contingent. Put differently, life is free to become anything but the ontology of becoming cannot be questioned. </w:t>
      </w:r>
    </w:p>
    <w:p w14:paraId="6658DCE9" w14:textId="6A9027C6" w:rsidR="00A5561C" w:rsidRDefault="00A5561C" w:rsidP="00A5561C">
      <w:pPr>
        <w:pStyle w:val="Heading3"/>
      </w:pPr>
      <w:r>
        <w:lastRenderedPageBreak/>
        <w:t xml:space="preserve">Off 2 </w:t>
      </w:r>
    </w:p>
    <w:p w14:paraId="351148DF" w14:textId="623DFE67" w:rsidR="00A5561C" w:rsidRDefault="00A5561C" w:rsidP="00A5561C">
      <w:pPr>
        <w:pStyle w:val="Heading4"/>
      </w:pPr>
      <w:r>
        <w:t xml:space="preserve">Interpretation- the affirmative must not garner offense from anything except for the hypothetical implementation of </w:t>
      </w:r>
      <w:r>
        <w:t xml:space="preserve">private entities appropriating </w:t>
      </w:r>
      <w:proofErr w:type="spellStart"/>
      <w:r>
        <w:t>outerspace</w:t>
      </w:r>
      <w:proofErr w:type="spellEnd"/>
      <w:r>
        <w:t xml:space="preserve"> as unjust </w:t>
      </w:r>
    </w:p>
    <w:p w14:paraId="36E92C89" w14:textId="386D1176" w:rsidR="00A5561C" w:rsidRDefault="00A5561C" w:rsidP="00A5561C">
      <w:pPr>
        <w:pStyle w:val="Heading4"/>
      </w:pPr>
      <w:r>
        <w:t xml:space="preserve">Violation – they defend the epistemic solvency of spectrality as a method and explicitly said they garner </w:t>
      </w:r>
      <w:proofErr w:type="spellStart"/>
      <w:r>
        <w:t>prefiat</w:t>
      </w:r>
      <w:proofErr w:type="spellEnd"/>
      <w:r>
        <w:t xml:space="preserve"> offense</w:t>
      </w:r>
      <w:r w:rsidR="00CE3EC0">
        <w:t xml:space="preserve"> </w:t>
      </w:r>
      <w:proofErr w:type="gramStart"/>
      <w:r w:rsidR="00CE3EC0">
        <w:t>off of</w:t>
      </w:r>
      <w:proofErr w:type="gramEnd"/>
      <w:r w:rsidR="00CE3EC0">
        <w:t xml:space="preserve"> psychoanalysis and our relationships to desire </w:t>
      </w:r>
    </w:p>
    <w:p w14:paraId="2A5E41BD" w14:textId="77777777" w:rsidR="00A5561C" w:rsidRPr="002D06BB" w:rsidRDefault="00A5561C" w:rsidP="00A5561C">
      <w:pPr>
        <w:pStyle w:val="Heading4"/>
        <w:rPr>
          <w:szCs w:val="24"/>
        </w:rPr>
      </w:pPr>
      <w:r>
        <w:t xml:space="preserve">1. First is clash </w:t>
      </w:r>
      <w:r w:rsidRPr="002D06BB">
        <w:t xml:space="preserve">– having an agreed-upon stasis point is critical for </w:t>
      </w:r>
      <w:proofErr w:type="gramStart"/>
      <w:r w:rsidRPr="002D06BB">
        <w:t>left on left</w:t>
      </w:r>
      <w:proofErr w:type="gramEnd"/>
      <w:r w:rsidRPr="002D06BB">
        <w:t xml:space="preserve"> debates, key to creating an accessible point of clash to evaluate the efficacy of radical political engagement—predictable ground and clash are key to evaluating whether the method of the affirmative is good– the ability to defend a position against a knowledgeable opponen</w:t>
      </w:r>
      <w:r>
        <w:t>t is key to export</w:t>
      </w:r>
      <w:r w:rsidRPr="002D06BB">
        <w:t xml:space="preserve"> politics </w:t>
      </w:r>
      <w:r>
        <w:t>---</w:t>
      </w:r>
    </w:p>
    <w:p w14:paraId="7D0CAB73" w14:textId="77777777" w:rsidR="00A5561C" w:rsidRPr="00B80CE5" w:rsidRDefault="00A5561C" w:rsidP="00A5561C">
      <w:pPr>
        <w:pStyle w:val="Heading4"/>
        <w:rPr>
          <w:szCs w:val="24"/>
        </w:rPr>
      </w:pPr>
      <w:r w:rsidRPr="002D06BB">
        <w:rPr>
          <w:szCs w:val="24"/>
        </w:rPr>
        <w:t>2. Predictable limits</w:t>
      </w:r>
      <w:r>
        <w:rPr>
          <w:szCs w:val="24"/>
        </w:rPr>
        <w:t xml:space="preserve"> – </w:t>
      </w:r>
      <w:r w:rsidRPr="002D06BB">
        <w:rPr>
          <w:szCs w:val="24"/>
        </w:rPr>
        <w:t>the</w:t>
      </w:r>
      <w:r>
        <w:rPr>
          <w:szCs w:val="24"/>
        </w:rPr>
        <w:t xml:space="preserve">y remove all topic limits by justifying any expansion of the topic beyond the </w:t>
      </w:r>
      <w:proofErr w:type="spellStart"/>
      <w:r>
        <w:rPr>
          <w:szCs w:val="24"/>
        </w:rPr>
        <w:t>resolutional</w:t>
      </w:r>
      <w:proofErr w:type="spellEnd"/>
      <w:r>
        <w:rPr>
          <w:szCs w:val="24"/>
        </w:rPr>
        <w:t xml:space="preserve"> wording, this is impossible for me to predict and </w:t>
      </w:r>
      <w:proofErr w:type="spellStart"/>
      <w:r>
        <w:rPr>
          <w:szCs w:val="24"/>
        </w:rPr>
        <w:t>desroys</w:t>
      </w:r>
      <w:proofErr w:type="spellEnd"/>
      <w:r>
        <w:rPr>
          <w:szCs w:val="24"/>
        </w:rPr>
        <w:t xml:space="preserve"> all semblance of </w:t>
      </w:r>
      <w:proofErr w:type="gramStart"/>
      <w:r>
        <w:rPr>
          <w:szCs w:val="24"/>
        </w:rPr>
        <w:t>in depth</w:t>
      </w:r>
      <w:proofErr w:type="gramEnd"/>
      <w:r>
        <w:rPr>
          <w:szCs w:val="24"/>
        </w:rPr>
        <w:t xml:space="preserve"> debate</w:t>
      </w:r>
    </w:p>
    <w:p w14:paraId="6A1A5907" w14:textId="77777777" w:rsidR="00A5561C" w:rsidRPr="00B80CE5" w:rsidRDefault="00A5561C" w:rsidP="00A5561C">
      <w:pPr>
        <w:pStyle w:val="Heading4"/>
      </w:pPr>
      <w:r>
        <w:t xml:space="preserve">3. TVA – read evidence purely about medical intellectual property and defend that the </w:t>
      </w:r>
      <w:proofErr w:type="spellStart"/>
      <w:r>
        <w:t>resolutional</w:t>
      </w:r>
      <w:proofErr w:type="spellEnd"/>
      <w:r>
        <w:t xml:space="preserve"> mandate is in line with practical reason</w:t>
      </w:r>
    </w:p>
    <w:p w14:paraId="0FD6644C" w14:textId="77777777" w:rsidR="00A5561C" w:rsidRDefault="00A5561C" w:rsidP="00A5561C">
      <w:pPr>
        <w:pStyle w:val="Heading4"/>
        <w:rPr>
          <w:rStyle w:val="StyleUnderline"/>
        </w:rPr>
      </w:pPr>
      <w:r>
        <w:rPr>
          <w:szCs w:val="24"/>
        </w:rPr>
        <w:t>4</w:t>
      </w:r>
      <w:r w:rsidRPr="002D06BB">
        <w:rPr>
          <w:szCs w:val="24"/>
        </w:rPr>
        <w:t xml:space="preserve">. SSD solves </w:t>
      </w:r>
      <w:proofErr w:type="gramStart"/>
      <w:r w:rsidRPr="002D06BB">
        <w:rPr>
          <w:szCs w:val="24"/>
        </w:rPr>
        <w:t>all of</w:t>
      </w:r>
      <w:proofErr w:type="gramEnd"/>
      <w:r w:rsidRPr="002D06BB">
        <w:rPr>
          <w:szCs w:val="24"/>
        </w:rPr>
        <w:t xml:space="preserve"> their offense </w:t>
      </w:r>
    </w:p>
    <w:p w14:paraId="2ED269AA" w14:textId="77777777" w:rsidR="00A5561C" w:rsidRDefault="00A5561C" w:rsidP="00A5561C">
      <w:pPr>
        <w:pStyle w:val="Heading4"/>
      </w:pPr>
      <w:r>
        <w:t>4.</w:t>
      </w:r>
      <w:r w:rsidRPr="002D06BB">
        <w:t xml:space="preserve"> </w:t>
      </w:r>
      <w:r w:rsidRPr="002D06BB">
        <w:rPr>
          <w:u w:val="single"/>
        </w:rPr>
        <w:t>Fairness</w:t>
      </w:r>
      <w:r w:rsidRPr="002D06BB">
        <w:t xml:space="preserve"> – a predictable limit is the only way to give the NEG a chance to win – radical AFF choice shifts the grounds for the debate and puts the AFF far ahead – anything other than a topical plan structurally favors the affirmative. </w:t>
      </w:r>
      <w:proofErr w:type="gramStart"/>
      <w:r w:rsidRPr="002D06BB">
        <w:t>And,</w:t>
      </w:r>
      <w:proofErr w:type="gramEnd"/>
      <w:r w:rsidRPr="002D06BB">
        <w:t xml:space="preserve"> fairness is an </w:t>
      </w:r>
      <w:r w:rsidRPr="002D06BB">
        <w:rPr>
          <w:u w:val="single"/>
        </w:rPr>
        <w:t>intrinsic good</w:t>
      </w:r>
      <w:r w:rsidRPr="002D06BB">
        <w:t xml:space="preserve"> </w:t>
      </w:r>
      <w:r w:rsidRPr="002D06BB">
        <w:softHyphen/>
        <w:t>– </w:t>
      </w:r>
      <w:r w:rsidRPr="00F33187">
        <w:rPr>
          <w:highlight w:val="cyan"/>
          <w:u w:val="single"/>
        </w:rPr>
        <w:t>debate is a game</w:t>
      </w:r>
      <w:r w:rsidRPr="002D06BB">
        <w:t xml:space="preserve"> and requires effective competition - controls the internal link all their education claims. </w:t>
      </w:r>
    </w:p>
    <w:p w14:paraId="592C5F1F" w14:textId="77777777" w:rsidR="00A5561C" w:rsidRPr="00BB2A90" w:rsidRDefault="00A5561C" w:rsidP="00A5561C"/>
    <w:p w14:paraId="164A033A" w14:textId="77777777" w:rsidR="00A5561C" w:rsidRDefault="00A5561C" w:rsidP="00A5561C">
      <w:pPr>
        <w:pStyle w:val="Heading4"/>
      </w:pPr>
      <w:r>
        <w:t>Drop the Debater on T – they foreclose the ability to generate neg offense so they should lose</w:t>
      </w:r>
    </w:p>
    <w:p w14:paraId="306A8F2E" w14:textId="77777777" w:rsidR="00A5561C" w:rsidRDefault="00A5561C" w:rsidP="00A5561C">
      <w:pPr>
        <w:pStyle w:val="Heading4"/>
      </w:pPr>
      <w:r>
        <w:t xml:space="preserve">Vote on competing </w:t>
      </w:r>
      <w:proofErr w:type="spellStart"/>
      <w:r>
        <w:t>interps</w:t>
      </w:r>
      <w:proofErr w:type="spellEnd"/>
      <w:r>
        <w:t xml:space="preserve"> over reasonability:</w:t>
      </w:r>
    </w:p>
    <w:p w14:paraId="030399A7" w14:textId="77777777" w:rsidR="00A5561C" w:rsidRDefault="00A5561C" w:rsidP="00A5561C">
      <w:pPr>
        <w:pStyle w:val="Heading4"/>
      </w:pPr>
      <w:r>
        <w:t xml:space="preserve">a.  no </w:t>
      </w:r>
      <w:proofErr w:type="spellStart"/>
      <w:r>
        <w:t>brightline</w:t>
      </w:r>
      <w:proofErr w:type="spellEnd"/>
      <w:r>
        <w:t xml:space="preserve"> for reasonability – forces judge intervention</w:t>
      </w:r>
    </w:p>
    <w:p w14:paraId="3C2A4926" w14:textId="77777777" w:rsidR="00A5561C" w:rsidRDefault="00A5561C" w:rsidP="00A5561C">
      <w:pPr>
        <w:pStyle w:val="Heading4"/>
      </w:pPr>
      <w:r>
        <w:t>b. incentivizes a race to the bottom –</w:t>
      </w:r>
    </w:p>
    <w:p w14:paraId="3D451A76" w14:textId="77777777" w:rsidR="00A5561C" w:rsidRDefault="00A5561C" w:rsidP="00A5561C">
      <w:pPr>
        <w:pStyle w:val="Heading4"/>
      </w:pPr>
      <w:r>
        <w:t xml:space="preserve">No impact turns or RVIs – A~ </w:t>
      </w:r>
      <w:proofErr w:type="spellStart"/>
      <w:r>
        <w:t>Perfcon</w:t>
      </w:r>
      <w:proofErr w:type="spellEnd"/>
      <w:r>
        <w:t xml:space="preserve"> – if T’s bad and you vote for them on that </w:t>
      </w:r>
      <w:proofErr w:type="spellStart"/>
      <w:r>
        <w:t>arg</w:t>
      </w:r>
      <w:proofErr w:type="spellEnd"/>
      <w:r>
        <w:t>, you’re voting on T.  B~ Substance – if T’s bad then we should try debating on substance – impact turns force me to go for T since I need to defend my position.  C~ Dead end – strategy guides debates so they’ll desire that people read T to beat them on the impact turn – that proves their strategy is reactive and can’t solve since they rely on the structures they critique.</w:t>
      </w:r>
    </w:p>
    <w:p w14:paraId="0CED16BA" w14:textId="63437614" w:rsidR="008F738F" w:rsidRDefault="008F738F" w:rsidP="008F738F">
      <w:pPr>
        <w:pStyle w:val="Heading2"/>
      </w:pPr>
      <w:r>
        <w:lastRenderedPageBreak/>
        <w:t xml:space="preserve">Case </w:t>
      </w:r>
    </w:p>
    <w:p w14:paraId="2B261597" w14:textId="6790FBE2" w:rsidR="00056104" w:rsidRDefault="00056104" w:rsidP="008F738F">
      <w:pPr>
        <w:pStyle w:val="Heading3"/>
      </w:pPr>
      <w:proofErr w:type="spellStart"/>
      <w:r>
        <w:lastRenderedPageBreak/>
        <w:t>Underview</w:t>
      </w:r>
      <w:proofErr w:type="spellEnd"/>
    </w:p>
    <w:p w14:paraId="0457AB42" w14:textId="77777777" w:rsidR="00056104" w:rsidRDefault="00056104" w:rsidP="00056104">
      <w:pPr>
        <w:pStyle w:val="Heading4"/>
      </w:pPr>
      <w:r>
        <w:t xml:space="preserve">Permissibility Negates - ought </w:t>
      </w:r>
      <w:proofErr w:type="gramStart"/>
      <w:r>
        <w:t>is</w:t>
      </w:r>
      <w:proofErr w:type="gramEnd"/>
      <w:r>
        <w:t xml:space="preserve"> “</w:t>
      </w:r>
      <w:r w:rsidRPr="00E65871">
        <w:rPr>
          <w:rStyle w:val="Emphasis"/>
          <w:highlight w:val="cyan"/>
        </w:rPr>
        <w:t>used to express obligation</w:t>
      </w:r>
      <w:r>
        <w:rPr>
          <w:rFonts w:ascii="Helvetica" w:hAnsi="Helvetica" w:cs="Helvetica"/>
          <w:color w:val="303336"/>
          <w:spacing w:val="3"/>
          <w:sz w:val="27"/>
          <w:szCs w:val="27"/>
          <w:shd w:val="clear" w:color="auto" w:fill="FFFFFF"/>
        </w:rPr>
        <w:t>”</w:t>
      </w:r>
      <w:r>
        <w:t>, things can be obligated, permissible, or prohibited, and proving the later 2 denies an obligation.</w:t>
      </w:r>
    </w:p>
    <w:p w14:paraId="3251A79E" w14:textId="77777777" w:rsidR="00056104" w:rsidRDefault="00056104" w:rsidP="00056104">
      <w:hyperlink r:id="rId9" w:history="1">
        <w:r w:rsidRPr="00B3556D">
          <w:rPr>
            <w:rStyle w:val="Hyperlink"/>
          </w:rPr>
          <w:t>https://www.merriam-webster.com/dictionary/ought</w:t>
        </w:r>
      </w:hyperlink>
    </w:p>
    <w:p w14:paraId="01982B6C" w14:textId="77777777" w:rsidR="00056104" w:rsidRDefault="00056104" w:rsidP="00056104">
      <w:pPr>
        <w:pStyle w:val="Heading4"/>
      </w:pPr>
      <w:r>
        <w:t>AT: sufficient - only we have a definition of ought - that answers it.</w:t>
      </w:r>
    </w:p>
    <w:p w14:paraId="401C04FD" w14:textId="660B0EF4" w:rsidR="00056104" w:rsidRDefault="00056104" w:rsidP="00056104">
      <w:pPr>
        <w:pStyle w:val="Heading4"/>
      </w:pPr>
      <w:r>
        <w:t xml:space="preserve">AT: Negation by contradiction - their logic is wrong: P and not P can both be false </w:t>
      </w:r>
      <w:r>
        <w:rPr>
          <w:u w:val="single"/>
        </w:rPr>
        <w:t>and</w:t>
      </w:r>
      <w:r>
        <w:t xml:space="preserve"> proving the </w:t>
      </w:r>
      <w:proofErr w:type="spellStart"/>
      <w:r>
        <w:t>aff</w:t>
      </w:r>
      <w:proofErr w:type="spellEnd"/>
      <w:r>
        <w:t xml:space="preserve"> is permissible proves not P true - above.</w:t>
      </w:r>
    </w:p>
    <w:p w14:paraId="51499B74" w14:textId="1597A1A9" w:rsidR="00C333E1" w:rsidRDefault="00C333E1" w:rsidP="00C333E1">
      <w:pPr>
        <w:pStyle w:val="Heading4"/>
      </w:pPr>
      <w:r>
        <w:t xml:space="preserve">Their util fails stuff is bad – </w:t>
      </w:r>
    </w:p>
    <w:p w14:paraId="0A1E6623" w14:textId="563F188D" w:rsidR="00C333E1" w:rsidRDefault="00C333E1" w:rsidP="00C333E1">
      <w:pPr>
        <w:pStyle w:val="Heading4"/>
        <w:numPr>
          <w:ilvl w:val="0"/>
          <w:numId w:val="12"/>
        </w:numPr>
      </w:pPr>
      <w:r>
        <w:t xml:space="preserve">They use util – </w:t>
      </w:r>
      <w:proofErr w:type="spellStart"/>
      <w:proofErr w:type="gramStart"/>
      <w:r>
        <w:t>ie</w:t>
      </w:r>
      <w:proofErr w:type="spellEnd"/>
      <w:proofErr w:type="gramEnd"/>
      <w:r>
        <w:t xml:space="preserve"> they sa</w:t>
      </w:r>
      <w:r w:rsidR="009E461A">
        <w:t xml:space="preserve">y oppression is bad because of the consequence – they don’t have an alternative framing mechanism – </w:t>
      </w:r>
      <w:proofErr w:type="spellStart"/>
      <w:r w:rsidR="009E461A">
        <w:t>consewuances</w:t>
      </w:r>
      <w:proofErr w:type="spellEnd"/>
      <w:r w:rsidR="009E461A">
        <w:t xml:space="preserve"> are the only way to determine the </w:t>
      </w:r>
      <w:proofErr w:type="spellStart"/>
      <w:r w:rsidR="009E461A">
        <w:t>fufilment</w:t>
      </w:r>
      <w:proofErr w:type="spellEnd"/>
      <w:r w:rsidR="009E461A">
        <w:t xml:space="preserve"> of the lack </w:t>
      </w:r>
    </w:p>
    <w:p w14:paraId="4D9DC079" w14:textId="6711B9BF" w:rsidR="009E461A" w:rsidRDefault="009E461A" w:rsidP="009E461A">
      <w:pPr>
        <w:pStyle w:val="Heading4"/>
        <w:numPr>
          <w:ilvl w:val="0"/>
          <w:numId w:val="12"/>
        </w:numPr>
      </w:pPr>
      <w:r>
        <w:t xml:space="preserve">Their entire contention is premised on how looking to the future and envisioning a utopia is space is bad </w:t>
      </w:r>
      <w:proofErr w:type="spellStart"/>
      <w:r>
        <w:t>bc</w:t>
      </w:r>
      <w:proofErr w:type="spellEnd"/>
      <w:r>
        <w:t xml:space="preserve"> it </w:t>
      </w:r>
      <w:proofErr w:type="spellStart"/>
      <w:r>
        <w:t>forcloses</w:t>
      </w:r>
      <w:proofErr w:type="spellEnd"/>
      <w:r>
        <w:t xml:space="preserve"> the earth </w:t>
      </w:r>
    </w:p>
    <w:p w14:paraId="2E0FC647" w14:textId="2E366F3B" w:rsidR="009E461A" w:rsidRDefault="009E461A" w:rsidP="009E461A"/>
    <w:p w14:paraId="7955F150" w14:textId="4F7B9393" w:rsidR="009E461A" w:rsidRPr="009E461A" w:rsidRDefault="009E461A" w:rsidP="009E461A">
      <w:r>
        <w:br/>
      </w:r>
      <w:r>
        <w:rPr>
          <w:rFonts w:ascii="Tahoma" w:hAnsi="Tahoma" w:cs="Tahoma"/>
          <w:color w:val="1D1C1D"/>
          <w:sz w:val="23"/>
          <w:szCs w:val="23"/>
          <w:shd w:val="clear" w:color="auto" w:fill="FFFFFF"/>
        </w:rPr>
        <w:t>⁃</w:t>
      </w:r>
      <w:r>
        <w:rPr>
          <w:rFonts w:ascii="Arial" w:hAnsi="Arial" w:cs="Arial"/>
          <w:color w:val="1D1C1D"/>
          <w:sz w:val="23"/>
          <w:szCs w:val="23"/>
          <w:shd w:val="clear" w:color="auto" w:fill="FFFFFF"/>
        </w:rPr>
        <w:t>              1AR theory is not drop the debater its obviously context dependent things like condo could be drop the debater, things like font size theory obviously aren’t — fairness does not outweigh everything categorically, just cause fairness is an impact doesn’t mean that we shouldn’t have discussions and those discussions can be weighed and those educations can be weighed on a theory level and on a procedural flawed level</w:t>
      </w:r>
    </w:p>
    <w:p w14:paraId="122F97B5" w14:textId="1A5ADEE7" w:rsidR="008F738F" w:rsidRDefault="008F738F" w:rsidP="008F738F">
      <w:pPr>
        <w:pStyle w:val="Heading3"/>
      </w:pPr>
      <w:r>
        <w:lastRenderedPageBreak/>
        <w:t>ROB</w:t>
      </w:r>
    </w:p>
    <w:p w14:paraId="46DBBB6B" w14:textId="77777777" w:rsidR="008F738F" w:rsidRDefault="008F738F" w:rsidP="008F738F">
      <w:pPr>
        <w:pStyle w:val="Heading4"/>
      </w:pPr>
      <w:r>
        <w:t xml:space="preserve">The role of the ballot is to affirm weather or not the private appropriation of space is unjust </w:t>
      </w:r>
    </w:p>
    <w:p w14:paraId="76B1C857" w14:textId="1D5FB4F5" w:rsidR="008F738F" w:rsidRDefault="008F738F" w:rsidP="008F738F">
      <w:pPr>
        <w:pStyle w:val="Heading4"/>
        <w:numPr>
          <w:ilvl w:val="0"/>
          <w:numId w:val="11"/>
        </w:numPr>
      </w:pPr>
      <w:r>
        <w:t xml:space="preserve">They </w:t>
      </w:r>
      <w:proofErr w:type="spellStart"/>
      <w:proofErr w:type="gramStart"/>
      <w:r>
        <w:t>cant</w:t>
      </w:r>
      <w:proofErr w:type="spellEnd"/>
      <w:proofErr w:type="gramEnd"/>
      <w:r>
        <w:t xml:space="preserve"> solve their ROTB – they don’t performatively embrace the lack --- they still desire a ballot, want to win, exist in the space of death drive – which proves their ROTB – doesn’t function </w:t>
      </w:r>
    </w:p>
    <w:p w14:paraId="7BADDE83" w14:textId="269FE82E" w:rsidR="008F738F" w:rsidRDefault="008F738F" w:rsidP="008F738F">
      <w:pPr>
        <w:pStyle w:val="Heading4"/>
        <w:numPr>
          <w:ilvl w:val="0"/>
          <w:numId w:val="11"/>
        </w:numPr>
      </w:pPr>
      <w:r>
        <w:t xml:space="preserve">Their rob is </w:t>
      </w:r>
      <w:proofErr w:type="spellStart"/>
      <w:r>
        <w:t>self serving</w:t>
      </w:r>
      <w:proofErr w:type="spellEnd"/>
      <w:r w:rsidR="00056104">
        <w:t xml:space="preserve"> </w:t>
      </w:r>
    </w:p>
    <w:p w14:paraId="2E15B78E" w14:textId="4458F8E1" w:rsidR="008F738F" w:rsidRPr="008F738F" w:rsidRDefault="00056104" w:rsidP="008F738F">
      <w:pPr>
        <w:pStyle w:val="Heading4"/>
        <w:numPr>
          <w:ilvl w:val="0"/>
          <w:numId w:val="11"/>
        </w:numPr>
      </w:pPr>
      <w:r>
        <w:t xml:space="preserve">In quantifiable </w:t>
      </w:r>
    </w:p>
    <w:p w14:paraId="12FC66CB" w14:textId="776F8924" w:rsidR="00CE3EC0" w:rsidRDefault="008F738F" w:rsidP="008F738F">
      <w:pPr>
        <w:pStyle w:val="Heading3"/>
      </w:pPr>
      <w:r>
        <w:lastRenderedPageBreak/>
        <w:t xml:space="preserve">Psycho Wrong </w:t>
      </w:r>
    </w:p>
    <w:p w14:paraId="69942547" w14:textId="77777777" w:rsidR="008F738F" w:rsidRPr="004D335B" w:rsidRDefault="008F738F" w:rsidP="008F738F">
      <w:pPr>
        <w:pStyle w:val="Heading4"/>
        <w:rPr>
          <w:b w:val="0"/>
          <w:bCs/>
        </w:rPr>
      </w:pPr>
      <w:r w:rsidRPr="004D335B">
        <w:t xml:space="preserve">Psychoanalysis has </w:t>
      </w:r>
      <w:r w:rsidRPr="004D335B">
        <w:rPr>
          <w:u w:val="single"/>
        </w:rPr>
        <w:t>no empirical basis</w:t>
      </w:r>
      <w:r w:rsidRPr="004D335B">
        <w:t>.</w:t>
      </w:r>
    </w:p>
    <w:p w14:paraId="7366FBE4" w14:textId="77777777" w:rsidR="008F738F" w:rsidRPr="004D335B" w:rsidRDefault="008F738F" w:rsidP="008F738F">
      <w:r w:rsidRPr="004D335B">
        <w:rPr>
          <w:rStyle w:val="Style13ptBold"/>
        </w:rPr>
        <w:t>Paris 17</w:t>
      </w:r>
      <w:r w:rsidRPr="004D335B">
        <w:t xml:space="preserve"> [Dr Paris is Professor, Department of Psychiatry, McGill University, and Research Associate, Department of Psychiatry, Jewish General Hospital. "Is Psychoanalysis Still Relevant to Psychiatry?" https://www.ncbi.nlm.nih.gov/pmc/articles/PMC5459228/]</w:t>
      </w:r>
    </w:p>
    <w:p w14:paraId="50DA57A2" w14:textId="77777777" w:rsidR="008F738F" w:rsidRPr="004D335B" w:rsidRDefault="008F738F" w:rsidP="008F738F">
      <w:pPr>
        <w:rPr>
          <w:sz w:val="16"/>
        </w:rPr>
      </w:pPr>
      <w:r w:rsidRPr="004D335B">
        <w:rPr>
          <w:sz w:val="16"/>
        </w:rPr>
        <w:t xml:space="preserve">In an era in which </w:t>
      </w:r>
      <w:r w:rsidRPr="004D335B">
        <w:rPr>
          <w:rStyle w:val="Emphasis"/>
        </w:rPr>
        <w:t>psychiatry</w:t>
      </w:r>
      <w:r w:rsidRPr="004D335B">
        <w:rPr>
          <w:sz w:val="16"/>
        </w:rPr>
        <w:t xml:space="preserve"> </w:t>
      </w:r>
      <w:r w:rsidRPr="004D335B">
        <w:rPr>
          <w:rStyle w:val="StyleUnderline"/>
        </w:rPr>
        <w:t xml:space="preserve">is dominated by </w:t>
      </w:r>
      <w:r w:rsidRPr="004D335B">
        <w:rPr>
          <w:rStyle w:val="Emphasis"/>
        </w:rPr>
        <w:t>neuroscience-based models</w:t>
      </w:r>
      <w:r w:rsidRPr="004D335B">
        <w:rPr>
          <w:sz w:val="16"/>
        </w:rPr>
        <w:t xml:space="preserve">, </w:t>
      </w:r>
      <w:r w:rsidRPr="004D335B">
        <w:rPr>
          <w:rStyle w:val="StyleUnderline"/>
        </w:rPr>
        <w:t xml:space="preserve">psychological constructs tend to be </w:t>
      </w:r>
      <w:r w:rsidRPr="004D335B">
        <w:rPr>
          <w:rStyle w:val="Emphasis"/>
        </w:rPr>
        <w:t>neglected</w:t>
      </w:r>
      <w:r w:rsidRPr="004D335B">
        <w:rPr>
          <w:rStyle w:val="StyleUnderline"/>
        </w:rPr>
        <w:t xml:space="preserve"> and may be taken seriously only when they have neural </w:t>
      </w:r>
      <w:r w:rsidRPr="004D335B">
        <w:rPr>
          <w:rStyle w:val="Emphasis"/>
        </w:rPr>
        <w:t>correlates</w:t>
      </w:r>
      <w:r w:rsidRPr="004D335B">
        <w:rPr>
          <w:rStyle w:val="StyleUnderline"/>
        </w:rPr>
        <w:t>.</w:t>
      </w:r>
      <w:r w:rsidRPr="004D335B">
        <w:rPr>
          <w:sz w:val="16"/>
        </w:rPr>
        <w:t xml:space="preserve">37 </w:t>
      </w:r>
      <w:r w:rsidRPr="004D335B">
        <w:rPr>
          <w:rStyle w:val="StyleUnderline"/>
        </w:rPr>
        <w:t xml:space="preserve">Some </w:t>
      </w:r>
      <w:r w:rsidRPr="004D335B">
        <w:rPr>
          <w:rStyle w:val="StyleUnderline"/>
          <w:highlight w:val="cyan"/>
        </w:rPr>
        <w:t>psychoanalysts</w:t>
      </w:r>
      <w:r w:rsidRPr="004D335B">
        <w:rPr>
          <w:rStyle w:val="StyleUnderline"/>
        </w:rPr>
        <w:t xml:space="preserve"> have sought to </w:t>
      </w:r>
      <w:r w:rsidRPr="004D335B">
        <w:rPr>
          <w:rStyle w:val="StyleUnderline"/>
          <w:highlight w:val="cyan"/>
        </w:rPr>
        <w:t>link their model with</w:t>
      </w:r>
      <w:r w:rsidRPr="004D335B">
        <w:rPr>
          <w:rStyle w:val="StyleUnderline"/>
        </w:rPr>
        <w:t xml:space="preserve"> </w:t>
      </w:r>
      <w:r w:rsidRPr="004D335B">
        <w:rPr>
          <w:rStyle w:val="Emphasis"/>
          <w:highlight w:val="cyan"/>
        </w:rPr>
        <w:t>neuro</w:t>
      </w:r>
      <w:r w:rsidRPr="004D335B">
        <w:rPr>
          <w:rStyle w:val="StyleUnderline"/>
        </w:rPr>
        <w:t xml:space="preserve">biological </w:t>
      </w:r>
      <w:r w:rsidRPr="004D335B">
        <w:rPr>
          <w:rStyle w:val="Emphasis"/>
          <w:highlight w:val="cyan"/>
        </w:rPr>
        <w:t>research</w:t>
      </w:r>
      <w:r w:rsidRPr="004D335B">
        <w:rPr>
          <w:sz w:val="16"/>
        </w:rPr>
        <w:t xml:space="preserve"> </w:t>
      </w:r>
      <w:r w:rsidRPr="004D335B">
        <w:rPr>
          <w:rStyle w:val="StyleUnderline"/>
        </w:rPr>
        <w:t xml:space="preserve">and to claim that newer methods of studying the brain can </w:t>
      </w:r>
      <w:r w:rsidRPr="004D335B">
        <w:rPr>
          <w:rStyle w:val="Emphasis"/>
        </w:rPr>
        <w:t>validate</w:t>
      </w:r>
      <w:r w:rsidRPr="004D335B">
        <w:rPr>
          <w:rStyle w:val="StyleUnderline"/>
        </w:rPr>
        <w:t xml:space="preserve"> their </w:t>
      </w:r>
      <w:r w:rsidRPr="004D335B">
        <w:rPr>
          <w:rStyle w:val="Emphasis"/>
        </w:rPr>
        <w:t>theories</w:t>
      </w:r>
      <w:r w:rsidRPr="004D335B">
        <w:rPr>
          <w:sz w:val="16"/>
        </w:rPr>
        <w:t>.5,6</w:t>
      </w:r>
    </w:p>
    <w:p w14:paraId="6360BACA" w14:textId="77777777" w:rsidR="008F738F" w:rsidRPr="004D335B" w:rsidRDefault="008F738F" w:rsidP="008F738F">
      <w:pPr>
        <w:rPr>
          <w:sz w:val="16"/>
          <w:szCs w:val="16"/>
        </w:rPr>
      </w:pPr>
      <w:r w:rsidRPr="004D335B">
        <w:rPr>
          <w:sz w:val="16"/>
          <w:szCs w:val="16"/>
        </w:rPr>
        <w:t xml:space="preserve">Mark </w:t>
      </w:r>
      <w:proofErr w:type="spellStart"/>
      <w:r w:rsidRPr="004D335B">
        <w:rPr>
          <w:sz w:val="16"/>
          <w:szCs w:val="16"/>
        </w:rPr>
        <w:t>Solms</w:t>
      </w:r>
      <w:proofErr w:type="spellEnd"/>
      <w:r w:rsidRPr="004D335B">
        <w:rPr>
          <w:sz w:val="16"/>
          <w:szCs w:val="16"/>
        </w:rPr>
        <w:t>, a South African neuropsychologist, is the founder of “</w:t>
      </w:r>
      <w:proofErr w:type="spellStart"/>
      <w:r w:rsidRPr="004D335B">
        <w:rPr>
          <w:sz w:val="16"/>
          <w:szCs w:val="16"/>
        </w:rPr>
        <w:t>neuropsychoanalysis</w:t>
      </w:r>
      <w:proofErr w:type="spellEnd"/>
      <w:r w:rsidRPr="004D335B">
        <w:rPr>
          <w:sz w:val="16"/>
          <w:szCs w:val="16"/>
        </w:rPr>
        <w:t>.” This new field, with its own society and its own journal, proposes to use neuroimaging to confirm analytic theories. Its key idea is that subjective experience and the unconscious mind can be observed through neuroimaging.5 It is known that brain processes can be seen on brain imaging even before they have entered consciousness.38 However, claims that neuroimaging validate Freud’s model of the unconscious can be based only on “cherry-picking” the literature. The observed correspondences are superficial and hardly support the complex edifice of psychoanalytic theory.</w:t>
      </w:r>
    </w:p>
    <w:p w14:paraId="10EAC887" w14:textId="77777777" w:rsidR="008F738F" w:rsidRPr="004D335B" w:rsidRDefault="008F738F" w:rsidP="008F738F">
      <w:pPr>
        <w:rPr>
          <w:sz w:val="16"/>
          <w:szCs w:val="16"/>
        </w:rPr>
      </w:pPr>
      <w:r w:rsidRPr="004D335B">
        <w:rPr>
          <w:sz w:val="16"/>
          <w:szCs w:val="16"/>
        </w:rPr>
        <w:t>Solms39 has also suggested that Freud’s ideas about dreams are consistent with neuroscience research based on rapid eye movement (REM) activity. This attempt to rescue a century-old theory met with opposition from dream researchers who consider Freud’s clinical speculations to be incompatible with empirical data.40,41</w:t>
      </w:r>
    </w:p>
    <w:p w14:paraId="1A1BA129" w14:textId="77777777" w:rsidR="008F738F" w:rsidRPr="004D335B" w:rsidRDefault="008F738F" w:rsidP="008F738F">
      <w:pPr>
        <w:rPr>
          <w:sz w:val="16"/>
        </w:rPr>
      </w:pPr>
      <w:r w:rsidRPr="004D335B">
        <w:rPr>
          <w:rStyle w:val="StyleUnderline"/>
          <w:highlight w:val="cyan"/>
        </w:rPr>
        <w:t>The proposal</w:t>
      </w:r>
      <w:r w:rsidRPr="004D335B">
        <w:rPr>
          <w:sz w:val="16"/>
        </w:rPr>
        <w:t xml:space="preserve"> to establish a discipline of </w:t>
      </w:r>
      <w:proofErr w:type="spellStart"/>
      <w:r w:rsidRPr="004D335B">
        <w:rPr>
          <w:rStyle w:val="Emphasis"/>
        </w:rPr>
        <w:t>neuropsychoanalysis</w:t>
      </w:r>
      <w:proofErr w:type="spellEnd"/>
      <w:r w:rsidRPr="004D335B">
        <w:rPr>
          <w:sz w:val="16"/>
        </w:rPr>
        <w:t xml:space="preserve"> </w:t>
      </w:r>
      <w:r w:rsidRPr="004D335B">
        <w:rPr>
          <w:rStyle w:val="StyleUnderline"/>
        </w:rPr>
        <w:t xml:space="preserve">also </w:t>
      </w:r>
      <w:r w:rsidRPr="004D335B">
        <w:rPr>
          <w:rStyle w:val="StyleUnderline"/>
          <w:highlight w:val="cyan"/>
        </w:rPr>
        <w:t>met</w:t>
      </w:r>
      <w:r w:rsidRPr="004D335B">
        <w:rPr>
          <w:rStyle w:val="StyleUnderline"/>
        </w:rPr>
        <w:t xml:space="preserve"> with a </w:t>
      </w:r>
      <w:r w:rsidRPr="004D335B">
        <w:rPr>
          <w:rStyle w:val="StyleUnderline"/>
          <w:highlight w:val="cyan"/>
        </w:rPr>
        <w:t xml:space="preserve">mixed </w:t>
      </w:r>
      <w:r w:rsidRPr="004D335B">
        <w:rPr>
          <w:rStyle w:val="Emphasis"/>
          <w:highlight w:val="cyan"/>
        </w:rPr>
        <w:t>reception</w:t>
      </w:r>
      <w:r w:rsidRPr="004D335B">
        <w:rPr>
          <w:rStyle w:val="StyleUnderline"/>
        </w:rPr>
        <w:t xml:space="preserve"> from traditional </w:t>
      </w:r>
      <w:r w:rsidRPr="004D335B">
        <w:rPr>
          <w:rStyle w:val="Emphasis"/>
        </w:rPr>
        <w:t>psychoanalysts</w:t>
      </w:r>
      <w:r w:rsidRPr="004D335B">
        <w:rPr>
          <w:sz w:val="16"/>
        </w:rPr>
        <w:t xml:space="preserve">, who did not want to dilute Freud’s wine with neuroscientific water.42 </w:t>
      </w:r>
      <w:r w:rsidRPr="004D335B">
        <w:rPr>
          <w:rStyle w:val="StyleUnderline"/>
          <w:highlight w:val="cyan"/>
        </w:rPr>
        <w:t>Neuroscientists</w:t>
      </w:r>
      <w:r w:rsidRPr="004D335B">
        <w:rPr>
          <w:rStyle w:val="StyleUnderline"/>
        </w:rPr>
        <w:t xml:space="preserve">, who are more likely to </w:t>
      </w:r>
      <w:r w:rsidRPr="004D335B">
        <w:rPr>
          <w:rStyle w:val="StyleUnderline"/>
          <w:highlight w:val="cyan"/>
        </w:rPr>
        <w:t>see links</w:t>
      </w:r>
      <w:r w:rsidRPr="004D335B">
        <w:rPr>
          <w:rStyle w:val="StyleUnderline"/>
        </w:rPr>
        <w:t xml:space="preserve"> to psychology </w:t>
      </w:r>
      <w:r w:rsidRPr="004D335B">
        <w:rPr>
          <w:rStyle w:val="StyleUnderline"/>
          <w:highlight w:val="cyan"/>
        </w:rPr>
        <w:t xml:space="preserve">as </w:t>
      </w:r>
      <w:proofErr w:type="gramStart"/>
      <w:r w:rsidRPr="004D335B">
        <w:rPr>
          <w:rStyle w:val="Emphasis"/>
          <w:highlight w:val="cyan"/>
        </w:rPr>
        <w:t>lying</w:t>
      </w:r>
      <w:r w:rsidRPr="004D335B">
        <w:rPr>
          <w:rStyle w:val="StyleUnderline"/>
          <w:highlight w:val="cyan"/>
        </w:rPr>
        <w:t xml:space="preserve"> in</w:t>
      </w:r>
      <w:proofErr w:type="gramEnd"/>
      <w:r w:rsidRPr="004D335B">
        <w:rPr>
          <w:rStyle w:val="StyleUnderline"/>
          <w:highlight w:val="cyan"/>
        </w:rPr>
        <w:t xml:space="preserve"> </w:t>
      </w:r>
      <w:r w:rsidRPr="004D335B">
        <w:rPr>
          <w:rStyle w:val="Emphasis"/>
          <w:highlight w:val="cyan"/>
        </w:rPr>
        <w:t>cognitive science</w:t>
      </w:r>
      <w:r w:rsidRPr="004D335B">
        <w:rPr>
          <w:sz w:val="16"/>
        </w:rPr>
        <w:t xml:space="preserve">,43 </w:t>
      </w:r>
      <w:r w:rsidRPr="004D335B">
        <w:rPr>
          <w:rStyle w:val="StyleUnderline"/>
        </w:rPr>
        <w:t xml:space="preserve">have </w:t>
      </w:r>
      <w:r w:rsidRPr="004D335B">
        <w:rPr>
          <w:rStyle w:val="StyleUnderline"/>
          <w:highlight w:val="cyan"/>
        </w:rPr>
        <w:t xml:space="preserve">ignored this </w:t>
      </w:r>
      <w:r w:rsidRPr="004D335B">
        <w:rPr>
          <w:rStyle w:val="Emphasis"/>
          <w:highlight w:val="cyan"/>
        </w:rPr>
        <w:t>idea</w:t>
      </w:r>
      <w:r w:rsidRPr="004D335B">
        <w:rPr>
          <w:sz w:val="16"/>
          <w:highlight w:val="cyan"/>
        </w:rPr>
        <w:t>.</w:t>
      </w:r>
      <w:r w:rsidRPr="004D335B">
        <w:rPr>
          <w:sz w:val="16"/>
        </w:rPr>
        <w:t xml:space="preserve"> In summary, </w:t>
      </w:r>
      <w:proofErr w:type="spellStart"/>
      <w:r w:rsidRPr="004D335B">
        <w:rPr>
          <w:rStyle w:val="Emphasis"/>
          <w:highlight w:val="cyan"/>
        </w:rPr>
        <w:t>neuropsychoanalysis</w:t>
      </w:r>
      <w:proofErr w:type="spellEnd"/>
      <w:r w:rsidRPr="004D335B">
        <w:rPr>
          <w:rStyle w:val="StyleUnderline"/>
          <w:highlight w:val="cyan"/>
        </w:rPr>
        <w:t xml:space="preserve"> is being used</w:t>
      </w:r>
      <w:r w:rsidRPr="004D335B">
        <w:rPr>
          <w:rStyle w:val="StyleUnderline"/>
        </w:rPr>
        <w:t xml:space="preserve"> a way </w:t>
      </w:r>
      <w:r w:rsidRPr="004D335B">
        <w:rPr>
          <w:rStyle w:val="StyleUnderline"/>
          <w:highlight w:val="cyan"/>
        </w:rPr>
        <w:t xml:space="preserve">to </w:t>
      </w:r>
      <w:r w:rsidRPr="004D335B">
        <w:rPr>
          <w:rStyle w:val="Emphasis"/>
          <w:highlight w:val="cyan"/>
        </w:rPr>
        <w:t>justify</w:t>
      </w:r>
      <w:r w:rsidRPr="004D335B">
        <w:rPr>
          <w:rStyle w:val="StyleUnderline"/>
        </w:rPr>
        <w:t xml:space="preserve"> long-standing </w:t>
      </w:r>
      <w:r w:rsidRPr="004D335B">
        <w:rPr>
          <w:rStyle w:val="Emphasis"/>
          <w:highlight w:val="cyan"/>
        </w:rPr>
        <w:t>models</w:t>
      </w:r>
      <w:r w:rsidRPr="004D335B">
        <w:rPr>
          <w:sz w:val="16"/>
          <w:highlight w:val="cyan"/>
        </w:rPr>
        <w:t xml:space="preserve">, </w:t>
      </w:r>
      <w:r w:rsidRPr="004D335B">
        <w:rPr>
          <w:rStyle w:val="StyleUnderline"/>
          <w:highlight w:val="cyan"/>
        </w:rPr>
        <w:t>without</w:t>
      </w:r>
      <w:r w:rsidRPr="004D335B">
        <w:rPr>
          <w:rStyle w:val="StyleUnderline"/>
        </w:rPr>
        <w:t xml:space="preserve"> </w:t>
      </w:r>
      <w:r w:rsidRPr="004D335B">
        <w:rPr>
          <w:rStyle w:val="StyleUnderline"/>
          <w:highlight w:val="cyan"/>
        </w:rPr>
        <w:t xml:space="preserve">attempting to find something </w:t>
      </w:r>
      <w:r w:rsidRPr="004D335B">
        <w:rPr>
          <w:rStyle w:val="Emphasis"/>
          <w:highlight w:val="cyan"/>
        </w:rPr>
        <w:t>new</w:t>
      </w:r>
      <w:r w:rsidRPr="004D335B">
        <w:rPr>
          <w:rStyle w:val="StyleUnderline"/>
          <w:highlight w:val="cyan"/>
        </w:rPr>
        <w:t xml:space="preserve"> or</w:t>
      </w:r>
      <w:r w:rsidRPr="004D335B">
        <w:rPr>
          <w:rStyle w:val="StyleUnderline"/>
        </w:rPr>
        <w:t xml:space="preserve"> to </w:t>
      </w:r>
      <w:r w:rsidRPr="004D335B">
        <w:rPr>
          <w:rStyle w:val="Emphasis"/>
          <w:highlight w:val="cyan"/>
        </w:rPr>
        <w:t>develop</w:t>
      </w:r>
      <w:r w:rsidRPr="004D335B">
        <w:rPr>
          <w:sz w:val="16"/>
          <w:highlight w:val="cyan"/>
        </w:rPr>
        <w:t xml:space="preserve"> </w:t>
      </w:r>
      <w:r w:rsidRPr="004D335B">
        <w:rPr>
          <w:rStyle w:val="StyleUnderline"/>
          <w:highlight w:val="cyan"/>
        </w:rPr>
        <w:t>an integration of perspectives</w:t>
      </w:r>
      <w:r w:rsidRPr="004D335B">
        <w:rPr>
          <w:rStyle w:val="StyleUnderline"/>
        </w:rPr>
        <w:t xml:space="preserve"> on </w:t>
      </w:r>
      <w:r w:rsidRPr="004D335B">
        <w:rPr>
          <w:rStyle w:val="Emphasis"/>
        </w:rPr>
        <w:t>psychology</w:t>
      </w:r>
      <w:r w:rsidRPr="004D335B">
        <w:rPr>
          <w:sz w:val="16"/>
        </w:rPr>
        <w:t>.</w:t>
      </w:r>
    </w:p>
    <w:p w14:paraId="31026BA0" w14:textId="77777777" w:rsidR="008F738F" w:rsidRPr="004D335B" w:rsidRDefault="008F738F" w:rsidP="008F738F">
      <w:pPr>
        <w:rPr>
          <w:rStyle w:val="StyleUnderline"/>
        </w:rPr>
      </w:pPr>
      <w:r w:rsidRPr="004D335B">
        <w:rPr>
          <w:sz w:val="16"/>
        </w:rPr>
        <w:t xml:space="preserve">However, Eric Kandel,44 influential in the light of his Nobel Prize for the study of the neurochemistry of memory, has taken a sympathetic view of the use of biological methods to study psychoanalytic theory. Kandel had wanted to be an analyst before becoming a neuroscientist.45 But </w:t>
      </w:r>
      <w:r w:rsidRPr="004D335B">
        <w:rPr>
          <w:rStyle w:val="Emphasis"/>
          <w:highlight w:val="cyan"/>
        </w:rPr>
        <w:t>Kandel</w:t>
      </w:r>
      <w:r w:rsidRPr="004D335B">
        <w:rPr>
          <w:sz w:val="16"/>
        </w:rPr>
        <w:t xml:space="preserve">, </w:t>
      </w:r>
      <w:r w:rsidRPr="004D335B">
        <w:rPr>
          <w:rStyle w:val="StyleUnderline"/>
        </w:rPr>
        <w:t xml:space="preserve">who does not </w:t>
      </w:r>
      <w:r w:rsidRPr="004D335B">
        <w:rPr>
          <w:rStyle w:val="Emphasis"/>
        </w:rPr>
        <w:t>actively practice psychiatry</w:t>
      </w:r>
      <w:r w:rsidRPr="004D335B">
        <w:rPr>
          <w:sz w:val="16"/>
        </w:rPr>
        <w:t xml:space="preserve">, </w:t>
      </w:r>
      <w:r w:rsidRPr="004D335B">
        <w:rPr>
          <w:rStyle w:val="StyleUnderline"/>
          <w:highlight w:val="cyan"/>
        </w:rPr>
        <w:t xml:space="preserve">may be caught in a </w:t>
      </w:r>
      <w:r w:rsidRPr="004D335B">
        <w:rPr>
          <w:rStyle w:val="Emphasis"/>
          <w:highlight w:val="cyan"/>
        </w:rPr>
        <w:t>time warp</w:t>
      </w:r>
      <w:r w:rsidRPr="004D335B">
        <w:rPr>
          <w:rStyle w:val="StyleUnderline"/>
        </w:rPr>
        <w:t xml:space="preserve">, unaware that psychoanalysis has been </w:t>
      </w:r>
      <w:r w:rsidRPr="004D335B">
        <w:rPr>
          <w:rStyle w:val="Emphasis"/>
        </w:rPr>
        <w:t>overtaken</w:t>
      </w:r>
      <w:r w:rsidRPr="004D335B">
        <w:rPr>
          <w:rStyle w:val="StyleUnderline"/>
        </w:rPr>
        <w:t xml:space="preserve"> by </w:t>
      </w:r>
      <w:r w:rsidRPr="004D335B">
        <w:rPr>
          <w:rStyle w:val="Emphasis"/>
        </w:rPr>
        <w:t>competitors</w:t>
      </w:r>
      <w:r w:rsidRPr="004D335B">
        <w:rPr>
          <w:sz w:val="16"/>
        </w:rPr>
        <w:t xml:space="preserve"> in the field of psychotherapy.</w:t>
      </w:r>
    </w:p>
    <w:p w14:paraId="44E7A8C6" w14:textId="77777777" w:rsidR="008F738F" w:rsidRPr="004D335B" w:rsidRDefault="008F738F" w:rsidP="008F738F">
      <w:pPr>
        <w:rPr>
          <w:sz w:val="16"/>
        </w:rPr>
      </w:pPr>
      <w:r w:rsidRPr="004D335B">
        <w:rPr>
          <w:rStyle w:val="StyleUnderline"/>
        </w:rPr>
        <w:t xml:space="preserve">Another attempt to reconcile psychoanalysis with science has come from the literature on </w:t>
      </w:r>
      <w:r w:rsidRPr="004D335B">
        <w:rPr>
          <w:rStyle w:val="Emphasis"/>
          <w:highlight w:val="cyan"/>
        </w:rPr>
        <w:t>neuroplasticity</w:t>
      </w:r>
      <w:r w:rsidRPr="004D335B">
        <w:rPr>
          <w:sz w:val="16"/>
        </w:rPr>
        <w:t xml:space="preserve">.46 It is now known that neurogenesis occurs in some brain regions (particularly the hippocampus) during adulthood and that neural connections undergo modification in all parts of the brain. There is also evidence that CBT can produce brain changes that are visible using imaging.47 </w:t>
      </w:r>
      <w:r w:rsidRPr="004D335B">
        <w:rPr>
          <w:rStyle w:val="StyleUnderline"/>
        </w:rPr>
        <w:t xml:space="preserve">These </w:t>
      </w:r>
      <w:r w:rsidRPr="004D335B">
        <w:rPr>
          <w:rStyle w:val="StyleUnderline"/>
          <w:highlight w:val="cyan"/>
        </w:rPr>
        <w:t xml:space="preserve">findings have </w:t>
      </w:r>
      <w:r w:rsidRPr="004D335B">
        <w:rPr>
          <w:rStyle w:val="Emphasis"/>
          <w:highlight w:val="cyan"/>
        </w:rPr>
        <w:t>not been confirmed</w:t>
      </w:r>
      <w:r w:rsidRPr="004D335B">
        <w:rPr>
          <w:sz w:val="16"/>
        </w:rPr>
        <w:t xml:space="preserve"> </w:t>
      </w:r>
      <w:r w:rsidRPr="004D335B">
        <w:rPr>
          <w:rStyle w:val="StyleUnderline"/>
        </w:rPr>
        <w:t xml:space="preserve">in psychoanalytic </w:t>
      </w:r>
      <w:r w:rsidRPr="004D335B">
        <w:rPr>
          <w:rStyle w:val="Emphasis"/>
        </w:rPr>
        <w:t>therapies</w:t>
      </w:r>
      <w:r w:rsidRPr="004D335B">
        <w:rPr>
          <w:sz w:val="16"/>
        </w:rPr>
        <w:t xml:space="preserve">. However, Norman </w:t>
      </w:r>
      <w:r w:rsidRPr="004D335B">
        <w:rPr>
          <w:rStyle w:val="StyleUnderline"/>
        </w:rPr>
        <w:t>Doidge</w:t>
      </w:r>
      <w:r w:rsidRPr="004D335B">
        <w:rPr>
          <w:sz w:val="16"/>
        </w:rPr>
        <w:t xml:space="preserve">, a Canadian psychoanalyst, </w:t>
      </w:r>
      <w:r w:rsidRPr="004D335B">
        <w:rPr>
          <w:rStyle w:val="StyleUnderline"/>
        </w:rPr>
        <w:t xml:space="preserve">has argued that psychoanalysis can </w:t>
      </w:r>
      <w:r w:rsidRPr="004D335B">
        <w:rPr>
          <w:rStyle w:val="Emphasis"/>
        </w:rPr>
        <w:t>change the brain</w:t>
      </w:r>
      <w:r w:rsidRPr="004D335B">
        <w:rPr>
          <w:sz w:val="16"/>
        </w:rPr>
        <w:t xml:space="preserve">.48 </w:t>
      </w:r>
      <w:r w:rsidRPr="004D335B">
        <w:rPr>
          <w:rStyle w:val="StyleUnderline"/>
        </w:rPr>
        <w:t>This may be the case for all psychotherapies</w:t>
      </w:r>
      <w:r w:rsidRPr="004D335B">
        <w:rPr>
          <w:sz w:val="16"/>
        </w:rPr>
        <w:t xml:space="preserve">. </w:t>
      </w:r>
      <w:r w:rsidRPr="004D335B">
        <w:rPr>
          <w:rStyle w:val="Emphasis"/>
        </w:rPr>
        <w:t>However</w:t>
      </w:r>
      <w:r w:rsidRPr="004D335B">
        <w:rPr>
          <w:sz w:val="16"/>
        </w:rPr>
        <w:t xml:space="preserve">, more recently, </w:t>
      </w:r>
      <w:r w:rsidRPr="004D335B">
        <w:rPr>
          <w:rStyle w:val="StyleUnderline"/>
        </w:rPr>
        <w:t>Doidge</w:t>
      </w:r>
      <w:r w:rsidRPr="004D335B">
        <w:rPr>
          <w:sz w:val="16"/>
        </w:rPr>
        <w:t xml:space="preserve">49 </w:t>
      </w:r>
      <w:r w:rsidRPr="004D335B">
        <w:rPr>
          <w:rStyle w:val="StyleUnderline"/>
        </w:rPr>
        <w:t>has claimed that mental exercises can reverse the course of severe neurological and psychiatric problems</w:t>
      </w:r>
      <w:r w:rsidRPr="004D335B">
        <w:rPr>
          <w:sz w:val="16"/>
        </w:rPr>
        <w:t xml:space="preserve">, including chronic pain, stroke, multiple sclerosis, Parkinson’s disease, and autism. </w:t>
      </w:r>
      <w:r w:rsidRPr="004D335B">
        <w:rPr>
          <w:rStyle w:val="StyleUnderline"/>
        </w:rPr>
        <w:t xml:space="preserve">While these books have been best-sellers, most of </w:t>
      </w:r>
      <w:r w:rsidRPr="004D335B">
        <w:rPr>
          <w:rStyle w:val="StyleUnderline"/>
          <w:highlight w:val="cyan"/>
        </w:rPr>
        <w:t>their ideas</w:t>
      </w:r>
      <w:r w:rsidRPr="004D335B">
        <w:rPr>
          <w:rStyle w:val="StyleUnderline"/>
        </w:rPr>
        <w:t xml:space="preserve"> in the second</w:t>
      </w:r>
      <w:r w:rsidRPr="004D335B">
        <w:rPr>
          <w:sz w:val="16"/>
        </w:rPr>
        <w:t xml:space="preserve"> volume,49 </w:t>
      </w:r>
      <w:r w:rsidRPr="004D335B">
        <w:rPr>
          <w:rStyle w:val="Emphasis"/>
          <w:highlight w:val="cyan"/>
        </w:rPr>
        <w:t>based on anecdotes rather than</w:t>
      </w:r>
      <w:r w:rsidRPr="004D335B">
        <w:rPr>
          <w:rStyle w:val="Emphasis"/>
        </w:rPr>
        <w:t xml:space="preserve"> on </w:t>
      </w:r>
      <w:r w:rsidRPr="004D335B">
        <w:rPr>
          <w:rStyle w:val="Emphasis"/>
          <w:highlight w:val="cyan"/>
        </w:rPr>
        <w:t>clinical trials</w:t>
      </w:r>
      <w:r w:rsidRPr="004D335B">
        <w:rPr>
          <w:sz w:val="16"/>
          <w:highlight w:val="cyan"/>
        </w:rPr>
        <w:t xml:space="preserve">, </w:t>
      </w:r>
      <w:r w:rsidRPr="004D335B">
        <w:rPr>
          <w:rStyle w:val="StyleUnderline"/>
          <w:highlight w:val="cyan"/>
        </w:rPr>
        <w:t>have had little</w:t>
      </w:r>
      <w:r w:rsidRPr="004D335B">
        <w:rPr>
          <w:rStyle w:val="StyleUnderline"/>
        </w:rPr>
        <w:t xml:space="preserve"> </w:t>
      </w:r>
      <w:r w:rsidRPr="004D335B">
        <w:rPr>
          <w:rStyle w:val="StyleUnderline"/>
          <w:highlight w:val="cyan"/>
        </w:rPr>
        <w:t xml:space="preserve">impact in </w:t>
      </w:r>
      <w:r w:rsidRPr="004D335B">
        <w:rPr>
          <w:rStyle w:val="Emphasis"/>
          <w:highlight w:val="cyan"/>
        </w:rPr>
        <w:t>medicine</w:t>
      </w:r>
      <w:r w:rsidRPr="004D335B">
        <w:rPr>
          <w:sz w:val="16"/>
        </w:rPr>
        <w:t xml:space="preserve">. </w:t>
      </w:r>
      <w:r w:rsidRPr="004D335B">
        <w:rPr>
          <w:rStyle w:val="StyleUnderline"/>
          <w:highlight w:val="cyan"/>
        </w:rPr>
        <w:t>This</w:t>
      </w:r>
      <w:r w:rsidRPr="004D335B">
        <w:rPr>
          <w:rStyle w:val="StyleUnderline"/>
        </w:rPr>
        <w:t xml:space="preserve"> story </w:t>
      </w:r>
      <w:r w:rsidRPr="004D335B">
        <w:rPr>
          <w:rStyle w:val="StyleUnderline"/>
          <w:highlight w:val="cyan"/>
        </w:rPr>
        <w:t>underscores the difficulty of reconciling</w:t>
      </w:r>
      <w:r w:rsidRPr="004D335B">
        <w:rPr>
          <w:rStyle w:val="StyleUnderline"/>
        </w:rPr>
        <w:t xml:space="preserve"> the perspectives and methods</w:t>
      </w:r>
      <w:r w:rsidRPr="004D335B">
        <w:rPr>
          <w:sz w:val="16"/>
        </w:rPr>
        <w:t xml:space="preserve"> </w:t>
      </w:r>
      <w:r w:rsidRPr="004D335B">
        <w:rPr>
          <w:rStyle w:val="StyleUnderline"/>
        </w:rPr>
        <w:t>of</w:t>
      </w:r>
      <w:r w:rsidRPr="004D335B">
        <w:rPr>
          <w:sz w:val="16"/>
        </w:rPr>
        <w:t xml:space="preserve"> </w:t>
      </w:r>
      <w:r w:rsidRPr="004D335B">
        <w:rPr>
          <w:rStyle w:val="Emphasis"/>
          <w:highlight w:val="cyan"/>
        </w:rPr>
        <w:t>psychoanalysis</w:t>
      </w:r>
      <w:r w:rsidRPr="004D335B">
        <w:rPr>
          <w:sz w:val="16"/>
        </w:rPr>
        <w:t xml:space="preserve"> </w:t>
      </w:r>
      <w:r w:rsidRPr="004D335B">
        <w:rPr>
          <w:rStyle w:val="StyleUnderline"/>
          <w:highlight w:val="cyan"/>
        </w:rPr>
        <w:t xml:space="preserve">with </w:t>
      </w:r>
      <w:r w:rsidRPr="004D335B">
        <w:rPr>
          <w:rStyle w:val="StyleUnderline"/>
        </w:rPr>
        <w:t xml:space="preserve">scientific methods based on </w:t>
      </w:r>
      <w:r w:rsidRPr="004D335B">
        <w:rPr>
          <w:rStyle w:val="Emphasis"/>
          <w:highlight w:val="cyan"/>
        </w:rPr>
        <w:t>empirical testing</w:t>
      </w:r>
      <w:r w:rsidRPr="004D335B">
        <w:rPr>
          <w:sz w:val="16"/>
        </w:rPr>
        <w:t>.</w:t>
      </w:r>
    </w:p>
    <w:p w14:paraId="064290FF" w14:textId="77777777" w:rsidR="008F738F" w:rsidRPr="004D335B" w:rsidRDefault="008F738F" w:rsidP="008F738F">
      <w:pPr>
        <w:rPr>
          <w:sz w:val="16"/>
          <w:szCs w:val="16"/>
        </w:rPr>
      </w:pPr>
      <w:r w:rsidRPr="004D335B">
        <w:rPr>
          <w:sz w:val="16"/>
          <w:szCs w:val="16"/>
        </w:rPr>
        <w:t>Psychoanalysis and the Humanities</w:t>
      </w:r>
    </w:p>
    <w:p w14:paraId="42C12AAD" w14:textId="77777777" w:rsidR="008F738F" w:rsidRPr="004D335B" w:rsidRDefault="008F738F" w:rsidP="008F738F">
      <w:pPr>
        <w:rPr>
          <w:sz w:val="16"/>
        </w:rPr>
      </w:pPr>
      <w:r w:rsidRPr="004D335B">
        <w:rPr>
          <w:rStyle w:val="StyleUnderline"/>
          <w:highlight w:val="cyan"/>
        </w:rPr>
        <w:t xml:space="preserve">Psychoanalysis </w:t>
      </w:r>
      <w:r w:rsidRPr="004D335B">
        <w:rPr>
          <w:rStyle w:val="Emphasis"/>
          <w:highlight w:val="cyan"/>
        </w:rPr>
        <w:t xml:space="preserve">claimed </w:t>
      </w:r>
      <w:r w:rsidRPr="004D335B">
        <w:rPr>
          <w:rStyle w:val="Emphasis"/>
        </w:rPr>
        <w:t xml:space="preserve">to be a </w:t>
      </w:r>
      <w:r w:rsidRPr="004D335B">
        <w:rPr>
          <w:rStyle w:val="Emphasis"/>
          <w:highlight w:val="cyan"/>
        </w:rPr>
        <w:t>science</w:t>
      </w:r>
      <w:r w:rsidRPr="004D335B">
        <w:rPr>
          <w:sz w:val="16"/>
          <w:highlight w:val="cyan"/>
        </w:rPr>
        <w:t xml:space="preserve"> </w:t>
      </w:r>
      <w:r w:rsidRPr="004D335B">
        <w:rPr>
          <w:rStyle w:val="StyleUnderline"/>
          <w:highlight w:val="cyan"/>
        </w:rPr>
        <w:t xml:space="preserve">but did not </w:t>
      </w:r>
      <w:r w:rsidRPr="004D335B">
        <w:rPr>
          <w:rStyle w:val="Emphasis"/>
          <w:highlight w:val="cyan"/>
        </w:rPr>
        <w:t>function like</w:t>
      </w:r>
      <w:r w:rsidRPr="004D335B">
        <w:rPr>
          <w:rStyle w:val="Emphasis"/>
        </w:rPr>
        <w:t xml:space="preserve"> </w:t>
      </w:r>
      <w:r w:rsidRPr="004D335B">
        <w:rPr>
          <w:rStyle w:val="Emphasis"/>
          <w:highlight w:val="cyan"/>
        </w:rPr>
        <w:t>one</w:t>
      </w:r>
      <w:r w:rsidRPr="004D335B">
        <w:rPr>
          <w:sz w:val="16"/>
          <w:highlight w:val="cyan"/>
        </w:rPr>
        <w:t xml:space="preserve">. </w:t>
      </w:r>
      <w:r w:rsidRPr="004D335B">
        <w:rPr>
          <w:rStyle w:val="StyleUnderline"/>
          <w:highlight w:val="cyan"/>
        </w:rPr>
        <w:t xml:space="preserve">It failed to </w:t>
      </w:r>
      <w:r w:rsidRPr="004D335B">
        <w:rPr>
          <w:rStyle w:val="Emphasis"/>
          <w:highlight w:val="cyan"/>
        </w:rPr>
        <w:t>operationalize</w:t>
      </w:r>
      <w:r w:rsidRPr="004D335B">
        <w:rPr>
          <w:rStyle w:val="StyleUnderline"/>
        </w:rPr>
        <w:t xml:space="preserve"> its </w:t>
      </w:r>
      <w:r w:rsidRPr="004D335B">
        <w:rPr>
          <w:rStyle w:val="Emphasis"/>
          <w:highlight w:val="cyan"/>
        </w:rPr>
        <w:t>hypotheses</w:t>
      </w:r>
      <w:r w:rsidRPr="004D335B">
        <w:rPr>
          <w:sz w:val="16"/>
        </w:rPr>
        <w:t xml:space="preserve">, </w:t>
      </w:r>
      <w:r w:rsidRPr="004D335B">
        <w:rPr>
          <w:rStyle w:val="StyleUnderline"/>
        </w:rPr>
        <w:t>to</w:t>
      </w:r>
      <w:r w:rsidRPr="004D335B">
        <w:rPr>
          <w:sz w:val="16"/>
        </w:rPr>
        <w:t xml:space="preserve"> </w:t>
      </w:r>
      <w:r w:rsidRPr="004D335B">
        <w:rPr>
          <w:rStyle w:val="Emphasis"/>
          <w:highlight w:val="cyan"/>
        </w:rPr>
        <w:t>test them with empirical methods</w:t>
      </w:r>
      <w:r w:rsidRPr="004D335B">
        <w:rPr>
          <w:sz w:val="16"/>
        </w:rPr>
        <w:t xml:space="preserve">, </w:t>
      </w:r>
      <w:r w:rsidRPr="004D335B">
        <w:rPr>
          <w:rStyle w:val="StyleUnderline"/>
          <w:highlight w:val="cyan"/>
        </w:rPr>
        <w:t>or to remove constructs</w:t>
      </w:r>
      <w:r w:rsidRPr="004D335B">
        <w:rPr>
          <w:rStyle w:val="StyleUnderline"/>
        </w:rPr>
        <w:t xml:space="preserve"> that failed to gain </w:t>
      </w:r>
      <w:r w:rsidRPr="004D335B">
        <w:rPr>
          <w:rStyle w:val="Emphasis"/>
        </w:rPr>
        <w:t>scientific support</w:t>
      </w:r>
      <w:r w:rsidRPr="004D335B">
        <w:rPr>
          <w:sz w:val="16"/>
        </w:rPr>
        <w:t xml:space="preserve">.1 In this way, </w:t>
      </w:r>
      <w:r w:rsidRPr="004D335B">
        <w:rPr>
          <w:rStyle w:val="StyleUnderline"/>
        </w:rPr>
        <w:t xml:space="preserve">the intellectual world of </w:t>
      </w:r>
      <w:r w:rsidRPr="004D335B">
        <w:rPr>
          <w:rStyle w:val="StyleUnderline"/>
          <w:highlight w:val="cyan"/>
        </w:rPr>
        <w:t>psychoanalysis</w:t>
      </w:r>
      <w:r w:rsidRPr="004D335B">
        <w:rPr>
          <w:rStyle w:val="StyleUnderline"/>
        </w:rPr>
        <w:t xml:space="preserve"> more closely </w:t>
      </w:r>
      <w:r w:rsidRPr="004D335B">
        <w:rPr>
          <w:rStyle w:val="StyleUnderline"/>
          <w:highlight w:val="cyan"/>
        </w:rPr>
        <w:t xml:space="preserve">resembles the </w:t>
      </w:r>
      <w:r w:rsidRPr="004D335B">
        <w:rPr>
          <w:rStyle w:val="Emphasis"/>
          <w:highlight w:val="cyan"/>
        </w:rPr>
        <w:t>humanities</w:t>
      </w:r>
      <w:r w:rsidRPr="004D335B">
        <w:rPr>
          <w:sz w:val="16"/>
        </w:rPr>
        <w:t>. Today, with few psychiatrists or clinical psychologists entering psychoanalytic training, the door has been opened to practitioners with backgrounds in other disciplines, including the humanities.</w:t>
      </w:r>
    </w:p>
    <w:p w14:paraId="078F16DA" w14:textId="77777777" w:rsidR="008F738F" w:rsidRPr="004D335B" w:rsidRDefault="008F738F" w:rsidP="008F738F">
      <w:pPr>
        <w:rPr>
          <w:sz w:val="16"/>
          <w:szCs w:val="16"/>
        </w:rPr>
      </w:pPr>
      <w:r w:rsidRPr="004D335B">
        <w:rPr>
          <w:sz w:val="16"/>
          <w:szCs w:val="16"/>
        </w:rPr>
        <w:lastRenderedPageBreak/>
        <w:t xml:space="preserve">This trend is related to a hermeneutic mode of thought,50 which focuses on meaningful interpretations of phenomena, rather than on empirical testing of hypotheses and observations. Since the time of Freud, the typical psychoanalytic paper has consisted of speculations backed up with illustrations, </w:t>
      </w:r>
      <w:proofErr w:type="gramStart"/>
      <w:r w:rsidRPr="004D335B">
        <w:rPr>
          <w:sz w:val="16"/>
          <w:szCs w:val="16"/>
        </w:rPr>
        <w:t>similar to</w:t>
      </w:r>
      <w:proofErr w:type="gramEnd"/>
      <w:r w:rsidRPr="004D335B">
        <w:rPr>
          <w:sz w:val="16"/>
          <w:szCs w:val="16"/>
        </w:rPr>
        <w:t xml:space="preserve"> the methods of literary theory and criticism.</w:t>
      </w:r>
    </w:p>
    <w:p w14:paraId="176C612B" w14:textId="77777777" w:rsidR="008F738F" w:rsidRPr="004D335B" w:rsidRDefault="008F738F" w:rsidP="008F738F">
      <w:pPr>
        <w:rPr>
          <w:sz w:val="16"/>
        </w:rPr>
      </w:pPr>
      <w:r w:rsidRPr="004D335B">
        <w:rPr>
          <w:rStyle w:val="StyleUnderline"/>
        </w:rPr>
        <w:t>One model currently popular in the humanities is</w:t>
      </w:r>
      <w:r w:rsidRPr="004D335B">
        <w:rPr>
          <w:sz w:val="16"/>
        </w:rPr>
        <w:t xml:space="preserve"> “</w:t>
      </w:r>
      <w:r w:rsidRPr="004D335B">
        <w:rPr>
          <w:rStyle w:val="Emphasis"/>
        </w:rPr>
        <w:t>critical theory</w:t>
      </w:r>
      <w:r w:rsidRPr="004D335B">
        <w:rPr>
          <w:sz w:val="16"/>
        </w:rPr>
        <w:t xml:space="preserve">.”51 </w:t>
      </w:r>
      <w:r w:rsidRPr="004D335B">
        <w:rPr>
          <w:rStyle w:val="StyleUnderline"/>
          <w:highlight w:val="cyan"/>
        </w:rPr>
        <w:t xml:space="preserve">This </w:t>
      </w:r>
      <w:r w:rsidRPr="004D335B">
        <w:rPr>
          <w:rStyle w:val="Emphasis"/>
          <w:highlight w:val="cyan"/>
        </w:rPr>
        <w:t>postmodernist approach</w:t>
      </w:r>
      <w:r w:rsidRPr="004D335B">
        <w:rPr>
          <w:sz w:val="16"/>
        </w:rPr>
        <w:t xml:space="preserve"> </w:t>
      </w:r>
      <w:r w:rsidRPr="004D335B">
        <w:rPr>
          <w:rStyle w:val="StyleUnderline"/>
        </w:rPr>
        <w:t xml:space="preserve">uses Marxist concepts to explain phenomena ranging from literature to politics. It </w:t>
      </w:r>
      <w:r w:rsidRPr="004D335B">
        <w:rPr>
          <w:rStyle w:val="StyleUnderline"/>
          <w:highlight w:val="cyan"/>
        </w:rPr>
        <w:t>proposes</w:t>
      </w:r>
      <w:r w:rsidRPr="004D335B">
        <w:rPr>
          <w:rStyle w:val="StyleUnderline"/>
        </w:rPr>
        <w:t xml:space="preserve"> that </w:t>
      </w:r>
      <w:r w:rsidRPr="004D335B">
        <w:rPr>
          <w:rStyle w:val="StyleUnderline"/>
          <w:highlight w:val="cyan"/>
        </w:rPr>
        <w:t xml:space="preserve">truth is entirely </w:t>
      </w:r>
      <w:r w:rsidRPr="004D335B">
        <w:rPr>
          <w:rStyle w:val="Emphasis"/>
          <w:highlight w:val="cyan"/>
        </w:rPr>
        <w:t>relative</w:t>
      </w:r>
      <w:r w:rsidRPr="004D335B">
        <w:rPr>
          <w:rStyle w:val="StyleUnderline"/>
        </w:rPr>
        <w:t xml:space="preserve"> and often governed by </w:t>
      </w:r>
      <w:r w:rsidRPr="004D335B">
        <w:rPr>
          <w:rStyle w:val="Emphasis"/>
        </w:rPr>
        <w:t>hidden</w:t>
      </w:r>
      <w:r w:rsidRPr="004D335B">
        <w:rPr>
          <w:rStyle w:val="StyleUnderline"/>
        </w:rPr>
        <w:t xml:space="preserve"> social </w:t>
      </w:r>
      <w:r w:rsidRPr="004D335B">
        <w:rPr>
          <w:rStyle w:val="Emphasis"/>
        </w:rPr>
        <w:t>forces</w:t>
      </w:r>
      <w:r w:rsidRPr="004D335B">
        <w:rPr>
          <w:sz w:val="16"/>
        </w:rPr>
        <w:t xml:space="preserve">. </w:t>
      </w:r>
      <w:r w:rsidRPr="004D335B">
        <w:rPr>
          <w:rStyle w:val="StyleUnderline"/>
        </w:rPr>
        <w:t>In its most radical form</w:t>
      </w:r>
      <w:r w:rsidRPr="004D335B">
        <w:rPr>
          <w:sz w:val="16"/>
        </w:rPr>
        <w:t xml:space="preserve">, in the work of Michel Foucault,52 critical theory and postmodernism take an </w:t>
      </w:r>
      <w:proofErr w:type="spellStart"/>
      <w:r w:rsidRPr="004D335B">
        <w:rPr>
          <w:sz w:val="16"/>
        </w:rPr>
        <w:t>antiscience</w:t>
      </w:r>
      <w:proofErr w:type="spellEnd"/>
      <w:r w:rsidRPr="004D335B">
        <w:rPr>
          <w:sz w:val="16"/>
        </w:rPr>
        <w:t xml:space="preserve"> position, </w:t>
      </w:r>
      <w:r w:rsidRPr="004D335B">
        <w:rPr>
          <w:rStyle w:val="StyleUnderline"/>
        </w:rPr>
        <w:t xml:space="preserve">denying the existence of objective </w:t>
      </w:r>
      <w:r w:rsidRPr="004D335B">
        <w:rPr>
          <w:rStyle w:val="Emphasis"/>
        </w:rPr>
        <w:t>truth</w:t>
      </w:r>
      <w:r w:rsidRPr="004D335B">
        <w:rPr>
          <w:rStyle w:val="StyleUnderline"/>
        </w:rPr>
        <w:t xml:space="preserve"> </w:t>
      </w:r>
      <w:r w:rsidRPr="004D335B">
        <w:rPr>
          <w:rStyle w:val="StyleUnderline"/>
          <w:highlight w:val="cyan"/>
        </w:rPr>
        <w:t xml:space="preserve">and </w:t>
      </w:r>
      <w:r w:rsidRPr="004D335B">
        <w:rPr>
          <w:rStyle w:val="StyleUnderline"/>
        </w:rPr>
        <w:t xml:space="preserve">viewing scientific findings as ways of </w:t>
      </w:r>
      <w:r w:rsidRPr="004D335B">
        <w:rPr>
          <w:rStyle w:val="StyleUnderline"/>
          <w:highlight w:val="cyan"/>
        </w:rPr>
        <w:t>defending the “</w:t>
      </w:r>
      <w:r w:rsidRPr="004D335B">
        <w:rPr>
          <w:rStyle w:val="Emphasis"/>
          <w:highlight w:val="cyan"/>
        </w:rPr>
        <w:t>hegemony</w:t>
      </w:r>
      <w:r w:rsidRPr="004D335B">
        <w:rPr>
          <w:rStyle w:val="StyleUnderline"/>
          <w:highlight w:val="cyan"/>
        </w:rPr>
        <w:t xml:space="preserve">” of those in </w:t>
      </w:r>
      <w:r w:rsidRPr="004D335B">
        <w:rPr>
          <w:rStyle w:val="Emphasis"/>
          <w:highlight w:val="cyan"/>
        </w:rPr>
        <w:t>power</w:t>
      </w:r>
      <w:r w:rsidRPr="004D335B">
        <w:rPr>
          <w:sz w:val="16"/>
        </w:rPr>
        <w:t>.</w:t>
      </w:r>
    </w:p>
    <w:p w14:paraId="33D87C66" w14:textId="77777777" w:rsidR="008F738F" w:rsidRDefault="008F738F" w:rsidP="008F738F">
      <w:pPr>
        <w:rPr>
          <w:rStyle w:val="StyleUnderline"/>
        </w:rPr>
      </w:pPr>
      <w:r w:rsidRPr="004D335B">
        <w:rPr>
          <w:rStyle w:val="StyleUnderline"/>
          <w:highlight w:val="cyan"/>
        </w:rPr>
        <w:t>Some</w:t>
      </w:r>
      <w:r w:rsidRPr="004D335B">
        <w:rPr>
          <w:rStyle w:val="StyleUnderline"/>
        </w:rPr>
        <w:t xml:space="preserve"> humanist scholars have </w:t>
      </w:r>
      <w:r w:rsidRPr="004D335B">
        <w:rPr>
          <w:rStyle w:val="StyleUnderline"/>
          <w:highlight w:val="cyan"/>
        </w:rPr>
        <w:t>adopted the ideas of</w:t>
      </w:r>
      <w:r w:rsidRPr="004D335B">
        <w:rPr>
          <w:sz w:val="16"/>
        </w:rPr>
        <w:t xml:space="preserve"> Jacques </w:t>
      </w:r>
      <w:r w:rsidRPr="004D335B">
        <w:rPr>
          <w:rStyle w:val="Emphasis"/>
          <w:highlight w:val="cyan"/>
        </w:rPr>
        <w:t>Lacan</w:t>
      </w:r>
      <w:r w:rsidRPr="004D335B">
        <w:rPr>
          <w:sz w:val="16"/>
        </w:rPr>
        <w:t xml:space="preserve">, a French psychoanalyst </w:t>
      </w:r>
      <w:r w:rsidRPr="004D335B">
        <w:rPr>
          <w:rStyle w:val="StyleUnderline"/>
          <w:highlight w:val="cyan"/>
        </w:rPr>
        <w:t>who created his own</w:t>
      </w:r>
      <w:r w:rsidRPr="004D335B">
        <w:rPr>
          <w:rStyle w:val="StyleUnderline"/>
        </w:rPr>
        <w:t xml:space="preserve"> movement and </w:t>
      </w:r>
      <w:r w:rsidRPr="004D335B">
        <w:rPr>
          <w:rStyle w:val="StyleUnderline"/>
          <w:highlight w:val="cyan"/>
        </w:rPr>
        <w:t>whose</w:t>
      </w:r>
      <w:r w:rsidRPr="004D335B">
        <w:rPr>
          <w:rStyle w:val="StyleUnderline"/>
        </w:rPr>
        <w:t xml:space="preserve"> </w:t>
      </w:r>
      <w:r w:rsidRPr="004D335B">
        <w:rPr>
          <w:rStyle w:val="Emphasis"/>
          <w:highlight w:val="cyan"/>
        </w:rPr>
        <w:t xml:space="preserve">eccentric </w:t>
      </w:r>
      <w:r w:rsidRPr="004D335B">
        <w:rPr>
          <w:rStyle w:val="Emphasis"/>
        </w:rPr>
        <w:t xml:space="preserve">clinical </w:t>
      </w:r>
      <w:r w:rsidRPr="004D335B">
        <w:rPr>
          <w:rStyle w:val="Emphasis"/>
          <w:highlight w:val="cyan"/>
        </w:rPr>
        <w:t>practice</w:t>
      </w:r>
      <w:r w:rsidRPr="004D335B">
        <w:rPr>
          <w:sz w:val="16"/>
        </w:rPr>
        <w:t xml:space="preserve"> </w:t>
      </w:r>
      <w:r w:rsidRPr="004D335B">
        <w:rPr>
          <w:rStyle w:val="StyleUnderline"/>
          <w:highlight w:val="cyan"/>
        </w:rPr>
        <w:t>resembled</w:t>
      </w:r>
      <w:r w:rsidRPr="004D335B">
        <w:rPr>
          <w:rStyle w:val="StyleUnderline"/>
        </w:rPr>
        <w:t xml:space="preserve"> that of </w:t>
      </w:r>
      <w:r w:rsidRPr="004D335B">
        <w:rPr>
          <w:rStyle w:val="StyleUnderline"/>
          <w:highlight w:val="cyan"/>
        </w:rPr>
        <w:t xml:space="preserve">a </w:t>
      </w:r>
      <w:r w:rsidRPr="004D335B">
        <w:rPr>
          <w:rStyle w:val="Emphasis"/>
          <w:highlight w:val="cyan"/>
        </w:rPr>
        <w:t>cult leader</w:t>
      </w:r>
      <w:r w:rsidRPr="004D335B">
        <w:rPr>
          <w:rStyle w:val="StyleUnderline"/>
        </w:rPr>
        <w:t>.</w:t>
      </w:r>
      <w:r w:rsidRPr="004D335B">
        <w:rPr>
          <w:sz w:val="16"/>
        </w:rPr>
        <w:t xml:space="preserve">53 Moreover, </w:t>
      </w:r>
      <w:r w:rsidRPr="004D335B">
        <w:rPr>
          <w:rStyle w:val="StyleUnderline"/>
          <w:highlight w:val="cyan"/>
        </w:rPr>
        <w:t>recruitment of</w:t>
      </w:r>
      <w:r w:rsidRPr="004D335B">
        <w:rPr>
          <w:rStyle w:val="StyleUnderline"/>
        </w:rPr>
        <w:t xml:space="preserve"> </w:t>
      </w:r>
      <w:r w:rsidRPr="004D335B">
        <w:rPr>
          <w:rStyle w:val="Emphasis"/>
        </w:rPr>
        <w:t>professionals</w:t>
      </w:r>
      <w:r w:rsidRPr="004D335B">
        <w:rPr>
          <w:rStyle w:val="StyleUnderline"/>
        </w:rPr>
        <w:t xml:space="preserve"> and </w:t>
      </w:r>
      <w:r w:rsidRPr="004D335B">
        <w:rPr>
          <w:rStyle w:val="Emphasis"/>
          <w:highlight w:val="cyan"/>
        </w:rPr>
        <w:t>academics</w:t>
      </w:r>
      <w:r w:rsidRPr="004D335B">
        <w:rPr>
          <w:sz w:val="16"/>
          <w:highlight w:val="cyan"/>
        </w:rPr>
        <w:t xml:space="preserve"> </w:t>
      </w:r>
      <w:r w:rsidRPr="004D335B">
        <w:rPr>
          <w:rStyle w:val="StyleUnderline"/>
          <w:highlight w:val="cyan"/>
        </w:rPr>
        <w:t xml:space="preserve">with </w:t>
      </w:r>
      <w:r w:rsidRPr="004D335B">
        <w:rPr>
          <w:rStyle w:val="Emphasis"/>
          <w:highlight w:val="cyan"/>
        </w:rPr>
        <w:t>no training in science</w:t>
      </w:r>
      <w:r w:rsidRPr="004D335B">
        <w:rPr>
          <w:rStyle w:val="StyleUnderline"/>
        </w:rPr>
        <w:t xml:space="preserve"> </w:t>
      </w:r>
      <w:r w:rsidRPr="004D335B">
        <w:rPr>
          <w:rStyle w:val="StyleUnderline"/>
          <w:highlight w:val="cyan"/>
        </w:rPr>
        <w:t>could lead to</w:t>
      </w:r>
      <w:r w:rsidRPr="004D335B">
        <w:rPr>
          <w:rStyle w:val="StyleUnderline"/>
        </w:rPr>
        <w:t xml:space="preserve"> an increasing </w:t>
      </w:r>
      <w:r w:rsidRPr="004D335B">
        <w:rPr>
          <w:rStyle w:val="Emphasis"/>
          <w:highlight w:val="cyan"/>
        </w:rPr>
        <w:t>isolation of the discipline</w:t>
      </w:r>
      <w:r w:rsidRPr="004D335B">
        <w:rPr>
          <w:sz w:val="16"/>
        </w:rPr>
        <w:t xml:space="preserve">. </w:t>
      </w:r>
      <w:r w:rsidRPr="004D335B">
        <w:rPr>
          <w:rStyle w:val="StyleUnderline"/>
        </w:rPr>
        <w:t xml:space="preserve">While only a few contemporary psychoanalysts have embraced postmodernism, the humanities have made use of psychoanalytical </w:t>
      </w:r>
      <w:r w:rsidRPr="004D335B">
        <w:rPr>
          <w:rStyle w:val="Emphasis"/>
        </w:rPr>
        <w:t>concepts</w:t>
      </w:r>
      <w:r w:rsidRPr="004D335B">
        <w:rPr>
          <w:rStyle w:val="StyleUnderline"/>
        </w:rPr>
        <w:t xml:space="preserve"> for their own </w:t>
      </w:r>
      <w:r w:rsidRPr="004D335B">
        <w:rPr>
          <w:rStyle w:val="Emphasis"/>
        </w:rPr>
        <w:t>purposes</w:t>
      </w:r>
      <w:r w:rsidRPr="004D335B">
        <w:rPr>
          <w:rStyle w:val="StyleUnderline"/>
        </w:rPr>
        <w:t xml:space="preserve"> as a way of understanding </w:t>
      </w:r>
      <w:r w:rsidRPr="004D335B">
        <w:rPr>
          <w:rStyle w:val="Emphasis"/>
        </w:rPr>
        <w:t>literature</w:t>
      </w:r>
      <w:r w:rsidRPr="004D335B">
        <w:rPr>
          <w:rStyle w:val="StyleUnderline"/>
        </w:rPr>
        <w:t xml:space="preserve"> and </w:t>
      </w:r>
      <w:r w:rsidRPr="004D335B">
        <w:rPr>
          <w:rStyle w:val="Emphasis"/>
        </w:rPr>
        <w:t>history</w:t>
      </w:r>
      <w:r w:rsidRPr="004D335B">
        <w:rPr>
          <w:rStyle w:val="StyleUnderline"/>
        </w:rPr>
        <w:t>.</w:t>
      </w:r>
    </w:p>
    <w:p w14:paraId="13291D5D" w14:textId="77777777" w:rsidR="008F738F" w:rsidRPr="004D335B" w:rsidRDefault="008F738F" w:rsidP="008F738F">
      <w:pPr>
        <w:pStyle w:val="Heading4"/>
      </w:pPr>
      <w:r w:rsidRPr="004D335B">
        <w:t>Psychoanalysis isn’t universal and scaling it up to political conclusions is colonialist</w:t>
      </w:r>
    </w:p>
    <w:p w14:paraId="2B583721" w14:textId="77777777" w:rsidR="008F738F" w:rsidRPr="004D335B" w:rsidRDefault="008F738F" w:rsidP="008F738F">
      <w:r w:rsidRPr="004D335B">
        <w:rPr>
          <w:rStyle w:val="Style13ptBold"/>
        </w:rPr>
        <w:t>Rogers, 17</w:t>
      </w:r>
      <w:r w:rsidRPr="004D335B">
        <w:t xml:space="preserve">—Senior Lecturer in Criminology in the School of Political Sciences at the University of Melbourne and Adjunct Professor at Griffith Law School, Queensland (Juliet, “Is Psychoanalysis Universal? Politics, Desire, and Law in Colonial Contexts,” Political Psychology, Vol. 38, No. 4, 2017, </w:t>
      </w:r>
      <w:proofErr w:type="spellStart"/>
      <w:r w:rsidRPr="004D335B">
        <w:t>dml</w:t>
      </w:r>
      <w:proofErr w:type="spellEnd"/>
      <w:r w:rsidRPr="004D335B">
        <w:t>)</w:t>
      </w:r>
    </w:p>
    <w:p w14:paraId="7247A542" w14:textId="77777777" w:rsidR="008F738F" w:rsidRPr="004D335B" w:rsidRDefault="008F738F" w:rsidP="008F738F"/>
    <w:p w14:paraId="419BBEA0" w14:textId="77777777" w:rsidR="008F738F" w:rsidRPr="004D335B" w:rsidRDefault="008F738F" w:rsidP="008F738F">
      <w:pPr>
        <w:rPr>
          <w:sz w:val="16"/>
        </w:rPr>
      </w:pPr>
      <w:r w:rsidRPr="004D335B">
        <w:rPr>
          <w:rStyle w:val="StyleUnderline"/>
          <w:highlight w:val="cyan"/>
        </w:rPr>
        <w:t xml:space="preserve">The </w:t>
      </w:r>
      <w:r w:rsidRPr="004D335B">
        <w:rPr>
          <w:rStyle w:val="Emphasis"/>
          <w:highlight w:val="cyan"/>
        </w:rPr>
        <w:t>presumption of</w:t>
      </w:r>
      <w:r w:rsidRPr="004D335B">
        <w:rPr>
          <w:rStyle w:val="Emphasis"/>
        </w:rPr>
        <w:t xml:space="preserve"> a </w:t>
      </w:r>
      <w:r w:rsidRPr="004D335B">
        <w:rPr>
          <w:rStyle w:val="Emphasis"/>
          <w:highlight w:val="cyan"/>
        </w:rPr>
        <w:t>universal</w:t>
      </w:r>
      <w:r w:rsidRPr="004D335B">
        <w:rPr>
          <w:rStyle w:val="Emphasis"/>
        </w:rPr>
        <w:t xml:space="preserve"> form of </w:t>
      </w:r>
      <w:r w:rsidRPr="004D335B">
        <w:rPr>
          <w:rStyle w:val="Emphasis"/>
          <w:highlight w:val="cyan"/>
        </w:rPr>
        <w:t>desire</w:t>
      </w:r>
      <w:r w:rsidRPr="004D335B">
        <w:rPr>
          <w:rStyle w:val="StyleUnderline"/>
          <w:highlight w:val="cyan"/>
        </w:rPr>
        <w:t xml:space="preserve"> is an important starting point</w:t>
      </w:r>
      <w:r w:rsidRPr="004D335B">
        <w:rPr>
          <w:rStyle w:val="StyleUnderline"/>
        </w:rPr>
        <w:t xml:space="preserve"> for the analyst</w:t>
      </w:r>
      <w:r w:rsidRPr="004D335B">
        <w:rPr>
          <w:sz w:val="16"/>
        </w:rPr>
        <w:t xml:space="preserve"> of any patient who arrives on the couch in the psychoanalytic clinic. The psychoanalyst can only offer certain parameters, with all their limitations. The patient, if the analyst allows for an interrogation of their own forms of resistance, however, can speak back to any frame of desire that the analyst presumes or proposes. And the analyst—if Jacques Lacan’s thoughts on resistance are taken seriously (Lacan, 2007, p. 497; Rogers, 2016, pp. 183–187)—must listen, attend, learn, and adapt. But </w:t>
      </w:r>
      <w:r w:rsidRPr="004D335B">
        <w:rPr>
          <w:rStyle w:val="StyleUnderline"/>
        </w:rPr>
        <w:t xml:space="preserve">when the desires of subjects are </w:t>
      </w:r>
      <w:r w:rsidRPr="004D335B">
        <w:rPr>
          <w:rStyle w:val="Emphasis"/>
        </w:rPr>
        <w:t>extended into the political realm</w:t>
      </w:r>
      <w:r w:rsidRPr="004D335B">
        <w:rPr>
          <w:rStyle w:val="StyleUnderline"/>
        </w:rPr>
        <w:t xml:space="preserve">, when the wants and needs of every subject are </w:t>
      </w:r>
      <w:r w:rsidRPr="004D335B">
        <w:rPr>
          <w:rStyle w:val="Emphasis"/>
        </w:rPr>
        <w:t>presumed to articulate</w:t>
      </w:r>
      <w:r w:rsidRPr="004D335B">
        <w:rPr>
          <w:rStyle w:val="StyleUnderline"/>
        </w:rPr>
        <w:t xml:space="preserve"> with a </w:t>
      </w:r>
      <w:r w:rsidRPr="004D335B">
        <w:rPr>
          <w:rStyle w:val="Emphasis"/>
        </w:rPr>
        <w:t>psychoanalytic notion of universal desire</w:t>
      </w:r>
      <w:r w:rsidRPr="004D335B">
        <w:rPr>
          <w:rStyle w:val="StyleUnderline"/>
        </w:rPr>
        <w:t xml:space="preserve">, then </w:t>
      </w:r>
      <w:r w:rsidRPr="004D335B">
        <w:rPr>
          <w:rStyle w:val="Emphasis"/>
        </w:rPr>
        <w:t>something is lost</w:t>
      </w:r>
      <w:r w:rsidRPr="004D335B">
        <w:rPr>
          <w:sz w:val="16"/>
        </w:rPr>
        <w:t xml:space="preserve">. That something might be called the desire of the other, or it might not be called desire at all. </w:t>
      </w:r>
    </w:p>
    <w:p w14:paraId="0EECDE77" w14:textId="77777777" w:rsidR="008F738F" w:rsidRPr="004D335B" w:rsidRDefault="008F738F" w:rsidP="008F738F">
      <w:pPr>
        <w:rPr>
          <w:sz w:val="16"/>
        </w:rPr>
      </w:pPr>
      <w:r w:rsidRPr="004D335B">
        <w:rPr>
          <w:sz w:val="16"/>
        </w:rPr>
        <w:t xml:space="preserve">The desire of the other is not easily seen in the wake of European Enlightenment that has engulfed the imagination of psychoanalytic and political theorists and practitioners alike. It is not easily seen, and it is not easily conversed with when epistemological work presumes a trajectory of desire and then applies it. In this application, </w:t>
      </w:r>
      <w:r w:rsidRPr="004D335B">
        <w:rPr>
          <w:rStyle w:val="StyleUnderline"/>
          <w:highlight w:val="cyan"/>
        </w:rPr>
        <w:t xml:space="preserve">there is </w:t>
      </w:r>
      <w:r w:rsidRPr="004D335B">
        <w:rPr>
          <w:rStyle w:val="Emphasis"/>
          <w:highlight w:val="cyan"/>
        </w:rPr>
        <w:t>little space</w:t>
      </w:r>
      <w:r w:rsidRPr="004D335B">
        <w:rPr>
          <w:rStyle w:val="StyleUnderline"/>
          <w:highlight w:val="cyan"/>
        </w:rPr>
        <w:t xml:space="preserve"> for a </w:t>
      </w:r>
      <w:r w:rsidRPr="004D335B">
        <w:rPr>
          <w:rStyle w:val="Emphasis"/>
          <w:highlight w:val="cyan"/>
        </w:rPr>
        <w:t>radically other</w:t>
      </w:r>
      <w:r w:rsidRPr="004D335B">
        <w:rPr>
          <w:rStyle w:val="Emphasis"/>
        </w:rPr>
        <w:t xml:space="preserve"> performance</w:t>
      </w:r>
      <w:r w:rsidRPr="004D335B">
        <w:rPr>
          <w:rStyle w:val="StyleUnderline"/>
        </w:rPr>
        <w:t xml:space="preserve"> of </w:t>
      </w:r>
      <w:r w:rsidRPr="004D335B">
        <w:rPr>
          <w:rStyle w:val="StyleUnderline"/>
          <w:highlight w:val="cyan"/>
        </w:rPr>
        <w:t>politics</w:t>
      </w:r>
      <w:r w:rsidRPr="004D335B">
        <w:rPr>
          <w:rStyle w:val="StyleUnderline"/>
        </w:rPr>
        <w:t xml:space="preserve"> as action or imagination </w:t>
      </w:r>
      <w:r w:rsidRPr="004D335B">
        <w:rPr>
          <w:rStyle w:val="StyleUnderline"/>
          <w:highlight w:val="cyan"/>
        </w:rPr>
        <w:t>to appear</w:t>
      </w:r>
      <w:r w:rsidRPr="004D335B">
        <w:rPr>
          <w:rStyle w:val="StyleUnderline"/>
        </w:rPr>
        <w:t xml:space="preserve">. </w:t>
      </w:r>
      <w:r w:rsidRPr="004D335B">
        <w:rPr>
          <w:rStyle w:val="StyleUnderline"/>
          <w:highlight w:val="cyan"/>
        </w:rPr>
        <w:t>The subject</w:t>
      </w:r>
      <w:r w:rsidRPr="004D335B">
        <w:rPr>
          <w:rStyle w:val="StyleUnderline"/>
        </w:rPr>
        <w:t xml:space="preserve"> who is subsumed into this imagination</w:t>
      </w:r>
      <w:r w:rsidRPr="004D335B">
        <w:rPr>
          <w:sz w:val="16"/>
        </w:rPr>
        <w:t>—the subject Gayatri Spivak (1996)1 describes as “the Other of Europe”—</w:t>
      </w:r>
      <w:r w:rsidRPr="004D335B">
        <w:rPr>
          <w:rStyle w:val="StyleUnderline"/>
          <w:highlight w:val="cyan"/>
        </w:rPr>
        <w:t xml:space="preserve">has </w:t>
      </w:r>
      <w:r w:rsidRPr="004D335B">
        <w:rPr>
          <w:rStyle w:val="Emphasis"/>
          <w:highlight w:val="cyan"/>
        </w:rPr>
        <w:t>little opportunity to do more</w:t>
      </w:r>
      <w:r w:rsidRPr="004D335B">
        <w:rPr>
          <w:rStyle w:val="StyleUnderline"/>
          <w:highlight w:val="cyan"/>
        </w:rPr>
        <w:t xml:space="preserve"> than “</w:t>
      </w:r>
      <w:r w:rsidRPr="004D335B">
        <w:rPr>
          <w:rStyle w:val="Emphasis"/>
          <w:highlight w:val="cyan"/>
        </w:rPr>
        <w:t>utter</w:t>
      </w:r>
      <w:r w:rsidRPr="004D335B">
        <w:rPr>
          <w:rStyle w:val="StyleUnderline"/>
          <w:highlight w:val="cyan"/>
        </w:rPr>
        <w:t>” under the weight of its imagined subjectivity</w:t>
      </w:r>
      <w:r w:rsidRPr="004D335B">
        <w:rPr>
          <w:sz w:val="16"/>
        </w:rPr>
        <w:t xml:space="preserve">. As Spivak (1999) says: </w:t>
      </w:r>
    </w:p>
    <w:p w14:paraId="301F22A5" w14:textId="77777777" w:rsidR="008F738F" w:rsidRPr="004D335B" w:rsidRDefault="008F738F" w:rsidP="008F738F">
      <w:pPr>
        <w:rPr>
          <w:sz w:val="16"/>
        </w:rPr>
      </w:pPr>
      <w:r w:rsidRPr="004D335B">
        <w:rPr>
          <w:rStyle w:val="StyleUnderline"/>
        </w:rPr>
        <w:t xml:space="preserve">[I]n the constitution of that Other of Europe, </w:t>
      </w:r>
      <w:r w:rsidRPr="004D335B">
        <w:rPr>
          <w:rStyle w:val="Emphasis"/>
        </w:rPr>
        <w:t>great care</w:t>
      </w:r>
      <w:r w:rsidRPr="004D335B">
        <w:rPr>
          <w:rStyle w:val="StyleUnderline"/>
        </w:rPr>
        <w:t xml:space="preserve"> was taken to </w:t>
      </w:r>
      <w:r w:rsidRPr="004D335B">
        <w:rPr>
          <w:rStyle w:val="Emphasis"/>
        </w:rPr>
        <w:t>obliterate the textual ingredients</w:t>
      </w:r>
      <w:r w:rsidRPr="004D335B">
        <w:rPr>
          <w:rStyle w:val="StyleUnderline"/>
        </w:rPr>
        <w:t xml:space="preserve"> with which such a subject could cathect, could occupy (invest?) its itinerary</w:t>
      </w:r>
      <w:r w:rsidRPr="004D335B">
        <w:rPr>
          <w:sz w:val="16"/>
        </w:rPr>
        <w:t xml:space="preserve">—not only by ideological and scientific production, but also by the institution of the law. (p. 266) </w:t>
      </w:r>
    </w:p>
    <w:p w14:paraId="3580DC40" w14:textId="77777777" w:rsidR="008F738F" w:rsidRPr="004D335B" w:rsidRDefault="008F738F" w:rsidP="008F738F">
      <w:pPr>
        <w:rPr>
          <w:sz w:val="16"/>
        </w:rPr>
      </w:pPr>
      <w:r w:rsidRPr="004D335B">
        <w:rPr>
          <w:rStyle w:val="StyleUnderline"/>
        </w:rPr>
        <w:t xml:space="preserve">Psychoanalysis is </w:t>
      </w:r>
      <w:r w:rsidRPr="004D335B">
        <w:rPr>
          <w:rStyle w:val="Emphasis"/>
        </w:rPr>
        <w:t>as guilty</w:t>
      </w:r>
      <w:r w:rsidRPr="004D335B">
        <w:rPr>
          <w:rStyle w:val="StyleUnderline"/>
        </w:rPr>
        <w:t xml:space="preserve"> of exercising such a form of “</w:t>
      </w:r>
      <w:r w:rsidRPr="004D335B">
        <w:rPr>
          <w:rStyle w:val="Emphasis"/>
        </w:rPr>
        <w:t>great care</w:t>
      </w:r>
      <w:r w:rsidRPr="004D335B">
        <w:rPr>
          <w:rStyle w:val="StyleUnderline"/>
        </w:rPr>
        <w:t>”</w:t>
      </w:r>
      <w:r w:rsidRPr="004D335B">
        <w:rPr>
          <w:sz w:val="16"/>
        </w:rPr>
        <w:t xml:space="preserve"> as many of the occupations of French intellectuals that Spivak has criticized for doing so. </w:t>
      </w:r>
      <w:r w:rsidRPr="004D335B">
        <w:rPr>
          <w:rStyle w:val="StyleUnderline"/>
          <w:highlight w:val="cyan"/>
        </w:rPr>
        <w:t>Psychoanalysis</w:t>
      </w:r>
      <w:r w:rsidRPr="004D335B">
        <w:rPr>
          <w:sz w:val="16"/>
        </w:rPr>
        <w:t xml:space="preserve">, with its attention to the many forms of the unconscious, can appear otherwise than guilty of this. It can appear more open, generous, and curious about the many forms that desire can take. In its later forms of attention to a politically constituted “symbolic order” under the guidance of Lacan (2007), it can also appear more attentive to the particularities of desires informed by a politics of the time. I argue here, however, that attention </w:t>
      </w:r>
      <w:r w:rsidRPr="004D335B">
        <w:rPr>
          <w:rStyle w:val="StyleUnderline"/>
        </w:rPr>
        <w:t xml:space="preserve">is </w:t>
      </w:r>
      <w:r w:rsidRPr="004D335B">
        <w:rPr>
          <w:rStyle w:val="Emphasis"/>
        </w:rPr>
        <w:t>already constituted</w:t>
      </w:r>
      <w:r w:rsidRPr="004D335B">
        <w:rPr>
          <w:rStyle w:val="StyleUnderline"/>
        </w:rPr>
        <w:t xml:space="preserve"> by an imagination of a subject who wants, who needs, who desires objects, things, rights, in a mode which </w:t>
      </w:r>
      <w:r w:rsidRPr="004D335B">
        <w:rPr>
          <w:rStyle w:val="Emphasis"/>
          <w:highlight w:val="cyan"/>
        </w:rPr>
        <w:t>cannot not start from</w:t>
      </w:r>
      <w:r w:rsidRPr="004D335B">
        <w:rPr>
          <w:rStyle w:val="Emphasis"/>
        </w:rPr>
        <w:t xml:space="preserve"> a point of origin</w:t>
      </w:r>
      <w:r w:rsidRPr="004D335B">
        <w:rPr>
          <w:rStyle w:val="StyleUnderline"/>
        </w:rPr>
        <w:t xml:space="preserve">, and </w:t>
      </w:r>
      <w:r w:rsidRPr="004D335B">
        <w:rPr>
          <w:rStyle w:val="StyleUnderline"/>
          <w:highlight w:val="cyan"/>
        </w:rPr>
        <w:t xml:space="preserve">a </w:t>
      </w:r>
      <w:r w:rsidRPr="004D335B">
        <w:rPr>
          <w:rStyle w:val="Emphasis"/>
          <w:highlight w:val="cyan"/>
        </w:rPr>
        <w:t>particular political form of origin</w:t>
      </w:r>
      <w:r w:rsidRPr="004D335B">
        <w:rPr>
          <w:rStyle w:val="StyleUnderline"/>
          <w:highlight w:val="cyan"/>
        </w:rPr>
        <w:t xml:space="preserve"> which then </w:t>
      </w:r>
      <w:r w:rsidRPr="004D335B">
        <w:rPr>
          <w:rStyle w:val="Emphasis"/>
          <w:highlight w:val="cyan"/>
        </w:rPr>
        <w:t>precludes the recognition</w:t>
      </w:r>
      <w:r w:rsidRPr="004D335B">
        <w:rPr>
          <w:sz w:val="16"/>
        </w:rPr>
        <w:t xml:space="preserve">—in </w:t>
      </w:r>
      <w:r w:rsidRPr="004D335B">
        <w:rPr>
          <w:sz w:val="16"/>
        </w:rPr>
        <w:lastRenderedPageBreak/>
        <w:t>both the clinic and in political analysis2 —</w:t>
      </w:r>
      <w:r w:rsidRPr="004D335B">
        <w:rPr>
          <w:rStyle w:val="StyleUnderline"/>
          <w:highlight w:val="cyan"/>
        </w:rPr>
        <w:t xml:space="preserve">of </w:t>
      </w:r>
      <w:r w:rsidRPr="004D335B">
        <w:rPr>
          <w:rStyle w:val="Emphasis"/>
          <w:highlight w:val="cyan"/>
        </w:rPr>
        <w:t>other forms of desire</w:t>
      </w:r>
      <w:r w:rsidRPr="004D335B">
        <w:rPr>
          <w:sz w:val="16"/>
        </w:rPr>
        <w:t xml:space="preserve">, “with which such a subject could cathect, could occupy (invest?) its itinerary.” </w:t>
      </w:r>
      <w:r w:rsidRPr="004D335B">
        <w:rPr>
          <w:rStyle w:val="StyleUnderline"/>
        </w:rPr>
        <w:t xml:space="preserve">When practices such as political psychoanalysis </w:t>
      </w:r>
      <w:r w:rsidRPr="004D335B">
        <w:rPr>
          <w:rStyle w:val="Emphasis"/>
        </w:rPr>
        <w:t>presume a particular form of desire</w:t>
      </w:r>
      <w:r w:rsidRPr="004D335B">
        <w:rPr>
          <w:rStyle w:val="StyleUnderline"/>
        </w:rPr>
        <w:t xml:space="preserve">, </w:t>
      </w:r>
      <w:r w:rsidRPr="004D335B">
        <w:rPr>
          <w:rStyle w:val="StyleUnderline"/>
          <w:highlight w:val="cyan"/>
        </w:rPr>
        <w:t>what is at stake</w:t>
      </w:r>
      <w:r w:rsidRPr="004D335B">
        <w:rPr>
          <w:rStyle w:val="StyleUnderline"/>
        </w:rPr>
        <w:t xml:space="preserve"> in this constitution of desire </w:t>
      </w:r>
      <w:r w:rsidRPr="004D335B">
        <w:rPr>
          <w:rStyle w:val="StyleUnderline"/>
          <w:highlight w:val="cyan"/>
        </w:rPr>
        <w:t xml:space="preserve">is the </w:t>
      </w:r>
      <w:r w:rsidRPr="004D335B">
        <w:rPr>
          <w:rStyle w:val="Emphasis"/>
          <w:highlight w:val="cyan"/>
        </w:rPr>
        <w:t>political subject</w:t>
      </w:r>
      <w:r w:rsidRPr="004D335B">
        <w:rPr>
          <w:rStyle w:val="StyleUnderline"/>
        </w:rPr>
        <w:t xml:space="preserve"> or </w:t>
      </w:r>
      <w:r w:rsidRPr="004D335B">
        <w:rPr>
          <w:rStyle w:val="StyleUnderline"/>
          <w:highlight w:val="cyan"/>
        </w:rPr>
        <w:t xml:space="preserve">the </w:t>
      </w:r>
      <w:r w:rsidRPr="004D335B">
        <w:rPr>
          <w:rStyle w:val="Emphasis"/>
          <w:highlight w:val="cyan"/>
        </w:rPr>
        <w:t>Other</w:t>
      </w:r>
      <w:r w:rsidRPr="004D335B">
        <w:rPr>
          <w:rStyle w:val="Emphasis"/>
        </w:rPr>
        <w:t xml:space="preserve"> of Europe</w:t>
      </w:r>
      <w:r w:rsidRPr="004D335B">
        <w:rPr>
          <w:rStyle w:val="StyleUnderline"/>
        </w:rPr>
        <w:t xml:space="preserve"> </w:t>
      </w:r>
      <w:r w:rsidRPr="004D335B">
        <w:rPr>
          <w:rStyle w:val="StyleUnderline"/>
          <w:highlight w:val="cyan"/>
        </w:rPr>
        <w:t>who cannot “speak,”</w:t>
      </w:r>
      <w:r w:rsidRPr="004D335B">
        <w:rPr>
          <w:sz w:val="16"/>
        </w:rPr>
        <w:t xml:space="preserve"> in Spivak’s terms. </w:t>
      </w:r>
      <w:r w:rsidRPr="004D335B">
        <w:rPr>
          <w:rStyle w:val="StyleUnderline"/>
          <w:highlight w:val="cyan"/>
        </w:rPr>
        <w:t>What is lost</w:t>
      </w:r>
      <w:r w:rsidRPr="004D335B">
        <w:rPr>
          <w:rStyle w:val="StyleUnderline"/>
        </w:rPr>
        <w:t xml:space="preserve"> might be called </w:t>
      </w:r>
      <w:r w:rsidRPr="004D335B">
        <w:rPr>
          <w:rStyle w:val="Emphasis"/>
        </w:rPr>
        <w:t>radical desire</w:t>
      </w:r>
      <w:r w:rsidRPr="004D335B">
        <w:rPr>
          <w:rStyle w:val="StyleUnderline"/>
        </w:rPr>
        <w:t xml:space="preserve">; it might be an </w:t>
      </w:r>
      <w:r w:rsidRPr="004D335B">
        <w:rPr>
          <w:rStyle w:val="Emphasis"/>
        </w:rPr>
        <w:t>itinerary which is cathected</w:t>
      </w:r>
      <w:r w:rsidRPr="004D335B">
        <w:rPr>
          <w:rStyle w:val="StyleUnderline"/>
        </w:rPr>
        <w:t xml:space="preserve"> or </w:t>
      </w:r>
      <w:r w:rsidRPr="004D335B">
        <w:rPr>
          <w:rStyle w:val="Emphasis"/>
        </w:rPr>
        <w:t>invested otherwise</w:t>
      </w:r>
      <w:r w:rsidRPr="004D335B">
        <w:rPr>
          <w:rStyle w:val="StyleUnderline"/>
        </w:rPr>
        <w:t>, and</w:t>
      </w:r>
      <w:r w:rsidRPr="004D335B">
        <w:rPr>
          <w:sz w:val="16"/>
        </w:rPr>
        <w:t xml:space="preserve">, as such, </w:t>
      </w:r>
      <w:r w:rsidRPr="004D335B">
        <w:rPr>
          <w:rStyle w:val="StyleUnderline"/>
        </w:rPr>
        <w:t xml:space="preserve">it </w:t>
      </w:r>
      <w:r w:rsidRPr="004D335B">
        <w:rPr>
          <w:rStyle w:val="Emphasis"/>
          <w:highlight w:val="cyan"/>
        </w:rPr>
        <w:t>might not be recognizable</w:t>
      </w:r>
      <w:r w:rsidRPr="004D335B">
        <w:rPr>
          <w:rStyle w:val="StyleUnderline"/>
          <w:highlight w:val="cyan"/>
        </w:rPr>
        <w:t xml:space="preserve"> in psychoanalysis</w:t>
      </w:r>
      <w:r w:rsidRPr="004D335B">
        <w:rPr>
          <w:rStyle w:val="StyleUnderline"/>
        </w:rPr>
        <w:t xml:space="preserve"> or in contemporary political psychology at all</w:t>
      </w:r>
      <w:r w:rsidRPr="004D335B">
        <w:rPr>
          <w:sz w:val="16"/>
        </w:rPr>
        <w:t xml:space="preserve">. </w:t>
      </w:r>
    </w:p>
    <w:p w14:paraId="2B8E4198" w14:textId="77777777" w:rsidR="008F738F" w:rsidRPr="004D335B" w:rsidRDefault="008F738F" w:rsidP="008F738F">
      <w:pPr>
        <w:rPr>
          <w:sz w:val="16"/>
        </w:rPr>
      </w:pPr>
      <w:r w:rsidRPr="004D335B">
        <w:rPr>
          <w:rStyle w:val="StyleUnderline"/>
        </w:rPr>
        <w:t xml:space="preserve">The nonrecognition of the Other of Europe, in her many forms, is a </w:t>
      </w:r>
      <w:r w:rsidRPr="004D335B">
        <w:rPr>
          <w:rStyle w:val="Emphasis"/>
        </w:rPr>
        <w:t>consistent political problem</w:t>
      </w:r>
      <w:r w:rsidRPr="004D335B">
        <w:rPr>
          <w:sz w:val="16"/>
        </w:rPr>
        <w:t xml:space="preserve">—documented often and insistently by critical race and postcolonial analysts such as Spivak, but also Sanjay Seth, Leila Gandhi, Chandra Talpade Mohanty, Aileen Moreton-Robinson, Elizabeth Povinelli, </w:t>
      </w:r>
      <w:proofErr w:type="spellStart"/>
      <w:r w:rsidRPr="004D335B">
        <w:rPr>
          <w:sz w:val="16"/>
        </w:rPr>
        <w:t>Ashis</w:t>
      </w:r>
      <w:proofErr w:type="spellEnd"/>
      <w:r w:rsidRPr="004D335B">
        <w:rPr>
          <w:sz w:val="16"/>
        </w:rPr>
        <w:t xml:space="preserve"> </w:t>
      </w:r>
      <w:proofErr w:type="spellStart"/>
      <w:r w:rsidRPr="004D335B">
        <w:rPr>
          <w:sz w:val="16"/>
        </w:rPr>
        <w:t>Nandy</w:t>
      </w:r>
      <w:proofErr w:type="spellEnd"/>
      <w:r w:rsidRPr="004D335B">
        <w:rPr>
          <w:sz w:val="16"/>
        </w:rPr>
        <w:t xml:space="preserve">, Christine Black, and </w:t>
      </w:r>
      <w:proofErr w:type="spellStart"/>
      <w:r w:rsidRPr="004D335B">
        <w:rPr>
          <w:sz w:val="16"/>
        </w:rPr>
        <w:t>Homi</w:t>
      </w:r>
      <w:proofErr w:type="spellEnd"/>
      <w:r w:rsidRPr="004D335B">
        <w:rPr>
          <w:sz w:val="16"/>
        </w:rPr>
        <w:t xml:space="preserve"> Bhabha. </w:t>
      </w:r>
      <w:r w:rsidRPr="004D335B">
        <w:rPr>
          <w:rStyle w:val="StyleUnderline"/>
        </w:rPr>
        <w:t>Such nonrecognition</w:t>
      </w:r>
      <w:r w:rsidRPr="004D335B">
        <w:rPr>
          <w:sz w:val="16"/>
        </w:rPr>
        <w:t xml:space="preserve">, however, </w:t>
      </w:r>
      <w:r w:rsidRPr="004D335B">
        <w:rPr>
          <w:rStyle w:val="StyleUnderline"/>
        </w:rPr>
        <w:t xml:space="preserve">when </w:t>
      </w:r>
      <w:r w:rsidRPr="004D335B">
        <w:rPr>
          <w:rStyle w:val="Emphasis"/>
        </w:rPr>
        <w:t>repostulated in political psychoanalysis</w:t>
      </w:r>
      <w:r w:rsidRPr="004D335B">
        <w:rPr>
          <w:rStyle w:val="StyleUnderline"/>
        </w:rPr>
        <w:t xml:space="preserve"> has another effect. The trajectory of the symptoms of political practice</w:t>
      </w:r>
      <w:r w:rsidRPr="004D335B">
        <w:rPr>
          <w:sz w:val="16"/>
        </w:rPr>
        <w:t xml:space="preserve">—including desires for law, justice, particular election outcomes, rights, socioeconomic configurations, or even for the formation of political structures themselves (democracy being only one)— </w:t>
      </w:r>
      <w:r w:rsidRPr="004D335B">
        <w:rPr>
          <w:rStyle w:val="StyleUnderline"/>
        </w:rPr>
        <w:t xml:space="preserve">presume a form of desire that </w:t>
      </w:r>
      <w:r w:rsidRPr="004D335B">
        <w:rPr>
          <w:rStyle w:val="Emphasis"/>
        </w:rPr>
        <w:t>refers to</w:t>
      </w:r>
      <w:r w:rsidRPr="004D335B">
        <w:rPr>
          <w:rStyle w:val="StyleUnderline"/>
        </w:rPr>
        <w:t xml:space="preserve">, and </w:t>
      </w:r>
      <w:r w:rsidRPr="004D335B">
        <w:rPr>
          <w:rStyle w:val="Emphasis"/>
        </w:rPr>
        <w:t>endures in</w:t>
      </w:r>
      <w:r w:rsidRPr="004D335B">
        <w:rPr>
          <w:rStyle w:val="StyleUnderline"/>
        </w:rPr>
        <w:t>, its constitution</w:t>
      </w:r>
      <w:r w:rsidRPr="004D335B">
        <w:rPr>
          <w:sz w:val="16"/>
        </w:rPr>
        <w:t xml:space="preserve">. As Spivak (1999) notes in her critique of power and desire as universal: </w:t>
      </w:r>
    </w:p>
    <w:p w14:paraId="0B771C7E" w14:textId="77777777" w:rsidR="008F738F" w:rsidRPr="004D335B" w:rsidRDefault="008F738F" w:rsidP="008F738F">
      <w:pPr>
        <w:rPr>
          <w:sz w:val="16"/>
        </w:rPr>
      </w:pPr>
      <w:r w:rsidRPr="004D335B">
        <w:rPr>
          <w:sz w:val="16"/>
        </w:rPr>
        <w:t xml:space="preserve">[S]o is “desire” misleading because of its </w:t>
      </w:r>
      <w:proofErr w:type="spellStart"/>
      <w:r w:rsidRPr="004D335B">
        <w:rPr>
          <w:sz w:val="16"/>
        </w:rPr>
        <w:t>paleonomic</w:t>
      </w:r>
      <w:proofErr w:type="spellEnd"/>
      <w:r w:rsidRPr="004D335B">
        <w:rPr>
          <w:sz w:val="16"/>
        </w:rPr>
        <w:t xml:space="preserve"> burden of an </w:t>
      </w:r>
      <w:proofErr w:type="spellStart"/>
      <w:r w:rsidRPr="004D335B">
        <w:rPr>
          <w:sz w:val="16"/>
        </w:rPr>
        <w:t>originary</w:t>
      </w:r>
      <w:proofErr w:type="spellEnd"/>
      <w:r w:rsidRPr="004D335B">
        <w:rPr>
          <w:sz w:val="16"/>
        </w:rPr>
        <w:t xml:space="preserve"> phenomenal passion—from philosophical intentionality on the one hand to psychoanalytic definitive lack on the other. (p. 107) </w:t>
      </w:r>
    </w:p>
    <w:p w14:paraId="738CD10E" w14:textId="77777777" w:rsidR="008F738F" w:rsidRPr="004D335B" w:rsidRDefault="008F738F" w:rsidP="008F738F">
      <w:pPr>
        <w:rPr>
          <w:sz w:val="16"/>
        </w:rPr>
      </w:pPr>
      <w:r w:rsidRPr="004D335B">
        <w:rPr>
          <w:sz w:val="16"/>
        </w:rPr>
        <w:t xml:space="preserve">The psychoanalytic definitive lack she speaks of refers to the Lacanian configuration of desire as always attempting to recover, to master, to instantiate an identity that is supposedly interminably lost as soon as language acts upon the subject. </w:t>
      </w:r>
      <w:r w:rsidRPr="004D335B">
        <w:rPr>
          <w:rStyle w:val="StyleUnderline"/>
        </w:rPr>
        <w:t xml:space="preserve">This </w:t>
      </w:r>
      <w:r w:rsidRPr="004D335B">
        <w:rPr>
          <w:rStyle w:val="Emphasis"/>
          <w:highlight w:val="cyan"/>
        </w:rPr>
        <w:t>lack</w:t>
      </w:r>
      <w:r w:rsidRPr="004D335B">
        <w:rPr>
          <w:rStyle w:val="StyleUnderline"/>
        </w:rPr>
        <w:t xml:space="preserve"> is inaugurated through the </w:t>
      </w:r>
      <w:proofErr w:type="gramStart"/>
      <w:r w:rsidRPr="004D335B">
        <w:rPr>
          <w:rStyle w:val="StyleUnderline"/>
        </w:rPr>
        <w:t>subjects</w:t>
      </w:r>
      <w:proofErr w:type="gramEnd"/>
      <w:r w:rsidRPr="004D335B">
        <w:rPr>
          <w:rStyle w:val="StyleUnderline"/>
        </w:rPr>
        <w:t xml:space="preserve"> relation to what it cannot have</w:t>
      </w:r>
      <w:r w:rsidRPr="004D335B">
        <w:rPr>
          <w:sz w:val="16"/>
        </w:rPr>
        <w:t>, or, in Spivak’s terms, the “</w:t>
      </w:r>
      <w:proofErr w:type="spellStart"/>
      <w:r w:rsidRPr="004D335B">
        <w:rPr>
          <w:sz w:val="16"/>
        </w:rPr>
        <w:t>originary</w:t>
      </w:r>
      <w:proofErr w:type="spellEnd"/>
      <w:r w:rsidRPr="004D335B">
        <w:rPr>
          <w:sz w:val="16"/>
        </w:rPr>
        <w:t xml:space="preserve"> phenomenal passion” referring to the oedipal scene, </w:t>
      </w:r>
      <w:r w:rsidRPr="004D335B">
        <w:rPr>
          <w:rStyle w:val="StyleUnderline"/>
        </w:rPr>
        <w:t xml:space="preserve">which </w:t>
      </w:r>
      <w:r w:rsidRPr="004D335B">
        <w:rPr>
          <w:rStyle w:val="StyleUnderline"/>
          <w:highlight w:val="cyan"/>
        </w:rPr>
        <w:t xml:space="preserve">is </w:t>
      </w:r>
      <w:r w:rsidRPr="004D335B">
        <w:rPr>
          <w:rStyle w:val="Emphasis"/>
          <w:highlight w:val="cyan"/>
        </w:rPr>
        <w:t>presumed</w:t>
      </w:r>
      <w:r w:rsidRPr="004D335B">
        <w:rPr>
          <w:rStyle w:val="Emphasis"/>
        </w:rPr>
        <w:t xml:space="preserve"> to be </w:t>
      </w:r>
      <w:r w:rsidRPr="004D335B">
        <w:rPr>
          <w:rStyle w:val="Emphasis"/>
          <w:highlight w:val="cyan"/>
        </w:rPr>
        <w:t>the origin of desire for all</w:t>
      </w:r>
      <w:r w:rsidRPr="004D335B">
        <w:rPr>
          <w:rStyle w:val="StyleUnderline"/>
          <w:highlight w:val="cyan"/>
        </w:rPr>
        <w:t>. This</w:t>
      </w:r>
      <w:r w:rsidRPr="004D335B">
        <w:rPr>
          <w:rStyle w:val="StyleUnderline"/>
        </w:rPr>
        <w:t xml:space="preserve"> configuration of desire </w:t>
      </w:r>
      <w:r w:rsidRPr="004D335B">
        <w:rPr>
          <w:rStyle w:val="Emphasis"/>
        </w:rPr>
        <w:t>renders all subjects</w:t>
      </w:r>
      <w:r w:rsidRPr="004D335B">
        <w:rPr>
          <w:rStyle w:val="StyleUnderline"/>
        </w:rPr>
        <w:t xml:space="preserve"> desiring of overcoming that lack. But it </w:t>
      </w:r>
      <w:r w:rsidRPr="004D335B">
        <w:rPr>
          <w:rStyle w:val="StyleUnderline"/>
          <w:highlight w:val="cyan"/>
        </w:rPr>
        <w:t xml:space="preserve">is a </w:t>
      </w:r>
      <w:r w:rsidRPr="004D335B">
        <w:rPr>
          <w:rStyle w:val="Emphasis"/>
          <w:highlight w:val="cyan"/>
        </w:rPr>
        <w:t>particular form of desire</w:t>
      </w:r>
      <w:r w:rsidRPr="004D335B">
        <w:rPr>
          <w:rStyle w:val="StyleUnderline"/>
          <w:highlight w:val="cyan"/>
        </w:rPr>
        <w:t xml:space="preserve"> and</w:t>
      </w:r>
      <w:r w:rsidRPr="004D335B">
        <w:rPr>
          <w:rStyle w:val="StyleUnderline"/>
        </w:rPr>
        <w:t xml:space="preserve"> a </w:t>
      </w:r>
      <w:r w:rsidRPr="004D335B">
        <w:rPr>
          <w:rStyle w:val="Emphasis"/>
        </w:rPr>
        <w:t xml:space="preserve">particular quality of </w:t>
      </w:r>
      <w:r w:rsidRPr="004D335B">
        <w:rPr>
          <w:rStyle w:val="Emphasis"/>
          <w:highlight w:val="cyan"/>
        </w:rPr>
        <w:t>lack</w:t>
      </w:r>
      <w:r w:rsidRPr="004D335B">
        <w:rPr>
          <w:rStyle w:val="StyleUnderline"/>
          <w:highlight w:val="cyan"/>
        </w:rPr>
        <w:t>. The presumption of this quality</w:t>
      </w:r>
      <w:r w:rsidRPr="004D335B">
        <w:rPr>
          <w:sz w:val="16"/>
        </w:rPr>
        <w:t xml:space="preserve">—the presumption about what and how people desire—I argue here, </w:t>
      </w:r>
      <w:r w:rsidRPr="004D335B">
        <w:rPr>
          <w:rStyle w:val="Emphasis"/>
          <w:highlight w:val="cyan"/>
        </w:rPr>
        <w:t>must be accountable</w:t>
      </w:r>
      <w:r w:rsidRPr="004D335B">
        <w:rPr>
          <w:rStyle w:val="StyleUnderline"/>
          <w:highlight w:val="cyan"/>
        </w:rPr>
        <w:t xml:space="preserve"> to</w:t>
      </w:r>
      <w:r w:rsidRPr="004D335B">
        <w:rPr>
          <w:rStyle w:val="StyleUnderline"/>
        </w:rPr>
        <w:t xml:space="preserve"> the </w:t>
      </w:r>
      <w:r w:rsidRPr="004D335B">
        <w:rPr>
          <w:rStyle w:val="Emphasis"/>
          <w:highlight w:val="cyan"/>
        </w:rPr>
        <w:t>politico-historical configurations</w:t>
      </w:r>
      <w:r w:rsidRPr="004D335B">
        <w:rPr>
          <w:rStyle w:val="StyleUnderline"/>
          <w:highlight w:val="cyan"/>
        </w:rPr>
        <w:t xml:space="preserve"> which</w:t>
      </w:r>
      <w:r w:rsidRPr="004D335B">
        <w:rPr>
          <w:rStyle w:val="StyleUnderline"/>
        </w:rPr>
        <w:t xml:space="preserve"> have produced it</w:t>
      </w:r>
      <w:r w:rsidRPr="004D335B">
        <w:rPr>
          <w:sz w:val="16"/>
        </w:rPr>
        <w:t>.</w:t>
      </w:r>
    </w:p>
    <w:p w14:paraId="7C3D0AA1" w14:textId="77777777" w:rsidR="008F738F" w:rsidRPr="004D335B" w:rsidRDefault="008F738F" w:rsidP="008F738F">
      <w:pPr>
        <w:rPr>
          <w:sz w:val="16"/>
        </w:rPr>
      </w:pPr>
      <w:r w:rsidRPr="004D335B">
        <w:rPr>
          <w:rStyle w:val="StyleUnderline"/>
        </w:rPr>
        <w:t xml:space="preserve">Politico-historical configurations, </w:t>
      </w:r>
      <w:r w:rsidRPr="004D335B">
        <w:rPr>
          <w:rStyle w:val="Emphasis"/>
          <w:highlight w:val="cyan"/>
        </w:rPr>
        <w:t>by definition</w:t>
      </w:r>
      <w:r w:rsidRPr="004D335B">
        <w:rPr>
          <w:rStyle w:val="StyleUnderline"/>
          <w:highlight w:val="cyan"/>
        </w:rPr>
        <w:t xml:space="preserve">, are </w:t>
      </w:r>
      <w:r w:rsidRPr="004D335B">
        <w:rPr>
          <w:rStyle w:val="Emphasis"/>
          <w:highlight w:val="cyan"/>
        </w:rPr>
        <w:t>not universal</w:t>
      </w:r>
      <w:r w:rsidRPr="004D335B">
        <w:rPr>
          <w:sz w:val="16"/>
        </w:rPr>
        <w:t xml:space="preserve">. That is, contra Zizek (2006), I argue that </w:t>
      </w:r>
      <w:r w:rsidRPr="004D335B">
        <w:rPr>
          <w:rStyle w:val="Emphasis"/>
          <w:highlight w:val="cyan"/>
        </w:rPr>
        <w:t>not all the world is a symptom</w:t>
      </w:r>
      <w:r w:rsidRPr="004D335B">
        <w:rPr>
          <w:rStyle w:val="StyleUnderline"/>
          <w:highlight w:val="cyan"/>
        </w:rPr>
        <w:t>, but</w:t>
      </w:r>
      <w:r w:rsidRPr="004D335B">
        <w:rPr>
          <w:sz w:val="16"/>
        </w:rPr>
        <w:t xml:space="preserve"> that </w:t>
      </w:r>
      <w:r w:rsidRPr="004D335B">
        <w:rPr>
          <w:rStyle w:val="StyleUnderline"/>
          <w:highlight w:val="cyan"/>
        </w:rPr>
        <w:t xml:space="preserve">any psychoanalysis of a </w:t>
      </w:r>
      <w:r w:rsidRPr="004D335B">
        <w:rPr>
          <w:rStyle w:val="Emphasis"/>
          <w:highlight w:val="cyan"/>
        </w:rPr>
        <w:t>political symptom</w:t>
      </w:r>
      <w:r w:rsidRPr="004D335B">
        <w:rPr>
          <w:rStyle w:val="StyleUnderline"/>
        </w:rPr>
        <w:t xml:space="preserve">, of a </w:t>
      </w:r>
      <w:r w:rsidRPr="004D335B">
        <w:rPr>
          <w:rStyle w:val="Emphasis"/>
        </w:rPr>
        <w:t xml:space="preserve">political </w:t>
      </w:r>
      <w:r w:rsidRPr="004D335B">
        <w:rPr>
          <w:rStyle w:val="Emphasis"/>
          <w:highlight w:val="cyan"/>
        </w:rPr>
        <w:t>subject</w:t>
      </w:r>
      <w:r w:rsidRPr="004D335B">
        <w:rPr>
          <w:rStyle w:val="StyleUnderline"/>
          <w:highlight w:val="cyan"/>
        </w:rPr>
        <w:t>, or</w:t>
      </w:r>
      <w:r w:rsidRPr="004D335B">
        <w:rPr>
          <w:rStyle w:val="StyleUnderline"/>
        </w:rPr>
        <w:t xml:space="preserve"> of the </w:t>
      </w:r>
      <w:r w:rsidRPr="004D335B">
        <w:rPr>
          <w:rStyle w:val="StyleUnderline"/>
          <w:highlight w:val="cyan"/>
        </w:rPr>
        <w:t>desires</w:t>
      </w:r>
      <w:r w:rsidRPr="004D335B">
        <w:rPr>
          <w:rStyle w:val="StyleUnderline"/>
        </w:rPr>
        <w:t xml:space="preserve"> examined through psychoanalysis as they </w:t>
      </w:r>
      <w:r w:rsidRPr="004D335B">
        <w:rPr>
          <w:rStyle w:val="Emphasis"/>
        </w:rPr>
        <w:t xml:space="preserve">emerge </w:t>
      </w:r>
      <w:r w:rsidRPr="004D335B">
        <w:rPr>
          <w:rStyle w:val="Emphasis"/>
          <w:highlight w:val="cyan"/>
        </w:rPr>
        <w:t>in a political arena</w:t>
      </w:r>
      <w:r w:rsidRPr="004D335B">
        <w:rPr>
          <w:rStyle w:val="StyleUnderline"/>
          <w:highlight w:val="cyan"/>
        </w:rPr>
        <w:t xml:space="preserve">, assume a </w:t>
      </w:r>
      <w:r w:rsidRPr="004D335B">
        <w:rPr>
          <w:rStyle w:val="Emphasis"/>
          <w:highlight w:val="cyan"/>
        </w:rPr>
        <w:t>particular formation</w:t>
      </w:r>
      <w:r w:rsidRPr="004D335B">
        <w:rPr>
          <w:rStyle w:val="Emphasis"/>
        </w:rPr>
        <w:t xml:space="preserve"> of desire</w:t>
      </w:r>
      <w:r w:rsidRPr="004D335B">
        <w:rPr>
          <w:sz w:val="16"/>
        </w:rPr>
        <w:t xml:space="preserve">. And that such an analysis operates within the parameters and employs the understandings of the oedipal scene, or, simply of a subjectivity split by language, including the language of law. As Lacan (2006) says “language begins along with law” (p. 225). While </w:t>
      </w:r>
      <w:r w:rsidRPr="004D335B">
        <w:rPr>
          <w:rStyle w:val="StyleUnderline"/>
        </w:rPr>
        <w:t xml:space="preserve">this split subjectivity </w:t>
      </w:r>
      <w:r w:rsidRPr="004D335B">
        <w:rPr>
          <w:rStyle w:val="Emphasis"/>
        </w:rPr>
        <w:t>may appear to be universal</w:t>
      </w:r>
      <w:r w:rsidRPr="004D335B">
        <w:rPr>
          <w:sz w:val="16"/>
        </w:rPr>
        <w:t xml:space="preserve">—and is convincingly employed as such by psychoanalytic and political theorists, and often philosophers (Butler, 1997; Epstein, 2013; </w:t>
      </w:r>
      <w:proofErr w:type="spellStart"/>
      <w:r w:rsidRPr="004D335B">
        <w:rPr>
          <w:sz w:val="16"/>
        </w:rPr>
        <w:t>Zevnik</w:t>
      </w:r>
      <w:proofErr w:type="spellEnd"/>
      <w:r w:rsidRPr="004D335B">
        <w:rPr>
          <w:sz w:val="16"/>
        </w:rPr>
        <w:t xml:space="preserve">, 2016; Zizek, 2006), </w:t>
      </w:r>
      <w:r w:rsidRPr="004D335B">
        <w:rPr>
          <w:rStyle w:val="StyleUnderline"/>
        </w:rPr>
        <w:t>this</w:t>
      </w:r>
      <w:r w:rsidRPr="004D335B">
        <w:rPr>
          <w:sz w:val="16"/>
        </w:rPr>
        <w:t xml:space="preserve"> splitting </w:t>
      </w:r>
      <w:r w:rsidRPr="004D335B">
        <w:rPr>
          <w:rStyle w:val="Emphasis"/>
        </w:rPr>
        <w:t>refers specifically</w:t>
      </w:r>
      <w:r w:rsidRPr="004D335B">
        <w:rPr>
          <w:rStyle w:val="StyleUnderline"/>
        </w:rPr>
        <w:t xml:space="preserve"> to</w:t>
      </w:r>
      <w:r w:rsidRPr="004D335B">
        <w:rPr>
          <w:sz w:val="16"/>
        </w:rPr>
        <w:t xml:space="preserve"> an oedipal lineage, </w:t>
      </w:r>
      <w:r w:rsidRPr="004D335B">
        <w:rPr>
          <w:rStyle w:val="StyleUnderline"/>
        </w:rPr>
        <w:t xml:space="preserve">as a </w:t>
      </w:r>
      <w:r w:rsidRPr="004D335B">
        <w:rPr>
          <w:rStyle w:val="Emphasis"/>
        </w:rPr>
        <w:t>particular instantiation</w:t>
      </w:r>
      <w:r w:rsidRPr="004D335B">
        <w:rPr>
          <w:rStyle w:val="StyleUnderline"/>
        </w:rPr>
        <w:t xml:space="preserve"> of</w:t>
      </w:r>
      <w:r w:rsidRPr="004D335B">
        <w:rPr>
          <w:sz w:val="16"/>
        </w:rPr>
        <w:t xml:space="preserve"> Oedipal Law, and, as I argue positive law as </w:t>
      </w:r>
      <w:r w:rsidRPr="004D335B">
        <w:rPr>
          <w:rStyle w:val="StyleUnderline"/>
        </w:rPr>
        <w:t>a liberal law concerned with rights and with what once can or cannot have from the polis</w:t>
      </w:r>
      <w:r w:rsidRPr="004D335B">
        <w:rPr>
          <w:sz w:val="16"/>
        </w:rPr>
        <w:t xml:space="preserve"> as much as what one can take from the father. </w:t>
      </w:r>
      <w:r w:rsidRPr="004D335B">
        <w:rPr>
          <w:sz w:val="16"/>
          <w:szCs w:val="16"/>
        </w:rPr>
        <w:t>Thus the “</w:t>
      </w:r>
      <w:proofErr w:type="spellStart"/>
      <w:r w:rsidRPr="004D335B">
        <w:rPr>
          <w:sz w:val="16"/>
          <w:szCs w:val="16"/>
        </w:rPr>
        <w:t>originary</w:t>
      </w:r>
      <w:proofErr w:type="spellEnd"/>
      <w:r w:rsidRPr="004D335B">
        <w:rPr>
          <w:sz w:val="16"/>
          <w:szCs w:val="16"/>
        </w:rPr>
        <w:t xml:space="preserve"> phenomenal passion,” which a psychoanalysis of the political engages</w:t>
      </w:r>
      <w:r w:rsidRPr="004D335B">
        <w:rPr>
          <w:sz w:val="16"/>
        </w:rPr>
        <w:t xml:space="preserve">, always refers back as I </w:t>
      </w:r>
      <w:proofErr w:type="gramStart"/>
      <w:r w:rsidRPr="004D335B">
        <w:rPr>
          <w:sz w:val="16"/>
        </w:rPr>
        <w:t>will explain,</w:t>
      </w:r>
      <w:proofErr w:type="gramEnd"/>
      <w:r w:rsidRPr="004D335B">
        <w:rPr>
          <w:sz w:val="16"/>
        </w:rPr>
        <w:t xml:space="preserve"> to a (primal) father as a sovereign in a wrangle with his sons, a scene which itself cannot not be understood without its resonances to the French Revolution. </w:t>
      </w:r>
    </w:p>
    <w:p w14:paraId="11A886D6" w14:textId="77777777" w:rsidR="00056104" w:rsidRDefault="00056104" w:rsidP="00056104">
      <w:pPr>
        <w:pStyle w:val="Heading4"/>
      </w:pPr>
      <w:r>
        <w:t xml:space="preserve">Death drive is not a good argument---prefer proximate causes. </w:t>
      </w:r>
    </w:p>
    <w:p w14:paraId="094984FB" w14:textId="77777777" w:rsidR="00056104" w:rsidRDefault="00056104" w:rsidP="00056104">
      <w:pPr>
        <w:rPr>
          <w:rFonts w:eastAsia="Calibri"/>
        </w:rPr>
      </w:pPr>
      <w:proofErr w:type="spellStart"/>
      <w:r>
        <w:rPr>
          <w:rFonts w:eastAsia="Calibri"/>
        </w:rPr>
        <w:t>Havi</w:t>
      </w:r>
      <w:proofErr w:type="spellEnd"/>
      <w:r>
        <w:rPr>
          <w:rFonts w:eastAsia="Calibri"/>
        </w:rPr>
        <w:t xml:space="preserve"> </w:t>
      </w:r>
      <w:proofErr w:type="spellStart"/>
      <w:r>
        <w:rPr>
          <w:rStyle w:val="Style13ptBold"/>
        </w:rPr>
        <w:t>Carel</w:t>
      </w:r>
      <w:proofErr w:type="spellEnd"/>
      <w:r>
        <w:rPr>
          <w:rStyle w:val="Style13ptBold"/>
        </w:rPr>
        <w:t xml:space="preserve"> 6</w:t>
      </w:r>
      <w:r>
        <w:rPr>
          <w:rFonts w:eastAsia="Calibri"/>
        </w:rPr>
        <w:t xml:space="preserve">, Senior Lecturer in Philosophy at the University of the West of England, “Life and Death in Freud and Heidegger”, </w:t>
      </w:r>
      <w:proofErr w:type="spellStart"/>
      <w:r>
        <w:rPr>
          <w:rFonts w:eastAsia="Calibri"/>
        </w:rPr>
        <w:t>googlebooks</w:t>
      </w:r>
      <w:proofErr w:type="spellEnd"/>
    </w:p>
    <w:p w14:paraId="647F3E5D" w14:textId="77777777" w:rsidR="00056104" w:rsidRDefault="00056104" w:rsidP="00056104">
      <w:pPr>
        <w:rPr>
          <w:rFonts w:eastAsia="Calibri"/>
          <w:sz w:val="16"/>
        </w:rPr>
      </w:pPr>
      <w:r w:rsidRPr="00B63BC8">
        <w:rPr>
          <w:rFonts w:eastAsia="Calibri"/>
          <w:bCs/>
          <w:u w:val="single"/>
        </w:rPr>
        <w:t xml:space="preserve">Freud introduces the death drive </w:t>
      </w:r>
      <w:proofErr w:type="gramStart"/>
      <w:r w:rsidRPr="00B63BC8">
        <w:rPr>
          <w:rFonts w:eastAsia="Calibri"/>
          <w:bCs/>
          <w:u w:val="single"/>
        </w:rPr>
        <w:t>in order to</w:t>
      </w:r>
      <w:proofErr w:type="gramEnd"/>
      <w:r w:rsidRPr="00B63BC8">
        <w:rPr>
          <w:rFonts w:eastAsia="Calibri"/>
          <w:bCs/>
          <w:u w:val="single"/>
        </w:rPr>
        <w:t xml:space="preserve"> explain all </w:t>
      </w:r>
      <w:proofErr w:type="spellStart"/>
      <w:r w:rsidRPr="00B63BC8">
        <w:rPr>
          <w:rFonts w:eastAsia="Calibri"/>
          <w:bCs/>
          <w:u w:val="single"/>
        </w:rPr>
        <w:t>behaviour</w:t>
      </w:r>
      <w:proofErr w:type="spellEnd"/>
      <w:r w:rsidRPr="00B63BC8">
        <w:rPr>
          <w:rFonts w:eastAsia="Calibri"/>
          <w:bCs/>
          <w:u w:val="single"/>
        </w:rPr>
        <w:t xml:space="preserve"> that is not in accordance with the pleasure principle</w:t>
      </w:r>
      <w:r w:rsidRPr="00B63BC8">
        <w:rPr>
          <w:rFonts w:eastAsia="Calibri"/>
          <w:sz w:val="16"/>
        </w:rPr>
        <w:t xml:space="preserve">. He does so by offering a theoretical construct in the form of an aggressive drive but also posits the Nirvana principle as the aim of all organic systems to rid themselves of excitation and strive towards complete rest. </w:t>
      </w:r>
      <w:r w:rsidRPr="00B63BC8">
        <w:rPr>
          <w:rFonts w:eastAsia="Calibri"/>
          <w:bCs/>
          <w:u w:val="single"/>
        </w:rPr>
        <w:t>This leads to contradictory formulations</w:t>
      </w:r>
      <w:r w:rsidRPr="00B63BC8">
        <w:rPr>
          <w:rFonts w:eastAsia="Calibri"/>
          <w:sz w:val="16"/>
        </w:rPr>
        <w:t xml:space="preserve"> of the death drive. </w:t>
      </w:r>
      <w:r w:rsidRPr="00B63BC8">
        <w:rPr>
          <w:rFonts w:eastAsia="Calibri"/>
          <w:bCs/>
          <w:u w:val="single"/>
        </w:rPr>
        <w:t xml:space="preserve">Part of the function of the death drive is to unify a variety of aggressive phenomena such as destructiveness, sadism, </w:t>
      </w:r>
      <w:proofErr w:type="gramStart"/>
      <w:r w:rsidRPr="00B63BC8">
        <w:rPr>
          <w:rFonts w:eastAsia="Calibri"/>
          <w:bCs/>
          <w:u w:val="single"/>
        </w:rPr>
        <w:t>masochism</w:t>
      </w:r>
      <w:proofErr w:type="gramEnd"/>
      <w:r w:rsidRPr="00B63BC8">
        <w:rPr>
          <w:rFonts w:eastAsia="Calibri"/>
          <w:bCs/>
          <w:u w:val="single"/>
        </w:rPr>
        <w:t xml:space="preserve"> and hate. But Freud is also proposing a more general metaphysical speculation about life as a conflict between life and death drives. This position raises serious problems</w:t>
      </w:r>
      <w:r w:rsidRPr="00B63BC8">
        <w:rPr>
          <w:rFonts w:eastAsia="Calibri"/>
          <w:sz w:val="16"/>
        </w:rPr>
        <w:t xml:space="preserve">: 1. </w:t>
      </w:r>
      <w:r w:rsidRPr="00B63BC8">
        <w:rPr>
          <w:rFonts w:eastAsia="Calibri"/>
          <w:u w:val="single"/>
        </w:rPr>
        <w:t xml:space="preserve">Positing </w:t>
      </w:r>
      <w:r w:rsidRPr="00B3508C">
        <w:rPr>
          <w:rFonts w:eastAsia="Calibri"/>
          <w:highlight w:val="cyan"/>
          <w:u w:val="single"/>
        </w:rPr>
        <w:t>the death drive reduces all forms of aggression to one source</w:t>
      </w:r>
      <w:r w:rsidRPr="00B63BC8">
        <w:rPr>
          <w:rFonts w:eastAsia="Calibri"/>
          <w:sz w:val="16"/>
        </w:rPr>
        <w:t xml:space="preserve">. </w:t>
      </w:r>
      <w:r w:rsidRPr="00B63BC8">
        <w:rPr>
          <w:rFonts w:eastAsia="Calibri"/>
          <w:bCs/>
          <w:u w:val="single"/>
        </w:rPr>
        <w:t xml:space="preserve">Could a </w:t>
      </w:r>
      <w:r w:rsidRPr="00B63BC8">
        <w:rPr>
          <w:rFonts w:eastAsia="Calibri"/>
          <w:bCs/>
          <w:u w:val="single"/>
        </w:rPr>
        <w:lastRenderedPageBreak/>
        <w:t xml:space="preserve">single drive explain all types of aggression and destructiveness? Or are there </w:t>
      </w:r>
      <w:r w:rsidRPr="00B3508C">
        <w:rPr>
          <w:rStyle w:val="Emphasis"/>
          <w:highlight w:val="cyan"/>
        </w:rPr>
        <w:t>vital details</w:t>
      </w:r>
      <w:r w:rsidRPr="00B63BC8">
        <w:rPr>
          <w:rFonts w:eastAsia="Calibri"/>
          <w:sz w:val="16"/>
        </w:rPr>
        <w:t xml:space="preserve"> in the individual origins and characteristics of each aggressive phenomenon </w:t>
      </w:r>
      <w:r w:rsidRPr="00B63BC8">
        <w:rPr>
          <w:rFonts w:eastAsia="Calibri"/>
          <w:bCs/>
          <w:u w:val="single"/>
        </w:rPr>
        <w:t xml:space="preserve">that </w:t>
      </w:r>
      <w:r w:rsidRPr="00B3508C">
        <w:rPr>
          <w:rFonts w:eastAsia="Calibri"/>
          <w:bCs/>
          <w:highlight w:val="cyan"/>
          <w:u w:val="single"/>
        </w:rPr>
        <w:t xml:space="preserve">are </w:t>
      </w:r>
      <w:r w:rsidRPr="00B3508C">
        <w:rPr>
          <w:rStyle w:val="Emphasis"/>
          <w:highlight w:val="cyan"/>
        </w:rPr>
        <w:t>subsumed</w:t>
      </w:r>
      <w:r w:rsidRPr="00B63BC8">
        <w:rPr>
          <w:rFonts w:eastAsia="Calibri"/>
          <w:bCs/>
          <w:u w:val="single"/>
        </w:rPr>
        <w:t xml:space="preserve"> by the reductive hypothesis of the death drive</w:t>
      </w:r>
      <w:r w:rsidRPr="00B63BC8">
        <w:rPr>
          <w:rFonts w:eastAsia="Calibri"/>
          <w:sz w:val="16"/>
        </w:rPr>
        <w:t xml:space="preserve">? 2. </w:t>
      </w:r>
      <w:r w:rsidRPr="00B3508C">
        <w:rPr>
          <w:rFonts w:eastAsia="Calibri"/>
          <w:highlight w:val="cyan"/>
          <w:u w:val="single"/>
        </w:rPr>
        <w:t xml:space="preserve">Even if we were to accept such a reductive concept, its </w:t>
      </w:r>
      <w:r w:rsidRPr="00B3508C">
        <w:rPr>
          <w:rStyle w:val="Emphasis"/>
          <w:highlight w:val="cyan"/>
        </w:rPr>
        <w:t>explanatory value</w:t>
      </w:r>
      <w:r w:rsidRPr="00B3508C">
        <w:rPr>
          <w:rFonts w:eastAsia="Calibri"/>
          <w:highlight w:val="cyan"/>
          <w:u w:val="single"/>
        </w:rPr>
        <w:t xml:space="preserve"> is not clear</w:t>
      </w:r>
      <w:r w:rsidRPr="00B63BC8">
        <w:rPr>
          <w:rFonts w:eastAsia="Calibri"/>
          <w:sz w:val="16"/>
        </w:rPr>
        <w:t xml:space="preserve">. </w:t>
      </w:r>
      <w:r w:rsidRPr="00B63BC8">
        <w:rPr>
          <w:rFonts w:eastAsia="Calibri"/>
          <w:bCs/>
          <w:u w:val="single"/>
        </w:rPr>
        <w:t>What does the notion of the death drive add to the already unifying concept of aggression</w:t>
      </w:r>
      <w:r w:rsidRPr="00B63BC8">
        <w:rPr>
          <w:rFonts w:eastAsia="Calibri"/>
          <w:sz w:val="16"/>
        </w:rPr>
        <w:t xml:space="preserve">? </w:t>
      </w:r>
      <w:r w:rsidRPr="00B3508C">
        <w:rPr>
          <w:rFonts w:eastAsia="Calibri"/>
          <w:highlight w:val="cyan"/>
          <w:u w:val="single"/>
        </w:rPr>
        <w:t>Assembling various forces under</w:t>
      </w:r>
      <w:r w:rsidRPr="00B63BC8">
        <w:rPr>
          <w:rFonts w:eastAsia="Calibri"/>
          <w:u w:val="single"/>
        </w:rPr>
        <w:t xml:space="preserve"> the auspices of </w:t>
      </w:r>
      <w:r w:rsidRPr="00B3508C">
        <w:rPr>
          <w:rFonts w:eastAsia="Calibri"/>
          <w:highlight w:val="cyan"/>
          <w:u w:val="single"/>
        </w:rPr>
        <w:t xml:space="preserve">the death drive makes it an </w:t>
      </w:r>
      <w:r w:rsidRPr="00B3508C">
        <w:rPr>
          <w:rStyle w:val="Emphasis"/>
          <w:highlight w:val="cyan"/>
        </w:rPr>
        <w:t>unstable category</w:t>
      </w:r>
      <w:r w:rsidRPr="00B3508C">
        <w:rPr>
          <w:rFonts w:eastAsia="Calibri"/>
          <w:highlight w:val="cyan"/>
          <w:u w:val="single"/>
        </w:rPr>
        <w:t xml:space="preserve"> whose meaning can only be derived from</w:t>
      </w:r>
      <w:r w:rsidRPr="00B63BC8">
        <w:rPr>
          <w:rFonts w:eastAsia="Calibri"/>
          <w:u w:val="single"/>
        </w:rPr>
        <w:t xml:space="preserve"> the </w:t>
      </w:r>
      <w:r w:rsidRPr="00B3508C">
        <w:rPr>
          <w:rFonts w:eastAsia="Calibri"/>
          <w:highlight w:val="cyan"/>
          <w:u w:val="single"/>
        </w:rPr>
        <w:t xml:space="preserve">specific </w:t>
      </w:r>
      <w:r w:rsidRPr="00B3508C">
        <w:rPr>
          <w:rStyle w:val="Emphasis"/>
          <w:highlight w:val="cyan"/>
        </w:rPr>
        <w:t>context</w:t>
      </w:r>
      <w:r w:rsidRPr="00B63BC8">
        <w:rPr>
          <w:rFonts w:eastAsia="Calibri"/>
          <w:u w:val="single"/>
        </w:rPr>
        <w:t xml:space="preserve"> of its application</w:t>
      </w:r>
      <w:r w:rsidRPr="00B63BC8">
        <w:rPr>
          <w:rFonts w:eastAsia="Calibri"/>
          <w:sz w:val="16"/>
        </w:rPr>
        <w:t xml:space="preserve">. </w:t>
      </w:r>
      <w:r w:rsidRPr="00B3508C">
        <w:rPr>
          <w:rFonts w:eastAsia="Calibri"/>
          <w:bCs/>
          <w:highlight w:val="cyan"/>
          <w:u w:val="single"/>
        </w:rPr>
        <w:t xml:space="preserve">The death drive has </w:t>
      </w:r>
      <w:r w:rsidRPr="00B3508C">
        <w:rPr>
          <w:rStyle w:val="Emphasis"/>
          <w:highlight w:val="cyan"/>
        </w:rPr>
        <w:t>no autonomous meaning</w:t>
      </w:r>
      <w:r w:rsidRPr="00B63BC8">
        <w:rPr>
          <w:rFonts w:eastAsia="Calibri"/>
          <w:bCs/>
          <w:u w:val="single"/>
        </w:rPr>
        <w:t>. Since the death drive derives its meaning from the concrete situation, it does not contribute to an understanding of the given phenomenon</w:t>
      </w:r>
      <w:r w:rsidRPr="00B63BC8">
        <w:rPr>
          <w:rFonts w:eastAsia="Calibri"/>
          <w:sz w:val="16"/>
        </w:rPr>
        <w:t xml:space="preserve"> (aggression or destructiveness). </w:t>
      </w:r>
      <w:r w:rsidRPr="00FE3B15">
        <w:rPr>
          <w:rFonts w:eastAsia="Calibri"/>
          <w:sz w:val="16"/>
        </w:rPr>
        <w:t xml:space="preserve">Rather, </w:t>
      </w:r>
      <w:r w:rsidRPr="00B3508C">
        <w:rPr>
          <w:rFonts w:eastAsia="Calibri"/>
          <w:highlight w:val="cyan"/>
          <w:u w:val="single"/>
        </w:rPr>
        <w:t>it</w:t>
      </w:r>
      <w:r w:rsidRPr="00FE3B15">
        <w:rPr>
          <w:rFonts w:eastAsia="Calibri"/>
          <w:u w:val="single"/>
        </w:rPr>
        <w:t xml:space="preserve"> is the death drive tha</w:t>
      </w:r>
      <w:r w:rsidRPr="00B63BC8">
        <w:rPr>
          <w:rFonts w:eastAsia="Calibri"/>
          <w:u w:val="single"/>
        </w:rPr>
        <w:t xml:space="preserve">t </w:t>
      </w:r>
      <w:r w:rsidRPr="00B3508C">
        <w:rPr>
          <w:rFonts w:eastAsia="Calibri"/>
          <w:highlight w:val="cyan"/>
          <w:u w:val="single"/>
        </w:rPr>
        <w:t xml:space="preserve">gets explained by </w:t>
      </w:r>
      <w:r w:rsidRPr="00FE3B15">
        <w:rPr>
          <w:rFonts w:eastAsia="Calibri"/>
          <w:u w:val="single"/>
        </w:rPr>
        <w:t xml:space="preserve">its </w:t>
      </w:r>
      <w:r w:rsidRPr="00B3508C">
        <w:rPr>
          <w:rFonts w:eastAsia="Calibri"/>
          <w:highlight w:val="cyan"/>
          <w:u w:val="single"/>
        </w:rPr>
        <w:t>instances</w:t>
      </w:r>
      <w:r w:rsidRPr="00FE3B15">
        <w:rPr>
          <w:rFonts w:eastAsia="Calibri"/>
          <w:u w:val="single"/>
        </w:rPr>
        <w:t>, but it ultimately lacks autonomous content</w:t>
      </w:r>
      <w:r w:rsidRPr="00FE3B15">
        <w:rPr>
          <w:rFonts w:eastAsia="Calibri"/>
          <w:sz w:val="16"/>
        </w:rPr>
        <w:t>. Freud subsumes under the concept of the death drive two essentially contradictory tendencies: the Nirvana principle striving to eliminate all tension, and aggression creating tension</w:t>
      </w:r>
      <w:r w:rsidRPr="00B63BC8">
        <w:rPr>
          <w:rFonts w:eastAsia="Calibri"/>
          <w:sz w:val="16"/>
        </w:rPr>
        <w:t xml:space="preserve">. </w:t>
      </w:r>
      <w:r w:rsidRPr="00B63BC8">
        <w:rPr>
          <w:rFonts w:eastAsia="Calibri"/>
          <w:bCs/>
          <w:u w:val="single"/>
        </w:rPr>
        <w:t>How can the death drive explain both the tendency towards elimination of tension and aggression that increases tension</w:t>
      </w:r>
      <w:r w:rsidRPr="00B63BC8">
        <w:rPr>
          <w:rFonts w:eastAsia="Calibri"/>
          <w:sz w:val="16"/>
        </w:rPr>
        <w:t xml:space="preserve">? A more specific problem is that of masochism (discussed in The Economic Problem of Masochism). If masochism is a manifestation of the death drive as self-directed aggression aiming at unpleasure, how does that square with Freud's view that the death drive is equivalent to the Nirvana principle, which aims to discharge all tension? </w:t>
      </w:r>
      <w:r w:rsidRPr="00B63BC8">
        <w:rPr>
          <w:rFonts w:eastAsia="Calibri"/>
          <w:bCs/>
          <w:u w:val="single"/>
        </w:rPr>
        <w:t>Freud's attempts to posit a two-drive model arc unsuccessful both theoretically and empirically. Is there really a difference between Eros and Thanatos? If so, why do they keep collapsing into one another</w:t>
      </w:r>
      <w:r w:rsidRPr="00B63BC8">
        <w:rPr>
          <w:rFonts w:eastAsia="Calibri"/>
          <w:sz w:val="16"/>
        </w:rPr>
        <w:t>?</w:t>
      </w:r>
    </w:p>
    <w:p w14:paraId="008863EF" w14:textId="77777777" w:rsidR="00056104" w:rsidRDefault="00056104" w:rsidP="00056104">
      <w:pPr>
        <w:rPr>
          <w:rFonts w:eastAsia="Calibri"/>
          <w:sz w:val="16"/>
        </w:rPr>
      </w:pPr>
    </w:p>
    <w:p w14:paraId="0B2DFDAF" w14:textId="77777777" w:rsidR="00056104" w:rsidRPr="00B55AD5" w:rsidRDefault="00056104" w:rsidP="00056104"/>
    <w:p w14:paraId="229F7206" w14:textId="77777777" w:rsidR="008F738F" w:rsidRPr="008F738F" w:rsidRDefault="008F738F" w:rsidP="008F738F"/>
    <w:p w14:paraId="6CA2FBEC" w14:textId="186F0DC2" w:rsidR="008F738F" w:rsidRPr="008F738F" w:rsidRDefault="008F738F" w:rsidP="008F738F">
      <w:pPr>
        <w:pStyle w:val="Heading3"/>
      </w:pPr>
      <w:r>
        <w:lastRenderedPageBreak/>
        <w:t>If they win psycho right:</w:t>
      </w:r>
    </w:p>
    <w:p w14:paraId="6BB1CCD3" w14:textId="678E6770" w:rsidR="008F738F" w:rsidRDefault="008F738F" w:rsidP="008F738F">
      <w:pPr>
        <w:pStyle w:val="Heading4"/>
      </w:pPr>
      <w:r>
        <w:t xml:space="preserve">How do we know the 1AC is not the lack – we don’t vote them down they are just a manifestation of it </w:t>
      </w:r>
    </w:p>
    <w:p w14:paraId="5D232EA5" w14:textId="4ED03741" w:rsidR="008F738F" w:rsidRPr="008F738F" w:rsidRDefault="008F738F" w:rsidP="008F738F">
      <w:pPr>
        <w:pStyle w:val="Heading4"/>
      </w:pPr>
      <w:r w:rsidRPr="008F738F">
        <w:t xml:space="preserve">There is no </w:t>
      </w:r>
      <w:proofErr w:type="spellStart"/>
      <w:r w:rsidRPr="008F738F">
        <w:t>brighline</w:t>
      </w:r>
      <w:proofErr w:type="spellEnd"/>
      <w:r w:rsidRPr="008F738F">
        <w:t xml:space="preserve"> for </w:t>
      </w:r>
      <w:proofErr w:type="spellStart"/>
      <w:r w:rsidRPr="008F738F">
        <w:t>contraining</w:t>
      </w:r>
      <w:proofErr w:type="spellEnd"/>
      <w:r w:rsidRPr="008F738F">
        <w:t xml:space="preserve"> the lack </w:t>
      </w:r>
    </w:p>
    <w:p w14:paraId="24E487E4" w14:textId="4AAA6808" w:rsidR="008F738F" w:rsidRPr="008F738F" w:rsidRDefault="008F738F" w:rsidP="008F738F">
      <w:pPr>
        <w:pStyle w:val="Heading4"/>
      </w:pPr>
      <w:r w:rsidRPr="008F738F">
        <w:t xml:space="preserve">There is no method for constraining the lack </w:t>
      </w:r>
    </w:p>
    <w:p w14:paraId="0665E05D" w14:textId="04139BBF" w:rsidR="008F738F" w:rsidRDefault="008F738F" w:rsidP="008F738F">
      <w:pPr>
        <w:pStyle w:val="Heading4"/>
      </w:pPr>
      <w:r w:rsidRPr="008F738F">
        <w:t xml:space="preserve">How can we communicate the 1AC is it is the lack – vote neg on presumption because it is </w:t>
      </w:r>
      <w:r>
        <w:t xml:space="preserve">– the 1AC is either a failure of communication OR the 1NC can be operated by communication no longer being </w:t>
      </w:r>
      <w:proofErr w:type="spellStart"/>
      <w:r>
        <w:t>contrained</w:t>
      </w:r>
      <w:proofErr w:type="spellEnd"/>
      <w:r>
        <w:t xml:space="preserve"> </w:t>
      </w:r>
    </w:p>
    <w:p w14:paraId="0D3D1043" w14:textId="6D297D1E" w:rsidR="00CE3EC0" w:rsidRDefault="00CE3EC0" w:rsidP="00CE3EC0">
      <w:pPr>
        <w:pStyle w:val="Heading4"/>
      </w:pPr>
      <w:r w:rsidRPr="00D2096A">
        <w:t xml:space="preserve">The 1AC’s demand to be recognized as a form of political strategy is an investment into hegemonic order—their failure to theorize about their desire traps the 1AC in a cycle and turns it into an object from which we extract momentary pleasure. </w:t>
      </w:r>
      <w:r>
        <w:t xml:space="preserve">They don’t resolve desire but </w:t>
      </w:r>
      <w:r w:rsidRPr="00D2096A">
        <w:t xml:space="preserve">the </w:t>
      </w:r>
      <w:proofErr w:type="spellStart"/>
      <w:r w:rsidRPr="00D2096A">
        <w:t>aff</w:t>
      </w:r>
      <w:proofErr w:type="spellEnd"/>
      <w:r w:rsidRPr="00D2096A">
        <w:t xml:space="preserve"> is an impotent academic offering that is answered and alleviated by judges only to restart the cycle in the very next round. The </w:t>
      </w:r>
      <w:proofErr w:type="spellStart"/>
      <w:r w:rsidRPr="00D2096A">
        <w:t>aff</w:t>
      </w:r>
      <w:proofErr w:type="spellEnd"/>
      <w:r w:rsidRPr="00D2096A">
        <w:t xml:space="preserve"> and WTO protestors share a common refusal to surpass politics </w:t>
      </w:r>
      <w:proofErr w:type="gramStart"/>
      <w:r w:rsidRPr="00D2096A">
        <w:t>in order to</w:t>
      </w:r>
      <w:proofErr w:type="gramEnd"/>
      <w:r w:rsidRPr="00D2096A">
        <w:t xml:space="preserve"> maintain their structure of demand</w:t>
      </w:r>
      <w:r>
        <w:rPr>
          <w:b w:val="0"/>
        </w:rPr>
        <w:t>.</w:t>
      </w:r>
    </w:p>
    <w:p w14:paraId="7AA590BC" w14:textId="77777777" w:rsidR="00CE3EC0" w:rsidRDefault="00CE3EC0" w:rsidP="00CE3EC0">
      <w:r>
        <w:rPr>
          <w:rStyle w:val="Emphasis"/>
        </w:rPr>
        <w:t>Lundberg 12</w:t>
      </w:r>
      <w:r>
        <w:t xml:space="preserve"> [Christian, Associate Professor of Rhetoric at the University of North Carolina at Chapel Hill and co-Director of the University Program in Cultural Studies. “Lacan in Public: Psychoanalysis and the Science of Rhetoric” November 26, 2012] </w:t>
      </w:r>
    </w:p>
    <w:p w14:paraId="3CAE778E" w14:textId="77777777" w:rsidR="00CE3EC0" w:rsidRPr="009C250E" w:rsidRDefault="00CE3EC0" w:rsidP="00CE3EC0">
      <w:pPr>
        <w:rPr>
          <w:sz w:val="16"/>
        </w:rPr>
      </w:pPr>
      <w:r>
        <w:rPr>
          <w:rStyle w:val="Emphasis"/>
        </w:rPr>
        <w:t>In the run up to the 2003 World Trade Organization</w:t>
      </w:r>
      <w:r>
        <w:rPr>
          <w:sz w:val="16"/>
        </w:rPr>
        <w:t xml:space="preserve"> (WTO) </w:t>
      </w:r>
      <w:r>
        <w:rPr>
          <w:rStyle w:val="Emphasis"/>
        </w:rPr>
        <w:t xml:space="preserve">talks in Cancun, </w:t>
      </w:r>
      <w:r>
        <w:rPr>
          <w:rStyle w:val="Emphasis"/>
          <w:highlight w:val="green"/>
        </w:rPr>
        <w:t>the</w:t>
      </w:r>
      <w:r>
        <w:rPr>
          <w:rStyle w:val="Emphasis"/>
        </w:rPr>
        <w:t xml:space="preserve"> Mexican </w:t>
      </w:r>
      <w:r>
        <w:rPr>
          <w:rStyle w:val="Emphasis"/>
          <w:highlight w:val="green"/>
        </w:rPr>
        <w:t>Government composed a list of</w:t>
      </w:r>
      <w:r>
        <w:rPr>
          <w:rStyle w:val="Emphasis"/>
        </w:rPr>
        <w:t xml:space="preserve"> the sixty most “</w:t>
      </w:r>
      <w:proofErr w:type="spellStart"/>
      <w:r>
        <w:rPr>
          <w:rStyle w:val="Emphasis"/>
        </w:rPr>
        <w:t>globalophobic</w:t>
      </w:r>
      <w:proofErr w:type="spellEnd"/>
      <w:r>
        <w:rPr>
          <w:rStyle w:val="Emphasis"/>
        </w:rPr>
        <w:t xml:space="preserve">” leaders of </w:t>
      </w:r>
      <w:proofErr w:type="spellStart"/>
      <w:r>
        <w:rPr>
          <w:rStyle w:val="Emphasis"/>
          <w:highlight w:val="green"/>
        </w:rPr>
        <w:t>antiglobalization</w:t>
      </w:r>
      <w:proofErr w:type="spellEnd"/>
      <w:r>
        <w:rPr>
          <w:rStyle w:val="Emphasis"/>
          <w:highlight w:val="green"/>
        </w:rPr>
        <w:t xml:space="preserve"> groups</w:t>
      </w:r>
      <w:r>
        <w:rPr>
          <w:rStyle w:val="Emphasis"/>
        </w:rPr>
        <w:t>.</w:t>
      </w:r>
      <w:r>
        <w:rPr>
          <w:sz w:val="16"/>
        </w:rPr>
        <w:t xml:space="preserve"> The document, subsequently leaked to the Mexican newspaper La </w:t>
      </w:r>
      <w:proofErr w:type="spellStart"/>
      <w:r>
        <w:rPr>
          <w:sz w:val="16"/>
        </w:rPr>
        <w:t>Reforma</w:t>
      </w:r>
      <w:proofErr w:type="spellEnd"/>
      <w:r>
        <w:rPr>
          <w:sz w:val="16"/>
        </w:rPr>
        <w:t xml:space="preserve">, was met with predictable criticisms regarding the relationship between state security apparatuses, the institutions of global economic governance, and democratic protest. But there were less predictable responses: </w:t>
      </w:r>
      <w:r>
        <w:rPr>
          <w:rStyle w:val="Emphasis"/>
        </w:rPr>
        <w:t xml:space="preserve">in addition to criticisms that the list chilled democratic dissent, </w:t>
      </w:r>
      <w:r>
        <w:rPr>
          <w:rStyle w:val="Emphasis"/>
          <w:highlight w:val="green"/>
        </w:rPr>
        <w:t xml:space="preserve">some </w:t>
      </w:r>
      <w:proofErr w:type="spellStart"/>
      <w:r>
        <w:rPr>
          <w:rStyle w:val="Emphasis"/>
        </w:rPr>
        <w:t>antiglobalization</w:t>
      </w:r>
      <w:proofErr w:type="spellEnd"/>
      <w:r>
        <w:rPr>
          <w:rStyle w:val="Emphasis"/>
        </w:rPr>
        <w:t xml:space="preserve"> </w:t>
      </w:r>
      <w:r>
        <w:rPr>
          <w:rStyle w:val="Emphasis"/>
          <w:highlight w:val="green"/>
        </w:rPr>
        <w:t>groups criticized the list for not being comprehensive</w:t>
      </w:r>
      <w:r>
        <w:rPr>
          <w:rStyle w:val="Emphasis"/>
        </w:rPr>
        <w:t xml:space="preserve"> enough, demanding its expansion.</w:t>
      </w:r>
      <w:r>
        <w:rPr>
          <w:sz w:val="16"/>
        </w:rPr>
        <w:t xml:space="preserve"> Activist Josef Schneider wrote: “</w:t>
      </w:r>
      <w:r>
        <w:rPr>
          <w:rStyle w:val="Emphasis"/>
          <w:highlight w:val="green"/>
        </w:rPr>
        <w:t>What do we have to do to get</w:t>
      </w:r>
      <w:r>
        <w:rPr>
          <w:rStyle w:val="Emphasis"/>
        </w:rPr>
        <w:t xml:space="preserve"> a little </w:t>
      </w:r>
      <w:r>
        <w:rPr>
          <w:rStyle w:val="Emphasis"/>
          <w:highlight w:val="green"/>
        </w:rPr>
        <w:t xml:space="preserve">credit? </w:t>
      </w:r>
      <w:r>
        <w:rPr>
          <w:rStyle w:val="Emphasis"/>
        </w:rPr>
        <w:t>. . . In a not-very secret document . . . the Mexican government compiled a list of ‘</w:t>
      </w:r>
      <w:proofErr w:type="spellStart"/>
      <w:r>
        <w:rPr>
          <w:rStyle w:val="Emphasis"/>
        </w:rPr>
        <w:t>globalophobic</w:t>
      </w:r>
      <w:proofErr w:type="spellEnd"/>
      <w:r>
        <w:rPr>
          <w:rStyle w:val="Emphasis"/>
        </w:rPr>
        <w:t xml:space="preserve"> leaders’ who will be singled out for special scrutiny by the Mexican police. </w:t>
      </w:r>
      <w:r>
        <w:rPr>
          <w:rStyle w:val="Emphasis"/>
          <w:highlight w:val="green"/>
        </w:rPr>
        <w:t>Despite the role that Portland activists played</w:t>
      </w:r>
      <w:r>
        <w:rPr>
          <w:rStyle w:val="Emphasis"/>
        </w:rPr>
        <w:t xml:space="preserve"> in the collapse of the WTO Ministerial meeting in Seattle, </w:t>
      </w:r>
      <w:r>
        <w:rPr>
          <w:rStyle w:val="Emphasis"/>
          <w:highlight w:val="green"/>
        </w:rPr>
        <w:t>none of us made the list!</w:t>
      </w:r>
      <w:r>
        <w:rPr>
          <w:sz w:val="16"/>
        </w:rPr>
        <w:t xml:space="preserve">”24 More than a passing lament, the remainder of the article analyzes the reasons why the Mexican government neglected to include any Portlanders, arguing that the Mexican state’s class bias prompted them to ignore the true threat that ordinary citizens posed to the WTO: “They can’t accept that a bunch of ordinary citizens are the ones who are the biggest threat to shut down the WTO. . . . How typical.”25 By this diagnosis, the Mexican response typifies institutional attempts to downplay protest. </w:t>
      </w:r>
      <w:r>
        <w:rPr>
          <w:rStyle w:val="Emphasis"/>
        </w:rPr>
        <w:t xml:space="preserve">Here, </w:t>
      </w:r>
      <w:r>
        <w:rPr>
          <w:rStyle w:val="Emphasis"/>
          <w:highlight w:val="green"/>
        </w:rPr>
        <w:t>the lack of recognition</w:t>
      </w:r>
      <w:r>
        <w:rPr>
          <w:rStyle w:val="Emphasis"/>
        </w:rPr>
        <w:t xml:space="preserve"> does not make the protest ineffective, instead the fact that the Mexican government and the WTO underestimate the danger posed by ordinary citizens </w:t>
      </w:r>
      <w:r>
        <w:rPr>
          <w:rStyle w:val="Emphasis"/>
          <w:highlight w:val="green"/>
        </w:rPr>
        <w:t>animates this critique.</w:t>
      </w:r>
      <w:r>
        <w:rPr>
          <w:sz w:val="16"/>
        </w:rPr>
        <w:t xml:space="preserve"> Not to be outdone, the Mexico Solidarity Network created an online form letter for self-identified “dangerous </w:t>
      </w:r>
      <w:proofErr w:type="spellStart"/>
      <w:r>
        <w:rPr>
          <w:sz w:val="16"/>
        </w:rPr>
        <w:t>antiglobalization</w:t>
      </w:r>
      <w:proofErr w:type="spellEnd"/>
      <w:r>
        <w:rPr>
          <w:sz w:val="16"/>
        </w:rPr>
        <w:t xml:space="preserve"> groups”: Dear Government Agents Bent on Restricting Civil Liberties, I recently found out about the “watch list” prepared by Mexican authorities, purportedly to quell the voice of civil society at the upcoming WTO Ministerial in Cancun</w:t>
      </w:r>
      <w:proofErr w:type="gramStart"/>
      <w:r>
        <w:rPr>
          <w:sz w:val="16"/>
        </w:rPr>
        <w:t>. . . .</w:t>
      </w:r>
      <w:proofErr w:type="gramEnd"/>
      <w:r>
        <w:rPr>
          <w:sz w:val="16"/>
        </w:rPr>
        <w:t xml:space="preserve"> </w:t>
      </w:r>
      <w:r>
        <w:rPr>
          <w:rStyle w:val="Emphasis"/>
        </w:rPr>
        <w:t>Please add my name to your “watch list” immediately!!</w:t>
      </w:r>
      <w:r>
        <w:rPr>
          <w:sz w:val="16"/>
        </w:rPr>
        <w:t xml:space="preserve"> Nothing less is acceptable.26 One might read such demands as parodic critiques of globalization and security, as ironic calls for mobilization, as a strategy of overidentification, or as any combination of these. </w:t>
      </w:r>
      <w:r>
        <w:rPr>
          <w:rStyle w:val="Emphasis"/>
        </w:rPr>
        <w:t xml:space="preserve">Even though these </w:t>
      </w:r>
      <w:r>
        <w:rPr>
          <w:rStyle w:val="Emphasis"/>
          <w:highlight w:val="green"/>
        </w:rPr>
        <w:t>demands represent a call for inclusion</w:t>
      </w:r>
      <w:r>
        <w:rPr>
          <w:rStyle w:val="Emphasis"/>
        </w:rPr>
        <w:t xml:space="preserve"> as a means of democratizing global governance, these demands are not simply for inclusion: they are also demands </w:t>
      </w:r>
      <w:r>
        <w:rPr>
          <w:rStyle w:val="Emphasis"/>
          <w:highlight w:val="green"/>
        </w:rPr>
        <w:t>to be recognized as dangerous</w:t>
      </w:r>
      <w:r>
        <w:rPr>
          <w:rStyle w:val="Emphasis"/>
        </w:rPr>
        <w:t xml:space="preserve"> and in solidarity with other similarly dangerous global citizens.</w:t>
      </w:r>
      <w:r>
        <w:rPr>
          <w:sz w:val="16"/>
        </w:rPr>
        <w:t xml:space="preserve"> How is it possible to ground a reading of the rhetorical functions of the demand to be recognized as dangerous? For </w:t>
      </w:r>
      <w:proofErr w:type="spellStart"/>
      <w:r>
        <w:rPr>
          <w:sz w:val="16"/>
        </w:rPr>
        <w:t>Laclau</w:t>
      </w:r>
      <w:proofErr w:type="spellEnd"/>
      <w:r>
        <w:rPr>
          <w:sz w:val="16"/>
        </w:rPr>
        <w:t xml:space="preserve">, such demands ought </w:t>
      </w:r>
      <w:proofErr w:type="gramStart"/>
      <w:r>
        <w:rPr>
          <w:sz w:val="16"/>
        </w:rPr>
        <w:t>be</w:t>
      </w:r>
      <w:proofErr w:type="gramEnd"/>
      <w:r>
        <w:rPr>
          <w:sz w:val="16"/>
        </w:rPr>
        <w:t xml:space="preserve"> read through their potential to activate relations of solidarity: the individual call to be </w:t>
      </w:r>
      <w:r>
        <w:rPr>
          <w:sz w:val="16"/>
        </w:rPr>
        <w:lastRenderedPageBreak/>
        <w:t xml:space="preserve">recognized as dangerous and excluded opens the possibility for </w:t>
      </w:r>
      <w:proofErr w:type="spellStart"/>
      <w:r>
        <w:rPr>
          <w:sz w:val="16"/>
        </w:rPr>
        <w:t>equivalential</w:t>
      </w:r>
      <w:proofErr w:type="spellEnd"/>
      <w:r>
        <w:rPr>
          <w:sz w:val="16"/>
        </w:rPr>
        <w:t xml:space="preserve"> linkages between the subjects who lodge such demands and others who are similarly situated in relation to the hegemonic order. Here, all demands entail a split between the concrete </w:t>
      </w:r>
      <w:proofErr w:type="gramStart"/>
      <w:r>
        <w:rPr>
          <w:sz w:val="16"/>
        </w:rPr>
        <w:t>particular conditions</w:t>
      </w:r>
      <w:proofErr w:type="gramEnd"/>
      <w:r>
        <w:rPr>
          <w:sz w:val="16"/>
        </w:rPr>
        <w:t xml:space="preserve"> of their articulation and the more universal political possibility that they potentially ground. This split implies that demands are caught up in a formal logic of trope: metonymic connections between disparate demands are condensed in metaphors that figure a relation to and make claims on a political order. </w:t>
      </w:r>
      <w:r>
        <w:rPr>
          <w:rStyle w:val="Emphasis"/>
        </w:rPr>
        <w:t xml:space="preserve">But in a Lacanian reading another split is at work in and underwrites the split identified by </w:t>
      </w:r>
      <w:proofErr w:type="spellStart"/>
      <w:r>
        <w:rPr>
          <w:rStyle w:val="Emphasis"/>
        </w:rPr>
        <w:t>Laclau</w:t>
      </w:r>
      <w:proofErr w:type="spellEnd"/>
      <w:r>
        <w:rPr>
          <w:rStyle w:val="Emphasis"/>
        </w:rPr>
        <w:t xml:space="preserve"> between the </w:t>
      </w:r>
      <w:proofErr w:type="gramStart"/>
      <w:r>
        <w:rPr>
          <w:rStyle w:val="Emphasis"/>
        </w:rPr>
        <w:t>particular content</w:t>
      </w:r>
      <w:proofErr w:type="gramEnd"/>
      <w:r>
        <w:rPr>
          <w:rStyle w:val="Emphasis"/>
        </w:rPr>
        <w:t xml:space="preserve"> and universal possibilities for affinity implied in the demand. This supplementary split inheres between the subject who enjoys the mere fact of affinity with a group as a mode of (mis)identification and the set of </w:t>
      </w:r>
      <w:proofErr w:type="spellStart"/>
      <w:r>
        <w:rPr>
          <w:rStyle w:val="Emphasis"/>
        </w:rPr>
        <w:t>identitarian</w:t>
      </w:r>
      <w:proofErr w:type="spellEnd"/>
      <w:r>
        <w:rPr>
          <w:rStyle w:val="Emphasis"/>
        </w:rPr>
        <w:t xml:space="preserve"> equivalences inaugurated by investing in the specific content of the demand. Specific </w:t>
      </w:r>
      <w:r>
        <w:rPr>
          <w:rStyle w:val="Emphasis"/>
          <w:highlight w:val="green"/>
        </w:rPr>
        <w:t>political demands</w:t>
      </w:r>
      <w:r>
        <w:rPr>
          <w:rStyle w:val="Emphasis"/>
        </w:rPr>
        <w:t xml:space="preserve"> contain a universal commitment that </w:t>
      </w:r>
      <w:r>
        <w:rPr>
          <w:rStyle w:val="Emphasis"/>
          <w:highlight w:val="green"/>
        </w:rPr>
        <w:t xml:space="preserve">authorizes </w:t>
      </w:r>
      <w:proofErr w:type="spellStart"/>
      <w:r>
        <w:rPr>
          <w:rStyle w:val="Emphasis"/>
          <w:highlight w:val="green"/>
        </w:rPr>
        <w:t>equivalential</w:t>
      </w:r>
      <w:proofErr w:type="spellEnd"/>
      <w:r>
        <w:rPr>
          <w:rStyle w:val="Emphasis"/>
          <w:highlight w:val="green"/>
        </w:rPr>
        <w:t xml:space="preserve"> linkages and are</w:t>
      </w:r>
      <w:r>
        <w:rPr>
          <w:rStyle w:val="Emphasis"/>
        </w:rPr>
        <w:t xml:space="preserve"> </w:t>
      </w:r>
      <w:r>
        <w:rPr>
          <w:rStyle w:val="Emphasis"/>
          <w:highlight w:val="green"/>
        </w:rPr>
        <w:t>simultaneously sites of enjoyment that create</w:t>
      </w:r>
      <w:r>
        <w:rPr>
          <w:rStyle w:val="Emphasis"/>
        </w:rPr>
        <w:t xml:space="preserve"> </w:t>
      </w:r>
      <w:r>
        <w:rPr>
          <w:rStyle w:val="Emphasis"/>
          <w:highlight w:val="green"/>
        </w:rPr>
        <w:t>ritually repeated relationships to a hegemonic order.</w:t>
      </w:r>
      <w:r>
        <w:rPr>
          <w:sz w:val="16"/>
        </w:rPr>
        <w:t xml:space="preserve"> Based on this Lacanian reading, </w:t>
      </w:r>
      <w:r>
        <w:rPr>
          <w:rStyle w:val="Emphasis"/>
          <w:highlight w:val="green"/>
        </w:rPr>
        <w:t>it is not</w:t>
      </w:r>
      <w:r>
        <w:rPr>
          <w:rStyle w:val="Emphasis"/>
        </w:rPr>
        <w:t xml:space="preserve"> the </w:t>
      </w:r>
      <w:r>
        <w:rPr>
          <w:rStyle w:val="Emphasis"/>
          <w:highlight w:val="green"/>
        </w:rPr>
        <w:t>change that</w:t>
      </w:r>
      <w:r>
        <w:rPr>
          <w:rStyle w:val="Emphasis"/>
        </w:rPr>
        <w:t xml:space="preserve"> the </w:t>
      </w:r>
      <w:r>
        <w:rPr>
          <w:rStyle w:val="Emphasis"/>
          <w:highlight w:val="green"/>
        </w:rPr>
        <w:t>demand anticipates, no</w:t>
      </w:r>
      <w:r>
        <w:rPr>
          <w:rStyle w:val="Emphasis"/>
        </w:rPr>
        <w:t xml:space="preserve">r the </w:t>
      </w:r>
      <w:r>
        <w:rPr>
          <w:rStyle w:val="Emphasis"/>
          <w:highlight w:val="green"/>
        </w:rPr>
        <w:t>political potential</w:t>
      </w:r>
      <w:r>
        <w:rPr>
          <w:rStyle w:val="Emphasis"/>
        </w:rPr>
        <w:t xml:space="preserve"> of forging </w:t>
      </w:r>
      <w:proofErr w:type="spellStart"/>
      <w:r>
        <w:rPr>
          <w:rStyle w:val="Emphasis"/>
        </w:rPr>
        <w:t>equivalential</w:t>
      </w:r>
      <w:proofErr w:type="spellEnd"/>
      <w:r>
        <w:rPr>
          <w:rStyle w:val="Emphasis"/>
        </w:rPr>
        <w:t xml:space="preserve"> links that is significant, </w:t>
      </w:r>
      <w:r>
        <w:rPr>
          <w:rStyle w:val="Emphasis"/>
          <w:highlight w:val="green"/>
        </w:rPr>
        <w:t>but the role demand plays</w:t>
      </w:r>
      <w:r>
        <w:rPr>
          <w:rStyle w:val="Emphasis"/>
        </w:rPr>
        <w:t xml:space="preserve"> for the one who utters it </w:t>
      </w:r>
      <w:r>
        <w:rPr>
          <w:rStyle w:val="Emphasis"/>
          <w:highlight w:val="green"/>
        </w:rPr>
        <w:t xml:space="preserve">and the modes of </w:t>
      </w:r>
      <w:proofErr w:type="spellStart"/>
      <w:r>
        <w:rPr>
          <w:rStyle w:val="Emphasis"/>
          <w:highlight w:val="green"/>
        </w:rPr>
        <w:t>interpassive</w:t>
      </w:r>
      <w:proofErr w:type="spellEnd"/>
      <w:r>
        <w:rPr>
          <w:rStyle w:val="Emphasis"/>
          <w:highlight w:val="green"/>
        </w:rPr>
        <w:t xml:space="preserve"> political affinity</w:t>
      </w:r>
      <w:r>
        <w:rPr>
          <w:rStyle w:val="Emphasis"/>
        </w:rPr>
        <w:t xml:space="preserve"> entailed that are of primary analytical importance. Working through the complexity of demands requires reading </w:t>
      </w:r>
      <w:r>
        <w:rPr>
          <w:rStyle w:val="Emphasis"/>
          <w:highlight w:val="green"/>
        </w:rPr>
        <w:t>the demand for recognition as a practice of enjoyment</w:t>
      </w:r>
      <w:r>
        <w:rPr>
          <w:rStyle w:val="Emphasis"/>
        </w:rPr>
        <w:t xml:space="preserve">—as </w:t>
      </w:r>
      <w:r>
        <w:rPr>
          <w:rStyle w:val="Emphasis"/>
          <w:highlight w:val="green"/>
        </w:rPr>
        <w:t>an affectively invested call for sanction and love by the governing order.</w:t>
      </w:r>
      <w:r>
        <w:rPr>
          <w:rStyle w:val="Emphasis"/>
        </w:rPr>
        <w:t xml:space="preserve"> Demands also entail a perverse dialectic of political agency as resistance and simultaneous </w:t>
      </w:r>
      <w:proofErr w:type="spellStart"/>
      <w:r>
        <w:rPr>
          <w:rStyle w:val="Emphasis"/>
        </w:rPr>
        <w:t>interpassive</w:t>
      </w:r>
      <w:proofErr w:type="spellEnd"/>
      <w:r>
        <w:rPr>
          <w:rStyle w:val="Emphasis"/>
        </w:rPr>
        <w:t xml:space="preserve"> political constraint. </w:t>
      </w:r>
      <w:r>
        <w:rPr>
          <w:sz w:val="16"/>
        </w:rPr>
        <w:t xml:space="preserve">Demands empower forms of political agency by generating an oppositional relationship to hegemonic structures and by providing the </w:t>
      </w:r>
      <w:proofErr w:type="spellStart"/>
      <w:r>
        <w:rPr>
          <w:sz w:val="16"/>
        </w:rPr>
        <w:t>equivalential</w:t>
      </w:r>
      <w:proofErr w:type="spellEnd"/>
      <w:r>
        <w:rPr>
          <w:sz w:val="16"/>
        </w:rPr>
        <w:t xml:space="preserve"> preconditions for identity. As </w:t>
      </w:r>
      <w:proofErr w:type="spellStart"/>
      <w:r>
        <w:rPr>
          <w:sz w:val="16"/>
        </w:rPr>
        <w:t>Žižek</w:t>
      </w:r>
      <w:proofErr w:type="spellEnd"/>
      <w:r>
        <w:rPr>
          <w:sz w:val="16"/>
        </w:rPr>
        <w:t xml:space="preserve"> might have it, there is always the risk that the demands of protestors are the supplement that authorizes the functioning of capital.27 Enjoyment provides one particularly difficult stumbling block for a dedicated formal account, a dynamic that stands out in particularly stark relief in </w:t>
      </w:r>
      <w:proofErr w:type="spellStart"/>
      <w:r>
        <w:rPr>
          <w:sz w:val="16"/>
        </w:rPr>
        <w:t>Laclau’s</w:t>
      </w:r>
      <w:proofErr w:type="spellEnd"/>
      <w:r>
        <w:rPr>
          <w:sz w:val="16"/>
        </w:rPr>
        <w:t xml:space="preserve"> work. Although </w:t>
      </w:r>
      <w:proofErr w:type="spellStart"/>
      <w:r>
        <w:rPr>
          <w:sz w:val="16"/>
        </w:rPr>
        <w:t>Laclau</w:t>
      </w:r>
      <w:proofErr w:type="spellEnd"/>
      <w:r>
        <w:rPr>
          <w:sz w:val="16"/>
        </w:rPr>
        <w:t xml:space="preserve"> owes a significant debt to Freud and Lacan, his theory of demand is not explicitly crafted from psychoanalytic categories. As </w:t>
      </w:r>
      <w:proofErr w:type="spellStart"/>
      <w:r>
        <w:rPr>
          <w:sz w:val="16"/>
        </w:rPr>
        <w:t>Glynos</w:t>
      </w:r>
      <w:proofErr w:type="spellEnd"/>
      <w:r>
        <w:rPr>
          <w:sz w:val="16"/>
        </w:rPr>
        <w:t xml:space="preserve"> and </w:t>
      </w:r>
      <w:proofErr w:type="spellStart"/>
      <w:r>
        <w:rPr>
          <w:sz w:val="16"/>
        </w:rPr>
        <w:t>Stavrakakis</w:t>
      </w:r>
      <w:proofErr w:type="spellEnd"/>
      <w:r>
        <w:rPr>
          <w:sz w:val="16"/>
        </w:rPr>
        <w:t xml:space="preserve"> have argued, there is a “complete and conspicuous absence in </w:t>
      </w:r>
      <w:proofErr w:type="spellStart"/>
      <w:r>
        <w:rPr>
          <w:sz w:val="16"/>
        </w:rPr>
        <w:t>Laclau’s</w:t>
      </w:r>
      <w:proofErr w:type="spellEnd"/>
      <w:r>
        <w:rPr>
          <w:sz w:val="16"/>
        </w:rPr>
        <w:t xml:space="preserve"> work of Lacanian categories such as fantasy, and, perhaps more importantly, jouissance.”28 </w:t>
      </w:r>
      <w:proofErr w:type="spellStart"/>
      <w:r>
        <w:rPr>
          <w:sz w:val="16"/>
        </w:rPr>
        <w:t>Glynos</w:t>
      </w:r>
      <w:proofErr w:type="spellEnd"/>
      <w:r>
        <w:rPr>
          <w:sz w:val="16"/>
        </w:rPr>
        <w:t xml:space="preserve"> and </w:t>
      </w:r>
      <w:proofErr w:type="spellStart"/>
      <w:r>
        <w:rPr>
          <w:sz w:val="16"/>
        </w:rPr>
        <w:t>Stavrakakis</w:t>
      </w:r>
      <w:proofErr w:type="spellEnd"/>
      <w:r>
        <w:rPr>
          <w:sz w:val="16"/>
        </w:rPr>
        <w:t xml:space="preserve"> claim that there is “to [their] knowledge no reference in </w:t>
      </w:r>
      <w:proofErr w:type="spellStart"/>
      <w:r>
        <w:rPr>
          <w:sz w:val="16"/>
        </w:rPr>
        <w:t>Laclau’s</w:t>
      </w:r>
      <w:proofErr w:type="spellEnd"/>
      <w:r>
        <w:rPr>
          <w:sz w:val="16"/>
        </w:rPr>
        <w:t xml:space="preserve"> work to the concept of jouissance.”29 On Populist Reason contains a brief discussion of the concept of jouissance in </w:t>
      </w:r>
      <w:proofErr w:type="spellStart"/>
      <w:r>
        <w:rPr>
          <w:sz w:val="16"/>
        </w:rPr>
        <w:t>Copjec’s</w:t>
      </w:r>
      <w:proofErr w:type="spellEnd"/>
      <w:r>
        <w:rPr>
          <w:sz w:val="16"/>
        </w:rPr>
        <w:t xml:space="preserve"> work, which </w:t>
      </w:r>
      <w:proofErr w:type="spellStart"/>
      <w:r>
        <w:rPr>
          <w:sz w:val="16"/>
        </w:rPr>
        <w:t>Laclau</w:t>
      </w:r>
      <w:proofErr w:type="spellEnd"/>
      <w:r>
        <w:rPr>
          <w:sz w:val="16"/>
        </w:rPr>
        <w:t xml:space="preserve"> summarizes by saying: “</w:t>
      </w:r>
      <w:r>
        <w:rPr>
          <w:rStyle w:val="Emphasis"/>
          <w:highlight w:val="green"/>
        </w:rPr>
        <w:t>There is no</w:t>
      </w:r>
      <w:r>
        <w:rPr>
          <w:rStyle w:val="Emphasis"/>
        </w:rPr>
        <w:t xml:space="preserve"> achievable </w:t>
      </w:r>
      <w:r>
        <w:rPr>
          <w:rStyle w:val="Emphasis"/>
          <w:highlight w:val="green"/>
        </w:rPr>
        <w:t>jouissance</w:t>
      </w:r>
      <w:r>
        <w:rPr>
          <w:rStyle w:val="Emphasis"/>
        </w:rPr>
        <w:t xml:space="preserve"> </w:t>
      </w:r>
      <w:r>
        <w:rPr>
          <w:rStyle w:val="Emphasis"/>
          <w:highlight w:val="green"/>
        </w:rPr>
        <w:t>except through</w:t>
      </w:r>
      <w:r>
        <w:rPr>
          <w:rStyle w:val="Emphasis"/>
        </w:rPr>
        <w:t xml:space="preserve"> radical </w:t>
      </w:r>
      <w:r>
        <w:rPr>
          <w:rStyle w:val="Emphasis"/>
          <w:highlight w:val="green"/>
        </w:rPr>
        <w:t xml:space="preserve">investment in an </w:t>
      </w:r>
      <w:proofErr w:type="spellStart"/>
      <w:r>
        <w:rPr>
          <w:rStyle w:val="Emphasis"/>
          <w:highlight w:val="green"/>
        </w:rPr>
        <w:t>objet</w:t>
      </w:r>
      <w:proofErr w:type="spellEnd"/>
      <w:r>
        <w:rPr>
          <w:rStyle w:val="Emphasis"/>
          <w:highlight w:val="green"/>
        </w:rPr>
        <w:t xml:space="preserve"> petit a.</w:t>
      </w:r>
      <w:r>
        <w:rPr>
          <w:rStyle w:val="Emphasis"/>
        </w:rPr>
        <w:t xml:space="preserve"> But the same discovery</w:t>
      </w:r>
      <w:r>
        <w:rPr>
          <w:sz w:val="16"/>
        </w:rPr>
        <w:t xml:space="preserve"> (not merely an analogous one) </w:t>
      </w:r>
      <w:r>
        <w:rPr>
          <w:rStyle w:val="Emphasis"/>
        </w:rPr>
        <w:t xml:space="preserve">is made if we start from the angle of political theory. </w:t>
      </w:r>
      <w:r>
        <w:rPr>
          <w:rStyle w:val="Emphasis"/>
          <w:highlight w:val="green"/>
        </w:rPr>
        <w:t>No social fullness except through hegemony</w:t>
      </w:r>
      <w:r>
        <w:rPr>
          <w:rStyle w:val="Emphasis"/>
        </w:rPr>
        <w:t xml:space="preserve">; and hegemony is nothing more than </w:t>
      </w:r>
      <w:r>
        <w:rPr>
          <w:rStyle w:val="Emphasis"/>
          <w:highlight w:val="green"/>
        </w:rPr>
        <w:t>the investment in a partial object</w:t>
      </w:r>
      <w:r>
        <w:rPr>
          <w:rStyle w:val="Emphasis"/>
        </w:rPr>
        <w:t>, of a fullness which will always evade us.</w:t>
      </w:r>
      <w:r>
        <w:rPr>
          <w:sz w:val="16"/>
        </w:rPr>
        <w:t xml:space="preserve"> The logic of the </w:t>
      </w:r>
      <w:proofErr w:type="spellStart"/>
      <w:r>
        <w:rPr>
          <w:sz w:val="16"/>
        </w:rPr>
        <w:t>objet</w:t>
      </w:r>
      <w:proofErr w:type="spellEnd"/>
      <w:r>
        <w:rPr>
          <w:sz w:val="16"/>
        </w:rPr>
        <w:t xml:space="preserve"> petit </w:t>
      </w:r>
      <w:proofErr w:type="gramStart"/>
      <w:r>
        <w:rPr>
          <w:sz w:val="16"/>
        </w:rPr>
        <w:t>a and</w:t>
      </w:r>
      <w:proofErr w:type="gramEnd"/>
      <w:r>
        <w:rPr>
          <w:sz w:val="16"/>
        </w:rPr>
        <w:t xml:space="preserve"> the hegemonic logic are not just similar, they are simply identical.”30 There is an elegance to </w:t>
      </w:r>
      <w:proofErr w:type="spellStart"/>
      <w:r>
        <w:rPr>
          <w:sz w:val="16"/>
        </w:rPr>
        <w:t>Laclau’s</w:t>
      </w:r>
      <w:proofErr w:type="spellEnd"/>
      <w:r>
        <w:rPr>
          <w:sz w:val="16"/>
        </w:rPr>
        <w:t xml:space="preserve"> point about enjoyment, provided that enjoyment is reducible to a set of logical forms. This presupposition makes the lack of talk about jouissance in </w:t>
      </w:r>
      <w:proofErr w:type="spellStart"/>
      <w:r>
        <w:rPr>
          <w:sz w:val="16"/>
        </w:rPr>
        <w:t>Laclau’s</w:t>
      </w:r>
      <w:proofErr w:type="spellEnd"/>
      <w:r>
        <w:rPr>
          <w:sz w:val="16"/>
        </w:rPr>
        <w:t xml:space="preserve"> work understandable. If jouissance and hegemony are identical, one does not need Lacan to say something that might be said more elegantly with Gramsci. But with </w:t>
      </w:r>
      <w:proofErr w:type="spellStart"/>
      <w:r>
        <w:rPr>
          <w:sz w:val="16"/>
        </w:rPr>
        <w:t>Laclau’s</w:t>
      </w:r>
      <w:proofErr w:type="spellEnd"/>
      <w:r>
        <w:rPr>
          <w:sz w:val="16"/>
        </w:rPr>
        <w:t xml:space="preserve"> insight on the formal similarities of enjoyment and hegemony come certain blind [blank] spots. To start with, enjoyment is never quite as “achievable” as the preceding quotation might suggest. Far from being the consummation of a logic of structure and investment, enjoyment is a supplement to a failing in a structure: for example, Lacan frames jouissance as a useless enjoyment of one’s own subjectivity that supplements the fundamental failings of a subject in either finding grounding or consummating an authoritative account of its coherence. This “uselessness” defines the operation of jouissance. When Lacan suggests that “language is not the speaking subject” in the seminar On Feminine Sexuality, lodging a critique of structural linguistics as a law governing speech, jouissance is understood as something excessive that is born of the failure of structures of signification. Language is not the speaking subject precisely because what is passed through the gristmill of speech is the result of a misfiring of structure as much as it is prefigured by logics of structure, meaning, and utility. </w:t>
      </w:r>
      <w:proofErr w:type="gramStart"/>
      <w:r>
        <w:rPr>
          <w:sz w:val="16"/>
        </w:rPr>
        <w:t>Therefore</w:t>
      </w:r>
      <w:proofErr w:type="gramEnd"/>
      <w:r>
        <w:rPr>
          <w:sz w:val="16"/>
        </w:rPr>
        <w:t xml:space="preserve"> the interpretive difficulty for a structuralist account of enjoyment: the moment that the fact of enjoyment is recoded in the language of structure, the moment that it is made useful in a logic of </w:t>
      </w:r>
      <w:proofErr w:type="spellStart"/>
      <w:r>
        <w:rPr>
          <w:sz w:val="16"/>
        </w:rPr>
        <w:t>subjectivization</w:t>
      </w:r>
      <w:proofErr w:type="spellEnd"/>
      <w:r>
        <w:rPr>
          <w:sz w:val="16"/>
        </w:rPr>
        <w:t xml:space="preserve">, is precisely the moment where it stops being jouissance. Framing enjoyment as equivalent with hegemony, </w:t>
      </w:r>
      <w:proofErr w:type="spellStart"/>
      <w:r>
        <w:rPr>
          <w:sz w:val="16"/>
        </w:rPr>
        <w:t>Laclau</w:t>
      </w:r>
      <w:proofErr w:type="spellEnd"/>
      <w:r>
        <w:rPr>
          <w:sz w:val="16"/>
        </w:rPr>
        <w:t xml:space="preserve"> identifies the fundamental “split” in psychoanalytic theory between the universal and the </w:t>
      </w:r>
      <w:proofErr w:type="gramStart"/>
      <w:r>
        <w:rPr>
          <w:sz w:val="16"/>
        </w:rPr>
        <w:t>particular demands</w:t>
      </w:r>
      <w:proofErr w:type="gramEnd"/>
      <w:r>
        <w:rPr>
          <w:sz w:val="16"/>
        </w:rPr>
        <w:t xml:space="preserve"> of a group. Posing the split in this way, and as the privileged site of the political, </w:t>
      </w:r>
      <w:proofErr w:type="spellStart"/>
      <w:r>
        <w:rPr>
          <w:sz w:val="16"/>
        </w:rPr>
        <w:t>Laclau</w:t>
      </w:r>
      <w:proofErr w:type="spellEnd"/>
      <w:r>
        <w:rPr>
          <w:sz w:val="16"/>
        </w:rPr>
        <w:t xml:space="preserve"> occludes attention to another split: namely, the split within a subject, between the one who enters an </w:t>
      </w:r>
      <w:proofErr w:type="spellStart"/>
      <w:r>
        <w:rPr>
          <w:sz w:val="16"/>
        </w:rPr>
        <w:t>equivalential</w:t>
      </w:r>
      <w:proofErr w:type="spellEnd"/>
      <w:r>
        <w:rPr>
          <w:sz w:val="16"/>
        </w:rPr>
        <w:t xml:space="preserve"> relationship and the </w:t>
      </w:r>
      <w:proofErr w:type="spellStart"/>
      <w:r>
        <w:rPr>
          <w:sz w:val="16"/>
        </w:rPr>
        <w:t>identitarian</w:t>
      </w:r>
      <w:proofErr w:type="spellEnd"/>
      <w:r>
        <w:rPr>
          <w:sz w:val="16"/>
        </w:rPr>
        <w:t xml:space="preserve"> claim that sutures this subject into a set of linkages. This too is a site of enjoyment, where a subject identifies with an external image of itself for the sake of providing its practices of subjectivity with a kind of enjoyable retroactive coherence. The demand is relevant here but not simply because it represents and anticipates a change in the social order or because it identifies a point of commonality. The demand is also a demand to be recognized as a subject among other subjects and to be given the sanction and love of the Symbolic order. The implication of this argument about the nature of enjoyment is that the perverse dialectic of </w:t>
      </w:r>
      <w:proofErr w:type="spellStart"/>
      <w:r>
        <w:rPr>
          <w:sz w:val="16"/>
        </w:rPr>
        <w:t>misfirings</w:t>
      </w:r>
      <w:proofErr w:type="spellEnd"/>
      <w:r>
        <w:rPr>
          <w:sz w:val="16"/>
        </w:rPr>
        <w:t xml:space="preserve">, failure, and surpluses in identity reveals something politically dangerous in not moving beyond demand. Put another way: not all equivalences are equally equivalent. Some equivalences become fetishes or points of identification that eclipse the ostensible political goal of the demand. To extend the line of questioning to its logical conclusion: can we be bound to our </w:t>
      </w:r>
      <w:proofErr w:type="spellStart"/>
      <w:r>
        <w:rPr>
          <w:sz w:val="16"/>
        </w:rPr>
        <w:t>equivalential</w:t>
      </w:r>
      <w:proofErr w:type="spellEnd"/>
      <w:r>
        <w:rPr>
          <w:sz w:val="16"/>
        </w:rPr>
        <w:t xml:space="preserve"> chains? Despite the tendency of some commentators to naturalize Freud’s tripartite schema of the human psyche, Freud’s account of the ego does not characterize the ego as preexistent or automatically given. The ego is not inevitably present in every human subject: the ego is a compensatory formation that arises in the usual course of human development as a subject negotiates the articulation and refusal of its needs as filtered through demand. Hypothetically a “subject” whose every need is fulfilled by another is never quite a subject: this </w:t>
      </w:r>
      <w:r>
        <w:rPr>
          <w:sz w:val="16"/>
        </w:rPr>
        <w:lastRenderedPageBreak/>
        <w:t xml:space="preserve">entity would never find occasion to differentiate itself from the other who fulfills its every need. As a mode of individuation and </w:t>
      </w:r>
      <w:proofErr w:type="spellStart"/>
      <w:r>
        <w:rPr>
          <w:sz w:val="16"/>
        </w:rPr>
        <w:t>subjectivization</w:t>
      </w:r>
      <w:proofErr w:type="spellEnd"/>
      <w:r>
        <w:rPr>
          <w:sz w:val="16"/>
        </w:rPr>
        <w:t xml:space="preserve">, egos are economies of frustration and compensation. </w:t>
      </w:r>
      <w:r>
        <w:rPr>
          <w:rStyle w:val="Emphasis"/>
        </w:rPr>
        <w:t xml:space="preserve">This economy relies on a split in the Freudian demand, which is both a demand to satiate a specific need and a demand for the addressee to provide an automatic fulfillment of a need. The generative power of the demand relies on two things: the split between the demand and the need that it attempts to redress, and the fact that some demands will be refused. </w:t>
      </w:r>
      <w:r>
        <w:rPr>
          <w:rStyle w:val="Emphasis"/>
          <w:highlight w:val="green"/>
        </w:rPr>
        <w:t>This</w:t>
      </w:r>
      <w:r>
        <w:rPr>
          <w:rStyle w:val="Emphasis"/>
        </w:rPr>
        <w:t xml:space="preserve"> economy of </w:t>
      </w:r>
      <w:r>
        <w:rPr>
          <w:rStyle w:val="Emphasis"/>
          <w:highlight w:val="green"/>
        </w:rPr>
        <w:t>need and frustration</w:t>
      </w:r>
      <w:r>
        <w:rPr>
          <w:rStyle w:val="Emphasis"/>
        </w:rPr>
        <w:t xml:space="preserve"> </w:t>
      </w:r>
      <w:r>
        <w:rPr>
          <w:rStyle w:val="Emphasis"/>
          <w:highlight w:val="green"/>
        </w:rPr>
        <w:t>works because the refusal of a</w:t>
      </w:r>
      <w:r>
        <w:rPr>
          <w:rStyle w:val="Emphasis"/>
        </w:rPr>
        <w:t xml:space="preserve"> specific </w:t>
      </w:r>
      <w:r>
        <w:rPr>
          <w:rStyle w:val="Emphasis"/>
          <w:highlight w:val="green"/>
        </w:rPr>
        <w:t>need articulated as a demand</w:t>
      </w:r>
      <w:r>
        <w:rPr>
          <w:rStyle w:val="Emphasis"/>
        </w:rPr>
        <w:t xml:space="preserve"> on another </w:t>
      </w:r>
      <w:r>
        <w:rPr>
          <w:rStyle w:val="Emphasis"/>
          <w:highlight w:val="green"/>
        </w:rPr>
        <w:t>is also a refusal of the idea that the</w:t>
      </w:r>
      <w:r>
        <w:rPr>
          <w:rStyle w:val="Emphasis"/>
        </w:rPr>
        <w:t xml:space="preserve"> addressee of the </w:t>
      </w:r>
      <w:r>
        <w:rPr>
          <w:rStyle w:val="Emphasis"/>
          <w:highlight w:val="green"/>
        </w:rPr>
        <w:t>demand can fulfill</w:t>
      </w:r>
      <w:r>
        <w:rPr>
          <w:rStyle w:val="Emphasis"/>
        </w:rPr>
        <w:t xml:space="preserve"> all </w:t>
      </w:r>
      <w:r>
        <w:rPr>
          <w:rStyle w:val="Emphasis"/>
          <w:highlight w:val="green"/>
        </w:rPr>
        <w:t>the subject’s needs</w:t>
      </w:r>
      <w:r>
        <w:rPr>
          <w:rStyle w:val="Emphasis"/>
        </w:rPr>
        <w:t>, requiring a set of compensatory economic functions to negotiate the refusal of specific demands</w:t>
      </w:r>
      <w:r>
        <w:rPr>
          <w:sz w:val="16"/>
        </w:rPr>
        <w:t xml:space="preserve">. “Ego,” then, names the economy of compensatory </w:t>
      </w:r>
      <w:proofErr w:type="spellStart"/>
      <w:r>
        <w:rPr>
          <w:sz w:val="16"/>
        </w:rPr>
        <w:t>subjectivization</w:t>
      </w:r>
      <w:proofErr w:type="spellEnd"/>
      <w:r>
        <w:rPr>
          <w:sz w:val="16"/>
        </w:rPr>
        <w:t xml:space="preserve"> driven by the repetition and refusal of demands. The nascent subject presents </w:t>
      </w:r>
      <w:proofErr w:type="gramStart"/>
      <w:r>
        <w:rPr>
          <w:sz w:val="16"/>
        </w:rPr>
        <w:t>wants</w:t>
      </w:r>
      <w:proofErr w:type="gramEnd"/>
      <w:r>
        <w:rPr>
          <w:sz w:val="16"/>
        </w:rPr>
        <w:t xml:space="preserve"> and needs in the form of the demand, but the role of the demand is not the simple fulfillment of these wants and needs. The demand and its refusal are the fulcrum on which the identity and insularity of the subject are produced: an unformed amalgam of needs and articulated demands is transformed into a subject that negotiates the vicissitudes of life with others. Put in the metaphor of developmental psychology, an </w:t>
      </w:r>
      <w:proofErr w:type="gramStart"/>
      <w:r>
        <w:rPr>
          <w:sz w:val="16"/>
        </w:rPr>
        <w:t>infant lodges</w:t>
      </w:r>
      <w:proofErr w:type="gramEnd"/>
      <w:r>
        <w:rPr>
          <w:sz w:val="16"/>
        </w:rPr>
        <w:t xml:space="preserve"> the instinctual demands of the id on others but these demands cannot be, and for the sake of development, must not be fulfilled. Thus, pop psychology observations that the incessant demands of children for impermissible objects (“may I have a fourth helping of dessert”) or meanings that culminate in ungroundable authoritative pronouncements (the game of asking never ending “whys”) are less about satisfaction of a request than the identity-producing effects of the parental “no.” In “The Question of Lay Analysis,” Freud argues that “if . . . demands meet with no satisfaction, intolerable conditions arise . . . [and] . . . the ego begins to function.... [T]he driving force that sets the vehicle in motion is derived from the id, the ego . . . undertakes the steering</w:t>
      </w:r>
      <w:proofErr w:type="gramStart"/>
      <w:r>
        <w:rPr>
          <w:sz w:val="16"/>
        </w:rPr>
        <w:t>. . . .</w:t>
      </w:r>
      <w:proofErr w:type="gramEnd"/>
      <w:r>
        <w:rPr>
          <w:sz w:val="16"/>
        </w:rPr>
        <w:t xml:space="preserve"> The task of the ego [is] . . . to mediate between the claims of the id and the objections of the external world.”31 Later, in Group Psychology and the Analysis of the Ego, and Civilization and Its Discontents, Freud relocates the site of the ego’s genesis beyond the parent/child relationship and in the broader social relationships that animate it. Life with others inevitably produces blockages in the individual’s attempts to fulfill certain desires, since some demands for the fulfillment of desires must be frustrated. This blockage produces feelings of guilt, which in turn are sublimated as a general social morality. The frustration of demand is both productive in that it authorizes social moral codes and, by extension, civilization writ large, although it does so at the cost of imposing a contested relationship between desire and social mores.32 Confronted by student calls to join the movement of 1968 Lacan famously quipped: “as hysterics you demand a new master: you will get it!” Understanding the meaning of his response requires a treatment of Lacan’s theory of the demand and its relationship to hysteria as an enabling and constraining political subject position. Lacan’s theory of the demand picks up at Freud’s movement outward from the paradigmatic relationships between the parent/ child and individual/civilization toward a more general account of the subject, sociality, and signification. The infrastructure supporting this theoretical movement transposes Freud’s comparatively natural and genetic account of development to a set of metaphors for dealing with the subject’s entry into signification. As already noted, the Lacanian aphorism that “the signifier represents a subject for another signifier inverts the conventional wisdom that a pre-given subject uses language as an instrument to communicate its subjective intentions.”33 The paradoxical implication of this reversal is that the subject is simultaneously produced and disfigured by its unavoidable insertion into the space of the Symbolic. An Es assumes an identity as a subject as a way of accommodating to the </w:t>
      </w:r>
      <w:proofErr w:type="spellStart"/>
      <w:r>
        <w:rPr>
          <w:sz w:val="16"/>
        </w:rPr>
        <w:t>Symbolic’s</w:t>
      </w:r>
      <w:proofErr w:type="spellEnd"/>
      <w:r>
        <w:rPr>
          <w:sz w:val="16"/>
        </w:rPr>
        <w:t xml:space="preserve"> demands and as a node for producing demands on its others or of being recognized as a subject.34 As I have already argued, the demand demonstrates that the enjoyment of one’s own subjectivity is useless surplus produced in the gap between the Es (or it) and the ideal I. As a result, there is excess jouissance that remains even after its reduction to hegemony. This remainder may even be logically prior to hegemony, in that it is a useless but ritually repeated retroactive act of naming the self that produces the subject and therefore conditions possibility for investment in an </w:t>
      </w:r>
      <w:proofErr w:type="spellStart"/>
      <w:r>
        <w:rPr>
          <w:sz w:val="16"/>
        </w:rPr>
        <w:t>identitarian</w:t>
      </w:r>
      <w:proofErr w:type="spellEnd"/>
      <w:r>
        <w:rPr>
          <w:sz w:val="16"/>
        </w:rPr>
        <w:t xml:space="preserve"> configuration. </w:t>
      </w:r>
    </w:p>
    <w:p w14:paraId="4068BD90" w14:textId="77777777" w:rsidR="00CE3EC0" w:rsidRPr="00CE3EC0" w:rsidRDefault="00CE3EC0" w:rsidP="00CE3EC0"/>
    <w:p w14:paraId="39E06117" w14:textId="738729EF" w:rsidR="00A95652" w:rsidRDefault="00A5561C" w:rsidP="00A5561C">
      <w:pPr>
        <w:pStyle w:val="Heading3"/>
      </w:pPr>
      <w:r>
        <w:lastRenderedPageBreak/>
        <w:t>Contention</w:t>
      </w:r>
    </w:p>
    <w:p w14:paraId="28DF6F19" w14:textId="5D8C67CD" w:rsidR="00056104" w:rsidRDefault="00CE3EC0" w:rsidP="00056104">
      <w:pPr>
        <w:pStyle w:val="Heading4"/>
      </w:pPr>
      <w:r>
        <w:t xml:space="preserve">Space is not a </w:t>
      </w:r>
      <w:proofErr w:type="gramStart"/>
      <w:r>
        <w:t>Utopia</w:t>
      </w:r>
      <w:proofErr w:type="gramEnd"/>
      <w:r>
        <w:t xml:space="preserve"> – </w:t>
      </w:r>
      <w:r w:rsidR="008F738F">
        <w:t xml:space="preserve">no one says that space is perfect </w:t>
      </w:r>
      <w:r w:rsidR="00056104">
        <w:t xml:space="preserve">that it is a necessary heuristic to solve for stuff </w:t>
      </w:r>
    </w:p>
    <w:p w14:paraId="6E771B48" w14:textId="151AA0D1" w:rsidR="00056104" w:rsidRPr="00056104" w:rsidRDefault="00056104" w:rsidP="00056104">
      <w:pPr>
        <w:pStyle w:val="Heading4"/>
      </w:pPr>
      <w:r>
        <w:t xml:space="preserve">Try or die neg – even if they win that psycho is true – the </w:t>
      </w:r>
      <w:proofErr w:type="spellStart"/>
      <w:r>
        <w:t>aff</w:t>
      </w:r>
      <w:proofErr w:type="spellEnd"/>
      <w:r>
        <w:t xml:space="preserve"> doesn’t do anything to prevent it from being expanded – they are descriptive ---a risk that colonization prevents extinction means you vote neg </w:t>
      </w:r>
      <w:proofErr w:type="spellStart"/>
      <w:r>
        <w:t>bc</w:t>
      </w:r>
      <w:proofErr w:type="spellEnd"/>
      <w:r>
        <w:t xml:space="preserve"> the lack does not materially matter if we are dead </w:t>
      </w:r>
    </w:p>
    <w:p w14:paraId="1B32FF91" w14:textId="4B43AB11" w:rsidR="00A5561C" w:rsidRDefault="00A5561C" w:rsidP="00A5561C">
      <w:pPr>
        <w:pStyle w:val="Heading4"/>
      </w:pPr>
      <w:r>
        <w:t xml:space="preserve">Colonization solves </w:t>
      </w:r>
      <w:r>
        <w:rPr>
          <w:u w:val="single"/>
        </w:rPr>
        <w:t>inevitable</w:t>
      </w:r>
      <w:r>
        <w:t xml:space="preserve"> extinction. </w:t>
      </w:r>
    </w:p>
    <w:p w14:paraId="0E8329F5" w14:textId="77777777" w:rsidR="00A5561C" w:rsidRPr="00DD79B8" w:rsidRDefault="00A5561C" w:rsidP="00A5561C">
      <w:proofErr w:type="spellStart"/>
      <w:r>
        <w:rPr>
          <w:rStyle w:val="Style13ptBold"/>
        </w:rPr>
        <w:t>Kovic</w:t>
      </w:r>
      <w:proofErr w:type="spellEnd"/>
      <w:r w:rsidRPr="00A70493">
        <w:rPr>
          <w:rStyle w:val="Style13ptBold"/>
        </w:rPr>
        <w:t xml:space="preserve"> '</w:t>
      </w:r>
      <w:r>
        <w:rPr>
          <w:rStyle w:val="Style13ptBold"/>
        </w:rPr>
        <w:t>19</w:t>
      </w:r>
      <w:r w:rsidRPr="00A70493">
        <w:rPr>
          <w:rStyle w:val="Style13ptBold"/>
        </w:rPr>
        <w:t xml:space="preserve"> </w:t>
      </w:r>
      <w:r>
        <w:t xml:space="preserve">[Marko; March 2019; co-founder president of the Zurich Institute of Public Affairs Research; "The future of energy," https://osf.io/preprints/socarxiv/aswz9/download] </w:t>
      </w:r>
    </w:p>
    <w:p w14:paraId="58ED4C08" w14:textId="77777777" w:rsidR="00A5561C" w:rsidRPr="00C72526" w:rsidRDefault="00A5561C" w:rsidP="00A5561C">
      <w:pPr>
        <w:rPr>
          <w:sz w:val="16"/>
        </w:rPr>
      </w:pPr>
      <w:r w:rsidRPr="00D60732">
        <w:rPr>
          <w:rStyle w:val="StyleUnderline"/>
        </w:rPr>
        <w:t>Existential risks</w:t>
      </w:r>
      <w:r w:rsidRPr="00C72526">
        <w:rPr>
          <w:sz w:val="16"/>
        </w:rPr>
        <w:t xml:space="preserve"> are risks that might </w:t>
      </w:r>
      <w:r w:rsidRPr="00D60732">
        <w:rPr>
          <w:rStyle w:val="StyleUnderline"/>
        </w:rPr>
        <w:t>lead to the</w:t>
      </w:r>
      <w:r w:rsidRPr="00C72526">
        <w:rPr>
          <w:sz w:val="16"/>
        </w:rPr>
        <w:t xml:space="preserve"> </w:t>
      </w:r>
      <w:r w:rsidRPr="00D60732">
        <w:rPr>
          <w:rStyle w:val="Emphasis"/>
        </w:rPr>
        <w:t>extinction of humankind</w:t>
      </w:r>
      <w:r w:rsidRPr="00C72526">
        <w:rPr>
          <w:sz w:val="16"/>
        </w:rPr>
        <w:t xml:space="preserve"> [1]. </w:t>
      </w:r>
      <w:r w:rsidRPr="00D60732">
        <w:rPr>
          <w:rStyle w:val="StyleUnderline"/>
        </w:rPr>
        <w:t xml:space="preserve">Natural </w:t>
      </w:r>
      <w:r w:rsidRPr="004C267D">
        <w:rPr>
          <w:rStyle w:val="StyleUnderline"/>
          <w:highlight w:val="green"/>
        </w:rPr>
        <w:t>existential risks</w:t>
      </w:r>
      <w:r w:rsidRPr="004C267D">
        <w:rPr>
          <w:sz w:val="16"/>
          <w:highlight w:val="green"/>
        </w:rPr>
        <w:t xml:space="preserve"> (</w:t>
      </w:r>
      <w:r w:rsidRPr="004C267D">
        <w:rPr>
          <w:rStyle w:val="StyleUnderline"/>
          <w:highlight w:val="green"/>
        </w:rPr>
        <w:t>such as</w:t>
      </w:r>
      <w:r w:rsidRPr="004C267D">
        <w:rPr>
          <w:sz w:val="16"/>
          <w:highlight w:val="green"/>
        </w:rPr>
        <w:t xml:space="preserve"> </w:t>
      </w:r>
      <w:r w:rsidRPr="004C267D">
        <w:rPr>
          <w:rStyle w:val="Emphasis"/>
          <w:highlight w:val="green"/>
        </w:rPr>
        <w:t>asteroids</w:t>
      </w:r>
      <w:r w:rsidRPr="00C72526">
        <w:rPr>
          <w:sz w:val="16"/>
        </w:rPr>
        <w:t xml:space="preserve"> that </w:t>
      </w:r>
      <w:r w:rsidRPr="00D60732">
        <w:rPr>
          <w:rStyle w:val="StyleUnderline"/>
        </w:rPr>
        <w:t>might crash into Earth</w:t>
      </w:r>
      <w:r w:rsidRPr="00C72526">
        <w:rPr>
          <w:sz w:val="16"/>
        </w:rPr>
        <w:t xml:space="preserve">) </w:t>
      </w:r>
      <w:r w:rsidRPr="004C267D">
        <w:rPr>
          <w:rStyle w:val="StyleUnderline"/>
          <w:highlight w:val="green"/>
        </w:rPr>
        <w:t>are</w:t>
      </w:r>
      <w:r w:rsidRPr="00D60732">
        <w:rPr>
          <w:rStyle w:val="StyleUnderline"/>
        </w:rPr>
        <w:t xml:space="preserve"> basically</w:t>
      </w:r>
      <w:r w:rsidRPr="00C72526">
        <w:rPr>
          <w:sz w:val="16"/>
        </w:rPr>
        <w:t xml:space="preserve"> </w:t>
      </w:r>
      <w:r w:rsidRPr="004C267D">
        <w:rPr>
          <w:rStyle w:val="Emphasis"/>
          <w:highlight w:val="green"/>
        </w:rPr>
        <w:t>constant</w:t>
      </w:r>
      <w:r w:rsidRPr="00C72526">
        <w:rPr>
          <w:sz w:val="16"/>
        </w:rPr>
        <w:t xml:space="preserve">. </w:t>
      </w:r>
      <w:r w:rsidRPr="00D60732">
        <w:rPr>
          <w:rStyle w:val="StyleUnderline"/>
        </w:rPr>
        <w:t>The risks of a</w:t>
      </w:r>
      <w:r w:rsidRPr="00C72526">
        <w:rPr>
          <w:sz w:val="16"/>
        </w:rPr>
        <w:t xml:space="preserve"> </w:t>
      </w:r>
      <w:r w:rsidRPr="00D60732">
        <w:rPr>
          <w:rStyle w:val="Emphasis"/>
        </w:rPr>
        <w:t>giant asteroid</w:t>
      </w:r>
      <w:r w:rsidRPr="00C72526">
        <w:rPr>
          <w:sz w:val="16"/>
        </w:rPr>
        <w:t xml:space="preserve"> </w:t>
      </w:r>
      <w:r w:rsidRPr="00D60732">
        <w:rPr>
          <w:rStyle w:val="StyleUnderline"/>
        </w:rPr>
        <w:t xml:space="preserve">crashing into Earth today </w:t>
      </w:r>
      <w:proofErr w:type="gramStart"/>
      <w:r w:rsidRPr="00D60732">
        <w:rPr>
          <w:rStyle w:val="StyleUnderline"/>
        </w:rPr>
        <w:t>is</w:t>
      </w:r>
      <w:proofErr w:type="gramEnd"/>
      <w:r w:rsidRPr="00D60732">
        <w:rPr>
          <w:rStyle w:val="StyleUnderline"/>
        </w:rPr>
        <w:t xml:space="preserve"> the same as it was 500 years ago. </w:t>
      </w:r>
      <w:r w:rsidRPr="004C267D">
        <w:rPr>
          <w:rStyle w:val="StyleUnderline"/>
          <w:highlight w:val="green"/>
        </w:rPr>
        <w:t>Anthropogenic</w:t>
      </w:r>
      <w:r w:rsidRPr="00D60732">
        <w:rPr>
          <w:rStyle w:val="StyleUnderline"/>
        </w:rPr>
        <w:t xml:space="preserve">, man-made </w:t>
      </w:r>
      <w:r w:rsidRPr="004C267D">
        <w:rPr>
          <w:rStyle w:val="StyleUnderline"/>
          <w:highlight w:val="green"/>
        </w:rPr>
        <w:t>existential risks</w:t>
      </w:r>
      <w:r w:rsidRPr="00C72526">
        <w:rPr>
          <w:sz w:val="16"/>
        </w:rPr>
        <w:t xml:space="preserve">, on the other hand, </w:t>
      </w:r>
      <w:r w:rsidRPr="004C267D">
        <w:rPr>
          <w:rStyle w:val="StyleUnderline"/>
          <w:highlight w:val="green"/>
        </w:rPr>
        <w:t>are growing</w:t>
      </w:r>
      <w:r w:rsidRPr="00C72526">
        <w:rPr>
          <w:sz w:val="16"/>
        </w:rPr>
        <w:t xml:space="preserve"> in number and severity. </w:t>
      </w:r>
      <w:r w:rsidRPr="00D60732">
        <w:rPr>
          <w:rStyle w:val="StyleUnderline"/>
        </w:rPr>
        <w:t xml:space="preserve">They are a </w:t>
      </w:r>
      <w:r w:rsidRPr="004C267D">
        <w:rPr>
          <w:rStyle w:val="StyleUnderline"/>
          <w:highlight w:val="green"/>
        </w:rPr>
        <w:t xml:space="preserve">side-effect of </w:t>
      </w:r>
      <w:r w:rsidRPr="004C267D">
        <w:rPr>
          <w:rStyle w:val="Emphasis"/>
          <w:highlight w:val="green"/>
        </w:rPr>
        <w:t>tech</w:t>
      </w:r>
      <w:r w:rsidRPr="00D60732">
        <w:rPr>
          <w:rStyle w:val="Emphasis"/>
        </w:rPr>
        <w:t>nological progress</w:t>
      </w:r>
      <w:r w:rsidRPr="00C72526">
        <w:rPr>
          <w:sz w:val="16"/>
        </w:rPr>
        <w:t xml:space="preserve">: </w:t>
      </w:r>
      <w:r w:rsidRPr="00D60732">
        <w:rPr>
          <w:rStyle w:val="StyleUnderline"/>
        </w:rPr>
        <w:t>The more we develop technologically, the greater man-made existential risks become.</w:t>
      </w:r>
      <w:r w:rsidRPr="00C72526">
        <w:rPr>
          <w:sz w:val="16"/>
        </w:rPr>
        <w:t xml:space="preserve"> </w:t>
      </w:r>
      <w:r w:rsidRPr="004C267D">
        <w:rPr>
          <w:rStyle w:val="Emphasis"/>
          <w:highlight w:val="green"/>
        </w:rPr>
        <w:t>Nuclear weapons</w:t>
      </w:r>
      <w:r w:rsidRPr="00C72526">
        <w:rPr>
          <w:sz w:val="16"/>
        </w:rPr>
        <w:t xml:space="preserve">, to name only one example, </w:t>
      </w:r>
      <w:r w:rsidRPr="004C267D">
        <w:rPr>
          <w:rStyle w:val="StyleUnderline"/>
          <w:highlight w:val="green"/>
        </w:rPr>
        <w:t>are a</w:t>
      </w:r>
      <w:r w:rsidRPr="00D60732">
        <w:rPr>
          <w:rStyle w:val="StyleUnderline"/>
        </w:rPr>
        <w:t xml:space="preserve"> direct </w:t>
      </w:r>
      <w:r w:rsidRPr="004C267D">
        <w:rPr>
          <w:rStyle w:val="StyleUnderline"/>
          <w:highlight w:val="green"/>
        </w:rPr>
        <w:t>consequence of</w:t>
      </w:r>
      <w:r w:rsidRPr="00D60732">
        <w:rPr>
          <w:rStyle w:val="StyleUnderline"/>
        </w:rPr>
        <w:t xml:space="preserve"> </w:t>
      </w:r>
      <w:r w:rsidRPr="00D60732">
        <w:rPr>
          <w:rStyle w:val="Emphasis"/>
        </w:rPr>
        <w:t>scientific</w:t>
      </w:r>
      <w:r w:rsidRPr="00D60732">
        <w:rPr>
          <w:rStyle w:val="StyleUnderline"/>
        </w:rPr>
        <w:t xml:space="preserve"> and </w:t>
      </w:r>
      <w:r w:rsidRPr="00D60732">
        <w:rPr>
          <w:rStyle w:val="Emphasis"/>
        </w:rPr>
        <w:t>technological</w:t>
      </w:r>
      <w:r w:rsidRPr="00D60732">
        <w:rPr>
          <w:rStyle w:val="StyleUnderline"/>
        </w:rPr>
        <w:t xml:space="preserve"> </w:t>
      </w:r>
      <w:r w:rsidRPr="004C267D">
        <w:rPr>
          <w:rStyle w:val="StyleUnderline"/>
          <w:highlight w:val="green"/>
        </w:rPr>
        <w:t>progress</w:t>
      </w:r>
      <w:r w:rsidRPr="00C72526">
        <w:rPr>
          <w:sz w:val="16"/>
        </w:rPr>
        <w:t>.</w:t>
      </w:r>
    </w:p>
    <w:p w14:paraId="228AB94E" w14:textId="77777777" w:rsidR="00A5561C" w:rsidRPr="00C72526" w:rsidRDefault="00A5561C" w:rsidP="00A5561C">
      <w:pPr>
        <w:rPr>
          <w:sz w:val="16"/>
        </w:rPr>
      </w:pPr>
      <w:r w:rsidRPr="00D60732">
        <w:rPr>
          <w:rStyle w:val="StyleUnderline"/>
        </w:rPr>
        <w:t xml:space="preserve">There are </w:t>
      </w:r>
      <w:r w:rsidRPr="00E44101">
        <w:rPr>
          <w:rStyle w:val="StyleUnderline"/>
        </w:rPr>
        <w:t>different approaches to existential risk mitigation. One approach is to develop</w:t>
      </w:r>
      <w:r w:rsidRPr="00C72526">
        <w:rPr>
          <w:sz w:val="16"/>
        </w:rPr>
        <w:t xml:space="preserve"> </w:t>
      </w:r>
      <w:r w:rsidRPr="00E44101">
        <w:rPr>
          <w:rStyle w:val="Emphasis"/>
        </w:rPr>
        <w:t>targeted strategies</w:t>
      </w:r>
      <w:r w:rsidRPr="00C72526">
        <w:rPr>
          <w:sz w:val="16"/>
        </w:rPr>
        <w:t xml:space="preserve"> </w:t>
      </w:r>
      <w:r w:rsidRPr="00E44101">
        <w:rPr>
          <w:rStyle w:val="StyleUnderline"/>
        </w:rPr>
        <w:t>for speci</w:t>
      </w:r>
      <w:r>
        <w:rPr>
          <w:rStyle w:val="StyleUnderline"/>
        </w:rPr>
        <w:t>fi</w:t>
      </w:r>
      <w:r w:rsidRPr="00E44101">
        <w:rPr>
          <w:rStyle w:val="StyleUnderline"/>
        </w:rPr>
        <w:t>c existential risks</w:t>
      </w:r>
      <w:r w:rsidRPr="00C72526">
        <w:rPr>
          <w:sz w:val="16"/>
        </w:rPr>
        <w:t>. If we want to reduce the existential risk posed by nuclear weapons, then we can and should develop specific</w:t>
      </w:r>
      <w:r w:rsidRPr="00E44101">
        <w:rPr>
          <w:rStyle w:val="StyleUnderline"/>
        </w:rPr>
        <w:t xml:space="preserve"> </w:t>
      </w:r>
      <w:r w:rsidRPr="00C72526">
        <w:rPr>
          <w:sz w:val="16"/>
        </w:rPr>
        <w:t>strategies for that risk.</w:t>
      </w:r>
    </w:p>
    <w:p w14:paraId="3EF3BC7A" w14:textId="77777777" w:rsidR="00A5561C" w:rsidRPr="00345057" w:rsidRDefault="00A5561C" w:rsidP="00A5561C">
      <w:pPr>
        <w:rPr>
          <w:rStyle w:val="StyleUnderline"/>
        </w:rPr>
      </w:pPr>
      <w:r w:rsidRPr="00345057">
        <w:rPr>
          <w:rStyle w:val="StyleUnderline"/>
        </w:rPr>
        <w:t>Another approach is to develop and pursue what can be called</w:t>
      </w:r>
      <w:r w:rsidRPr="00C72526">
        <w:rPr>
          <w:sz w:val="16"/>
        </w:rPr>
        <w:t xml:space="preserve"> </w:t>
      </w:r>
      <w:r w:rsidRPr="004C267D">
        <w:rPr>
          <w:rStyle w:val="Emphasis"/>
          <w:highlight w:val="green"/>
        </w:rPr>
        <w:t>meta-strategies</w:t>
      </w:r>
      <w:r w:rsidRPr="00C72526">
        <w:rPr>
          <w:sz w:val="16"/>
        </w:rPr>
        <w:t xml:space="preserve"> </w:t>
      </w:r>
      <w:r w:rsidRPr="00345057">
        <w:rPr>
          <w:rStyle w:val="StyleUnderline"/>
        </w:rPr>
        <w:t xml:space="preserve">that </w:t>
      </w:r>
      <w:r w:rsidRPr="004C267D">
        <w:rPr>
          <w:rStyle w:val="Emphasis"/>
          <w:highlight w:val="green"/>
        </w:rPr>
        <w:t>target all existential risks</w:t>
      </w:r>
      <w:r w:rsidRPr="00F239C8">
        <w:rPr>
          <w:sz w:val="16"/>
        </w:rPr>
        <w:t xml:space="preserve"> </w:t>
      </w:r>
      <w:r w:rsidRPr="00F239C8">
        <w:rPr>
          <w:rStyle w:val="StyleUnderline"/>
        </w:rPr>
        <w:t>at</w:t>
      </w:r>
      <w:r w:rsidRPr="00345057">
        <w:rPr>
          <w:rStyle w:val="StyleUnderline"/>
        </w:rPr>
        <w:t xml:space="preserve"> once. One of </w:t>
      </w:r>
      <w:r w:rsidRPr="004C267D">
        <w:rPr>
          <w:rStyle w:val="Emphasis"/>
          <w:highlight w:val="green"/>
        </w:rPr>
        <w:t>most effective</w:t>
      </w:r>
      <w:r w:rsidRPr="00C72526">
        <w:rPr>
          <w:sz w:val="16"/>
        </w:rPr>
        <w:t xml:space="preserve"> </w:t>
      </w:r>
      <w:r w:rsidRPr="00345057">
        <w:rPr>
          <w:rStyle w:val="StyleUnderline"/>
        </w:rPr>
        <w:t xml:space="preserve">meta-strategies for tackling existential risks in general </w:t>
      </w:r>
      <w:r w:rsidRPr="004C267D">
        <w:rPr>
          <w:rStyle w:val="StyleUnderline"/>
          <w:highlight w:val="green"/>
        </w:rPr>
        <w:t>is</w:t>
      </w:r>
      <w:r w:rsidRPr="004C267D">
        <w:rPr>
          <w:sz w:val="16"/>
          <w:highlight w:val="green"/>
        </w:rPr>
        <w:t xml:space="preserve"> </w:t>
      </w:r>
      <w:r w:rsidRPr="004C267D">
        <w:rPr>
          <w:rStyle w:val="Emphasis"/>
          <w:highlight w:val="green"/>
        </w:rPr>
        <w:t>space colonization</w:t>
      </w:r>
      <w:r w:rsidRPr="004C267D">
        <w:rPr>
          <w:rStyle w:val="StyleUnderline"/>
          <w:highlight w:val="green"/>
        </w:rPr>
        <w:t>: If we</w:t>
      </w:r>
      <w:r w:rsidRPr="00345057">
        <w:rPr>
          <w:rStyle w:val="StyleUnderline"/>
        </w:rPr>
        <w:t xml:space="preserve"> manage to </w:t>
      </w:r>
      <w:r w:rsidRPr="004C267D">
        <w:rPr>
          <w:rStyle w:val="StyleUnderline"/>
          <w:highlight w:val="green"/>
        </w:rPr>
        <w:t xml:space="preserve">establish </w:t>
      </w:r>
      <w:r w:rsidRPr="004C267D">
        <w:rPr>
          <w:rStyle w:val="Emphasis"/>
          <w:highlight w:val="green"/>
        </w:rPr>
        <w:t>permanent</w:t>
      </w:r>
      <w:r w:rsidRPr="00C72526">
        <w:rPr>
          <w:sz w:val="16"/>
        </w:rPr>
        <w:t xml:space="preserve"> </w:t>
      </w:r>
      <w:r w:rsidRPr="00345057">
        <w:rPr>
          <w:rStyle w:val="StyleUnderline"/>
        </w:rPr>
        <w:t>and</w:t>
      </w:r>
      <w:r w:rsidRPr="00C72526">
        <w:rPr>
          <w:sz w:val="16"/>
        </w:rPr>
        <w:t xml:space="preserve"> </w:t>
      </w:r>
      <w:r w:rsidRPr="00345057">
        <w:rPr>
          <w:rStyle w:val="Emphasis"/>
        </w:rPr>
        <w:t>self-sustainable</w:t>
      </w:r>
      <w:r w:rsidRPr="00C72526">
        <w:rPr>
          <w:sz w:val="16"/>
        </w:rPr>
        <w:t xml:space="preserve"> human </w:t>
      </w:r>
      <w:r w:rsidRPr="004C267D">
        <w:rPr>
          <w:rStyle w:val="StyleUnderline"/>
          <w:highlight w:val="green"/>
        </w:rPr>
        <w:t>habitats beyond Earth</w:t>
      </w:r>
      <w:r w:rsidRPr="00345057">
        <w:rPr>
          <w:rStyle w:val="StyleUnderline"/>
        </w:rPr>
        <w:t>, then our proverbial existential eggs are not all in one basket anymore</w:t>
      </w:r>
      <w:r w:rsidRPr="00C72526">
        <w:rPr>
          <w:sz w:val="16"/>
        </w:rPr>
        <w:t xml:space="preserve">. For example, </w:t>
      </w:r>
      <w:r w:rsidRPr="004C267D">
        <w:rPr>
          <w:rStyle w:val="StyleUnderline"/>
          <w:highlight w:val="green"/>
        </w:rPr>
        <w:t>if disaster strikes</w:t>
      </w:r>
      <w:r w:rsidRPr="00345057">
        <w:rPr>
          <w:rStyle w:val="StyleUnderline"/>
        </w:rPr>
        <w:t xml:space="preserve"> on </w:t>
      </w:r>
      <w:r w:rsidRPr="004C267D">
        <w:rPr>
          <w:rStyle w:val="StyleUnderline"/>
          <w:highlight w:val="green"/>
        </w:rPr>
        <w:t>Earth</w:t>
      </w:r>
      <w:r w:rsidRPr="00345057">
        <w:rPr>
          <w:rStyle w:val="StyleUnderline"/>
        </w:rPr>
        <w:t xml:space="preserve">, but there are billions of humans living on </w:t>
      </w:r>
      <w:r w:rsidRPr="00345057">
        <w:rPr>
          <w:rStyle w:val="Emphasis"/>
        </w:rPr>
        <w:t>Venus</w:t>
      </w:r>
      <w:r w:rsidRPr="00C72526">
        <w:rPr>
          <w:sz w:val="16"/>
        </w:rPr>
        <w:t xml:space="preserve"> </w:t>
      </w:r>
      <w:r w:rsidRPr="00345057">
        <w:rPr>
          <w:rStyle w:val="StyleUnderline"/>
        </w:rPr>
        <w:t>and</w:t>
      </w:r>
      <w:r w:rsidRPr="00C72526">
        <w:rPr>
          <w:sz w:val="16"/>
        </w:rPr>
        <w:t xml:space="preserve"> </w:t>
      </w:r>
      <w:r w:rsidRPr="00345057">
        <w:rPr>
          <w:rStyle w:val="Emphasis"/>
        </w:rPr>
        <w:t>Mars</w:t>
      </w:r>
      <w:r w:rsidRPr="00345057">
        <w:rPr>
          <w:rStyle w:val="StyleUnderline"/>
        </w:rPr>
        <w:t xml:space="preserve">, </w:t>
      </w:r>
      <w:r w:rsidRPr="004C267D">
        <w:rPr>
          <w:rStyle w:val="StyleUnderline"/>
          <w:highlight w:val="green"/>
        </w:rPr>
        <w:t xml:space="preserve">humankind </w:t>
      </w:r>
      <w:proofErr w:type="gramStart"/>
      <w:r w:rsidRPr="004C267D">
        <w:rPr>
          <w:rStyle w:val="StyleUnderline"/>
          <w:highlight w:val="green"/>
        </w:rPr>
        <w:t>would</w:t>
      </w:r>
      <w:proofErr w:type="gramEnd"/>
      <w:r w:rsidRPr="004C267D">
        <w:rPr>
          <w:rStyle w:val="StyleUnderline"/>
          <w:highlight w:val="green"/>
        </w:rPr>
        <w:t xml:space="preserve"> </w:t>
      </w:r>
      <w:r w:rsidRPr="004C267D">
        <w:rPr>
          <w:rStyle w:val="Emphasis"/>
          <w:highlight w:val="green"/>
        </w:rPr>
        <w:t>continue</w:t>
      </w:r>
      <w:r w:rsidRPr="00345057">
        <w:rPr>
          <w:rStyle w:val="Emphasis"/>
        </w:rPr>
        <w:t xml:space="preserve"> to exist</w:t>
      </w:r>
      <w:r w:rsidRPr="00C72526">
        <w:rPr>
          <w:sz w:val="16"/>
        </w:rPr>
        <w:t xml:space="preserve"> </w:t>
      </w:r>
      <w:r w:rsidRPr="00345057">
        <w:rPr>
          <w:rStyle w:val="StyleUnderline"/>
        </w:rPr>
        <w:t>even with Earth-humans gone.</w:t>
      </w:r>
    </w:p>
    <w:p w14:paraId="033E9053" w14:textId="35A6D82E" w:rsidR="00A5561C" w:rsidRPr="00A5561C" w:rsidRDefault="00A5561C" w:rsidP="00A5561C">
      <w:pPr>
        <w:rPr>
          <w:sz w:val="16"/>
        </w:rPr>
      </w:pPr>
      <w:r w:rsidRPr="00345057">
        <w:rPr>
          <w:rStyle w:val="StyleUnderline"/>
        </w:rPr>
        <w:t xml:space="preserve">Because of existential risks, </w:t>
      </w:r>
      <w:r w:rsidRPr="004C267D">
        <w:rPr>
          <w:rStyle w:val="StyleUnderline"/>
          <w:highlight w:val="green"/>
        </w:rPr>
        <w:t xml:space="preserve">a </w:t>
      </w:r>
      <w:r w:rsidRPr="004C267D">
        <w:rPr>
          <w:rStyle w:val="Emphasis"/>
          <w:highlight w:val="green"/>
        </w:rPr>
        <w:t>long-term future</w:t>
      </w:r>
      <w:r w:rsidRPr="004C267D">
        <w:rPr>
          <w:sz w:val="16"/>
          <w:highlight w:val="green"/>
        </w:rPr>
        <w:t xml:space="preserve"> </w:t>
      </w:r>
      <w:r w:rsidRPr="004C267D">
        <w:rPr>
          <w:rStyle w:val="StyleUnderline"/>
          <w:highlight w:val="green"/>
        </w:rPr>
        <w:t>in which humankind</w:t>
      </w:r>
      <w:r w:rsidRPr="00345057">
        <w:rPr>
          <w:rStyle w:val="StyleUnderline"/>
        </w:rPr>
        <w:t xml:space="preserve"> still </w:t>
      </w:r>
      <w:r w:rsidRPr="004C267D">
        <w:rPr>
          <w:rStyle w:val="StyleUnderline"/>
          <w:highlight w:val="green"/>
        </w:rPr>
        <w:t>exists</w:t>
      </w:r>
      <w:r w:rsidRPr="00345057">
        <w:rPr>
          <w:rStyle w:val="StyleUnderline"/>
        </w:rPr>
        <w:t xml:space="preserve"> almost </w:t>
      </w:r>
      <w:r w:rsidRPr="00345057">
        <w:rPr>
          <w:rStyle w:val="Emphasis"/>
        </w:rPr>
        <w:t>certainly</w:t>
      </w:r>
      <w:r w:rsidRPr="00345057">
        <w:rPr>
          <w:rStyle w:val="StyleUnderline"/>
        </w:rPr>
        <w:t xml:space="preserve"> </w:t>
      </w:r>
      <w:proofErr w:type="gramStart"/>
      <w:r w:rsidRPr="004C267D">
        <w:rPr>
          <w:rStyle w:val="StyleUnderline"/>
          <w:highlight w:val="green"/>
        </w:rPr>
        <w:t>has to</w:t>
      </w:r>
      <w:proofErr w:type="gramEnd"/>
      <w:r w:rsidRPr="004C267D">
        <w:rPr>
          <w:rStyle w:val="StyleUnderline"/>
          <w:highlight w:val="green"/>
        </w:rPr>
        <w:t xml:space="preserve"> be a future</w:t>
      </w:r>
      <w:r w:rsidRPr="00345057">
        <w:rPr>
          <w:rStyle w:val="StyleUnderline"/>
        </w:rPr>
        <w:t xml:space="preserve"> in which humankind has </w:t>
      </w:r>
      <w:r w:rsidRPr="00345057">
        <w:rPr>
          <w:rStyle w:val="Emphasis"/>
        </w:rPr>
        <w:t xml:space="preserve">succeeded in </w:t>
      </w:r>
      <w:r w:rsidRPr="004C267D">
        <w:rPr>
          <w:rStyle w:val="Emphasis"/>
          <w:highlight w:val="green"/>
        </w:rPr>
        <w:t>colonizing space</w:t>
      </w:r>
      <w:r w:rsidRPr="00C72526">
        <w:rPr>
          <w:sz w:val="16"/>
        </w:rPr>
        <w:t xml:space="preserve">. Today, even though we regularly venture into space, we do not yet have space colonization capabilities. </w:t>
      </w:r>
      <w:r w:rsidRPr="00345057">
        <w:rPr>
          <w:rStyle w:val="StyleUnderline"/>
        </w:rPr>
        <w:t xml:space="preserve">There are </w:t>
      </w:r>
      <w:proofErr w:type="gramStart"/>
      <w:r w:rsidRPr="00345057">
        <w:rPr>
          <w:rStyle w:val="StyleUnderline"/>
        </w:rPr>
        <w:t>a number of</w:t>
      </w:r>
      <w:proofErr w:type="gramEnd"/>
      <w:r w:rsidRPr="00C72526">
        <w:rPr>
          <w:sz w:val="16"/>
        </w:rPr>
        <w:t xml:space="preserve"> </w:t>
      </w:r>
      <w:r w:rsidRPr="00345057">
        <w:rPr>
          <w:rStyle w:val="Emphasis"/>
        </w:rPr>
        <w:t>technological challenges</w:t>
      </w:r>
      <w:r w:rsidRPr="00C72526">
        <w:rPr>
          <w:sz w:val="16"/>
        </w:rPr>
        <w:t xml:space="preserve"> </w:t>
      </w:r>
      <w:r w:rsidRPr="00345057">
        <w:rPr>
          <w:rStyle w:val="StyleUnderline"/>
        </w:rPr>
        <w:t xml:space="preserve">that we need to </w:t>
      </w:r>
      <w:r w:rsidRPr="00345057">
        <w:rPr>
          <w:rStyle w:val="Emphasis"/>
        </w:rPr>
        <w:t>overcome</w:t>
      </w:r>
      <w:r w:rsidRPr="00C72526">
        <w:rPr>
          <w:sz w:val="16"/>
        </w:rPr>
        <w:t xml:space="preserve"> </w:t>
      </w:r>
      <w:r w:rsidRPr="00345057">
        <w:rPr>
          <w:rStyle w:val="StyleUnderline"/>
        </w:rPr>
        <w:t>in order to become capable of space colonization</w:t>
      </w:r>
      <w:r w:rsidRPr="00C72526">
        <w:rPr>
          <w:sz w:val="16"/>
        </w:rPr>
        <w:t>. One of those challenges is energy. There are several reasons why.</w:t>
      </w:r>
    </w:p>
    <w:p w14:paraId="7DB9078A" w14:textId="7BB8FFE9" w:rsidR="00A5561C" w:rsidRPr="00212CDE" w:rsidRDefault="00A5561C" w:rsidP="00A5561C">
      <w:pPr>
        <w:pStyle w:val="Heading4"/>
      </w:pPr>
      <w:r>
        <w:t xml:space="preserve">Space scenario planning –is valuable. </w:t>
      </w:r>
    </w:p>
    <w:p w14:paraId="3E63452D" w14:textId="77777777" w:rsidR="00A5561C" w:rsidRDefault="00A5561C" w:rsidP="00A5561C">
      <w:r w:rsidRPr="001F2991">
        <w:rPr>
          <w:rStyle w:val="Style13ptBold"/>
        </w:rPr>
        <w:t>Albright, 12</w:t>
      </w:r>
      <w:r>
        <w:t xml:space="preserve">—M.A. candidate in China-U.S. Relations, University of Hawai’i (Scott, “Demilitarizing Space: How Media and Non-State Powers Can Restrain U.S. and PRC Military Activities in Outer Space,” Spring 2012, ProQuest, </w:t>
      </w:r>
      <w:proofErr w:type="spellStart"/>
      <w:r>
        <w:t>dml</w:t>
      </w:r>
      <w:proofErr w:type="spellEnd"/>
      <w:r>
        <w:t>)</w:t>
      </w:r>
    </w:p>
    <w:p w14:paraId="0161958F" w14:textId="77777777" w:rsidR="00A5561C" w:rsidRDefault="00A5561C" w:rsidP="00A5561C">
      <w:pPr>
        <w:rPr>
          <w:sz w:val="16"/>
        </w:rPr>
      </w:pPr>
      <w:r w:rsidRPr="009F05CC">
        <w:rPr>
          <w:rStyle w:val="StyleUnderline"/>
        </w:rPr>
        <w:t>Global action networks</w:t>
      </w:r>
      <w:r w:rsidRPr="009F05CC">
        <w:rPr>
          <w:sz w:val="16"/>
        </w:rPr>
        <w:t xml:space="preserve">, NGOs, social </w:t>
      </w:r>
      <w:r w:rsidRPr="00DF19FA">
        <w:rPr>
          <w:rStyle w:val="StyleUnderline"/>
          <w:highlight w:val="cyan"/>
        </w:rPr>
        <w:t>activists</w:t>
      </w:r>
      <w:r w:rsidRPr="009F05CC">
        <w:rPr>
          <w:sz w:val="16"/>
        </w:rPr>
        <w:t xml:space="preserve">, small businesses, multinational corporations, </w:t>
      </w:r>
      <w:r w:rsidRPr="009F05CC">
        <w:rPr>
          <w:rStyle w:val="StyleUnderline"/>
        </w:rPr>
        <w:t xml:space="preserve">and other groups and organizations who have a stake in how outer space is governed </w:t>
      </w:r>
      <w:proofErr w:type="gramStart"/>
      <w:r w:rsidRPr="004649AF">
        <w:rPr>
          <w:rStyle w:val="StyleUnderline"/>
        </w:rPr>
        <w:t>ha</w:t>
      </w:r>
      <w:r w:rsidRPr="00A86669">
        <w:rPr>
          <w:rStyle w:val="StyleUnderline"/>
        </w:rPr>
        <w:t>ve the ability to</w:t>
      </w:r>
      <w:proofErr w:type="gramEnd"/>
      <w:r w:rsidRPr="00A86669">
        <w:rPr>
          <w:rStyle w:val="StyleUnderline"/>
        </w:rPr>
        <w:t xml:space="preserve"> </w:t>
      </w:r>
      <w:r w:rsidRPr="00DF19FA">
        <w:rPr>
          <w:rStyle w:val="Emphasis"/>
          <w:highlight w:val="cyan"/>
        </w:rPr>
        <w:t>reframe</w:t>
      </w:r>
      <w:r w:rsidRPr="00A86669">
        <w:rPr>
          <w:rStyle w:val="Emphasis"/>
        </w:rPr>
        <w:t xml:space="preserve"> U.S.</w:t>
      </w:r>
      <w:r w:rsidRPr="00A86669">
        <w:rPr>
          <w:rStyle w:val="StyleUnderline"/>
        </w:rPr>
        <w:t xml:space="preserve"> and </w:t>
      </w:r>
      <w:r w:rsidRPr="00A86669">
        <w:rPr>
          <w:rStyle w:val="Emphasis"/>
        </w:rPr>
        <w:t xml:space="preserve">PRC military </w:t>
      </w:r>
      <w:r w:rsidRPr="00DF19FA">
        <w:rPr>
          <w:rStyle w:val="Emphasis"/>
          <w:highlight w:val="cyan"/>
        </w:rPr>
        <w:t>agendas</w:t>
      </w:r>
      <w:r w:rsidRPr="009F05CC">
        <w:rPr>
          <w:rStyle w:val="StyleUnderline"/>
        </w:rPr>
        <w:t xml:space="preserve"> and project both hard and soft power </w:t>
      </w:r>
      <w:r w:rsidRPr="00DF19FA">
        <w:rPr>
          <w:rStyle w:val="StyleUnderline"/>
          <w:highlight w:val="cyan"/>
        </w:rPr>
        <w:t xml:space="preserve">that </w:t>
      </w:r>
      <w:r w:rsidRPr="00DF19FA">
        <w:rPr>
          <w:rStyle w:val="Emphasis"/>
          <w:highlight w:val="cyan"/>
        </w:rPr>
        <w:t>influence how decisions are made</w:t>
      </w:r>
      <w:r w:rsidRPr="009F05CC">
        <w:rPr>
          <w:rStyle w:val="StyleUnderline"/>
        </w:rPr>
        <w:t xml:space="preserve"> from the local level up</w:t>
      </w:r>
      <w:r w:rsidRPr="009F05CC">
        <w:rPr>
          <w:sz w:val="16"/>
        </w:rPr>
        <w:t xml:space="preserve">. In turn, </w:t>
      </w:r>
      <w:r w:rsidRPr="009F05CC">
        <w:rPr>
          <w:rStyle w:val="StyleUnderline"/>
        </w:rPr>
        <w:t xml:space="preserve">these </w:t>
      </w:r>
      <w:r w:rsidRPr="00DF19FA">
        <w:rPr>
          <w:rStyle w:val="StyleUnderline"/>
          <w:highlight w:val="cyan"/>
        </w:rPr>
        <w:t>stakeholders</w:t>
      </w:r>
      <w:r w:rsidRPr="009F05CC">
        <w:rPr>
          <w:rStyle w:val="StyleUnderline"/>
        </w:rPr>
        <w:t xml:space="preserve"> can </w:t>
      </w:r>
      <w:r w:rsidRPr="00DF19FA">
        <w:rPr>
          <w:rStyle w:val="Emphasis"/>
          <w:highlight w:val="cyan"/>
        </w:rPr>
        <w:t>crisscross</w:t>
      </w:r>
      <w:r w:rsidRPr="009F05CC">
        <w:rPr>
          <w:rStyle w:val="StyleUnderline"/>
        </w:rPr>
        <w:t xml:space="preserve"> throughout the </w:t>
      </w:r>
      <w:r w:rsidRPr="003B39B8">
        <w:rPr>
          <w:rStyle w:val="Emphasis"/>
        </w:rPr>
        <w:t>regulated</w:t>
      </w:r>
      <w:r w:rsidRPr="009F05CC">
        <w:rPr>
          <w:rStyle w:val="StyleUnderline"/>
        </w:rPr>
        <w:t xml:space="preserve"> and </w:t>
      </w:r>
      <w:r w:rsidRPr="003B39B8">
        <w:rPr>
          <w:rStyle w:val="Emphasis"/>
        </w:rPr>
        <w:t>unregulated areas</w:t>
      </w:r>
      <w:r w:rsidRPr="009F05CC">
        <w:rPr>
          <w:rStyle w:val="StyleUnderline"/>
        </w:rPr>
        <w:t xml:space="preserve"> of </w:t>
      </w:r>
      <w:r w:rsidRPr="00DF19FA">
        <w:rPr>
          <w:rStyle w:val="Emphasis"/>
          <w:highlight w:val="cyan"/>
        </w:rPr>
        <w:t>social</w:t>
      </w:r>
      <w:r w:rsidRPr="00DF19FA">
        <w:rPr>
          <w:rStyle w:val="StyleUnderline"/>
          <w:highlight w:val="cyan"/>
        </w:rPr>
        <w:t xml:space="preserve">, </w:t>
      </w:r>
      <w:r w:rsidRPr="00DF19FA">
        <w:rPr>
          <w:rStyle w:val="Emphasis"/>
          <w:highlight w:val="cyan"/>
        </w:rPr>
        <w:t>political</w:t>
      </w:r>
      <w:r w:rsidRPr="00DF19FA">
        <w:rPr>
          <w:rStyle w:val="StyleUnderline"/>
          <w:highlight w:val="cyan"/>
        </w:rPr>
        <w:t xml:space="preserve">, and </w:t>
      </w:r>
      <w:r w:rsidRPr="00DF19FA">
        <w:rPr>
          <w:rStyle w:val="Emphasis"/>
          <w:highlight w:val="cyan"/>
        </w:rPr>
        <w:t>military affairs</w:t>
      </w:r>
      <w:r w:rsidRPr="009F05CC">
        <w:rPr>
          <w:rStyle w:val="StyleUnderline"/>
        </w:rPr>
        <w:t xml:space="preserve"> in ways </w:t>
      </w:r>
      <w:r w:rsidRPr="00DF19FA">
        <w:rPr>
          <w:rStyle w:val="StyleUnderline"/>
          <w:highlight w:val="cyan"/>
        </w:rPr>
        <w:t xml:space="preserve">which </w:t>
      </w:r>
      <w:r w:rsidRPr="00DF19FA">
        <w:rPr>
          <w:rStyle w:val="Emphasis"/>
          <w:highlight w:val="cyan"/>
        </w:rPr>
        <w:t xml:space="preserve">interconnect </w:t>
      </w:r>
      <w:r w:rsidRPr="004649AF">
        <w:rPr>
          <w:rStyle w:val="Emphasis"/>
        </w:rPr>
        <w:t>the globe</w:t>
      </w:r>
      <w:r w:rsidRPr="004649AF">
        <w:rPr>
          <w:rStyle w:val="StyleUnderline"/>
        </w:rPr>
        <w:t xml:space="preserve"> </w:t>
      </w:r>
      <w:r w:rsidRPr="00DF19FA">
        <w:rPr>
          <w:rStyle w:val="StyleUnderline"/>
          <w:highlight w:val="cyan"/>
        </w:rPr>
        <w:t xml:space="preserve">and </w:t>
      </w:r>
      <w:r w:rsidRPr="00DF19FA">
        <w:rPr>
          <w:rStyle w:val="Emphasis"/>
          <w:highlight w:val="cyan"/>
        </w:rPr>
        <w:t>question</w:t>
      </w:r>
      <w:r w:rsidRPr="003B39B8">
        <w:rPr>
          <w:rStyle w:val="Emphasis"/>
        </w:rPr>
        <w:t xml:space="preserve"> the </w:t>
      </w:r>
      <w:r w:rsidRPr="00DF19FA">
        <w:rPr>
          <w:rStyle w:val="Emphasis"/>
          <w:highlight w:val="cyan"/>
        </w:rPr>
        <w:lastRenderedPageBreak/>
        <w:t>traditional methods</w:t>
      </w:r>
      <w:r w:rsidRPr="003B39B8">
        <w:rPr>
          <w:rStyle w:val="Emphasis"/>
        </w:rPr>
        <w:t xml:space="preserve"> used </w:t>
      </w:r>
      <w:r w:rsidRPr="00DF19FA">
        <w:rPr>
          <w:rStyle w:val="Emphasis"/>
          <w:highlight w:val="cyan"/>
        </w:rPr>
        <w:t>to govern</w:t>
      </w:r>
      <w:r w:rsidRPr="003B39B8">
        <w:rPr>
          <w:rStyle w:val="Emphasis"/>
        </w:rPr>
        <w:t xml:space="preserve"> people’s activities</w:t>
      </w:r>
      <w:r w:rsidRPr="009F05CC">
        <w:rPr>
          <w:rStyle w:val="StyleUnderline"/>
        </w:rPr>
        <w:t xml:space="preserve">. Advancements in new technologies help these individuals and organizations to </w:t>
      </w:r>
      <w:r w:rsidRPr="003B39B8">
        <w:rPr>
          <w:rStyle w:val="Emphasis"/>
        </w:rPr>
        <w:t>communicate</w:t>
      </w:r>
      <w:r w:rsidRPr="009F05CC">
        <w:rPr>
          <w:rStyle w:val="StyleUnderline"/>
        </w:rPr>
        <w:t xml:space="preserve">, </w:t>
      </w:r>
      <w:r w:rsidRPr="003B39B8">
        <w:rPr>
          <w:rStyle w:val="Emphasis"/>
        </w:rPr>
        <w:t>travel</w:t>
      </w:r>
      <w:r w:rsidRPr="009F05CC">
        <w:rPr>
          <w:rStyle w:val="StyleUnderline"/>
        </w:rPr>
        <w:t xml:space="preserve">, and </w:t>
      </w:r>
      <w:r w:rsidRPr="003B39B8">
        <w:rPr>
          <w:rStyle w:val="Emphasis"/>
        </w:rPr>
        <w:t>coordinate</w:t>
      </w:r>
      <w:r w:rsidRPr="009F05CC">
        <w:rPr>
          <w:rStyle w:val="StyleUnderline"/>
        </w:rPr>
        <w:t xml:space="preserve"> in ways which were </w:t>
      </w:r>
      <w:r w:rsidRPr="003B39B8">
        <w:rPr>
          <w:rStyle w:val="Emphasis"/>
        </w:rPr>
        <w:t>unimaginable</w:t>
      </w:r>
      <w:r w:rsidRPr="009F05CC">
        <w:rPr>
          <w:rStyle w:val="StyleUnderline"/>
        </w:rPr>
        <w:t xml:space="preserve"> just fifty years ago and </w:t>
      </w:r>
      <w:r w:rsidRPr="003B39B8">
        <w:rPr>
          <w:rStyle w:val="Emphasis"/>
        </w:rPr>
        <w:t>further create new questions</w:t>
      </w:r>
      <w:r w:rsidRPr="003B39B8">
        <w:rPr>
          <w:rStyle w:val="StyleUnderline"/>
        </w:rPr>
        <w:t xml:space="preserve"> about the </w:t>
      </w:r>
      <w:r w:rsidRPr="003B39B8">
        <w:rPr>
          <w:rStyle w:val="Emphasis"/>
        </w:rPr>
        <w:t>traditional ways of governing</w:t>
      </w:r>
      <w:r w:rsidRPr="003B39B8">
        <w:rPr>
          <w:sz w:val="16"/>
        </w:rPr>
        <w:t xml:space="preserve"> while reshaping the evolution of global affairs</w:t>
      </w:r>
      <w:r w:rsidRPr="009F05CC">
        <w:rPr>
          <w:sz w:val="16"/>
        </w:rPr>
        <w:t xml:space="preserve">. </w:t>
      </w:r>
      <w:r w:rsidRPr="009F05CC">
        <w:rPr>
          <w:rStyle w:val="StyleUnderline"/>
        </w:rPr>
        <w:t xml:space="preserve">Although the </w:t>
      </w:r>
      <w:r w:rsidRPr="00DF19FA">
        <w:rPr>
          <w:rStyle w:val="Emphasis"/>
          <w:highlight w:val="cyan"/>
        </w:rPr>
        <w:t>debate</w:t>
      </w:r>
      <w:r w:rsidRPr="00DF19FA">
        <w:rPr>
          <w:rStyle w:val="StyleUnderline"/>
          <w:highlight w:val="cyan"/>
        </w:rPr>
        <w:t xml:space="preserve"> over what</w:t>
      </w:r>
      <w:r w:rsidRPr="009F05CC">
        <w:rPr>
          <w:rStyle w:val="StyleUnderline"/>
        </w:rPr>
        <w:t xml:space="preserve"> forms of </w:t>
      </w:r>
      <w:r w:rsidRPr="00DF19FA">
        <w:rPr>
          <w:rStyle w:val="StyleUnderline"/>
          <w:highlight w:val="cyan"/>
        </w:rPr>
        <w:t>government</w:t>
      </w:r>
      <w:r w:rsidRPr="009F05CC">
        <w:rPr>
          <w:rStyle w:val="StyleUnderline"/>
        </w:rPr>
        <w:t xml:space="preserve"> </w:t>
      </w:r>
      <w:proofErr w:type="gramStart"/>
      <w:r w:rsidRPr="009F05CC">
        <w:rPr>
          <w:rStyle w:val="StyleUnderline"/>
        </w:rPr>
        <w:t>are</w:t>
      </w:r>
      <w:proofErr w:type="gramEnd"/>
      <w:r w:rsidRPr="009F05CC">
        <w:rPr>
          <w:rStyle w:val="StyleUnderline"/>
        </w:rPr>
        <w:t xml:space="preserve"> </w:t>
      </w:r>
      <w:r w:rsidRPr="00DF19FA">
        <w:rPr>
          <w:rStyle w:val="Emphasis"/>
          <w:highlight w:val="cyan"/>
        </w:rPr>
        <w:t>best suited to manage</w:t>
      </w:r>
      <w:r w:rsidRPr="009F05CC">
        <w:rPr>
          <w:sz w:val="16"/>
        </w:rPr>
        <w:t xml:space="preserve"> cyberspace, </w:t>
      </w:r>
      <w:r w:rsidRPr="003B39B8">
        <w:rPr>
          <w:rStyle w:val="Emphasis"/>
        </w:rPr>
        <w:t xml:space="preserve">outer </w:t>
      </w:r>
      <w:r w:rsidRPr="00DF19FA">
        <w:rPr>
          <w:rStyle w:val="Emphasis"/>
          <w:highlight w:val="cyan"/>
        </w:rPr>
        <w:t>space</w:t>
      </w:r>
      <w:r w:rsidRPr="009F05CC">
        <w:rPr>
          <w:sz w:val="16"/>
        </w:rPr>
        <w:t xml:space="preserve">, or any other kind of space </w:t>
      </w:r>
      <w:r w:rsidRPr="009F05CC">
        <w:rPr>
          <w:rStyle w:val="StyleUnderline"/>
        </w:rPr>
        <w:t>will</w:t>
      </w:r>
      <w:r w:rsidRPr="009F05CC">
        <w:rPr>
          <w:sz w:val="16"/>
        </w:rPr>
        <w:t xml:space="preserve"> probably </w:t>
      </w:r>
      <w:r w:rsidRPr="009F05CC">
        <w:rPr>
          <w:rStyle w:val="StyleUnderline"/>
        </w:rPr>
        <w:t>continue</w:t>
      </w:r>
      <w:r w:rsidRPr="009F05CC">
        <w:rPr>
          <w:sz w:val="16"/>
        </w:rPr>
        <w:t xml:space="preserve"> for many years to come, there is no doubt that </w:t>
      </w:r>
      <w:r w:rsidRPr="009F05CC">
        <w:rPr>
          <w:rStyle w:val="StyleUnderline"/>
        </w:rPr>
        <w:t xml:space="preserve">during the debate </w:t>
      </w:r>
      <w:r w:rsidRPr="00DF19FA">
        <w:rPr>
          <w:rStyle w:val="Emphasis"/>
          <w:highlight w:val="cyan"/>
        </w:rPr>
        <w:t>non-state actors</w:t>
      </w:r>
      <w:r w:rsidRPr="009F05CC">
        <w:rPr>
          <w:rStyle w:val="StyleUnderline"/>
        </w:rPr>
        <w:t xml:space="preserve"> </w:t>
      </w:r>
      <w:r w:rsidRPr="00A86669">
        <w:rPr>
          <w:rStyle w:val="StyleUnderline"/>
        </w:rPr>
        <w:t xml:space="preserve">will have a </w:t>
      </w:r>
      <w:r w:rsidRPr="00A86669">
        <w:rPr>
          <w:rStyle w:val="Emphasis"/>
        </w:rPr>
        <w:t>significant role</w:t>
      </w:r>
      <w:r w:rsidRPr="00A86669">
        <w:rPr>
          <w:rStyle w:val="StyleUnderline"/>
        </w:rPr>
        <w:t xml:space="preserve"> in deciding the final</w:t>
      </w:r>
      <w:r w:rsidRPr="009F05CC">
        <w:rPr>
          <w:rStyle w:val="StyleUnderline"/>
        </w:rPr>
        <w:t xml:space="preserve"> </w:t>
      </w:r>
      <w:r w:rsidRPr="00A86669">
        <w:rPr>
          <w:rStyle w:val="StyleUnderline"/>
        </w:rPr>
        <w:t xml:space="preserve">outcome. </w:t>
      </w:r>
      <w:r w:rsidRPr="00DF19FA">
        <w:rPr>
          <w:rStyle w:val="StyleUnderline"/>
          <w:highlight w:val="cyan"/>
        </w:rPr>
        <w:t xml:space="preserve">Through </w:t>
      </w:r>
      <w:r w:rsidRPr="00DF19FA">
        <w:rPr>
          <w:rStyle w:val="Emphasis"/>
          <w:highlight w:val="cyan"/>
        </w:rPr>
        <w:t>protest</w:t>
      </w:r>
      <w:r w:rsidRPr="00DF19FA">
        <w:rPr>
          <w:rStyle w:val="StyleUnderline"/>
          <w:highlight w:val="cyan"/>
        </w:rPr>
        <w:t xml:space="preserve"> and</w:t>
      </w:r>
      <w:r w:rsidRPr="009F05CC">
        <w:rPr>
          <w:sz w:val="16"/>
        </w:rPr>
        <w:t xml:space="preserve"> other forms of </w:t>
      </w:r>
      <w:r w:rsidRPr="00DF19FA">
        <w:rPr>
          <w:rStyle w:val="Emphasis"/>
          <w:highlight w:val="cyan"/>
        </w:rPr>
        <w:t>political participation</w:t>
      </w:r>
      <w:r w:rsidRPr="009F05CC">
        <w:rPr>
          <w:rStyle w:val="StyleUnderline"/>
        </w:rPr>
        <w:t xml:space="preserve"> organizations working </w:t>
      </w:r>
      <w:r w:rsidRPr="00DF19FA">
        <w:rPr>
          <w:rStyle w:val="StyleUnderline"/>
          <w:highlight w:val="cyan"/>
        </w:rPr>
        <w:t>outside of the state can</w:t>
      </w:r>
      <w:r w:rsidRPr="009F05CC">
        <w:rPr>
          <w:rStyle w:val="StyleUnderline"/>
        </w:rPr>
        <w:t xml:space="preserve"> help to </w:t>
      </w:r>
      <w:r w:rsidRPr="00DF19FA">
        <w:rPr>
          <w:rStyle w:val="Emphasis"/>
          <w:highlight w:val="cyan"/>
        </w:rPr>
        <w:t>develop strategies</w:t>
      </w:r>
      <w:r w:rsidRPr="00DF19FA">
        <w:rPr>
          <w:rStyle w:val="StyleUnderline"/>
          <w:highlight w:val="cyan"/>
        </w:rPr>
        <w:t xml:space="preserve"> and </w:t>
      </w:r>
      <w:r w:rsidRPr="00DF19FA">
        <w:rPr>
          <w:rStyle w:val="Emphasis"/>
          <w:highlight w:val="cyan"/>
        </w:rPr>
        <w:t>goals</w:t>
      </w:r>
      <w:r w:rsidRPr="003B39B8">
        <w:rPr>
          <w:rStyle w:val="StyleUnderline"/>
        </w:rPr>
        <w:t xml:space="preserve"> for governments </w:t>
      </w:r>
      <w:r w:rsidRPr="00DF19FA">
        <w:rPr>
          <w:rStyle w:val="StyleUnderline"/>
          <w:highlight w:val="cyan"/>
        </w:rPr>
        <w:t xml:space="preserve">to </w:t>
      </w:r>
      <w:r w:rsidRPr="00DF19FA">
        <w:rPr>
          <w:rStyle w:val="Emphasis"/>
          <w:highlight w:val="cyan"/>
        </w:rPr>
        <w:t>prevent</w:t>
      </w:r>
      <w:r w:rsidRPr="003B39B8">
        <w:rPr>
          <w:rStyle w:val="Emphasis"/>
        </w:rPr>
        <w:t xml:space="preserve"> the type of </w:t>
      </w:r>
      <w:r w:rsidRPr="00DF19FA">
        <w:rPr>
          <w:rStyle w:val="Emphasis"/>
          <w:highlight w:val="cyan"/>
        </w:rPr>
        <w:t>weapons prolif</w:t>
      </w:r>
      <w:r w:rsidRPr="00A86669">
        <w:rPr>
          <w:rStyle w:val="Emphasis"/>
        </w:rPr>
        <w:t>eration</w:t>
      </w:r>
      <w:r w:rsidRPr="00A86669">
        <w:rPr>
          <w:rStyle w:val="StyleUnderline"/>
        </w:rPr>
        <w:t xml:space="preserve"> that</w:t>
      </w:r>
      <w:r w:rsidRPr="009F05CC">
        <w:rPr>
          <w:rStyle w:val="StyleUnderline"/>
        </w:rPr>
        <w:t xml:space="preserve"> make outer space less hospitable to human activities. It is </w:t>
      </w:r>
      <w:r w:rsidRPr="003B39B8">
        <w:rPr>
          <w:rStyle w:val="Emphasis"/>
        </w:rPr>
        <w:t>important</w:t>
      </w:r>
      <w:r w:rsidRPr="009F05CC">
        <w:rPr>
          <w:rStyle w:val="StyleUnderline"/>
        </w:rPr>
        <w:t xml:space="preserve"> for these organizations to </w:t>
      </w:r>
      <w:r w:rsidRPr="00A86669">
        <w:rPr>
          <w:rStyle w:val="StyleUnderline"/>
        </w:rPr>
        <w:t xml:space="preserve">have </w:t>
      </w:r>
      <w:r w:rsidRPr="00A86669">
        <w:rPr>
          <w:rStyle w:val="Emphasis"/>
        </w:rPr>
        <w:t>common</w:t>
      </w:r>
      <w:r w:rsidRPr="00A86669">
        <w:rPr>
          <w:rStyle w:val="StyleUnderline"/>
        </w:rPr>
        <w:t xml:space="preserve"> and </w:t>
      </w:r>
      <w:r w:rsidRPr="00A86669">
        <w:rPr>
          <w:rStyle w:val="Emphasis"/>
        </w:rPr>
        <w:t xml:space="preserve">specific </w:t>
      </w:r>
      <w:r w:rsidRPr="00DF19FA">
        <w:rPr>
          <w:rStyle w:val="Emphasis"/>
          <w:highlight w:val="cyan"/>
        </w:rPr>
        <w:t>goals</w:t>
      </w:r>
      <w:r w:rsidRPr="009F05CC">
        <w:rPr>
          <w:rStyle w:val="StyleUnderline"/>
        </w:rPr>
        <w:t xml:space="preserve"> that </w:t>
      </w:r>
      <w:r w:rsidRPr="00A86669">
        <w:rPr>
          <w:rStyle w:val="StyleUnderline"/>
        </w:rPr>
        <w:t xml:space="preserve">are </w:t>
      </w:r>
      <w:r w:rsidRPr="00A86669">
        <w:rPr>
          <w:rStyle w:val="Emphasis"/>
        </w:rPr>
        <w:t>acceptable for states</w:t>
      </w:r>
      <w:r w:rsidRPr="00A86669">
        <w:rPr>
          <w:rStyle w:val="StyleUnderline"/>
        </w:rPr>
        <w:t xml:space="preserve"> who continue to see the value in using outer space</w:t>
      </w:r>
      <w:r w:rsidRPr="009F05CC">
        <w:rPr>
          <w:rStyle w:val="StyleUnderline"/>
        </w:rPr>
        <w:t xml:space="preserve"> for national security purposes. These organizations can </w:t>
      </w:r>
      <w:r w:rsidRPr="00DF19FA">
        <w:rPr>
          <w:rStyle w:val="Emphasis"/>
          <w:highlight w:val="cyan"/>
        </w:rPr>
        <w:t>push states to</w:t>
      </w:r>
      <w:r w:rsidRPr="003B39B8">
        <w:rPr>
          <w:rStyle w:val="Emphasis"/>
        </w:rPr>
        <w:t xml:space="preserve"> sign on</w:t>
      </w:r>
      <w:r w:rsidRPr="009F05CC">
        <w:rPr>
          <w:rStyle w:val="StyleUnderline"/>
        </w:rPr>
        <w:t xml:space="preserve"> to treaties that </w:t>
      </w:r>
      <w:r w:rsidRPr="00DF19FA">
        <w:rPr>
          <w:rStyle w:val="Emphasis"/>
          <w:highlight w:val="cyan"/>
        </w:rPr>
        <w:t>prohibit</w:t>
      </w:r>
      <w:r w:rsidRPr="003B39B8">
        <w:rPr>
          <w:rStyle w:val="Emphasis"/>
        </w:rPr>
        <w:t xml:space="preserve"> the placement of </w:t>
      </w:r>
      <w:r w:rsidRPr="00DF19FA">
        <w:rPr>
          <w:rStyle w:val="Emphasis"/>
          <w:highlight w:val="cyan"/>
        </w:rPr>
        <w:t>weapons</w:t>
      </w:r>
      <w:r w:rsidRPr="003B39B8">
        <w:rPr>
          <w:rStyle w:val="Emphasis"/>
        </w:rPr>
        <w:t xml:space="preserve"> in space</w:t>
      </w:r>
      <w:r w:rsidRPr="009F05CC">
        <w:rPr>
          <w:sz w:val="16"/>
        </w:rPr>
        <w:t xml:space="preserve"> such as the </w:t>
      </w:r>
      <w:proofErr w:type="gramStart"/>
      <w:r w:rsidRPr="009F05CC">
        <w:rPr>
          <w:sz w:val="16"/>
        </w:rPr>
        <w:t xml:space="preserve">PPWT, </w:t>
      </w:r>
      <w:r w:rsidRPr="00DF19FA">
        <w:rPr>
          <w:rStyle w:val="StyleUnderline"/>
          <w:highlight w:val="cyan"/>
        </w:rPr>
        <w:t>or</w:t>
      </w:r>
      <w:proofErr w:type="gramEnd"/>
      <w:r w:rsidRPr="009F05CC">
        <w:rPr>
          <w:rStyle w:val="StyleUnderline"/>
        </w:rPr>
        <w:t xml:space="preserve"> insist that governments </w:t>
      </w:r>
      <w:r w:rsidRPr="00DF19FA">
        <w:rPr>
          <w:rStyle w:val="Emphasis"/>
          <w:highlight w:val="cyan"/>
        </w:rPr>
        <w:t>establish better</w:t>
      </w:r>
      <w:r w:rsidRPr="003B39B8">
        <w:rPr>
          <w:rStyle w:val="Emphasis"/>
        </w:rPr>
        <w:t xml:space="preserve"> transparency</w:t>
      </w:r>
      <w:r w:rsidRPr="009F05CC">
        <w:rPr>
          <w:rStyle w:val="StyleUnderline"/>
        </w:rPr>
        <w:t xml:space="preserve"> and </w:t>
      </w:r>
      <w:r w:rsidRPr="003B39B8">
        <w:rPr>
          <w:rStyle w:val="Emphasis"/>
        </w:rPr>
        <w:t>confidence building measures</w:t>
      </w:r>
      <w:r w:rsidRPr="009F05CC">
        <w:rPr>
          <w:rStyle w:val="StyleUnderline"/>
        </w:rPr>
        <w:t xml:space="preserve"> (</w:t>
      </w:r>
      <w:r w:rsidRPr="00DF19FA">
        <w:rPr>
          <w:rStyle w:val="Emphasis"/>
          <w:highlight w:val="cyan"/>
        </w:rPr>
        <w:t>TCBMs</w:t>
      </w:r>
      <w:r w:rsidRPr="00DF19FA">
        <w:rPr>
          <w:rStyle w:val="StyleUnderline"/>
          <w:highlight w:val="cyan"/>
        </w:rPr>
        <w:t>) that make</w:t>
      </w:r>
      <w:r w:rsidRPr="009F05CC">
        <w:rPr>
          <w:rStyle w:val="StyleUnderline"/>
        </w:rPr>
        <w:t xml:space="preserve"> outer </w:t>
      </w:r>
      <w:r w:rsidRPr="00DF19FA">
        <w:rPr>
          <w:rStyle w:val="StyleUnderline"/>
          <w:highlight w:val="cyan"/>
        </w:rPr>
        <w:t xml:space="preserve">space </w:t>
      </w:r>
      <w:r w:rsidRPr="00DF19FA">
        <w:rPr>
          <w:rStyle w:val="Emphasis"/>
          <w:highlight w:val="cyan"/>
        </w:rPr>
        <w:t>less militarized</w:t>
      </w:r>
      <w:r w:rsidRPr="009F05CC">
        <w:rPr>
          <w:rStyle w:val="StyleUnderline"/>
        </w:rPr>
        <w:t xml:space="preserve"> and </w:t>
      </w:r>
      <w:r w:rsidRPr="003B39B8">
        <w:rPr>
          <w:rStyle w:val="Emphasis"/>
        </w:rPr>
        <w:t>more hospitable</w:t>
      </w:r>
      <w:r w:rsidRPr="009F05CC">
        <w:rPr>
          <w:sz w:val="16"/>
        </w:rPr>
        <w:t xml:space="preserve"> for all of humankind. Although both treaties and TCBMs are important, neither can address the problem of militarization if there is no way to enforce any agreements negotiated. </w:t>
      </w:r>
      <w:proofErr w:type="gramStart"/>
      <w:r w:rsidRPr="009F05CC">
        <w:rPr>
          <w:sz w:val="16"/>
        </w:rPr>
        <w:t>This is why</w:t>
      </w:r>
      <w:proofErr w:type="gramEnd"/>
      <w:r w:rsidRPr="009F05CC">
        <w:rPr>
          <w:sz w:val="16"/>
        </w:rPr>
        <w:t xml:space="preserve"> it is important for non-state organizations to reconsider their own role in the enforcement process for agreements that prevent or reduce the militarization of space.</w:t>
      </w:r>
      <w:r>
        <w:rPr>
          <w:sz w:val="16"/>
        </w:rPr>
        <w:t xml:space="preserve"> </w:t>
      </w:r>
      <w:r w:rsidRPr="009F05CC">
        <w:rPr>
          <w:rStyle w:val="StyleUnderline"/>
        </w:rPr>
        <w:t xml:space="preserve">The </w:t>
      </w:r>
      <w:r w:rsidRPr="00DF19FA">
        <w:rPr>
          <w:rStyle w:val="StyleUnderline"/>
          <w:highlight w:val="cyan"/>
        </w:rPr>
        <w:t xml:space="preserve">U.S. </w:t>
      </w:r>
      <w:r w:rsidRPr="004649AF">
        <w:rPr>
          <w:rStyle w:val="StyleUnderline"/>
        </w:rPr>
        <w:t>has</w:t>
      </w:r>
      <w:r w:rsidRPr="009F05CC">
        <w:rPr>
          <w:rStyle w:val="StyleUnderline"/>
        </w:rPr>
        <w:t xml:space="preserve"> </w:t>
      </w:r>
      <w:r w:rsidRPr="003B39B8">
        <w:rPr>
          <w:rStyle w:val="Emphasis"/>
        </w:rPr>
        <w:t xml:space="preserve">consistently </w:t>
      </w:r>
      <w:r w:rsidRPr="004649AF">
        <w:rPr>
          <w:rStyle w:val="Emphasis"/>
        </w:rPr>
        <w:t xml:space="preserve">been </w:t>
      </w:r>
      <w:r w:rsidRPr="00DF19FA">
        <w:rPr>
          <w:rStyle w:val="Emphasis"/>
          <w:highlight w:val="cyan"/>
        </w:rPr>
        <w:t>reluctant</w:t>
      </w:r>
      <w:r w:rsidRPr="00A86669">
        <w:rPr>
          <w:rStyle w:val="StyleUnderline"/>
        </w:rPr>
        <w:t xml:space="preserve"> to sign</w:t>
      </w:r>
      <w:r w:rsidRPr="009F05CC">
        <w:rPr>
          <w:rStyle w:val="StyleUnderline"/>
        </w:rPr>
        <w:t xml:space="preserve"> on </w:t>
      </w:r>
      <w:r w:rsidRPr="00A86669">
        <w:rPr>
          <w:rStyle w:val="StyleUnderline"/>
        </w:rPr>
        <w:t xml:space="preserve">to any agreement that </w:t>
      </w:r>
      <w:r w:rsidRPr="00A86669">
        <w:rPr>
          <w:rStyle w:val="Emphasis"/>
        </w:rPr>
        <w:t>prohibits</w:t>
      </w:r>
      <w:r w:rsidRPr="009F05CC">
        <w:rPr>
          <w:sz w:val="16"/>
        </w:rPr>
        <w:t xml:space="preserve"> ASAT testing or the placement of </w:t>
      </w:r>
      <w:r w:rsidRPr="003B39B8">
        <w:rPr>
          <w:rStyle w:val="Emphasis"/>
        </w:rPr>
        <w:t>weapons in outer space</w:t>
      </w:r>
      <w:r w:rsidRPr="009F05CC">
        <w:rPr>
          <w:rStyle w:val="StyleUnderline"/>
        </w:rPr>
        <w:t xml:space="preserve"> </w:t>
      </w:r>
      <w:r w:rsidRPr="00DF19FA">
        <w:rPr>
          <w:rStyle w:val="StyleUnderline"/>
          <w:highlight w:val="cyan"/>
        </w:rPr>
        <w:t>because</w:t>
      </w:r>
      <w:r w:rsidRPr="009F05CC">
        <w:rPr>
          <w:rStyle w:val="StyleUnderline"/>
        </w:rPr>
        <w:t xml:space="preserve">, the U.S. argues, </w:t>
      </w:r>
      <w:r w:rsidRPr="00DF19FA">
        <w:rPr>
          <w:rStyle w:val="StyleUnderline"/>
          <w:highlight w:val="cyan"/>
        </w:rPr>
        <w:t xml:space="preserve">there is </w:t>
      </w:r>
      <w:r w:rsidRPr="00DF19FA">
        <w:rPr>
          <w:rStyle w:val="Emphasis"/>
          <w:highlight w:val="cyan"/>
        </w:rPr>
        <w:t>no way to verify</w:t>
      </w:r>
      <w:r w:rsidRPr="009F05CC">
        <w:rPr>
          <w:rStyle w:val="StyleUnderline"/>
        </w:rPr>
        <w:t xml:space="preserve"> that other countries are abiding by the terms of the agreement. There is no doubt that </w:t>
      </w:r>
      <w:r w:rsidRPr="00DF19FA">
        <w:rPr>
          <w:rStyle w:val="StyleUnderline"/>
          <w:highlight w:val="cyan"/>
        </w:rPr>
        <w:t>verification</w:t>
      </w:r>
      <w:r w:rsidRPr="00A86669">
        <w:rPr>
          <w:rStyle w:val="StyleUnderline"/>
        </w:rPr>
        <w:t xml:space="preserve"> procedures </w:t>
      </w:r>
      <w:r w:rsidRPr="00DF19FA">
        <w:rPr>
          <w:rStyle w:val="StyleUnderline"/>
          <w:highlight w:val="cyan"/>
        </w:rPr>
        <w:t>are</w:t>
      </w:r>
      <w:r w:rsidRPr="009F05CC">
        <w:rPr>
          <w:rStyle w:val="StyleUnderline"/>
        </w:rPr>
        <w:t xml:space="preserve"> an </w:t>
      </w:r>
      <w:r w:rsidRPr="003B39B8">
        <w:rPr>
          <w:rStyle w:val="Emphasis"/>
        </w:rPr>
        <w:t xml:space="preserve">extremely </w:t>
      </w:r>
      <w:r w:rsidRPr="00DF19FA">
        <w:rPr>
          <w:rStyle w:val="Emphasis"/>
          <w:highlight w:val="cyan"/>
        </w:rPr>
        <w:t>tricky</w:t>
      </w:r>
      <w:r w:rsidRPr="003B39B8">
        <w:rPr>
          <w:rStyle w:val="Emphasis"/>
        </w:rPr>
        <w:t xml:space="preserve"> business</w:t>
      </w:r>
      <w:r w:rsidRPr="009F05CC">
        <w:rPr>
          <w:rStyle w:val="StyleUnderline"/>
        </w:rPr>
        <w:t xml:space="preserve">, </w:t>
      </w:r>
      <w:r w:rsidRPr="00DF19FA">
        <w:rPr>
          <w:rStyle w:val="StyleUnderline"/>
          <w:highlight w:val="cyan"/>
        </w:rPr>
        <w:t>but</w:t>
      </w:r>
      <w:r w:rsidRPr="009F05CC">
        <w:rPr>
          <w:rStyle w:val="StyleUnderline"/>
        </w:rPr>
        <w:t xml:space="preserve"> it is an area </w:t>
      </w:r>
      <w:r w:rsidRPr="00A86669">
        <w:rPr>
          <w:rStyle w:val="StyleUnderline"/>
        </w:rPr>
        <w:t xml:space="preserve">where </w:t>
      </w:r>
      <w:r w:rsidRPr="00DF19FA">
        <w:rPr>
          <w:rStyle w:val="Emphasis"/>
          <w:highlight w:val="cyan"/>
        </w:rPr>
        <w:t>non-state powers can</w:t>
      </w:r>
      <w:r w:rsidRPr="003B39B8">
        <w:rPr>
          <w:rStyle w:val="Emphasis"/>
        </w:rPr>
        <w:t xml:space="preserve"> </w:t>
      </w:r>
      <w:r w:rsidRPr="00A86669">
        <w:rPr>
          <w:rStyle w:val="Emphasis"/>
        </w:rPr>
        <w:t>help</w:t>
      </w:r>
      <w:r w:rsidRPr="00A86669">
        <w:rPr>
          <w:sz w:val="16"/>
        </w:rPr>
        <w:t>.83 Th</w:t>
      </w:r>
      <w:r w:rsidRPr="009F05CC">
        <w:rPr>
          <w:sz w:val="16"/>
        </w:rPr>
        <w:t xml:space="preserve">ere are already </w:t>
      </w:r>
      <w:r w:rsidRPr="009F05CC">
        <w:rPr>
          <w:rStyle w:val="StyleUnderline"/>
        </w:rPr>
        <w:t>organizations working outside of government</w:t>
      </w:r>
      <w:r w:rsidRPr="009F05CC">
        <w:rPr>
          <w:sz w:val="16"/>
        </w:rPr>
        <w:t xml:space="preserve"> which </w:t>
      </w:r>
      <w:r w:rsidRPr="00DF19FA">
        <w:rPr>
          <w:rStyle w:val="StyleUnderline"/>
          <w:highlight w:val="cyan"/>
        </w:rPr>
        <w:t xml:space="preserve">provide </w:t>
      </w:r>
      <w:r w:rsidRPr="00DF19FA">
        <w:rPr>
          <w:rStyle w:val="Emphasis"/>
          <w:highlight w:val="cyan"/>
        </w:rPr>
        <w:t>monitoring</w:t>
      </w:r>
      <w:r w:rsidRPr="00DF19FA">
        <w:rPr>
          <w:rStyle w:val="StyleUnderline"/>
          <w:highlight w:val="cyan"/>
        </w:rPr>
        <w:t xml:space="preserve"> and </w:t>
      </w:r>
      <w:r w:rsidRPr="00DF19FA">
        <w:rPr>
          <w:rStyle w:val="Emphasis"/>
          <w:highlight w:val="cyan"/>
        </w:rPr>
        <w:t>live tracking data</w:t>
      </w:r>
      <w:r w:rsidRPr="009F05CC">
        <w:rPr>
          <w:rStyle w:val="StyleUnderline"/>
        </w:rPr>
        <w:t xml:space="preserve"> for satellites orbiting the Earth</w:t>
      </w:r>
      <w:r w:rsidRPr="009F05CC">
        <w:rPr>
          <w:sz w:val="16"/>
        </w:rPr>
        <w:t xml:space="preserve">. This data is published on websites like n2yo.com, which helps to increase transparency regarding government and commercial space activities, while also providing some security for those concerned about debris falling to Earth; </w:t>
      </w:r>
      <w:proofErr w:type="gramStart"/>
      <w:r w:rsidRPr="00A86669">
        <w:rPr>
          <w:sz w:val="16"/>
        </w:rPr>
        <w:t>however</w:t>
      </w:r>
      <w:proofErr w:type="gramEnd"/>
      <w:r w:rsidRPr="00A86669">
        <w:rPr>
          <w:sz w:val="16"/>
        </w:rPr>
        <w:t xml:space="preserve"> </w:t>
      </w:r>
      <w:r w:rsidRPr="00A86669">
        <w:rPr>
          <w:rStyle w:val="StyleUnderline"/>
        </w:rPr>
        <w:t xml:space="preserve">organizations like this can </w:t>
      </w:r>
      <w:r w:rsidRPr="00A86669">
        <w:rPr>
          <w:rStyle w:val="Emphasis"/>
        </w:rPr>
        <w:t>go even further</w:t>
      </w:r>
      <w:r w:rsidRPr="00A86669">
        <w:rPr>
          <w:rStyle w:val="StyleUnderline"/>
        </w:rPr>
        <w:t xml:space="preserve"> in making governments </w:t>
      </w:r>
      <w:r w:rsidRPr="00A86669">
        <w:rPr>
          <w:rStyle w:val="Emphasis"/>
        </w:rPr>
        <w:t>more transparent</w:t>
      </w:r>
      <w:r w:rsidRPr="00A86669">
        <w:rPr>
          <w:rStyle w:val="StyleUnderline"/>
        </w:rPr>
        <w:t xml:space="preserve"> and </w:t>
      </w:r>
      <w:r w:rsidRPr="00A86669">
        <w:rPr>
          <w:rStyle w:val="Emphasis"/>
        </w:rPr>
        <w:t>accountable</w:t>
      </w:r>
      <w:r w:rsidRPr="00A86669">
        <w:rPr>
          <w:rStyle w:val="StyleUnderline"/>
        </w:rPr>
        <w:t xml:space="preserve"> for their actions</w:t>
      </w:r>
      <w:r w:rsidRPr="00A86669">
        <w:rPr>
          <w:sz w:val="16"/>
        </w:rPr>
        <w:t xml:space="preserve">. By teaming up with other organizations and networks like the GN, Reporters Without Borders, or the Union of Concerned Scientists </w:t>
      </w:r>
      <w:r w:rsidRPr="00A86669">
        <w:rPr>
          <w:rStyle w:val="StyleUnderline"/>
        </w:rPr>
        <w:t>new strategies can be</w:t>
      </w:r>
      <w:r w:rsidRPr="009F05CC">
        <w:rPr>
          <w:rStyle w:val="StyleUnderline"/>
        </w:rPr>
        <w:t xml:space="preserve"> developed </w:t>
      </w:r>
      <w:r w:rsidRPr="00DF19FA">
        <w:rPr>
          <w:rStyle w:val="StyleUnderline"/>
          <w:highlight w:val="cyan"/>
        </w:rPr>
        <w:t>to</w:t>
      </w:r>
      <w:r w:rsidRPr="009F05CC">
        <w:rPr>
          <w:rStyle w:val="StyleUnderline"/>
        </w:rPr>
        <w:t xml:space="preserve"> help </w:t>
      </w:r>
      <w:r w:rsidRPr="00DF19FA">
        <w:rPr>
          <w:rStyle w:val="Emphasis"/>
          <w:highlight w:val="cyan"/>
        </w:rPr>
        <w:t>make verification</w:t>
      </w:r>
      <w:r w:rsidRPr="003B39B8">
        <w:rPr>
          <w:rStyle w:val="Emphasis"/>
        </w:rPr>
        <w:t xml:space="preserve"> more </w:t>
      </w:r>
      <w:r w:rsidRPr="00DF19FA">
        <w:rPr>
          <w:rStyle w:val="Emphasis"/>
          <w:highlight w:val="cyan"/>
        </w:rPr>
        <w:t>plausible</w:t>
      </w:r>
      <w:r w:rsidRPr="009F05CC">
        <w:rPr>
          <w:sz w:val="16"/>
        </w:rPr>
        <w:t>.</w:t>
      </w:r>
      <w:r>
        <w:rPr>
          <w:sz w:val="16"/>
        </w:rPr>
        <w:t xml:space="preserve"> </w:t>
      </w:r>
      <w:r w:rsidRPr="009F05CC">
        <w:rPr>
          <w:sz w:val="16"/>
        </w:rPr>
        <w:t xml:space="preserve">When trying to come up with solutions as to how to better govern the commons Elinor Ostrom tells us in her book Governing the Commons that public-private partnerships which encourage agreed upon normative behavior and self-monitoring can be part of the solution.84 I agree with this </w:t>
      </w:r>
      <w:proofErr w:type="gramStart"/>
      <w:r w:rsidRPr="009F05CC">
        <w:rPr>
          <w:sz w:val="16"/>
        </w:rPr>
        <w:t>assessment, but</w:t>
      </w:r>
      <w:proofErr w:type="gramEnd"/>
      <w:r w:rsidRPr="009F05CC">
        <w:rPr>
          <w:sz w:val="16"/>
        </w:rPr>
        <w:t xml:space="preserve"> am wary of any type of partnership that prevents non-state powers from acting independently of the state. One reason the news media has failed in being objective is precisely because of its </w:t>
      </w:r>
      <w:proofErr w:type="gramStart"/>
      <w:r w:rsidRPr="009F05CC">
        <w:rPr>
          <w:sz w:val="16"/>
        </w:rPr>
        <w:t>often cozy</w:t>
      </w:r>
      <w:proofErr w:type="gramEnd"/>
      <w:r w:rsidRPr="009F05CC">
        <w:rPr>
          <w:sz w:val="16"/>
        </w:rPr>
        <w:t xml:space="preserve"> relationship with governments and corporate enterprise. Agreements can be made through legislation that allow for partnerships to exist where both non-state and state actors work together to enforce verification procedures, but when </w:t>
      </w:r>
      <w:r w:rsidRPr="009F05CC">
        <w:rPr>
          <w:rStyle w:val="StyleUnderline"/>
        </w:rPr>
        <w:t>these partnerships</w:t>
      </w:r>
      <w:r w:rsidRPr="009F05CC">
        <w:rPr>
          <w:sz w:val="16"/>
        </w:rPr>
        <w:t xml:space="preserve"> grow too close it can be assumed that objectivity and the role of the non-state actor as a government watchdog will fall by the wayside. As GANs, NGOs, and other organizations fill the void where governments and corporations have </w:t>
      </w:r>
      <w:proofErr w:type="gramStart"/>
      <w:r w:rsidRPr="009F05CC">
        <w:rPr>
          <w:sz w:val="16"/>
        </w:rPr>
        <w:t>failed</w:t>
      </w:r>
      <w:proofErr w:type="gramEnd"/>
      <w:r w:rsidRPr="009F05CC">
        <w:rPr>
          <w:sz w:val="16"/>
        </w:rPr>
        <w:t xml:space="preserve"> they will realize that they </w:t>
      </w:r>
      <w:r w:rsidRPr="003B39B8">
        <w:rPr>
          <w:rStyle w:val="Emphasis"/>
        </w:rPr>
        <w:t>alone</w:t>
      </w:r>
      <w:r w:rsidRPr="009F05CC">
        <w:rPr>
          <w:rStyle w:val="StyleUnderline"/>
        </w:rPr>
        <w:t xml:space="preserve"> cannot ensure the global space commons remains accessible to all, nor provide the assurance that it will be used only for providing global goods and maintaining international peace and stability. They can, however, help to ensure there are </w:t>
      </w:r>
      <w:r w:rsidRPr="003B39B8">
        <w:rPr>
          <w:rStyle w:val="Emphasis"/>
        </w:rPr>
        <w:t>more means o</w:t>
      </w:r>
      <w:r w:rsidRPr="006F5B7D">
        <w:rPr>
          <w:rStyle w:val="Emphasis"/>
        </w:rPr>
        <w:t>f ensuring</w:t>
      </w:r>
      <w:r w:rsidRPr="006F5B7D">
        <w:rPr>
          <w:rStyle w:val="StyleUnderline"/>
        </w:rPr>
        <w:t xml:space="preserve"> that people and organizations in powerful positions can be </w:t>
      </w:r>
      <w:r w:rsidRPr="006F5B7D">
        <w:rPr>
          <w:rStyle w:val="Emphasis"/>
        </w:rPr>
        <w:t>held accountable</w:t>
      </w:r>
      <w:r w:rsidRPr="006F5B7D">
        <w:rPr>
          <w:rStyle w:val="StyleUnderline"/>
        </w:rPr>
        <w:t xml:space="preserve"> for their actions within the space commons</w:t>
      </w:r>
      <w:r w:rsidRPr="006F5B7D">
        <w:rPr>
          <w:sz w:val="16"/>
        </w:rPr>
        <w:t xml:space="preserve">. </w:t>
      </w:r>
      <w:r w:rsidRPr="006F5B7D">
        <w:rPr>
          <w:rStyle w:val="StyleUnderline"/>
        </w:rPr>
        <w:t xml:space="preserve">In the </w:t>
      </w:r>
      <w:r w:rsidRPr="006F5B7D">
        <w:rPr>
          <w:rStyle w:val="Emphasis"/>
        </w:rPr>
        <w:t>long term</w:t>
      </w:r>
      <w:r w:rsidRPr="006F5B7D">
        <w:rPr>
          <w:rStyle w:val="StyleUnderline"/>
        </w:rPr>
        <w:t xml:space="preserve"> it may not be a treaty or TCBM that safeguards outer space, but rather the </w:t>
      </w:r>
      <w:r w:rsidRPr="006F5B7D">
        <w:rPr>
          <w:rStyle w:val="Emphasis"/>
        </w:rPr>
        <w:t>restoration</w:t>
      </w:r>
      <w:r w:rsidRPr="006F5B7D">
        <w:rPr>
          <w:rStyle w:val="StyleUnderline"/>
        </w:rPr>
        <w:t xml:space="preserve"> or </w:t>
      </w:r>
      <w:r w:rsidRPr="006F5B7D">
        <w:rPr>
          <w:rStyle w:val="Emphasis"/>
        </w:rPr>
        <w:t>creation</w:t>
      </w:r>
      <w:r w:rsidRPr="006F5B7D">
        <w:rPr>
          <w:rStyle w:val="StyleUnderline"/>
        </w:rPr>
        <w:t xml:space="preserve"> of a </w:t>
      </w:r>
      <w:r w:rsidRPr="006F5B7D">
        <w:rPr>
          <w:rStyle w:val="Emphasis"/>
        </w:rPr>
        <w:t>collective moral imagination</w:t>
      </w:r>
      <w:r w:rsidRPr="006F5B7D">
        <w:rPr>
          <w:rStyle w:val="StyleUnderline"/>
        </w:rPr>
        <w:t xml:space="preserve"> that views human activity in outer space, </w:t>
      </w:r>
      <w:r w:rsidRPr="006F5B7D">
        <w:rPr>
          <w:rStyle w:val="Emphasis"/>
        </w:rPr>
        <w:t>not</w:t>
      </w:r>
      <w:r w:rsidRPr="006F5B7D">
        <w:rPr>
          <w:rStyle w:val="StyleUnderline"/>
        </w:rPr>
        <w:t xml:space="preserve"> from the </w:t>
      </w:r>
      <w:r w:rsidRPr="006F5B7D">
        <w:rPr>
          <w:rStyle w:val="Emphasis"/>
        </w:rPr>
        <w:t>narrow perspective of national security</w:t>
      </w:r>
      <w:r w:rsidRPr="006F5B7D">
        <w:rPr>
          <w:rStyle w:val="StyleUnderline"/>
        </w:rPr>
        <w:t xml:space="preserve"> and </w:t>
      </w:r>
      <w:r w:rsidRPr="006F5B7D">
        <w:rPr>
          <w:rStyle w:val="Emphasis"/>
        </w:rPr>
        <w:t>defense</w:t>
      </w:r>
      <w:r w:rsidRPr="006F5B7D">
        <w:rPr>
          <w:rStyle w:val="StyleUnderline"/>
        </w:rPr>
        <w:t>, but through a ‘</w:t>
      </w:r>
      <w:r w:rsidRPr="006F5B7D">
        <w:rPr>
          <w:rStyle w:val="Emphasis"/>
        </w:rPr>
        <w:t>mental model</w:t>
      </w:r>
      <w:r w:rsidRPr="006F5B7D">
        <w:rPr>
          <w:rStyle w:val="StyleUnderline"/>
        </w:rPr>
        <w:t xml:space="preserve">’ which envisions each individual as part of a </w:t>
      </w:r>
      <w:r w:rsidRPr="006F5B7D">
        <w:rPr>
          <w:rStyle w:val="Emphasis"/>
        </w:rPr>
        <w:t>whole</w:t>
      </w:r>
      <w:r w:rsidRPr="006F5B7D">
        <w:rPr>
          <w:rStyle w:val="StyleUnderline"/>
        </w:rPr>
        <w:t xml:space="preserve">, yet </w:t>
      </w:r>
      <w:r w:rsidRPr="006F5B7D">
        <w:rPr>
          <w:rStyle w:val="Emphasis"/>
        </w:rPr>
        <w:t>diverse system</w:t>
      </w:r>
      <w:r w:rsidRPr="006F5B7D">
        <w:rPr>
          <w:rStyle w:val="StyleUnderline"/>
        </w:rPr>
        <w:t xml:space="preserve"> that is </w:t>
      </w:r>
      <w:r w:rsidRPr="006F5B7D">
        <w:rPr>
          <w:rStyle w:val="Emphasis"/>
        </w:rPr>
        <w:t>much bigger than national borders</w:t>
      </w:r>
      <w:r w:rsidRPr="006F5B7D">
        <w:rPr>
          <w:rStyle w:val="StyleUnderline"/>
        </w:rPr>
        <w:t xml:space="preserve"> or </w:t>
      </w:r>
      <w:r w:rsidRPr="006F5B7D">
        <w:rPr>
          <w:rStyle w:val="Emphasis"/>
        </w:rPr>
        <w:t>regional boundaries</w:t>
      </w:r>
      <w:r w:rsidRPr="006F5B7D">
        <w:rPr>
          <w:sz w:val="16"/>
        </w:rPr>
        <w:t xml:space="preserve">.85 </w:t>
      </w:r>
      <w:r w:rsidRPr="006F5B7D">
        <w:rPr>
          <w:rStyle w:val="StyleUnderline"/>
        </w:rPr>
        <w:t xml:space="preserve">By </w:t>
      </w:r>
      <w:r w:rsidRPr="006F5B7D">
        <w:rPr>
          <w:rStyle w:val="Emphasis"/>
        </w:rPr>
        <w:t>encouraging the</w:t>
      </w:r>
      <w:r w:rsidRPr="00634F86">
        <w:rPr>
          <w:rStyle w:val="Emphasis"/>
        </w:rPr>
        <w:t xml:space="preserve"> development</w:t>
      </w:r>
      <w:r w:rsidRPr="009F05CC">
        <w:rPr>
          <w:rStyle w:val="StyleUnderline"/>
        </w:rPr>
        <w:t xml:space="preserve"> of a </w:t>
      </w:r>
      <w:r w:rsidRPr="00634F86">
        <w:rPr>
          <w:rStyle w:val="Emphasis"/>
        </w:rPr>
        <w:t>collective moral imagination</w:t>
      </w:r>
      <w:r w:rsidRPr="009F05CC">
        <w:rPr>
          <w:rStyle w:val="StyleUnderline"/>
        </w:rPr>
        <w:t xml:space="preserve"> </w:t>
      </w:r>
      <w:r w:rsidRPr="00DF19FA">
        <w:rPr>
          <w:rStyle w:val="StyleUnderline"/>
          <w:highlight w:val="cyan"/>
        </w:rPr>
        <w:t>non-state powers</w:t>
      </w:r>
      <w:r w:rsidRPr="009F05CC">
        <w:rPr>
          <w:rStyle w:val="StyleUnderline"/>
        </w:rPr>
        <w:t xml:space="preserve"> will </w:t>
      </w:r>
      <w:r w:rsidRPr="00634F86">
        <w:rPr>
          <w:rStyle w:val="Emphasis"/>
        </w:rPr>
        <w:t xml:space="preserve">better be in a position to </w:t>
      </w:r>
      <w:r w:rsidRPr="00DF19FA">
        <w:rPr>
          <w:rStyle w:val="Emphasis"/>
          <w:highlight w:val="cyan"/>
        </w:rPr>
        <w:t>provide suggestions</w:t>
      </w:r>
      <w:r w:rsidRPr="009F05CC">
        <w:rPr>
          <w:rStyle w:val="StyleUnderline"/>
        </w:rPr>
        <w:t xml:space="preserve"> as to </w:t>
      </w:r>
      <w:r w:rsidRPr="00DF19FA">
        <w:rPr>
          <w:rStyle w:val="StyleUnderline"/>
          <w:highlight w:val="cyan"/>
        </w:rPr>
        <w:t>how</w:t>
      </w:r>
      <w:r w:rsidRPr="009F05CC">
        <w:rPr>
          <w:rStyle w:val="StyleUnderline"/>
        </w:rPr>
        <w:t xml:space="preserve"> the </w:t>
      </w:r>
      <w:r w:rsidRPr="00DF19FA">
        <w:rPr>
          <w:rStyle w:val="StyleUnderline"/>
          <w:highlight w:val="cyan"/>
        </w:rPr>
        <w:t xml:space="preserve">rules of the road are </w:t>
      </w:r>
      <w:r w:rsidRPr="00DF19FA">
        <w:rPr>
          <w:rStyle w:val="Emphasis"/>
          <w:highlight w:val="cyan"/>
        </w:rPr>
        <w:t>created</w:t>
      </w:r>
      <w:r w:rsidRPr="00DF19FA">
        <w:rPr>
          <w:rStyle w:val="StyleUnderline"/>
          <w:highlight w:val="cyan"/>
        </w:rPr>
        <w:t xml:space="preserve"> and </w:t>
      </w:r>
      <w:r w:rsidRPr="00DF19FA">
        <w:rPr>
          <w:rStyle w:val="Emphasis"/>
          <w:highlight w:val="cyan"/>
        </w:rPr>
        <w:t>enforced</w:t>
      </w:r>
      <w:r w:rsidRPr="009F05CC">
        <w:rPr>
          <w:rStyle w:val="StyleUnderline"/>
        </w:rPr>
        <w:t xml:space="preserve">. Accidents will occur and rules will still be broken, but when </w:t>
      </w:r>
      <w:r w:rsidRPr="00634F86">
        <w:rPr>
          <w:rStyle w:val="Emphasis"/>
        </w:rPr>
        <w:t>new possibilities are created</w:t>
      </w:r>
      <w:r w:rsidRPr="009F05CC">
        <w:rPr>
          <w:rStyle w:val="StyleUnderline"/>
        </w:rPr>
        <w:t xml:space="preserve"> that allow for diversity within a set of expected normative behaviors there will be a </w:t>
      </w:r>
      <w:r w:rsidRPr="00DF19FA">
        <w:rPr>
          <w:rStyle w:val="Emphasis"/>
          <w:highlight w:val="cyan"/>
        </w:rPr>
        <w:t>greater chance</w:t>
      </w:r>
      <w:r w:rsidRPr="009F05CC">
        <w:rPr>
          <w:rStyle w:val="StyleUnderline"/>
        </w:rPr>
        <w:t xml:space="preserve"> that countries like </w:t>
      </w:r>
      <w:r w:rsidRPr="00DF19FA">
        <w:rPr>
          <w:rStyle w:val="StyleUnderline"/>
          <w:highlight w:val="cyan"/>
        </w:rPr>
        <w:t xml:space="preserve">China will </w:t>
      </w:r>
      <w:r w:rsidRPr="00DF19FA">
        <w:rPr>
          <w:rStyle w:val="Emphasis"/>
          <w:highlight w:val="cyan"/>
        </w:rPr>
        <w:t>accept civilian control</w:t>
      </w:r>
      <w:r w:rsidRPr="00DF19FA">
        <w:rPr>
          <w:rStyle w:val="StyleUnderline"/>
          <w:highlight w:val="cyan"/>
        </w:rPr>
        <w:t xml:space="preserve"> of</w:t>
      </w:r>
      <w:r w:rsidRPr="009F05CC">
        <w:rPr>
          <w:rStyle w:val="StyleUnderline"/>
        </w:rPr>
        <w:t xml:space="preserve"> their </w:t>
      </w:r>
      <w:r w:rsidRPr="00DF19FA">
        <w:rPr>
          <w:rStyle w:val="StyleUnderline"/>
          <w:highlight w:val="cyan"/>
        </w:rPr>
        <w:t>space</w:t>
      </w:r>
      <w:r w:rsidRPr="009F05CC">
        <w:rPr>
          <w:rStyle w:val="StyleUnderline"/>
        </w:rPr>
        <w:t xml:space="preserve"> agency, while also </w:t>
      </w:r>
      <w:r w:rsidRPr="00DF19FA">
        <w:rPr>
          <w:rStyle w:val="Emphasis"/>
          <w:highlight w:val="cyan"/>
        </w:rPr>
        <w:t>making</w:t>
      </w:r>
      <w:r w:rsidRPr="006F5B7D">
        <w:rPr>
          <w:rStyle w:val="Emphasis"/>
        </w:rPr>
        <w:t xml:space="preserve"> international </w:t>
      </w:r>
      <w:r w:rsidRPr="00DF19FA">
        <w:rPr>
          <w:rStyle w:val="Emphasis"/>
          <w:highlight w:val="cyan"/>
        </w:rPr>
        <w:t>coop</w:t>
      </w:r>
      <w:r w:rsidRPr="006F5B7D">
        <w:rPr>
          <w:rStyle w:val="Emphasis"/>
        </w:rPr>
        <w:t>eration</w:t>
      </w:r>
      <w:r w:rsidRPr="006F5B7D">
        <w:rPr>
          <w:rStyle w:val="StyleUnderline"/>
        </w:rPr>
        <w:t xml:space="preserve"> betwee</w:t>
      </w:r>
      <w:r w:rsidRPr="009F05CC">
        <w:rPr>
          <w:rStyle w:val="StyleUnderline"/>
        </w:rPr>
        <w:t xml:space="preserve">n state and </w:t>
      </w:r>
      <w:r w:rsidRPr="009F05CC">
        <w:rPr>
          <w:rStyle w:val="StyleUnderline"/>
        </w:rPr>
        <w:lastRenderedPageBreak/>
        <w:t xml:space="preserve">non-state actors </w:t>
      </w:r>
      <w:r w:rsidRPr="00DF19FA">
        <w:rPr>
          <w:rStyle w:val="Emphasis"/>
          <w:highlight w:val="cyan"/>
        </w:rPr>
        <w:t>more appealing</w:t>
      </w:r>
      <w:r w:rsidRPr="006F5B7D">
        <w:rPr>
          <w:rStyle w:val="StyleUnderline"/>
        </w:rPr>
        <w:t xml:space="preserve">. Instilling </w:t>
      </w:r>
      <w:r w:rsidRPr="00DF19FA">
        <w:rPr>
          <w:rStyle w:val="StyleUnderline"/>
          <w:highlight w:val="cyan"/>
        </w:rPr>
        <w:t>morality</w:t>
      </w:r>
      <w:r w:rsidRPr="009F05CC">
        <w:rPr>
          <w:rStyle w:val="StyleUnderline"/>
        </w:rPr>
        <w:t xml:space="preserve"> in the collective imagination </w:t>
      </w:r>
      <w:r w:rsidRPr="00DF19FA">
        <w:rPr>
          <w:rStyle w:val="StyleUnderline"/>
          <w:highlight w:val="cyan"/>
        </w:rPr>
        <w:t xml:space="preserve">is </w:t>
      </w:r>
      <w:r w:rsidRPr="00DF19FA">
        <w:rPr>
          <w:rStyle w:val="Emphasis"/>
          <w:highlight w:val="cyan"/>
        </w:rPr>
        <w:t>not enough</w:t>
      </w:r>
      <w:r w:rsidRPr="009F05CC">
        <w:rPr>
          <w:rStyle w:val="StyleUnderline"/>
        </w:rPr>
        <w:t xml:space="preserve"> to ensure that in the future outer space is </w:t>
      </w:r>
      <w:r w:rsidRPr="00634F86">
        <w:rPr>
          <w:rStyle w:val="Emphasis"/>
        </w:rPr>
        <w:t>not just another battle space environment</w:t>
      </w:r>
      <w:r w:rsidRPr="009F05CC">
        <w:rPr>
          <w:rStyle w:val="StyleUnderline"/>
        </w:rPr>
        <w:t xml:space="preserve">. </w:t>
      </w:r>
      <w:r w:rsidRPr="00DF19FA">
        <w:rPr>
          <w:rStyle w:val="StyleUnderline"/>
          <w:highlight w:val="cyan"/>
        </w:rPr>
        <w:t>Rules</w:t>
      </w:r>
      <w:r w:rsidRPr="009F05CC">
        <w:rPr>
          <w:rStyle w:val="StyleUnderline"/>
        </w:rPr>
        <w:t xml:space="preserve"> of the road </w:t>
      </w:r>
      <w:r w:rsidRPr="00634F86">
        <w:rPr>
          <w:rStyle w:val="Emphasis"/>
        </w:rPr>
        <w:t xml:space="preserve">do </w:t>
      </w:r>
      <w:r w:rsidRPr="00DF19FA">
        <w:rPr>
          <w:rStyle w:val="Emphasis"/>
          <w:highlight w:val="cyan"/>
        </w:rPr>
        <w:t>have to be established</w:t>
      </w:r>
      <w:r w:rsidRPr="00DF19FA">
        <w:rPr>
          <w:rStyle w:val="StyleUnderline"/>
          <w:highlight w:val="cyan"/>
        </w:rPr>
        <w:t xml:space="preserve"> </w:t>
      </w:r>
      <w:r w:rsidRPr="00FE5641">
        <w:rPr>
          <w:rStyle w:val="StyleUnderline"/>
        </w:rPr>
        <w:t>and</w:t>
      </w:r>
      <w:r w:rsidRPr="009F05CC">
        <w:rPr>
          <w:rStyle w:val="StyleUnderline"/>
        </w:rPr>
        <w:t xml:space="preserve"> international treaties and national laws </w:t>
      </w:r>
      <w:r w:rsidRPr="00634F86">
        <w:rPr>
          <w:rStyle w:val="Emphasis"/>
        </w:rPr>
        <w:t xml:space="preserve">do have to be </w:t>
      </w:r>
      <w:r w:rsidRPr="00FE5641">
        <w:rPr>
          <w:rStyle w:val="Emphasis"/>
        </w:rPr>
        <w:t>agreed</w:t>
      </w:r>
      <w:r w:rsidRPr="00634F86">
        <w:rPr>
          <w:rStyle w:val="Emphasis"/>
        </w:rPr>
        <w:t xml:space="preserve"> upon</w:t>
      </w:r>
      <w:r w:rsidRPr="009F05CC">
        <w:rPr>
          <w:rStyle w:val="StyleUnderline"/>
        </w:rPr>
        <w:t xml:space="preserve"> </w:t>
      </w:r>
      <w:r w:rsidRPr="00DF19FA">
        <w:rPr>
          <w:rStyle w:val="StyleUnderline"/>
          <w:highlight w:val="cyan"/>
        </w:rPr>
        <w:t xml:space="preserve">and </w:t>
      </w:r>
      <w:r w:rsidRPr="00DF19FA">
        <w:rPr>
          <w:rStyle w:val="Emphasis"/>
          <w:highlight w:val="cyan"/>
        </w:rPr>
        <w:t>enforced</w:t>
      </w:r>
      <w:r w:rsidRPr="009F05CC">
        <w:rPr>
          <w:sz w:val="16"/>
        </w:rPr>
        <w:t xml:space="preserve">, but before these rules can be set in stone it is necessary to first re-evaluate previous rules that have been abandoned or ignored. Before any treaty or code of conduct in outer space is negotiated non-state actors should encourage space-faring nations to revisit the 1967 Outer Space Treaty and question whether the international community is indeed abiding by the principles laid out in it. Article III </w:t>
      </w:r>
      <w:proofErr w:type="gramStart"/>
      <w:r w:rsidRPr="009F05CC">
        <w:rPr>
          <w:sz w:val="16"/>
        </w:rPr>
        <w:t>says</w:t>
      </w:r>
      <w:proofErr w:type="gramEnd"/>
      <w:r w:rsidRPr="009F05CC">
        <w:rPr>
          <w:sz w:val="16"/>
        </w:rPr>
        <w:t xml:space="preserve"> “States Parties to the Treaty shall carry on activities in the exploration and use of outer space, including the Moon and other celestial bodies, in accordance with international law, including the Charter of the United Nations, in the interest of maintaining international peace and security and promoting international cooperation and understanding.”86 </w:t>
      </w:r>
      <w:r w:rsidRPr="009F05CC">
        <w:rPr>
          <w:rStyle w:val="StyleUnderline"/>
        </w:rPr>
        <w:t xml:space="preserve">Is the use of space for military purposes </w:t>
      </w:r>
      <w:r w:rsidRPr="00634F86">
        <w:rPr>
          <w:rStyle w:val="Emphasis"/>
        </w:rPr>
        <w:t>really in the interest</w:t>
      </w:r>
      <w:r w:rsidRPr="009F05CC">
        <w:rPr>
          <w:rStyle w:val="StyleUnderline"/>
        </w:rPr>
        <w:t xml:space="preserve"> of maintaining international peace and security? The U.S. might argue that it is, but </w:t>
      </w:r>
      <w:r w:rsidRPr="00634F86">
        <w:rPr>
          <w:rStyle w:val="Emphasis"/>
        </w:rPr>
        <w:t>for those who are targets</w:t>
      </w:r>
      <w:r w:rsidRPr="009F05CC">
        <w:rPr>
          <w:rStyle w:val="StyleUnderline"/>
        </w:rPr>
        <w:t xml:space="preserve"> of satellite guided munitions, missiles, or electronic attack from the heavens, the answer is </w:t>
      </w:r>
      <w:r w:rsidRPr="00634F86">
        <w:rPr>
          <w:rStyle w:val="Emphasis"/>
        </w:rPr>
        <w:t>no</w:t>
      </w:r>
      <w:r w:rsidRPr="009F05CC">
        <w:rPr>
          <w:rStyle w:val="StyleUnderline"/>
        </w:rPr>
        <w:t xml:space="preserve">. As other countries become </w:t>
      </w:r>
      <w:r w:rsidRPr="00634F86">
        <w:rPr>
          <w:rStyle w:val="Emphasis"/>
        </w:rPr>
        <w:t>more capable of using space for military purposes</w:t>
      </w:r>
      <w:r w:rsidRPr="009F05CC">
        <w:rPr>
          <w:rStyle w:val="StyleUnderline"/>
        </w:rPr>
        <w:t xml:space="preserve"> the U.S. </w:t>
      </w:r>
      <w:r w:rsidRPr="00634F86">
        <w:rPr>
          <w:rStyle w:val="Emphasis"/>
        </w:rPr>
        <w:t>may decide</w:t>
      </w:r>
      <w:r w:rsidRPr="009F05CC">
        <w:rPr>
          <w:rStyle w:val="StyleUnderline"/>
        </w:rPr>
        <w:t xml:space="preserve"> that the answer is </w:t>
      </w:r>
      <w:r w:rsidRPr="00634F86">
        <w:rPr>
          <w:rStyle w:val="Emphasis"/>
        </w:rPr>
        <w:t>also no</w:t>
      </w:r>
      <w:r w:rsidRPr="009F05CC">
        <w:rPr>
          <w:sz w:val="16"/>
        </w:rPr>
        <w:t>, but the reality is that no matter how just one considers the use of force to be, the use of force is not the same as maintaining peace. Violence does not equal peace. There should be no argument against this, but humans tend to rationalize violence in a way that makes this argument somehow valid, and therefore it can be expected that violence will continue to be used so long as citizens accept the moral justification for the use of force.</w:t>
      </w:r>
      <w:r>
        <w:rPr>
          <w:sz w:val="16"/>
        </w:rPr>
        <w:t xml:space="preserve"> </w:t>
      </w:r>
      <w:r w:rsidRPr="009F05CC">
        <w:rPr>
          <w:sz w:val="16"/>
        </w:rPr>
        <w:t xml:space="preserve">Article IV of the Outer Space treaty says, “States Parties to the Treaty undertake not to place in orbit around the Earth any objects carrying nuclear weapons or any other kinds of weapons of mass destruction, install such weapons on celestial bodies, or station such weapons in outer space in any other manner.”87 Here the question is what constitutes a weapon of mass destruction? Is a chemical or biological weapon in outer space any more capable of causing mass destruction than a constellation of lasers or an orbiting electromagnetic pulse bomb? Probably not, which is why before states continue to agree to this </w:t>
      </w:r>
      <w:proofErr w:type="gramStart"/>
      <w:r w:rsidRPr="009F05CC">
        <w:rPr>
          <w:sz w:val="16"/>
        </w:rPr>
        <w:t>article</w:t>
      </w:r>
      <w:proofErr w:type="gramEnd"/>
      <w:r w:rsidRPr="009F05CC">
        <w:rPr>
          <w:sz w:val="16"/>
        </w:rPr>
        <w:t xml:space="preserve"> they may want to reconsider what the definition of a weapon of mass destruction is and how new technologies can continue to change that meaning from time to time. </w:t>
      </w:r>
      <w:proofErr w:type="gramStart"/>
      <w:r w:rsidRPr="009F05CC">
        <w:rPr>
          <w:sz w:val="16"/>
        </w:rPr>
        <w:t>Also</w:t>
      </w:r>
      <w:proofErr w:type="gramEnd"/>
      <w:r w:rsidRPr="009F05CC">
        <w:rPr>
          <w:sz w:val="16"/>
        </w:rPr>
        <w:t xml:space="preserve"> in Article IV it states, “The Moon and other celestial bodies shall be used by all States Parties to the Treaty exclusively for peaceful purposes. The establishment of military bases, installations and fortifications, the testing of any type of weapons and the conduct of military </w:t>
      </w:r>
      <w:proofErr w:type="spellStart"/>
      <w:r w:rsidRPr="009F05CC">
        <w:rPr>
          <w:sz w:val="16"/>
        </w:rPr>
        <w:t>manoeuvres</w:t>
      </w:r>
      <w:proofErr w:type="spellEnd"/>
      <w:r w:rsidRPr="009F05CC">
        <w:rPr>
          <w:sz w:val="16"/>
        </w:rPr>
        <w:t xml:space="preserve"> on celestial bodies shall be forbidden.”88 Here one might ask how can the Chinese National Space Agency legally operate on the moon if the agency is militarily controlled? Also, how do dual-use technologies fit into this? Is the mining of helium-3 exclusively for peaceful purposes, and how will anyone know if it is not?</w:t>
      </w:r>
      <w:r>
        <w:rPr>
          <w:sz w:val="16"/>
        </w:rPr>
        <w:t xml:space="preserve"> </w:t>
      </w:r>
      <w:r w:rsidRPr="009F05CC">
        <w:rPr>
          <w:sz w:val="16"/>
        </w:rPr>
        <w:t xml:space="preserve">These questions should be answered before any new treaty or international agreement can be made. Instead of only coming up with a new code of conduct the international community should also look at the treaties already in place and ask how those treaties can better be implemented, and how non-state actors can help to enforce their implementation. Also, there are other Earth-bound arms control agreements that may be useful for demilitarizing outer space. For </w:t>
      </w:r>
      <w:proofErr w:type="gramStart"/>
      <w:r w:rsidRPr="009F05CC">
        <w:rPr>
          <w:sz w:val="16"/>
        </w:rPr>
        <w:t>instance</w:t>
      </w:r>
      <w:proofErr w:type="gramEnd"/>
      <w:r w:rsidRPr="009F05CC">
        <w:rPr>
          <w:sz w:val="16"/>
        </w:rPr>
        <w:t xml:space="preserve"> the ABM treaty which the U.S. abrogated from deals specifically with missile defense which has been the cause of so much frustration and tension between the U.S., Europe, China, and Russia. What is prohibiting the U.S. from revisiting this treaty? How can non-state actors influence policymakers so this treaty comes back into the limelight? What can be done to ensure the deployment of missile defense systems does not increase asymmetric countermeasures to these defenses, and how does missile defense provide more security if the deployment of this defense causes other states to build and deploy more missiles and countermeasures to overwhelm the system? These are not easy questions to answer, and so </w:t>
      </w:r>
      <w:proofErr w:type="gramStart"/>
      <w:r w:rsidRPr="009F05CC">
        <w:rPr>
          <w:sz w:val="16"/>
        </w:rPr>
        <w:t>far</w:t>
      </w:r>
      <w:proofErr w:type="gramEnd"/>
      <w:r w:rsidRPr="009F05CC">
        <w:rPr>
          <w:sz w:val="16"/>
        </w:rPr>
        <w:t xml:space="preserve"> no one has been able to come up with a viable solution, but if humans truly want to make the world a safer place and the outer space environment more accessible and more hospitable for humans, than surely non-state actors should be welcomed by the international community to help make it happen.</w:t>
      </w:r>
      <w:r>
        <w:rPr>
          <w:sz w:val="16"/>
        </w:rPr>
        <w:t xml:space="preserve"> </w:t>
      </w:r>
      <w:r w:rsidRPr="009F05CC">
        <w:rPr>
          <w:sz w:val="16"/>
        </w:rPr>
        <w:t>Conclusion</w:t>
      </w:r>
      <w:r>
        <w:rPr>
          <w:sz w:val="16"/>
        </w:rPr>
        <w:t xml:space="preserve"> </w:t>
      </w:r>
      <w:r w:rsidRPr="009F05CC">
        <w:rPr>
          <w:sz w:val="16"/>
        </w:rPr>
        <w:t xml:space="preserve">Global action networks, NGOs, small businesses, </w:t>
      </w:r>
      <w:r w:rsidRPr="009F05CC">
        <w:rPr>
          <w:rStyle w:val="StyleUnderline"/>
        </w:rPr>
        <w:t>social activists</w:t>
      </w:r>
      <w:r w:rsidRPr="009F05CC">
        <w:rPr>
          <w:sz w:val="16"/>
        </w:rPr>
        <w:t xml:space="preserve">, multinational corporations, </w:t>
      </w:r>
      <w:r w:rsidRPr="009F05CC">
        <w:rPr>
          <w:rStyle w:val="StyleUnderline"/>
        </w:rPr>
        <w:t xml:space="preserve">and other </w:t>
      </w:r>
      <w:r w:rsidRPr="00DF19FA">
        <w:rPr>
          <w:rStyle w:val="StyleUnderline"/>
          <w:highlight w:val="cyan"/>
        </w:rPr>
        <w:t>stakeholders</w:t>
      </w:r>
      <w:r w:rsidRPr="009F05CC">
        <w:rPr>
          <w:rStyle w:val="StyleUnderline"/>
        </w:rPr>
        <w:t xml:space="preserve"> in space security have a </w:t>
      </w:r>
      <w:r w:rsidRPr="00634F86">
        <w:rPr>
          <w:rStyle w:val="Emphasis"/>
        </w:rPr>
        <w:t>special role</w:t>
      </w:r>
      <w:r w:rsidRPr="009F05CC">
        <w:rPr>
          <w:rStyle w:val="StyleUnderline"/>
        </w:rPr>
        <w:t xml:space="preserve"> in </w:t>
      </w:r>
      <w:r w:rsidRPr="00DF19FA">
        <w:rPr>
          <w:rStyle w:val="StyleUnderline"/>
          <w:highlight w:val="cyan"/>
        </w:rPr>
        <w:t>creat</w:t>
      </w:r>
      <w:r w:rsidRPr="006F5B7D">
        <w:rPr>
          <w:rStyle w:val="StyleUnderline"/>
        </w:rPr>
        <w:t>ing an</w:t>
      </w:r>
      <w:r w:rsidRPr="009F05CC">
        <w:rPr>
          <w:rStyle w:val="StyleUnderline"/>
        </w:rPr>
        <w:t xml:space="preserve"> </w:t>
      </w:r>
      <w:r w:rsidRPr="00634F86">
        <w:rPr>
          <w:rStyle w:val="Emphasis"/>
        </w:rPr>
        <w:t xml:space="preserve">environment of </w:t>
      </w:r>
      <w:r w:rsidRPr="00DF19FA">
        <w:rPr>
          <w:rStyle w:val="Emphasis"/>
          <w:highlight w:val="cyan"/>
        </w:rPr>
        <w:t>coop</w:t>
      </w:r>
      <w:r w:rsidRPr="006F5B7D">
        <w:rPr>
          <w:rStyle w:val="Emphasis"/>
        </w:rPr>
        <w:t>eration</w:t>
      </w:r>
      <w:r w:rsidRPr="006F5B7D">
        <w:rPr>
          <w:rStyle w:val="StyleUnderline"/>
        </w:rPr>
        <w:t xml:space="preserve"> between governments,</w:t>
      </w:r>
      <w:r w:rsidRPr="009F05CC">
        <w:rPr>
          <w:rStyle w:val="StyleUnderline"/>
        </w:rPr>
        <w:t xml:space="preserve"> </w:t>
      </w:r>
      <w:r w:rsidRPr="00DF19FA">
        <w:rPr>
          <w:rStyle w:val="StyleUnderline"/>
          <w:highlight w:val="cyan"/>
        </w:rPr>
        <w:t>as they</w:t>
      </w:r>
      <w:r w:rsidRPr="009F05CC">
        <w:rPr>
          <w:rStyle w:val="StyleUnderline"/>
        </w:rPr>
        <w:t xml:space="preserve"> </w:t>
      </w:r>
      <w:proofErr w:type="gramStart"/>
      <w:r w:rsidRPr="006F5B7D">
        <w:rPr>
          <w:rStyle w:val="StyleUnderline"/>
        </w:rPr>
        <w:t>are able to</w:t>
      </w:r>
      <w:proofErr w:type="gramEnd"/>
      <w:r w:rsidRPr="006F5B7D">
        <w:rPr>
          <w:rStyle w:val="StyleUnderline"/>
        </w:rPr>
        <w:t xml:space="preserve"> </w:t>
      </w:r>
      <w:r w:rsidRPr="00DF19FA">
        <w:rPr>
          <w:rStyle w:val="Emphasis"/>
          <w:highlight w:val="cyan"/>
        </w:rPr>
        <w:t xml:space="preserve">work </w:t>
      </w:r>
      <w:r w:rsidRPr="00DF19FA">
        <w:rPr>
          <w:rStyle w:val="Emphasis"/>
          <w:sz w:val="30"/>
          <w:szCs w:val="30"/>
          <w:highlight w:val="cyan"/>
        </w:rPr>
        <w:t>both</w:t>
      </w:r>
      <w:r w:rsidRPr="006F5B7D">
        <w:rPr>
          <w:rStyle w:val="Emphasis"/>
        </w:rPr>
        <w:t xml:space="preserve"> with</w:t>
      </w:r>
      <w:r w:rsidRPr="00DF19FA">
        <w:rPr>
          <w:rStyle w:val="Emphasis"/>
          <w:highlight w:val="cyan"/>
        </w:rPr>
        <w:t xml:space="preserve">in </w:t>
      </w:r>
      <w:r w:rsidRPr="00DF19FA">
        <w:rPr>
          <w:rStyle w:val="Emphasis"/>
          <w:sz w:val="30"/>
          <w:szCs w:val="30"/>
          <w:highlight w:val="cyan"/>
        </w:rPr>
        <w:t>and</w:t>
      </w:r>
      <w:r w:rsidRPr="00DF19FA">
        <w:rPr>
          <w:rStyle w:val="Emphasis"/>
          <w:highlight w:val="cyan"/>
        </w:rPr>
        <w:t xml:space="preserve"> outside</w:t>
      </w:r>
      <w:r w:rsidRPr="00DF19FA">
        <w:rPr>
          <w:rStyle w:val="StyleUnderline"/>
          <w:highlight w:val="cyan"/>
        </w:rPr>
        <w:t xml:space="preserve"> of the</w:t>
      </w:r>
      <w:r w:rsidRPr="006F5B7D">
        <w:rPr>
          <w:rStyle w:val="StyleUnderline"/>
        </w:rPr>
        <w:t xml:space="preserve"> e</w:t>
      </w:r>
      <w:r w:rsidRPr="009F05CC">
        <w:rPr>
          <w:rStyle w:val="StyleUnderline"/>
        </w:rPr>
        <w:t xml:space="preserve">stablished </w:t>
      </w:r>
      <w:r w:rsidRPr="00DF19FA">
        <w:rPr>
          <w:rStyle w:val="StyleUnderline"/>
          <w:highlight w:val="cyan"/>
        </w:rPr>
        <w:t>system</w:t>
      </w:r>
      <w:r w:rsidRPr="009F05CC">
        <w:rPr>
          <w:rStyle w:val="StyleUnderline"/>
        </w:rPr>
        <w:t xml:space="preserve"> and are capable </w:t>
      </w:r>
      <w:r w:rsidRPr="006F5B7D">
        <w:rPr>
          <w:rStyle w:val="StyleUnderline"/>
        </w:rPr>
        <w:t xml:space="preserve">of </w:t>
      </w:r>
      <w:r w:rsidRPr="006F5B7D">
        <w:rPr>
          <w:rStyle w:val="Emphasis"/>
        </w:rPr>
        <w:t xml:space="preserve">bringing </w:t>
      </w:r>
      <w:r w:rsidRPr="00DF19FA">
        <w:rPr>
          <w:rStyle w:val="Emphasis"/>
          <w:highlight w:val="cyan"/>
        </w:rPr>
        <w:t>together individuals</w:t>
      </w:r>
      <w:r w:rsidRPr="009F05CC">
        <w:rPr>
          <w:rStyle w:val="StyleUnderline"/>
        </w:rPr>
        <w:t xml:space="preserve"> from different sectors of so</w:t>
      </w:r>
      <w:r w:rsidRPr="006F5B7D">
        <w:rPr>
          <w:rStyle w:val="StyleUnderline"/>
        </w:rPr>
        <w:t xml:space="preserve">ciety who can </w:t>
      </w:r>
      <w:r w:rsidRPr="00DF19FA">
        <w:rPr>
          <w:rStyle w:val="Emphasis"/>
          <w:highlight w:val="cyan"/>
        </w:rPr>
        <w:t>make</w:t>
      </w:r>
      <w:r w:rsidRPr="006F5B7D">
        <w:rPr>
          <w:rStyle w:val="Emphasis"/>
        </w:rPr>
        <w:t xml:space="preserve"> international </w:t>
      </w:r>
      <w:r w:rsidRPr="00DF19FA">
        <w:rPr>
          <w:rStyle w:val="Emphasis"/>
          <w:highlight w:val="cyan"/>
        </w:rPr>
        <w:t>projects succeed</w:t>
      </w:r>
      <w:r w:rsidRPr="00634F86">
        <w:rPr>
          <w:rStyle w:val="Emphasis"/>
        </w:rPr>
        <w:t xml:space="preserve"> where governments fail</w:t>
      </w:r>
      <w:r w:rsidRPr="009F05CC">
        <w:rPr>
          <w:sz w:val="16"/>
        </w:rPr>
        <w:t xml:space="preserve">. As global power becomes diffused these non-state actors will be more capable of investing in the types of projects that states refuse to participate in. </w:t>
      </w:r>
      <w:r w:rsidRPr="00DF19FA">
        <w:rPr>
          <w:rStyle w:val="Emphasis"/>
          <w:highlight w:val="cyan"/>
        </w:rPr>
        <w:t>While U.S.</w:t>
      </w:r>
      <w:r w:rsidRPr="00DF19FA">
        <w:rPr>
          <w:rStyle w:val="StyleUnderline"/>
          <w:highlight w:val="cyan"/>
        </w:rPr>
        <w:t xml:space="preserve"> and </w:t>
      </w:r>
      <w:r w:rsidRPr="00DF19FA">
        <w:rPr>
          <w:rStyle w:val="Emphasis"/>
          <w:highlight w:val="cyan"/>
        </w:rPr>
        <w:t xml:space="preserve">Chinese </w:t>
      </w:r>
      <w:r w:rsidRPr="006F5B7D">
        <w:rPr>
          <w:rStyle w:val="Emphasis"/>
        </w:rPr>
        <w:t xml:space="preserve">officials </w:t>
      </w:r>
      <w:r w:rsidRPr="00DF19FA">
        <w:rPr>
          <w:rStyle w:val="Emphasis"/>
          <w:sz w:val="30"/>
          <w:szCs w:val="30"/>
          <w:highlight w:val="cyan"/>
        </w:rPr>
        <w:t xml:space="preserve">debate over </w:t>
      </w:r>
      <w:proofErr w:type="gramStart"/>
      <w:r w:rsidRPr="00DF19FA">
        <w:rPr>
          <w:rStyle w:val="Emphasis"/>
          <w:sz w:val="30"/>
          <w:szCs w:val="30"/>
          <w:highlight w:val="cyan"/>
        </w:rPr>
        <w:t>whether</w:t>
      </w:r>
      <w:r w:rsidRPr="00634F86">
        <w:rPr>
          <w:rStyle w:val="Emphasis"/>
          <w:sz w:val="30"/>
          <w:szCs w:val="30"/>
        </w:rPr>
        <w:t xml:space="preserve"> or not</w:t>
      </w:r>
      <w:proofErr w:type="gramEnd"/>
      <w:r w:rsidRPr="00634F86">
        <w:rPr>
          <w:rStyle w:val="Emphasis"/>
          <w:sz w:val="30"/>
          <w:szCs w:val="30"/>
        </w:rPr>
        <w:t xml:space="preserve"> the </w:t>
      </w:r>
      <w:r w:rsidRPr="00DF19FA">
        <w:rPr>
          <w:rStyle w:val="Emphasis"/>
          <w:sz w:val="30"/>
          <w:szCs w:val="30"/>
          <w:highlight w:val="cyan"/>
        </w:rPr>
        <w:t>two</w:t>
      </w:r>
      <w:r w:rsidRPr="00634F86">
        <w:rPr>
          <w:rStyle w:val="Emphasis"/>
          <w:sz w:val="30"/>
          <w:szCs w:val="30"/>
        </w:rPr>
        <w:t xml:space="preserve"> countries should </w:t>
      </w:r>
      <w:r w:rsidRPr="00DF19FA">
        <w:rPr>
          <w:rStyle w:val="Emphasis"/>
          <w:sz w:val="30"/>
          <w:szCs w:val="30"/>
          <w:highlight w:val="cyan"/>
        </w:rPr>
        <w:t>coop</w:t>
      </w:r>
      <w:r w:rsidRPr="006F5B7D">
        <w:rPr>
          <w:rStyle w:val="Emphasis"/>
          <w:sz w:val="30"/>
          <w:szCs w:val="30"/>
        </w:rPr>
        <w:t>erate in outer space</w:t>
      </w:r>
      <w:r w:rsidRPr="006F5B7D">
        <w:rPr>
          <w:sz w:val="16"/>
        </w:rPr>
        <w:t>, GA</w:t>
      </w:r>
      <w:r w:rsidRPr="009F05CC">
        <w:rPr>
          <w:sz w:val="16"/>
        </w:rPr>
        <w:t xml:space="preserve">Ns, NGOs, </w:t>
      </w:r>
      <w:r w:rsidRPr="009F05CC">
        <w:rPr>
          <w:rStyle w:val="StyleUnderline"/>
        </w:rPr>
        <w:t>activists</w:t>
      </w:r>
      <w:r w:rsidRPr="009F05CC">
        <w:rPr>
          <w:sz w:val="16"/>
        </w:rPr>
        <w:t xml:space="preserve">, and firms </w:t>
      </w:r>
      <w:r w:rsidRPr="009F05CC">
        <w:rPr>
          <w:rStyle w:val="StyleUnderline"/>
        </w:rPr>
        <w:t xml:space="preserve">can </w:t>
      </w:r>
      <w:r w:rsidRPr="00634F86">
        <w:rPr>
          <w:rStyle w:val="Emphasis"/>
        </w:rPr>
        <w:t>seep through the loopholes</w:t>
      </w:r>
      <w:r w:rsidRPr="009F05CC">
        <w:rPr>
          <w:rStyle w:val="StyleUnderline"/>
        </w:rPr>
        <w:t xml:space="preserve"> and </w:t>
      </w:r>
      <w:r w:rsidRPr="00634F86">
        <w:rPr>
          <w:rStyle w:val="Emphasis"/>
        </w:rPr>
        <w:t>begin cooperation</w:t>
      </w:r>
      <w:r w:rsidRPr="009F05CC">
        <w:rPr>
          <w:rStyle w:val="StyleUnderline"/>
        </w:rPr>
        <w:t xml:space="preserve"> before governments </w:t>
      </w:r>
      <w:r w:rsidRPr="00634F86">
        <w:rPr>
          <w:rStyle w:val="Emphasis"/>
        </w:rPr>
        <w:t>even have the opportunity to question</w:t>
      </w:r>
      <w:r w:rsidRPr="009F05CC">
        <w:rPr>
          <w:rStyle w:val="StyleUnderline"/>
        </w:rPr>
        <w:t xml:space="preserve"> whether cooperation is in a country’s best interest or no</w:t>
      </w:r>
      <w:r w:rsidRPr="006F5B7D">
        <w:rPr>
          <w:rStyle w:val="StyleUnderline"/>
        </w:rPr>
        <w:t xml:space="preserve">t. Although it </w:t>
      </w:r>
      <w:r w:rsidRPr="006F5B7D">
        <w:rPr>
          <w:rStyle w:val="Emphasis"/>
        </w:rPr>
        <w:t>may be difficult</w:t>
      </w:r>
      <w:r w:rsidRPr="006F5B7D">
        <w:rPr>
          <w:rStyle w:val="StyleUnderline"/>
        </w:rPr>
        <w:t xml:space="preserve"> for non-state actors to </w:t>
      </w:r>
      <w:r w:rsidRPr="006F5B7D">
        <w:rPr>
          <w:rStyle w:val="Emphasis"/>
        </w:rPr>
        <w:t>tackle the big projects that require cooperation</w:t>
      </w:r>
      <w:r w:rsidRPr="006F5B7D">
        <w:rPr>
          <w:rStyle w:val="StyleUnderline"/>
        </w:rPr>
        <w:t xml:space="preserve"> both on Earth a</w:t>
      </w:r>
      <w:r w:rsidRPr="009F05CC">
        <w:rPr>
          <w:rStyle w:val="StyleUnderline"/>
        </w:rPr>
        <w:t xml:space="preserve">nd in space, </w:t>
      </w:r>
      <w:r w:rsidRPr="00DF19FA">
        <w:rPr>
          <w:rStyle w:val="StyleUnderline"/>
          <w:highlight w:val="cyan"/>
        </w:rPr>
        <w:t>they can</w:t>
      </w:r>
      <w:r w:rsidRPr="009F05CC">
        <w:rPr>
          <w:rStyle w:val="StyleUnderline"/>
        </w:rPr>
        <w:t xml:space="preserve"> still </w:t>
      </w:r>
      <w:r w:rsidRPr="00DF19FA">
        <w:rPr>
          <w:rStyle w:val="Emphasis"/>
          <w:highlight w:val="cyan"/>
        </w:rPr>
        <w:t>take</w:t>
      </w:r>
      <w:r w:rsidRPr="00634F86">
        <w:rPr>
          <w:rStyle w:val="Emphasis"/>
        </w:rPr>
        <w:t xml:space="preserve"> some </w:t>
      </w:r>
      <w:r w:rsidRPr="00DF19FA">
        <w:rPr>
          <w:rStyle w:val="Emphasis"/>
          <w:highlight w:val="cyan"/>
        </w:rPr>
        <w:t>small steps</w:t>
      </w:r>
      <w:r w:rsidRPr="00634F86">
        <w:rPr>
          <w:rStyle w:val="Emphasis"/>
        </w:rPr>
        <w:t xml:space="preserve"> that </w:t>
      </w:r>
      <w:r w:rsidRPr="00DF19FA">
        <w:rPr>
          <w:rStyle w:val="Emphasis"/>
          <w:highlight w:val="cyan"/>
        </w:rPr>
        <w:t>move</w:t>
      </w:r>
      <w:r w:rsidRPr="00634F86">
        <w:rPr>
          <w:rStyle w:val="Emphasis"/>
        </w:rPr>
        <w:t xml:space="preserve"> the level of </w:t>
      </w:r>
      <w:r w:rsidRPr="00DF19FA">
        <w:rPr>
          <w:rStyle w:val="Emphasis"/>
          <w:highlight w:val="cyan"/>
        </w:rPr>
        <w:t>coop</w:t>
      </w:r>
      <w:r w:rsidRPr="006F5B7D">
        <w:rPr>
          <w:rStyle w:val="Emphasis"/>
        </w:rPr>
        <w:t xml:space="preserve">eration </w:t>
      </w:r>
      <w:r w:rsidRPr="00DF19FA">
        <w:rPr>
          <w:rStyle w:val="Emphasis"/>
          <w:highlight w:val="cyan"/>
        </w:rPr>
        <w:t>up notch by notch</w:t>
      </w:r>
      <w:r w:rsidRPr="00DF19FA">
        <w:rPr>
          <w:sz w:val="16"/>
          <w:highlight w:val="cyan"/>
        </w:rPr>
        <w:t>.</w:t>
      </w:r>
      <w:r>
        <w:rPr>
          <w:sz w:val="16"/>
        </w:rPr>
        <w:t xml:space="preserve"> </w:t>
      </w:r>
      <w:r w:rsidRPr="009F05CC">
        <w:rPr>
          <w:rStyle w:val="StyleUnderline"/>
        </w:rPr>
        <w:t xml:space="preserve">As non-state actors prove that cooperation between individuals from adverse nation-states is </w:t>
      </w:r>
      <w:proofErr w:type="gramStart"/>
      <w:r w:rsidRPr="009F05CC">
        <w:rPr>
          <w:rStyle w:val="StyleUnderline"/>
        </w:rPr>
        <w:t>possible</w:t>
      </w:r>
      <w:proofErr w:type="gramEnd"/>
      <w:r w:rsidRPr="009F05CC">
        <w:rPr>
          <w:rStyle w:val="StyleUnderline"/>
        </w:rPr>
        <w:t xml:space="preserve"> </w:t>
      </w:r>
      <w:r w:rsidRPr="00FE5641">
        <w:rPr>
          <w:rStyle w:val="StyleUnderline"/>
        </w:rPr>
        <w:t xml:space="preserve">they will be </w:t>
      </w:r>
      <w:r w:rsidRPr="006F5B7D">
        <w:rPr>
          <w:rStyle w:val="Emphasis"/>
        </w:rPr>
        <w:t>more able to convince governments</w:t>
      </w:r>
      <w:r w:rsidRPr="006F5B7D">
        <w:rPr>
          <w:rStyle w:val="StyleUnderline"/>
        </w:rPr>
        <w:t xml:space="preserve"> that large projects</w:t>
      </w:r>
      <w:r w:rsidRPr="006F5B7D">
        <w:rPr>
          <w:sz w:val="16"/>
        </w:rPr>
        <w:t xml:space="preserve"> like the creation of an international space agency or a truly international space station or lunar research park </w:t>
      </w:r>
      <w:r w:rsidRPr="006F5B7D">
        <w:rPr>
          <w:rStyle w:val="StyleUnderline"/>
        </w:rPr>
        <w:t xml:space="preserve">is </w:t>
      </w:r>
      <w:r w:rsidRPr="006F5B7D">
        <w:rPr>
          <w:rStyle w:val="Emphasis"/>
        </w:rPr>
        <w:t>attainable</w:t>
      </w:r>
      <w:r w:rsidRPr="006F5B7D">
        <w:rPr>
          <w:rStyle w:val="StyleUnderline"/>
        </w:rPr>
        <w:t xml:space="preserve">. When governments begin to understand the type of mutual benefits international space projects can </w:t>
      </w:r>
      <w:proofErr w:type="gramStart"/>
      <w:r w:rsidRPr="006F5B7D">
        <w:rPr>
          <w:rStyle w:val="StyleUnderline"/>
        </w:rPr>
        <w:t>bring</w:t>
      </w:r>
      <w:proofErr w:type="gramEnd"/>
      <w:r w:rsidRPr="006F5B7D">
        <w:rPr>
          <w:rStyle w:val="StyleUnderline"/>
        </w:rPr>
        <w:t xml:space="preserve"> they may begin to </w:t>
      </w:r>
      <w:r w:rsidRPr="006F5B7D">
        <w:rPr>
          <w:rStyle w:val="Emphasis"/>
        </w:rPr>
        <w:t>work closer together</w:t>
      </w:r>
      <w:r w:rsidRPr="006F5B7D">
        <w:rPr>
          <w:rStyle w:val="StyleUnderline"/>
        </w:rPr>
        <w:t xml:space="preserve"> in ways which not only </w:t>
      </w:r>
      <w:r w:rsidRPr="006F5B7D">
        <w:rPr>
          <w:rStyle w:val="Emphasis"/>
        </w:rPr>
        <w:lastRenderedPageBreak/>
        <w:t>reconsider how outer space is used by the military</w:t>
      </w:r>
      <w:r w:rsidRPr="006F5B7D">
        <w:rPr>
          <w:rStyle w:val="StyleUnderline"/>
        </w:rPr>
        <w:t xml:space="preserve"> and </w:t>
      </w:r>
      <w:r w:rsidRPr="006F5B7D">
        <w:rPr>
          <w:rStyle w:val="Emphasis"/>
        </w:rPr>
        <w:t>intelligence communities</w:t>
      </w:r>
      <w:r w:rsidRPr="006F5B7D">
        <w:rPr>
          <w:rStyle w:val="StyleUnderline"/>
        </w:rPr>
        <w:t xml:space="preserve">, but in ways which </w:t>
      </w:r>
      <w:r w:rsidRPr="006F5B7D">
        <w:rPr>
          <w:rStyle w:val="Emphasis"/>
        </w:rPr>
        <w:t>integrate space systems</w:t>
      </w:r>
      <w:r w:rsidRPr="006F5B7D">
        <w:rPr>
          <w:rStyle w:val="StyleUnderline"/>
        </w:rPr>
        <w:t xml:space="preserve"> so that</w:t>
      </w:r>
      <w:r w:rsidRPr="009F05CC">
        <w:rPr>
          <w:rStyle w:val="StyleUnderline"/>
        </w:rPr>
        <w:t xml:space="preserve"> destruction of such systems becomes a </w:t>
      </w:r>
      <w:r w:rsidRPr="00634F86">
        <w:rPr>
          <w:rStyle w:val="Emphasis"/>
        </w:rPr>
        <w:t>less viable option</w:t>
      </w:r>
      <w:r w:rsidRPr="009F05CC">
        <w:rPr>
          <w:rStyle w:val="StyleUnderline"/>
        </w:rPr>
        <w:t xml:space="preserve"> for all parties involved. For </w:t>
      </w:r>
      <w:proofErr w:type="gramStart"/>
      <w:r w:rsidRPr="009F05CC">
        <w:rPr>
          <w:rStyle w:val="StyleUnderline"/>
        </w:rPr>
        <w:t>instance</w:t>
      </w:r>
      <w:proofErr w:type="gramEnd"/>
      <w:r w:rsidRPr="009F05CC">
        <w:rPr>
          <w:rStyle w:val="StyleUnderline"/>
        </w:rPr>
        <w:t xml:space="preserve"> Russia, </w:t>
      </w:r>
      <w:r w:rsidRPr="00DF19FA">
        <w:rPr>
          <w:rStyle w:val="StyleUnderline"/>
          <w:highlight w:val="cyan"/>
        </w:rPr>
        <w:t>China, the U.S</w:t>
      </w:r>
      <w:r w:rsidRPr="009F05CC">
        <w:rPr>
          <w:rStyle w:val="StyleUnderline"/>
        </w:rPr>
        <w:t>.</w:t>
      </w:r>
      <w:r w:rsidRPr="009F05CC">
        <w:rPr>
          <w:sz w:val="16"/>
        </w:rPr>
        <w:t xml:space="preserve">, and the European Union </w:t>
      </w:r>
      <w:r w:rsidRPr="00DF19FA">
        <w:rPr>
          <w:rStyle w:val="StyleUnderline"/>
          <w:highlight w:val="cyan"/>
        </w:rPr>
        <w:t>can</w:t>
      </w:r>
      <w:r w:rsidRPr="00FE5641">
        <w:rPr>
          <w:rStyle w:val="StyleUnderline"/>
        </w:rPr>
        <w:t xml:space="preserve"> </w:t>
      </w:r>
      <w:r w:rsidRPr="00FE5641">
        <w:rPr>
          <w:rStyle w:val="Emphasis"/>
        </w:rPr>
        <w:t>integrate</w:t>
      </w:r>
      <w:r w:rsidRPr="00634F86">
        <w:rPr>
          <w:rStyle w:val="Emphasis"/>
        </w:rPr>
        <w:t xml:space="preserve"> navigation satellites</w:t>
      </w:r>
      <w:r w:rsidRPr="009F05CC">
        <w:rPr>
          <w:rStyle w:val="StyleUnderline"/>
        </w:rPr>
        <w:t xml:space="preserve"> in ways which </w:t>
      </w:r>
      <w:r w:rsidRPr="00634F86">
        <w:rPr>
          <w:rStyle w:val="Emphasis"/>
        </w:rPr>
        <w:t>reduce redundancy</w:t>
      </w:r>
      <w:r w:rsidRPr="009F05CC">
        <w:rPr>
          <w:rStyle w:val="StyleUnderline"/>
        </w:rPr>
        <w:t xml:space="preserve"> and </w:t>
      </w:r>
      <w:r w:rsidRPr="00DF19FA">
        <w:rPr>
          <w:rStyle w:val="Emphasis"/>
          <w:highlight w:val="cyan"/>
        </w:rPr>
        <w:t>encourage</w:t>
      </w:r>
      <w:r w:rsidRPr="00634F86">
        <w:rPr>
          <w:rStyle w:val="Emphasis"/>
        </w:rPr>
        <w:t xml:space="preserve"> the </w:t>
      </w:r>
      <w:r w:rsidRPr="00DF19FA">
        <w:rPr>
          <w:rStyle w:val="Emphasis"/>
          <w:highlight w:val="cyan"/>
        </w:rPr>
        <w:t>sharing of data</w:t>
      </w:r>
      <w:r w:rsidRPr="00DF19FA">
        <w:rPr>
          <w:rStyle w:val="StyleUnderline"/>
          <w:highlight w:val="cyan"/>
        </w:rPr>
        <w:t xml:space="preserve"> and </w:t>
      </w:r>
      <w:r w:rsidRPr="00DF19FA">
        <w:rPr>
          <w:rStyle w:val="Emphasis"/>
          <w:highlight w:val="cyan"/>
        </w:rPr>
        <w:t>assets</w:t>
      </w:r>
      <w:r w:rsidRPr="00DF19FA">
        <w:rPr>
          <w:rStyle w:val="StyleUnderline"/>
          <w:highlight w:val="cyan"/>
        </w:rPr>
        <w:t xml:space="preserve"> so that</w:t>
      </w:r>
      <w:r w:rsidRPr="009F05CC">
        <w:rPr>
          <w:rStyle w:val="StyleUnderline"/>
        </w:rPr>
        <w:t xml:space="preserve"> </w:t>
      </w:r>
      <w:r w:rsidRPr="006F5B7D">
        <w:rPr>
          <w:rStyle w:val="Emphasis"/>
        </w:rPr>
        <w:t>all parties have a stake in one</w:t>
      </w:r>
      <w:r w:rsidRPr="00634F86">
        <w:rPr>
          <w:rStyle w:val="Emphasis"/>
        </w:rPr>
        <w:t xml:space="preserve"> another’s systems</w:t>
      </w:r>
      <w:r w:rsidRPr="009F05CC">
        <w:rPr>
          <w:rStyle w:val="StyleUnderline"/>
        </w:rPr>
        <w:t xml:space="preserve"> to the point that interfering, </w:t>
      </w:r>
      <w:r w:rsidRPr="00DF19FA">
        <w:rPr>
          <w:rStyle w:val="StyleUnderline"/>
          <w:highlight w:val="cyan"/>
        </w:rPr>
        <w:t>disrupting</w:t>
      </w:r>
      <w:r w:rsidRPr="009F05CC">
        <w:rPr>
          <w:rStyle w:val="StyleUnderline"/>
        </w:rPr>
        <w:t xml:space="preserve">, or destroying a system or component of the system </w:t>
      </w:r>
      <w:r w:rsidRPr="00DF19FA">
        <w:rPr>
          <w:rStyle w:val="StyleUnderline"/>
          <w:highlight w:val="cyan"/>
        </w:rPr>
        <w:t xml:space="preserve">becomes </w:t>
      </w:r>
      <w:proofErr w:type="spellStart"/>
      <w:r w:rsidRPr="00DF19FA">
        <w:rPr>
          <w:rStyle w:val="Emphasis"/>
          <w:highlight w:val="cyan"/>
        </w:rPr>
        <w:t>self destructive</w:t>
      </w:r>
      <w:proofErr w:type="spellEnd"/>
      <w:r w:rsidRPr="009F05CC">
        <w:rPr>
          <w:rStyle w:val="StyleUnderline"/>
        </w:rPr>
        <w:t xml:space="preserve"> and </w:t>
      </w:r>
      <w:r w:rsidRPr="00634F86">
        <w:rPr>
          <w:rStyle w:val="Emphasis"/>
        </w:rPr>
        <w:t>unnecessary</w:t>
      </w:r>
      <w:r w:rsidRPr="009F05CC">
        <w:rPr>
          <w:rStyle w:val="StyleUnderline"/>
        </w:rPr>
        <w:t>. Soviet-American cooperation</w:t>
      </w:r>
      <w:r w:rsidRPr="009F05CC">
        <w:rPr>
          <w:sz w:val="16"/>
        </w:rPr>
        <w:t xml:space="preserve"> on the Apollo-Soyuz Test Project </w:t>
      </w:r>
      <w:r w:rsidRPr="009F05CC">
        <w:rPr>
          <w:rStyle w:val="StyleUnderline"/>
        </w:rPr>
        <w:t>in 1975 provide a good</w:t>
      </w:r>
      <w:r w:rsidRPr="00634F86">
        <w:rPr>
          <w:sz w:val="16"/>
        </w:rPr>
        <w:t xml:space="preserve"> </w:t>
      </w:r>
      <w:proofErr w:type="spellStart"/>
      <w:r w:rsidRPr="00634F86">
        <w:rPr>
          <w:sz w:val="16"/>
        </w:rPr>
        <w:t>a</w:t>
      </w:r>
      <w:proofErr w:type="spellEnd"/>
      <w:r w:rsidRPr="00634F86">
        <w:rPr>
          <w:sz w:val="16"/>
        </w:rPr>
        <w:t xml:space="preserve"> </w:t>
      </w:r>
      <w:r w:rsidRPr="009F05CC">
        <w:rPr>
          <w:rStyle w:val="StyleUnderline"/>
        </w:rPr>
        <w:t xml:space="preserve">example of how </w:t>
      </w:r>
      <w:r w:rsidRPr="00DF19FA">
        <w:rPr>
          <w:rStyle w:val="Emphasis"/>
          <w:highlight w:val="cyan"/>
        </w:rPr>
        <w:t>hostile countries</w:t>
      </w:r>
      <w:r w:rsidRPr="006F5B7D">
        <w:rPr>
          <w:rStyle w:val="Emphasis"/>
        </w:rPr>
        <w:t xml:space="preserve"> can </w:t>
      </w:r>
      <w:r w:rsidRPr="00DF19FA">
        <w:rPr>
          <w:rStyle w:val="Emphasis"/>
          <w:highlight w:val="cyan"/>
        </w:rPr>
        <w:t>work together for peace</w:t>
      </w:r>
      <w:r w:rsidRPr="006F5B7D">
        <w:rPr>
          <w:rStyle w:val="Emphasis"/>
        </w:rPr>
        <w:t>ful purposes in o</w:t>
      </w:r>
      <w:r w:rsidRPr="00634F86">
        <w:rPr>
          <w:rStyle w:val="Emphasis"/>
        </w:rPr>
        <w:t>uter space</w:t>
      </w:r>
      <w:r w:rsidRPr="009F05CC">
        <w:rPr>
          <w:rStyle w:val="StyleUnderline"/>
        </w:rPr>
        <w:t>, and the continued cooperation between Russia and the U.S.</w:t>
      </w:r>
      <w:r w:rsidRPr="009F05CC">
        <w:rPr>
          <w:sz w:val="16"/>
        </w:rPr>
        <w:t xml:space="preserve"> after the fall of the Soviet Union </w:t>
      </w:r>
      <w:r w:rsidRPr="009F05CC">
        <w:rPr>
          <w:rStyle w:val="StyleUnderline"/>
        </w:rPr>
        <w:t xml:space="preserve">on projects like the Mir Space and International Space Stations show that </w:t>
      </w:r>
      <w:r w:rsidRPr="00634F86">
        <w:rPr>
          <w:rStyle w:val="Emphasis"/>
        </w:rPr>
        <w:t>national rivalry</w:t>
      </w:r>
      <w:r w:rsidRPr="009F05CC">
        <w:rPr>
          <w:rStyle w:val="StyleUnderline"/>
        </w:rPr>
        <w:t xml:space="preserve"> and </w:t>
      </w:r>
      <w:r w:rsidRPr="00634F86">
        <w:rPr>
          <w:rStyle w:val="Emphasis"/>
        </w:rPr>
        <w:t>security concerns can be overcome</w:t>
      </w:r>
      <w:r w:rsidRPr="009F05CC">
        <w:rPr>
          <w:rStyle w:val="StyleUnderline"/>
        </w:rPr>
        <w:t xml:space="preserve"> in the long run</w:t>
      </w:r>
      <w:r w:rsidRPr="009F05CC">
        <w:rPr>
          <w:sz w:val="16"/>
        </w:rPr>
        <w:t>.89</w:t>
      </w:r>
      <w:r>
        <w:rPr>
          <w:sz w:val="16"/>
        </w:rPr>
        <w:t xml:space="preserve"> </w:t>
      </w:r>
      <w:r w:rsidRPr="009F05CC">
        <w:rPr>
          <w:sz w:val="16"/>
        </w:rPr>
        <w:t xml:space="preserve">China, who seeks to be an ISS partner, will continue to develop and modernize its military-run space agency whether or not the U.S. is on board with this advancement. As China continues to carry a successful record in its outer space activities, while leapfrogging technologies and moving independently of the U.S., it may eventually find itself as a leader in outer space while the U.S. falls behind. Because the Obama administration has chosen to refocus its military efforts on the Asia-Pacific region China has even more of an incentive to continue pursuing military activities in outer space to counter these efforts. This in turn creates the type of environment that encourages the proliferation of space-based weapons systems by countries throughout the region and has the potential to become a conflict neither China nor the U.S. can afford. For this </w:t>
      </w:r>
      <w:proofErr w:type="gramStart"/>
      <w:r w:rsidRPr="009F05CC">
        <w:rPr>
          <w:sz w:val="16"/>
        </w:rPr>
        <w:t>reason</w:t>
      </w:r>
      <w:proofErr w:type="gramEnd"/>
      <w:r w:rsidRPr="009F05CC">
        <w:rPr>
          <w:sz w:val="16"/>
        </w:rPr>
        <w:t xml:space="preserve"> GANs, NGOs, and other </w:t>
      </w:r>
      <w:r w:rsidRPr="009F05CC">
        <w:rPr>
          <w:rStyle w:val="StyleUnderline"/>
        </w:rPr>
        <w:t xml:space="preserve">non-state actors </w:t>
      </w:r>
      <w:r w:rsidRPr="00634F86">
        <w:rPr>
          <w:rStyle w:val="Emphasis"/>
        </w:rPr>
        <w:t xml:space="preserve">must be </w:t>
      </w:r>
      <w:r w:rsidRPr="00693AED">
        <w:rPr>
          <w:rStyle w:val="Emphasis"/>
        </w:rPr>
        <w:t>active in finding those areas</w:t>
      </w:r>
      <w:r w:rsidRPr="009F05CC">
        <w:rPr>
          <w:rStyle w:val="StyleUnderline"/>
        </w:rPr>
        <w:t xml:space="preserve"> in which </w:t>
      </w:r>
      <w:r w:rsidRPr="00693AED">
        <w:rPr>
          <w:rStyle w:val="Emphasis"/>
        </w:rPr>
        <w:t>cooperation between Chinese</w:t>
      </w:r>
      <w:r w:rsidRPr="009F05CC">
        <w:rPr>
          <w:rStyle w:val="StyleUnderline"/>
        </w:rPr>
        <w:t xml:space="preserve"> and </w:t>
      </w:r>
      <w:r w:rsidRPr="00693AED">
        <w:rPr>
          <w:rStyle w:val="Emphasis"/>
        </w:rPr>
        <w:t>American</w:t>
      </w:r>
      <w:r w:rsidRPr="009F05CC">
        <w:rPr>
          <w:sz w:val="16"/>
        </w:rPr>
        <w:t xml:space="preserve"> individuals, organizations, and corporations on </w:t>
      </w:r>
      <w:r w:rsidRPr="00693AED">
        <w:rPr>
          <w:rStyle w:val="Emphasis"/>
        </w:rPr>
        <w:t>civilian outer space projects is possible</w:t>
      </w:r>
      <w:r w:rsidRPr="009F05CC">
        <w:rPr>
          <w:rStyle w:val="StyleUnderline"/>
        </w:rPr>
        <w:t xml:space="preserve">. </w:t>
      </w:r>
      <w:r w:rsidRPr="00DF19FA">
        <w:rPr>
          <w:rStyle w:val="StyleUnderline"/>
          <w:highlight w:val="cyan"/>
        </w:rPr>
        <w:t xml:space="preserve">By </w:t>
      </w:r>
      <w:r w:rsidRPr="00DF19FA">
        <w:rPr>
          <w:rStyle w:val="Emphasis"/>
          <w:highlight w:val="cyan"/>
        </w:rPr>
        <w:t>demanding states be</w:t>
      </w:r>
      <w:r w:rsidRPr="00DC72B6">
        <w:rPr>
          <w:rStyle w:val="Emphasis"/>
        </w:rPr>
        <w:t xml:space="preserve"> more </w:t>
      </w:r>
      <w:r w:rsidRPr="00DF19FA">
        <w:rPr>
          <w:rStyle w:val="Emphasis"/>
          <w:highlight w:val="cyan"/>
        </w:rPr>
        <w:t>transparent</w:t>
      </w:r>
      <w:r w:rsidRPr="009F05CC">
        <w:rPr>
          <w:rStyle w:val="StyleUnderline"/>
        </w:rPr>
        <w:t xml:space="preserve"> in how they conduct space security and by </w:t>
      </w:r>
      <w:r w:rsidRPr="00693AED">
        <w:rPr>
          <w:rStyle w:val="Emphasis"/>
        </w:rPr>
        <w:t xml:space="preserve">encouraging more participation in the </w:t>
      </w:r>
      <w:proofErr w:type="gramStart"/>
      <w:r w:rsidRPr="00693AED">
        <w:rPr>
          <w:rStyle w:val="Emphasis"/>
        </w:rPr>
        <w:t>decision making</w:t>
      </w:r>
      <w:proofErr w:type="gramEnd"/>
      <w:r w:rsidRPr="00693AED">
        <w:rPr>
          <w:rStyle w:val="Emphasis"/>
        </w:rPr>
        <w:t xml:space="preserve"> process of space governance</w:t>
      </w:r>
      <w:r w:rsidRPr="009F05CC">
        <w:rPr>
          <w:rStyle w:val="StyleUnderline"/>
        </w:rPr>
        <w:t xml:space="preserve">, </w:t>
      </w:r>
      <w:r w:rsidRPr="00DF19FA">
        <w:rPr>
          <w:rStyle w:val="StyleUnderline"/>
          <w:highlight w:val="cyan"/>
        </w:rPr>
        <w:t>non-state actors</w:t>
      </w:r>
      <w:r w:rsidRPr="009F05CC">
        <w:rPr>
          <w:rStyle w:val="StyleUnderline"/>
        </w:rPr>
        <w:t xml:space="preserve"> can </w:t>
      </w:r>
      <w:r w:rsidRPr="00DF19FA">
        <w:rPr>
          <w:rStyle w:val="Emphasis"/>
          <w:highlight w:val="cyan"/>
        </w:rPr>
        <w:t>pressure governments</w:t>
      </w:r>
      <w:r w:rsidRPr="009F05CC">
        <w:rPr>
          <w:rStyle w:val="StyleUnderline"/>
        </w:rPr>
        <w:t xml:space="preserve"> in ways that </w:t>
      </w:r>
      <w:r w:rsidRPr="00693AED">
        <w:rPr>
          <w:rStyle w:val="Emphasis"/>
        </w:rPr>
        <w:t xml:space="preserve">force them </w:t>
      </w:r>
      <w:r w:rsidRPr="00DF19FA">
        <w:rPr>
          <w:rStyle w:val="Emphasis"/>
          <w:highlight w:val="cyan"/>
        </w:rPr>
        <w:t>to reconsider</w:t>
      </w:r>
      <w:r w:rsidRPr="00693AED">
        <w:rPr>
          <w:rStyle w:val="Emphasis"/>
        </w:rPr>
        <w:t xml:space="preserve"> further </w:t>
      </w:r>
      <w:r w:rsidRPr="00DF19FA">
        <w:rPr>
          <w:rStyle w:val="Emphasis"/>
          <w:highlight w:val="cyan"/>
        </w:rPr>
        <w:t>militarizing</w:t>
      </w:r>
      <w:r w:rsidRPr="00693AED">
        <w:rPr>
          <w:rStyle w:val="Emphasis"/>
        </w:rPr>
        <w:t xml:space="preserve"> space</w:t>
      </w:r>
      <w:r w:rsidRPr="009F05CC">
        <w:rPr>
          <w:rStyle w:val="StyleUnderline"/>
        </w:rPr>
        <w:t xml:space="preserve"> </w:t>
      </w:r>
      <w:r w:rsidRPr="00DF19FA">
        <w:rPr>
          <w:rStyle w:val="StyleUnderline"/>
          <w:highlight w:val="cyan"/>
        </w:rPr>
        <w:t xml:space="preserve">or </w:t>
      </w:r>
      <w:r w:rsidRPr="00DF19FA">
        <w:rPr>
          <w:rStyle w:val="Emphasis"/>
          <w:highlight w:val="cyan"/>
        </w:rPr>
        <w:t>acting in unilat</w:t>
      </w:r>
      <w:r w:rsidRPr="00DC72B6">
        <w:rPr>
          <w:rStyle w:val="Emphasis"/>
        </w:rPr>
        <w:t>eral</w:t>
      </w:r>
      <w:r w:rsidRPr="00693AED">
        <w:rPr>
          <w:rStyle w:val="Emphasis"/>
        </w:rPr>
        <w:t xml:space="preserve"> nationalistic ways</w:t>
      </w:r>
      <w:r w:rsidRPr="009F05CC">
        <w:rPr>
          <w:rStyle w:val="StyleUnderline"/>
        </w:rPr>
        <w:t xml:space="preserve"> that have so far reduced security on Earth and outer space, rather than enhancing it</w:t>
      </w:r>
      <w:r w:rsidRPr="009F05CC">
        <w:rPr>
          <w:sz w:val="16"/>
        </w:rPr>
        <w:t xml:space="preserve">. Small and large firms which encourage the commercialization and democratization of the space industry will help to increase access to outer space to more people who, when free from the often narrow and imaginatively constraining military mindset, can provide new creative and </w:t>
      </w:r>
      <w:proofErr w:type="spellStart"/>
      <w:r w:rsidRPr="009F05CC">
        <w:rPr>
          <w:sz w:val="16"/>
        </w:rPr>
        <w:t>multibeneficial</w:t>
      </w:r>
      <w:proofErr w:type="spellEnd"/>
      <w:r w:rsidRPr="009F05CC">
        <w:rPr>
          <w:sz w:val="16"/>
        </w:rPr>
        <w:t xml:space="preserve"> ways for utilizing the space commons and the global goods it has to offer. </w:t>
      </w:r>
      <w:r w:rsidRPr="009F05CC">
        <w:rPr>
          <w:rStyle w:val="StyleUnderline"/>
        </w:rPr>
        <w:t xml:space="preserve">As more people are given more access to space it will become </w:t>
      </w:r>
      <w:r w:rsidRPr="00693AED">
        <w:rPr>
          <w:rStyle w:val="Emphasis"/>
        </w:rPr>
        <w:t>impossible</w:t>
      </w:r>
      <w:r w:rsidRPr="009F05CC">
        <w:rPr>
          <w:rStyle w:val="StyleUnderline"/>
        </w:rPr>
        <w:t xml:space="preserve"> for governments to </w:t>
      </w:r>
      <w:r w:rsidRPr="00693AED">
        <w:rPr>
          <w:rStyle w:val="Emphasis"/>
        </w:rPr>
        <w:t>not work with non-state actors</w:t>
      </w:r>
      <w:r w:rsidRPr="009F05CC">
        <w:rPr>
          <w:rStyle w:val="StyleUnderline"/>
        </w:rPr>
        <w:t xml:space="preserve"> to create a better system for governing it and ensuring it remains a peaceful place to work and even </w:t>
      </w:r>
      <w:r w:rsidRPr="00DC72B6">
        <w:rPr>
          <w:rStyle w:val="StyleUnderline"/>
        </w:rPr>
        <w:t>live</w:t>
      </w:r>
      <w:r w:rsidRPr="00DC72B6">
        <w:rPr>
          <w:sz w:val="16"/>
        </w:rPr>
        <w:t xml:space="preserve">. Traditional news media, </w:t>
      </w:r>
      <w:r w:rsidRPr="00DC72B6">
        <w:rPr>
          <w:rStyle w:val="Emphasis"/>
        </w:rPr>
        <w:t>grassroots</w:t>
      </w:r>
      <w:r w:rsidRPr="00DC72B6">
        <w:rPr>
          <w:rStyle w:val="StyleUnderline"/>
        </w:rPr>
        <w:t xml:space="preserve"> and</w:t>
      </w:r>
      <w:r w:rsidRPr="00DC72B6">
        <w:rPr>
          <w:sz w:val="16"/>
        </w:rPr>
        <w:t xml:space="preserve"> alternative</w:t>
      </w:r>
      <w:r w:rsidRPr="009F05CC">
        <w:rPr>
          <w:sz w:val="16"/>
        </w:rPr>
        <w:t xml:space="preserve"> news media, </w:t>
      </w:r>
      <w:r w:rsidRPr="00DF19FA">
        <w:rPr>
          <w:rStyle w:val="Emphasis"/>
          <w:highlight w:val="cyan"/>
        </w:rPr>
        <w:t>academic</w:t>
      </w:r>
      <w:r w:rsidRPr="00693AED">
        <w:rPr>
          <w:rStyle w:val="Emphasis"/>
        </w:rPr>
        <w:t xml:space="preserve"> media</w:t>
      </w:r>
      <w:r w:rsidRPr="009F05CC">
        <w:rPr>
          <w:sz w:val="16"/>
        </w:rPr>
        <w:t xml:space="preserve">, and science fiction and entertainment media </w:t>
      </w:r>
      <w:r w:rsidRPr="00DF19FA">
        <w:rPr>
          <w:rStyle w:val="StyleUnderline"/>
          <w:highlight w:val="cyan"/>
        </w:rPr>
        <w:t>can</w:t>
      </w:r>
      <w:r w:rsidRPr="009F05CC">
        <w:rPr>
          <w:sz w:val="16"/>
        </w:rPr>
        <w:t xml:space="preserve"> all be used to </w:t>
      </w:r>
      <w:r w:rsidRPr="009F05CC">
        <w:rPr>
          <w:rStyle w:val="StyleUnderline"/>
        </w:rPr>
        <w:t xml:space="preserve">further ensure space is </w:t>
      </w:r>
      <w:r w:rsidRPr="00693AED">
        <w:rPr>
          <w:rStyle w:val="Emphasis"/>
        </w:rPr>
        <w:t>used for peaceful purposes</w:t>
      </w:r>
      <w:r w:rsidRPr="009F05CC">
        <w:rPr>
          <w:rStyle w:val="StyleUnderline"/>
        </w:rPr>
        <w:t xml:space="preserve"> by helping to </w:t>
      </w:r>
      <w:r w:rsidRPr="00DF19FA">
        <w:rPr>
          <w:rStyle w:val="Emphasis"/>
          <w:highlight w:val="cyan"/>
        </w:rPr>
        <w:t>reframe the agenda</w:t>
      </w:r>
      <w:r w:rsidRPr="00DF19FA">
        <w:rPr>
          <w:rStyle w:val="StyleUnderline"/>
          <w:highlight w:val="cyan"/>
        </w:rPr>
        <w:t xml:space="preserve"> </w:t>
      </w:r>
      <w:r w:rsidRPr="00FE5641">
        <w:rPr>
          <w:rStyle w:val="StyleUnderline"/>
        </w:rPr>
        <w:t>of</w:t>
      </w:r>
      <w:r w:rsidRPr="009F05CC">
        <w:rPr>
          <w:rStyle w:val="StyleUnderline"/>
        </w:rPr>
        <w:t xml:space="preserve"> the military and intelligence communities </w:t>
      </w:r>
      <w:r w:rsidRPr="00DF19FA">
        <w:rPr>
          <w:rStyle w:val="StyleUnderline"/>
          <w:highlight w:val="cyan"/>
        </w:rPr>
        <w:t xml:space="preserve">through </w:t>
      </w:r>
      <w:r w:rsidRPr="00DF19FA">
        <w:rPr>
          <w:rStyle w:val="Emphasis"/>
          <w:sz w:val="30"/>
          <w:szCs w:val="30"/>
          <w:highlight w:val="cyan"/>
        </w:rPr>
        <w:t>continuous</w:t>
      </w:r>
      <w:r w:rsidRPr="00DF19FA">
        <w:rPr>
          <w:rStyle w:val="StyleUnderline"/>
          <w:highlight w:val="cyan"/>
        </w:rPr>
        <w:t xml:space="preserve"> and</w:t>
      </w:r>
      <w:r w:rsidRPr="00DC72B6">
        <w:rPr>
          <w:rStyle w:val="StyleUnderline"/>
        </w:rPr>
        <w:t xml:space="preserve"> </w:t>
      </w:r>
      <w:r w:rsidRPr="00DC72B6">
        <w:rPr>
          <w:rStyle w:val="Emphasis"/>
          <w:sz w:val="30"/>
          <w:szCs w:val="30"/>
        </w:rPr>
        <w:t xml:space="preserve">persistent dissemination of </w:t>
      </w:r>
      <w:r w:rsidRPr="00DF19FA">
        <w:rPr>
          <w:rStyle w:val="Emphasis"/>
          <w:sz w:val="30"/>
          <w:szCs w:val="30"/>
          <w:highlight w:val="cyan"/>
        </w:rPr>
        <w:t>content</w:t>
      </w:r>
      <w:r w:rsidRPr="00DF19FA">
        <w:rPr>
          <w:rStyle w:val="Emphasis"/>
          <w:highlight w:val="cyan"/>
        </w:rPr>
        <w:t xml:space="preserve"> which encourages coop</w:t>
      </w:r>
      <w:r w:rsidRPr="00DC72B6">
        <w:rPr>
          <w:rStyle w:val="Emphasis"/>
        </w:rPr>
        <w:t>eration</w:t>
      </w:r>
      <w:r w:rsidRPr="00DC72B6">
        <w:rPr>
          <w:rStyle w:val="StyleUnderline"/>
        </w:rPr>
        <w:t xml:space="preserve"> and </w:t>
      </w:r>
      <w:r w:rsidRPr="00DC72B6">
        <w:rPr>
          <w:rStyle w:val="Emphasis"/>
        </w:rPr>
        <w:t>civilian utilization of outer space</w:t>
      </w:r>
      <w:r w:rsidRPr="00DC72B6">
        <w:rPr>
          <w:sz w:val="16"/>
        </w:rPr>
        <w:t xml:space="preserve">. By </w:t>
      </w:r>
      <w:r w:rsidRPr="00DC72B6">
        <w:rPr>
          <w:rStyle w:val="StyleUnderline"/>
        </w:rPr>
        <w:t xml:space="preserve">doing </w:t>
      </w:r>
      <w:r w:rsidRPr="00DC72B6">
        <w:rPr>
          <w:sz w:val="16"/>
        </w:rPr>
        <w:t>so t</w:t>
      </w:r>
      <w:r w:rsidRPr="009F05CC">
        <w:rPr>
          <w:sz w:val="16"/>
        </w:rPr>
        <w:t xml:space="preserve">hese and other media groups </w:t>
      </w:r>
      <w:r w:rsidRPr="009F05CC">
        <w:rPr>
          <w:rStyle w:val="StyleUnderline"/>
        </w:rPr>
        <w:t xml:space="preserve">can </w:t>
      </w:r>
      <w:r w:rsidRPr="004649AF">
        <w:rPr>
          <w:rStyle w:val="Emphasis"/>
        </w:rPr>
        <w:t>help</w:t>
      </w:r>
      <w:r w:rsidRPr="00693AED">
        <w:rPr>
          <w:rStyle w:val="Emphasis"/>
        </w:rPr>
        <w:t xml:space="preserve"> in </w:t>
      </w:r>
      <w:r w:rsidRPr="00DC72B6">
        <w:rPr>
          <w:rStyle w:val="Emphasis"/>
        </w:rPr>
        <w:t>the process</w:t>
      </w:r>
      <w:r w:rsidRPr="00DC72B6">
        <w:rPr>
          <w:rStyle w:val="StyleUnderline"/>
        </w:rPr>
        <w:t xml:space="preserve"> of developing a </w:t>
      </w:r>
      <w:r w:rsidRPr="00DC72B6">
        <w:rPr>
          <w:rStyle w:val="Emphasis"/>
        </w:rPr>
        <w:t xml:space="preserve">morally injected </w:t>
      </w:r>
      <w:r w:rsidRPr="00DF19FA">
        <w:rPr>
          <w:rStyle w:val="Emphasis"/>
          <w:highlight w:val="cyan"/>
        </w:rPr>
        <w:t>collective imagination</w:t>
      </w:r>
      <w:r w:rsidRPr="009F05CC">
        <w:rPr>
          <w:sz w:val="16"/>
        </w:rPr>
        <w:t xml:space="preserve"> that envisions all of humankind working together without regard to the borders nation-states bind their citizens to.</w:t>
      </w:r>
      <w:r>
        <w:rPr>
          <w:sz w:val="16"/>
        </w:rPr>
        <w:t xml:space="preserve"> </w:t>
      </w:r>
      <w:r w:rsidRPr="009F05CC">
        <w:rPr>
          <w:sz w:val="16"/>
        </w:rPr>
        <w:t xml:space="preserve">Throughout this thesis I argue that a more holistic and multi-faceted approach to arms control should be taken to not only demilitarize space, but to also create a more cooperative and peaceful international environment on Earth. </w:t>
      </w:r>
      <w:r w:rsidRPr="00DF19FA">
        <w:rPr>
          <w:rStyle w:val="StyleUnderline"/>
          <w:highlight w:val="cyan"/>
        </w:rPr>
        <w:t>This</w:t>
      </w:r>
      <w:r w:rsidRPr="009F05CC">
        <w:rPr>
          <w:rStyle w:val="StyleUnderline"/>
        </w:rPr>
        <w:t xml:space="preserve"> approach </w:t>
      </w:r>
      <w:r w:rsidRPr="00DF19FA">
        <w:rPr>
          <w:rStyle w:val="StyleUnderline"/>
          <w:highlight w:val="cyan"/>
        </w:rPr>
        <w:t>can be</w:t>
      </w:r>
      <w:r w:rsidRPr="00DC72B6">
        <w:rPr>
          <w:rStyle w:val="StyleUnderline"/>
        </w:rPr>
        <w:t xml:space="preserve"> </w:t>
      </w:r>
      <w:r w:rsidRPr="00DC72B6">
        <w:rPr>
          <w:rStyle w:val="Emphasis"/>
        </w:rPr>
        <w:t xml:space="preserve">further </w:t>
      </w:r>
      <w:r w:rsidRPr="00DF19FA">
        <w:rPr>
          <w:rStyle w:val="Emphasis"/>
          <w:highlight w:val="cyan"/>
        </w:rPr>
        <w:t>broadened</w:t>
      </w:r>
      <w:r w:rsidRPr="00DF19FA">
        <w:rPr>
          <w:rStyle w:val="StyleUnderline"/>
          <w:highlight w:val="cyan"/>
        </w:rPr>
        <w:t xml:space="preserve"> to include</w:t>
      </w:r>
      <w:r w:rsidRPr="009F05CC">
        <w:rPr>
          <w:rStyle w:val="StyleUnderline"/>
        </w:rPr>
        <w:t xml:space="preserve"> m</w:t>
      </w:r>
      <w:r w:rsidRPr="00DC72B6">
        <w:rPr>
          <w:rStyle w:val="StyleUnderline"/>
        </w:rPr>
        <w:t xml:space="preserve">any more </w:t>
      </w:r>
      <w:r w:rsidRPr="00DF19FA">
        <w:rPr>
          <w:rStyle w:val="StyleUnderline"/>
          <w:highlight w:val="cyan"/>
        </w:rPr>
        <w:t>aspects that</w:t>
      </w:r>
      <w:r w:rsidRPr="009F05CC">
        <w:rPr>
          <w:rStyle w:val="StyleUnderline"/>
        </w:rPr>
        <w:t xml:space="preserve"> help to </w:t>
      </w:r>
      <w:r w:rsidRPr="00693AED">
        <w:rPr>
          <w:rStyle w:val="Emphasis"/>
        </w:rPr>
        <w:t>not just cure the symptom</w:t>
      </w:r>
      <w:r w:rsidRPr="009F05CC">
        <w:rPr>
          <w:rStyle w:val="StyleUnderline"/>
        </w:rPr>
        <w:t xml:space="preserve"> of weapons proliferation, but that also </w:t>
      </w:r>
      <w:r w:rsidRPr="00DF19FA">
        <w:rPr>
          <w:rStyle w:val="Emphasis"/>
          <w:highlight w:val="cyan"/>
        </w:rPr>
        <w:t>address</w:t>
      </w:r>
      <w:r w:rsidRPr="00DC72B6">
        <w:rPr>
          <w:rStyle w:val="Emphasis"/>
        </w:rPr>
        <w:t xml:space="preserve">es the </w:t>
      </w:r>
      <w:r w:rsidRPr="00DF19FA">
        <w:rPr>
          <w:rStyle w:val="Emphasis"/>
          <w:highlight w:val="cyan"/>
        </w:rPr>
        <w:t>root cause</w:t>
      </w:r>
      <w:r w:rsidRPr="009F05CC">
        <w:rPr>
          <w:rStyle w:val="StyleUnderline"/>
        </w:rPr>
        <w:t xml:space="preserve"> of the problem. History has shown that p</w:t>
      </w:r>
      <w:r w:rsidRPr="00DC72B6">
        <w:rPr>
          <w:rStyle w:val="StyleUnderline"/>
        </w:rPr>
        <w:t xml:space="preserve">owerful leaders are </w:t>
      </w:r>
      <w:r w:rsidRPr="00DC72B6">
        <w:rPr>
          <w:rStyle w:val="Emphasis"/>
        </w:rPr>
        <w:t>influenced by</w:t>
      </w:r>
      <w:r w:rsidRPr="00DC72B6">
        <w:rPr>
          <w:sz w:val="16"/>
        </w:rPr>
        <w:t xml:space="preserve"> media and </w:t>
      </w:r>
      <w:r w:rsidRPr="00DC72B6">
        <w:rPr>
          <w:rStyle w:val="Emphasis"/>
        </w:rPr>
        <w:t>non-state actors who can</w:t>
      </w:r>
      <w:r w:rsidRPr="00DC72B6">
        <w:rPr>
          <w:rStyle w:val="StyleUnderline"/>
        </w:rPr>
        <w:t xml:space="preserve"> and </w:t>
      </w:r>
      <w:r w:rsidRPr="00DC72B6">
        <w:rPr>
          <w:rStyle w:val="Emphasis"/>
        </w:rPr>
        <w:t>do impact their future actions</w:t>
      </w:r>
      <w:r w:rsidRPr="00DC72B6">
        <w:rPr>
          <w:rStyle w:val="StyleUnderline"/>
        </w:rPr>
        <w:t xml:space="preserve">, which in too many cases have led to </w:t>
      </w:r>
      <w:r w:rsidRPr="00DC72B6">
        <w:rPr>
          <w:rStyle w:val="Emphasis"/>
        </w:rPr>
        <w:t>conflict</w:t>
      </w:r>
      <w:r w:rsidRPr="00DC72B6">
        <w:rPr>
          <w:rStyle w:val="StyleUnderline"/>
        </w:rPr>
        <w:t xml:space="preserve"> and </w:t>
      </w:r>
      <w:r w:rsidRPr="00DC72B6">
        <w:rPr>
          <w:rStyle w:val="Emphasis"/>
        </w:rPr>
        <w:t>war</w:t>
      </w:r>
      <w:r w:rsidRPr="00DC72B6">
        <w:rPr>
          <w:rStyle w:val="StyleUnderline"/>
        </w:rPr>
        <w:t xml:space="preserve"> rather than </w:t>
      </w:r>
      <w:r w:rsidRPr="00DC72B6">
        <w:rPr>
          <w:rStyle w:val="Emphasis"/>
        </w:rPr>
        <w:t>peace</w:t>
      </w:r>
      <w:r w:rsidRPr="00DC72B6">
        <w:rPr>
          <w:rStyle w:val="StyleUnderline"/>
        </w:rPr>
        <w:t xml:space="preserve"> and </w:t>
      </w:r>
      <w:r w:rsidRPr="00DC72B6">
        <w:rPr>
          <w:rStyle w:val="Emphasis"/>
        </w:rPr>
        <w:t>cooperation</w:t>
      </w:r>
      <w:r w:rsidRPr="00DC72B6">
        <w:rPr>
          <w:rStyle w:val="StyleUnderline"/>
        </w:rPr>
        <w:t xml:space="preserve">. It is time to </w:t>
      </w:r>
      <w:r w:rsidRPr="00DC72B6">
        <w:rPr>
          <w:rStyle w:val="Emphasis"/>
        </w:rPr>
        <w:t>take note of this history</w:t>
      </w:r>
      <w:r w:rsidRPr="00DC72B6">
        <w:rPr>
          <w:rStyle w:val="StyleUnderline"/>
        </w:rPr>
        <w:t xml:space="preserve"> and ensure that the lessons learned from it are </w:t>
      </w:r>
      <w:r w:rsidRPr="00DC72B6">
        <w:rPr>
          <w:rStyle w:val="Emphasis"/>
        </w:rPr>
        <w:t>not lost</w:t>
      </w:r>
      <w:r w:rsidRPr="00DC72B6">
        <w:rPr>
          <w:rStyle w:val="StyleUnderline"/>
        </w:rPr>
        <w:t xml:space="preserve"> so that humans do</w:t>
      </w:r>
      <w:r w:rsidRPr="009F05CC">
        <w:rPr>
          <w:rStyle w:val="StyleUnderline"/>
        </w:rPr>
        <w:t xml:space="preserve"> not continue to </w:t>
      </w:r>
      <w:r w:rsidRPr="00693AED">
        <w:rPr>
          <w:rStyle w:val="Emphasis"/>
        </w:rPr>
        <w:t>repeat the same mistakes</w:t>
      </w:r>
      <w:r w:rsidRPr="009F05CC">
        <w:rPr>
          <w:rStyle w:val="StyleUnderline"/>
        </w:rPr>
        <w:t xml:space="preserve"> that have lead generation after generation through the </w:t>
      </w:r>
      <w:r w:rsidRPr="00693AED">
        <w:rPr>
          <w:rStyle w:val="Emphasis"/>
        </w:rPr>
        <w:t>continuous cycle of war</w:t>
      </w:r>
      <w:r w:rsidRPr="009F05CC">
        <w:rPr>
          <w:rStyle w:val="StyleUnderline"/>
        </w:rPr>
        <w:t xml:space="preserve"> and </w:t>
      </w:r>
      <w:r w:rsidRPr="00693AED">
        <w:rPr>
          <w:rStyle w:val="Emphasis"/>
        </w:rPr>
        <w:t>weapons development</w:t>
      </w:r>
      <w:r w:rsidRPr="009F05CC">
        <w:rPr>
          <w:rStyle w:val="StyleUnderline"/>
        </w:rPr>
        <w:t xml:space="preserve">. There are </w:t>
      </w:r>
      <w:r w:rsidRPr="00693AED">
        <w:rPr>
          <w:rStyle w:val="Emphasis"/>
        </w:rPr>
        <w:t>no winners</w:t>
      </w:r>
      <w:r w:rsidRPr="009F05CC">
        <w:rPr>
          <w:rStyle w:val="StyleUnderline"/>
        </w:rPr>
        <w:t xml:space="preserve"> to such a cycle</w:t>
      </w:r>
      <w:r w:rsidRPr="009F05CC">
        <w:rPr>
          <w:sz w:val="16"/>
        </w:rPr>
        <w:t xml:space="preserve">, except perhaps for the </w:t>
      </w:r>
      <w:r w:rsidRPr="00DF19FA">
        <w:rPr>
          <w:rStyle w:val="StyleUnderline"/>
          <w:highlight w:val="cyan"/>
        </w:rPr>
        <w:t>weapons</w:t>
      </w:r>
      <w:r w:rsidRPr="009F05CC">
        <w:rPr>
          <w:sz w:val="16"/>
        </w:rPr>
        <w:t xml:space="preserve"> themselves which </w:t>
      </w:r>
      <w:r w:rsidRPr="009F05CC">
        <w:rPr>
          <w:rStyle w:val="StyleUnderline"/>
        </w:rPr>
        <w:t xml:space="preserve">are becoming </w:t>
      </w:r>
      <w:r w:rsidRPr="00693AED">
        <w:rPr>
          <w:rStyle w:val="Emphasis"/>
        </w:rPr>
        <w:t>so powerful</w:t>
      </w:r>
      <w:r w:rsidRPr="009F05CC">
        <w:rPr>
          <w:rStyle w:val="StyleUnderline"/>
        </w:rPr>
        <w:t xml:space="preserve"> and </w:t>
      </w:r>
      <w:r w:rsidRPr="00693AED">
        <w:rPr>
          <w:rStyle w:val="Emphasis"/>
        </w:rPr>
        <w:t>dangerous</w:t>
      </w:r>
      <w:r w:rsidRPr="009F05CC">
        <w:rPr>
          <w:rStyle w:val="StyleUnderline"/>
        </w:rPr>
        <w:t xml:space="preserve"> that they not only </w:t>
      </w:r>
      <w:r w:rsidRPr="00DF19FA">
        <w:rPr>
          <w:rStyle w:val="Emphasis"/>
          <w:highlight w:val="cyan"/>
        </w:rPr>
        <w:t xml:space="preserve">threaten </w:t>
      </w:r>
      <w:proofErr w:type="gramStart"/>
      <w:r w:rsidRPr="00DF19FA">
        <w:rPr>
          <w:rStyle w:val="Emphasis"/>
          <w:highlight w:val="cyan"/>
        </w:rPr>
        <w:t>all of</w:t>
      </w:r>
      <w:proofErr w:type="gramEnd"/>
      <w:r w:rsidRPr="00693AED">
        <w:rPr>
          <w:rStyle w:val="Emphasis"/>
        </w:rPr>
        <w:t xml:space="preserve"> human </w:t>
      </w:r>
      <w:r w:rsidRPr="00DF19FA">
        <w:rPr>
          <w:rStyle w:val="Emphasis"/>
          <w:highlight w:val="cyan"/>
        </w:rPr>
        <w:t>existence</w:t>
      </w:r>
      <w:r w:rsidRPr="009F05CC">
        <w:rPr>
          <w:rStyle w:val="StyleUnderline"/>
        </w:rPr>
        <w:t xml:space="preserve">, but also the </w:t>
      </w:r>
      <w:r w:rsidRPr="00DF19FA">
        <w:rPr>
          <w:rStyle w:val="Emphasis"/>
          <w:highlight w:val="cyan"/>
        </w:rPr>
        <w:t>ecosystems in</w:t>
      </w:r>
      <w:r w:rsidRPr="00DF19FA">
        <w:rPr>
          <w:rStyle w:val="StyleUnderline"/>
          <w:highlight w:val="cyan"/>
        </w:rPr>
        <w:t xml:space="preserve"> and </w:t>
      </w:r>
      <w:r w:rsidRPr="00DF19FA">
        <w:rPr>
          <w:rStyle w:val="Emphasis"/>
          <w:highlight w:val="cyan"/>
        </w:rPr>
        <w:t>outside</w:t>
      </w:r>
      <w:r w:rsidRPr="00693AED">
        <w:rPr>
          <w:rStyle w:val="Emphasis"/>
        </w:rPr>
        <w:t xml:space="preserve"> of Earth’s atmosphere</w:t>
      </w:r>
      <w:r w:rsidRPr="009F05CC">
        <w:rPr>
          <w:rStyle w:val="StyleUnderline"/>
        </w:rPr>
        <w:t xml:space="preserve"> which are </w:t>
      </w:r>
      <w:r w:rsidRPr="00693AED">
        <w:rPr>
          <w:rStyle w:val="Emphasis"/>
        </w:rPr>
        <w:t>necessary for all of the planet’s life forms</w:t>
      </w:r>
      <w:r w:rsidRPr="009F05CC">
        <w:rPr>
          <w:rStyle w:val="StyleUnderline"/>
        </w:rPr>
        <w:t xml:space="preserve">. </w:t>
      </w:r>
      <w:r w:rsidRPr="00DF19FA">
        <w:rPr>
          <w:rStyle w:val="StyleUnderline"/>
          <w:highlight w:val="cyan"/>
        </w:rPr>
        <w:t xml:space="preserve">There </w:t>
      </w:r>
      <w:r w:rsidRPr="00DF19FA">
        <w:rPr>
          <w:rStyle w:val="Emphasis"/>
          <w:highlight w:val="cyan"/>
        </w:rPr>
        <w:t>may never be a permanent solution</w:t>
      </w:r>
      <w:r w:rsidRPr="009F05CC">
        <w:rPr>
          <w:sz w:val="16"/>
        </w:rPr>
        <w:t xml:space="preserve"> that ensures the space commons continues to be utilized for the global goods it offers, </w:t>
      </w:r>
      <w:r w:rsidRPr="00DF19FA">
        <w:rPr>
          <w:rStyle w:val="StyleUnderline"/>
          <w:highlight w:val="cyan"/>
        </w:rPr>
        <w:t xml:space="preserve">but </w:t>
      </w:r>
      <w:r w:rsidRPr="00DF19FA">
        <w:rPr>
          <w:rStyle w:val="Emphasis"/>
          <w:highlight w:val="cyan"/>
        </w:rPr>
        <w:t>as long as more people are educated</w:t>
      </w:r>
      <w:r w:rsidRPr="009F05CC">
        <w:rPr>
          <w:rStyle w:val="StyleUnderline"/>
        </w:rPr>
        <w:t xml:space="preserve"> about the problems militarization creates, </w:t>
      </w:r>
      <w:r w:rsidRPr="00DF19FA">
        <w:rPr>
          <w:rStyle w:val="StyleUnderline"/>
          <w:highlight w:val="cyan"/>
        </w:rPr>
        <w:t xml:space="preserve">the </w:t>
      </w:r>
      <w:r w:rsidRPr="00DF19FA">
        <w:rPr>
          <w:rStyle w:val="Emphasis"/>
          <w:highlight w:val="cyan"/>
        </w:rPr>
        <w:t>more access</w:t>
      </w:r>
      <w:r w:rsidRPr="00693AED">
        <w:rPr>
          <w:rStyle w:val="Emphasis"/>
        </w:rPr>
        <w:t xml:space="preserve"> they have</w:t>
      </w:r>
      <w:r w:rsidRPr="009F05CC">
        <w:rPr>
          <w:rStyle w:val="StyleUnderline"/>
        </w:rPr>
        <w:t xml:space="preserve"> </w:t>
      </w:r>
      <w:r w:rsidRPr="00DF19FA">
        <w:rPr>
          <w:rStyle w:val="StyleUnderline"/>
          <w:highlight w:val="cyan"/>
        </w:rPr>
        <w:t>to</w:t>
      </w:r>
      <w:r w:rsidRPr="009F05CC">
        <w:rPr>
          <w:rStyle w:val="StyleUnderline"/>
        </w:rPr>
        <w:t xml:space="preserve"> </w:t>
      </w:r>
      <w:r w:rsidRPr="009F05CC">
        <w:rPr>
          <w:rStyle w:val="StyleUnderline"/>
        </w:rPr>
        <w:lastRenderedPageBreak/>
        <w:t xml:space="preserve">information on </w:t>
      </w:r>
      <w:r w:rsidRPr="00DF19FA">
        <w:rPr>
          <w:rStyle w:val="Emphasis"/>
          <w:highlight w:val="cyan"/>
        </w:rPr>
        <w:t xml:space="preserve">how these </w:t>
      </w:r>
      <w:r w:rsidRPr="00FE5641">
        <w:rPr>
          <w:rStyle w:val="Emphasis"/>
        </w:rPr>
        <w:t xml:space="preserve">problems </w:t>
      </w:r>
      <w:r w:rsidRPr="00DF19FA">
        <w:rPr>
          <w:rStyle w:val="Emphasis"/>
          <w:highlight w:val="cyan"/>
        </w:rPr>
        <w:t>can be resolved</w:t>
      </w:r>
      <w:r w:rsidRPr="00DF19FA">
        <w:rPr>
          <w:rStyle w:val="StyleUnderline"/>
          <w:highlight w:val="cyan"/>
        </w:rPr>
        <w:t>, and</w:t>
      </w:r>
      <w:r w:rsidRPr="009F05CC">
        <w:rPr>
          <w:rStyle w:val="StyleUnderline"/>
        </w:rPr>
        <w:t xml:space="preserve"> the </w:t>
      </w:r>
      <w:r w:rsidRPr="00693AED">
        <w:rPr>
          <w:rStyle w:val="Emphasis"/>
        </w:rPr>
        <w:t xml:space="preserve">more they are </w:t>
      </w:r>
      <w:r w:rsidRPr="00DF19FA">
        <w:rPr>
          <w:rStyle w:val="Emphasis"/>
          <w:highlight w:val="cyan"/>
        </w:rPr>
        <w:t>able to use those</w:t>
      </w:r>
      <w:r w:rsidRPr="00693AED">
        <w:rPr>
          <w:rStyle w:val="Emphasis"/>
        </w:rPr>
        <w:t xml:space="preserve"> facts </w:t>
      </w:r>
      <w:r w:rsidRPr="00DF19FA">
        <w:rPr>
          <w:rStyle w:val="Emphasis"/>
          <w:highlight w:val="cyan"/>
        </w:rPr>
        <w:t>to influence</w:t>
      </w:r>
      <w:r w:rsidRPr="00693AED">
        <w:rPr>
          <w:rStyle w:val="Emphasis"/>
        </w:rPr>
        <w:t xml:space="preserve"> defense </w:t>
      </w:r>
      <w:r w:rsidRPr="00DF19FA">
        <w:rPr>
          <w:rStyle w:val="Emphasis"/>
          <w:highlight w:val="cyan"/>
        </w:rPr>
        <w:t>policy</w:t>
      </w:r>
      <w:r w:rsidRPr="009F05CC">
        <w:rPr>
          <w:rStyle w:val="StyleUnderline"/>
        </w:rPr>
        <w:t xml:space="preserve"> through collaborative transnational efforts, the </w:t>
      </w:r>
      <w:r w:rsidRPr="00693AED">
        <w:rPr>
          <w:rStyle w:val="Emphasis"/>
        </w:rPr>
        <w:t xml:space="preserve">better they will be able to come up with a </w:t>
      </w:r>
      <w:r w:rsidRPr="00FE5641">
        <w:rPr>
          <w:rStyle w:val="Emphasis"/>
        </w:rPr>
        <w:t>solution</w:t>
      </w:r>
      <w:r w:rsidRPr="009F05CC">
        <w:rPr>
          <w:sz w:val="16"/>
        </w:rPr>
        <w:t xml:space="preserve"> for future generations who may one day live, work, and play in outer space together as a global community that seeks to maintain a lasting and sustainable peace for all of humankind.</w:t>
      </w:r>
      <w:r>
        <w:rPr>
          <w:sz w:val="16"/>
        </w:rPr>
        <w:t xml:space="preserve"> </w:t>
      </w:r>
    </w:p>
    <w:p w14:paraId="17B349FF" w14:textId="77777777" w:rsidR="00A5561C" w:rsidRPr="00F601E6" w:rsidRDefault="00A5561C" w:rsidP="00A5561C"/>
    <w:p w14:paraId="3453611E" w14:textId="77777777" w:rsidR="00056104" w:rsidRPr="004378FE" w:rsidRDefault="00056104" w:rsidP="00056104">
      <w:pPr>
        <w:pStyle w:val="Heading4"/>
      </w:pPr>
      <w:r w:rsidRPr="004378FE">
        <w:t xml:space="preserve">The </w:t>
      </w:r>
      <w:proofErr w:type="spellStart"/>
      <w:r w:rsidRPr="004378FE">
        <w:t>a</w:t>
      </w:r>
      <w:r>
        <w:t>ff</w:t>
      </w:r>
      <w:proofErr w:type="spellEnd"/>
      <w:r w:rsidRPr="004378FE">
        <w:t xml:space="preserve"> can’t solve – psychoanalytic political theory is tautological and can’t be used to change public policy </w:t>
      </w:r>
    </w:p>
    <w:p w14:paraId="7DC17909" w14:textId="77777777" w:rsidR="00056104" w:rsidRPr="004378FE" w:rsidRDefault="00056104" w:rsidP="00056104">
      <w:r w:rsidRPr="004378FE">
        <w:rPr>
          <w:rStyle w:val="Style13ptBold"/>
        </w:rPr>
        <w:t>Gordon, 1</w:t>
      </w:r>
      <w:r w:rsidRPr="004378FE">
        <w:t xml:space="preserve"> – psychotherapist living and working in London (Paul, Psychoanalysis and Racism: The politics of defeat Race &amp; Class v. 42, n. 4)</w:t>
      </w:r>
    </w:p>
    <w:p w14:paraId="024D56DE" w14:textId="77777777" w:rsidR="00056104" w:rsidRPr="004378FE" w:rsidRDefault="00056104" w:rsidP="00056104">
      <w:pPr>
        <w:rPr>
          <w:sz w:val="16"/>
          <w:szCs w:val="20"/>
        </w:rPr>
      </w:pPr>
      <w:r w:rsidRPr="004378FE">
        <w:rPr>
          <w:b/>
          <w:highlight w:val="yellow"/>
          <w:u w:val="single"/>
        </w:rPr>
        <w:t xml:space="preserve">The problem with </w:t>
      </w:r>
      <w:r w:rsidRPr="004378FE">
        <w:rPr>
          <w:b/>
          <w:u w:val="single"/>
        </w:rPr>
        <w:t xml:space="preserve">the application of </w:t>
      </w:r>
      <w:r w:rsidRPr="004378FE">
        <w:rPr>
          <w:b/>
          <w:highlight w:val="yellow"/>
          <w:u w:val="single"/>
        </w:rPr>
        <w:t xml:space="preserve">psychoanalysis </w:t>
      </w:r>
      <w:r w:rsidRPr="004378FE">
        <w:rPr>
          <w:b/>
          <w:u w:val="single"/>
        </w:rPr>
        <w:t xml:space="preserve">to social institutions </w:t>
      </w:r>
      <w:r w:rsidRPr="004378FE">
        <w:rPr>
          <w:b/>
          <w:highlight w:val="yellow"/>
          <w:u w:val="single"/>
        </w:rPr>
        <w:t xml:space="preserve">is that </w:t>
      </w:r>
      <w:r w:rsidRPr="004378FE">
        <w:rPr>
          <w:b/>
          <w:highlight w:val="yellow"/>
          <w:u w:val="single"/>
          <w:bdr w:val="single" w:sz="4" w:space="0" w:color="auto"/>
        </w:rPr>
        <w:t>there can be no testing of the claims made</w:t>
      </w:r>
      <w:r w:rsidRPr="004378FE">
        <w:rPr>
          <w:sz w:val="16"/>
          <w:highlight w:val="yellow"/>
          <w:bdr w:val="single" w:sz="4" w:space="0" w:color="auto"/>
        </w:rPr>
        <w:t>.</w:t>
      </w:r>
      <w:r w:rsidRPr="004378FE">
        <w:rPr>
          <w:sz w:val="16"/>
        </w:rPr>
        <w:t xml:space="preserve"> </w:t>
      </w:r>
      <w:r w:rsidRPr="004378FE">
        <w:rPr>
          <w:b/>
          <w:u w:val="single"/>
        </w:rPr>
        <w:t>If someone says</w:t>
      </w:r>
      <w:r w:rsidRPr="004378FE">
        <w:rPr>
          <w:sz w:val="16"/>
        </w:rPr>
        <w:t xml:space="preserve">, for instance, that </w:t>
      </w:r>
      <w:r w:rsidRPr="004378FE">
        <w:rPr>
          <w:b/>
          <w:u w:val="single"/>
        </w:rPr>
        <w:t>nationalism is a form of looking for and seeking to replace the body of the mother one has lost</w:t>
      </w:r>
      <w:r w:rsidRPr="004378FE">
        <w:rPr>
          <w:sz w:val="16"/>
        </w:rPr>
        <w:t xml:space="preserve">, or that the popular appeal of a particular kind of story echoes the pattern of our earliest relationship to the maternal breast, </w:t>
      </w:r>
      <w:r w:rsidRPr="004378FE">
        <w:rPr>
          <w:b/>
          <w:u w:val="single"/>
        </w:rPr>
        <w:t>how can this be proved</w:t>
      </w:r>
      <w:r w:rsidRPr="004378FE">
        <w:rPr>
          <w:sz w:val="16"/>
        </w:rPr>
        <w:t xml:space="preserve">? </w:t>
      </w:r>
      <w:r w:rsidRPr="004378FE">
        <w:rPr>
          <w:b/>
          <w:u w:val="single"/>
        </w:rPr>
        <w:t>The pioneers of psychoanalysis</w:t>
      </w:r>
      <w:r w:rsidRPr="004378FE">
        <w:rPr>
          <w:sz w:val="16"/>
        </w:rPr>
        <w:t xml:space="preserve">, from Freud onwards, all </w:t>
      </w:r>
      <w:r w:rsidRPr="004378FE">
        <w:rPr>
          <w:b/>
          <w:u w:val="single"/>
        </w:rPr>
        <w:t>derived their ideas</w:t>
      </w:r>
      <w:r w:rsidRPr="004378FE">
        <w:rPr>
          <w:sz w:val="16"/>
        </w:rPr>
        <w:t xml:space="preserve"> </w:t>
      </w:r>
      <w:r w:rsidRPr="004378FE">
        <w:rPr>
          <w:b/>
          <w:u w:val="single"/>
        </w:rPr>
        <w:t>in the context of</w:t>
      </w:r>
      <w:r w:rsidRPr="004378FE">
        <w:rPr>
          <w:sz w:val="16"/>
        </w:rPr>
        <w:t xml:space="preserve"> their </w:t>
      </w:r>
      <w:r w:rsidRPr="004378FE">
        <w:rPr>
          <w:b/>
          <w:u w:val="single"/>
        </w:rPr>
        <w:t>work with individual patients</w:t>
      </w:r>
      <w:r w:rsidRPr="004378FE">
        <w:rPr>
          <w:sz w:val="16"/>
        </w:rPr>
        <w:t xml:space="preserve"> and their ideas can be examined in the everyday laboratory of the therapeutic encounter where the validity of an interpretation, for example, is a matter for dialogue between therapist and patient. </w:t>
      </w:r>
      <w:r w:rsidRPr="004378FE">
        <w:rPr>
          <w:b/>
          <w:highlight w:val="yellow"/>
          <w:u w:val="single"/>
        </w:rPr>
        <w:t xml:space="preserve">Outside of the consulting room, there can be </w:t>
      </w:r>
      <w:r w:rsidRPr="004378FE">
        <w:rPr>
          <w:b/>
          <w:highlight w:val="yellow"/>
          <w:u w:val="single"/>
          <w:bdr w:val="single" w:sz="4" w:space="0" w:color="auto"/>
        </w:rPr>
        <w:t xml:space="preserve">no </w:t>
      </w:r>
      <w:r w:rsidRPr="004378FE">
        <w:rPr>
          <w:b/>
          <w:u w:val="single"/>
          <w:bdr w:val="single" w:sz="4" w:space="0" w:color="auto"/>
        </w:rPr>
        <w:t xml:space="preserve">such </w:t>
      </w:r>
      <w:r w:rsidRPr="004378FE">
        <w:rPr>
          <w:b/>
          <w:highlight w:val="yellow"/>
          <w:u w:val="single"/>
          <w:bdr w:val="single" w:sz="4" w:space="0" w:color="auto"/>
        </w:rPr>
        <w:t>verification process,</w:t>
      </w:r>
      <w:r w:rsidRPr="004378FE">
        <w:rPr>
          <w:b/>
          <w:highlight w:val="yellow"/>
          <w:u w:val="single"/>
        </w:rPr>
        <w:t xml:space="preserve"> </w:t>
      </w:r>
      <w:r w:rsidRPr="004378FE">
        <w:rPr>
          <w:b/>
          <w:u w:val="single"/>
        </w:rPr>
        <w:t>and the further one moves from the individual patient, the less purchase psycho- analytic ideas can have.</w:t>
      </w:r>
      <w:r w:rsidRPr="004378FE">
        <w:rPr>
          <w:sz w:val="16"/>
        </w:rPr>
        <w:t xml:space="preserve"> </w:t>
      </w:r>
      <w:r w:rsidRPr="004378FE">
        <w:rPr>
          <w:b/>
          <w:highlight w:val="yellow"/>
          <w:u w:val="single"/>
        </w:rPr>
        <w:t>Outside the therapeutic encounter</w:t>
      </w:r>
      <w:r w:rsidRPr="004378FE">
        <w:rPr>
          <w:b/>
          <w:highlight w:val="yellow"/>
          <w:u w:val="single"/>
          <w:bdr w:val="single" w:sz="4" w:space="0" w:color="auto"/>
        </w:rPr>
        <w:t>, anything and everything can be true</w:t>
      </w:r>
      <w:r w:rsidRPr="004378FE">
        <w:rPr>
          <w:b/>
          <w:highlight w:val="yellow"/>
          <w:u w:val="single"/>
        </w:rPr>
        <w:t>, psychoanalytically speaking</w:t>
      </w:r>
      <w:r w:rsidRPr="004378FE">
        <w:rPr>
          <w:sz w:val="16"/>
          <w:highlight w:val="yellow"/>
        </w:rPr>
        <w:t xml:space="preserve">. </w:t>
      </w:r>
      <w:r w:rsidRPr="004378FE">
        <w:rPr>
          <w:b/>
          <w:highlight w:val="yellow"/>
          <w:u w:val="single"/>
        </w:rPr>
        <w:t xml:space="preserve">But if every- thing is true, then </w:t>
      </w:r>
      <w:r w:rsidRPr="004378FE">
        <w:rPr>
          <w:b/>
          <w:highlight w:val="yellow"/>
          <w:u w:val="single"/>
          <w:bdr w:val="single" w:sz="4" w:space="0" w:color="auto"/>
        </w:rPr>
        <w:t>nothing can be false</w:t>
      </w:r>
      <w:r w:rsidRPr="004378FE">
        <w:rPr>
          <w:b/>
          <w:highlight w:val="yellow"/>
          <w:u w:val="single"/>
        </w:rPr>
        <w:t xml:space="preserve"> and </w:t>
      </w:r>
      <w:r w:rsidRPr="004378FE">
        <w:rPr>
          <w:b/>
          <w:highlight w:val="yellow"/>
          <w:u w:val="single"/>
          <w:bdr w:val="single" w:sz="4" w:space="0" w:color="auto"/>
        </w:rPr>
        <w:t>therefore nothing can be true</w:t>
      </w:r>
      <w:r w:rsidRPr="004378FE">
        <w:rPr>
          <w:sz w:val="16"/>
        </w:rPr>
        <w:t>.</w:t>
      </w:r>
      <w:r w:rsidRPr="004378FE">
        <w:rPr>
          <w:b/>
          <w:u w:val="single"/>
        </w:rPr>
        <w:t xml:space="preserve"> </w:t>
      </w:r>
      <w:r w:rsidRPr="004378FE">
        <w:rPr>
          <w:sz w:val="16"/>
        </w:rPr>
        <w:t xml:space="preserve">An example of Cohen's method is to be found in his 1993 working paper, `Home rules', subtitled `Some reflections on racism and nation- </w:t>
      </w:r>
      <w:proofErr w:type="spellStart"/>
      <w:r w:rsidRPr="004378FE">
        <w:rPr>
          <w:sz w:val="16"/>
        </w:rPr>
        <w:t>alism</w:t>
      </w:r>
      <w:proofErr w:type="spellEnd"/>
      <w:r w:rsidRPr="004378FE">
        <w:rPr>
          <w:sz w:val="16"/>
        </w:rPr>
        <w:t xml:space="preserve"> in everyday life'. Here Cohen talks about taking a `particular line of thought for a walk'. While there is nothing wrong with taking a line of thought for a walk, such an exercise is not necessarily the same as thinking. One of the problems with Cohen's approach is that a kind of free association, mixed with deconstruction, leads not to analysis, not even to psychoanalysis, but to . . . well, just more free association, an endless, indeed one might say pointless, play on words. </w:t>
      </w:r>
      <w:r w:rsidRPr="004378FE">
        <w:rPr>
          <w:b/>
          <w:highlight w:val="yellow"/>
          <w:u w:val="single"/>
        </w:rPr>
        <w:t xml:space="preserve">This </w:t>
      </w:r>
      <w:r w:rsidRPr="004378FE">
        <w:rPr>
          <w:b/>
          <w:u w:val="single"/>
        </w:rPr>
        <w:t xml:space="preserve">approach </w:t>
      </w:r>
      <w:r w:rsidRPr="004378FE">
        <w:rPr>
          <w:b/>
          <w:highlight w:val="yellow"/>
          <w:u w:val="single"/>
        </w:rPr>
        <w:t xml:space="preserve">may </w:t>
      </w:r>
      <w:r w:rsidRPr="004378FE">
        <w:rPr>
          <w:b/>
          <w:u w:val="single"/>
        </w:rPr>
        <w:t xml:space="preserve">well </w:t>
      </w:r>
      <w:r w:rsidRPr="004378FE">
        <w:rPr>
          <w:b/>
          <w:highlight w:val="yellow"/>
          <w:u w:val="single"/>
        </w:rPr>
        <w:t>throw up some interesting associations along the way</w:t>
      </w:r>
      <w:r w:rsidRPr="004378FE">
        <w:rPr>
          <w:b/>
          <w:u w:val="single"/>
        </w:rPr>
        <w:t xml:space="preserve">, connections one had never thought </w:t>
      </w:r>
      <w:proofErr w:type="gramStart"/>
      <w:r w:rsidRPr="004378FE">
        <w:rPr>
          <w:b/>
          <w:u w:val="single"/>
        </w:rPr>
        <w:t>of</w:t>
      </w:r>
      <w:proofErr w:type="gramEnd"/>
      <w:r w:rsidRPr="004378FE">
        <w:rPr>
          <w:b/>
          <w:u w:val="single"/>
        </w:rPr>
        <w:t xml:space="preserve"> </w:t>
      </w:r>
      <w:r w:rsidRPr="004378FE">
        <w:rPr>
          <w:b/>
          <w:highlight w:val="yellow"/>
          <w:u w:val="single"/>
        </w:rPr>
        <w:t xml:space="preserve">but it is </w:t>
      </w:r>
      <w:r w:rsidRPr="004378FE">
        <w:rPr>
          <w:b/>
          <w:highlight w:val="yellow"/>
          <w:u w:val="single"/>
          <w:bdr w:val="single" w:sz="4" w:space="0" w:color="auto"/>
        </w:rPr>
        <w:t>not to be confused with political analysis</w:t>
      </w:r>
      <w:r w:rsidRPr="004378FE">
        <w:rPr>
          <w:b/>
          <w:u w:val="single"/>
        </w:rPr>
        <w:t>.</w:t>
      </w:r>
      <w:r w:rsidRPr="004378FE">
        <w:rPr>
          <w:sz w:val="16"/>
        </w:rPr>
        <w:t xml:space="preserve"> </w:t>
      </w:r>
      <w:r w:rsidRPr="004378FE">
        <w:rPr>
          <w:sz w:val="16"/>
          <w:szCs w:val="20"/>
        </w:rPr>
        <w:t xml:space="preserve">In `Home rules', </w:t>
      </w:r>
      <w:proofErr w:type="gramStart"/>
      <w:r w:rsidRPr="004378FE">
        <w:rPr>
          <w:sz w:val="16"/>
          <w:szCs w:val="20"/>
        </w:rPr>
        <w:t>anything</w:t>
      </w:r>
      <w:proofErr w:type="gramEnd"/>
      <w:r w:rsidRPr="004378FE">
        <w:rPr>
          <w:sz w:val="16"/>
          <w:szCs w:val="20"/>
        </w:rPr>
        <w:t xml:space="preserve"> and everything to do with `home' can and does ®</w:t>
      </w:r>
      <w:proofErr w:type="spellStart"/>
      <w:r w:rsidRPr="004378FE">
        <w:rPr>
          <w:sz w:val="16"/>
          <w:szCs w:val="20"/>
        </w:rPr>
        <w:t>nd</w:t>
      </w:r>
      <w:proofErr w:type="spellEnd"/>
      <w:r w:rsidRPr="004378FE">
        <w:rPr>
          <w:sz w:val="16"/>
          <w:szCs w:val="20"/>
        </w:rPr>
        <w:t xml:space="preserve"> a place here and, as I indicated above, even the popular film Home Alone is pressed into service as a story about `racial' invasion. </w:t>
      </w:r>
    </w:p>
    <w:p w14:paraId="6C0A3B38" w14:textId="77777777" w:rsidR="00056104" w:rsidRPr="00B55AD5" w:rsidRDefault="00056104" w:rsidP="00056104"/>
    <w:p w14:paraId="462E6A83" w14:textId="77777777" w:rsidR="00A5561C" w:rsidRPr="00A5561C" w:rsidRDefault="00A5561C" w:rsidP="00056104"/>
    <w:sectPr w:rsidR="00A5561C" w:rsidRPr="00A556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E635AC"/>
    <w:multiLevelType w:val="hybridMultilevel"/>
    <w:tmpl w:val="DE505D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8A94A5E"/>
    <w:multiLevelType w:val="hybridMultilevel"/>
    <w:tmpl w:val="8DA217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5561C"/>
    <w:rsid w:val="000139A3"/>
    <w:rsid w:val="00056104"/>
    <w:rsid w:val="00100833"/>
    <w:rsid w:val="00104529"/>
    <w:rsid w:val="00105942"/>
    <w:rsid w:val="00107396"/>
    <w:rsid w:val="00144A4C"/>
    <w:rsid w:val="00176AB0"/>
    <w:rsid w:val="00177B7D"/>
    <w:rsid w:val="0018322D"/>
    <w:rsid w:val="001B5776"/>
    <w:rsid w:val="001E527A"/>
    <w:rsid w:val="001F78CE"/>
    <w:rsid w:val="00231F08"/>
    <w:rsid w:val="00251FC7"/>
    <w:rsid w:val="002855A7"/>
    <w:rsid w:val="002939F2"/>
    <w:rsid w:val="002B146A"/>
    <w:rsid w:val="002B5E17"/>
    <w:rsid w:val="00315690"/>
    <w:rsid w:val="00316B75"/>
    <w:rsid w:val="00325646"/>
    <w:rsid w:val="003460F2"/>
    <w:rsid w:val="0038158C"/>
    <w:rsid w:val="003902BA"/>
    <w:rsid w:val="003A09E2"/>
    <w:rsid w:val="00407037"/>
    <w:rsid w:val="00445B06"/>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F738F"/>
    <w:rsid w:val="0091627E"/>
    <w:rsid w:val="00917D90"/>
    <w:rsid w:val="0097032B"/>
    <w:rsid w:val="009D2EAD"/>
    <w:rsid w:val="009D54B2"/>
    <w:rsid w:val="009E1922"/>
    <w:rsid w:val="009E461A"/>
    <w:rsid w:val="009F7ED2"/>
    <w:rsid w:val="00A5561C"/>
    <w:rsid w:val="00A93661"/>
    <w:rsid w:val="00A95652"/>
    <w:rsid w:val="00AC0AB8"/>
    <w:rsid w:val="00B33C6D"/>
    <w:rsid w:val="00B4508F"/>
    <w:rsid w:val="00B55AD5"/>
    <w:rsid w:val="00B8057C"/>
    <w:rsid w:val="00BD6238"/>
    <w:rsid w:val="00BF593B"/>
    <w:rsid w:val="00BF773A"/>
    <w:rsid w:val="00BF7E81"/>
    <w:rsid w:val="00C13773"/>
    <w:rsid w:val="00C17CC8"/>
    <w:rsid w:val="00C333E1"/>
    <w:rsid w:val="00C83417"/>
    <w:rsid w:val="00C9604F"/>
    <w:rsid w:val="00CA19AA"/>
    <w:rsid w:val="00CC5298"/>
    <w:rsid w:val="00CD736E"/>
    <w:rsid w:val="00CD798D"/>
    <w:rsid w:val="00CE161E"/>
    <w:rsid w:val="00CE3EC0"/>
    <w:rsid w:val="00CF59A8"/>
    <w:rsid w:val="00D325A9"/>
    <w:rsid w:val="00D36A8A"/>
    <w:rsid w:val="00D61409"/>
    <w:rsid w:val="00D6691E"/>
    <w:rsid w:val="00D71170"/>
    <w:rsid w:val="00DA1C92"/>
    <w:rsid w:val="00DA25D4"/>
    <w:rsid w:val="00DA6538"/>
    <w:rsid w:val="00E15E75"/>
    <w:rsid w:val="00E5262C"/>
    <w:rsid w:val="00EA45F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92784"/>
  <w15:chartTrackingRefBased/>
  <w15:docId w15:val="{F60FC429-8D67-4E8D-AF08-0B09170B6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5561C"/>
    <w:rPr>
      <w:rFonts w:ascii="Calibri" w:hAnsi="Calibri"/>
    </w:rPr>
  </w:style>
  <w:style w:type="paragraph" w:styleId="Heading1">
    <w:name w:val="heading 1"/>
    <w:aliases w:val="Pocket"/>
    <w:basedOn w:val="Normal"/>
    <w:next w:val="Normal"/>
    <w:link w:val="Heading1Char"/>
    <w:qFormat/>
    <w:rsid w:val="00A5561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5561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Char, Char,Char Char Char Char Char Char Char, Char Char Char Char Char Char Char,Citation,Tag Char Char,Bold Cite,Cite 1,Read Char,Heading 3 Char1 Char Char,Heading 3 Char Char1 Char Char,Read Char Ch,Text 7,3: Cite"/>
    <w:basedOn w:val="Normal"/>
    <w:next w:val="Normal"/>
    <w:link w:val="Heading3Char"/>
    <w:uiPriority w:val="2"/>
    <w:unhideWhenUsed/>
    <w:qFormat/>
    <w:rsid w:val="00A5561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tags,No Spacing1111,T,ta,t,Ta"/>
    <w:basedOn w:val="Normal"/>
    <w:next w:val="Normal"/>
    <w:link w:val="Heading4Char"/>
    <w:uiPriority w:val="3"/>
    <w:unhideWhenUsed/>
    <w:qFormat/>
    <w:rsid w:val="00A5561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5561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5561C"/>
  </w:style>
  <w:style w:type="character" w:customStyle="1" w:styleId="Heading1Char">
    <w:name w:val="Heading 1 Char"/>
    <w:aliases w:val="Pocket Char"/>
    <w:basedOn w:val="DefaultParagraphFont"/>
    <w:link w:val="Heading1"/>
    <w:rsid w:val="00A5561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5561C"/>
    <w:rPr>
      <w:rFonts w:ascii="Calibri" w:eastAsiaTheme="majorEastAsia" w:hAnsi="Calibri" w:cstheme="majorBidi"/>
      <w:b/>
      <w:sz w:val="44"/>
      <w:szCs w:val="26"/>
      <w:u w:val="double"/>
    </w:rPr>
  </w:style>
  <w:style w:type="character" w:customStyle="1" w:styleId="Heading3Char">
    <w:name w:val="Heading 3 Char"/>
    <w:aliases w:val="Block Char,Heading 3 Char Char Char,Char Char, Char Char,Char Char Char Char Char Char Char Char, Char Char Char Char Char Char Char Char,Citation Char,Tag Char Char Char,Cite 1 Char,Read Char Char,Read Char Ch Char"/>
    <w:basedOn w:val="DefaultParagraphFont"/>
    <w:link w:val="Heading3"/>
    <w:uiPriority w:val="2"/>
    <w:rsid w:val="00A5561C"/>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 Char"/>
    <w:basedOn w:val="DefaultParagraphFont"/>
    <w:link w:val="Heading4"/>
    <w:uiPriority w:val="3"/>
    <w:rsid w:val="00A5561C"/>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Box,Text 8,s"/>
    <w:basedOn w:val="DefaultParagraphFont"/>
    <w:link w:val="Emphasis1"/>
    <w:uiPriority w:val="7"/>
    <w:qFormat/>
    <w:rsid w:val="00A5561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5561C"/>
    <w:rPr>
      <w:b/>
      <w:bCs/>
      <w:sz w:val="26"/>
      <w:u w:val="none"/>
    </w:rPr>
  </w:style>
  <w:style w:type="character" w:customStyle="1" w:styleId="StyleUnderline">
    <w:name w:val="Style Underline"/>
    <w:aliases w:val="Intense Emphasis,Underline,Style Bold Underline,Intense Emphasis1,apple-style-span + 6 pt,Kern at 16 pt,Bold,Intense Emphasis11,Intense Emphasis2,HHeading 3 + 12 pt,Cards + Font: 12 pt Char,Style,Bold Cite Char,Citation Char Char Char,ci,c"/>
    <w:basedOn w:val="DefaultParagraphFont"/>
    <w:uiPriority w:val="6"/>
    <w:qFormat/>
    <w:rsid w:val="00A5561C"/>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A5561C"/>
    <w:rPr>
      <w:color w:val="auto"/>
      <w:u w:val="none"/>
    </w:rPr>
  </w:style>
  <w:style w:type="character" w:styleId="FollowedHyperlink">
    <w:name w:val="FollowedHyperlink"/>
    <w:basedOn w:val="DefaultParagraphFont"/>
    <w:uiPriority w:val="99"/>
    <w:semiHidden/>
    <w:unhideWhenUsed/>
    <w:rsid w:val="00A5561C"/>
    <w:rPr>
      <w:color w:val="auto"/>
      <w:u w:val="none"/>
    </w:rPr>
  </w:style>
  <w:style w:type="paragraph" w:customStyle="1" w:styleId="Style1">
    <w:name w:val="Style1"/>
    <w:basedOn w:val="Normal"/>
    <w:link w:val="Style1Char"/>
    <w:uiPriority w:val="4"/>
    <w:qFormat/>
    <w:rsid w:val="00A5561C"/>
    <w:pPr>
      <w:keepNext/>
      <w:keepLines/>
      <w:spacing w:before="40" w:after="0"/>
      <w:outlineLvl w:val="3"/>
    </w:pPr>
    <w:rPr>
      <w:rFonts w:eastAsiaTheme="majorEastAsia" w:cstheme="majorBidi"/>
      <w:b/>
      <w:iCs/>
      <w:color w:val="4472C4" w:themeColor="accent5"/>
      <w:sz w:val="26"/>
      <w:u w:val="single"/>
    </w:rPr>
  </w:style>
  <w:style w:type="character" w:customStyle="1" w:styleId="Style1Char">
    <w:name w:val="Style1 Char"/>
    <w:basedOn w:val="DefaultParagraphFont"/>
    <w:link w:val="Style1"/>
    <w:uiPriority w:val="4"/>
    <w:rsid w:val="00A5561C"/>
    <w:rPr>
      <w:rFonts w:ascii="Calibri" w:eastAsiaTheme="majorEastAsia" w:hAnsi="Calibri" w:cstheme="majorBidi"/>
      <w:b/>
      <w:iCs/>
      <w:color w:val="4472C4" w:themeColor="accent5"/>
      <w:sz w:val="26"/>
      <w:u w:val="single"/>
    </w:rPr>
  </w:style>
  <w:style w:type="paragraph" w:customStyle="1" w:styleId="analytics---nngb">
    <w:name w:val="analytics---nngb"/>
    <w:basedOn w:val="Heading4"/>
    <w:link w:val="analytics---nngbChar"/>
    <w:autoRedefine/>
    <w:uiPriority w:val="4"/>
    <w:qFormat/>
    <w:rsid w:val="00A5561C"/>
    <w:rPr>
      <w:color w:val="4472C4" w:themeColor="accent5"/>
    </w:rPr>
  </w:style>
  <w:style w:type="character" w:customStyle="1" w:styleId="analytics---nngbChar">
    <w:name w:val="analytics---nngb Char"/>
    <w:basedOn w:val="DefaultParagraphFont"/>
    <w:link w:val="analytics---nngb"/>
    <w:uiPriority w:val="4"/>
    <w:rsid w:val="00A5561C"/>
    <w:rPr>
      <w:rFonts w:ascii="Calibri" w:eastAsiaTheme="majorEastAsia" w:hAnsi="Calibri" w:cstheme="majorBidi"/>
      <w:b/>
      <w:iCs/>
      <w:color w:val="4472C4" w:themeColor="accent5"/>
      <w:sz w:val="26"/>
    </w:rPr>
  </w:style>
  <w:style w:type="paragraph" w:customStyle="1" w:styleId="Emphasis1">
    <w:name w:val="Emphasis1"/>
    <w:basedOn w:val="Normal"/>
    <w:link w:val="Emphasis"/>
    <w:autoRedefine/>
    <w:uiPriority w:val="7"/>
    <w:qFormat/>
    <w:rsid w:val="00A5561C"/>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A5561C"/>
    <w:pP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A5561C"/>
    <w:pPr>
      <w:keepNext w:val="0"/>
      <w:keepLines w:val="0"/>
      <w:spacing w:before="0" w:line="252" w:lineRule="auto"/>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2939F2"/>
    <w:pPr>
      <w:widowControl w:val="0"/>
      <w:suppressAutoHyphens/>
      <w:spacing w:after="200" w:line="240"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e.ac.uk/download/pdf/79177315.pdf" TargetMode="External"/><Relationship Id="rId3" Type="http://schemas.openxmlformats.org/officeDocument/2006/relationships/styles" Target="styles.xml"/><Relationship Id="rId7" Type="http://schemas.openxmlformats.org/officeDocument/2006/relationships/hyperlink" Target="https://cab.unime.it/journals/index.php/IMAGO/article/viewFile/1307/102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unsworks.unsw.edu.au/fapi/datastream/unsworks:9163/SOURCE02?view=true"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merriam-webster.com/dictionary/ou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zabethelliott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27</TotalTime>
  <Pages>24</Pages>
  <Words>15027</Words>
  <Characters>85654</Characters>
  <Application>Microsoft Office Word</Application>
  <DocSecurity>0</DocSecurity>
  <Lines>713</Lines>
  <Paragraphs>200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Elliott23</dc:creator>
  <cp:keywords>5.1.1</cp:keywords>
  <dc:description/>
  <cp:lastModifiedBy>Elliott, Elizabeth</cp:lastModifiedBy>
  <cp:revision>1</cp:revision>
  <dcterms:created xsi:type="dcterms:W3CDTF">2022-01-09T15:53:00Z</dcterms:created>
  <dcterms:modified xsi:type="dcterms:W3CDTF">2022-01-09T16:30:00Z</dcterms:modified>
</cp:coreProperties>
</file>