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17885" w14:textId="77777777" w:rsidR="00BD235D" w:rsidRDefault="00BD235D" w:rsidP="00BD235D">
      <w:pPr>
        <w:pStyle w:val="Heading3"/>
      </w:pPr>
      <w:r>
        <w:t>Off 1</w:t>
      </w:r>
    </w:p>
    <w:p w14:paraId="41A96327" w14:textId="77777777" w:rsidR="00BD235D" w:rsidRPr="00CB47F0" w:rsidRDefault="00BD235D" w:rsidP="00BD235D">
      <w:pPr>
        <w:pStyle w:val="Heading4"/>
      </w:pPr>
      <w:r w:rsidRPr="00CB47F0">
        <w:t xml:space="preserve">Innovation high now but aff trades off </w:t>
      </w:r>
    </w:p>
    <w:p w14:paraId="1A4DAB08" w14:textId="77777777" w:rsidR="00BD235D" w:rsidRDefault="00BD235D" w:rsidP="00BD235D">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30A71FE8" w14:textId="77777777" w:rsidR="00BD235D" w:rsidRDefault="00BD235D" w:rsidP="00BD235D">
      <w:pPr>
        <w:rPr>
          <w:sz w:val="16"/>
        </w:rPr>
      </w:pPr>
      <w:r>
        <w:rPr>
          <w:sz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167FE47F" w14:textId="77777777" w:rsidR="00BD235D" w:rsidRPr="00CB47F0" w:rsidRDefault="00BD235D" w:rsidP="00BD235D">
      <w:pPr>
        <w:pStyle w:val="Heading4"/>
      </w:pPr>
      <w:r w:rsidRPr="00CB47F0">
        <w:t>Commercial space innovation stops extinction</w:t>
      </w:r>
    </w:p>
    <w:p w14:paraId="436D8E1D" w14:textId="77777777" w:rsidR="00BD235D" w:rsidRDefault="00BD235D" w:rsidP="00BD235D">
      <w:r>
        <w:t xml:space="preserve">Charles </w:t>
      </w:r>
      <w:r>
        <w:rPr>
          <w:rStyle w:val="Style13ptBold"/>
        </w:rPr>
        <w:t>Beames 18</w:t>
      </w:r>
      <w: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6" w:history="1">
        <w:r>
          <w:rPr>
            <w:rStyle w:val="Hyperlink"/>
            <w:color w:val="000000"/>
            <w:u w:val="single"/>
          </w:rPr>
          <w:t>https://spacenews.com/op-ed-smallsat-alliance-is-on-a-path-toward-a-new-space-horizon/</w:t>
        </w:r>
      </w:hyperlink>
    </w:p>
    <w:p w14:paraId="5CF1CE4B" w14:textId="77777777" w:rsidR="00BD235D" w:rsidRDefault="00BD235D" w:rsidP="00BD235D">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SmallSat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‘next generation’ space economy</w:t>
      </w:r>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w:t>
      </w:r>
      <w:r>
        <w:rPr>
          <w:rStyle w:val="StyleUnderline"/>
        </w:rPr>
        <w:lastRenderedPageBreak/>
        <w:t xml:space="preserve">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this new generation of space companies is able to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4383F255" w14:textId="77777777" w:rsidR="00BD235D" w:rsidRDefault="00BD235D" w:rsidP="00BD235D">
      <w:pPr>
        <w:pStyle w:val="Heading3"/>
      </w:pPr>
      <w:r>
        <w:lastRenderedPageBreak/>
        <w:t>Off 2</w:t>
      </w:r>
    </w:p>
    <w:p w14:paraId="37F46D9D" w14:textId="77777777" w:rsidR="00BD235D" w:rsidRPr="00CB47F0" w:rsidRDefault="00BD235D" w:rsidP="00BD235D">
      <w:pPr>
        <w:pStyle w:val="Heading4"/>
      </w:pPr>
      <w:r w:rsidRPr="00CB47F0">
        <w:t>Current business sentiment promises a slow and steady recovery.</w:t>
      </w:r>
    </w:p>
    <w:p w14:paraId="371DE57F" w14:textId="77777777" w:rsidR="00BD235D" w:rsidRDefault="00BD235D" w:rsidP="00BD235D">
      <w:pPr>
        <w:rPr>
          <w:b/>
          <w:sz w:val="26"/>
        </w:rPr>
      </w:pPr>
      <w:r>
        <w:t xml:space="preserve">Dr. Mark </w:t>
      </w:r>
      <w:r>
        <w:rPr>
          <w:rStyle w:val="Style13ptBold"/>
        </w:rPr>
        <w:t>Zandi 11/15</w:t>
      </w:r>
      <w:r>
        <w:t xml:space="preserve">, PhD from UPenn, economist, and director of economic research at Moody’s Analytics, 11/15/21, “Moody's Analytics Survey of Business Confidence,” </w:t>
      </w:r>
      <w:hyperlink r:id="rId7" w:history="1">
        <w:r>
          <w:rPr>
            <w:rStyle w:val="Hyperlink"/>
            <w:color w:val="000000"/>
            <w:u w:val="single"/>
          </w:rPr>
          <w:t>https://www.economy.com/economicview/indicator/usa_dsbc/5C438EAA-8AA1-484E-8931-62208FCACE22</w:t>
        </w:r>
      </w:hyperlink>
      <w:r>
        <w:t>, cc</w:t>
      </w:r>
    </w:p>
    <w:p w14:paraId="10F9FB3A" w14:textId="77777777" w:rsidR="00BD235D" w:rsidRDefault="00BD235D" w:rsidP="00BD235D">
      <w:pPr>
        <w:rPr>
          <w:sz w:val="14"/>
        </w:rPr>
      </w:pPr>
      <w:r>
        <w:rPr>
          <w:sz w:val="14"/>
        </w:rPr>
        <w:t xml:space="preserve">Abstracting from the weekly ups and downs of responses to the global business survey, </w:t>
      </w:r>
      <w:r>
        <w:rPr>
          <w:rStyle w:val="Emphasis"/>
        </w:rPr>
        <w:t xml:space="preserve">business </w:t>
      </w:r>
      <w:r>
        <w:rPr>
          <w:rStyle w:val="Emphasis"/>
          <w:highlight w:val="cyan"/>
        </w:rPr>
        <w:t>sentiment</w:t>
      </w:r>
      <w:r>
        <w:rPr>
          <w:rStyle w:val="StyleUnderline"/>
          <w:highlight w:val="cyan"/>
        </w:rPr>
        <w:t xml:space="preserve"> remains</w:t>
      </w:r>
      <w:r>
        <w:rPr>
          <w:sz w:val="14"/>
        </w:rPr>
        <w:t xml:space="preserve"> stuck </w:t>
      </w:r>
      <w:r>
        <w:rPr>
          <w:rStyle w:val="Emphasis"/>
          <w:highlight w:val="cyan"/>
        </w:rPr>
        <w:t>consistent</w:t>
      </w:r>
      <w:r>
        <w:rPr>
          <w:rStyle w:val="StyleUnderline"/>
          <w:highlight w:val="cyan"/>
        </w:rPr>
        <w:t xml:space="preserve"> with a</w:t>
      </w:r>
      <w:r>
        <w:rPr>
          <w:rStyle w:val="StyleUnderline"/>
        </w:rPr>
        <w:t xml:space="preserve"> </w:t>
      </w:r>
      <w:r>
        <w:rPr>
          <w:rStyle w:val="Emphasis"/>
        </w:rPr>
        <w:t xml:space="preserve">slowly </w:t>
      </w:r>
      <w:r>
        <w:rPr>
          <w:rStyle w:val="Emphasis"/>
          <w:highlight w:val="cyan"/>
        </w:rPr>
        <w:t>recovering</w:t>
      </w:r>
      <w:r>
        <w:rPr>
          <w:rStyle w:val="StyleUnderline"/>
        </w:rPr>
        <w:t xml:space="preserve"> </w:t>
      </w:r>
      <w:r>
        <w:rPr>
          <w:rStyle w:val="Emphasis"/>
        </w:rPr>
        <w:t xml:space="preserve">global </w:t>
      </w:r>
      <w:r>
        <w:rPr>
          <w:rStyle w:val="Emphasis"/>
          <w:highlight w:val="cyan"/>
        </w:rPr>
        <w:t>economy</w:t>
      </w:r>
      <w:r>
        <w:rPr>
          <w:sz w:val="14"/>
        </w:rPr>
        <w:t xml:space="preserve">. Most encouraging, </w:t>
      </w:r>
      <w:r>
        <w:rPr>
          <w:rStyle w:val="Emphasis"/>
        </w:rPr>
        <w:t xml:space="preserve">more than </w:t>
      </w:r>
      <w:r>
        <w:rPr>
          <w:rStyle w:val="Emphasis"/>
          <w:highlight w:val="cyan"/>
        </w:rPr>
        <w:t>one-third</w:t>
      </w:r>
      <w:r>
        <w:rPr>
          <w:rStyle w:val="StyleUnderline"/>
        </w:rPr>
        <w:t xml:space="preserve"> of respondents</w:t>
      </w:r>
      <w:r>
        <w:rPr>
          <w:sz w:val="14"/>
        </w:rPr>
        <w:t xml:space="preserve"> to the survey </w:t>
      </w:r>
      <w:r>
        <w:rPr>
          <w:rStyle w:val="StyleUnderline"/>
          <w:highlight w:val="cyan"/>
        </w:rPr>
        <w:t>say</w:t>
      </w:r>
      <w:r>
        <w:rPr>
          <w:rStyle w:val="StyleUnderline"/>
        </w:rPr>
        <w:t xml:space="preserve"> </w:t>
      </w:r>
      <w:r>
        <w:rPr>
          <w:rStyle w:val="Emphasis"/>
        </w:rPr>
        <w:t xml:space="preserve">present business </w:t>
      </w:r>
      <w:r>
        <w:rPr>
          <w:rStyle w:val="Emphasis"/>
          <w:highlight w:val="cyan"/>
        </w:rPr>
        <w:t>conditions</w:t>
      </w:r>
      <w:r>
        <w:rPr>
          <w:rStyle w:val="StyleUnderline"/>
          <w:highlight w:val="cyan"/>
        </w:rPr>
        <w:t xml:space="preserve"> are </w:t>
      </w:r>
      <w:r>
        <w:rPr>
          <w:rStyle w:val="Emphasis"/>
          <w:highlight w:val="cyan"/>
        </w:rPr>
        <w:t>improving</w:t>
      </w:r>
      <w:r>
        <w:rPr>
          <w:rStyle w:val="StyleUnderline"/>
          <w:highlight w:val="cyan"/>
        </w:rPr>
        <w:t xml:space="preserve"> and</w:t>
      </w:r>
      <w:r>
        <w:rPr>
          <w:rStyle w:val="StyleUnderline"/>
        </w:rPr>
        <w:t xml:space="preserve"> </w:t>
      </w:r>
      <w:r>
        <w:rPr>
          <w:rStyle w:val="Emphasis"/>
        </w:rPr>
        <w:t xml:space="preserve">more than </w:t>
      </w:r>
      <w:r>
        <w:rPr>
          <w:rStyle w:val="Emphasis"/>
          <w:highlight w:val="cyan"/>
        </w:rPr>
        <w:t>half</w:t>
      </w:r>
      <w:r>
        <w:rPr>
          <w:rStyle w:val="StyleUnderline"/>
        </w:rPr>
        <w:t xml:space="preserve"> </w:t>
      </w:r>
      <w:r>
        <w:rPr>
          <w:rStyle w:val="StyleUnderline"/>
          <w:highlight w:val="cyan"/>
        </w:rPr>
        <w:t>say</w:t>
      </w:r>
      <w:r>
        <w:rPr>
          <w:sz w:val="14"/>
        </w:rPr>
        <w:t xml:space="preserve"> their </w:t>
      </w:r>
      <w:r>
        <w:rPr>
          <w:rStyle w:val="StyleUnderline"/>
          <w:highlight w:val="cyan"/>
        </w:rPr>
        <w:t xml:space="preserve">sales are </w:t>
      </w:r>
      <w:r>
        <w:rPr>
          <w:rStyle w:val="Emphasis"/>
          <w:highlight w:val="cyan"/>
        </w:rPr>
        <w:t>strengthening</w:t>
      </w:r>
      <w:r>
        <w:rPr>
          <w:rStyle w:val="StyleUnderline"/>
          <w:highlight w:val="cyan"/>
        </w:rPr>
        <w:t>. Hiring and investment</w:t>
      </w:r>
      <w:r>
        <w:rPr>
          <w:rStyle w:val="StyleUnderline"/>
        </w:rPr>
        <w:t xml:space="preserve"> intentions</w:t>
      </w:r>
      <w:r>
        <w:rPr>
          <w:sz w:val="14"/>
        </w:rPr>
        <w:t xml:space="preserve"> aren’t as strong, but they </w:t>
      </w:r>
      <w:r>
        <w:rPr>
          <w:rStyle w:val="StyleUnderline"/>
        </w:rPr>
        <w:t xml:space="preserve">are </w:t>
      </w:r>
      <w:r>
        <w:rPr>
          <w:rStyle w:val="Emphasis"/>
        </w:rPr>
        <w:t xml:space="preserve">much </w:t>
      </w:r>
      <w:r>
        <w:rPr>
          <w:rStyle w:val="Emphasis"/>
          <w:highlight w:val="cyan"/>
        </w:rPr>
        <w:t>improved</w:t>
      </w:r>
      <w:r>
        <w:rPr>
          <w:rStyle w:val="StyleUnderline"/>
          <w:highlight w:val="cyan"/>
        </w:rPr>
        <w:t xml:space="preserve"> since the </w:t>
      </w:r>
      <w:r>
        <w:rPr>
          <w:rStyle w:val="Emphasis"/>
          <w:highlight w:val="cyan"/>
        </w:rPr>
        <w:t>dark days</w:t>
      </w:r>
      <w:r>
        <w:rPr>
          <w:rStyle w:val="Emphasis"/>
        </w:rPr>
        <w:t xml:space="preserve"> of the pandemic</w:t>
      </w:r>
      <w:r>
        <w:rPr>
          <w:sz w:val="14"/>
        </w:rPr>
        <w:t xml:space="preserve">. Demand for office space remains depressed, inventory accumulation is weak, and </w:t>
      </w:r>
      <w:r>
        <w:rPr>
          <w:rStyle w:val="StyleUnderline"/>
          <w:highlight w:val="cyan"/>
        </w:rPr>
        <w:t xml:space="preserve">though </w:t>
      </w:r>
      <w:r>
        <w:rPr>
          <w:rStyle w:val="Emphasis"/>
          <w:highlight w:val="cyan"/>
        </w:rPr>
        <w:t>financial conditions</w:t>
      </w:r>
      <w:r>
        <w:rPr>
          <w:rStyle w:val="StyleUnderline"/>
          <w:highlight w:val="cyan"/>
        </w:rPr>
        <w:t xml:space="preserve"> are good, they aren’t as good as</w:t>
      </w:r>
      <w:r>
        <w:t xml:space="preserve"> </w:t>
      </w:r>
      <w:r>
        <w:rPr>
          <w:sz w:val="14"/>
        </w:rPr>
        <w:t xml:space="preserve">they were </w:t>
      </w:r>
      <w:r>
        <w:rPr>
          <w:rStyle w:val="StyleUnderline"/>
          <w:highlight w:val="cyan"/>
        </w:rPr>
        <w:t>prior to the pandemic</w:t>
      </w:r>
      <w:r>
        <w:rPr>
          <w:sz w:val="14"/>
        </w:rPr>
        <w:t>.</w:t>
      </w:r>
    </w:p>
    <w:p w14:paraId="61279B7D" w14:textId="77777777" w:rsidR="00BD235D" w:rsidRDefault="00BD235D" w:rsidP="00BD235D">
      <w:pPr>
        <w:pStyle w:val="Heading4"/>
        <w:rPr>
          <w:rStyle w:val="Style13ptBold"/>
          <w:bCs w:val="0"/>
        </w:rPr>
      </w:pPr>
      <w:r>
        <w:rPr>
          <w:rStyle w:val="Style13ptBold"/>
          <w:b/>
        </w:rPr>
        <w:t xml:space="preserve">Consistent space regulations are key to business confidence </w:t>
      </w:r>
    </w:p>
    <w:p w14:paraId="4784E5D3" w14:textId="77777777" w:rsidR="00BD235D" w:rsidRDefault="00BD235D" w:rsidP="00BD235D">
      <w:r>
        <w:rPr>
          <w:rStyle w:val="Style13ptBold"/>
        </w:rPr>
        <w:t xml:space="preserve">Christensen ND  </w:t>
      </w:r>
      <w:r>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50719A35" w14:textId="77777777" w:rsidR="00BD235D" w:rsidRDefault="00BD235D" w:rsidP="00BD235D">
      <w:pPr>
        <w:rPr>
          <w:sz w:val="16"/>
        </w:rPr>
      </w:pPr>
      <w:r>
        <w:rPr>
          <w:sz w:val="16"/>
        </w:rPr>
        <w:t xml:space="preserve">Like most areas of economic activity, </w:t>
      </w:r>
      <w:r>
        <w:rPr>
          <w:rStyle w:val="StyleUnderline"/>
          <w:highlight w:val="cyan"/>
        </w:rPr>
        <w:t>space</w:t>
      </w:r>
      <w:r>
        <w:rPr>
          <w:rStyle w:val="StyleUnderline"/>
        </w:rPr>
        <w:t xml:space="preserve"> resource utilisation business plans </w:t>
      </w:r>
      <w:r>
        <w:rPr>
          <w:rStyle w:val="StyleUnderline"/>
          <w:highlight w:val="cyan"/>
        </w:rPr>
        <w:t>are based upon the ability to access a resource,</w:t>
      </w:r>
      <w:r>
        <w:rPr>
          <w:rStyle w:val="StyleUnderline"/>
        </w:rPr>
        <w:t xml:space="preserve"> produce a product, service, or goods based from the resource, </w:t>
      </w:r>
      <w:r>
        <w:rPr>
          <w:rStyle w:val="StyleUnderline"/>
          <w:highlight w:val="cyan"/>
        </w:rPr>
        <w:t>and produce revenue</w:t>
      </w:r>
      <w:r>
        <w:rPr>
          <w:rStyle w:val="StyleUnderline"/>
        </w:rPr>
        <w:t xml:space="preserve"> from that product based on established market activitie</w:t>
      </w:r>
      <w:r>
        <w:rPr>
          <w:sz w:val="16"/>
        </w:rPr>
        <w:t xml:space="preserve">s. An economic system requires a level of regulation and oversight to ensure it functions. </w:t>
      </w:r>
      <w:r>
        <w:rPr>
          <w:rStyle w:val="StyleUnderline"/>
          <w:highlight w:val="cyan"/>
        </w:rPr>
        <w:t>Regulatio</w:t>
      </w:r>
      <w:r>
        <w:rPr>
          <w:rStyle w:val="StyleUnderline"/>
        </w:rPr>
        <w:t xml:space="preserve">n and governmental oversight is part of an overall market framework </w:t>
      </w:r>
      <w:r>
        <w:rPr>
          <w:rStyle w:val="StyleUnderline"/>
          <w:highlight w:val="cyan"/>
        </w:rPr>
        <w:t>that provides stability and confidence</w:t>
      </w:r>
      <w:r>
        <w:rPr>
          <w:rStyle w:val="StyleUnderline"/>
        </w:rPr>
        <w:t xml:space="preserve"> in validity for commercial entities and those that </w:t>
      </w:r>
      <w:r>
        <w:rPr>
          <w:rStyle w:val="StyleUnderline"/>
          <w:highlight w:val="cyan"/>
        </w:rPr>
        <w:t>invest in them.</w:t>
      </w:r>
      <w:r>
        <w:rPr>
          <w:rStyle w:val="StyleUnderline"/>
        </w:rPr>
        <w:t xml:space="preserve"> Just as the commercial companies are in the initial stages of developing and validating hardware,</w:t>
      </w:r>
      <w:r>
        <w:rPr>
          <w:sz w:val="16"/>
        </w:rPr>
        <w:t xml:space="preserve"> governments have begun to establish regulatory and policy frameworks.</w:t>
      </w:r>
    </w:p>
    <w:p w14:paraId="3135B2D4" w14:textId="77777777" w:rsidR="00BD235D" w:rsidRDefault="00BD235D" w:rsidP="00BD235D">
      <w:pPr>
        <w:pStyle w:val="Heading4"/>
      </w:pPr>
      <w:r>
        <w:rPr>
          <w:b w:val="0"/>
        </w:rPr>
        <w:t>Business confidence is tied to economic growth</w:t>
      </w:r>
    </w:p>
    <w:p w14:paraId="741A451B" w14:textId="77777777" w:rsidR="00BD235D" w:rsidRDefault="00BD235D" w:rsidP="00BD235D">
      <w:r>
        <w:t xml:space="preserve">Sarah Chaney </w:t>
      </w:r>
      <w:r>
        <w:rPr>
          <w:rStyle w:val="Style13ptBold"/>
        </w:rPr>
        <w:t>Cambon 21</w:t>
      </w:r>
      <w: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2EDA11B3" w14:textId="77777777" w:rsidR="00BD235D" w:rsidRDefault="00BD235D" w:rsidP="00BD235D">
      <w:pPr>
        <w:rPr>
          <w:sz w:val="16"/>
        </w:rPr>
      </w:pPr>
      <w:r>
        <w:rPr>
          <w:rStyle w:val="StyleUnderline"/>
          <w:highlight w:val="cyan"/>
        </w:rPr>
        <w:t>Business investment is</w:t>
      </w:r>
      <w:r>
        <w:rPr>
          <w:rStyle w:val="StyleUnderline"/>
        </w:rPr>
        <w:t xml:space="preserve"> emerging as </w:t>
      </w:r>
      <w:r>
        <w:rPr>
          <w:rStyle w:val="StyleUnderline"/>
          <w:highlight w:val="cyan"/>
        </w:rPr>
        <w:t xml:space="preserve">a </w:t>
      </w:r>
      <w:r>
        <w:rPr>
          <w:rStyle w:val="Emphasis"/>
          <w:highlight w:val="cyan"/>
        </w:rPr>
        <w:t>powerful source</w:t>
      </w:r>
      <w:r>
        <w:rPr>
          <w:rStyle w:val="StyleUnderline"/>
          <w:highlight w:val="cyan"/>
        </w:rPr>
        <w:t xml:space="preserve"> of</w:t>
      </w:r>
      <w:r>
        <w:rPr>
          <w:rStyle w:val="StyleUnderline"/>
        </w:rPr>
        <w:t xml:space="preserve"> U.S. economic </w:t>
      </w:r>
      <w:r>
        <w:rPr>
          <w:rStyle w:val="StyleUnderline"/>
          <w:highlight w:val="cyan"/>
        </w:rPr>
        <w:t>growth that will</w:t>
      </w:r>
      <w:r>
        <w:rPr>
          <w:rStyle w:val="StyleUnderline"/>
        </w:rPr>
        <w:t xml:space="preserve"> likely help </w:t>
      </w:r>
      <w:r>
        <w:rPr>
          <w:rStyle w:val="Emphasis"/>
          <w:highlight w:val="cyan"/>
        </w:rPr>
        <w:t>sustain</w:t>
      </w:r>
      <w:r>
        <w:rPr>
          <w:rStyle w:val="Emphasis"/>
        </w:rPr>
        <w:t xml:space="preserve"> the </w:t>
      </w:r>
      <w:r>
        <w:rPr>
          <w:rStyle w:val="Emphasis"/>
          <w:highlight w:val="cyan"/>
        </w:rPr>
        <w:t>recovery</w:t>
      </w:r>
      <w:r>
        <w:rPr>
          <w:sz w:val="16"/>
        </w:rPr>
        <w:t>.</w:t>
      </w:r>
    </w:p>
    <w:p w14:paraId="7EE5C149" w14:textId="77777777" w:rsidR="00BD235D" w:rsidRDefault="00BD235D" w:rsidP="00BD235D">
      <w:pPr>
        <w:rPr>
          <w:sz w:val="16"/>
        </w:rPr>
      </w:pPr>
      <w:r>
        <w:rPr>
          <w:rStyle w:val="StyleUnderline"/>
          <w:highlight w:val="cyan"/>
        </w:rPr>
        <w:t>Companies</w:t>
      </w:r>
      <w:r>
        <w:rPr>
          <w:rStyle w:val="StyleUnderline"/>
        </w:rPr>
        <w:t xml:space="preserve"> are </w:t>
      </w:r>
      <w:r>
        <w:rPr>
          <w:rStyle w:val="Emphasis"/>
          <w:highlight w:val="cyan"/>
        </w:rPr>
        <w:t>ramp</w:t>
      </w:r>
      <w:r>
        <w:rPr>
          <w:rStyle w:val="Emphasis"/>
        </w:rPr>
        <w:t xml:space="preserve">ing </w:t>
      </w:r>
      <w:r>
        <w:rPr>
          <w:rStyle w:val="Emphasis"/>
          <w:highlight w:val="cyan"/>
        </w:rPr>
        <w:t>up</w:t>
      </w:r>
      <w:r>
        <w:rPr>
          <w:rStyle w:val="StyleUnderline"/>
        </w:rPr>
        <w:t xml:space="preserve"> orders for computers, machinery and software </w:t>
      </w:r>
      <w:r>
        <w:rPr>
          <w:rStyle w:val="StyleUnderline"/>
          <w:highlight w:val="cyan"/>
        </w:rPr>
        <w:t xml:space="preserve">as they </w:t>
      </w:r>
      <w:r>
        <w:rPr>
          <w:rStyle w:val="Emphasis"/>
          <w:highlight w:val="cyan"/>
        </w:rPr>
        <w:t>grow</w:t>
      </w:r>
      <w:r>
        <w:rPr>
          <w:rStyle w:val="Emphasis"/>
        </w:rPr>
        <w:t xml:space="preserve"> more </w:t>
      </w:r>
      <w:r>
        <w:rPr>
          <w:rStyle w:val="Emphasis"/>
          <w:highlight w:val="cyan"/>
        </w:rPr>
        <w:t>confident</w:t>
      </w:r>
      <w:r>
        <w:rPr>
          <w:rStyle w:val="StyleUnderline"/>
        </w:rPr>
        <w:t xml:space="preserve"> in the outlook</w:t>
      </w:r>
      <w:r>
        <w:rPr>
          <w:sz w:val="16"/>
        </w:rPr>
        <w:t>.</w:t>
      </w:r>
    </w:p>
    <w:p w14:paraId="4F3515BD" w14:textId="77777777" w:rsidR="00BD235D" w:rsidRDefault="00BD235D" w:rsidP="00BD235D">
      <w:pPr>
        <w:rPr>
          <w:sz w:val="16"/>
        </w:rPr>
      </w:pPr>
      <w:r>
        <w:rPr>
          <w:sz w:val="16"/>
        </w:rPr>
        <w:t xml:space="preserve">Nonresidential fixed investment, a proxy for </w:t>
      </w:r>
      <w:r>
        <w:rPr>
          <w:rStyle w:val="StyleUnderline"/>
        </w:rPr>
        <w:t>business spending, rose</w:t>
      </w:r>
      <w:r>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428FD631" w14:textId="77777777" w:rsidR="00BD235D" w:rsidRDefault="00BD235D" w:rsidP="00BD235D">
      <w:pPr>
        <w:rPr>
          <w:sz w:val="16"/>
        </w:rPr>
      </w:pPr>
      <w:r>
        <w:rPr>
          <w:sz w:val="16"/>
        </w:rPr>
        <w:t>Orders for nondefense capital goods excluding aircraft, another measure for business investment, are near the highest levels for records tracing back to the 1990s, separate Commerce Department figures show.</w:t>
      </w:r>
    </w:p>
    <w:p w14:paraId="2318EA2C" w14:textId="77777777" w:rsidR="00BD235D" w:rsidRDefault="00BD235D" w:rsidP="00BD235D">
      <w:pPr>
        <w:rPr>
          <w:sz w:val="16"/>
        </w:rPr>
      </w:pPr>
      <w:r>
        <w:rPr>
          <w:sz w:val="16"/>
        </w:rPr>
        <w:lastRenderedPageBreak/>
        <w:t>“</w:t>
      </w:r>
      <w:r>
        <w:rPr>
          <w:rStyle w:val="StyleUnderline"/>
          <w:highlight w:val="cyan"/>
        </w:rPr>
        <w:t>Business</w:t>
      </w:r>
      <w:r>
        <w:rPr>
          <w:rStyle w:val="StyleUnderline"/>
        </w:rPr>
        <w:t xml:space="preserve"> investment </w:t>
      </w:r>
      <w:r>
        <w:rPr>
          <w:rStyle w:val="StyleUnderline"/>
          <w:highlight w:val="cyan"/>
        </w:rPr>
        <w:t>has</w:t>
      </w:r>
      <w:r>
        <w:rPr>
          <w:rStyle w:val="StyleUnderline"/>
        </w:rPr>
        <w:t xml:space="preserve"> really </w:t>
      </w:r>
      <w:r>
        <w:rPr>
          <w:rStyle w:val="StyleUnderline"/>
          <w:highlight w:val="cyan"/>
        </w:rPr>
        <w:t xml:space="preserve">been an </w:t>
      </w:r>
      <w:r>
        <w:rPr>
          <w:rStyle w:val="Emphasis"/>
          <w:highlight w:val="cyan"/>
        </w:rPr>
        <w:t>important engine</w:t>
      </w:r>
      <w:r>
        <w:rPr>
          <w:rStyle w:val="StyleUnderline"/>
          <w:highlight w:val="cyan"/>
        </w:rPr>
        <w:t xml:space="preserve"> powering</w:t>
      </w:r>
      <w:r>
        <w:rPr>
          <w:rStyle w:val="StyleUnderline"/>
        </w:rPr>
        <w:t xml:space="preserve"> the U.S. economic </w:t>
      </w:r>
      <w:r>
        <w:rPr>
          <w:rStyle w:val="StyleUnderline"/>
          <w:highlight w:val="cyan"/>
        </w:rPr>
        <w:t>recovery</w:t>
      </w:r>
      <w:r>
        <w:rPr>
          <w:sz w:val="16"/>
        </w:rPr>
        <w:t>,” said Robert Rosener, senior U.S. economist at Morgan Stanley. “</w:t>
      </w:r>
      <w:r>
        <w:rPr>
          <w:rStyle w:val="StyleUnderline"/>
        </w:rPr>
        <w:t xml:space="preserve">In our outlook for the economy, it’s certainly one of the </w:t>
      </w:r>
      <w:r>
        <w:rPr>
          <w:rStyle w:val="Emphasis"/>
        </w:rPr>
        <w:t>bright spots</w:t>
      </w:r>
      <w:r>
        <w:rPr>
          <w:sz w:val="16"/>
        </w:rPr>
        <w:t>.”</w:t>
      </w:r>
    </w:p>
    <w:p w14:paraId="0DDC61B2" w14:textId="77777777" w:rsidR="00BD235D" w:rsidRDefault="00BD235D" w:rsidP="00BD235D">
      <w:pPr>
        <w:rPr>
          <w:sz w:val="16"/>
        </w:rPr>
      </w:pPr>
      <w:r>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5A9C969F" w14:textId="77777777" w:rsidR="00BD235D" w:rsidRDefault="00BD235D" w:rsidP="00BD235D">
      <w:pPr>
        <w:rPr>
          <w:sz w:val="16"/>
        </w:rPr>
      </w:pPr>
      <w:r>
        <w:rPr>
          <w:rStyle w:val="StyleUnderline"/>
          <w:highlight w:val="cyan"/>
        </w:rPr>
        <w:t>Robust</w:t>
      </w:r>
      <w:r>
        <w:rPr>
          <w:rStyle w:val="StyleUnderline"/>
        </w:rPr>
        <w:t xml:space="preserve"> capital </w:t>
      </w:r>
      <w:r>
        <w:rPr>
          <w:rStyle w:val="StyleUnderline"/>
          <w:highlight w:val="cyan"/>
        </w:rPr>
        <w:t xml:space="preserve">investment will be </w:t>
      </w:r>
      <w:r>
        <w:rPr>
          <w:rStyle w:val="Emphasis"/>
          <w:highlight w:val="cyan"/>
        </w:rPr>
        <w:t>key</w:t>
      </w:r>
      <w:r>
        <w:rPr>
          <w:rStyle w:val="StyleUnderline"/>
        </w:rPr>
        <w:t xml:space="preserve"> to ensuring that the recovery maintains strength </w:t>
      </w:r>
      <w:r>
        <w:rPr>
          <w:rStyle w:val="Emphasis"/>
          <w:highlight w:val="cyan"/>
        </w:rPr>
        <w:t>after</w:t>
      </w:r>
      <w:r>
        <w:rPr>
          <w:rStyle w:val="StyleUnderline"/>
        </w:rPr>
        <w:t xml:space="preserve"> the spending boost from fiscal </w:t>
      </w:r>
      <w:r>
        <w:rPr>
          <w:rStyle w:val="Emphasis"/>
          <w:highlight w:val="cyan"/>
        </w:rPr>
        <w:t>stimulus</w:t>
      </w:r>
      <w:r>
        <w:rPr>
          <w:rStyle w:val="StyleUnderline"/>
          <w:highlight w:val="cyan"/>
        </w:rPr>
        <w:t xml:space="preserve"> and</w:t>
      </w:r>
      <w:r>
        <w:rPr>
          <w:rStyle w:val="StyleUnderline"/>
        </w:rPr>
        <w:t xml:space="preserve"> </w:t>
      </w:r>
      <w:r>
        <w:rPr>
          <w:rStyle w:val="Emphasis"/>
        </w:rPr>
        <w:t xml:space="preserve">business </w:t>
      </w:r>
      <w:r>
        <w:rPr>
          <w:rStyle w:val="Emphasis"/>
          <w:highlight w:val="cyan"/>
        </w:rPr>
        <w:t>reopenings</w:t>
      </w:r>
      <w:r>
        <w:rPr>
          <w:rStyle w:val="StyleUnderline"/>
        </w:rPr>
        <w:t xml:space="preserve"> eventually </w:t>
      </w:r>
      <w:r>
        <w:rPr>
          <w:rStyle w:val="Emphasis"/>
          <w:highlight w:val="cyan"/>
        </w:rPr>
        <w:t>fade</w:t>
      </w:r>
      <w:r>
        <w:rPr>
          <w:rStyle w:val="StyleUnderline"/>
        </w:rPr>
        <w:t>s</w:t>
      </w:r>
      <w:r>
        <w:rPr>
          <w:sz w:val="16"/>
        </w:rPr>
        <w:t>, according to some economists.</w:t>
      </w:r>
    </w:p>
    <w:p w14:paraId="444B2B00" w14:textId="77777777" w:rsidR="00BD235D" w:rsidRDefault="00BD235D" w:rsidP="00BD235D">
      <w:pPr>
        <w:rPr>
          <w:sz w:val="16"/>
        </w:rPr>
      </w:pPr>
      <w:r>
        <w:rPr>
          <w:rStyle w:val="StyleUnderline"/>
        </w:rPr>
        <w:t xml:space="preserve">Rising business investment helps fuel </w:t>
      </w:r>
      <w:r>
        <w:rPr>
          <w:rStyle w:val="Emphasis"/>
        </w:rPr>
        <w:t>economic output</w:t>
      </w:r>
      <w:r>
        <w:rPr>
          <w:rStyle w:val="StyleUnderline"/>
        </w:rPr>
        <w:t>. It</w:t>
      </w:r>
      <w:r>
        <w:rPr>
          <w:sz w:val="16"/>
        </w:rPr>
        <w:t xml:space="preserve"> also </w:t>
      </w:r>
      <w:r>
        <w:rPr>
          <w:rStyle w:val="StyleUnderline"/>
        </w:rPr>
        <w:t xml:space="preserve">lifts </w:t>
      </w:r>
      <w:r>
        <w:rPr>
          <w:rStyle w:val="Emphasis"/>
        </w:rPr>
        <w:t>worker productivity</w:t>
      </w:r>
      <w:r>
        <w:rPr>
          <w:sz w:val="16"/>
        </w:rPr>
        <w:t>, or output per hour. That metric grew at a sluggish pace throughout the last economic expansion but is now showing signs of resurgence.</w:t>
      </w:r>
    </w:p>
    <w:p w14:paraId="12BD85A8" w14:textId="77777777" w:rsidR="00BD235D" w:rsidRDefault="00BD235D" w:rsidP="00BD235D">
      <w:pPr>
        <w:rPr>
          <w:sz w:val="16"/>
        </w:rPr>
      </w:pPr>
      <w:r>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0BBD2BAB" w14:textId="77777777" w:rsidR="00BD235D" w:rsidRDefault="00BD235D" w:rsidP="00BD235D">
      <w:pPr>
        <w:rPr>
          <w:sz w:val="16"/>
        </w:rPr>
      </w:pPr>
      <w:r>
        <w:rPr>
          <w:sz w:val="16"/>
        </w:rPr>
        <w:t>Businesses appear to be less risk-averse now, he said.</w:t>
      </w:r>
    </w:p>
    <w:p w14:paraId="7340E3FC" w14:textId="77777777" w:rsidR="00BD235D" w:rsidRDefault="00BD235D" w:rsidP="00BD235D">
      <w:pPr>
        <w:rPr>
          <w:sz w:val="16"/>
        </w:rPr>
      </w:pPr>
      <w:r>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1B77227A" w14:textId="77777777" w:rsidR="00BD235D" w:rsidRDefault="00BD235D" w:rsidP="00BD235D">
      <w:pPr>
        <w:rPr>
          <w:sz w:val="16"/>
        </w:rPr>
      </w:pPr>
      <w:r>
        <w:rPr>
          <w:sz w:val="16"/>
        </w:rPr>
        <w:t>Economists at Morgan Stanley predict that U.S. capital spending will rise to 116% of prerecession levels after three years. By comparison, investment took 10 years to reach those levels once the 2007-09 recession hit.</w:t>
      </w:r>
    </w:p>
    <w:p w14:paraId="44725366" w14:textId="77777777" w:rsidR="00BD235D" w:rsidRDefault="00BD235D" w:rsidP="00BD235D">
      <w:pPr>
        <w:rPr>
          <w:sz w:val="16"/>
        </w:rPr>
      </w:pPr>
      <w:r>
        <w:rPr>
          <w:rStyle w:val="StyleUnderline"/>
        </w:rPr>
        <w:t xml:space="preserve">Company </w:t>
      </w:r>
      <w:r>
        <w:rPr>
          <w:rStyle w:val="StyleUnderline"/>
          <w:highlight w:val="cyan"/>
        </w:rPr>
        <w:t xml:space="preserve">executives are </w:t>
      </w:r>
      <w:r>
        <w:rPr>
          <w:rStyle w:val="Emphasis"/>
          <w:highlight w:val="cyan"/>
        </w:rPr>
        <w:t>increasingly confident</w:t>
      </w:r>
      <w:r>
        <w:rPr>
          <w:rStyle w:val="StyleUnderline"/>
        </w:rPr>
        <w:t xml:space="preserve"> in the economy’s trajectory</w:t>
      </w:r>
      <w:r>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70F648EB" w14:textId="77777777" w:rsidR="00BD235D" w:rsidRDefault="00BD235D" w:rsidP="00BD235D">
      <w:pPr>
        <w:rPr>
          <w:sz w:val="16"/>
        </w:rPr>
      </w:pPr>
      <w:r>
        <w:rPr>
          <w:sz w:val="16"/>
        </w:rPr>
        <w:t>“We’re seeing really strong reopening demand, and a lot of times capital investment follows that,” said Joe Song, senior U.S. economist at BofA Securities.</w:t>
      </w:r>
    </w:p>
    <w:p w14:paraId="3358498C" w14:textId="77777777" w:rsidR="00BD235D" w:rsidRDefault="00BD235D" w:rsidP="00BD235D">
      <w:pPr>
        <w:rPr>
          <w:sz w:val="16"/>
        </w:rPr>
      </w:pPr>
      <w:r>
        <w:rPr>
          <w:sz w:val="16"/>
        </w:rPr>
        <w:t xml:space="preserve">Mr. Song added that </w:t>
      </w:r>
      <w:r>
        <w:rPr>
          <w:rStyle w:val="StyleUnderline"/>
          <w:highlight w:val="cyan"/>
        </w:rPr>
        <w:t xml:space="preserve">less </w:t>
      </w:r>
      <w:r>
        <w:rPr>
          <w:rStyle w:val="Emphasis"/>
          <w:highlight w:val="cyan"/>
        </w:rPr>
        <w:t>uncertainty</w:t>
      </w:r>
      <w:r>
        <w:rPr>
          <w:sz w:val="16"/>
        </w:rPr>
        <w:t xml:space="preserve"> regarding trade tensions between the U.S. and China </w:t>
      </w:r>
      <w:r>
        <w:rPr>
          <w:rStyle w:val="StyleUnderline"/>
        </w:rPr>
        <w:t>should</w:t>
      </w:r>
      <w:r>
        <w:rPr>
          <w:sz w:val="16"/>
        </w:rPr>
        <w:t xml:space="preserve"> further </w:t>
      </w:r>
      <w:r>
        <w:rPr>
          <w:rStyle w:val="Emphasis"/>
          <w:highlight w:val="cyan"/>
        </w:rPr>
        <w:t>underpin</w:t>
      </w:r>
      <w:r>
        <w:rPr>
          <w:rStyle w:val="StyleUnderline"/>
        </w:rPr>
        <w:t xml:space="preserve"> </w:t>
      </w:r>
      <w:r>
        <w:rPr>
          <w:rStyle w:val="Emphasis"/>
          <w:highlight w:val="cyan"/>
        </w:rPr>
        <w:t>bus</w:t>
      </w:r>
      <w:r>
        <w:rPr>
          <w:rStyle w:val="StyleUnderline"/>
        </w:rPr>
        <w:t xml:space="preserve">iness </w:t>
      </w:r>
      <w:r>
        <w:rPr>
          <w:rStyle w:val="Emphasis"/>
          <w:highlight w:val="cyan"/>
        </w:rPr>
        <w:t>con</w:t>
      </w:r>
      <w:r>
        <w:rPr>
          <w:rStyle w:val="StyleUnderline"/>
        </w:rPr>
        <w:t>fidence</w:t>
      </w:r>
      <w:r>
        <w:rPr>
          <w:sz w:val="16"/>
        </w:rPr>
        <w:t xml:space="preserve"> and investment. “</w:t>
      </w:r>
      <w:r>
        <w:rPr>
          <w:rStyle w:val="StyleUnderline"/>
        </w:rPr>
        <w:t xml:space="preserve">At the </w:t>
      </w:r>
      <w:r>
        <w:rPr>
          <w:rStyle w:val="Emphasis"/>
        </w:rPr>
        <w:t>very least</w:t>
      </w:r>
      <w:r>
        <w:rPr>
          <w:rStyle w:val="StyleUnderline"/>
        </w:rPr>
        <w:t xml:space="preserve">, </w:t>
      </w:r>
      <w:r>
        <w:rPr>
          <w:rStyle w:val="StyleUnderline"/>
          <w:highlight w:val="cyan"/>
        </w:rPr>
        <w:t>businesses</w:t>
      </w:r>
      <w:r>
        <w:rPr>
          <w:rStyle w:val="StyleUnderline"/>
        </w:rPr>
        <w:t xml:space="preserve"> will </w:t>
      </w:r>
      <w:r>
        <w:rPr>
          <w:rStyle w:val="Emphasis"/>
          <w:highlight w:val="cyan"/>
        </w:rPr>
        <w:t>understand</w:t>
      </w:r>
      <w:r>
        <w:rPr>
          <w:rStyle w:val="StyleUnderline"/>
          <w:highlight w:val="cyan"/>
        </w:rPr>
        <w:t xml:space="preserve"> the </w:t>
      </w:r>
      <w:r>
        <w:rPr>
          <w:rStyle w:val="Emphasis"/>
          <w:highlight w:val="cyan"/>
        </w:rPr>
        <w:t>strategy</w:t>
      </w:r>
      <w:r>
        <w:rPr>
          <w:rStyle w:val="StyleUnderline"/>
        </w:rPr>
        <w:t xml:space="preserve"> that the </w:t>
      </w:r>
      <w:r>
        <w:rPr>
          <w:rStyle w:val="StyleUnderline"/>
          <w:highlight w:val="cyan"/>
        </w:rPr>
        <w:t>Biden</w:t>
      </w:r>
      <w:r>
        <w:rPr>
          <w:sz w:val="16"/>
        </w:rPr>
        <w:t xml:space="preserve"> administration </w:t>
      </w:r>
      <w:r>
        <w:rPr>
          <w:rStyle w:val="StyleUnderline"/>
        </w:rPr>
        <w:t xml:space="preserve">is trying to </w:t>
      </w:r>
      <w:r>
        <w:rPr>
          <w:rStyle w:val="StyleUnderline"/>
          <w:highlight w:val="cyan"/>
        </w:rPr>
        <w:t>follow and</w:t>
      </w:r>
      <w:r>
        <w:rPr>
          <w:rStyle w:val="StyleUnderline"/>
        </w:rPr>
        <w:t xml:space="preserve"> will be </w:t>
      </w:r>
      <w:r>
        <w:rPr>
          <w:rStyle w:val="Emphasis"/>
        </w:rPr>
        <w:t xml:space="preserve">able to </w:t>
      </w:r>
      <w:r>
        <w:rPr>
          <w:rStyle w:val="Emphasis"/>
          <w:highlight w:val="cyan"/>
        </w:rPr>
        <w:t>plan</w:t>
      </w:r>
      <w:r>
        <w:rPr>
          <w:rStyle w:val="StyleUnderline"/>
          <w:highlight w:val="cyan"/>
        </w:rPr>
        <w:t xml:space="preserve"> around that</w:t>
      </w:r>
      <w:r>
        <w:rPr>
          <w:sz w:val="16"/>
        </w:rPr>
        <w:t>,” he said.</w:t>
      </w:r>
    </w:p>
    <w:p w14:paraId="5D0A422B" w14:textId="77777777" w:rsidR="00BD235D" w:rsidRDefault="00BD235D" w:rsidP="00BD235D">
      <w:pPr>
        <w:pStyle w:val="Heading4"/>
        <w:rPr>
          <w:rFonts w:cs="Times New Roman"/>
        </w:rPr>
      </w:pPr>
      <w:r>
        <w:rPr>
          <w:rFonts w:cs="Times New Roman"/>
          <w:b w:val="0"/>
        </w:rPr>
        <w:t xml:space="preserve">Decline </w:t>
      </w:r>
      <w:r>
        <w:rPr>
          <w:rFonts w:cs="Times New Roman"/>
          <w:b w:val="0"/>
          <w:u w:val="single"/>
        </w:rPr>
        <w:t>cascades</w:t>
      </w:r>
      <w:r>
        <w:rPr>
          <w:rFonts w:cs="Times New Roman"/>
          <w:b w:val="0"/>
        </w:rPr>
        <w:t>---nuclear war</w:t>
      </w:r>
    </w:p>
    <w:p w14:paraId="6D99624E" w14:textId="77777777" w:rsidR="00BD235D" w:rsidRDefault="00BD235D" w:rsidP="00BD235D">
      <w:r>
        <w:t xml:space="preserve">Dr. Mathew </w:t>
      </w:r>
      <w:r>
        <w:rPr>
          <w:rStyle w:val="Style13ptBold"/>
        </w:rPr>
        <w:t>Maavak 21</w:t>
      </w:r>
      <w:r>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05D3FC0" w14:textId="77777777" w:rsidR="00BD235D" w:rsidRDefault="00BD235D" w:rsidP="00BD235D">
      <w:pPr>
        <w:rPr>
          <w:sz w:val="12"/>
          <w:szCs w:val="18"/>
        </w:rPr>
      </w:pPr>
      <w:r>
        <w:rPr>
          <w:sz w:val="16"/>
        </w:rPr>
        <w:t xml:space="preserve">Various </w:t>
      </w:r>
      <w:r>
        <w:rPr>
          <w:rStyle w:val="StyleUnderline"/>
        </w:rPr>
        <w:t>scholars</w:t>
      </w:r>
      <w:r>
        <w:rPr>
          <w:sz w:val="16"/>
        </w:rPr>
        <w:t xml:space="preserve"> and institutions </w:t>
      </w:r>
      <w:r>
        <w:rPr>
          <w:rStyle w:val="StyleUnderline"/>
        </w:rPr>
        <w:t xml:space="preserve">regard </w:t>
      </w:r>
      <w:r>
        <w:rPr>
          <w:rStyle w:val="Emphasis"/>
        </w:rPr>
        <w:t>global social instability</w:t>
      </w:r>
      <w:r>
        <w:rPr>
          <w:rStyle w:val="StyleUnderline"/>
        </w:rPr>
        <w:t xml:space="preserve"> as the </w:t>
      </w:r>
      <w:r>
        <w:rPr>
          <w:rStyle w:val="Emphasis"/>
        </w:rPr>
        <w:t>greatest threat</w:t>
      </w:r>
      <w:r>
        <w:rPr>
          <w:sz w:val="16"/>
        </w:rPr>
        <w:t xml:space="preserve"> facing this decade. </w:t>
      </w:r>
      <w:r>
        <w:rPr>
          <w:rStyle w:val="StyleUnderline"/>
        </w:rPr>
        <w:t xml:space="preserve">The catalyst has been postulated to be </w:t>
      </w:r>
      <w:r>
        <w:rPr>
          <w:rStyle w:val="StyleUnderline"/>
          <w:highlight w:val="cyan"/>
        </w:rPr>
        <w:t xml:space="preserve">a </w:t>
      </w:r>
      <w:r>
        <w:rPr>
          <w:rStyle w:val="Emphasis"/>
          <w:highlight w:val="cyan"/>
        </w:rPr>
        <w:t>Second</w:t>
      </w:r>
      <w:r>
        <w:rPr>
          <w:rStyle w:val="Emphasis"/>
        </w:rPr>
        <w:t xml:space="preserve"> Great </w:t>
      </w:r>
      <w:r>
        <w:rPr>
          <w:rStyle w:val="Emphasis"/>
          <w:highlight w:val="cyan"/>
        </w:rPr>
        <w:t>Depression</w:t>
      </w:r>
      <w:r>
        <w:rPr>
          <w:rStyle w:val="StyleUnderline"/>
        </w:rPr>
        <w:t xml:space="preserve"> which, in turn, </w:t>
      </w:r>
      <w:r>
        <w:rPr>
          <w:rStyle w:val="StyleUnderline"/>
          <w:highlight w:val="cyan"/>
        </w:rPr>
        <w:t>will have</w:t>
      </w:r>
      <w:r>
        <w:rPr>
          <w:rStyle w:val="StyleUnderline"/>
        </w:rPr>
        <w:t xml:space="preserve"> </w:t>
      </w:r>
      <w:r>
        <w:rPr>
          <w:rStyle w:val="Emphasis"/>
        </w:rPr>
        <w:t xml:space="preserve">profound </w:t>
      </w:r>
      <w:r>
        <w:rPr>
          <w:rStyle w:val="Emphasis"/>
          <w:highlight w:val="cyan"/>
        </w:rPr>
        <w:t>implications</w:t>
      </w:r>
      <w:r>
        <w:rPr>
          <w:rStyle w:val="StyleUnderline"/>
          <w:highlight w:val="cyan"/>
        </w:rPr>
        <w:t xml:space="preserve"> for </w:t>
      </w:r>
      <w:r>
        <w:rPr>
          <w:rStyle w:val="Emphasis"/>
          <w:highlight w:val="cyan"/>
        </w:rPr>
        <w:t>global security</w:t>
      </w:r>
      <w:r>
        <w:rPr>
          <w:rStyle w:val="StyleUnderline"/>
        </w:rPr>
        <w:t xml:space="preserve"> and national integrity</w:t>
      </w:r>
      <w:r>
        <w:rPr>
          <w:sz w:val="16"/>
        </w:rPr>
        <w:t xml:space="preserve">. This paper, written from a broad systems perspective, illustrates how </w:t>
      </w:r>
      <w:r>
        <w:rPr>
          <w:rStyle w:val="StyleUnderline"/>
        </w:rPr>
        <w:t>emerging risks are</w:t>
      </w:r>
      <w:r>
        <w:rPr>
          <w:sz w:val="16"/>
        </w:rPr>
        <w:t xml:space="preserve"> getting more complex and </w:t>
      </w:r>
      <w:r>
        <w:rPr>
          <w:rStyle w:val="Emphasis"/>
        </w:rPr>
        <w:t>intertwined</w:t>
      </w:r>
      <w:r>
        <w:rPr>
          <w:sz w:val="16"/>
        </w:rPr>
        <w:t xml:space="preserve">; blurring boundaries between the economic, environmental, geopolitical, societal and technological taxonomy used by the World Economic Forum for its annual global risk forecasts. </w:t>
      </w:r>
      <w:r>
        <w:rPr>
          <w:rStyle w:val="Emphasis"/>
        </w:rPr>
        <w:t xml:space="preserve">Tight </w:t>
      </w:r>
      <w:r>
        <w:rPr>
          <w:rStyle w:val="Emphasis"/>
          <w:highlight w:val="cyan"/>
        </w:rPr>
        <w:t>couplings</w:t>
      </w:r>
      <w:r>
        <w:rPr>
          <w:rStyle w:val="StyleUnderline"/>
          <w:highlight w:val="cyan"/>
        </w:rPr>
        <w:t xml:space="preserve"> in</w:t>
      </w:r>
      <w:r>
        <w:rPr>
          <w:sz w:val="16"/>
        </w:rPr>
        <w:t xml:space="preserve"> our </w:t>
      </w:r>
      <w:r>
        <w:rPr>
          <w:rStyle w:val="Emphasis"/>
          <w:highlight w:val="cyan"/>
        </w:rPr>
        <w:t>global systems</w:t>
      </w:r>
      <w:r>
        <w:rPr>
          <w:rStyle w:val="StyleUnderline"/>
        </w:rPr>
        <w:t xml:space="preserve"> have</w:t>
      </w:r>
      <w:r>
        <w:rPr>
          <w:sz w:val="16"/>
        </w:rPr>
        <w:t xml:space="preserve"> also </w:t>
      </w:r>
      <w:r>
        <w:rPr>
          <w:rStyle w:val="StyleUnderline"/>
          <w:highlight w:val="cyan"/>
        </w:rPr>
        <w:t>enabled risks</w:t>
      </w:r>
      <w:r>
        <w:rPr>
          <w:rStyle w:val="StyleUnderline"/>
        </w:rPr>
        <w:t xml:space="preserve"> accrued </w:t>
      </w:r>
      <w:r>
        <w:rPr>
          <w:rStyle w:val="StyleUnderline"/>
          <w:highlight w:val="cyan"/>
        </w:rPr>
        <w:t xml:space="preserve">in </w:t>
      </w:r>
      <w:r>
        <w:rPr>
          <w:rStyle w:val="Emphasis"/>
          <w:highlight w:val="cyan"/>
        </w:rPr>
        <w:t>one area</w:t>
      </w:r>
      <w:r>
        <w:rPr>
          <w:rStyle w:val="StyleUnderline"/>
          <w:highlight w:val="cyan"/>
        </w:rPr>
        <w:t xml:space="preserve"> to </w:t>
      </w:r>
      <w:r>
        <w:rPr>
          <w:rStyle w:val="Emphasis"/>
          <w:highlight w:val="cyan"/>
        </w:rPr>
        <w:t>snowball</w:t>
      </w:r>
      <w:r>
        <w:rPr>
          <w:rStyle w:val="StyleUnderline"/>
          <w:highlight w:val="cyan"/>
        </w:rPr>
        <w:t xml:space="preserve"> into</w:t>
      </w:r>
      <w:r>
        <w:rPr>
          <w:rStyle w:val="StyleUnderline"/>
        </w:rPr>
        <w:t xml:space="preserve"> a </w:t>
      </w:r>
      <w:r>
        <w:rPr>
          <w:rStyle w:val="Emphasis"/>
          <w:highlight w:val="cyan"/>
        </w:rPr>
        <w:t>full-blown crisis</w:t>
      </w:r>
      <w:r>
        <w:rPr>
          <w:rStyle w:val="StyleUnderline"/>
          <w:highlight w:val="cyan"/>
        </w:rPr>
        <w:t xml:space="preserve"> </w:t>
      </w:r>
      <w:r>
        <w:rPr>
          <w:rStyle w:val="Emphasis"/>
          <w:highlight w:val="cyan"/>
        </w:rPr>
        <w:t>elsewhere</w:t>
      </w:r>
      <w:r>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4637482" w14:textId="77777777" w:rsidR="00BD235D" w:rsidRDefault="00BD235D" w:rsidP="00BD235D">
      <w:pPr>
        <w:rPr>
          <w:sz w:val="12"/>
          <w:szCs w:val="18"/>
        </w:rPr>
      </w:pPr>
      <w:r>
        <w:rPr>
          <w:sz w:val="12"/>
          <w:szCs w:val="18"/>
        </w:rPr>
        <w:t>Key Words: Global Systems, Emergence, VUCA, COVID-9, Social Instability, Big Tech, Great Reset</w:t>
      </w:r>
    </w:p>
    <w:p w14:paraId="767944D6" w14:textId="77777777" w:rsidR="00BD235D" w:rsidRDefault="00BD235D" w:rsidP="00BD235D">
      <w:pPr>
        <w:rPr>
          <w:sz w:val="12"/>
          <w:szCs w:val="18"/>
        </w:rPr>
      </w:pPr>
      <w:r>
        <w:rPr>
          <w:sz w:val="12"/>
          <w:szCs w:val="18"/>
        </w:rPr>
        <w:lastRenderedPageBreak/>
        <w:t>INTRODUCTION</w:t>
      </w:r>
    </w:p>
    <w:p w14:paraId="2552CCFD" w14:textId="77777777" w:rsidR="00BD235D" w:rsidRDefault="00BD235D" w:rsidP="00BD235D">
      <w:pPr>
        <w:rPr>
          <w:sz w:val="12"/>
          <w:szCs w:val="18"/>
        </w:rPr>
      </w:pPr>
      <w:r>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748EDA80" w14:textId="77777777" w:rsidR="00BD235D" w:rsidRDefault="00BD235D" w:rsidP="00BD235D">
      <w:pPr>
        <w:rPr>
          <w:sz w:val="16"/>
        </w:rPr>
      </w:pPr>
      <w:r>
        <w:rPr>
          <w:sz w:val="12"/>
          <w:szCs w:val="18"/>
        </w:rPr>
        <w:t>But what exactly is a global system? Our planet itself is an autonomous and selfsustaining mega-system, marked by periodic cycles and elemental vagaries.</w:t>
      </w:r>
      <w:r>
        <w:rPr>
          <w:sz w:val="16"/>
        </w:rPr>
        <w:t xml:space="preserve"> Human activities within however are not system isolates as our </w:t>
      </w:r>
      <w:r>
        <w:rPr>
          <w:rStyle w:val="StyleUnderline"/>
          <w:highlight w:val="cyan"/>
        </w:rPr>
        <w:t>banking</w:t>
      </w:r>
      <w:r>
        <w:rPr>
          <w:rStyle w:val="StyleUnderline"/>
        </w:rPr>
        <w:t xml:space="preserve">, utility, </w:t>
      </w:r>
      <w:r>
        <w:rPr>
          <w:rStyle w:val="StyleUnderline"/>
          <w:highlight w:val="cyan"/>
        </w:rPr>
        <w:t xml:space="preserve">farming, </w:t>
      </w:r>
      <w:r>
        <w:rPr>
          <w:rStyle w:val="Emphasis"/>
          <w:highlight w:val="cyan"/>
        </w:rPr>
        <w:t>health</w:t>
      </w:r>
      <w:r>
        <w:rPr>
          <w:rStyle w:val="StyleUnderline"/>
        </w:rPr>
        <w:t xml:space="preserve">care </w:t>
      </w:r>
      <w:r>
        <w:rPr>
          <w:rStyle w:val="StyleUnderline"/>
          <w:highlight w:val="cyan"/>
        </w:rPr>
        <w:t>and retail</w:t>
      </w:r>
      <w:r>
        <w:rPr>
          <w:rStyle w:val="StyleUnderline"/>
        </w:rPr>
        <w:t xml:space="preserve"> sectors etc. </w:t>
      </w:r>
      <w:r>
        <w:rPr>
          <w:rStyle w:val="StyleUnderline"/>
          <w:highlight w:val="cyan"/>
        </w:rPr>
        <w:t>are</w:t>
      </w:r>
      <w:r>
        <w:rPr>
          <w:rStyle w:val="StyleUnderline"/>
        </w:rPr>
        <w:t xml:space="preserve"> increasingly </w:t>
      </w:r>
      <w:r>
        <w:rPr>
          <w:rStyle w:val="Emphasis"/>
          <w:highlight w:val="cyan"/>
        </w:rPr>
        <w:t>entwined</w:t>
      </w:r>
      <w:r>
        <w:rPr>
          <w:rStyle w:val="StyleUnderline"/>
        </w:rPr>
        <w:t xml:space="preserve">. Risks accrued in </w:t>
      </w:r>
      <w:r>
        <w:rPr>
          <w:rStyle w:val="Emphasis"/>
        </w:rPr>
        <w:t>one system</w:t>
      </w:r>
      <w:r>
        <w:rPr>
          <w:rStyle w:val="StyleUnderline"/>
        </w:rPr>
        <w:t xml:space="preserve"> may </w:t>
      </w:r>
      <w:r>
        <w:rPr>
          <w:rStyle w:val="Emphasis"/>
        </w:rPr>
        <w:t>cascade</w:t>
      </w:r>
      <w:r>
        <w:rPr>
          <w:rStyle w:val="StyleUnderline"/>
        </w:rPr>
        <w:t xml:space="preserve"> into an </w:t>
      </w:r>
      <w:r>
        <w:rPr>
          <w:rStyle w:val="Emphasis"/>
        </w:rPr>
        <w:t>unforeseen crisis</w:t>
      </w:r>
      <w:r>
        <w:rPr>
          <w:sz w:val="16"/>
        </w:rPr>
        <w:t xml:space="preserve"> within and/or without (Choo, Smith &amp; McCusker, 2007). Scholars call this phenomenon “emergence”; one where </w:t>
      </w:r>
      <w:r>
        <w:rPr>
          <w:rStyle w:val="StyleUnderline"/>
        </w:rPr>
        <w:t xml:space="preserve">the behaviour of </w:t>
      </w:r>
      <w:r>
        <w:rPr>
          <w:rStyle w:val="Emphasis"/>
        </w:rPr>
        <w:t>intersecting systems</w:t>
      </w:r>
      <w:r>
        <w:rPr>
          <w:rStyle w:val="StyleUnderline"/>
        </w:rPr>
        <w:t xml:space="preserve"> is determined by </w:t>
      </w:r>
      <w:r>
        <w:rPr>
          <w:rStyle w:val="Emphasis"/>
        </w:rPr>
        <w:t>complex</w:t>
      </w:r>
      <w:r>
        <w:rPr>
          <w:rStyle w:val="StyleUnderline"/>
        </w:rPr>
        <w:t xml:space="preserve"> and largely </w:t>
      </w:r>
      <w:r>
        <w:rPr>
          <w:rStyle w:val="Emphasis"/>
        </w:rPr>
        <w:t>invisible interactions</w:t>
      </w:r>
      <w:r>
        <w:rPr>
          <w:rStyle w:val="StyleUnderline"/>
        </w:rPr>
        <w:t xml:space="preserve"> at the </w:t>
      </w:r>
      <w:r>
        <w:rPr>
          <w:rStyle w:val="Emphasis"/>
        </w:rPr>
        <w:t>substratum</w:t>
      </w:r>
      <w:r>
        <w:rPr>
          <w:sz w:val="16"/>
        </w:rPr>
        <w:t xml:space="preserve"> (Goldstein, 1999; Holland, 1998).</w:t>
      </w:r>
    </w:p>
    <w:p w14:paraId="2761637A" w14:textId="77777777" w:rsidR="00BD235D" w:rsidRDefault="00BD235D" w:rsidP="00BD235D">
      <w:pPr>
        <w:rPr>
          <w:sz w:val="12"/>
          <w:szCs w:val="18"/>
        </w:rPr>
      </w:pPr>
      <w:r>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5E320647" w14:textId="77777777" w:rsidR="00BD235D" w:rsidRDefault="00BD235D" w:rsidP="00BD235D">
      <w:pPr>
        <w:rPr>
          <w:sz w:val="12"/>
          <w:szCs w:val="18"/>
        </w:rPr>
      </w:pPr>
      <w:r>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4027AC28" w14:textId="77777777" w:rsidR="00BD235D" w:rsidRDefault="00BD235D" w:rsidP="00BD235D">
      <w:pPr>
        <w:rPr>
          <w:sz w:val="12"/>
          <w:szCs w:val="18"/>
        </w:rPr>
      </w:pPr>
      <w:r>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4D04569E" w14:textId="77777777" w:rsidR="00BD235D" w:rsidRDefault="00BD235D" w:rsidP="00BD235D">
      <w:pPr>
        <w:rPr>
          <w:sz w:val="12"/>
          <w:szCs w:val="18"/>
        </w:rPr>
      </w:pPr>
      <w:r>
        <w:rPr>
          <w:sz w:val="12"/>
          <w:szCs w:val="18"/>
        </w:rPr>
        <w:t>METHODOLOGY</w:t>
      </w:r>
    </w:p>
    <w:p w14:paraId="3A7BCE4E" w14:textId="77777777" w:rsidR="00BD235D" w:rsidRDefault="00BD235D" w:rsidP="00BD235D">
      <w:pPr>
        <w:rPr>
          <w:sz w:val="12"/>
          <w:szCs w:val="18"/>
        </w:rPr>
      </w:pPr>
      <w:r>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3AA6572F" w14:textId="77777777" w:rsidR="00BD235D" w:rsidRDefault="00BD235D" w:rsidP="00BD235D">
      <w:pPr>
        <w:ind w:left="720"/>
        <w:rPr>
          <w:sz w:val="12"/>
          <w:szCs w:val="18"/>
        </w:rPr>
      </w:pPr>
      <w:r>
        <w:rPr>
          <w:sz w:val="12"/>
          <w:szCs w:val="18"/>
        </w:rPr>
        <w:t>• Diminishing diversity (or increasing homogeneity) of actors in the global system (Boli &amp; Thomas, 1997; Meyer, 2000; Young et al, 2006);</w:t>
      </w:r>
    </w:p>
    <w:p w14:paraId="1A6B7F8B" w14:textId="77777777" w:rsidR="00BD235D" w:rsidRDefault="00BD235D" w:rsidP="00BD235D">
      <w:pPr>
        <w:ind w:left="720"/>
        <w:rPr>
          <w:sz w:val="12"/>
          <w:szCs w:val="18"/>
        </w:rPr>
      </w:pPr>
      <w:r>
        <w:rPr>
          <w:sz w:val="12"/>
          <w:szCs w:val="18"/>
        </w:rPr>
        <w:t>• Interconnections in the global system (Homer-Dixon et al, 2015; Lee &amp; Preston, 2012);</w:t>
      </w:r>
    </w:p>
    <w:p w14:paraId="2908A654" w14:textId="77777777" w:rsidR="00BD235D" w:rsidRDefault="00BD235D" w:rsidP="00BD235D">
      <w:pPr>
        <w:ind w:left="720"/>
        <w:rPr>
          <w:sz w:val="12"/>
          <w:szCs w:val="18"/>
        </w:rPr>
      </w:pPr>
      <w:r>
        <w:rPr>
          <w:sz w:val="12"/>
          <w:szCs w:val="18"/>
        </w:rPr>
        <w:t>• Interactions of actors, events and components in the global system (Buldyrev et al, 2010; Bashan et al, 2013; Homer-Dixon et al, 2015); and</w:t>
      </w:r>
    </w:p>
    <w:p w14:paraId="4BE1AC26" w14:textId="77777777" w:rsidR="00BD235D" w:rsidRDefault="00BD235D" w:rsidP="00BD235D">
      <w:pPr>
        <w:ind w:left="720"/>
        <w:rPr>
          <w:sz w:val="12"/>
          <w:szCs w:val="18"/>
        </w:rPr>
      </w:pPr>
      <w:r>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2B95FA28" w14:textId="77777777" w:rsidR="00BD235D" w:rsidRDefault="00BD235D" w:rsidP="00BD235D">
      <w:pPr>
        <w:rPr>
          <w:sz w:val="12"/>
          <w:szCs w:val="18"/>
        </w:rPr>
      </w:pPr>
      <w:r>
        <w:rPr>
          <w:sz w:val="12"/>
          <w:szCs w:val="18"/>
        </w:rPr>
        <w:t>ECONOMY</w:t>
      </w:r>
    </w:p>
    <w:p w14:paraId="33AAADE5" w14:textId="77777777" w:rsidR="00BD235D" w:rsidRDefault="00BD235D" w:rsidP="00BD235D">
      <w:pPr>
        <w:rPr>
          <w:sz w:val="16"/>
        </w:rPr>
      </w:pPr>
      <w:r>
        <w:rPr>
          <w:sz w:val="16"/>
        </w:rPr>
        <w:t>According to Professor Stanislaw Drozdz (2018) of the Polish Academy of Sciences, “</w:t>
      </w:r>
      <w:r>
        <w:rPr>
          <w:rStyle w:val="StyleUnderline"/>
        </w:rPr>
        <w:t>a global financial crash</w:t>
      </w:r>
      <w:r>
        <w:rPr>
          <w:sz w:val="16"/>
        </w:rPr>
        <w:t xml:space="preserve"> of a previously unprecedented scale is highly probable” by the mid- 2020s. This </w:t>
      </w:r>
      <w:r>
        <w:rPr>
          <w:rStyle w:val="StyleUnderline"/>
        </w:rPr>
        <w:t xml:space="preserve">will lead to a </w:t>
      </w:r>
      <w:r>
        <w:rPr>
          <w:rStyle w:val="Emphasis"/>
        </w:rPr>
        <w:t>trickle-down meltdown</w:t>
      </w:r>
      <w:r>
        <w:rPr>
          <w:rStyle w:val="StyleUnderline"/>
        </w:rPr>
        <w:t xml:space="preserve">, impacting </w:t>
      </w:r>
      <w:r>
        <w:rPr>
          <w:rStyle w:val="Emphasis"/>
        </w:rPr>
        <w:t>all areas</w:t>
      </w:r>
      <w:r>
        <w:rPr>
          <w:rStyle w:val="StyleUnderline"/>
        </w:rPr>
        <w:t xml:space="preserve"> of human activity</w:t>
      </w:r>
      <w:r>
        <w:rPr>
          <w:sz w:val="16"/>
        </w:rPr>
        <w:t>.</w:t>
      </w:r>
    </w:p>
    <w:p w14:paraId="35DDEA1B" w14:textId="77777777" w:rsidR="00BD235D" w:rsidRDefault="00BD235D" w:rsidP="00BD235D">
      <w:pPr>
        <w:rPr>
          <w:sz w:val="12"/>
          <w:szCs w:val="18"/>
        </w:rPr>
      </w:pPr>
      <w:r>
        <w:rPr>
          <w:sz w:val="16"/>
        </w:rPr>
        <w:t xml:space="preserve">The economist John Mauldin (2018) similarly warns that the “2020s might be the worst decade in US history” </w:t>
      </w:r>
      <w:r>
        <w:rPr>
          <w:rStyle w:val="StyleUnderline"/>
        </w:rPr>
        <w:t>and</w:t>
      </w:r>
      <w:r>
        <w:rPr>
          <w:sz w:val="16"/>
        </w:rPr>
        <w:t xml:space="preserve"> may </w:t>
      </w:r>
      <w:r>
        <w:rPr>
          <w:rStyle w:val="StyleUnderline"/>
        </w:rPr>
        <w:t xml:space="preserve">lead to a </w:t>
      </w:r>
      <w:r>
        <w:rPr>
          <w:rStyle w:val="Emphasis"/>
        </w:rPr>
        <w:t>Second Great Depression</w:t>
      </w:r>
      <w:r>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1D6AE554" w14:textId="77777777" w:rsidR="00BD235D" w:rsidRDefault="00BD235D" w:rsidP="00BD235D">
      <w:pPr>
        <w:rPr>
          <w:sz w:val="12"/>
          <w:szCs w:val="18"/>
        </w:rPr>
      </w:pPr>
      <w:r>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28EC80FD" w14:textId="77777777" w:rsidR="00BD235D" w:rsidRDefault="00BD235D" w:rsidP="00BD235D">
      <w:pPr>
        <w:rPr>
          <w:sz w:val="12"/>
          <w:szCs w:val="18"/>
        </w:rPr>
      </w:pPr>
      <w:r>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141D299A" w14:textId="77777777" w:rsidR="00BD235D" w:rsidRDefault="00BD235D" w:rsidP="00BD235D">
      <w:pPr>
        <w:rPr>
          <w:sz w:val="16"/>
        </w:rPr>
      </w:pPr>
      <w:r>
        <w:rPr>
          <w:rStyle w:val="StyleUnderline"/>
          <w:highlight w:val="cyan"/>
        </w:rPr>
        <w:t>Economic stressors</w:t>
      </w:r>
      <w:r>
        <w:rPr>
          <w:sz w:val="16"/>
        </w:rPr>
        <w:t xml:space="preserve">, in transcendent VUCA fashion, </w:t>
      </w:r>
      <w:r>
        <w:rPr>
          <w:rStyle w:val="StyleUnderline"/>
        </w:rPr>
        <w:t>may</w:t>
      </w:r>
      <w:r>
        <w:rPr>
          <w:sz w:val="16"/>
        </w:rPr>
        <w:t xml:space="preserve"> also </w:t>
      </w:r>
      <w:r>
        <w:rPr>
          <w:rStyle w:val="StyleUnderline"/>
          <w:highlight w:val="cyan"/>
        </w:rPr>
        <w:t>induce</w:t>
      </w:r>
      <w:r>
        <w:rPr>
          <w:rStyle w:val="StyleUnderline"/>
        </w:rPr>
        <w:t xml:space="preserve"> </w:t>
      </w:r>
      <w:r>
        <w:rPr>
          <w:rStyle w:val="Emphasis"/>
        </w:rPr>
        <w:t xml:space="preserve">radical </w:t>
      </w:r>
      <w:r>
        <w:rPr>
          <w:rStyle w:val="Emphasis"/>
          <w:highlight w:val="cyan"/>
        </w:rPr>
        <w:t>geopolitical realignments</w:t>
      </w:r>
      <w:r>
        <w:rPr>
          <w:rStyle w:val="StyleUnderline"/>
        </w:rPr>
        <w:t xml:space="preserve">. Bullions now carry more weight than NATO’s </w:t>
      </w:r>
      <w:r>
        <w:rPr>
          <w:rStyle w:val="Emphasis"/>
        </w:rPr>
        <w:t>security guarantees</w:t>
      </w:r>
      <w:r>
        <w:rPr>
          <w:rStyle w:val="StyleUnderline"/>
        </w:rPr>
        <w:t xml:space="preserve"> in </w:t>
      </w:r>
      <w:r>
        <w:rPr>
          <w:rStyle w:val="Emphasis"/>
        </w:rPr>
        <w:t>Eastern Europe</w:t>
      </w:r>
      <w:r>
        <w:rPr>
          <w:sz w:val="16"/>
        </w:rPr>
        <w:t>. After Poland repatriated 100 tons of gold from the Bank of England in 2019, Slovakia, Serbia and Hungary quickly followed suit.</w:t>
      </w:r>
    </w:p>
    <w:p w14:paraId="3DD1BB8F" w14:textId="77777777" w:rsidR="00BD235D" w:rsidRDefault="00BD235D" w:rsidP="00BD235D">
      <w:pPr>
        <w:rPr>
          <w:sz w:val="16"/>
        </w:rPr>
      </w:pPr>
      <w:r>
        <w:rPr>
          <w:sz w:val="16"/>
        </w:rPr>
        <w:t xml:space="preserve">According to former Slovak Premier Robert Fico, </w:t>
      </w:r>
      <w:r>
        <w:rPr>
          <w:rStyle w:val="StyleUnderline"/>
        </w:rPr>
        <w:t xml:space="preserve">this </w:t>
      </w:r>
      <w:r>
        <w:rPr>
          <w:rStyle w:val="Emphasis"/>
        </w:rPr>
        <w:t>erosion</w:t>
      </w:r>
      <w:r>
        <w:rPr>
          <w:rStyle w:val="StyleUnderline"/>
        </w:rPr>
        <w:t xml:space="preserve"> in </w:t>
      </w:r>
      <w:r>
        <w:rPr>
          <w:rStyle w:val="Emphasis"/>
        </w:rPr>
        <w:t>regional trust</w:t>
      </w:r>
      <w:r>
        <w:rPr>
          <w:rStyle w:val="StyleUnderline"/>
        </w:rPr>
        <w:t xml:space="preserve"> was based on historical precedents</w:t>
      </w:r>
      <w:r>
        <w:rPr>
          <w:sz w:val="16"/>
        </w:rPr>
        <w:t xml:space="preserve"> – in particular the 1938 Munich Agreement which ceded Czechoslovakia’s Sudetenland to Nazi Germany. As Fico reiterated (Dudik &amp; Tomek, 2019):</w:t>
      </w:r>
    </w:p>
    <w:p w14:paraId="321522C9" w14:textId="77777777" w:rsidR="00BD235D" w:rsidRDefault="00BD235D" w:rsidP="00BD235D">
      <w:pPr>
        <w:ind w:left="720"/>
        <w:rPr>
          <w:sz w:val="16"/>
        </w:rPr>
      </w:pPr>
      <w:r>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FE43795" w14:textId="77777777" w:rsidR="00BD235D" w:rsidRDefault="00BD235D" w:rsidP="00BD235D">
      <w:pPr>
        <w:rPr>
          <w:sz w:val="16"/>
        </w:rPr>
      </w:pPr>
      <w:r>
        <w:rPr>
          <w:sz w:val="16"/>
        </w:rPr>
        <w:lastRenderedPageBreak/>
        <w:t xml:space="preserve">President Aleksandar Vucic of Serbia (a non-NATO nation) justified his central bank’s gold-repatriation program by hinting at economic headwinds ahead: “We see in which direction the crisis in the world is moving” (Dudik &amp; Tomek, 2019). Indeed, </w:t>
      </w:r>
      <w:r>
        <w:rPr>
          <w:rStyle w:val="StyleUnderline"/>
          <w:highlight w:val="cyan"/>
        </w:rPr>
        <w:t>with</w:t>
      </w:r>
      <w:r>
        <w:rPr>
          <w:rStyle w:val="StyleUnderline"/>
        </w:rPr>
        <w:t xml:space="preserve"> two global Titanics – the </w:t>
      </w:r>
      <w:r>
        <w:rPr>
          <w:rStyle w:val="Emphasis"/>
          <w:highlight w:val="cyan"/>
        </w:rPr>
        <w:t>U</w:t>
      </w:r>
      <w:r>
        <w:rPr>
          <w:sz w:val="16"/>
        </w:rPr>
        <w:t xml:space="preserve">nited </w:t>
      </w:r>
      <w:r>
        <w:rPr>
          <w:rStyle w:val="Emphasis"/>
          <w:highlight w:val="cyan"/>
        </w:rPr>
        <w:t>S</w:t>
      </w:r>
      <w:r>
        <w:rPr>
          <w:sz w:val="16"/>
        </w:rPr>
        <w:t xml:space="preserve">tates </w:t>
      </w:r>
      <w:r>
        <w:rPr>
          <w:rStyle w:val="StyleUnderline"/>
          <w:highlight w:val="cyan"/>
        </w:rPr>
        <w:t>and China</w:t>
      </w:r>
      <w:r>
        <w:rPr>
          <w:sz w:val="16"/>
        </w:rPr>
        <w:t xml:space="preserve"> – set </w:t>
      </w:r>
      <w:r>
        <w:rPr>
          <w:rStyle w:val="StyleUnderline"/>
        </w:rPr>
        <w:t xml:space="preserve">on a </w:t>
      </w:r>
      <w:r>
        <w:rPr>
          <w:rStyle w:val="Emphasis"/>
        </w:rPr>
        <w:t>collision course</w:t>
      </w:r>
      <w:r>
        <w:rPr>
          <w:sz w:val="16"/>
        </w:rPr>
        <w:t xml:space="preserve"> with a quadrillions-denominated iceberg in the middle, and a viral outbreak on its tip, </w:t>
      </w:r>
      <w:r>
        <w:rPr>
          <w:rStyle w:val="StyleUnderline"/>
        </w:rPr>
        <w:t xml:space="preserve">the </w:t>
      </w:r>
      <w:r>
        <w:rPr>
          <w:rStyle w:val="Emphasis"/>
        </w:rPr>
        <w:t xml:space="preserve">seismic </w:t>
      </w:r>
      <w:r>
        <w:rPr>
          <w:rStyle w:val="Emphasis"/>
          <w:highlight w:val="cyan"/>
        </w:rPr>
        <w:t>ripples</w:t>
      </w:r>
      <w:r>
        <w:rPr>
          <w:rStyle w:val="StyleUnderline"/>
          <w:highlight w:val="cyan"/>
        </w:rPr>
        <w:t xml:space="preserve"> will be felt</w:t>
      </w:r>
      <w:r>
        <w:rPr>
          <w:rStyle w:val="StyleUnderline"/>
        </w:rPr>
        <w:t xml:space="preserve"> </w:t>
      </w:r>
      <w:r>
        <w:rPr>
          <w:rStyle w:val="Emphasis"/>
        </w:rPr>
        <w:t>far</w:t>
      </w:r>
      <w:r>
        <w:rPr>
          <w:rStyle w:val="StyleUnderline"/>
        </w:rPr>
        <w:t xml:space="preserve">, </w:t>
      </w:r>
      <w:r>
        <w:rPr>
          <w:rStyle w:val="Emphasis"/>
        </w:rPr>
        <w:t>wide</w:t>
      </w:r>
      <w:r>
        <w:rPr>
          <w:rStyle w:val="StyleUnderline"/>
        </w:rPr>
        <w:t xml:space="preserve"> and for a </w:t>
      </w:r>
      <w:r>
        <w:rPr>
          <w:rStyle w:val="Emphasis"/>
        </w:rPr>
        <w:t>considerable period</w:t>
      </w:r>
      <w:r>
        <w:rPr>
          <w:sz w:val="16"/>
        </w:rPr>
        <w:t>.</w:t>
      </w:r>
    </w:p>
    <w:p w14:paraId="213542AC" w14:textId="77777777" w:rsidR="00BD235D" w:rsidRDefault="00BD235D" w:rsidP="00BD235D">
      <w:pPr>
        <w:rPr>
          <w:sz w:val="12"/>
          <w:szCs w:val="18"/>
        </w:rPr>
      </w:pPr>
      <w:r>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34B778F" w14:textId="77777777" w:rsidR="00BD235D" w:rsidRDefault="00BD235D" w:rsidP="00BD235D">
      <w:pPr>
        <w:rPr>
          <w:sz w:val="12"/>
          <w:szCs w:val="18"/>
        </w:rPr>
      </w:pPr>
      <w:r>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51366FD5" w14:textId="77777777" w:rsidR="00BD235D" w:rsidRDefault="00BD235D" w:rsidP="00BD235D">
      <w:pPr>
        <w:rPr>
          <w:sz w:val="12"/>
          <w:szCs w:val="18"/>
        </w:rPr>
      </w:pPr>
      <w:r>
        <w:rPr>
          <w:sz w:val="12"/>
          <w:szCs w:val="18"/>
        </w:rPr>
        <w:t>ENVIRONMENTAL</w:t>
      </w:r>
    </w:p>
    <w:p w14:paraId="306D11C6" w14:textId="77777777" w:rsidR="00BD235D" w:rsidRDefault="00BD235D" w:rsidP="00BD235D">
      <w:pPr>
        <w:rPr>
          <w:sz w:val="16"/>
        </w:rPr>
      </w:pPr>
      <w:r>
        <w:rPr>
          <w:rStyle w:val="StyleUnderline"/>
        </w:rPr>
        <w:t xml:space="preserve">What happens to the </w:t>
      </w:r>
      <w:r>
        <w:rPr>
          <w:rStyle w:val="Emphasis"/>
        </w:rPr>
        <w:t>environment</w:t>
      </w:r>
      <w:r>
        <w:rPr>
          <w:rStyle w:val="StyleUnderline"/>
        </w:rPr>
        <w:t xml:space="preserve"> when our </w:t>
      </w:r>
      <w:r>
        <w:rPr>
          <w:rStyle w:val="Emphasis"/>
        </w:rPr>
        <w:t>economies implode</w:t>
      </w:r>
      <w:r>
        <w:rPr>
          <w:rStyle w:val="StyleUnderline"/>
        </w:rPr>
        <w:t xml:space="preserve">? </w:t>
      </w:r>
      <w:r>
        <w:rPr>
          <w:rStyle w:val="StyleUnderline"/>
          <w:highlight w:val="cyan"/>
        </w:rPr>
        <w:t>Think of</w:t>
      </w:r>
      <w:r>
        <w:rPr>
          <w:rStyle w:val="StyleUnderline"/>
        </w:rPr>
        <w:t xml:space="preserve"> a </w:t>
      </w:r>
      <w:r>
        <w:rPr>
          <w:rStyle w:val="Emphasis"/>
          <w:highlight w:val="cyan"/>
        </w:rPr>
        <w:t>debt-laden</w:t>
      </w:r>
      <w:r>
        <w:rPr>
          <w:rStyle w:val="StyleUnderline"/>
          <w:highlight w:val="cyan"/>
        </w:rPr>
        <w:t xml:space="preserve"> workforce at</w:t>
      </w:r>
      <w:r>
        <w:rPr>
          <w:rStyle w:val="StyleUnderline"/>
        </w:rPr>
        <w:t xml:space="preserve"> sensitive </w:t>
      </w:r>
      <w:r>
        <w:rPr>
          <w:rStyle w:val="Emphasis"/>
          <w:highlight w:val="cyan"/>
        </w:rPr>
        <w:t>nuclear</w:t>
      </w:r>
      <w:r>
        <w:rPr>
          <w:rStyle w:val="StyleUnderline"/>
          <w:highlight w:val="cyan"/>
        </w:rPr>
        <w:t xml:space="preserve"> and </w:t>
      </w:r>
      <w:r>
        <w:rPr>
          <w:rStyle w:val="Emphasis"/>
          <w:highlight w:val="cyan"/>
        </w:rPr>
        <w:t>chemical plants</w:t>
      </w:r>
      <w:r>
        <w:rPr>
          <w:rStyle w:val="StyleUnderline"/>
        </w:rPr>
        <w:t xml:space="preserve">, along </w:t>
      </w:r>
      <w:r>
        <w:rPr>
          <w:rStyle w:val="StyleUnderline"/>
          <w:highlight w:val="cyan"/>
        </w:rPr>
        <w:t>with a</w:t>
      </w:r>
      <w:r>
        <w:rPr>
          <w:rStyle w:val="StyleUnderline"/>
        </w:rPr>
        <w:t xml:space="preserve"> concomitant </w:t>
      </w:r>
      <w:r>
        <w:rPr>
          <w:rStyle w:val="Emphasis"/>
          <w:highlight w:val="cyan"/>
        </w:rPr>
        <w:t>surge</w:t>
      </w:r>
      <w:r>
        <w:rPr>
          <w:rStyle w:val="StyleUnderline"/>
          <w:highlight w:val="cyan"/>
        </w:rPr>
        <w:t xml:space="preserve"> in</w:t>
      </w:r>
      <w:r>
        <w:rPr>
          <w:rStyle w:val="StyleUnderline"/>
        </w:rPr>
        <w:t xml:space="preserve"> </w:t>
      </w:r>
      <w:r>
        <w:rPr>
          <w:rStyle w:val="Emphasis"/>
        </w:rPr>
        <w:t xml:space="preserve">industrial </w:t>
      </w:r>
      <w:r>
        <w:rPr>
          <w:rStyle w:val="Emphasis"/>
          <w:highlight w:val="cyan"/>
        </w:rPr>
        <w:t>accidents</w:t>
      </w:r>
      <w:r>
        <w:rPr>
          <w:rStyle w:val="StyleUnderline"/>
        </w:rPr>
        <w:t xml:space="preserve">? </w:t>
      </w:r>
      <w:r>
        <w:rPr>
          <w:rStyle w:val="Emphasis"/>
        </w:rPr>
        <w:t>Economic stressors</w:t>
      </w:r>
      <w:r>
        <w:rPr>
          <w:sz w:val="16"/>
        </w:rPr>
        <w:t xml:space="preserve">, workforce demoralization and rampant profiteering – rather than manmade climate change – arguably </w:t>
      </w:r>
      <w:r>
        <w:rPr>
          <w:rStyle w:val="StyleUnderline"/>
        </w:rPr>
        <w:t xml:space="preserve">pose the </w:t>
      </w:r>
      <w:r>
        <w:rPr>
          <w:rStyle w:val="Emphasis"/>
        </w:rPr>
        <w:t>biggest threats</w:t>
      </w:r>
      <w:r>
        <w:rPr>
          <w:rStyle w:val="StyleUnderline"/>
        </w:rPr>
        <w:t xml:space="preserve"> to the environment</w:t>
      </w:r>
      <w:r>
        <w:rPr>
          <w:sz w:val="16"/>
        </w:rPr>
        <w:t>. In a WEF report, Buehler et al (2017) made the following pre-COVID-19 observation:</w:t>
      </w:r>
    </w:p>
    <w:p w14:paraId="634FB923" w14:textId="77777777" w:rsidR="00BD235D" w:rsidRDefault="00BD235D" w:rsidP="00BD235D">
      <w:pPr>
        <w:ind w:left="720"/>
        <w:rPr>
          <w:sz w:val="16"/>
        </w:rPr>
      </w:pPr>
      <w:r>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47E5640" w14:textId="77777777" w:rsidR="00BD235D" w:rsidRDefault="00BD235D" w:rsidP="00BD235D">
      <w:pPr>
        <w:rPr>
          <w:sz w:val="16"/>
        </w:rPr>
      </w:pPr>
      <w:r>
        <w:rPr>
          <w:sz w:val="16"/>
        </w:rPr>
        <w:t xml:space="preserve">Shouldn’t this phenomenon be better categorized as a societal or economic risk rather than an environmental one? In line with the systems thinking approach, however, </w:t>
      </w:r>
      <w:r>
        <w:rPr>
          <w:rStyle w:val="StyleUnderline"/>
        </w:rPr>
        <w:t xml:space="preserve">global risks can no longer be boxed into a </w:t>
      </w:r>
      <w:r>
        <w:rPr>
          <w:rStyle w:val="Emphasis"/>
        </w:rPr>
        <w:t>taxonomical silo</w:t>
      </w:r>
      <w:r>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7DBF8341" w14:textId="77777777" w:rsidR="00BD235D" w:rsidRDefault="00BD235D" w:rsidP="00BD235D">
      <w:pPr>
        <w:rPr>
          <w:sz w:val="16"/>
        </w:rPr>
      </w:pPr>
      <w:r>
        <w:rPr>
          <w:sz w:val="16"/>
        </w:rPr>
        <w:t>Environmental disasters are more attributable to Black Swan events, systems breakdowns and corporate greed rather than to mundane human activity.</w:t>
      </w:r>
    </w:p>
    <w:p w14:paraId="371B42AF" w14:textId="77777777" w:rsidR="00BD235D" w:rsidRDefault="00BD235D" w:rsidP="00BD235D">
      <w:pPr>
        <w:rPr>
          <w:sz w:val="12"/>
          <w:szCs w:val="18"/>
        </w:rPr>
      </w:pPr>
      <w:r>
        <w:rPr>
          <w:rStyle w:val="StyleUnderline"/>
        </w:rPr>
        <w:t xml:space="preserve">Our JIT world aggravates the </w:t>
      </w:r>
      <w:r>
        <w:rPr>
          <w:rStyle w:val="Emphasis"/>
        </w:rPr>
        <w:t>cascading potential</w:t>
      </w:r>
      <w:r>
        <w:rPr>
          <w:rStyle w:val="StyleUnderline"/>
        </w:rPr>
        <w:t xml:space="preserve"> of risks</w:t>
      </w:r>
      <w:r>
        <w:rPr>
          <w:sz w:val="16"/>
        </w:rPr>
        <w:t xml:space="preserve"> (Korowicz, 2012). </w:t>
      </w:r>
      <w:r>
        <w:rPr>
          <w:rStyle w:val="StyleUnderline"/>
        </w:rPr>
        <w:t>Production and delivery delays</w:t>
      </w:r>
      <w:r>
        <w:rPr>
          <w:sz w:val="16"/>
        </w:rPr>
        <w:t xml:space="preserve">, caused by the COVID-19 outbreak, </w:t>
      </w:r>
      <w:r>
        <w:rPr>
          <w:rStyle w:val="StyleUnderline"/>
        </w:rPr>
        <w:t xml:space="preserve">will eventually require industrial </w:t>
      </w:r>
      <w:r>
        <w:rPr>
          <w:rStyle w:val="Emphasis"/>
        </w:rPr>
        <w:t>overcompensation</w:t>
      </w:r>
      <w:r>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2BDA06F9" w14:textId="77777777" w:rsidR="00BD235D" w:rsidRDefault="00BD235D" w:rsidP="00BD235D">
      <w:pPr>
        <w:rPr>
          <w:sz w:val="12"/>
          <w:szCs w:val="18"/>
        </w:rPr>
      </w:pPr>
      <w:r>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664A384D" w14:textId="77777777" w:rsidR="00BD235D" w:rsidRDefault="00BD235D" w:rsidP="00BD235D">
      <w:pPr>
        <w:rPr>
          <w:sz w:val="12"/>
          <w:szCs w:val="18"/>
        </w:rPr>
      </w:pPr>
      <w:r>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485EC481" w14:textId="77777777" w:rsidR="00BD235D" w:rsidRDefault="00BD235D" w:rsidP="00BD235D">
      <w:pPr>
        <w:rPr>
          <w:sz w:val="12"/>
          <w:szCs w:val="18"/>
        </w:rPr>
      </w:pPr>
      <w:r>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76A55D3B" w14:textId="77777777" w:rsidR="00BD235D" w:rsidRDefault="00BD235D" w:rsidP="00BD235D">
      <w:pPr>
        <w:rPr>
          <w:sz w:val="16"/>
        </w:rPr>
      </w:pPr>
      <w:r>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Pr>
          <w:rStyle w:val="StyleUnderline"/>
        </w:rPr>
        <w:t>Interlinked ecosystems</w:t>
      </w:r>
      <w:r>
        <w:rPr>
          <w:sz w:val="16"/>
        </w:rPr>
        <w:t xml:space="preserve">, particularly water resources, </w:t>
      </w:r>
      <w:r>
        <w:rPr>
          <w:rStyle w:val="StyleUnderline"/>
        </w:rPr>
        <w:t xml:space="preserve">may be </w:t>
      </w:r>
      <w:r>
        <w:rPr>
          <w:rStyle w:val="Emphasis"/>
        </w:rPr>
        <w:t>hijacked</w:t>
      </w:r>
      <w:r>
        <w:rPr>
          <w:sz w:val="16"/>
        </w:rPr>
        <w:t xml:space="preserve"> by nationalist sentiments. </w:t>
      </w:r>
      <w:r>
        <w:rPr>
          <w:rStyle w:val="StyleUnderline"/>
        </w:rPr>
        <w:t xml:space="preserve">The </w:t>
      </w:r>
      <w:r>
        <w:rPr>
          <w:rStyle w:val="Emphasis"/>
        </w:rPr>
        <w:t>environmental fallouts</w:t>
      </w:r>
      <w:r>
        <w:rPr>
          <w:sz w:val="16"/>
        </w:rPr>
        <w:t xml:space="preserve"> of critical infrastructure (CI) breakdowns </w:t>
      </w:r>
      <w:r>
        <w:rPr>
          <w:rStyle w:val="StyleUnderline"/>
        </w:rPr>
        <w:t xml:space="preserve">loom like a </w:t>
      </w:r>
      <w:r>
        <w:rPr>
          <w:rStyle w:val="Emphasis"/>
        </w:rPr>
        <w:t>Sword of Damocles</w:t>
      </w:r>
      <w:r>
        <w:rPr>
          <w:rStyle w:val="StyleUnderline"/>
        </w:rPr>
        <w:t xml:space="preserve"> over this decade</w:t>
      </w:r>
      <w:r>
        <w:rPr>
          <w:sz w:val="16"/>
        </w:rPr>
        <w:t>.</w:t>
      </w:r>
    </w:p>
    <w:p w14:paraId="40F68E81" w14:textId="77777777" w:rsidR="00BD235D" w:rsidRDefault="00BD235D" w:rsidP="00BD235D">
      <w:pPr>
        <w:rPr>
          <w:sz w:val="16"/>
        </w:rPr>
      </w:pPr>
      <w:r>
        <w:rPr>
          <w:sz w:val="16"/>
        </w:rPr>
        <w:t>GEOPOLITICAL</w:t>
      </w:r>
    </w:p>
    <w:p w14:paraId="4DC5BE42" w14:textId="77777777" w:rsidR="00BD235D" w:rsidRDefault="00BD235D" w:rsidP="00BD235D">
      <w:pPr>
        <w:rPr>
          <w:sz w:val="16"/>
        </w:rPr>
      </w:pPr>
      <w:r>
        <w:rPr>
          <w:rStyle w:val="StyleUnderline"/>
        </w:rPr>
        <w:t xml:space="preserve">The </w:t>
      </w:r>
      <w:r>
        <w:rPr>
          <w:rStyle w:val="Emphasis"/>
        </w:rPr>
        <w:t xml:space="preserve">primary </w:t>
      </w:r>
      <w:r>
        <w:rPr>
          <w:rStyle w:val="Emphasis"/>
          <w:highlight w:val="cyan"/>
        </w:rPr>
        <w:t>catalyst</w:t>
      </w:r>
      <w:r>
        <w:rPr>
          <w:rStyle w:val="StyleUnderline"/>
          <w:highlight w:val="cyan"/>
        </w:rPr>
        <w:t xml:space="preserve"> behind </w:t>
      </w:r>
      <w:r>
        <w:rPr>
          <w:rStyle w:val="Emphasis"/>
          <w:highlight w:val="cyan"/>
        </w:rPr>
        <w:t>WWII</w:t>
      </w:r>
      <w:r>
        <w:rPr>
          <w:rStyle w:val="StyleUnderline"/>
          <w:highlight w:val="cyan"/>
        </w:rPr>
        <w:t xml:space="preserve"> was</w:t>
      </w:r>
      <w:r>
        <w:rPr>
          <w:rStyle w:val="StyleUnderline"/>
        </w:rPr>
        <w:t xml:space="preserve"> the </w:t>
      </w:r>
      <w:r>
        <w:rPr>
          <w:rStyle w:val="Emphasis"/>
        </w:rPr>
        <w:t xml:space="preserve">Great </w:t>
      </w:r>
      <w:r>
        <w:rPr>
          <w:rStyle w:val="Emphasis"/>
          <w:highlight w:val="cyan"/>
        </w:rPr>
        <w:t>Depression</w:t>
      </w:r>
      <w:r>
        <w:rPr>
          <w:sz w:val="16"/>
        </w:rPr>
        <w:t xml:space="preserve">. Since </w:t>
      </w:r>
      <w:r>
        <w:rPr>
          <w:rStyle w:val="StyleUnderline"/>
          <w:highlight w:val="cyan"/>
        </w:rPr>
        <w:t>history</w:t>
      </w:r>
      <w:r>
        <w:rPr>
          <w:rStyle w:val="StyleUnderline"/>
        </w:rPr>
        <w:t xml:space="preserve"> often </w:t>
      </w:r>
      <w:r>
        <w:rPr>
          <w:rStyle w:val="Emphasis"/>
          <w:highlight w:val="cyan"/>
        </w:rPr>
        <w:t>repeats itself</w:t>
      </w:r>
      <w:r>
        <w:rPr>
          <w:rStyle w:val="StyleUnderline"/>
        </w:rPr>
        <w:t xml:space="preserve">, expect </w:t>
      </w:r>
      <w:r>
        <w:rPr>
          <w:rStyle w:val="Emphasis"/>
        </w:rPr>
        <w:t>familiar bogeymen</w:t>
      </w:r>
      <w:r>
        <w:rPr>
          <w:rStyle w:val="StyleUnderline"/>
        </w:rPr>
        <w:t xml:space="preserve"> to </w:t>
      </w:r>
      <w:r>
        <w:rPr>
          <w:rStyle w:val="Emphasis"/>
        </w:rPr>
        <w:t>reappear</w:t>
      </w:r>
      <w:r>
        <w:rPr>
          <w:sz w:val="16"/>
        </w:rPr>
        <w:t xml:space="preserve"> </w:t>
      </w:r>
      <w:r>
        <w:rPr>
          <w:rStyle w:val="StyleUnderline"/>
        </w:rPr>
        <w:t xml:space="preserve">in societies roiling with </w:t>
      </w:r>
      <w:r>
        <w:rPr>
          <w:rStyle w:val="Emphasis"/>
        </w:rPr>
        <w:t>impoverishment</w:t>
      </w:r>
      <w:r>
        <w:rPr>
          <w:sz w:val="16"/>
        </w:rPr>
        <w:t xml:space="preserve"> and ideological clefts. </w:t>
      </w:r>
      <w:r>
        <w:rPr>
          <w:rStyle w:val="StyleUnderline"/>
          <w:highlight w:val="cyan"/>
        </w:rPr>
        <w:t>Anti-Semitism</w:t>
      </w:r>
      <w:r>
        <w:rPr>
          <w:sz w:val="16"/>
        </w:rPr>
        <w:t xml:space="preserve"> – </w:t>
      </w:r>
      <w:r>
        <w:rPr>
          <w:sz w:val="16"/>
        </w:rPr>
        <w:lastRenderedPageBreak/>
        <w:t xml:space="preserve">a societal risk on its own – </w:t>
      </w:r>
      <w:r>
        <w:rPr>
          <w:rStyle w:val="StyleUnderline"/>
          <w:highlight w:val="cyan"/>
        </w:rPr>
        <w:t>may</w:t>
      </w:r>
      <w:r>
        <w:rPr>
          <w:rStyle w:val="StyleUnderline"/>
        </w:rPr>
        <w:t xml:space="preserve"> reach alarming proportions</w:t>
      </w:r>
      <w:r>
        <w:rPr>
          <w:sz w:val="16"/>
        </w:rPr>
        <w:t xml:space="preserve"> in the West (Reuters, 2019), </w:t>
      </w:r>
      <w:r>
        <w:rPr>
          <w:rStyle w:val="StyleUnderline"/>
        </w:rPr>
        <w:t xml:space="preserve">possibly </w:t>
      </w:r>
      <w:r>
        <w:rPr>
          <w:rStyle w:val="Emphasis"/>
          <w:highlight w:val="cyan"/>
        </w:rPr>
        <w:t>forc</w:t>
      </w:r>
      <w:r>
        <w:rPr>
          <w:rStyle w:val="StyleUnderline"/>
        </w:rPr>
        <w:t xml:space="preserve">ing </w:t>
      </w:r>
      <w:r>
        <w:rPr>
          <w:rStyle w:val="StyleUnderline"/>
          <w:highlight w:val="cyan"/>
        </w:rPr>
        <w:t>Israel</w:t>
      </w:r>
      <w:r>
        <w:rPr>
          <w:rStyle w:val="StyleUnderline"/>
        </w:rPr>
        <w:t xml:space="preserve"> to undertake </w:t>
      </w:r>
      <w:r>
        <w:rPr>
          <w:rStyle w:val="Emphasis"/>
          <w:highlight w:val="cyan"/>
        </w:rPr>
        <w:t>reprisal</w:t>
      </w:r>
      <w:r>
        <w:rPr>
          <w:rStyle w:val="Emphasis"/>
        </w:rPr>
        <w:t xml:space="preserve"> operations</w:t>
      </w:r>
      <w:r>
        <w:rPr>
          <w:sz w:val="16"/>
        </w:rPr>
        <w:t xml:space="preserve"> inside allied nations. If that happens, </w:t>
      </w:r>
      <w:r>
        <w:rPr>
          <w:rStyle w:val="StyleUnderline"/>
        </w:rPr>
        <w:t xml:space="preserve">how will </w:t>
      </w:r>
      <w:r>
        <w:rPr>
          <w:rStyle w:val="Emphasis"/>
        </w:rPr>
        <w:t>affected nations</w:t>
      </w:r>
      <w:r>
        <w:rPr>
          <w:rStyle w:val="StyleUnderline"/>
        </w:rPr>
        <w:t xml:space="preserve"> react?</w:t>
      </w:r>
      <w:r>
        <w:rPr>
          <w:sz w:val="16"/>
        </w:rPr>
        <w:t xml:space="preserve"> Will security resources be reallocated to protect certain minorities (or the Top 1%) while larger segments of society are exposed to restive forces? </w:t>
      </w:r>
      <w:r>
        <w:rPr>
          <w:rStyle w:val="Emphasis"/>
          <w:highlight w:val="cyan"/>
        </w:rPr>
        <w:t>Balloon effects</w:t>
      </w:r>
      <w:r>
        <w:rPr>
          <w:sz w:val="16"/>
        </w:rPr>
        <w:t xml:space="preserve"> like these </w:t>
      </w:r>
      <w:r>
        <w:rPr>
          <w:rStyle w:val="StyleUnderline"/>
        </w:rPr>
        <w:t>present a classic</w:t>
      </w:r>
      <w:r>
        <w:rPr>
          <w:sz w:val="16"/>
        </w:rPr>
        <w:t xml:space="preserve"> VUCA </w:t>
      </w:r>
      <w:r>
        <w:rPr>
          <w:rStyle w:val="StyleUnderline"/>
        </w:rPr>
        <w:t>problematic</w:t>
      </w:r>
      <w:r>
        <w:rPr>
          <w:sz w:val="16"/>
        </w:rPr>
        <w:t>.</w:t>
      </w:r>
    </w:p>
    <w:p w14:paraId="3620CA2F" w14:textId="77777777" w:rsidR="00BD235D" w:rsidRDefault="00BD235D" w:rsidP="00BD235D">
      <w:pPr>
        <w:rPr>
          <w:sz w:val="16"/>
        </w:rPr>
      </w:pPr>
      <w:r>
        <w:rPr>
          <w:rStyle w:val="StyleUnderline"/>
        </w:rPr>
        <w:t xml:space="preserve">Contemporary geopolitical risks </w:t>
      </w:r>
      <w:r>
        <w:rPr>
          <w:rStyle w:val="StyleUnderline"/>
          <w:highlight w:val="cyan"/>
        </w:rPr>
        <w:t>include</w:t>
      </w:r>
      <w:r>
        <w:rPr>
          <w:rStyle w:val="StyleUnderline"/>
        </w:rPr>
        <w:t xml:space="preserve"> a possible </w:t>
      </w:r>
      <w:r>
        <w:rPr>
          <w:rStyle w:val="Emphasis"/>
          <w:highlight w:val="cyan"/>
        </w:rPr>
        <w:t>Iran</w:t>
      </w:r>
      <w:r>
        <w:rPr>
          <w:rStyle w:val="Emphasis"/>
        </w:rPr>
        <w:t xml:space="preserve">-Israel </w:t>
      </w:r>
      <w:r>
        <w:rPr>
          <w:rStyle w:val="Emphasis"/>
          <w:highlight w:val="cyan"/>
        </w:rPr>
        <w:t>war</w:t>
      </w:r>
      <w:r>
        <w:rPr>
          <w:rStyle w:val="StyleUnderline"/>
          <w:highlight w:val="cyan"/>
        </w:rPr>
        <w:t xml:space="preserve">; </w:t>
      </w:r>
      <w:r>
        <w:rPr>
          <w:rStyle w:val="Emphasis"/>
          <w:highlight w:val="cyan"/>
        </w:rPr>
        <w:t>US-China</w:t>
      </w:r>
      <w:r>
        <w:rPr>
          <w:rStyle w:val="Emphasis"/>
        </w:rPr>
        <w:t xml:space="preserve"> military </w:t>
      </w:r>
      <w:r>
        <w:rPr>
          <w:rStyle w:val="Emphasis"/>
          <w:highlight w:val="cyan"/>
        </w:rPr>
        <w:t>confrontation</w:t>
      </w:r>
      <w:r>
        <w:rPr>
          <w:rStyle w:val="StyleUnderline"/>
          <w:highlight w:val="cyan"/>
        </w:rPr>
        <w:t xml:space="preserve"> over </w:t>
      </w:r>
      <w:r>
        <w:rPr>
          <w:rStyle w:val="Emphasis"/>
          <w:highlight w:val="cyan"/>
        </w:rPr>
        <w:t>Taiwan</w:t>
      </w:r>
      <w:r>
        <w:rPr>
          <w:rStyle w:val="StyleUnderline"/>
          <w:highlight w:val="cyan"/>
        </w:rPr>
        <w:t xml:space="preserve"> or</w:t>
      </w:r>
      <w:r>
        <w:rPr>
          <w:rStyle w:val="StyleUnderline"/>
        </w:rPr>
        <w:t xml:space="preserve"> the </w:t>
      </w:r>
      <w:r>
        <w:rPr>
          <w:rStyle w:val="Emphasis"/>
          <w:highlight w:val="cyan"/>
        </w:rPr>
        <w:t>S</w:t>
      </w:r>
      <w:r>
        <w:rPr>
          <w:rStyle w:val="StyleUnderline"/>
        </w:rPr>
        <w:t xml:space="preserve">outh </w:t>
      </w:r>
      <w:r>
        <w:rPr>
          <w:rStyle w:val="Emphasis"/>
          <w:highlight w:val="cyan"/>
        </w:rPr>
        <w:t>C</w:t>
      </w:r>
      <w:r>
        <w:rPr>
          <w:rStyle w:val="StyleUnderline"/>
        </w:rPr>
        <w:t xml:space="preserve">hina </w:t>
      </w:r>
      <w:r>
        <w:rPr>
          <w:rStyle w:val="Emphasis"/>
          <w:highlight w:val="cyan"/>
        </w:rPr>
        <w:t>S</w:t>
      </w:r>
      <w:r>
        <w:rPr>
          <w:rStyle w:val="StyleUnderline"/>
        </w:rPr>
        <w:t xml:space="preserve">ea; </w:t>
      </w:r>
      <w:r>
        <w:rPr>
          <w:rStyle w:val="Emphasis"/>
        </w:rPr>
        <w:t xml:space="preserve">North </w:t>
      </w:r>
      <w:r>
        <w:rPr>
          <w:rStyle w:val="Emphasis"/>
          <w:highlight w:val="cyan"/>
        </w:rPr>
        <w:t>Korean prolif</w:t>
      </w:r>
      <w:r>
        <w:rPr>
          <w:rStyle w:val="Emphasis"/>
        </w:rPr>
        <w:t>eration</w:t>
      </w:r>
      <w:r>
        <w:rPr>
          <w:rStyle w:val="StyleUnderline"/>
        </w:rPr>
        <w:t xml:space="preserve"> of </w:t>
      </w:r>
      <w:r>
        <w:rPr>
          <w:rStyle w:val="Emphasis"/>
        </w:rPr>
        <w:t>nuclear</w:t>
      </w:r>
      <w:r>
        <w:rPr>
          <w:rStyle w:val="StyleUnderline"/>
        </w:rPr>
        <w:t xml:space="preserve"> and </w:t>
      </w:r>
      <w:r>
        <w:rPr>
          <w:rStyle w:val="Emphasis"/>
        </w:rPr>
        <w:t>missile technologies</w:t>
      </w:r>
      <w:r>
        <w:rPr>
          <w:rStyle w:val="StyleUnderline"/>
        </w:rPr>
        <w:t xml:space="preserve">; an </w:t>
      </w:r>
      <w:r>
        <w:rPr>
          <w:rStyle w:val="Emphasis"/>
          <w:highlight w:val="cyan"/>
        </w:rPr>
        <w:t>India-Pak</w:t>
      </w:r>
      <w:r>
        <w:rPr>
          <w:rStyle w:val="Emphasis"/>
        </w:rPr>
        <w:t xml:space="preserve">istan </w:t>
      </w:r>
      <w:r>
        <w:rPr>
          <w:rStyle w:val="Emphasis"/>
          <w:highlight w:val="cyan"/>
        </w:rPr>
        <w:t>nuclear war</w:t>
      </w:r>
      <w:r>
        <w:rPr>
          <w:rStyle w:val="StyleUnderline"/>
        </w:rPr>
        <w:t xml:space="preserve">; an </w:t>
      </w:r>
      <w:r>
        <w:rPr>
          <w:rStyle w:val="Emphasis"/>
        </w:rPr>
        <w:t>Iranian closure</w:t>
      </w:r>
      <w:r>
        <w:rPr>
          <w:rStyle w:val="StyleUnderline"/>
        </w:rPr>
        <w:t xml:space="preserve"> of the Straits of </w:t>
      </w:r>
      <w:r>
        <w:rPr>
          <w:rStyle w:val="Emphasis"/>
        </w:rPr>
        <w:t>Hormuz</w:t>
      </w:r>
      <w:r>
        <w:rPr>
          <w:rStyle w:val="StyleUnderline"/>
        </w:rPr>
        <w:t xml:space="preserve">; </w:t>
      </w:r>
      <w:r>
        <w:rPr>
          <w:rStyle w:val="Emphasis"/>
        </w:rPr>
        <w:t>fundamentalist-driven implosion in the Islamic world</w:t>
      </w:r>
      <w:r>
        <w:rPr>
          <w:rStyle w:val="StyleUnderline"/>
        </w:rPr>
        <w:t xml:space="preserve">; </w:t>
      </w:r>
      <w:r>
        <w:rPr>
          <w:rStyle w:val="StyleUnderline"/>
          <w:highlight w:val="cyan"/>
        </w:rPr>
        <w:t>or</w:t>
      </w:r>
      <w:r>
        <w:rPr>
          <w:rStyle w:val="StyleUnderline"/>
        </w:rPr>
        <w:t xml:space="preserve"> a </w:t>
      </w:r>
      <w:r>
        <w:rPr>
          <w:rStyle w:val="Emphasis"/>
          <w:highlight w:val="cyan"/>
        </w:rPr>
        <w:t>nuclear confrontation</w:t>
      </w:r>
      <w:r>
        <w:rPr>
          <w:rStyle w:val="StyleUnderline"/>
          <w:highlight w:val="cyan"/>
        </w:rPr>
        <w:t xml:space="preserve"> between </w:t>
      </w:r>
      <w:r>
        <w:rPr>
          <w:rStyle w:val="Emphasis"/>
          <w:highlight w:val="cyan"/>
        </w:rPr>
        <w:t>NATO</w:t>
      </w:r>
      <w:r>
        <w:rPr>
          <w:rStyle w:val="StyleUnderline"/>
          <w:highlight w:val="cyan"/>
        </w:rPr>
        <w:t xml:space="preserve"> and </w:t>
      </w:r>
      <w:r>
        <w:rPr>
          <w:rStyle w:val="Emphasis"/>
          <w:highlight w:val="cyan"/>
        </w:rPr>
        <w:t>Russia</w:t>
      </w:r>
      <w:r>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4817EE23" w14:textId="26B5771C" w:rsidR="00BD235D" w:rsidRDefault="00BD235D" w:rsidP="00BD235D">
      <w:pPr>
        <w:pStyle w:val="Heading3"/>
      </w:pPr>
      <w:r>
        <w:lastRenderedPageBreak/>
        <w:t xml:space="preserve">Off </w:t>
      </w:r>
      <w:r w:rsidR="00B76548">
        <w:t>3</w:t>
      </w:r>
    </w:p>
    <w:p w14:paraId="59178C14" w14:textId="77777777" w:rsidR="00BD235D" w:rsidRDefault="00BD235D" w:rsidP="00BD235D">
      <w:pPr>
        <w:pStyle w:val="Heading4"/>
      </w:pPr>
      <w:r>
        <w:t xml:space="preserve">Interp: Debaters must not paraphrase evidence </w:t>
      </w:r>
    </w:p>
    <w:p w14:paraId="7765D386" w14:textId="77777777" w:rsidR="00BD235D" w:rsidRPr="00CB47F0" w:rsidRDefault="00BD235D" w:rsidP="00BD235D">
      <w:r>
        <w:t xml:space="preserve">Violation they do saying “Five dictionaries define negate” -- </w:t>
      </w:r>
    </w:p>
    <w:p w14:paraId="1870A9FA" w14:textId="77777777" w:rsidR="00BD235D" w:rsidRDefault="00BD235D" w:rsidP="00BD235D">
      <w:pPr>
        <w:pStyle w:val="Heading3"/>
      </w:pPr>
      <w:r>
        <w:lastRenderedPageBreak/>
        <w:t xml:space="preserve">Contractilism </w:t>
      </w:r>
    </w:p>
    <w:p w14:paraId="5661BD40" w14:textId="77777777" w:rsidR="00BD235D" w:rsidRDefault="00BD235D" w:rsidP="00BD235D">
      <w:pPr>
        <w:pStyle w:val="Heading3"/>
      </w:pPr>
      <w:r>
        <w:lastRenderedPageBreak/>
        <w:t xml:space="preserve">Util </w:t>
      </w:r>
    </w:p>
    <w:p w14:paraId="7EA62759" w14:textId="77777777" w:rsidR="00BD235D" w:rsidRDefault="00BD235D" w:rsidP="00BD235D">
      <w:pPr>
        <w:pStyle w:val="Heading4"/>
      </w:pPr>
      <w:r>
        <w:rPr>
          <w:b w:val="0"/>
        </w:rPr>
        <w:t xml:space="preserve">Its good --- </w:t>
      </w:r>
    </w:p>
    <w:p w14:paraId="47407F23" w14:textId="77777777" w:rsidR="00BD235D" w:rsidRDefault="00BD235D" w:rsidP="00BD235D">
      <w:pPr>
        <w:pStyle w:val="Heading4"/>
        <w:rPr>
          <w:b w:val="0"/>
        </w:rPr>
      </w:pPr>
      <w:r>
        <w:rPr>
          <w:b w:val="0"/>
        </w:rPr>
        <w:t>1] Effective debate necessitates primary focus on material violence— anything else ignores oppression.</w:t>
      </w:r>
    </w:p>
    <w:p w14:paraId="105A3AA8" w14:textId="77777777" w:rsidR="00BD235D" w:rsidRDefault="00BD235D" w:rsidP="00BD235D">
      <w:pPr>
        <w:rPr>
          <w:sz w:val="16"/>
          <w:szCs w:val="16"/>
        </w:rPr>
      </w:pPr>
      <w:r>
        <w:rPr>
          <w:sz w:val="16"/>
          <w:szCs w:val="16"/>
        </w:rPr>
        <w:t xml:space="preserve">Dr. Tommy J. </w:t>
      </w:r>
      <w:r>
        <w:rPr>
          <w:rStyle w:val="Style13ptBold"/>
        </w:rPr>
        <w:t>Curry 14</w:t>
      </w:r>
      <w:r>
        <w:rPr>
          <w:sz w:val="16"/>
          <w:szCs w:val="16"/>
        </w:rPr>
        <w:t>, [Dr. Curry is a Prof of Philosophy at Texas A&amp;M University, Ray A. Rothrock Fellow 13'-16' and currently the USC Shoah Foundation 2016-17 A.I. and Manet Schepps Foundation Teaching Fellow, first Black JV National Debate champion (for UMKC) and half of the first all-Black CEDA team to win Pi Kappa Delta] 2014, “The Cost of a Thing: A Kingian Reformulation of a Living Wage Argument in the 21</w:t>
      </w:r>
      <w:r>
        <w:rPr>
          <w:sz w:val="16"/>
          <w:szCs w:val="16"/>
          <w:vertAlign w:val="superscript"/>
        </w:rPr>
        <w:t>st</w:t>
      </w:r>
      <w:r>
        <w:rPr>
          <w:sz w:val="16"/>
          <w:szCs w:val="16"/>
        </w:rPr>
        <w:t xml:space="preserve"> Century,” </w:t>
      </w:r>
      <w:hyperlink r:id="rId8" w:history="1">
        <w:r>
          <w:rPr>
            <w:rStyle w:val="Hyperlink"/>
            <w:color w:val="000000"/>
            <w:sz w:val="16"/>
            <w:szCs w:val="16"/>
            <w:u w:val="single"/>
          </w:rPr>
          <w:t>http://www.academia.edu/9798210/The_Cost_of_a_Thing_A_Kingian_Reformulation_of_a_Living_Wage_Argument_in_the_21st_Century</w:t>
        </w:r>
      </w:hyperlink>
      <w:r>
        <w:rPr>
          <w:sz w:val="16"/>
          <w:szCs w:val="16"/>
        </w:rPr>
        <w:t xml:space="preserve"> **Brackets in original</w:t>
      </w:r>
    </w:p>
    <w:p w14:paraId="708909CF" w14:textId="77777777" w:rsidR="00BD235D" w:rsidRDefault="00BD235D" w:rsidP="00BD235D">
      <w:pPr>
        <w:rPr>
          <w:sz w:val="16"/>
          <w:szCs w:val="16"/>
        </w:rPr>
      </w:pPr>
    </w:p>
    <w:p w14:paraId="544A2EAD" w14:textId="77777777" w:rsidR="00BD235D" w:rsidRDefault="00BD235D" w:rsidP="00BD235D">
      <w:pPr>
        <w:rPr>
          <w:sz w:val="16"/>
        </w:rPr>
      </w:pPr>
      <w:r>
        <w:rPr>
          <w:rStyle w:val="StyleUnderline"/>
          <w:highlight w:val="green"/>
        </w:rPr>
        <w:t>Despite</w:t>
      </w:r>
      <w:r>
        <w:rPr>
          <w:rStyle w:val="StyleUnderline"/>
        </w:rPr>
        <w:t xml:space="preserve"> the </w:t>
      </w:r>
      <w:r>
        <w:rPr>
          <w:rStyle w:val="StyleUnderline"/>
          <w:highlight w:val="green"/>
        </w:rPr>
        <w:t>pronouncement of debate as</w:t>
      </w:r>
      <w:r>
        <w:rPr>
          <w:rStyle w:val="StyleUnderline"/>
        </w:rPr>
        <w:t xml:space="preserve"> an</w:t>
      </w:r>
      <w:r>
        <w:rPr>
          <w:sz w:val="16"/>
        </w:rPr>
        <w:t xml:space="preserve"> activity and </w:t>
      </w:r>
      <w:r>
        <w:rPr>
          <w:rStyle w:val="StyleUnderline"/>
        </w:rPr>
        <w:t xml:space="preserve">intellectual exercise pointing to the </w:t>
      </w:r>
      <w:r>
        <w:rPr>
          <w:rStyle w:val="StyleUnderline"/>
          <w:highlight w:val="green"/>
        </w:rPr>
        <w:t>real-world</w:t>
      </w:r>
      <w:r>
        <w:rPr>
          <w:rStyle w:val="StyleUnderline"/>
        </w:rPr>
        <w:t xml:space="preserve"> consequences of</w:t>
      </w:r>
      <w:r>
        <w:rPr>
          <w:sz w:val="16"/>
        </w:rPr>
        <w:t xml:space="preserve"> dialogue, thinking, and (personal) </w:t>
      </w:r>
      <w:r>
        <w:rPr>
          <w:rStyle w:val="StyleUnderline"/>
        </w:rPr>
        <w:t xml:space="preserve">politics </w:t>
      </w:r>
      <w:r>
        <w:rPr>
          <w:rStyle w:val="StyleUnderline"/>
          <w:highlight w:val="green"/>
        </w:rPr>
        <w:t>when addressing issues of</w:t>
      </w:r>
      <w:r>
        <w:rPr>
          <w:rStyle w:val="StyleUnderline"/>
        </w:rPr>
        <w:t xml:space="preserve"> racism, sexism, economic </w:t>
      </w:r>
      <w:r>
        <w:rPr>
          <w:rStyle w:val="StyleUnderline"/>
          <w:highlight w:val="green"/>
        </w:rPr>
        <w:t>disparity</w:t>
      </w:r>
      <w:r>
        <w:rPr>
          <w:rStyle w:val="StyleUnderline"/>
        </w:rPr>
        <w:t xml:space="preserve">, global conflicts, and death, </w:t>
      </w:r>
      <w:r>
        <w:rPr>
          <w:rStyle w:val="StyleUnderline"/>
          <w:highlight w:val="green"/>
        </w:rPr>
        <w:t>many</w:t>
      </w:r>
      <w:r>
        <w:rPr>
          <w:sz w:val="16"/>
        </w:rPr>
        <w:t xml:space="preserve"> of the </w:t>
      </w:r>
      <w:r>
        <w:rPr>
          <w:rStyle w:val="StyleUnderline"/>
          <w:highlight w:val="green"/>
        </w:rPr>
        <w:t>discussions</w:t>
      </w:r>
      <w:r>
        <w:rPr>
          <w:rStyle w:val="StyleUnderline"/>
        </w:rPr>
        <w:t xml:space="preserve"> concerning these</w:t>
      </w:r>
      <w:r>
        <w:rPr>
          <w:sz w:val="16"/>
        </w:rPr>
        <w:t xml:space="preserve"> ongoing challenges to humanity </w:t>
      </w:r>
      <w:r>
        <w:rPr>
          <w:rStyle w:val="StyleUnderline"/>
          <w:highlight w:val="green"/>
        </w:rPr>
        <w:t>are fixed to a paradigm</w:t>
      </w:r>
      <w:r>
        <w:rPr>
          <w:rStyle w:val="StyleUnderline"/>
        </w:rPr>
        <w:t xml:space="preserve"> which sees</w:t>
      </w:r>
      <w:r>
        <w:rPr>
          <w:sz w:val="16"/>
        </w:rPr>
        <w:t xml:space="preserve"> the adjudication of </w:t>
      </w:r>
      <w:r>
        <w:rPr>
          <w:rStyle w:val="StyleUnderline"/>
        </w:rPr>
        <w:t xml:space="preserve">material disparities and sociological realities as the conquest </w:t>
      </w:r>
      <w:r>
        <w:rPr>
          <w:rStyle w:val="StyleUnderline"/>
          <w:highlight w:val="green"/>
        </w:rPr>
        <w:t>of</w:t>
      </w:r>
      <w:r>
        <w:rPr>
          <w:rStyle w:val="StyleUnderline"/>
        </w:rPr>
        <w:t xml:space="preserve"> one </w:t>
      </w:r>
      <w:r>
        <w:rPr>
          <w:rStyle w:val="StyleUnderline"/>
          <w:highlight w:val="green"/>
        </w:rPr>
        <w:t>ideal theory</w:t>
      </w:r>
      <w:r>
        <w:rPr>
          <w:rStyle w:val="StyleUnderline"/>
        </w:rPr>
        <w:t xml:space="preserve"> over the other</w:t>
      </w:r>
      <w:r>
        <w:rPr>
          <w:sz w:val="16"/>
        </w:rPr>
        <w:t xml:space="preserve">.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w:t>
      </w:r>
      <w:r>
        <w:rPr>
          <w:rStyle w:val="StyleUnderline"/>
          <w:highlight w:val="green"/>
        </w:rPr>
        <w:t>the conceptual chasm between</w:t>
      </w:r>
      <w:r>
        <w:rPr>
          <w:rStyle w:val="StyleUnderline"/>
        </w:rPr>
        <w:t xml:space="preserve"> what emerges as </w:t>
      </w:r>
      <w:r>
        <w:rPr>
          <w:rStyle w:val="StyleUnderline"/>
          <w:highlight w:val="green"/>
        </w:rPr>
        <w:t>actual problems</w:t>
      </w:r>
      <w:r>
        <w:rPr>
          <w:rStyle w:val="StyleUnderline"/>
        </w:rPr>
        <w:t xml:space="preserve"> </w:t>
      </w:r>
      <w:r>
        <w:rPr>
          <w:sz w:val="16"/>
        </w:rPr>
        <w:t xml:space="preserve">in the world (e.g.: racism, sexism, poverty, disease, etc.) </w:t>
      </w:r>
      <w:r>
        <w:rPr>
          <w:rStyle w:val="StyleUnderline"/>
          <w:highlight w:val="green"/>
        </w:rPr>
        <w:t>and how we frame such problems</w:t>
      </w:r>
      <w:r>
        <w:rPr>
          <w:rStyle w:val="StyleUnderline"/>
        </w:rPr>
        <w:t xml:space="preserve"> theoretically</w:t>
      </w:r>
      <w:r>
        <w:rPr>
          <w:sz w:val="16"/>
        </w:rPr>
        <w:t>—the assumptions and shared ideologies we depend upon for our problems to be heard and accepted as a worthy “problem” by an audience—</w:t>
      </w:r>
      <w:r>
        <w:rPr>
          <w:rStyle w:val="StyleUnderline"/>
        </w:rPr>
        <w:t xml:space="preserve">is the most obvious </w:t>
      </w:r>
      <w:r>
        <w:rPr>
          <w:rStyle w:val="StyleUnderline"/>
          <w:highlight w:val="green"/>
        </w:rPr>
        <w:t>call for</w:t>
      </w:r>
      <w:r>
        <w:rPr>
          <w:rStyle w:val="StyleUnderline"/>
        </w:rPr>
        <w:t xml:space="preserve"> an anti-ethical paradigm, since such </w:t>
      </w:r>
      <w:r>
        <w:rPr>
          <w:rStyle w:val="StyleUnderline"/>
          <w:highlight w:val="green"/>
        </w:rPr>
        <w:t>a paradigm insists on the actual as</w:t>
      </w:r>
      <w:r>
        <w:rPr>
          <w:sz w:val="16"/>
        </w:rPr>
        <w:t xml:space="preserve"> the basis of </w:t>
      </w:r>
      <w:r>
        <w:rPr>
          <w:rStyle w:val="StyleUnderline"/>
        </w:rPr>
        <w:t xml:space="preserve">what can be considered </w:t>
      </w:r>
      <w:r>
        <w:rPr>
          <w:rStyle w:val="StyleUnderline"/>
          <w:highlight w:val="green"/>
        </w:rPr>
        <w:t>normative</w:t>
      </w:r>
      <w:r>
        <w:rPr>
          <w:rStyle w:val="StyleUnderline"/>
        </w:rPr>
        <w:t>ly</w:t>
      </w:r>
      <w:r>
        <w:rPr>
          <w:sz w:val="16"/>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Pr>
          <w:rStyle w:val="StyleUnderline"/>
          <w:highlight w:val="green"/>
        </w:rPr>
        <w:t>This gap</w:t>
      </w:r>
      <w:r>
        <w:rPr>
          <w:rStyle w:val="StyleUnderline"/>
        </w:rPr>
        <w:t xml:space="preserve"> between what is actual</w:t>
      </w:r>
      <w:r>
        <w:rPr>
          <w:sz w:val="16"/>
        </w:rPr>
        <w:t xml:space="preserve"> (in the world), </w:t>
      </w:r>
      <w:r>
        <w:rPr>
          <w:rStyle w:val="StyleUnderline"/>
        </w:rPr>
        <w:t>and what is represented by theories</w:t>
      </w:r>
      <w:r>
        <w:rPr>
          <w:sz w:val="16"/>
        </w:rPr>
        <w:t xml:space="preserve"> and politics of debaters proposed in rounds </w:t>
      </w:r>
      <w:r>
        <w:rPr>
          <w:rStyle w:val="StyleUnderline"/>
          <w:highlight w:val="green"/>
        </w:rPr>
        <w:t>threatens any</w:t>
      </w:r>
      <w:r>
        <w:rPr>
          <w:rStyle w:val="StyleUnderline"/>
        </w:rPr>
        <w:t xml:space="preserve"> real </w:t>
      </w:r>
      <w:r>
        <w:rPr>
          <w:rStyle w:val="StyleUnderline"/>
          <w:highlight w:val="green"/>
        </w:rPr>
        <w:t>discussions about the concrete nature of oppression</w:t>
      </w:r>
      <w:r>
        <w:rPr>
          <w:sz w:val="16"/>
        </w:rPr>
        <w:t xml:space="preserve"> and the racist economic structures which necessitate tangible policies and reorienting changes in our value orientations. </w:t>
      </w:r>
      <w:r>
        <w:rPr>
          <w:rStyle w:val="StyleUnderline"/>
        </w:rPr>
        <w:t>As Mills states: “</w:t>
      </w:r>
      <w:r>
        <w:rPr>
          <w:rStyle w:val="StyleUnderline"/>
          <w:highlight w:val="green"/>
        </w:rPr>
        <w:t>What distinguishes ideal theory is</w:t>
      </w:r>
      <w:r>
        <w:rPr>
          <w:rStyle w:val="StyleUnderline"/>
        </w:rPr>
        <w:t xml:space="preserve"> the reliance on idealization to the </w:t>
      </w:r>
      <w:r>
        <w:rPr>
          <w:rStyle w:val="StyleUnderline"/>
          <w:highlight w:val="green"/>
        </w:rPr>
        <w:t>exclusion</w:t>
      </w:r>
      <w:r>
        <w:rPr>
          <w:sz w:val="16"/>
        </w:rPr>
        <w:t xml:space="preserve">, or at least marginalization, </w:t>
      </w:r>
      <w:r>
        <w:rPr>
          <w:rStyle w:val="StyleUnderline"/>
          <w:highlight w:val="green"/>
        </w:rPr>
        <w:t>of the actual</w:t>
      </w:r>
      <w:r>
        <w:rPr>
          <w:sz w:val="16"/>
        </w:rPr>
        <w:t xml:space="preserve">,” so </w:t>
      </w:r>
      <w:r>
        <w:rPr>
          <w:rStyle w:val="StyleUnderline"/>
        </w:rPr>
        <w:t>what we are seeking to resolve on the basis of “thought” is</w:t>
      </w:r>
      <w:r>
        <w:rPr>
          <w:sz w:val="16"/>
        </w:rPr>
        <w:t xml:space="preserve"> in fact incomplete, incorrect, or </w:t>
      </w:r>
      <w:r>
        <w:rPr>
          <w:rStyle w:val="StyleUnderline"/>
        </w:rPr>
        <w:t>ultimately irrelevant to the actual problems</w:t>
      </w:r>
      <w:r>
        <w:rPr>
          <w:sz w:val="16"/>
        </w:rPr>
        <w:t xml:space="preserve"> which our “theories” seek to address. Our </w:t>
      </w:r>
      <w:r>
        <w:rPr>
          <w:rStyle w:val="StyleUnderline"/>
          <w:highlight w:val="green"/>
        </w:rPr>
        <w:t>attempts to situate social disparity</w:t>
      </w:r>
      <w:r>
        <w:rPr>
          <w:rStyle w:val="StyleUnderline"/>
        </w:rPr>
        <w:t xml:space="preserve"> cannot simply appeal to the ontologization of social phenomenon</w:t>
      </w:r>
      <w:r>
        <w:rPr>
          <w:sz w:val="16"/>
        </w:rPr>
        <w:t xml:space="preserve">—meaning </w:t>
      </w:r>
      <w:r>
        <w:rPr>
          <w:rStyle w:val="StyleUnderline"/>
        </w:rPr>
        <w:t xml:space="preserve">we </w:t>
      </w:r>
      <w:r>
        <w:rPr>
          <w:rStyle w:val="StyleUnderline"/>
          <w:highlight w:val="green"/>
        </w:rPr>
        <w:t>cannot suggest</w:t>
      </w:r>
      <w:r>
        <w:rPr>
          <w:rStyle w:val="StyleUnderline"/>
        </w:rPr>
        <w:t xml:space="preserve"> that </w:t>
      </w:r>
      <w:r>
        <w:rPr>
          <w:rStyle w:val="StyleUnderline"/>
          <w:highlight w:val="green"/>
        </w:rPr>
        <w:t>the various complexities of social problems</w:t>
      </w:r>
      <w:r>
        <w:rPr>
          <w:sz w:val="16"/>
        </w:rPr>
        <w:t xml:space="preserve"> (which are constantly emerging and undisclosed beyond the effects we observe) </w:t>
      </w:r>
      <w:r>
        <w:rPr>
          <w:rStyle w:val="StyleUnderline"/>
          <w:highlight w:val="green"/>
        </w:rPr>
        <w:t>are totalizable by any one</w:t>
      </w:r>
      <w:r>
        <w:rPr>
          <w:rStyle w:val="StyleUnderline"/>
        </w:rPr>
        <w:t xml:space="preserve"> set of theories within an </w:t>
      </w:r>
      <w:r>
        <w:rPr>
          <w:rStyle w:val="StyleUnderline"/>
          <w:highlight w:val="green"/>
        </w:rPr>
        <w:t>ideologi</w:t>
      </w:r>
      <w:r>
        <w:rPr>
          <w:rStyle w:val="StyleUnderline"/>
        </w:rPr>
        <w:t>cal frame be it</w:t>
      </w:r>
      <w:r>
        <w:rPr>
          <w:sz w:val="16"/>
        </w:rPr>
        <w:t xml:space="preserve"> our most cherished notions of </w:t>
      </w:r>
      <w:r>
        <w:rPr>
          <w:rStyle w:val="StyleUnderline"/>
        </w:rPr>
        <w:t>Afro-pessimism, feminism, Marxism, or the like</w:t>
      </w:r>
      <w:r>
        <w:rPr>
          <w:sz w:val="16"/>
        </w:rPr>
        <w:t>.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652B526C" w14:textId="77777777" w:rsidR="00BD235D" w:rsidRDefault="00BD235D" w:rsidP="00BD235D">
      <w:pPr>
        <w:pStyle w:val="Heading4"/>
        <w:rPr>
          <w:rFonts w:cs="Calibri"/>
          <w:b w:val="0"/>
        </w:rPr>
      </w:pPr>
      <w:r>
        <w:rPr>
          <w:rFonts w:cs="Calibri"/>
          <w:b w:val="0"/>
        </w:rPr>
        <w:lastRenderedPageBreak/>
        <w:t>3] Substitutability— only consequentialism explains necessary enablers.</w:t>
      </w:r>
    </w:p>
    <w:p w14:paraId="4A05EC79" w14:textId="77777777" w:rsidR="00BD235D" w:rsidRDefault="00BD235D" w:rsidP="00BD235D">
      <w:pPr>
        <w:rPr>
          <w:sz w:val="16"/>
          <w:szCs w:val="16"/>
        </w:rPr>
      </w:pPr>
      <w:r>
        <w:rPr>
          <w:rStyle w:val="Style13ptBold"/>
        </w:rPr>
        <w:t>Sinnott-Armstrong 92</w:t>
      </w:r>
      <w:r>
        <w:rPr>
          <w:sz w:val="16"/>
          <w:szCs w:val="16"/>
        </w:rPr>
        <w:t>— Walter Sinnott-Armstrong, [Professor of practical ethics] 1992, “An Argument for Consequentialism” Dartmouth College Philosophical Perspectives</w:t>
      </w:r>
    </w:p>
    <w:p w14:paraId="604DC5BB" w14:textId="77777777" w:rsidR="00BD235D" w:rsidRDefault="00BD235D" w:rsidP="00BD235D">
      <w:pPr>
        <w:rPr>
          <w:sz w:val="16"/>
          <w:szCs w:val="16"/>
        </w:rPr>
      </w:pPr>
      <w:r>
        <w:rPr>
          <w:sz w:val="16"/>
          <w:szCs w:val="16"/>
        </w:rPr>
        <w:t xml:space="preserve"> </w:t>
      </w:r>
    </w:p>
    <w:p w14:paraId="22A786BB" w14:textId="77777777" w:rsidR="00BD235D" w:rsidRDefault="00BD235D" w:rsidP="00BD235D">
      <w:pPr>
        <w:rPr>
          <w:b/>
          <w:iCs/>
          <w:u w:val="single"/>
          <w:bdr w:val="single" w:sz="24" w:space="0" w:color="auto" w:frame="1"/>
        </w:rPr>
      </w:pPr>
      <w:r>
        <w:rPr>
          <w:rStyle w:val="StyleUnderline"/>
          <w:highlight w:val="green"/>
        </w:rPr>
        <w:t>A moral reason to do an act is consequential if</w:t>
      </w:r>
      <w:r>
        <w:rPr>
          <w:rStyle w:val="StyleUnderline"/>
        </w:rPr>
        <w:t xml:space="preserve"> and only if </w:t>
      </w:r>
      <w:r>
        <w:rPr>
          <w:rStyle w:val="StyleUnderline"/>
          <w:highlight w:val="green"/>
        </w:rPr>
        <w:t>the reason depends</w:t>
      </w:r>
      <w:r>
        <w:rPr>
          <w:rStyle w:val="StyleUnderline"/>
        </w:rPr>
        <w:t xml:space="preserve"> only </w:t>
      </w:r>
      <w:r>
        <w:rPr>
          <w:rStyle w:val="StyleUnderline"/>
          <w:highlight w:val="green"/>
        </w:rPr>
        <w:t>on the consequences of</w:t>
      </w:r>
      <w:r>
        <w:rPr>
          <w:rStyle w:val="StyleUnderline"/>
        </w:rPr>
        <w:t xml:space="preserve"> either doing </w:t>
      </w:r>
      <w:r>
        <w:rPr>
          <w:rStyle w:val="StyleUnderline"/>
          <w:highlight w:val="green"/>
        </w:rPr>
        <w:t>the act</w:t>
      </w:r>
      <w:r>
        <w:rPr>
          <w:rStyle w:val="StyleUnderline"/>
        </w:rPr>
        <w:t xml:space="preserve"> or not doing the act.</w:t>
      </w:r>
      <w:r>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Pr>
          <w:rStyle w:val="StyleUnderline"/>
          <w:highlight w:val="green"/>
        </w:rPr>
        <w:t>a moral reason</w:t>
      </w:r>
      <w:r>
        <w:rPr>
          <w:sz w:val="16"/>
        </w:rPr>
        <w:t xml:space="preserve"> to do an act </w:t>
      </w:r>
      <w:r>
        <w:rPr>
          <w:rStyle w:val="StyleUnderline"/>
          <w:highlight w:val="green"/>
        </w:rPr>
        <w:t>is non-consequential if</w:t>
      </w:r>
      <w:r>
        <w:rPr>
          <w:rStyle w:val="StyleUnderline"/>
        </w:rPr>
        <w:t xml:space="preserve"> and only if </w:t>
      </w:r>
      <w:r>
        <w:rPr>
          <w:rStyle w:val="StyleUnderline"/>
          <w:highlight w:val="green"/>
        </w:rPr>
        <w:t>the reason depends</w:t>
      </w:r>
      <w:r>
        <w:rPr>
          <w:rStyle w:val="StyleUnderline"/>
        </w:rPr>
        <w:t xml:space="preserve"> even partly </w:t>
      </w:r>
      <w:r>
        <w:rPr>
          <w:rStyle w:val="StyleUnderline"/>
          <w:highlight w:val="green"/>
        </w:rPr>
        <w:t>on some property</w:t>
      </w:r>
      <w:r>
        <w:rPr>
          <w:rStyle w:val="StyleUnderline"/>
        </w:rPr>
        <w:t xml:space="preserve"> that </w:t>
      </w:r>
      <w:r>
        <w:rPr>
          <w:rStyle w:val="StyleUnderline"/>
          <w:highlight w:val="green"/>
        </w:rPr>
        <w:t>the act has</w:t>
      </w:r>
      <w:r>
        <w:rPr>
          <w:rStyle w:val="StyleUnderline"/>
        </w:rPr>
        <w:t xml:space="preserve"> independently of its consequences</w:t>
      </w:r>
      <w:r>
        <w:rPr>
          <w:sz w:val="16"/>
        </w:rPr>
        <w:t xml:space="preserve">. For example, </w:t>
      </w:r>
      <w:r>
        <w:rPr>
          <w:rStyle w:val="StyleUnderline"/>
        </w:rPr>
        <w:t xml:space="preserve">an act can be a lie regardless of what happens as a result of the lie </w:t>
      </w:r>
      <w:r>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Pr>
          <w:rStyle w:val="StyleUnderline"/>
        </w:rPr>
        <w:t>a moral theory is consequentialist</w:t>
      </w:r>
      <w:r>
        <w:rPr>
          <w:sz w:val="16"/>
        </w:rPr>
        <w:t xml:space="preserve"> if and </w:t>
      </w:r>
      <w:r>
        <w:rPr>
          <w:rStyle w:val="StyleUnderline"/>
        </w:rPr>
        <w:t>only if it implies that all basic moral reasons are consequential. A moral theory is then</w:t>
      </w:r>
      <w:r>
        <w:rPr>
          <w:sz w:val="16"/>
        </w:rPr>
        <w:t xml:space="preserve"> non-consequentialist or </w:t>
      </w:r>
      <w:r>
        <w:rPr>
          <w:rStyle w:val="StyleUnderline"/>
        </w:rPr>
        <w:t>deontological if it includes any basic moral reasons which are not consequential</w:t>
      </w:r>
      <w:r>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rStyle w:val="StyleUnderline"/>
          <w:highlight w:val="green"/>
        </w:rPr>
        <w:t>if I promise to mow</w:t>
      </w:r>
      <w:r>
        <w:rPr>
          <w:rStyle w:val="StyleUnderline"/>
        </w:rPr>
        <w:t xml:space="preserve"> the </w:t>
      </w:r>
      <w:r>
        <w:rPr>
          <w:rStyle w:val="StyleUnderline"/>
          <w:highlight w:val="green"/>
        </w:rPr>
        <w:t>grass, there is</w:t>
      </w:r>
      <w:r>
        <w:rPr>
          <w:rStyle w:val="StyleUnderline"/>
        </w:rPr>
        <w:t xml:space="preserve"> a </w:t>
      </w:r>
      <w:r>
        <w:rPr>
          <w:rStyle w:val="StyleUnderline"/>
          <w:highlight w:val="green"/>
        </w:rPr>
        <w:t>moral reason</w:t>
      </w:r>
      <w:r>
        <w:rPr>
          <w:rStyle w:val="StyleUnderline"/>
        </w:rPr>
        <w:t xml:space="preserve"> for me </w:t>
      </w:r>
      <w:r>
        <w:rPr>
          <w:rStyle w:val="StyleUnderline"/>
          <w:highlight w:val="green"/>
        </w:rPr>
        <w:t>to mow the grass</w:t>
      </w:r>
      <w:r>
        <w:rPr>
          <w:rStyle w:val="StyleUnderline"/>
        </w:rPr>
        <w:t xml:space="preserve">, and this moral reason is constituted by the fact that mowing the grass fulfills my promise. </w:t>
      </w:r>
      <w:r>
        <w:rPr>
          <w:sz w:val="16"/>
        </w:rPr>
        <w:t xml:space="preserve">This reason exists regardless of the consequences of mowing the grass, even though it might be overridden by certain bad consequences. </w:t>
      </w:r>
      <w:r>
        <w:rPr>
          <w:rStyle w:val="StyleUnderline"/>
          <w:highlight w:val="green"/>
        </w:rPr>
        <w:t>However</w:t>
      </w:r>
      <w:r>
        <w:rPr>
          <w:sz w:val="16"/>
        </w:rPr>
        <w:t xml:space="preserve">, if this is why I have a moral reason to mow the grass, then, </w:t>
      </w:r>
      <w:r>
        <w:rPr>
          <w:rStyle w:val="StyleUnderline"/>
          <w:highlight w:val="green"/>
        </w:rPr>
        <w:t>even if I cannot mow</w:t>
      </w:r>
      <w:r>
        <w:rPr>
          <w:rStyle w:val="StyleUnderline"/>
        </w:rPr>
        <w:t xml:space="preserve"> the grass </w:t>
      </w:r>
      <w:r>
        <w:rPr>
          <w:rStyle w:val="StyleUnderline"/>
          <w:highlight w:val="green"/>
        </w:rPr>
        <w:t>without starting my mower</w:t>
      </w:r>
      <w:r>
        <w:rPr>
          <w:rStyle w:val="StyleUnderline"/>
        </w:rPr>
        <w:t xml:space="preserve">, and starting the mower would enable me to mow the grass, </w:t>
      </w:r>
      <w:r>
        <w:rPr>
          <w:rStyle w:val="StyleUnderline"/>
          <w:highlight w:val="green"/>
        </w:rPr>
        <w:t>it</w:t>
      </w:r>
      <w:r>
        <w:rPr>
          <w:rStyle w:val="StyleUnderline"/>
        </w:rPr>
        <w:t xml:space="preserve"> still </w:t>
      </w:r>
      <w:r>
        <w:rPr>
          <w:rStyle w:val="StyleUnderline"/>
          <w:highlight w:val="green"/>
        </w:rPr>
        <w:t>would not follow</w:t>
      </w:r>
      <w:r>
        <w:rPr>
          <w:rStyle w:val="StyleUnderline"/>
        </w:rPr>
        <w:t xml:space="preserve"> that </w:t>
      </w:r>
      <w:r>
        <w:rPr>
          <w:rStyle w:val="StyleUnderline"/>
          <w:highlight w:val="green"/>
        </w:rPr>
        <w:t>I have any moral reason to start my mower</w:t>
      </w:r>
      <w:r>
        <w:rPr>
          <w:rStyle w:val="StyleUnderline"/>
        </w:rPr>
        <w:t>, since I did not promise to start my mower</w:t>
      </w:r>
      <w:r>
        <w:rPr>
          <w:sz w:val="16"/>
        </w:rPr>
        <w:t xml:space="preserve">, and starting my mower does not fulfill my promise. Thus, </w:t>
      </w:r>
      <w:r>
        <w:rPr>
          <w:rStyle w:val="StyleUnderline"/>
          <w:highlight w:val="green"/>
        </w:rPr>
        <w:t>a moral theory cannot explain moral substitutability if it claims</w:t>
      </w:r>
      <w:r>
        <w:rPr>
          <w:rStyle w:val="StyleUnderline"/>
        </w:rPr>
        <w:t xml:space="preserve"> that </w:t>
      </w:r>
      <w:r>
        <w:rPr>
          <w:rStyle w:val="StyleUnderline"/>
          <w:highlight w:val="green"/>
        </w:rPr>
        <w:t>properties like this provide moral reasons</w:t>
      </w:r>
      <w:r>
        <w:rPr>
          <w:rStyle w:val="StyleUnderline"/>
        </w:rPr>
        <w:t>.</w:t>
      </w:r>
    </w:p>
    <w:p w14:paraId="0FE867B6" w14:textId="77777777" w:rsidR="00BD235D" w:rsidRDefault="00BD235D" w:rsidP="00BD235D">
      <w:pPr>
        <w:pStyle w:val="Heading4"/>
        <w:rPr>
          <w:b w:val="0"/>
        </w:rPr>
      </w:pPr>
      <w:r>
        <w:rPr>
          <w:b w:val="0"/>
        </w:rPr>
        <w:t>4] Fission proves personal identity is reductionist– psychological continuity doesn’t exist.</w:t>
      </w:r>
    </w:p>
    <w:p w14:paraId="61DF784C" w14:textId="77777777" w:rsidR="00BD235D" w:rsidRDefault="00BD235D" w:rsidP="00BD235D">
      <w:pPr>
        <w:rPr>
          <w:sz w:val="16"/>
          <w:szCs w:val="16"/>
        </w:rPr>
      </w:pPr>
      <w:r>
        <w:rPr>
          <w:rStyle w:val="Style13ptBold"/>
        </w:rPr>
        <w:t>Olson 10</w:t>
      </w:r>
      <w:r>
        <w:rPr>
          <w:sz w:val="16"/>
          <w:szCs w:val="16"/>
        </w:rPr>
        <w:t>, Eric. [Professor of Philosophy at the University of Sheffield] Oct 28, 2010 “Personal Identity” Stanford Encyclopedia of Philosophy. http://plato.stanford.edu/entries/identity-personal/#PsyApp</w:t>
      </w:r>
    </w:p>
    <w:p w14:paraId="5516EAE0" w14:textId="77777777" w:rsidR="00BD235D" w:rsidRDefault="00BD235D" w:rsidP="00BD235D">
      <w:pPr>
        <w:rPr>
          <w:sz w:val="16"/>
          <w:szCs w:val="16"/>
        </w:rPr>
      </w:pPr>
    </w:p>
    <w:p w14:paraId="6B3D8976" w14:textId="77777777" w:rsidR="00BD235D" w:rsidRDefault="00BD235D" w:rsidP="00BD235D">
      <w:pPr>
        <w:rPr>
          <w:sz w:val="16"/>
        </w:rPr>
      </w:pPr>
      <w:r>
        <w:rPr>
          <w:sz w:val="16"/>
        </w:rPr>
        <w:t xml:space="preserve">Whatever psychological continuity may amount to, a more serious worry for the Psychological Approach is that you could be psychologically continuous with two past or future people at once. </w:t>
      </w:r>
      <w:r>
        <w:rPr>
          <w:rStyle w:val="StyleUnderline"/>
          <w:highlight w:val="yellow"/>
        </w:rPr>
        <w:t>If your cerebrum</w:t>
      </w:r>
      <w:r>
        <w:rPr>
          <w:sz w:val="16"/>
        </w:rPr>
        <w:t xml:space="preserve">—the upper part of the brain largely responsible for mental </w:t>
      </w:r>
      <w:r>
        <w:rPr>
          <w:sz w:val="16"/>
        </w:rPr>
        <w:lastRenderedPageBreak/>
        <w:t>features—</w:t>
      </w:r>
      <w:r>
        <w:rPr>
          <w:rStyle w:val="StyleUnderline"/>
          <w:highlight w:val="yellow"/>
        </w:rPr>
        <w:t>were transplanted, the recipient would be</w:t>
      </w:r>
      <w:r>
        <w:rPr>
          <w:rStyle w:val="StyleUnderline"/>
        </w:rPr>
        <w:t xml:space="preserve"> psychologically </w:t>
      </w:r>
      <w:r>
        <w:rPr>
          <w:rStyle w:val="StyleUnderline"/>
          <w:highlight w:val="yellow"/>
        </w:rPr>
        <w:t>continuous with you</w:t>
      </w:r>
      <w:r>
        <w:rPr>
          <w:rStyle w:val="StyleUnderline"/>
        </w:rPr>
        <w:t xml:space="preserve"> </w:t>
      </w:r>
      <w:r>
        <w:rPr>
          <w:sz w:val="16"/>
        </w:rPr>
        <w:t xml:space="preserve">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Pr>
          <w:rStyle w:val="StyleUnderline"/>
          <w:highlight w:val="yellow"/>
        </w:rPr>
        <w:t>if we</w:t>
      </w:r>
      <w:r>
        <w:rPr>
          <w:sz w:val="16"/>
        </w:rPr>
        <w:t xml:space="preserve"> did both at once, </w:t>
      </w:r>
      <w:r>
        <w:rPr>
          <w:rStyle w:val="StyleUnderline"/>
          <w:highlight w:val="yellow"/>
        </w:rPr>
        <w:t>destroying one hemisphere</w:t>
      </w:r>
      <w:r>
        <w:rPr>
          <w:sz w:val="16"/>
        </w:rPr>
        <w:t xml:space="preserve"> and </w:t>
      </w:r>
      <w:r>
        <w:rPr>
          <w:rStyle w:val="StyleUnderline"/>
          <w:highlight w:val="yellow"/>
        </w:rPr>
        <w:t>transplanting the other</w:t>
      </w:r>
      <w:r>
        <w:rPr>
          <w:sz w:val="16"/>
        </w:rPr>
        <w:t xml:space="preserve">? Then too, </w:t>
      </w:r>
      <w:r>
        <w:rPr>
          <w:rStyle w:val="StyleUnderline"/>
          <w:highlight w:val="yellow"/>
        </w:rPr>
        <w:t>the one who got the transplant</w:t>
      </w:r>
      <w:r>
        <w:rPr>
          <w:sz w:val="16"/>
        </w:rPr>
        <w:t xml:space="preserve">ed hemisphere </w:t>
      </w:r>
      <w:r>
        <w:rPr>
          <w:rStyle w:val="StyleUnderline"/>
          <w:highlight w:val="yellow"/>
        </w:rPr>
        <w:t>would be</w:t>
      </w:r>
      <w:r>
        <w:rPr>
          <w:sz w:val="16"/>
        </w:rPr>
        <w:t xml:space="preserve"> psychologically continuous with </w:t>
      </w:r>
      <w:r>
        <w:rPr>
          <w:rStyle w:val="StyleUnderline"/>
          <w:highlight w:val="yellow"/>
        </w:rPr>
        <w:t>you</w:t>
      </w:r>
      <w:r>
        <w:rPr>
          <w:sz w:val="16"/>
        </w:rPr>
        <w:t xml:space="preserve">, and according to the Psychological Approach would be you. </w:t>
      </w:r>
      <w:r>
        <w:rPr>
          <w:rStyle w:val="StyleUnderline"/>
        </w:rPr>
        <w:t xml:space="preserve">But </w:t>
      </w:r>
      <w:r>
        <w:rPr>
          <w:rStyle w:val="StyleUnderline"/>
          <w:highlight w:val="yellow"/>
        </w:rPr>
        <w:t>now suppose</w:t>
      </w:r>
      <w:r>
        <w:rPr>
          <w:sz w:val="16"/>
        </w:rPr>
        <w:t xml:space="preserve"> that </w:t>
      </w:r>
      <w:r>
        <w:rPr>
          <w:rStyle w:val="StyleUnderline"/>
          <w:highlight w:val="yellow"/>
        </w:rPr>
        <w:t>both hemispheres are transplanted</w:t>
      </w:r>
      <w:r>
        <w:rPr>
          <w:rStyle w:val="StyleUnderline"/>
        </w:rPr>
        <w:t xml:space="preserve">, each </w:t>
      </w:r>
      <w:r>
        <w:rPr>
          <w:rStyle w:val="StyleUnderline"/>
          <w:highlight w:val="yellow"/>
        </w:rPr>
        <w:t>into a different empty head</w:t>
      </w:r>
      <w:r>
        <w:rPr>
          <w:rStyle w:val="StyleUnderline"/>
        </w:rPr>
        <w:t>.</w:t>
      </w:r>
      <w:r>
        <w:rPr>
          <w:sz w:val="16"/>
        </w:rPr>
        <w:t xml:space="preserve"> (We needn't pretend, as some authors do, that the hemispheres are exactly alike.) </w:t>
      </w:r>
      <w:r>
        <w:rPr>
          <w:rStyle w:val="StyleUnderline"/>
          <w:highlight w:val="yellow"/>
        </w:rPr>
        <w:t>The two recipients</w:t>
      </w:r>
      <w:r>
        <w:rPr>
          <w:sz w:val="16"/>
        </w:rPr>
        <w:t xml:space="preserve">—call them </w:t>
      </w:r>
      <w:r>
        <w:rPr>
          <w:rStyle w:val="StyleUnderline"/>
          <w:highlight w:val="yellow"/>
        </w:rPr>
        <w:t>Lefty and Righty</w:t>
      </w:r>
      <w:r>
        <w:rPr>
          <w:sz w:val="16"/>
        </w:rPr>
        <w:t>—</w:t>
      </w:r>
      <w:r>
        <w:rPr>
          <w:rStyle w:val="StyleUnderline"/>
          <w:highlight w:val="yellow"/>
        </w:rPr>
        <w:t>will</w:t>
      </w:r>
      <w:r>
        <w:rPr>
          <w:sz w:val="16"/>
        </w:rPr>
        <w:t xml:space="preserve"> each </w:t>
      </w:r>
      <w:r>
        <w:rPr>
          <w:rStyle w:val="StyleUnderline"/>
          <w:highlight w:val="yellow"/>
        </w:rPr>
        <w:t>be</w:t>
      </w:r>
      <w:r>
        <w:rPr>
          <w:sz w:val="16"/>
        </w:rPr>
        <w:t xml:space="preserve"> psychologically </w:t>
      </w:r>
      <w:r>
        <w:rPr>
          <w:rStyle w:val="StyleUnderline"/>
          <w:highlight w:val="yellow"/>
        </w:rPr>
        <w:t>continuous with you</w:t>
      </w:r>
      <w:r>
        <w:rPr>
          <w:sz w:val="16"/>
        </w:rPr>
        <w:t xml:space="preserve">. The Psychological Approach as I have stated it implies that any future being who is psychologically continuous with you must be you. It follows that you are Lefty and also that you are Righty. </w:t>
      </w:r>
      <w:r>
        <w:rPr>
          <w:rStyle w:val="StyleUnderline"/>
          <w:highlight w:val="yellow"/>
        </w:rPr>
        <w:t>But that cannot be: Lefty and Righty are two</w:t>
      </w:r>
      <w:r>
        <w:rPr>
          <w:rStyle w:val="StyleUnderline"/>
        </w:rPr>
        <w:t>, and one thing can</w:t>
      </w:r>
      <w:r>
        <w:rPr>
          <w:rStyle w:val="StyleUnderline"/>
          <w:highlight w:val="yellow"/>
        </w:rPr>
        <w:t>not</w:t>
      </w:r>
      <w:r>
        <w:rPr>
          <w:rStyle w:val="StyleUnderline"/>
        </w:rPr>
        <w:t xml:space="preserve"> be</w:t>
      </w:r>
      <w:r>
        <w:rPr>
          <w:sz w:val="16"/>
        </w:rPr>
        <w:t xml:space="preserve"> numerically </w:t>
      </w:r>
      <w:r>
        <w:rPr>
          <w:rStyle w:val="StyleUnderline"/>
        </w:rPr>
        <w:t xml:space="preserve">identical with </w:t>
      </w:r>
      <w:r>
        <w:rPr>
          <w:rStyle w:val="StyleUnderline"/>
          <w:highlight w:val="yellow"/>
        </w:rPr>
        <w:t>two</w:t>
      </w:r>
      <w:r>
        <w:rPr>
          <w:rStyle w:val="StyleUnderline"/>
          <w:sz w:val="14"/>
          <w:szCs w:val="14"/>
        </w:rPr>
        <w:t xml:space="preserve"> things.</w:t>
      </w:r>
      <w:r>
        <w:rPr>
          <w:sz w:val="16"/>
          <w:szCs w:val="14"/>
        </w:rPr>
        <w:t xml:space="preserve"> Sup</w:t>
      </w:r>
      <w:r>
        <w:rPr>
          <w:sz w:val="16"/>
        </w:rPr>
        <w:t xml:space="preserve">pose Lefty is hungry at a time when Righty isn't. If you are Lefty, you are hungry at that time. If you are Righty, you aren't. </w:t>
      </w:r>
      <w:r>
        <w:rPr>
          <w:rStyle w:val="StyleUnderline"/>
        </w:rPr>
        <w:t xml:space="preserve">If you are Lefty and Righty, you are both hungry and not hungry at once: </w:t>
      </w:r>
      <w:r>
        <w:rPr>
          <w:rStyle w:val="StyleUnderline"/>
          <w:highlight w:val="yellow"/>
        </w:rPr>
        <w:t>a contradiction</w:t>
      </w:r>
      <w:r>
        <w:rPr>
          <w:sz w:val="16"/>
        </w:rPr>
        <w:t>.</w:t>
      </w:r>
    </w:p>
    <w:p w14:paraId="67523437" w14:textId="77777777" w:rsidR="00BD235D" w:rsidRDefault="00BD235D" w:rsidP="00BD235D">
      <w:pPr>
        <w:pStyle w:val="Heading4"/>
        <w:rPr>
          <w:b w:val="0"/>
        </w:rPr>
      </w:pPr>
      <w:r>
        <w:rPr>
          <w:b w:val="0"/>
        </w:rPr>
        <w:t>7] Universalizability collapses to consequentialism.</w:t>
      </w:r>
    </w:p>
    <w:p w14:paraId="57AA06D5" w14:textId="77777777" w:rsidR="00BD235D" w:rsidRDefault="00BD235D" w:rsidP="00BD235D">
      <w:pPr>
        <w:rPr>
          <w:sz w:val="16"/>
          <w:szCs w:val="16"/>
        </w:rPr>
      </w:pPr>
      <w:r>
        <w:rPr>
          <w:rStyle w:val="Style13ptBold"/>
        </w:rPr>
        <w:t>Singer 93</w:t>
      </w:r>
      <w:r>
        <w:rPr>
          <w:sz w:val="16"/>
          <w:szCs w:val="16"/>
        </w:rPr>
        <w:t>, Peter. 1993. “Practical Ethics.” Cambridge University Press. http://www.stafforini.com/txt/Singer%20-%20Practical%20ethics.pdf</w:t>
      </w:r>
    </w:p>
    <w:p w14:paraId="30D505F4" w14:textId="77777777" w:rsidR="00BD235D" w:rsidRDefault="00BD235D" w:rsidP="00BD235D">
      <w:pPr>
        <w:rPr>
          <w:sz w:val="16"/>
          <w:szCs w:val="16"/>
        </w:rPr>
      </w:pPr>
    </w:p>
    <w:p w14:paraId="77521CAE" w14:textId="77777777" w:rsidR="00BD235D" w:rsidRDefault="00BD235D" w:rsidP="00BD235D">
      <w:pPr>
        <w:rPr>
          <w:sz w:val="14"/>
        </w:rPr>
      </w:pPr>
      <w:r>
        <w:rPr>
          <w:sz w:val="14"/>
        </w:rPr>
        <w:t xml:space="preserve">Can we use this universal aspect of ethics to derive an ethical theory that will give us guidance about right and wrong? Philosophers from the Stoics to Hare and Rawls have attempted this. No attempt has met with general acceptance. The problem is that if we describe the universal aspect of ethics in bare, formal terms, a wide range of ethical theories, including quite irreconcilable ones, are compatible with this notion of universality; if, on the other hand, we build up our description of the universal aspect of ethics so that it leads us ineluctably to one particular ethical theory, we shall be accused of smuggling our own ethical beliefs into our definition of the ethical - and this definition was supposed to be broad enough, and neutral enough, to encompass all serious candidates for the status of 'ethical theory'. Since so many others have failed to overcome this obstacle to deducing an ethical theory from the universal aspect of ethics, it would be foolhardy to attempt to do so in a brief introduction to a work with a quite different aim. Nevertheless, I shall propose something only a little less ambitious. </w:t>
      </w:r>
      <w:r>
        <w:rPr>
          <w:rStyle w:val="StyleUnderline"/>
        </w:rPr>
        <w:t xml:space="preserve">The </w:t>
      </w:r>
      <w:r>
        <w:rPr>
          <w:rStyle w:val="StyleUnderline"/>
          <w:highlight w:val="yellow"/>
        </w:rPr>
        <w:t>universal</w:t>
      </w:r>
      <w:r>
        <w:rPr>
          <w:rStyle w:val="StyleUnderline"/>
        </w:rPr>
        <w:t xml:space="preserve"> aspect of </w:t>
      </w:r>
      <w:r>
        <w:rPr>
          <w:rStyle w:val="StyleUnderline"/>
          <w:highlight w:val="yellow"/>
        </w:rPr>
        <w:t>ethics</w:t>
      </w:r>
      <w:r>
        <w:rPr>
          <w:sz w:val="14"/>
        </w:rPr>
        <w:t xml:space="preserve">, I suggest, </w:t>
      </w:r>
      <w:r>
        <w:rPr>
          <w:rStyle w:val="StyleUnderline"/>
        </w:rPr>
        <w:t xml:space="preserve">does </w:t>
      </w:r>
      <w:r>
        <w:rPr>
          <w:rStyle w:val="StyleUnderline"/>
          <w:highlight w:val="yellow"/>
        </w:rPr>
        <w:t>provide</w:t>
      </w:r>
      <w:r>
        <w:rPr>
          <w:rStyle w:val="StyleUnderline"/>
        </w:rPr>
        <w:t xml:space="preserve"> a </w:t>
      </w:r>
      <w:r>
        <w:rPr>
          <w:rStyle w:val="StyleUnderline"/>
          <w:highlight w:val="yellow"/>
        </w:rPr>
        <w:t>persuasive</w:t>
      </w:r>
      <w:r>
        <w:rPr>
          <w:rStyle w:val="StyleUnderline"/>
        </w:rPr>
        <w:t xml:space="preserve">, although not conclusive, </w:t>
      </w:r>
      <w:r>
        <w:rPr>
          <w:rStyle w:val="StyleUnderline"/>
          <w:highlight w:val="yellow"/>
        </w:rPr>
        <w:t>reason for</w:t>
      </w:r>
      <w:r>
        <w:rPr>
          <w:rStyle w:val="StyleUnderline"/>
        </w:rPr>
        <w:t xml:space="preserve"> taking a broadly </w:t>
      </w:r>
      <w:r>
        <w:rPr>
          <w:rStyle w:val="StyleUnderline"/>
          <w:highlight w:val="yellow"/>
        </w:rPr>
        <w:t>util</w:t>
      </w:r>
      <w:r>
        <w:rPr>
          <w:rStyle w:val="StyleUnderline"/>
        </w:rPr>
        <w:t>itarian position</w:t>
      </w:r>
      <w:r>
        <w:rPr>
          <w:sz w:val="14"/>
        </w:rPr>
        <w:t xml:space="preserve">. My reason for suggesting this is as follows. </w:t>
      </w:r>
      <w:r>
        <w:rPr>
          <w:rStyle w:val="StyleUnderline"/>
        </w:rPr>
        <w:t xml:space="preserve">In </w:t>
      </w:r>
      <w:r>
        <w:rPr>
          <w:rStyle w:val="StyleUnderline"/>
          <w:highlight w:val="yellow"/>
        </w:rPr>
        <w:t>accepting</w:t>
      </w:r>
      <w:r>
        <w:rPr>
          <w:rStyle w:val="StyleUnderline"/>
        </w:rPr>
        <w:t xml:space="preserve"> that </w:t>
      </w:r>
      <w:r>
        <w:rPr>
          <w:rStyle w:val="StyleUnderline"/>
          <w:highlight w:val="yellow"/>
        </w:rPr>
        <w:t>ethical judgments must be</w:t>
      </w:r>
      <w:r>
        <w:rPr>
          <w:rStyle w:val="StyleUnderline"/>
        </w:rPr>
        <w:t xml:space="preserve"> made from a </w:t>
      </w:r>
      <w:r>
        <w:rPr>
          <w:rStyle w:val="StyleUnderline"/>
          <w:highlight w:val="yellow"/>
        </w:rPr>
        <w:t>universal</w:t>
      </w:r>
      <w:r>
        <w:rPr>
          <w:rStyle w:val="StyleUnderline"/>
        </w:rPr>
        <w:t xml:space="preserve"> point of view, I am </w:t>
      </w:r>
      <w:r>
        <w:rPr>
          <w:rStyle w:val="StyleUnderline"/>
          <w:highlight w:val="yellow"/>
        </w:rPr>
        <w:t>accept</w:t>
      </w:r>
      <w:r>
        <w:rPr>
          <w:rStyle w:val="StyleUnderline"/>
        </w:rPr>
        <w:t xml:space="preserve">ing that </w:t>
      </w:r>
      <w:r>
        <w:rPr>
          <w:rStyle w:val="StyleUnderline"/>
          <w:highlight w:val="yellow"/>
        </w:rPr>
        <w:t>my</w:t>
      </w:r>
      <w:r>
        <w:rPr>
          <w:rStyle w:val="StyleUnderline"/>
        </w:rPr>
        <w:t xml:space="preserve"> own </w:t>
      </w:r>
      <w:r>
        <w:rPr>
          <w:rStyle w:val="StyleUnderline"/>
          <w:highlight w:val="yellow"/>
        </w:rPr>
        <w:t>interests cannot</w:t>
      </w:r>
      <w:r>
        <w:rPr>
          <w:sz w:val="14"/>
        </w:rPr>
        <w:t xml:space="preserve">, simply because they are my interests, </w:t>
      </w:r>
      <w:r>
        <w:rPr>
          <w:rStyle w:val="StyleUnderline"/>
          <w:highlight w:val="yellow"/>
        </w:rPr>
        <w:t>count more than</w:t>
      </w:r>
      <w:r>
        <w:rPr>
          <w:rStyle w:val="StyleUnderline"/>
        </w:rPr>
        <w:t xml:space="preserve"> the interests of </w:t>
      </w:r>
      <w:r>
        <w:rPr>
          <w:rStyle w:val="StyleUnderline"/>
          <w:highlight w:val="yellow"/>
        </w:rPr>
        <w:t>anyone else.</w:t>
      </w:r>
      <w:r>
        <w:rPr>
          <w:rStyle w:val="StyleUnderline"/>
        </w:rPr>
        <w:t xml:space="preserve"> Thus </w:t>
      </w:r>
      <w:r>
        <w:rPr>
          <w:rStyle w:val="StyleUnderline"/>
          <w:highlight w:val="yellow"/>
        </w:rPr>
        <w:t>my</w:t>
      </w:r>
      <w:r>
        <w:rPr>
          <w:rStyle w:val="StyleUnderline"/>
        </w:rPr>
        <w:t xml:space="preserve"> very natural </w:t>
      </w:r>
      <w:r>
        <w:rPr>
          <w:rStyle w:val="StyleUnderline"/>
          <w:highlight w:val="yellow"/>
        </w:rPr>
        <w:t>concern that my own interests be Iooked after must</w:t>
      </w:r>
      <w:r>
        <w:rPr>
          <w:sz w:val="14"/>
        </w:rPr>
        <w:t xml:space="preserve">, when I think ethically, </w:t>
      </w:r>
      <w:r>
        <w:rPr>
          <w:rStyle w:val="StyleUnderline"/>
        </w:rPr>
        <w:t xml:space="preserve">be </w:t>
      </w:r>
      <w:r>
        <w:rPr>
          <w:rStyle w:val="StyleUnderline"/>
          <w:highlight w:val="yellow"/>
        </w:rPr>
        <w:t>extend</w:t>
      </w:r>
      <w:r>
        <w:rPr>
          <w:rStyle w:val="StyleUnderline"/>
        </w:rPr>
        <w:t xml:space="preserve">ed </w:t>
      </w:r>
      <w:r>
        <w:rPr>
          <w:rStyle w:val="StyleUnderline"/>
          <w:highlight w:val="yellow"/>
        </w:rPr>
        <w:t xml:space="preserve">to </w:t>
      </w:r>
      <w:r>
        <w:rPr>
          <w:rStyle w:val="StyleUnderline"/>
        </w:rPr>
        <w:t xml:space="preserve">the interests of </w:t>
      </w:r>
      <w:r>
        <w:rPr>
          <w:rStyle w:val="StyleUnderline"/>
          <w:highlight w:val="yellow"/>
        </w:rPr>
        <w:t>others</w:t>
      </w:r>
      <w:r>
        <w:rPr>
          <w:rStyle w:val="StyleUnderline"/>
        </w:rPr>
        <w:t>.</w:t>
      </w:r>
      <w:r>
        <w:rPr>
          <w:sz w:val="14"/>
        </w:rPr>
        <w:t xml:space="preserve"> 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recognising that my own interests cannot count for more, simply because they are my own, than the interests of others. In place of my own interests, I now have to take into account the interests of all those affected by my decision. </w:t>
      </w:r>
      <w:r>
        <w:rPr>
          <w:rStyle w:val="StyleUnderline"/>
          <w:highlight w:val="yellow"/>
        </w:rPr>
        <w:t>This requires me to weigh</w:t>
      </w:r>
      <w:r>
        <w:rPr>
          <w:rStyle w:val="StyleUnderline"/>
        </w:rPr>
        <w:t xml:space="preserve"> up </w:t>
      </w:r>
      <w:r>
        <w:rPr>
          <w:rStyle w:val="StyleUnderline"/>
          <w:highlight w:val="yellow"/>
        </w:rPr>
        <w:t>all</w:t>
      </w:r>
      <w:r>
        <w:rPr>
          <w:rStyle w:val="StyleUnderline"/>
        </w:rPr>
        <w:t xml:space="preserve"> these </w:t>
      </w:r>
      <w:r>
        <w:rPr>
          <w:rStyle w:val="StyleUnderline"/>
          <w:highlight w:val="yellow"/>
        </w:rPr>
        <w:t>interests and</w:t>
      </w:r>
      <w:r>
        <w:rPr>
          <w:rStyle w:val="StyleUnderline"/>
        </w:rPr>
        <w:t xml:space="preserve"> adopt the course of action most likely to </w:t>
      </w:r>
      <w:r>
        <w:rPr>
          <w:rStyle w:val="StyleUnderline"/>
          <w:highlight w:val="yellow"/>
        </w:rPr>
        <w:t>maximize the interests of those affected</w:t>
      </w:r>
      <w:r>
        <w:rPr>
          <w:sz w:val="14"/>
          <w:szCs w:val="14"/>
        </w:rPr>
        <w:t>. Thus at least at some level in my moral reasoning I must choose the course of action that has the best consequences, on balance, for all affected.</w:t>
      </w:r>
      <w:r>
        <w:rPr>
          <w:sz w:val="14"/>
        </w:rPr>
        <w:t xml:space="preserve"> (I say 'at some level in my moral reasoning' because, as we shall see later, there are utilitarian reasons for believing that we ought not to try to calculate these consequences for every ethical decision we make in our daily lives, but only in very unusual circumstances, or perhaps when we are reflecting on our choice of general principles to guide us in future. In other words, in the specific example given, at first glance one might think it obvious that sharing the fruit that I have gathered has better consequences for all affected than not sharing them. This may in t~ end also be the best general principle for us all to adopt, but before we can have grounds for believing this to be the case, we must also consider whether the effect of a general practice of sharing gathered fruits will benefit all those affected, by bringing about a more equal distribution, or whether it will reduce the amount of food gathered, because some will cease to gather anything if they know that they will get sufficient from their share of what others gather.)</w:t>
      </w:r>
    </w:p>
    <w:p w14:paraId="24234483" w14:textId="77777777" w:rsidR="00BD235D" w:rsidRPr="00ED1DE1" w:rsidRDefault="00BD235D" w:rsidP="00BD235D">
      <w:pPr>
        <w:pStyle w:val="Heading4"/>
      </w:pPr>
      <w:r w:rsidRPr="00ED1DE1">
        <w:t>8] Death is the worst thing under any ethical theory since it forecloses the possibility of any future value.</w:t>
      </w:r>
    </w:p>
    <w:p w14:paraId="78080E75" w14:textId="77777777" w:rsidR="00BD235D" w:rsidRDefault="00BD235D" w:rsidP="00BD235D">
      <w:pPr>
        <w:rPr>
          <w:sz w:val="16"/>
          <w:szCs w:val="16"/>
        </w:rPr>
      </w:pPr>
      <w:r>
        <w:rPr>
          <w:rStyle w:val="Style13ptBold"/>
        </w:rPr>
        <w:t>Paterson 03</w:t>
      </w:r>
      <w:r>
        <w:rPr>
          <w:sz w:val="16"/>
          <w:szCs w:val="16"/>
        </w:rPr>
        <w:t>, Craig [Department of Philosophy, Providence College, Rhode Island] 2003, “A Life Not Worth Living?”, Studies in Christian Ethics</w:t>
      </w:r>
    </w:p>
    <w:p w14:paraId="681F9989" w14:textId="77777777" w:rsidR="00BD235D" w:rsidRDefault="00BD235D" w:rsidP="00BD235D">
      <w:pPr>
        <w:rPr>
          <w:sz w:val="16"/>
          <w:szCs w:val="16"/>
        </w:rPr>
      </w:pPr>
    </w:p>
    <w:p w14:paraId="1F520080" w14:textId="77777777" w:rsidR="00BD235D" w:rsidRDefault="00BD235D" w:rsidP="00BD235D">
      <w:pPr>
        <w:rPr>
          <w:sz w:val="16"/>
        </w:rPr>
      </w:pPr>
      <w:r>
        <w:rPr>
          <w:sz w:val="16"/>
        </w:rPr>
        <w:lastRenderedPageBreak/>
        <w:t xml:space="preserve">Contrary to those accounts, I would argue that it is </w:t>
      </w:r>
      <w:r>
        <w:rPr>
          <w:rStyle w:val="StyleUnderline"/>
          <w:highlight w:val="yellow"/>
        </w:rPr>
        <w:t>death</w:t>
      </w:r>
      <w:r>
        <w:rPr>
          <w:rStyle w:val="StyleUnderline"/>
        </w:rPr>
        <w:t xml:space="preserve"> per se that </w:t>
      </w:r>
      <w:r>
        <w:rPr>
          <w:rStyle w:val="StyleUnderline"/>
          <w:highlight w:val="yellow"/>
        </w:rPr>
        <w:t>is</w:t>
      </w:r>
      <w:r>
        <w:rPr>
          <w:rStyle w:val="StyleUnderline"/>
        </w:rPr>
        <w:t xml:space="preserve"> really </w:t>
      </w:r>
      <w:r>
        <w:rPr>
          <w:rStyle w:val="StyleUnderline"/>
          <w:highlight w:val="yellow"/>
        </w:rPr>
        <w:t>the objective evil</w:t>
      </w:r>
      <w:r>
        <w:rPr>
          <w:sz w:val="16"/>
        </w:rPr>
        <w:t xml:space="preserve"> for us, not because it deprives us of a prospective future of overall good judged better than the alter- native of non-being. It cannot be about harm to a former person who has ceased to exist, for no person actually suffers from the sub-sequent non-participation. Rather, </w:t>
      </w:r>
      <w:r>
        <w:rPr>
          <w:rStyle w:val="StyleUnderline"/>
        </w:rPr>
        <w:t xml:space="preserve">death in itself is an evil to us because </w:t>
      </w:r>
      <w:r>
        <w:rPr>
          <w:rStyle w:val="StyleUnderline"/>
          <w:highlight w:val="yellow"/>
        </w:rPr>
        <w:t>it ontologically destroys the</w:t>
      </w:r>
      <w:r>
        <w:rPr>
          <w:rStyle w:val="StyleUnderline"/>
        </w:rPr>
        <w:t xml:space="preserve"> current existent </w:t>
      </w:r>
      <w:r>
        <w:rPr>
          <w:rStyle w:val="StyleUnderline"/>
          <w:highlight w:val="yellow"/>
        </w:rPr>
        <w:t>subject</w:t>
      </w:r>
      <w:r>
        <w:rPr>
          <w:sz w:val="16"/>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w:t>
      </w:r>
      <w:r>
        <w:rPr>
          <w:rStyle w:val="StyleUnderline"/>
          <w:highlight w:val="yellow"/>
        </w:rPr>
        <w:t>Anything,</w:t>
      </w:r>
      <w:r>
        <w:rPr>
          <w:sz w:val="16"/>
        </w:rPr>
        <w:t xml:space="preserve"> whether caused naturally or caused by human intervention (</w:t>
      </w:r>
      <w:r>
        <w:rPr>
          <w:rStyle w:val="StyleUnderline"/>
        </w:rPr>
        <w:t xml:space="preserve">intentional or unintentional) </w:t>
      </w:r>
      <w:r>
        <w:rPr>
          <w:rStyle w:val="StyleUnderline"/>
          <w:highlight w:val="yellow"/>
        </w:rPr>
        <w:t>that</w:t>
      </w:r>
      <w:r>
        <w:rPr>
          <w:rStyle w:val="StyleUnderline"/>
        </w:rPr>
        <w:t xml:space="preserve"> drastically </w:t>
      </w:r>
      <w:r>
        <w:rPr>
          <w:rStyle w:val="StyleUnderline"/>
          <w:highlight w:val="yellow"/>
        </w:rPr>
        <w:t>interferes in the process of maintaining</w:t>
      </w:r>
      <w:r>
        <w:rPr>
          <w:rStyle w:val="StyleUnderline"/>
        </w:rPr>
        <w:t xml:space="preserve"> the person in </w:t>
      </w:r>
      <w:r>
        <w:rPr>
          <w:rStyle w:val="StyleUnderline"/>
          <w:highlight w:val="yellow"/>
        </w:rPr>
        <w:t>existence is an objective evil</w:t>
      </w:r>
      <w:r>
        <w:rPr>
          <w:rStyle w:val="StyleUnderline"/>
        </w:rPr>
        <w:t xml:space="preserve"> for the person</w:t>
      </w:r>
      <w:r>
        <w:rPr>
          <w:sz w:val="16"/>
        </w:rPr>
        <w:t xml:space="preserve">. What is crucially at stake here, and is dialectically supportive of the self-evidency of the basic good of human life, is that death is a radical interference with the current life process of the kind of being that we are. In consequence, </w:t>
      </w:r>
      <w:r>
        <w:rPr>
          <w:rStyle w:val="StyleUnderline"/>
          <w:highlight w:val="yellow"/>
        </w:rPr>
        <w:t>death</w:t>
      </w:r>
      <w:r>
        <w:rPr>
          <w:rStyle w:val="StyleUnderline"/>
        </w:rPr>
        <w:t xml:space="preserve"> itself </w:t>
      </w:r>
      <w:r>
        <w:rPr>
          <w:rStyle w:val="StyleUnderline"/>
          <w:highlight w:val="yellow"/>
        </w:rPr>
        <w:t>can be</w:t>
      </w:r>
      <w:r>
        <w:rPr>
          <w:rStyle w:val="StyleUnderline"/>
        </w:rPr>
        <w:t xml:space="preserve"> credibly </w:t>
      </w:r>
      <w:r>
        <w:rPr>
          <w:rStyle w:val="StyleUnderline"/>
          <w:highlight w:val="yellow"/>
        </w:rPr>
        <w:t>thought of as a ‘primitive evil’ for all persons</w:t>
      </w:r>
      <w:r>
        <w:rPr>
          <w:sz w:val="16"/>
        </w:rPr>
        <w:t xml:space="preserve">, regardless of the extent to which they are currently or prospectively capable of participating in a full array of the goods of life.81  In conclusion, concerning willed human actions, it is justifiable to state that </w:t>
      </w:r>
      <w:r>
        <w:rPr>
          <w:rStyle w:val="StyleUnderline"/>
        </w:rPr>
        <w:t xml:space="preserve">any intentional </w:t>
      </w:r>
      <w:r>
        <w:rPr>
          <w:rStyle w:val="StyleUnderline"/>
          <w:highlight w:val="yellow"/>
        </w:rPr>
        <w:t>rejection of human life</w:t>
      </w:r>
      <w:r>
        <w:rPr>
          <w:rStyle w:val="StyleUnderline"/>
        </w:rPr>
        <w:t xml:space="preserve"> itself </w:t>
      </w:r>
      <w:r>
        <w:rPr>
          <w:rStyle w:val="StyleUnderline"/>
          <w:highlight w:val="yellow"/>
        </w:rPr>
        <w:t>cannot</w:t>
      </w:r>
      <w:r>
        <w:rPr>
          <w:rStyle w:val="StyleUnderline"/>
        </w:rPr>
        <w:t xml:space="preserve"> therefore </w:t>
      </w:r>
      <w:r>
        <w:rPr>
          <w:rStyle w:val="StyleUnderline"/>
          <w:highlight w:val="yellow"/>
        </w:rPr>
        <w:t>be warranted since it is</w:t>
      </w:r>
      <w:r>
        <w:rPr>
          <w:rStyle w:val="StyleUnderline"/>
        </w:rPr>
        <w:t xml:space="preserve"> an expression of an </w:t>
      </w:r>
      <w:r>
        <w:rPr>
          <w:rStyle w:val="StyleUnderline"/>
          <w:highlight w:val="yellow"/>
        </w:rPr>
        <w:t>ultimate disvalue</w:t>
      </w:r>
      <w:r>
        <w:rPr>
          <w:rStyle w:val="StyleUnderline"/>
        </w:rPr>
        <w:t xml:space="preserve"> for the subject</w:t>
      </w:r>
      <w:r>
        <w:rPr>
          <w:sz w:val="16"/>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7E9FF46" w14:textId="77777777" w:rsidR="00BD235D" w:rsidRPr="00ED1DE1" w:rsidRDefault="00BD235D" w:rsidP="00BD235D"/>
    <w:p w14:paraId="7180F800" w14:textId="781F4D9D" w:rsidR="00CE74C9" w:rsidRPr="00CE74C9" w:rsidRDefault="00CE74C9" w:rsidP="00CE74C9"/>
    <w:sectPr w:rsidR="00CE74C9" w:rsidRPr="00CE74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C57B1"/>
    <w:multiLevelType w:val="hybridMultilevel"/>
    <w:tmpl w:val="B4221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5322749"/>
    <w:multiLevelType w:val="hybridMultilevel"/>
    <w:tmpl w:val="9566C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84E6DB7"/>
    <w:multiLevelType w:val="hybridMultilevel"/>
    <w:tmpl w:val="9EC8DA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E93B2F"/>
    <w:multiLevelType w:val="hybridMultilevel"/>
    <w:tmpl w:val="4F7CDA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2"/>
    <w:lvlOverride w:ilvl="0"/>
    <w:lvlOverride w:ilvl="1"/>
    <w:lvlOverride w:ilvl="2"/>
    <w:lvlOverride w:ilvl="3"/>
    <w:lvlOverride w:ilvl="4"/>
    <w:lvlOverride w:ilvl="5"/>
    <w:lvlOverride w:ilvl="6"/>
    <w:lvlOverride w:ilvl="7"/>
    <w:lvlOverride w:ilvl="8"/>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74C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76548"/>
    <w:rsid w:val="00B8057C"/>
    <w:rsid w:val="00BD235D"/>
    <w:rsid w:val="00BD6238"/>
    <w:rsid w:val="00BF593B"/>
    <w:rsid w:val="00BF773A"/>
    <w:rsid w:val="00BF7E81"/>
    <w:rsid w:val="00C13773"/>
    <w:rsid w:val="00C17CC8"/>
    <w:rsid w:val="00C83417"/>
    <w:rsid w:val="00C9604F"/>
    <w:rsid w:val="00CA19AA"/>
    <w:rsid w:val="00CC5298"/>
    <w:rsid w:val="00CC6A98"/>
    <w:rsid w:val="00CD736E"/>
    <w:rsid w:val="00CD798D"/>
    <w:rsid w:val="00CE161E"/>
    <w:rsid w:val="00CE74C9"/>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98659"/>
  <w15:chartTrackingRefBased/>
  <w15:docId w15:val="{5C7165F8-DB58-443A-B21D-4F9860CC1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235D"/>
    <w:rPr>
      <w:rFonts w:ascii="Calibri" w:hAnsi="Calibri"/>
    </w:rPr>
  </w:style>
  <w:style w:type="paragraph" w:styleId="Heading1">
    <w:name w:val="heading 1"/>
    <w:aliases w:val="Pocket"/>
    <w:basedOn w:val="Normal"/>
    <w:next w:val="Normal"/>
    <w:link w:val="Heading1Char"/>
    <w:qFormat/>
    <w:rsid w:val="00CE74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74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CE74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CE74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E74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4C9"/>
  </w:style>
  <w:style w:type="character" w:customStyle="1" w:styleId="Heading1Char">
    <w:name w:val="Heading 1 Char"/>
    <w:aliases w:val="Pocket Char"/>
    <w:basedOn w:val="DefaultParagraphFont"/>
    <w:link w:val="Heading1"/>
    <w:rsid w:val="00CE74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74C9"/>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CE74C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CE74C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CE74C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E74C9"/>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Intense Emphasis1111"/>
    <w:basedOn w:val="DefaultParagraphFont"/>
    <w:uiPriority w:val="6"/>
    <w:qFormat/>
    <w:rsid w:val="00CE74C9"/>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CE74C9"/>
    <w:rPr>
      <w:color w:val="auto"/>
      <w:u w:val="none"/>
    </w:rPr>
  </w:style>
  <w:style w:type="character" w:styleId="FollowedHyperlink">
    <w:name w:val="FollowedHyperlink"/>
    <w:basedOn w:val="DefaultParagraphFont"/>
    <w:uiPriority w:val="99"/>
    <w:semiHidden/>
    <w:unhideWhenUsed/>
    <w:rsid w:val="00CE74C9"/>
    <w:rPr>
      <w:color w:val="auto"/>
      <w:u w:val="none"/>
    </w:rPr>
  </w:style>
  <w:style w:type="paragraph" w:customStyle="1" w:styleId="Style1">
    <w:name w:val="Style1"/>
    <w:basedOn w:val="Normal"/>
    <w:link w:val="Style1Char"/>
    <w:uiPriority w:val="4"/>
    <w:qFormat/>
    <w:rsid w:val="00CE74C9"/>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CE74C9"/>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CE74C9"/>
    <w:rPr>
      <w:color w:val="4472C4" w:themeColor="accent5"/>
    </w:rPr>
  </w:style>
  <w:style w:type="character" w:customStyle="1" w:styleId="analytics---nngbChar">
    <w:name w:val="analytics---nngb Char"/>
    <w:basedOn w:val="DefaultParagraphFont"/>
    <w:link w:val="analytics---nngb"/>
    <w:uiPriority w:val="4"/>
    <w:rsid w:val="00CE74C9"/>
    <w:rPr>
      <w:rFonts w:ascii="Calibri" w:eastAsiaTheme="majorEastAsia" w:hAnsi="Calibri" w:cstheme="majorBidi"/>
      <w:b/>
      <w:iCs/>
      <w:color w:val="4472C4" w:themeColor="accent5"/>
      <w:sz w:val="26"/>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Tag and Ci"/>
    <w:basedOn w:val="Heading1"/>
    <w:link w:val="Hyperlink"/>
    <w:autoRedefine/>
    <w:uiPriority w:val="99"/>
    <w:qFormat/>
    <w:rsid w:val="00CE74C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CE74C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Heading1Char1">
    <w:name w:val="Heading 1 Char1"/>
    <w:aliases w:val="Pocket Char2"/>
    <w:basedOn w:val="DefaultParagraphFont"/>
    <w:rsid w:val="00CE74C9"/>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CE74C9"/>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 Char1"/>
    <w:basedOn w:val="DefaultParagraphFont"/>
    <w:uiPriority w:val="3"/>
    <w:semiHidden/>
    <w:rsid w:val="00CE74C9"/>
    <w:rPr>
      <w:rFonts w:asciiTheme="majorHAnsi" w:eastAsiaTheme="majorEastAsia" w:hAnsiTheme="majorHAnsi" w:cstheme="majorBidi"/>
      <w:i/>
      <w:iCs/>
      <w:color w:val="2E74B5" w:themeColor="accent1" w:themeShade="BF"/>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semiHidden/>
    <w:locked/>
    <w:rsid w:val="00CE74C9"/>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semiHidden/>
    <w:unhideWhenUsed/>
    <w:qFormat/>
    <w:rsid w:val="00CE74C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34"/>
    <w:qFormat/>
    <w:rsid w:val="00CE74C9"/>
    <w:pPr>
      <w:spacing w:line="256" w:lineRule="auto"/>
      <w:ind w:left="720"/>
      <w:contextualSpacing/>
    </w:pPr>
  </w:style>
  <w:style w:type="paragraph" w:customStyle="1" w:styleId="Emphasis1">
    <w:name w:val="Emphasis1"/>
    <w:basedOn w:val="Normal"/>
    <w:autoRedefine/>
    <w:uiPriority w:val="7"/>
    <w:qFormat/>
    <w:rsid w:val="00CE74C9"/>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 w:type="paragraph" w:customStyle="1" w:styleId="UnderlinePara">
    <w:name w:val="Underline Para"/>
    <w:basedOn w:val="Normal"/>
    <w:uiPriority w:val="6"/>
    <w:qFormat/>
    <w:rsid w:val="00CE74C9"/>
    <w:pPr>
      <w:widowControl w:val="0"/>
      <w:suppressAutoHyphens/>
      <w:spacing w:after="200" w:line="254" w:lineRule="auto"/>
      <w:contextualSpacing/>
    </w:pPr>
    <w:rPr>
      <w:rFonts w:asciiTheme="minorHAnsi" w:hAnsiTheme="minorHAnsi"/>
      <w:u w:val="single"/>
    </w:rPr>
  </w:style>
  <w:style w:type="character" w:customStyle="1" w:styleId="c-timestamplabel">
    <w:name w:val="c-timestamp__label"/>
    <w:basedOn w:val="DefaultParagraphFont"/>
    <w:rsid w:val="00BD235D"/>
  </w:style>
  <w:style w:type="paragraph" w:customStyle="1" w:styleId="Standard">
    <w:name w:val="Standard"/>
    <w:uiPriority w:val="99"/>
    <w:rsid w:val="00BD235D"/>
    <w:pPr>
      <w:widowControl w:val="0"/>
      <w:suppressAutoHyphens/>
      <w:autoSpaceDN w:val="0"/>
      <w:spacing w:after="0" w:line="240" w:lineRule="auto"/>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edu/9798210/The_Cost_of_a_Thing_A_Kingian_Reformulation_of_a_Living_Wage_Argument_in_the_21st_Century" TargetMode="External"/><Relationship Id="rId3" Type="http://schemas.openxmlformats.org/officeDocument/2006/relationships/styles" Target="styles.xml"/><Relationship Id="rId7" Type="http://schemas.openxmlformats.org/officeDocument/2006/relationships/hyperlink" Target="https://www.economy.com/economicview/indicator/usa_dsbc/5C438EAA-8AA1-484E-8931-62208FCACE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13</Pages>
  <Words>7654</Words>
  <Characters>43631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3</cp:revision>
  <dcterms:created xsi:type="dcterms:W3CDTF">2021-12-18T16:54:00Z</dcterms:created>
  <dcterms:modified xsi:type="dcterms:W3CDTF">2021-12-18T18:04:00Z</dcterms:modified>
</cp:coreProperties>
</file>