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3371" w14:textId="2D7EEE3A" w:rsidR="00CE6279" w:rsidRDefault="00CE6279" w:rsidP="00CE6279">
      <w:pPr>
        <w:pStyle w:val="Heading2"/>
      </w:pPr>
      <w:r>
        <w:t>Off</w:t>
      </w:r>
    </w:p>
    <w:p w14:paraId="45DB4885" w14:textId="492B459F" w:rsidR="006D510D" w:rsidRDefault="006D510D" w:rsidP="006D510D">
      <w:pPr>
        <w:pStyle w:val="Heading3"/>
      </w:pPr>
      <w:r>
        <w:lastRenderedPageBreak/>
        <w:t>1NC---OFF</w:t>
      </w:r>
    </w:p>
    <w:p w14:paraId="087A037E" w14:textId="77777777" w:rsidR="006D510D" w:rsidRPr="00B03571" w:rsidRDefault="006D510D" w:rsidP="006D510D">
      <w:pPr>
        <w:pStyle w:val="Heading4"/>
      </w:pPr>
      <w:r>
        <w:t xml:space="preserve">Interpretation: “appropriation of outer space” means to have exclusive control over </w:t>
      </w:r>
    </w:p>
    <w:p w14:paraId="4BE49ED6" w14:textId="77777777" w:rsidR="006D510D" w:rsidRPr="00932A50" w:rsidRDefault="006D510D" w:rsidP="006D510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CAE5C13" w14:textId="77777777" w:rsidR="006D510D" w:rsidRPr="0081714E" w:rsidRDefault="006D510D" w:rsidP="006D510D">
      <w:pPr>
        <w:rPr>
          <w:sz w:val="16"/>
        </w:rPr>
      </w:pPr>
      <w:r w:rsidRPr="0081714E">
        <w:rPr>
          <w:sz w:val="16"/>
        </w:rPr>
        <w:t>The issues presented in relation to the nonappropriation article of the Outer Space Treaty should be clear.214 The ITU has, quite blatantly, created something akin to “</w:t>
      </w:r>
      <w:r w:rsidRPr="006C1185">
        <w:rPr>
          <w:rStyle w:val="StyleUnderline"/>
        </w:rPr>
        <w:t>property interests in outer space</w:t>
      </w:r>
      <w:r w:rsidRPr="0081714E">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81714E">
        <w:rPr>
          <w:sz w:val="16"/>
        </w:rPr>
        <w:t>.217 [**Start Footnote 217**Id. at 236 (“</w:t>
      </w:r>
      <w:r w:rsidRPr="00827382">
        <w:rPr>
          <w:rStyle w:val="Emphasis"/>
          <w:highlight w:val="green"/>
        </w:rPr>
        <w:t>Appropriation of outer space</w:t>
      </w:r>
      <w:r w:rsidRPr="0081714E">
        <w:rPr>
          <w:sz w:val="16"/>
        </w:rPr>
        <w:t xml:space="preserve">, </w:t>
      </w:r>
      <w:r w:rsidRPr="00624907">
        <w:rPr>
          <w:rStyle w:val="Emphasis"/>
        </w:rPr>
        <w:t xml:space="preserve">therefore, </w:t>
      </w:r>
      <w:r w:rsidRPr="00827382">
        <w:rPr>
          <w:rStyle w:val="Emphasis"/>
          <w:highlight w:val="green"/>
        </w:rPr>
        <w:t>is ‘the exercise of exclusive control or exclusive use’ with a sense of permanence</w:t>
      </w:r>
      <w:r w:rsidRPr="00624907">
        <w:rPr>
          <w:rStyle w:val="Emphasis"/>
        </w:rPr>
        <w:t>, which limits other nations’ access to i</w:t>
      </w:r>
      <w:r w:rsidRPr="0081714E">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80F00B1" w14:textId="77777777" w:rsidR="006D510D" w:rsidRDefault="006D510D" w:rsidP="006D510D">
      <w:pPr>
        <w:pStyle w:val="Heading4"/>
      </w:pPr>
      <w:r>
        <w:t xml:space="preserve">Violation – Satellite </w:t>
      </w:r>
      <w:r w:rsidRPr="004116B5">
        <w:t>usage is NOT exclusive control or use</w:t>
      </w:r>
      <w:r>
        <w:t xml:space="preserve">  </w:t>
      </w:r>
    </w:p>
    <w:p w14:paraId="229A848F" w14:textId="77777777" w:rsidR="006D510D" w:rsidRPr="0081714E" w:rsidRDefault="006D510D" w:rsidP="006D510D">
      <w:r>
        <w:rPr>
          <w:rStyle w:val="Style13ptBold"/>
        </w:rPr>
        <w:t>Johnson 20</w:t>
      </w:r>
      <w:r>
        <w:t>[Christopher D. Johnson 2020, Secure World Foundation"The Legal Status of MegaLEO Constellations and Concerns About Appropriation of Large Swaths of Earth Orbit" No Publication, https://swfound.org/media/206951/johnson2020_referenceworkentry_thelegalstatusofmegaleoconstel.pdf]/ISEE</w:t>
      </w:r>
    </w:p>
    <w:p w14:paraId="1CDC17E6" w14:textId="77777777" w:rsidR="006D510D" w:rsidRDefault="006D510D" w:rsidP="006D510D">
      <w:pPr>
        <w:rPr>
          <w:rStyle w:val="StyleUnderline"/>
        </w:rPr>
      </w:pPr>
      <w:r w:rsidRPr="0081714E">
        <w:rPr>
          <w:sz w:val="16"/>
        </w:rPr>
        <w:t xml:space="preserve">This Does Not Constitute Possession, or Ownership, or Occupation </w:t>
      </w:r>
      <w:r w:rsidRPr="004116B5">
        <w:rPr>
          <w:rStyle w:val="StyleUnderline"/>
        </w:rPr>
        <w:t xml:space="preserve">The use of LEO by satellite constellations is substantially similar to the use of GSO, and therefore permissible. In each region, individual </w:t>
      </w:r>
      <w:r w:rsidRPr="00827382">
        <w:rPr>
          <w:rStyle w:val="StyleUnderline"/>
          <w:highlight w:val="green"/>
        </w:rPr>
        <w:t>actors are</w:t>
      </w:r>
      <w:r w:rsidRPr="004116B5">
        <w:rPr>
          <w:rStyle w:val="StyleUnderline"/>
        </w:rPr>
        <w:t xml:space="preserve"> </w:t>
      </w:r>
      <w:r w:rsidRPr="00827382">
        <w:rPr>
          <w:rStyle w:val="StyleUnderline"/>
          <w:highlight w:val="green"/>
        </w:rPr>
        <w:t>given permission</w:t>
      </w:r>
      <w:r w:rsidRPr="004116B5">
        <w:rPr>
          <w:rStyle w:val="StyleUnderline"/>
        </w:rPr>
        <w:t xml:space="preserve"> - either from a national administrator or from an international governing body (the ITU) via a national administer</w:t>
      </w:r>
      <w:r w:rsidRPr="0081714E">
        <w:rPr>
          <w:sz w:val="16"/>
        </w:rPr>
        <w:t xml:space="preserve">–to use precoordinated subsections of space. In a way that is overwhelmingly similar to the use of </w:t>
      </w:r>
      <w:r w:rsidRPr="004116B5">
        <w:rPr>
          <w:rStyle w:val="StyleUnderline"/>
        </w:rPr>
        <w:t xml:space="preserve">orbital </w:t>
      </w:r>
      <w:r w:rsidRPr="00827382">
        <w:rPr>
          <w:rStyle w:val="StyleUnderline"/>
          <w:highlight w:val="green"/>
        </w:rPr>
        <w:t>slots</w:t>
      </w:r>
      <w:r w:rsidRPr="004116B5">
        <w:rPr>
          <w:rStyle w:val="StyleUnderline"/>
        </w:rPr>
        <w:t xml:space="preserve"> in GSO, </w:t>
      </w:r>
      <w:r w:rsidRPr="00827382">
        <w:rPr>
          <w:rStyle w:val="StyleUnderline"/>
          <w:highlight w:val="green"/>
        </w:rPr>
        <w:t>the placement of spacecraft</w:t>
      </w:r>
      <w:r w:rsidRPr="004116B5">
        <w:rPr>
          <w:rStyle w:val="StyleUnderline"/>
        </w:rPr>
        <w:t xml:space="preserve"> into orbits in LEO or higher orbits </w:t>
      </w:r>
      <w:r w:rsidRPr="00827382">
        <w:rPr>
          <w:rStyle w:val="StyleUnderline"/>
          <w:highlight w:val="green"/>
        </w:rPr>
        <w:t>does not constitute possession, ownership, or occupation of those orbit</w:t>
      </w:r>
      <w:r w:rsidRPr="00827382">
        <w:rPr>
          <w:sz w:val="16"/>
          <w:highlight w:val="green"/>
        </w:rPr>
        <w:t>s.</w:t>
      </w:r>
      <w:r w:rsidRPr="0081714E">
        <w:rPr>
          <w:sz w:val="16"/>
        </w:rPr>
        <w:t xml:space="preserve">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domain. This is the same situation for other orbits, including LEO and other non-Geostationary orbits. And while GSO locations are relatively stable (subject to space weather and other perturbations, and require stationkeeping), spacecraft in LEO are actually moving through space and are not stationary, so it is even more difficult to see this use by constellations as occupation, much less appropriation. </w:t>
      </w:r>
      <w:r w:rsidRPr="0081714E">
        <w:rPr>
          <w:rStyle w:val="StyleUnderline"/>
        </w:rPr>
        <w:t xml:space="preserve">Moreover, Space Situational Awareness (SSA) and Space Traffic Management (STM) will allow other uses to use these orbits, and </w:t>
      </w:r>
      <w:r w:rsidRPr="00827382">
        <w:rPr>
          <w:rStyle w:val="StyleUnderline"/>
          <w:highlight w:val="green"/>
        </w:rPr>
        <w:t>nothing about</w:t>
      </w:r>
      <w:r w:rsidRPr="0081714E">
        <w:rPr>
          <w:rStyle w:val="StyleUnderline"/>
        </w:rPr>
        <w:t xml:space="preserve"> the </w:t>
      </w:r>
      <w:r w:rsidRPr="00827382">
        <w:rPr>
          <w:rStyle w:val="StyleUnderline"/>
          <w:highlight w:val="green"/>
        </w:rPr>
        <w:t xml:space="preserve">use of any one user necessarily </w:t>
      </w:r>
      <w:r w:rsidRPr="00827382">
        <w:rPr>
          <w:rStyle w:val="Emphasis"/>
          <w:highlight w:val="green"/>
        </w:rPr>
        <w:t>precludes</w:t>
      </w:r>
      <w:r w:rsidRPr="0081714E">
        <w:rPr>
          <w:rStyle w:val="StyleUnderline"/>
        </w:rPr>
        <w:t xml:space="preserve"> others.</w:t>
      </w:r>
      <w:r w:rsidRPr="0081714E">
        <w:rPr>
          <w:sz w:val="16"/>
        </w:rPr>
        <w:t xml:space="preserve"> </w:t>
      </w:r>
      <w:r w:rsidRPr="0081714E">
        <w:rPr>
          <w:rStyle w:val="StyleUnderline"/>
        </w:rPr>
        <w:t xml:space="preserve">Lastly, there is </w:t>
      </w:r>
      <w:r w:rsidRPr="00827382">
        <w:rPr>
          <w:rStyle w:val="StyleUnderline"/>
          <w:highlight w:val="green"/>
        </w:rPr>
        <w:t>no intention</w:t>
      </w:r>
      <w:r w:rsidRPr="0081714E">
        <w:rPr>
          <w:rStyle w:val="StyleUnderline"/>
        </w:rPr>
        <w:t xml:space="preserve"> by operators of constellations </w:t>
      </w:r>
      <w:r w:rsidRPr="00827382">
        <w:rPr>
          <w:rStyle w:val="StyleUnderline"/>
          <w:highlight w:val="green"/>
        </w:rPr>
        <w:t>to exclusively occupy, must less possess or appropriate, these orbit</w:t>
      </w:r>
      <w:r w:rsidRPr="0081714E">
        <w:rPr>
          <w:rStyle w:val="StyleUnderline"/>
        </w:rPr>
        <w:t>s.</w:t>
      </w:r>
      <w:r w:rsidRPr="0081714E">
        <w:rPr>
          <w:sz w:val="16"/>
        </w:rPr>
        <w:t xml:space="preserve"> </w:t>
      </w:r>
      <w:r w:rsidRPr="0081714E">
        <w:rPr>
          <w:rStyle w:val="StyleUnderline"/>
        </w:rPr>
        <w:t>Would not the appropriation of outer space be an intentional, volutional act? No such intention can be found in the operators of global constellations.</w:t>
      </w:r>
    </w:p>
    <w:p w14:paraId="428DA400" w14:textId="77777777" w:rsidR="006D510D" w:rsidRDefault="006D510D" w:rsidP="006D510D">
      <w:pPr>
        <w:pStyle w:val="Heading4"/>
        <w:rPr>
          <w:rStyle w:val="StyleUnderline"/>
          <w:sz w:val="26"/>
          <w:u w:val="none"/>
        </w:rPr>
      </w:pPr>
      <w:r>
        <w:t xml:space="preserve">Limits --- any other model of the topic is massive and just allows aff’s to have something to do with space and private entities --- appropriation is the </w:t>
      </w:r>
      <w:r>
        <w:rPr>
          <w:u w:val="single"/>
        </w:rPr>
        <w:t>ONLY</w:t>
      </w:r>
      <w:r>
        <w:t xml:space="preserve"> limiting word in the topic --- Intent to exclude AND contextual topic wording means you err heavily </w:t>
      </w:r>
      <w:r w:rsidRPr="0081714E">
        <w:rPr>
          <w:rStyle w:val="StyleUnderline"/>
          <w:sz w:val="26"/>
          <w:u w:val="none"/>
        </w:rPr>
        <w:t>NEG</w:t>
      </w:r>
    </w:p>
    <w:p w14:paraId="4ED97ED9" w14:textId="77777777" w:rsidR="006D510D" w:rsidRPr="00827382" w:rsidRDefault="006D510D" w:rsidP="006D510D">
      <w:pPr>
        <w:pStyle w:val="Heading4"/>
      </w:pPr>
      <w:r>
        <w:t>Voter for fairness and education.</w:t>
      </w:r>
    </w:p>
    <w:p w14:paraId="3FF21435" w14:textId="528804BC" w:rsidR="00CE6279" w:rsidRDefault="00CE6279" w:rsidP="00CE6279">
      <w:pPr>
        <w:pStyle w:val="Heading3"/>
        <w:rPr>
          <w:lang w:eastAsia="zh-CN"/>
        </w:rPr>
      </w:pPr>
      <w:r>
        <w:rPr>
          <w:lang w:eastAsia="zh-CN"/>
        </w:rPr>
        <w:lastRenderedPageBreak/>
        <w:t>1NC---OFF</w:t>
      </w:r>
    </w:p>
    <w:p w14:paraId="3063D646" w14:textId="18163038" w:rsidR="00665411" w:rsidRDefault="00665411" w:rsidP="00CE6279">
      <w:pPr>
        <w:pStyle w:val="Heading4"/>
        <w:rPr>
          <w:rStyle w:val="Style13ptBold"/>
          <w:b/>
          <w:bCs w:val="0"/>
        </w:rPr>
      </w:pPr>
      <w:r>
        <w:t xml:space="preserve">Thus, resolved: </w:t>
      </w:r>
      <w:r w:rsidRPr="001B080B">
        <w:t>The appropriation of outer space by private entities is unjust</w:t>
      </w:r>
      <w:r>
        <w:t xml:space="preserve"> except for PIXXEL. </w:t>
      </w:r>
    </w:p>
    <w:p w14:paraId="60BE4717" w14:textId="61B67999" w:rsidR="00CE6279" w:rsidRPr="00EC747B" w:rsidRDefault="00CE6279" w:rsidP="00CE6279">
      <w:pPr>
        <w:pStyle w:val="Heading4"/>
        <w:rPr>
          <w:rStyle w:val="Style13ptBold"/>
          <w:b/>
          <w:bCs w:val="0"/>
        </w:rPr>
      </w:pPr>
      <w:r w:rsidRPr="00EC747B">
        <w:rPr>
          <w:rStyle w:val="Style13ptBold"/>
          <w:b/>
          <w:bCs w:val="0"/>
        </w:rPr>
        <w:t xml:space="preserve">PIXXEL is key to accurate enviro monitoring. </w:t>
      </w:r>
    </w:p>
    <w:p w14:paraId="7EBA18EA" w14:textId="77777777" w:rsidR="00CE6279" w:rsidRPr="00EC747B" w:rsidRDefault="00CE6279" w:rsidP="00CE6279">
      <w:pPr>
        <w:rPr>
          <w:lang w:eastAsia="zh-CN"/>
        </w:rPr>
      </w:pPr>
      <w:r>
        <w:rPr>
          <w:rStyle w:val="Style13ptBold"/>
        </w:rPr>
        <w:t>Billington 21</w:t>
      </w:r>
      <w:r>
        <w:rPr>
          <w:lang w:eastAsia="zh-CN"/>
        </w:rPr>
        <w:t>[Francesca Billington, She graduated from Princeton in 2019 with a degree in anthropology.March 17, 2021, "Pixxel Promises to Deliver the World's Highest Resolution Satellite Images," dot.LA, https://dot.la/hyperspectral-imaging-2651120389.html]/ISEE</w:t>
      </w:r>
    </w:p>
    <w:p w14:paraId="445AC7DD" w14:textId="77777777" w:rsidR="00CE6279" w:rsidRPr="00EC747B" w:rsidRDefault="00CE6279" w:rsidP="00CE6279">
      <w:pPr>
        <w:rPr>
          <w:sz w:val="16"/>
        </w:rPr>
      </w:pPr>
      <w:r w:rsidRPr="00EC747B">
        <w:rPr>
          <w:sz w:val="16"/>
        </w:rPr>
        <w:t xml:space="preserve">With plans to launch the world's highest resolution earth imaging satellite, </w:t>
      </w:r>
      <w:r w:rsidRPr="00AA253A">
        <w:rPr>
          <w:sz w:val="28"/>
          <w:szCs w:val="28"/>
          <w:highlight w:val="green"/>
          <w:u w:val="single"/>
        </w:rPr>
        <w:t>Pixxel</w:t>
      </w:r>
      <w:r w:rsidRPr="00EC747B">
        <w:rPr>
          <w:sz w:val="28"/>
          <w:szCs w:val="28"/>
          <w:u w:val="single"/>
        </w:rPr>
        <w:t xml:space="preserve"> e</w:t>
      </w:r>
      <w:r w:rsidRPr="00EC747B">
        <w:rPr>
          <w:sz w:val="16"/>
        </w:rPr>
        <w:t xml:space="preserve">merged from stealth mode on Wednesday. </w:t>
      </w:r>
      <w:r w:rsidRPr="00EC747B">
        <w:rPr>
          <w:rStyle w:val="StyleUnderline"/>
        </w:rPr>
        <w:t xml:space="preserve">The constellation — once </w:t>
      </w:r>
      <w:r w:rsidRPr="00AA253A">
        <w:rPr>
          <w:rStyle w:val="StyleUnderline"/>
          <w:highlight w:val="green"/>
        </w:rPr>
        <w:t>deployed</w:t>
      </w:r>
      <w:r w:rsidRPr="00EC747B">
        <w:rPr>
          <w:rStyle w:val="StyleUnderline"/>
        </w:rPr>
        <w:t xml:space="preserve"> — </w:t>
      </w:r>
      <w:r w:rsidRPr="00AA253A">
        <w:rPr>
          <w:rStyle w:val="StyleUnderline"/>
          <w:highlight w:val="green"/>
        </w:rPr>
        <w:t>will give 24-hour global</w:t>
      </w:r>
      <w:r w:rsidRPr="00EC747B">
        <w:rPr>
          <w:rStyle w:val="StyleUnderline"/>
        </w:rPr>
        <w:t xml:space="preserve"> coverage to generate </w:t>
      </w:r>
      <w:r w:rsidRPr="00AA253A">
        <w:rPr>
          <w:rStyle w:val="StyleUnderline"/>
          <w:highlight w:val="green"/>
        </w:rPr>
        <w:t>data</w:t>
      </w:r>
      <w:r w:rsidRPr="00EC747B">
        <w:rPr>
          <w:rStyle w:val="StyleUnderline"/>
        </w:rPr>
        <w:t xml:space="preserve"> that could be used by agriculture companies and governments to monitor </w:t>
      </w:r>
      <w:r w:rsidRPr="00AA253A">
        <w:rPr>
          <w:rStyle w:val="StyleUnderline"/>
          <w:highlight w:val="green"/>
        </w:rPr>
        <w:t>environmental conditions on Earth.</w:t>
      </w:r>
      <w:r w:rsidRPr="00EC747B">
        <w:rPr>
          <w:sz w:val="16"/>
        </w:rPr>
        <w:t xml:space="preserve"> "We are very excited to finally speak about what we are building at Pixxel," said co-founder and CEO Awais Ahmed in a statement</w:t>
      </w:r>
      <w:r w:rsidRPr="00EC747B">
        <w:rPr>
          <w:rStyle w:val="StyleUnderline"/>
        </w:rPr>
        <w:t xml:space="preserve">. "This enables us to capture some of the </w:t>
      </w:r>
      <w:r w:rsidRPr="00AA253A">
        <w:rPr>
          <w:rStyle w:val="StyleUnderline"/>
          <w:highlight w:val="green"/>
        </w:rPr>
        <w:t>richest imagery that's ever been beamed down to earth</w:t>
      </w:r>
      <w:r w:rsidRPr="00EC747B">
        <w:rPr>
          <w:rStyle w:val="StyleUnderline"/>
        </w:rPr>
        <w:t>."</w:t>
      </w:r>
      <w:r w:rsidRPr="00EC747B">
        <w:rPr>
          <w:sz w:val="16"/>
        </w:rPr>
        <w:t xml:space="preserve"> Backed by Omnivore VC, Techstars and a roster of previous investors, the Los Angeles and Bangalore-based startup also announced a $7.3 million seed round, an extension of its $5 million boost last August. The two-year-old company got its start through the Techstars Starburst Space accelerator. Using hyperspectral imaging, the startup said its satellites can cheaply collect more detailed images to help experts working across agriculture, energy and environmental conservation. </w:t>
      </w:r>
      <w:r w:rsidRPr="00EC747B">
        <w:rPr>
          <w:rStyle w:val="StyleUnderline"/>
        </w:rPr>
        <w:t xml:space="preserve">The </w:t>
      </w:r>
      <w:r w:rsidRPr="00AA253A">
        <w:rPr>
          <w:rStyle w:val="StyleUnderline"/>
          <w:highlight w:val="green"/>
        </w:rPr>
        <w:t>data will be aimed at governments,</w:t>
      </w:r>
      <w:r w:rsidRPr="00EC747B">
        <w:rPr>
          <w:rStyle w:val="StyleUnderline"/>
        </w:rPr>
        <w:t xml:space="preserve"> as well as agriculture and oil companies that need </w:t>
      </w:r>
      <w:r w:rsidRPr="00AA253A">
        <w:rPr>
          <w:rStyle w:val="StyleUnderline"/>
          <w:highlight w:val="green"/>
        </w:rPr>
        <w:t>to keep an eye on environmental factors</w:t>
      </w:r>
      <w:r w:rsidRPr="00EC747B">
        <w:rPr>
          <w:rStyle w:val="StyleUnderline"/>
        </w:rPr>
        <w:t xml:space="preserve"> impacting their land. The imaging is </w:t>
      </w:r>
      <w:r w:rsidRPr="00AA253A">
        <w:rPr>
          <w:rStyle w:val="StyleUnderline"/>
          <w:highlight w:val="green"/>
        </w:rPr>
        <w:t>designed to pick up on issues "invisible to today's satellites,</w:t>
      </w:r>
      <w:r w:rsidRPr="00EC747B">
        <w:rPr>
          <w:rStyle w:val="StyleUnderline"/>
        </w:rPr>
        <w:t>"</w:t>
      </w:r>
      <w:r w:rsidRPr="00EC747B">
        <w:rPr>
          <w:sz w:val="16"/>
        </w:rPr>
        <w:t xml:space="preserve"> the company said, allowing it to flag pest infestations and crop diseases, or detecting oil spills and gas leaks. The first satellite is slated to launch and orbit within the next few months. "</w:t>
      </w:r>
      <w:r w:rsidRPr="00EC747B">
        <w:rPr>
          <w:rStyle w:val="StyleUnderline"/>
        </w:rPr>
        <w:t xml:space="preserve">These hyperspectral </w:t>
      </w:r>
      <w:r w:rsidRPr="009746AA">
        <w:rPr>
          <w:rStyle w:val="StyleUnderline"/>
        </w:rPr>
        <w:t>satellites will allow society to tackle many of humanity's most pressing issues,"</w:t>
      </w:r>
      <w:r w:rsidRPr="00EC747B">
        <w:rPr>
          <w:sz w:val="16"/>
        </w:rPr>
        <w:t xml:space="preserve"> Ahmed said. "Empowering humans to see the earth like never before." The company has so far partnered with the Indian Space Research Organization, the U.S. Air Force and NASA's Jet Propulsion Laboratory.</w:t>
      </w:r>
    </w:p>
    <w:p w14:paraId="69B230B1" w14:textId="77777777" w:rsidR="00CE6279" w:rsidRPr="000962DF" w:rsidRDefault="00CE6279" w:rsidP="00CE6279">
      <w:pPr>
        <w:spacing w:after="0" w:line="240" w:lineRule="auto"/>
        <w:outlineLvl w:val="3"/>
        <w:rPr>
          <w:rFonts w:asciiTheme="minorHAnsi" w:eastAsia="Times New Roman" w:hAnsiTheme="minorHAnsi" w:cstheme="minorHAnsi"/>
          <w:b/>
          <w:bCs/>
          <w:sz w:val="24"/>
          <w:szCs w:val="24"/>
        </w:rPr>
      </w:pPr>
      <w:r>
        <w:rPr>
          <w:rFonts w:asciiTheme="minorHAnsi" w:eastAsia="Times New Roman" w:hAnsiTheme="minorHAnsi" w:cstheme="minorHAnsi"/>
          <w:b/>
          <w:bCs/>
          <w:sz w:val="26"/>
          <w:szCs w:val="26"/>
          <w:u w:val="single"/>
        </w:rPr>
        <w:t>Sats are</w:t>
      </w:r>
      <w:r>
        <w:rPr>
          <w:rFonts w:asciiTheme="minorHAnsi" w:eastAsia="Times New Roman" w:hAnsiTheme="minorHAnsi" w:cstheme="minorHAnsi"/>
          <w:b/>
          <w:bCs/>
          <w:sz w:val="26"/>
          <w:szCs w:val="26"/>
        </w:rPr>
        <w:t xml:space="preserve"> </w:t>
      </w:r>
      <w:r>
        <w:rPr>
          <w:rFonts w:asciiTheme="minorHAnsi" w:eastAsia="Times New Roman" w:hAnsiTheme="minorHAnsi" w:cstheme="minorHAnsi"/>
          <w:b/>
          <w:bCs/>
          <w:sz w:val="26"/>
          <w:szCs w:val="26"/>
          <w:u w:val="single"/>
        </w:rPr>
        <w:t>critical</w:t>
      </w:r>
      <w:r>
        <w:rPr>
          <w:rFonts w:asciiTheme="minorHAnsi" w:eastAsia="Times New Roman" w:hAnsiTheme="minorHAnsi" w:cstheme="minorHAnsi"/>
          <w:b/>
          <w:bCs/>
          <w:sz w:val="26"/>
          <w:szCs w:val="26"/>
        </w:rPr>
        <w:t xml:space="preserve"> towards </w:t>
      </w:r>
      <w:r>
        <w:rPr>
          <w:rFonts w:asciiTheme="minorHAnsi" w:eastAsia="Times New Roman" w:hAnsiTheme="minorHAnsi" w:cstheme="minorHAnsi"/>
          <w:b/>
          <w:bCs/>
          <w:sz w:val="26"/>
          <w:szCs w:val="26"/>
          <w:u w:val="single"/>
        </w:rPr>
        <w:t>solving</w:t>
      </w:r>
      <w:r>
        <w:rPr>
          <w:rFonts w:asciiTheme="minorHAnsi" w:eastAsia="Times New Roman" w:hAnsiTheme="minorHAnsi" w:cstheme="minorHAnsi"/>
          <w:b/>
          <w:bCs/>
          <w:sz w:val="26"/>
          <w:szCs w:val="26"/>
        </w:rPr>
        <w:t xml:space="preserve"> climate change</w:t>
      </w:r>
    </w:p>
    <w:p w14:paraId="7402D41C" w14:textId="77777777" w:rsidR="00CE6279" w:rsidRPr="00D26A2B" w:rsidRDefault="00CE6279" w:rsidP="00CE6279">
      <w:pPr>
        <w:spacing w:before="15" w:after="180" w:line="240" w:lineRule="auto"/>
        <w:rPr>
          <w:rFonts w:asciiTheme="minorHAnsi" w:eastAsia="Times New Roman" w:hAnsiTheme="minorHAnsi" w:cstheme="minorHAnsi"/>
          <w:sz w:val="24"/>
          <w:szCs w:val="24"/>
        </w:rPr>
      </w:pPr>
      <w:r w:rsidRPr="0042126B">
        <w:rPr>
          <w:rFonts w:asciiTheme="minorHAnsi" w:eastAsia="Times New Roman" w:hAnsiTheme="minorHAnsi" w:cstheme="minorHAnsi"/>
          <w:b/>
          <w:bCs/>
          <w:sz w:val="26"/>
          <w:szCs w:val="26"/>
        </w:rPr>
        <w:t>Freedman, 9-4</w:t>
      </w:r>
      <w:r w:rsidRPr="0042126B">
        <w:rPr>
          <w:rFonts w:asciiTheme="minorHAnsi" w:eastAsia="Times New Roman" w:hAnsiTheme="minorHAnsi" w:cstheme="minorHAnsi"/>
        </w:rPr>
        <w:t> (</w:t>
      </w:r>
      <w:r w:rsidRPr="00853C33">
        <w:rPr>
          <w:rFonts w:asciiTheme="minorHAnsi" w:eastAsia="Times New Roman" w:hAnsiTheme="minorHAnsi" w:cstheme="minorHAnsi"/>
        </w:rPr>
        <w:t>Andrew Freedman is a climate and energy reporter for Axios, covering climate change</w:t>
      </w:r>
      <w:r>
        <w:rPr>
          <w:rFonts w:asciiTheme="minorHAnsi" w:eastAsia="Times New Roman" w:hAnsiTheme="minorHAnsi" w:cstheme="minorHAnsi"/>
        </w:rPr>
        <w:t xml:space="preserve"> and holds </w:t>
      </w:r>
      <w:r w:rsidRPr="00853C33">
        <w:rPr>
          <w:rFonts w:asciiTheme="minorHAnsi" w:eastAsia="Times New Roman" w:hAnsiTheme="minorHAnsi" w:cstheme="minorHAnsi"/>
        </w:rPr>
        <w:t>a Masters in Law and Diplomacy from the Fletcher School at Tufts University, and a Masters in Climate and Society from Columbia University</w:t>
      </w:r>
      <w:r w:rsidRPr="0042126B">
        <w:rPr>
          <w:rFonts w:asciiTheme="minorHAnsi" w:eastAsia="Times New Roman" w:hAnsiTheme="minorHAnsi" w:cstheme="minorHAnsi"/>
        </w:rPr>
        <w:t>, 9-4-2021, accessed on 9-4-2021, Axios, "Space will be even more critical to climate science in 2051", https://www.axios.com/space-critical-to-climate-science-2051-0361889a-5ae9-47eb-960f-e83f1b6779c7.html, HBisevac)</w:t>
      </w:r>
    </w:p>
    <w:p w14:paraId="2B901FE6" w14:textId="77777777" w:rsidR="00CE6279" w:rsidRPr="006A76FE" w:rsidRDefault="00CE6279" w:rsidP="00CE6279">
      <w:pPr>
        <w:spacing w:before="15" w:after="180" w:line="240" w:lineRule="auto"/>
        <w:rPr>
          <w:rFonts w:asciiTheme="minorHAnsi" w:eastAsia="Times New Roman" w:hAnsiTheme="minorHAnsi" w:cstheme="minorHAnsi"/>
          <w:u w:val="single"/>
        </w:rPr>
      </w:pPr>
      <w:r w:rsidRPr="003974CF">
        <w:rPr>
          <w:rFonts w:asciiTheme="minorHAnsi" w:eastAsia="Times New Roman" w:hAnsiTheme="minorHAnsi" w:cstheme="minorHAnsi"/>
          <w:u w:val="single"/>
        </w:rPr>
        <w:t xml:space="preserve">A growing constellation of satellites that can peer deep beneath the Earth's surface, track global sea level rise in unprecedented detail, and trace pollutants in the air will </w:t>
      </w:r>
      <w:r w:rsidRPr="003974CF">
        <w:rPr>
          <w:rFonts w:asciiTheme="minorHAnsi" w:eastAsia="Times New Roman" w:hAnsiTheme="minorHAnsi" w:cstheme="minorHAnsi"/>
          <w:b/>
          <w:bCs/>
          <w:u w:val="single"/>
        </w:rPr>
        <w:t>bolster climate science</w:t>
      </w:r>
      <w:r w:rsidRPr="002C7FEA">
        <w:rPr>
          <w:rFonts w:asciiTheme="minorHAnsi" w:eastAsia="Times New Roman" w:hAnsiTheme="minorHAnsi" w:cstheme="minorHAnsi"/>
          <w:u w:val="single"/>
        </w:rPr>
        <w:t xml:space="preserve"> in the coming decades</w:t>
      </w:r>
      <w:r w:rsidRPr="002C7FEA">
        <w:rPr>
          <w:rFonts w:asciiTheme="minorHAnsi" w:eastAsia="Times New Roman" w:hAnsiTheme="minorHAnsi" w:cstheme="minorHAnsi"/>
          <w:sz w:val="16"/>
        </w:rPr>
        <w:t>. Why it matters:</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 xml:space="preserve">The </w:t>
      </w:r>
      <w:r w:rsidRPr="009C41D3">
        <w:rPr>
          <w:rFonts w:asciiTheme="minorHAnsi" w:eastAsia="Times New Roman" w:hAnsiTheme="minorHAnsi" w:cstheme="minorHAnsi"/>
          <w:highlight w:val="green"/>
          <w:u w:val="single"/>
        </w:rPr>
        <w:t>next few decades are critical for determining</w:t>
      </w:r>
      <w:r w:rsidRPr="002C7FEA">
        <w:rPr>
          <w:rFonts w:asciiTheme="minorHAnsi" w:eastAsia="Times New Roman" w:hAnsiTheme="minorHAnsi" w:cstheme="minorHAnsi"/>
          <w:u w:val="single"/>
        </w:rPr>
        <w:t xml:space="preserve"> </w:t>
      </w:r>
      <w:r w:rsidRPr="002C7FEA">
        <w:rPr>
          <w:rFonts w:asciiTheme="minorHAnsi" w:eastAsia="Times New Roman" w:hAnsiTheme="minorHAnsi" w:cstheme="minorHAnsi"/>
          <w:sz w:val="16"/>
        </w:rPr>
        <w:t>the pace and severity of</w:t>
      </w:r>
      <w:r w:rsidRPr="002C7FEA">
        <w:rPr>
          <w:rFonts w:asciiTheme="minorHAnsi" w:eastAsia="Times New Roman" w:hAnsiTheme="minorHAnsi" w:cstheme="minorHAnsi"/>
          <w:u w:val="single"/>
        </w:rPr>
        <w:t xml:space="preserve"> </w:t>
      </w:r>
      <w:r w:rsidRPr="009C41D3">
        <w:rPr>
          <w:rFonts w:asciiTheme="minorHAnsi" w:eastAsia="Times New Roman" w:hAnsiTheme="minorHAnsi" w:cstheme="minorHAnsi"/>
          <w:highlight w:val="green"/>
          <w:u w:val="single"/>
        </w:rPr>
        <w:t>climate change,</w:t>
      </w:r>
      <w:r w:rsidRPr="002C7FEA">
        <w:rPr>
          <w:rFonts w:asciiTheme="minorHAnsi" w:eastAsia="Times New Roman" w:hAnsiTheme="minorHAnsi" w:cstheme="minorHAnsi"/>
          <w:u w:val="single"/>
        </w:rPr>
        <w:t xml:space="preserve"> </w:t>
      </w:r>
      <w:r w:rsidRPr="00497348">
        <w:rPr>
          <w:rFonts w:asciiTheme="minorHAnsi" w:eastAsia="Times New Roman" w:hAnsiTheme="minorHAnsi" w:cstheme="minorHAnsi"/>
          <w:u w:val="single"/>
        </w:rPr>
        <w:t xml:space="preserve">and </w:t>
      </w:r>
      <w:r w:rsidRPr="009C41D3">
        <w:rPr>
          <w:rFonts w:asciiTheme="minorHAnsi" w:eastAsia="Times New Roman" w:hAnsiTheme="minorHAnsi" w:cstheme="minorHAnsi"/>
          <w:highlight w:val="green"/>
          <w:u w:val="single"/>
        </w:rPr>
        <w:t>efforts to deploy</w:t>
      </w:r>
      <w:r w:rsidRPr="002C7FEA">
        <w:rPr>
          <w:rFonts w:asciiTheme="minorHAnsi" w:eastAsia="Times New Roman" w:hAnsiTheme="minorHAnsi" w:cstheme="minorHAnsi"/>
          <w:u w:val="single"/>
        </w:rPr>
        <w:t xml:space="preserve"> new </w:t>
      </w:r>
      <w:r w:rsidRPr="009C41D3">
        <w:rPr>
          <w:rFonts w:asciiTheme="minorHAnsi" w:eastAsia="Times New Roman" w:hAnsiTheme="minorHAnsi" w:cstheme="minorHAnsi"/>
          <w:highlight w:val="green"/>
          <w:u w:val="single"/>
        </w:rPr>
        <w:t>tech</w:t>
      </w:r>
      <w:r w:rsidRPr="002C7FEA">
        <w:rPr>
          <w:rFonts w:asciiTheme="minorHAnsi" w:eastAsia="Times New Roman" w:hAnsiTheme="minorHAnsi" w:cstheme="minorHAnsi"/>
          <w:u w:val="single"/>
        </w:rPr>
        <w:t xml:space="preserve">nologies </w:t>
      </w:r>
      <w:r w:rsidRPr="009C41D3">
        <w:rPr>
          <w:rFonts w:asciiTheme="minorHAnsi" w:eastAsia="Times New Roman" w:hAnsiTheme="minorHAnsi" w:cstheme="minorHAnsi"/>
          <w:highlight w:val="green"/>
          <w:u w:val="single"/>
        </w:rPr>
        <w:t>to cut emissions</w:t>
      </w:r>
      <w:r w:rsidRPr="002C7FEA">
        <w:rPr>
          <w:rFonts w:asciiTheme="minorHAnsi" w:eastAsia="Times New Roman" w:hAnsiTheme="minorHAnsi" w:cstheme="minorHAnsi"/>
          <w:sz w:val="16"/>
        </w:rPr>
        <w:t xml:space="preserve"> to net negative numbers</w:t>
      </w:r>
      <w:r w:rsidRPr="002C7FEA">
        <w:rPr>
          <w:rFonts w:asciiTheme="minorHAnsi" w:eastAsia="Times New Roman" w:hAnsiTheme="minorHAnsi" w:cstheme="minorHAnsi"/>
          <w:u w:val="single"/>
        </w:rPr>
        <w:t xml:space="preserve"> will </w:t>
      </w:r>
      <w:r w:rsidRPr="009C41D3">
        <w:rPr>
          <w:rFonts w:asciiTheme="minorHAnsi" w:eastAsia="Times New Roman" w:hAnsiTheme="minorHAnsi" w:cstheme="minorHAnsi"/>
          <w:highlight w:val="green"/>
          <w:u w:val="single"/>
        </w:rPr>
        <w:t xml:space="preserve">require </w:t>
      </w:r>
      <w:r w:rsidRPr="009C41D3">
        <w:rPr>
          <w:rFonts w:asciiTheme="minorHAnsi" w:eastAsia="Times New Roman" w:hAnsiTheme="minorHAnsi" w:cstheme="minorHAnsi"/>
          <w:b/>
          <w:bCs/>
          <w:highlight w:val="green"/>
          <w:u w:val="single"/>
        </w:rPr>
        <w:t>new planetary monitoring capabilities</w:t>
      </w:r>
      <w:r w:rsidRPr="002C7FEA">
        <w:rPr>
          <w:rFonts w:asciiTheme="minorHAnsi" w:eastAsia="Times New Roman" w:hAnsiTheme="minorHAnsi" w:cstheme="minorHAnsi"/>
          <w:sz w:val="16"/>
        </w:rPr>
        <w:t xml:space="preserve">. </w:t>
      </w:r>
      <w:r w:rsidRPr="009C41D3">
        <w:rPr>
          <w:rFonts w:asciiTheme="minorHAnsi" w:eastAsia="Times New Roman" w:hAnsiTheme="minorHAnsi" w:cstheme="minorHAnsi"/>
          <w:highlight w:val="green"/>
          <w:u w:val="single"/>
        </w:rPr>
        <w:t>Precise measurements</w:t>
      </w:r>
      <w:r w:rsidRPr="002C7FEA">
        <w:rPr>
          <w:rFonts w:asciiTheme="minorHAnsi" w:eastAsia="Times New Roman" w:hAnsiTheme="minorHAnsi" w:cstheme="minorHAnsi"/>
          <w:sz w:val="16"/>
        </w:rPr>
        <w:t xml:space="preserve"> of sea level rise, ocean currents and changes in ice sheet elevation can also </w:t>
      </w:r>
      <w:r w:rsidRPr="009C41D3">
        <w:rPr>
          <w:rFonts w:asciiTheme="minorHAnsi" w:eastAsia="Times New Roman" w:hAnsiTheme="minorHAnsi" w:cstheme="minorHAnsi"/>
          <w:highlight w:val="green"/>
          <w:u w:val="single"/>
        </w:rPr>
        <w:t>alert us to the</w:t>
      </w:r>
      <w:r w:rsidRPr="002C7FEA">
        <w:rPr>
          <w:rFonts w:asciiTheme="minorHAnsi" w:eastAsia="Times New Roman" w:hAnsiTheme="minorHAnsi" w:cstheme="minorHAnsi"/>
          <w:sz w:val="16"/>
        </w:rPr>
        <w:t xml:space="preserve"> triggering of potentially </w:t>
      </w:r>
      <w:r w:rsidRPr="009C41D3">
        <w:rPr>
          <w:rFonts w:asciiTheme="minorHAnsi" w:eastAsia="Times New Roman" w:hAnsiTheme="minorHAnsi" w:cstheme="minorHAnsi"/>
          <w:b/>
          <w:bCs/>
          <w:highlight w:val="green"/>
          <w:u w:val="single"/>
        </w:rPr>
        <w:t>devastating tipping points</w:t>
      </w:r>
      <w:r w:rsidRPr="002C7FEA">
        <w:rPr>
          <w:rFonts w:asciiTheme="minorHAnsi" w:eastAsia="Times New Roman" w:hAnsiTheme="minorHAnsi" w:cstheme="minorHAnsi"/>
          <w:u w:val="single"/>
        </w:rPr>
        <w:t xml:space="preserve"> in the climate system</w:t>
      </w:r>
      <w:r w:rsidRPr="002C7FEA">
        <w:rPr>
          <w:rFonts w:asciiTheme="minorHAnsi" w:eastAsia="Times New Roman" w:hAnsiTheme="minorHAnsi" w:cstheme="minorHAnsi"/>
          <w:sz w:val="16"/>
        </w:rPr>
        <w:t>. What's happening:</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The U.S., Europe, India and China are planning their next generation of weather and climate satellites. Private companies and nonprofits, such as Planet, IceEye and Carbon Mapper, are also playing a growing role — providing data to companies and to governments. The big picture:</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By 2050, assuming current Earth-observing platforms continue into the future, climate researchers will have...</w:t>
      </w:r>
      <w:r w:rsidRPr="002C7FEA">
        <w:rPr>
          <w:rFonts w:asciiTheme="minorHAnsi" w:eastAsia="Times New Roman" w:hAnsiTheme="minorHAnsi" w:cstheme="minorHAnsi"/>
          <w:u w:val="single"/>
        </w:rPr>
        <w:t xml:space="preserve"> </w:t>
      </w:r>
      <w:r w:rsidRPr="002C7FEA">
        <w:rPr>
          <w:rFonts w:asciiTheme="minorHAnsi" w:eastAsia="Times New Roman" w:hAnsiTheme="minorHAnsi" w:cstheme="minorHAnsi"/>
          <w:sz w:val="16"/>
        </w:rPr>
        <w:t>Nearly 70 years of reliable data on sea level rise. More than 80 years of records on land use change. More than 60 years of monitoring mass changes in polar ice sheets as well as the depletion of groundwater aquifers, and more. What's next:</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u w:val="single"/>
        </w:rPr>
        <w:t xml:space="preserve">The list of Earth-sensing satellites NASA plans to launch in the next decade reflects the </w:t>
      </w:r>
      <w:r w:rsidRPr="009C41D3">
        <w:rPr>
          <w:rFonts w:asciiTheme="minorHAnsi" w:eastAsia="Times New Roman" w:hAnsiTheme="minorHAnsi" w:cstheme="minorHAnsi"/>
          <w:b/>
          <w:bCs/>
          <w:highlight w:val="green"/>
          <w:u w:val="single"/>
        </w:rPr>
        <w:t>ongoing</w:t>
      </w:r>
      <w:r w:rsidRPr="002C7FEA">
        <w:rPr>
          <w:rFonts w:asciiTheme="minorHAnsi" w:eastAsia="Times New Roman" w:hAnsiTheme="minorHAnsi" w:cstheme="minorHAnsi"/>
          <w:b/>
          <w:bCs/>
          <w:u w:val="single"/>
        </w:rPr>
        <w:t xml:space="preserve"> </w:t>
      </w:r>
      <w:r w:rsidRPr="009C41D3">
        <w:rPr>
          <w:rFonts w:asciiTheme="minorHAnsi" w:eastAsia="Times New Roman" w:hAnsiTheme="minorHAnsi" w:cstheme="minorHAnsi"/>
          <w:b/>
          <w:bCs/>
          <w:highlight w:val="green"/>
          <w:u w:val="single"/>
        </w:rPr>
        <w:t>need</w:t>
      </w:r>
      <w:r w:rsidRPr="009C41D3">
        <w:rPr>
          <w:rFonts w:asciiTheme="minorHAnsi" w:eastAsia="Times New Roman" w:hAnsiTheme="minorHAnsi" w:cstheme="minorHAnsi"/>
          <w:highlight w:val="green"/>
          <w:u w:val="single"/>
        </w:rPr>
        <w:t xml:space="preserve"> to monitor conditions</w:t>
      </w:r>
      <w:r w:rsidRPr="002C7FEA">
        <w:rPr>
          <w:rFonts w:asciiTheme="minorHAnsi" w:eastAsia="Times New Roman" w:hAnsiTheme="minorHAnsi" w:cstheme="minorHAnsi"/>
          <w:u w:val="single"/>
        </w:rPr>
        <w:t xml:space="preserve"> that </w:t>
      </w:r>
      <w:r w:rsidRPr="009C41D3">
        <w:rPr>
          <w:rFonts w:asciiTheme="minorHAnsi" w:eastAsia="Times New Roman" w:hAnsiTheme="minorHAnsi" w:cstheme="minorHAnsi"/>
          <w:highlight w:val="green"/>
          <w:u w:val="single"/>
        </w:rPr>
        <w:t>affect climate change</w:t>
      </w:r>
      <w:r w:rsidRPr="002C7FEA">
        <w:rPr>
          <w:rFonts w:asciiTheme="minorHAnsi" w:eastAsia="Times New Roman" w:hAnsiTheme="minorHAnsi" w:cstheme="minorHAnsi"/>
          <w:u w:val="single"/>
        </w:rPr>
        <w:t>. These include getting a better idea of the role that aerosols</w:t>
      </w:r>
      <w:r w:rsidRPr="002C7FEA">
        <w:rPr>
          <w:rFonts w:asciiTheme="minorHAnsi" w:eastAsia="Times New Roman" w:hAnsiTheme="minorHAnsi" w:cstheme="minorHAnsi"/>
          <w:sz w:val="16"/>
        </w:rPr>
        <w:t xml:space="preserve">, which are tiny particles of various sources — </w:t>
      </w:r>
      <w:r w:rsidRPr="002C7FEA">
        <w:rPr>
          <w:rFonts w:asciiTheme="minorHAnsi" w:eastAsia="Times New Roman" w:hAnsiTheme="minorHAnsi" w:cstheme="minorHAnsi"/>
          <w:u w:val="single"/>
        </w:rPr>
        <w:t>from sea spray to airborne dust and pollutants</w:t>
      </w:r>
      <w:r w:rsidRPr="002C7FEA">
        <w:rPr>
          <w:rFonts w:asciiTheme="minorHAnsi" w:eastAsia="Times New Roman" w:hAnsiTheme="minorHAnsi" w:cstheme="minorHAnsi"/>
          <w:sz w:val="16"/>
        </w:rPr>
        <w:t xml:space="preserve"> —</w:t>
      </w:r>
      <w:r w:rsidRPr="002C7FEA">
        <w:rPr>
          <w:rFonts w:asciiTheme="minorHAnsi" w:eastAsia="Times New Roman" w:hAnsiTheme="minorHAnsi" w:cstheme="minorHAnsi"/>
          <w:u w:val="single"/>
        </w:rPr>
        <w:t>are playing in warming or cooling the globe. How aerosols are affecting clouds is one of the biggest uncertainties involved in future climate projections</w:t>
      </w:r>
      <w:r w:rsidRPr="002C7FEA">
        <w:rPr>
          <w:rFonts w:asciiTheme="minorHAnsi" w:eastAsia="Times New Roman" w:hAnsiTheme="minorHAnsi" w:cstheme="minorHAnsi"/>
          <w:sz w:val="16"/>
        </w:rPr>
        <w:t>, NASA’s chief climate adviser Gavin Schmidt tells Axios. One component of NASA’s suite of next generation of Earth science satellites, collectively known as the Earth System Observatory, will focus on aerosols.</w:t>
      </w:r>
      <w:r w:rsidRPr="002C7FEA">
        <w:rPr>
          <w:rFonts w:asciiTheme="minorHAnsi" w:eastAsia="Times New Roman" w:hAnsiTheme="minorHAnsi" w:cstheme="minorHAnsi"/>
          <w:u w:val="single"/>
        </w:rPr>
        <w:t xml:space="preserve"> Another NASA </w:t>
      </w:r>
      <w:r w:rsidRPr="009C41D3">
        <w:rPr>
          <w:rFonts w:asciiTheme="minorHAnsi" w:eastAsia="Times New Roman" w:hAnsiTheme="minorHAnsi" w:cstheme="minorHAnsi"/>
          <w:highlight w:val="green"/>
          <w:u w:val="single"/>
        </w:rPr>
        <w:t>satellite</w:t>
      </w:r>
      <w:r w:rsidRPr="002C7FEA">
        <w:rPr>
          <w:rFonts w:asciiTheme="minorHAnsi" w:eastAsia="Times New Roman" w:hAnsiTheme="minorHAnsi" w:cstheme="minorHAnsi"/>
          <w:u w:val="single"/>
        </w:rPr>
        <w:t>, NISAR,</w:t>
      </w:r>
      <w:r w:rsidRPr="002C7FEA">
        <w:rPr>
          <w:rFonts w:asciiTheme="minorHAnsi" w:eastAsia="Times New Roman" w:hAnsiTheme="minorHAnsi" w:cstheme="minorHAnsi"/>
          <w:sz w:val="16"/>
        </w:rPr>
        <w:t xml:space="preserve"> which is being completed in collaboration with the </w:t>
      </w:r>
      <w:r w:rsidRPr="002C7FEA">
        <w:rPr>
          <w:rFonts w:asciiTheme="minorHAnsi" w:eastAsia="Times New Roman" w:hAnsiTheme="minorHAnsi" w:cstheme="minorHAnsi"/>
          <w:sz w:val="16"/>
        </w:rPr>
        <w:lastRenderedPageBreak/>
        <w:t xml:space="preserve">Indian Space Research Organisation (ISRO), </w:t>
      </w:r>
      <w:r w:rsidRPr="002C7FEA">
        <w:rPr>
          <w:rFonts w:asciiTheme="minorHAnsi" w:eastAsia="Times New Roman" w:hAnsiTheme="minorHAnsi" w:cstheme="minorHAnsi"/>
          <w:u w:val="single"/>
        </w:rPr>
        <w:t xml:space="preserve">will be </w:t>
      </w:r>
      <w:r w:rsidRPr="009C41D3">
        <w:rPr>
          <w:rFonts w:asciiTheme="minorHAnsi" w:eastAsia="Times New Roman" w:hAnsiTheme="minorHAnsi" w:cstheme="minorHAnsi"/>
          <w:highlight w:val="green"/>
          <w:u w:val="single"/>
        </w:rPr>
        <w:t>able to measure minute changes in Earth’s surface</w:t>
      </w:r>
      <w:r w:rsidRPr="002C7FEA">
        <w:rPr>
          <w:rFonts w:asciiTheme="minorHAnsi" w:eastAsia="Times New Roman" w:hAnsiTheme="minorHAnsi" w:cstheme="minorHAnsi"/>
          <w:u w:val="single"/>
        </w:rPr>
        <w:t>, including ice sheet movement, volcanic activity and earthquakes.</w:t>
      </w:r>
      <w:r w:rsidRPr="002C7FEA">
        <w:rPr>
          <w:rFonts w:asciiTheme="minorHAnsi" w:eastAsia="Times New Roman" w:hAnsiTheme="minorHAnsi" w:cstheme="minorHAnsi"/>
          <w:sz w:val="16"/>
        </w:rPr>
        <w:t>“</w:t>
      </w:r>
      <w:r w:rsidRPr="009C41D3">
        <w:rPr>
          <w:rFonts w:asciiTheme="minorHAnsi" w:eastAsia="Times New Roman" w:hAnsiTheme="minorHAnsi" w:cstheme="minorHAnsi"/>
          <w:highlight w:val="green"/>
          <w:u w:val="single"/>
        </w:rPr>
        <w:t xml:space="preserve">It’s </w:t>
      </w:r>
      <w:r w:rsidRPr="009C41D3">
        <w:rPr>
          <w:rFonts w:asciiTheme="minorHAnsi" w:eastAsia="Times New Roman" w:hAnsiTheme="minorHAnsi" w:cstheme="minorHAnsi"/>
          <w:b/>
          <w:bCs/>
          <w:highlight w:val="green"/>
          <w:u w:val="single"/>
        </w:rPr>
        <w:t>absolutely key</w:t>
      </w:r>
      <w:r w:rsidRPr="009C41D3">
        <w:rPr>
          <w:rFonts w:asciiTheme="minorHAnsi" w:eastAsia="Times New Roman" w:hAnsiTheme="minorHAnsi" w:cstheme="minorHAnsi"/>
          <w:highlight w:val="green"/>
          <w:u w:val="single"/>
        </w:rPr>
        <w:t xml:space="preserve"> for mapping</w:t>
      </w:r>
      <w:r>
        <w:rPr>
          <w:rFonts w:asciiTheme="minorHAnsi" w:eastAsia="Times New Roman" w:hAnsiTheme="minorHAnsi" w:cstheme="minorHAnsi"/>
          <w:u w:val="single"/>
        </w:rPr>
        <w:t xml:space="preserve"> </w:t>
      </w:r>
      <w:r w:rsidRPr="009859E9">
        <w:rPr>
          <w:rFonts w:asciiTheme="minorHAnsi" w:eastAsia="Times New Roman" w:hAnsiTheme="minorHAnsi" w:cstheme="minorHAnsi"/>
          <w:u w:val="single"/>
        </w:rPr>
        <w:t xml:space="preserve"> the vertical land</w:t>
      </w:r>
      <w:r w:rsidRPr="002C7FEA">
        <w:rPr>
          <w:rFonts w:asciiTheme="minorHAnsi" w:eastAsia="Times New Roman" w:hAnsiTheme="minorHAnsi" w:cstheme="minorHAnsi"/>
          <w:u w:val="single"/>
        </w:rPr>
        <w:t xml:space="preserve"> component of sea level rise at any one place</w:t>
      </w:r>
      <w:r w:rsidRPr="002C7FEA">
        <w:rPr>
          <w:rFonts w:asciiTheme="minorHAnsi" w:eastAsia="Times New Roman" w:hAnsiTheme="minorHAnsi" w:cstheme="minorHAnsi"/>
          <w:sz w:val="16"/>
        </w:rPr>
        <w:t xml:space="preserve">,” Schmidt says, noting cities that are sinking as seas are rising, like Jakarta, would benefit from this information. </w:t>
      </w:r>
      <w:r w:rsidRPr="002C7FEA">
        <w:rPr>
          <w:rFonts w:asciiTheme="minorHAnsi" w:eastAsia="Times New Roman" w:hAnsiTheme="minorHAnsi" w:cstheme="minorHAnsi"/>
          <w:u w:val="single"/>
        </w:rPr>
        <w:t>NASA</w:t>
      </w:r>
      <w:r w:rsidRPr="002C7FEA">
        <w:rPr>
          <w:rFonts w:asciiTheme="minorHAnsi" w:eastAsia="Times New Roman" w:hAnsiTheme="minorHAnsi" w:cstheme="minorHAnsi"/>
          <w:sz w:val="16"/>
        </w:rPr>
        <w:t xml:space="preserve"> is also </w:t>
      </w:r>
      <w:r w:rsidRPr="002C7FEA">
        <w:rPr>
          <w:rFonts w:asciiTheme="minorHAnsi" w:eastAsia="Times New Roman" w:hAnsiTheme="minorHAnsi" w:cstheme="minorHAnsi"/>
          <w:u w:val="single"/>
        </w:rPr>
        <w:t>planning a mission to study the land surface, including vegetation of the planet, and a new gravity-sensing mission to keep tabs on melting ice sheets.</w:t>
      </w:r>
    </w:p>
    <w:p w14:paraId="5324796B" w14:textId="77777777" w:rsidR="00CE6279" w:rsidRDefault="00CE6279" w:rsidP="00CE6279">
      <w:pPr>
        <w:pStyle w:val="Heading4"/>
      </w:pPr>
      <w:r>
        <w:t xml:space="preserve">It's the </w:t>
      </w:r>
      <w:r>
        <w:rPr>
          <w:u w:val="single"/>
        </w:rPr>
        <w:t>only</w:t>
      </w:r>
      <w:r>
        <w:t xml:space="preserve"> method of effective </w:t>
      </w:r>
      <w:r>
        <w:rPr>
          <w:u w:val="single"/>
        </w:rPr>
        <w:t>mitigation</w:t>
      </w:r>
    </w:p>
    <w:p w14:paraId="3952E6EC" w14:textId="77777777" w:rsidR="00CE6279" w:rsidRDefault="00CE6279" w:rsidP="00CE6279">
      <w:pPr>
        <w:rPr>
          <w:rFonts w:ascii="Times New Roman" w:hAnsi="Times New Roman" w:cs="Times New Roman"/>
          <w:sz w:val="26"/>
        </w:rPr>
      </w:pPr>
      <w:r>
        <w:rPr>
          <w:b/>
          <w:bCs/>
          <w:sz w:val="26"/>
          <w:szCs w:val="26"/>
        </w:rPr>
        <w:t>Hassani et al., 19</w:t>
      </w:r>
      <w:r>
        <w:t> (Hossein Hassani does computer science and engineering at University of Kurdistan Hewlêr, Xu Huang is the chair professor of the Department of Management and associate dean and program director of the School of Business at Hong Kong Baptist University, and Emmanuel Silva is the recipient of a BSc (Hons) Economics and Actuarial Science, an MSc Risk Management from the University of Southampton, and a Ph.D. in Statistics from the Bournemouth University and is recognized as a Fellow of the Higher Education Academy in the UK, 2-2-2019, accessed on 9-27-2021, Big Data and Cognitive Computing, "Big Data and Climate", doi: 10.3390/bdcc3010012, HBisevac)</w:t>
      </w:r>
    </w:p>
    <w:p w14:paraId="3C71B889" w14:textId="77777777" w:rsidR="00CE6279" w:rsidRDefault="00CE6279" w:rsidP="00CE6279">
      <w:pPr>
        <w:spacing w:before="15" w:after="180" w:line="240" w:lineRule="auto"/>
        <w:rPr>
          <w:sz w:val="16"/>
        </w:rPr>
      </w:pPr>
      <w:r>
        <w:rPr>
          <w:u w:val="single"/>
        </w:rPr>
        <w:t>Big data</w:t>
      </w:r>
      <w:r>
        <w:rPr>
          <w:sz w:val="16"/>
        </w:rPr>
        <w:t xml:space="preserve"> analytics have </w:t>
      </w:r>
      <w:r>
        <w:rPr>
          <w:u w:val="single"/>
        </w:rPr>
        <w:t>been rapidly developing along with the emerging needs of big data technologies in numerous subjects</w:t>
      </w:r>
      <w:r>
        <w:rPr>
          <w:sz w:val="16"/>
        </w:rPr>
        <w:t xml:space="preserve"> (see, for example, [1,2]). </w:t>
      </w:r>
      <w:r>
        <w:rPr>
          <w:b/>
          <w:bCs/>
          <w:u w:val="single"/>
        </w:rPr>
        <w:t xml:space="preserve">The </w:t>
      </w:r>
      <w:r w:rsidRPr="00AA253A">
        <w:rPr>
          <w:b/>
          <w:bCs/>
          <w:highlight w:val="green"/>
          <w:u w:val="single"/>
        </w:rPr>
        <w:t>accessibility, availability and</w:t>
      </w:r>
      <w:r>
        <w:rPr>
          <w:b/>
          <w:bCs/>
          <w:u w:val="single"/>
        </w:rPr>
        <w:t xml:space="preserve"> exponentially </w:t>
      </w:r>
      <w:r w:rsidRPr="00AA253A">
        <w:rPr>
          <w:b/>
          <w:bCs/>
          <w:highlight w:val="green"/>
          <w:u w:val="single"/>
        </w:rPr>
        <w:t>growing quantity of</w:t>
      </w:r>
      <w:r>
        <w:rPr>
          <w:b/>
          <w:bCs/>
          <w:u w:val="single"/>
        </w:rPr>
        <w:t xml:space="preserve"> </w:t>
      </w:r>
      <w:r w:rsidRPr="00AA253A">
        <w:rPr>
          <w:b/>
          <w:bCs/>
          <w:highlight w:val="green"/>
          <w:u w:val="single"/>
        </w:rPr>
        <w:t>big data</w:t>
      </w:r>
      <w:r>
        <w:rPr>
          <w:b/>
          <w:bCs/>
          <w:u w:val="single"/>
        </w:rPr>
        <w:t xml:space="preserve"> have </w:t>
      </w:r>
      <w:r w:rsidRPr="00AA253A">
        <w:rPr>
          <w:b/>
          <w:bCs/>
          <w:highlight w:val="green"/>
          <w:u w:val="single"/>
        </w:rPr>
        <w:t>further promoted</w:t>
      </w:r>
      <w:r>
        <w:rPr>
          <w:b/>
          <w:bCs/>
          <w:u w:val="single"/>
        </w:rPr>
        <w:t xml:space="preserve"> the </w:t>
      </w:r>
      <w:r w:rsidRPr="00AA253A">
        <w:rPr>
          <w:b/>
          <w:bCs/>
          <w:highlight w:val="green"/>
          <w:u w:val="single"/>
        </w:rPr>
        <w:t>corresponding tech</w:t>
      </w:r>
      <w:r>
        <w:rPr>
          <w:b/>
          <w:bCs/>
          <w:u w:val="single"/>
        </w:rPr>
        <w:t xml:space="preserve">nological </w:t>
      </w:r>
      <w:r w:rsidRPr="00AA253A">
        <w:rPr>
          <w:b/>
          <w:bCs/>
          <w:highlight w:val="green"/>
          <w:u w:val="single"/>
        </w:rPr>
        <w:t>advancements and practical implementations</w:t>
      </w:r>
      <w:r>
        <w:rPr>
          <w:sz w:val="16"/>
        </w:rPr>
        <w:t xml:space="preserve">. Earth is a complex dynamical system [3]; thereafter, big data analytics encountered more challenges in climate science than other subjects regardless of the extensive resources of big climate data. Climate change as an emerging topic and also a data-intensive subject has been the research focus of big data scholars over the past several decades [4,5]. Exhaustive big data analytics applications have been carried out on big climate data, while the Internet of Things, cloud computing, big data tools to investigate climate, as well as intelligent analytics platforms and new technological progressions, have further emphasized its significance and possible impacts on climate science and big data science development (see, for example, [6,7]). Given the context of combating climate change, existing research has applied big data analytics in mainly the aspects of energy efficiency, intelligent agriculture, smart urban planning, weather forecast, natural disaster management, etc. Although overall this is not a new subject and there is a large amount of existing literature, there is no recent review to the best of our knowledge that particularly investigates the topic of big data in climate change, not to mention that the novel developments are progressing rapidly everyday along with the technological advancements. Therefore, this paper contributes to the existing literature by providing the most up-to-date overview of big data applications in climate change related studies at a glance with the most recently published research that reflects the cutting edge of this topic. It is of note that over 80% of the listed applications are after 2016, which makes this review the latest comprehensive review of big data in climate change that is significantly different from the previously existing literature. This paper also contributes by serving as the one stop directory for researchers to gain the most up-to-date overview of this topic. Furthermore, we aim to summarize the popular practice court of research in this domain, and also seek to identify the non-mainstream applications that lack thorough exploration. It is expected that, by providing this comprehensive review, both researchers and practitioners can gain better knowledge of the current research trend and identify the research gaps with valuable potential. As can be seen in Figure 1, it is identified that the applications of big data in climate change have two fundamental elements: the big climate data resources and the big data analytics techniques. We classify these studies by means of value creation as well as the specific topic of application. For convenient access of applications and clear guiding purposes, it is summarized that </w:t>
      </w:r>
      <w:r>
        <w:rPr>
          <w:u w:val="single"/>
        </w:rPr>
        <w:t>big data in climate change mainly function in four aspects of value creation: observing and monitoring, understanding, and predicting and optimizing</w:t>
      </w:r>
      <w:r>
        <w:rPr>
          <w:sz w:val="16"/>
        </w:rPr>
        <w:t xml:space="preserve">, whilst the applications are grouped into five topics: energy efficiency and intelligence; smart farming and agriculture and forestry; sustainable urban planning and infrastructure; natural disaster and disease assessment; and other advanced supports. </w:t>
      </w:r>
      <w:r>
        <w:rPr>
          <w:sz w:val="16"/>
          <w:szCs w:val="16"/>
        </w:rPr>
        <w:t>The remainder of this review paper is organized such that the values of big data to climate change study are summarized in Section 2 along with the trends of this focused topic. Section 3 lists a detailed review of the big data applications in climate change studies by topics. Finally, the paper concludes in Section 4 with current challenges and directions of future research.</w:t>
      </w:r>
    </w:p>
    <w:p w14:paraId="71C14093" w14:textId="77777777" w:rsidR="00CE6279" w:rsidRDefault="00CE6279" w:rsidP="00CE6279">
      <w:pPr>
        <w:spacing w:before="15" w:after="180" w:line="240" w:lineRule="auto"/>
        <w:rPr>
          <w:sz w:val="16"/>
          <w:szCs w:val="16"/>
        </w:rPr>
      </w:pPr>
      <w:r>
        <w:rPr>
          <w:sz w:val="16"/>
          <w:szCs w:val="16"/>
        </w:rPr>
        <w:t xml:space="preserve">2. Values of Big Data to Climate Change Study </w:t>
      </w:r>
    </w:p>
    <w:p w14:paraId="1DD73B52" w14:textId="77777777" w:rsidR="00CE6279" w:rsidRDefault="00CE6279" w:rsidP="00CE6279">
      <w:pPr>
        <w:spacing w:before="15" w:after="180" w:line="240" w:lineRule="auto"/>
        <w:rPr>
          <w:sz w:val="16"/>
          <w:szCs w:val="16"/>
        </w:rPr>
      </w:pPr>
      <w:r>
        <w:rPr>
          <w:sz w:val="16"/>
          <w:szCs w:val="16"/>
        </w:rPr>
        <w:t xml:space="preserve">2.1. Observing and Monitoring </w:t>
      </w:r>
    </w:p>
    <w:p w14:paraId="650B6C43" w14:textId="77777777" w:rsidR="00CE6279" w:rsidRDefault="00CE6279" w:rsidP="00CE6279">
      <w:pPr>
        <w:spacing w:before="15" w:after="180" w:line="240" w:lineRule="auto"/>
        <w:rPr>
          <w:u w:val="single"/>
        </w:rPr>
      </w:pPr>
      <w:r>
        <w:rPr>
          <w:u w:val="single"/>
        </w:rPr>
        <w:t xml:space="preserve">One of the insights big data can bring is thoroughly revealing the realities from the large volume of data recorded. The exceptionally large sources of data contain </w:t>
      </w:r>
      <w:r>
        <w:rPr>
          <w:b/>
          <w:bCs/>
          <w:u w:val="single"/>
        </w:rPr>
        <w:t>significantly useful information</w:t>
      </w:r>
      <w:r>
        <w:rPr>
          <w:sz w:val="14"/>
        </w:rPr>
        <w:t xml:space="preserve"> and is also the fundamental asset of big data analyses. </w:t>
      </w:r>
      <w:r>
        <w:rPr>
          <w:u w:val="single"/>
        </w:rPr>
        <w:t>Monitoring the climate system is critical for better understanding the interactions within the system and its drives</w:t>
      </w:r>
      <w:r>
        <w:rPr>
          <w:sz w:val="14"/>
        </w:rPr>
        <w:t xml:space="preserve">, respectively. Moreover, </w:t>
      </w:r>
      <w:r>
        <w:rPr>
          <w:u w:val="single"/>
        </w:rPr>
        <w:t>it is also beneficial for us to know the changes that may occur due to the global warming</w:t>
      </w:r>
      <w:r>
        <w:rPr>
          <w:sz w:val="14"/>
        </w:rPr>
        <w:t xml:space="preserve"> [3]. Thereafter, </w:t>
      </w:r>
      <w:r>
        <w:rPr>
          <w:u w:val="single"/>
        </w:rPr>
        <w:t>observing and monitoring</w:t>
      </w:r>
      <w:r>
        <w:rPr>
          <w:sz w:val="14"/>
        </w:rPr>
        <w:t xml:space="preserve"> can be considered as</w:t>
      </w:r>
      <w:r>
        <w:rPr>
          <w:u w:val="single"/>
        </w:rPr>
        <w:t xml:space="preserve"> the </w:t>
      </w:r>
      <w:r>
        <w:rPr>
          <w:b/>
          <w:bCs/>
          <w:u w:val="single"/>
        </w:rPr>
        <w:t>fundamental value</w:t>
      </w:r>
      <w:r>
        <w:rPr>
          <w:u w:val="single"/>
        </w:rPr>
        <w:t xml:space="preserve"> that big data brings along when it is incorporated with climate change study</w:t>
      </w:r>
      <w:r>
        <w:rPr>
          <w:sz w:val="14"/>
        </w:rPr>
        <w:t xml:space="preserve">.  In order to </w:t>
      </w:r>
      <w:r>
        <w:rPr>
          <w:sz w:val="14"/>
        </w:rPr>
        <w:lastRenderedPageBreak/>
        <w:t xml:space="preserve">obtain thorough observation and comprehensive parameters of climate change, </w:t>
      </w:r>
      <w:r w:rsidRPr="00AA253A">
        <w:rPr>
          <w:b/>
          <w:bCs/>
          <w:highlight w:val="green"/>
          <w:u w:val="single"/>
        </w:rPr>
        <w:t>earth observation technology</w:t>
      </w:r>
      <w:r>
        <w:rPr>
          <w:u w:val="single"/>
        </w:rPr>
        <w:t xml:space="preserve"> has </w:t>
      </w:r>
      <w:r w:rsidRPr="00AA253A">
        <w:rPr>
          <w:highlight w:val="green"/>
          <w:u w:val="single"/>
        </w:rPr>
        <w:t xml:space="preserve">played a </w:t>
      </w:r>
      <w:r w:rsidRPr="00AA253A">
        <w:rPr>
          <w:b/>
          <w:bCs/>
          <w:highlight w:val="green"/>
          <w:u w:val="single"/>
        </w:rPr>
        <w:t>significant part</w:t>
      </w:r>
      <w:r>
        <w:rPr>
          <w:sz w:val="14"/>
        </w:rPr>
        <w:t xml:space="preserve"> over the past decades [8]. A </w:t>
      </w:r>
      <w:r>
        <w:rPr>
          <w:u w:val="single"/>
        </w:rPr>
        <w:t xml:space="preserve">multi-dimensional big data system </w:t>
      </w:r>
      <w:r>
        <w:rPr>
          <w:sz w:val="14"/>
        </w:rPr>
        <w:t xml:space="preserve">has been established and is still promptly developing, which has </w:t>
      </w:r>
      <w:r w:rsidRPr="00AA253A">
        <w:rPr>
          <w:highlight w:val="green"/>
          <w:u w:val="single"/>
        </w:rPr>
        <w:t>enable</w:t>
      </w:r>
      <w:r>
        <w:rPr>
          <w:sz w:val="14"/>
        </w:rPr>
        <w:t xml:space="preserve">d </w:t>
      </w:r>
      <w:r w:rsidRPr="00AA253A">
        <w:rPr>
          <w:highlight w:val="green"/>
          <w:u w:val="single"/>
        </w:rPr>
        <w:t>us to</w:t>
      </w:r>
      <w:r>
        <w:rPr>
          <w:u w:val="single"/>
        </w:rPr>
        <w:t xml:space="preserve"> observe and </w:t>
      </w:r>
      <w:r w:rsidRPr="00AA253A">
        <w:rPr>
          <w:highlight w:val="green"/>
          <w:u w:val="single"/>
        </w:rPr>
        <w:t xml:space="preserve">monitor changes on a global scale of </w:t>
      </w:r>
      <w:r w:rsidRPr="00AA253A">
        <w:rPr>
          <w:b/>
          <w:bCs/>
          <w:highlight w:val="green"/>
          <w:u w:val="single"/>
        </w:rPr>
        <w:t>diverse earth and climate parameters</w:t>
      </w:r>
      <w:r>
        <w:rPr>
          <w:sz w:val="14"/>
        </w:rPr>
        <w:t xml:space="preserve">. According to [3], the climate data have generally four different sources: in situ, remote sensed, model output and paleoclimatic. A more detailed review of the climate data sources and corresponding features can be found in [9]. Later, Guo et al. [8] has thoroughly reviewed the Earth observation big data sources and relevant programs; for instance, the satellites that are working in climate change research and their functions, the remotely sensed oceanographic parameters and representative sensors, the essential climate variables by the United Nations Framework Convention on Climate Change, the atmospheric parameters by different international agencies, etc. Specifically, Sun et al. [10] provided a review of the global precipitation data sets regarding its sources and comparisons. </w:t>
      </w:r>
    </w:p>
    <w:p w14:paraId="02453E61" w14:textId="77777777" w:rsidR="00CE6279" w:rsidRDefault="00CE6279" w:rsidP="00CE6279">
      <w:pPr>
        <w:spacing w:before="15" w:after="180" w:line="240" w:lineRule="auto"/>
        <w:rPr>
          <w:sz w:val="16"/>
          <w:szCs w:val="16"/>
        </w:rPr>
      </w:pPr>
      <w:r>
        <w:rPr>
          <w:sz w:val="16"/>
          <w:szCs w:val="16"/>
        </w:rPr>
        <w:t xml:space="preserve">2.2. Understanding, Predicting and Optimizing </w:t>
      </w:r>
    </w:p>
    <w:p w14:paraId="3576C244" w14:textId="77777777" w:rsidR="00CE6279" w:rsidRDefault="00CE6279" w:rsidP="00CE6279">
      <w:pPr>
        <w:spacing w:before="15" w:after="180" w:line="240" w:lineRule="auto"/>
        <w:rPr>
          <w:sz w:val="16"/>
        </w:rPr>
      </w:pPr>
      <w:r>
        <w:rPr>
          <w:sz w:val="16"/>
        </w:rPr>
        <w:t xml:space="preserve">In the context of the nature of climate science, which investigates the tremendous global scale changes of various observations/parameters, its 3Hs feature (high dimension, high complexity and high uncertainty) has made it a great playground for big data researchers to explore and analyse even before proceeding to data mining. </w:t>
      </w:r>
      <w:r>
        <w:rPr>
          <w:u w:val="single"/>
        </w:rPr>
        <w:t>Besides the building up the multidimensional system of collecting and monitoring climate change, big data has also promoted the rapid progression of data-intensive analytics in climate change related studies.</w:t>
      </w:r>
      <w:r>
        <w:rPr>
          <w:sz w:val="16"/>
        </w:rPr>
        <w:t xml:space="preserve"> Here, we briefly categorizes them into the aspects of understanding, predicting and optimizing. </w:t>
      </w:r>
      <w:r>
        <w:rPr>
          <w:sz w:val="16"/>
          <w:szCs w:val="16"/>
        </w:rPr>
        <w:t xml:space="preserve">Understanding the big data (or data empathy) according to [3]) is a challenging task considering its 5Vs feature (volume, variety, velocity, veracity and value), revealing the hidden valuable information from big data requires adequate knowledge of the purposes of corresponding data as well as the techniques/methods for collecting the data. As a trending and emerging topic, big data researchers who are also interested in climate sciences have been exposed to abundant established resources, for instance, the Global Climate Observing System (GCOS), Earth System Grid Federation (esgf.llnl.gov), the National Center for Atmospheric Research (ncar.ucar.edu), United Nations Global Pulse (unglobalpulse.org), the Climate Data Guide (climatedataguide.ucar.edu), NASA Global Climate Change (climate.nasa.gov), the NASA Center for Climate Simulation (nccs.nasa.gov) and many other international and national climate monitoring and analysing institutions over the world. A detailed report that introduces the core of global scale climate research and cyber-infrastructure can be found in [11]. </w:t>
      </w:r>
      <w:r>
        <w:rPr>
          <w:u w:val="single"/>
        </w:rPr>
        <w:t xml:space="preserve">The abundant resources above have enabled us to gain knowledge of what the big climate data are how the data are collected, and what the data can be used for. </w:t>
      </w:r>
      <w:r>
        <w:rPr>
          <w:sz w:val="16"/>
        </w:rPr>
        <w:t xml:space="preserve">However, these barely scratch the surface of big data analytics. </w:t>
      </w:r>
      <w:r w:rsidRPr="00AA253A">
        <w:rPr>
          <w:highlight w:val="green"/>
          <w:u w:val="single"/>
        </w:rPr>
        <w:t>Big data</w:t>
      </w:r>
      <w:r>
        <w:rPr>
          <w:u w:val="single"/>
        </w:rPr>
        <w:t xml:space="preserve"> have also been </w:t>
      </w:r>
      <w:r w:rsidRPr="00AA253A">
        <w:rPr>
          <w:highlight w:val="green"/>
          <w:u w:val="single"/>
        </w:rPr>
        <w:t xml:space="preserve">playing </w:t>
      </w:r>
      <w:r>
        <w:rPr>
          <w:u w:val="single"/>
        </w:rPr>
        <w:t xml:space="preserve">a </w:t>
      </w:r>
      <w:r w:rsidRPr="00AA253A">
        <w:rPr>
          <w:b/>
          <w:bCs/>
          <w:highlight w:val="green"/>
          <w:u w:val="single"/>
        </w:rPr>
        <w:t xml:space="preserve">vital role in predicting when </w:t>
      </w:r>
      <w:r>
        <w:rPr>
          <w:b/>
          <w:bCs/>
          <w:u w:val="single"/>
        </w:rPr>
        <w:t xml:space="preserve">it is </w:t>
      </w:r>
      <w:r w:rsidRPr="00AA253A">
        <w:rPr>
          <w:b/>
          <w:bCs/>
          <w:highlight w:val="green"/>
          <w:u w:val="single"/>
        </w:rPr>
        <w:t>incorporated with climate science</w:t>
      </w:r>
      <w:r>
        <w:rPr>
          <w:u w:val="single"/>
        </w:rPr>
        <w:t xml:space="preserve">, for instance </w:t>
      </w:r>
      <w:r w:rsidRPr="00AA253A">
        <w:rPr>
          <w:highlight w:val="green"/>
          <w:u w:val="single"/>
        </w:rPr>
        <w:t>weather forecasting, natural disasters</w:t>
      </w:r>
      <w:r>
        <w:rPr>
          <w:u w:val="single"/>
        </w:rPr>
        <w:t xml:space="preserve"> monitoring and early warning, energy consumption forecasting, traffic forecasting, etc</w:t>
      </w:r>
      <w:r>
        <w:rPr>
          <w:sz w:val="16"/>
        </w:rPr>
        <w:t xml:space="preserve">. By applying corresponding data mining techniques (the detailed introduction of data mining techniques can be found in [12,13]), </w:t>
      </w:r>
      <w:r>
        <w:rPr>
          <w:u w:val="single"/>
        </w:rPr>
        <w:t xml:space="preserve">it allows knowledge discovery of the potential relationships and causal inferences, which further contribute to the modelling and predicting </w:t>
      </w:r>
      <w:r>
        <w:rPr>
          <w:sz w:val="16"/>
        </w:rPr>
        <w:t xml:space="preserve">[14]. </w:t>
      </w:r>
      <w:r>
        <w:rPr>
          <w:u w:val="single"/>
        </w:rPr>
        <w:t>Accurate forecasts can aid in adaptive policy making in relation to climate changes, whilst the value creation feature of big data puts emphasis on optimizing</w:t>
      </w:r>
      <w:r>
        <w:rPr>
          <w:sz w:val="16"/>
        </w:rPr>
        <w:t xml:space="preserve">. Being able to understand and predict based on sufficient knowledge extracted from big data or drawing inferences across different cases/applications are relatively straightforward. However, </w:t>
      </w:r>
      <w:r>
        <w:rPr>
          <w:b/>
          <w:bCs/>
          <w:u w:val="single"/>
        </w:rPr>
        <w:t>optimization requires comprehensive theoretical understanding as well as adequate big data</w:t>
      </w:r>
      <w:r>
        <w:rPr>
          <w:sz w:val="16"/>
        </w:rPr>
        <w:t xml:space="preserve"> analytics skills </w:t>
      </w:r>
      <w:r>
        <w:rPr>
          <w:u w:val="single"/>
        </w:rPr>
        <w:t>to structure the optimal model/infrustructure so as to maximise performance, efficiency and utility, or,</w:t>
      </w:r>
      <w:r>
        <w:rPr>
          <w:sz w:val="16"/>
        </w:rPr>
        <w:t xml:space="preserve"> in some cases, for </w:t>
      </w:r>
      <w:r>
        <w:rPr>
          <w:u w:val="single"/>
        </w:rPr>
        <w:t>achieving sustainable development</w:t>
      </w:r>
      <w:r>
        <w:rPr>
          <w:sz w:val="16"/>
        </w:rPr>
        <w:t>. In recent years, exhaustive relevant applications have been carried out on energy efficiency management, natural resource management, smart grid, smart farming, etc. More details of applications are provided in Section 3</w:t>
      </w:r>
    </w:p>
    <w:p w14:paraId="4B02EA96" w14:textId="74196A55" w:rsidR="009746AA" w:rsidRDefault="009746AA" w:rsidP="009746AA">
      <w:pPr>
        <w:pStyle w:val="Heading4"/>
      </w:pPr>
      <w:r>
        <w:t xml:space="preserve">Cross apply warming stuff from case </w:t>
      </w:r>
    </w:p>
    <w:p w14:paraId="7FACD751" w14:textId="168D6FB3" w:rsidR="00CE6279" w:rsidRPr="00196A58" w:rsidRDefault="00CE6279" w:rsidP="00CE6279">
      <w:pPr>
        <w:pStyle w:val="Heading4"/>
        <w:rPr>
          <w:rStyle w:val="Style13ptBold"/>
          <w:b/>
          <w:bCs w:val="0"/>
        </w:rPr>
      </w:pPr>
      <w:r w:rsidRPr="00196A58">
        <w:rPr>
          <w:rStyle w:val="Style13ptBold"/>
          <w:b/>
          <w:bCs w:val="0"/>
        </w:rPr>
        <w:t>Yes we compete!</w:t>
      </w:r>
    </w:p>
    <w:p w14:paraId="24CD393C" w14:textId="77777777" w:rsidR="00CE6279" w:rsidRDefault="00CE6279" w:rsidP="00CE6279">
      <w:r>
        <w:rPr>
          <w:rStyle w:val="Style13ptBold"/>
        </w:rPr>
        <w:t>Arakali 21</w:t>
      </w:r>
      <w:r>
        <w:t>[Harichandan Arakali,Technology Editor at Forbes India, 12-15-2021, "Forbes India," Forbes India, https://www.forbesindia.com/article/take-one-big-story-of-the-day/indian-space-startups-ready-for-take-off-in-2022/72217/1]/ISEE</w:t>
      </w:r>
    </w:p>
    <w:p w14:paraId="7019818B" w14:textId="77777777" w:rsidR="00CE6279" w:rsidRPr="00715743" w:rsidRDefault="00CE6279" w:rsidP="00CE6279">
      <w:pPr>
        <w:rPr>
          <w:u w:val="single"/>
        </w:rPr>
      </w:pPr>
      <w:r w:rsidRPr="00196A58">
        <w:rPr>
          <w:sz w:val="16"/>
          <w:lang w:eastAsia="zh-CN"/>
        </w:rPr>
        <w:t xml:space="preserve">Awais Ahmed has come a long way from the astronomy book, and later a telescope, his father gave him as a schoolboy. If all goes as planned, the first demonstration satellite at Pixxel, the satellite data company that Ahmed and his friend Kshitij Khandelwal started in 2019, will be launched atop an Isro (Indian Space Research Organisation) rocket to an orbit some 500 km above Earth as early as January 2022. If that satellite—named Anand to honour the memory of a young intern at Pixxel, who passed away later—proves a success, demonstrating the ‘hyper-spectral’ imaging technology that the company has developed, it will help Pixxel push ahead with its plan of putting up a constellation of 36 micro satellites in what are called low-Earth orbits. Typically in the range of 500 to 550 km above Earth. “The plan is to have a constellation of satellites that can do global coverage on an every day basis so that we are able to see how things are changing daily,” Ahmed tells Forbes India. “In that process, our first satellite has been built, it has been tested, it's ready to launch… we are just waiting for the Isro rocket to get on the launch pad.” Ahmed hopes that in January 2022, Bengaluru’s Pixxel will be able to send it up. And following that, the plan is to launch the </w:t>
      </w:r>
      <w:r w:rsidRPr="00196A58">
        <w:rPr>
          <w:sz w:val="16"/>
          <w:lang w:eastAsia="zh-CN"/>
        </w:rPr>
        <w:lastRenderedPageBreak/>
        <w:t xml:space="preserve">first phase of the constellation before the end of the year, which will help the startup to start serving customers around the world. </w:t>
      </w:r>
      <w:r w:rsidRPr="00AA253A">
        <w:rPr>
          <w:rStyle w:val="StyleUnderline"/>
          <w:highlight w:val="green"/>
        </w:rPr>
        <w:t>Pixxel is among</w:t>
      </w:r>
      <w:r w:rsidRPr="00196A58">
        <w:rPr>
          <w:rStyle w:val="StyleUnderline"/>
        </w:rPr>
        <w:t xml:space="preserve"> a clutch </w:t>
      </w:r>
      <w:r w:rsidRPr="00CE6279">
        <w:rPr>
          <w:rStyle w:val="StyleUnderline"/>
        </w:rPr>
        <w:t>of startups coming up in India that reflect</w:t>
      </w:r>
      <w:r w:rsidRPr="00196A58">
        <w:rPr>
          <w:rStyle w:val="StyleUnderline"/>
        </w:rPr>
        <w:t xml:space="preserve"> the coming together of multiple factors </w:t>
      </w:r>
      <w:r w:rsidRPr="00AA253A">
        <w:rPr>
          <w:rStyle w:val="StyleUnderline"/>
          <w:highlight w:val="green"/>
        </w:rPr>
        <w:t>that are set to usher in the private space industry</w:t>
      </w:r>
      <w:r w:rsidRPr="00196A58">
        <w:rPr>
          <w:rStyle w:val="StyleUnderline"/>
        </w:rPr>
        <w:t xml:space="preserve"> in </w:t>
      </w:r>
      <w:r w:rsidRPr="00D451F3">
        <w:rPr>
          <w:rStyle w:val="StyleUnderline"/>
        </w:rPr>
        <w:t>India—a sector</w:t>
      </w:r>
      <w:r w:rsidRPr="00196A58">
        <w:rPr>
          <w:rStyle w:val="StyleUnderline"/>
        </w:rPr>
        <w:t xml:space="preserve"> dominated in the country so far by the phenomenal work</w:t>
      </w:r>
    </w:p>
    <w:p w14:paraId="4DABA2EA" w14:textId="70B984F9" w:rsidR="00CE6279" w:rsidRPr="007A6FB7" w:rsidRDefault="00CE6279" w:rsidP="00CE6279">
      <w:pPr>
        <w:pStyle w:val="Heading3"/>
      </w:pPr>
      <w:r w:rsidRPr="007A6FB7">
        <w:lastRenderedPageBreak/>
        <w:t>1NC</w:t>
      </w:r>
      <w:r>
        <w:t>---OFF</w:t>
      </w:r>
    </w:p>
    <w:p w14:paraId="4C95D45B" w14:textId="77777777" w:rsidR="00CE6279" w:rsidRPr="007A6FB7" w:rsidRDefault="00CE6279" w:rsidP="00CE6279">
      <w:pPr>
        <w:pStyle w:val="Heading4"/>
      </w:pPr>
      <w:r w:rsidRPr="007A6FB7">
        <w:t xml:space="preserve">Innovation high now but aff trades off </w:t>
      </w:r>
    </w:p>
    <w:p w14:paraId="2B008FBC" w14:textId="77777777" w:rsidR="00CE6279" w:rsidRPr="007A6FB7" w:rsidRDefault="00CE6279" w:rsidP="00CE6279">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4F96EF9F" w14:textId="77777777" w:rsidR="00CE6279" w:rsidRPr="007A6FB7" w:rsidRDefault="00CE6279" w:rsidP="00CE6279">
      <w:pPr>
        <w:rPr>
          <w:sz w:val="16"/>
        </w:rPr>
      </w:pPr>
      <w:r w:rsidRPr="007A6FB7">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6C7375CF" w14:textId="77777777" w:rsidR="00CE6279" w:rsidRPr="007A6FB7" w:rsidRDefault="00CE6279" w:rsidP="00CE6279">
      <w:pPr>
        <w:pStyle w:val="Heading4"/>
      </w:pPr>
      <w:r w:rsidRPr="007A6FB7">
        <w:t>Commercial space innovation stops extinction</w:t>
      </w:r>
    </w:p>
    <w:p w14:paraId="247B783E" w14:textId="77777777" w:rsidR="00CE6279" w:rsidRPr="007A6FB7" w:rsidRDefault="00CE6279" w:rsidP="00CE6279">
      <w:r w:rsidRPr="007A6FB7">
        <w:t xml:space="preserve">Charles </w:t>
      </w:r>
      <w:r w:rsidRPr="007A6FB7">
        <w:rPr>
          <w:rStyle w:val="Style13ptBold"/>
        </w:rPr>
        <w:t>Beames 18</w:t>
      </w:r>
      <w:r w:rsidRPr="007A6FB7">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6" w:history="1">
        <w:r w:rsidRPr="007A6FB7">
          <w:rPr>
            <w:rStyle w:val="Hyperlink"/>
          </w:rPr>
          <w:t>https://spacenews.com/op-ed-smallsat-alliance-is-on-a-path-toward-a-new-space-horizon/</w:t>
        </w:r>
      </w:hyperlink>
    </w:p>
    <w:p w14:paraId="2FC0A7AF" w14:textId="77777777" w:rsidR="00CE6279" w:rsidRPr="007A6FB7" w:rsidRDefault="00CE6279" w:rsidP="00CE6279">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SmallSat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‘next generation’ space economy</w:t>
      </w:r>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w:t>
      </w:r>
      <w:r w:rsidRPr="007A6FB7">
        <w:rPr>
          <w:rStyle w:val="StyleUnderline"/>
        </w:rPr>
        <w:lastRenderedPageBreak/>
        <w:t xml:space="preserve">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this new generation of space companies is able to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201AF327" w14:textId="4178BD55" w:rsidR="00CE6279" w:rsidRPr="00013772" w:rsidRDefault="00CE6279" w:rsidP="00CE6279">
      <w:pPr>
        <w:pStyle w:val="Heading3"/>
        <w:rPr>
          <w:rFonts w:cs="Calibri"/>
        </w:rPr>
      </w:pPr>
      <w:r w:rsidRPr="00013772">
        <w:rPr>
          <w:rFonts w:cs="Calibri"/>
        </w:rPr>
        <w:lastRenderedPageBreak/>
        <w:t>1NC---OFF</w:t>
      </w:r>
    </w:p>
    <w:p w14:paraId="44EEE753" w14:textId="77777777" w:rsidR="00CE6279" w:rsidRDefault="00CE6279" w:rsidP="00CE6279">
      <w:pPr>
        <w:pStyle w:val="Heading4"/>
        <w:rPr>
          <w:rFonts w:cs="Calibri"/>
          <w:u w:val="single"/>
        </w:rPr>
      </w:pPr>
      <w:r>
        <w:rPr>
          <w:rFonts w:cs="Calibri"/>
        </w:rPr>
        <w:t xml:space="preserve">Death impacts are </w:t>
      </w:r>
      <w:r>
        <w:rPr>
          <w:rFonts w:cs="Calibri"/>
          <w:u w:val="single"/>
        </w:rPr>
        <w:t>necrophilia</w:t>
      </w:r>
      <w:r>
        <w:rPr>
          <w:rFonts w:cs="Calibri"/>
        </w:rPr>
        <w:t xml:space="preserve"> that results in </w:t>
      </w:r>
      <w:r>
        <w:rPr>
          <w:rFonts w:cs="Calibri"/>
          <w:u w:val="single"/>
        </w:rPr>
        <w:t>extinction</w:t>
      </w:r>
      <w:r>
        <w:rPr>
          <w:rFonts w:cs="Calibri"/>
        </w:rPr>
        <w:t xml:space="preserve">---vote </w:t>
      </w:r>
      <w:r>
        <w:rPr>
          <w:rFonts w:cs="Calibri"/>
          <w:u w:val="single"/>
        </w:rPr>
        <w:t>NEG</w:t>
      </w:r>
      <w:r>
        <w:rPr>
          <w:rFonts w:cs="Calibri"/>
        </w:rPr>
        <w:t xml:space="preserve"> to reject </w:t>
      </w:r>
      <w:r>
        <w:rPr>
          <w:rFonts w:cs="Calibri"/>
          <w:u w:val="single"/>
        </w:rPr>
        <w:t>death impacts</w:t>
      </w:r>
      <w:r>
        <w:rPr>
          <w:rFonts w:cs="Calibri"/>
        </w:rPr>
        <w:t xml:space="preserve">---that’s a </w:t>
      </w:r>
      <w:r>
        <w:rPr>
          <w:rFonts w:cs="Calibri"/>
          <w:u w:val="single"/>
        </w:rPr>
        <w:t>gateway issue</w:t>
      </w:r>
    </w:p>
    <w:p w14:paraId="1C2D31EC" w14:textId="77777777" w:rsidR="00CE6279" w:rsidRDefault="00CE6279" w:rsidP="00CE6279">
      <w:r>
        <w:t xml:space="preserve">Dr. Erich Seligmann </w:t>
      </w:r>
      <w:r w:rsidRPr="00364B8D">
        <w:rPr>
          <w:rStyle w:val="Style13ptBold"/>
        </w:rPr>
        <w:t>Fromm 64</w:t>
      </w:r>
      <w:r>
        <w:t xml:space="preserve"> (Dr. </w:t>
      </w:r>
      <w:r w:rsidRPr="00364B8D">
        <w:t>Erich Seligmann Fromm was a German social psychologist, psychoanalyst, sociologist, humanistic philosopher, and democratic socialist</w:t>
      </w:r>
      <w:r>
        <w:t xml:space="preserve">, 1964, accessed 12/28/21, “Creators and Destroyers”)AGabay </w:t>
      </w:r>
    </w:p>
    <w:p w14:paraId="0CE0EB40" w14:textId="77777777" w:rsidR="00CE6279" w:rsidRPr="00364B8D" w:rsidRDefault="00CE6279" w:rsidP="00CE6279">
      <w:r>
        <w:t>*language modification is denotated with brackets</w:t>
      </w:r>
    </w:p>
    <w:p w14:paraId="2BADB8CA" w14:textId="77777777" w:rsidR="00CE6279" w:rsidRPr="00927CA3" w:rsidRDefault="00CE6279" w:rsidP="00CE6279">
      <w:pPr>
        <w:rPr>
          <w:sz w:val="16"/>
        </w:rPr>
      </w:pPr>
      <w:r w:rsidRPr="00294691">
        <w:rPr>
          <w:u w:val="single"/>
        </w:rPr>
        <w:t>People are aware of</w:t>
      </w:r>
      <w:r w:rsidRPr="00927CA3">
        <w:rPr>
          <w:sz w:val="16"/>
        </w:rPr>
        <w:t xml:space="preserve"> the </w:t>
      </w:r>
      <w:r w:rsidRPr="00294691">
        <w:rPr>
          <w:u w:val="single"/>
        </w:rPr>
        <w:t>possibility</w:t>
      </w:r>
      <w:r w:rsidRPr="00927CA3">
        <w:rPr>
          <w:sz w:val="16"/>
        </w:rPr>
        <w:t xml:space="preserve"> </w:t>
      </w:r>
      <w:r w:rsidRPr="00294691">
        <w:rPr>
          <w:u w:val="single"/>
        </w:rPr>
        <w:t>of nuclear war</w:t>
      </w:r>
      <w:r w:rsidRPr="00927CA3">
        <w:rPr>
          <w:sz w:val="16"/>
        </w:rPr>
        <w:t xml:space="preserve">; </w:t>
      </w:r>
      <w:r w:rsidRPr="00294691">
        <w:rPr>
          <w:u w:val="single"/>
        </w:rPr>
        <w:t>they are aware of</w:t>
      </w:r>
      <w:r w:rsidRPr="00927CA3">
        <w:rPr>
          <w:sz w:val="16"/>
        </w:rPr>
        <w:t xml:space="preserve"> the </w:t>
      </w:r>
      <w:r w:rsidRPr="00294691">
        <w:rPr>
          <w:u w:val="single"/>
        </w:rPr>
        <w:t>destruction</w:t>
      </w:r>
      <w:r w:rsidRPr="00927CA3">
        <w:rPr>
          <w:sz w:val="16"/>
        </w:rPr>
        <w:t xml:space="preserve"> </w:t>
      </w:r>
      <w:r w:rsidRPr="00294691">
        <w:rPr>
          <w:u w:val="single"/>
        </w:rPr>
        <w:t>such a war could bring</w:t>
      </w:r>
      <w:r w:rsidRPr="00927CA3">
        <w:rPr>
          <w:sz w:val="16"/>
        </w:rPr>
        <w:t xml:space="preserve"> with it--</w:t>
      </w:r>
      <w:r w:rsidRPr="00294691">
        <w:rPr>
          <w:u w:val="single"/>
        </w:rPr>
        <w:t>and yet</w:t>
      </w:r>
      <w:r w:rsidRPr="00927CA3">
        <w:rPr>
          <w:sz w:val="16"/>
        </w:rPr>
        <w:t xml:space="preserve"> </w:t>
      </w:r>
      <w:r w:rsidRPr="00294691">
        <w:rPr>
          <w:u w:val="single"/>
        </w:rPr>
        <w:t>they</w:t>
      </w:r>
      <w:r w:rsidRPr="00927CA3">
        <w:rPr>
          <w:sz w:val="16"/>
        </w:rPr>
        <w:t xml:space="preserve"> seemingly </w:t>
      </w:r>
      <w:r w:rsidRPr="00294691">
        <w:rPr>
          <w:u w:val="single"/>
        </w:rPr>
        <w:t>make no effort to avoid</w:t>
      </w:r>
      <w:r w:rsidRPr="00927CA3">
        <w:rPr>
          <w:sz w:val="16"/>
        </w:rPr>
        <w:t xml:space="preserve"> </w:t>
      </w:r>
      <w:r w:rsidRPr="00294691">
        <w:rPr>
          <w:u w:val="single"/>
        </w:rPr>
        <w:t>it</w:t>
      </w:r>
      <w:r w:rsidRPr="00927CA3">
        <w:rPr>
          <w:sz w:val="16"/>
        </w:rPr>
        <w:t xml:space="preserve">. </w:t>
      </w:r>
      <w:r w:rsidRPr="00294691">
        <w:rPr>
          <w:u w:val="single"/>
        </w:rPr>
        <w:t>Most</w:t>
      </w:r>
      <w:r w:rsidRPr="00927CA3">
        <w:rPr>
          <w:sz w:val="16"/>
        </w:rPr>
        <w:t xml:space="preserve"> of us are </w:t>
      </w:r>
      <w:r w:rsidRPr="00294691">
        <w:rPr>
          <w:u w:val="single"/>
        </w:rPr>
        <w:t>puzzled</w:t>
      </w:r>
      <w:r w:rsidRPr="00927CA3">
        <w:rPr>
          <w:sz w:val="16"/>
        </w:rPr>
        <w:t xml:space="preserve"> </w:t>
      </w:r>
      <w:r w:rsidRPr="00294691">
        <w:rPr>
          <w:u w:val="single"/>
        </w:rPr>
        <w:t>by</w:t>
      </w:r>
      <w:r w:rsidRPr="00927CA3">
        <w:rPr>
          <w:sz w:val="16"/>
        </w:rPr>
        <w:t xml:space="preserve"> </w:t>
      </w:r>
      <w:r w:rsidRPr="00294691">
        <w:rPr>
          <w:u w:val="single"/>
        </w:rPr>
        <w:t>this behavior</w:t>
      </w:r>
      <w:r w:rsidRPr="00927CA3">
        <w:rPr>
          <w:sz w:val="16"/>
        </w:rPr>
        <w:t xml:space="preserve"> </w:t>
      </w:r>
      <w:r w:rsidRPr="00294691">
        <w:rPr>
          <w:u w:val="single"/>
        </w:rPr>
        <w:t>because</w:t>
      </w:r>
      <w:r w:rsidRPr="00927CA3">
        <w:rPr>
          <w:sz w:val="16"/>
        </w:rPr>
        <w:t xml:space="preserve"> </w:t>
      </w:r>
      <w:r w:rsidRPr="00294691">
        <w:rPr>
          <w:u w:val="single"/>
        </w:rPr>
        <w:t xml:space="preserve">we start </w:t>
      </w:r>
      <w:r w:rsidRPr="00927CA3">
        <w:rPr>
          <w:sz w:val="16"/>
        </w:rPr>
        <w:t xml:space="preserve">out </w:t>
      </w:r>
      <w:r w:rsidRPr="00294691">
        <w:rPr>
          <w:u w:val="single"/>
        </w:rPr>
        <w:t>from</w:t>
      </w:r>
      <w:r w:rsidRPr="00927CA3">
        <w:rPr>
          <w:sz w:val="16"/>
        </w:rPr>
        <w:t xml:space="preserve"> the </w:t>
      </w:r>
      <w:r w:rsidRPr="00294691">
        <w:rPr>
          <w:u w:val="single"/>
        </w:rPr>
        <w:t>premise</w:t>
      </w:r>
      <w:r w:rsidRPr="00927CA3">
        <w:rPr>
          <w:sz w:val="16"/>
        </w:rPr>
        <w:t xml:space="preserve"> </w:t>
      </w:r>
      <w:r w:rsidRPr="00294691">
        <w:rPr>
          <w:u w:val="single"/>
        </w:rPr>
        <w:t>that people love life and fear death</w:t>
      </w:r>
      <w:r w:rsidRPr="00927CA3">
        <w:rPr>
          <w:sz w:val="16"/>
        </w:rPr>
        <w:t xml:space="preserve">. Perhaps </w:t>
      </w:r>
      <w:r w:rsidRPr="00294691">
        <w:rPr>
          <w:u w:val="single"/>
        </w:rPr>
        <w:t>we should be less puzzled</w:t>
      </w:r>
      <w:r w:rsidRPr="00927CA3">
        <w:rPr>
          <w:sz w:val="16"/>
        </w:rPr>
        <w:t xml:space="preserve"> </w:t>
      </w:r>
      <w:r w:rsidRPr="00294691">
        <w:rPr>
          <w:u w:val="single"/>
        </w:rPr>
        <w:t>if</w:t>
      </w:r>
      <w:r w:rsidRPr="00927CA3">
        <w:rPr>
          <w:sz w:val="16"/>
        </w:rPr>
        <w:t xml:space="preserve"> we </w:t>
      </w:r>
      <w:r w:rsidRPr="00294691">
        <w:rPr>
          <w:u w:val="single"/>
        </w:rPr>
        <w:t>questioned</w:t>
      </w:r>
      <w:r w:rsidRPr="00927CA3">
        <w:rPr>
          <w:sz w:val="16"/>
        </w:rPr>
        <w:t xml:space="preserve"> </w:t>
      </w:r>
      <w:r w:rsidRPr="00294691">
        <w:rPr>
          <w:u w:val="single"/>
        </w:rPr>
        <w:t>this premise</w:t>
      </w:r>
      <w:r w:rsidRPr="00927CA3">
        <w:rPr>
          <w:sz w:val="16"/>
        </w:rPr>
        <w:t xml:space="preserve">. Maybe </w:t>
      </w:r>
      <w:r w:rsidRPr="00294691">
        <w:rPr>
          <w:u w:val="single"/>
        </w:rPr>
        <w:t>there are</w:t>
      </w:r>
      <w:r w:rsidRPr="00927CA3">
        <w:rPr>
          <w:sz w:val="16"/>
        </w:rPr>
        <w:t xml:space="preserve"> many </w:t>
      </w:r>
      <w:r w:rsidRPr="00294691">
        <w:rPr>
          <w:u w:val="single"/>
        </w:rPr>
        <w:t>people</w:t>
      </w:r>
      <w:r w:rsidRPr="00927CA3">
        <w:rPr>
          <w:sz w:val="16"/>
        </w:rPr>
        <w:t xml:space="preserve"> </w:t>
      </w:r>
      <w:r w:rsidRPr="00294691">
        <w:rPr>
          <w:u w:val="single"/>
        </w:rPr>
        <w:t>who</w:t>
      </w:r>
      <w:r w:rsidRPr="00927CA3">
        <w:rPr>
          <w:sz w:val="16"/>
        </w:rPr>
        <w:t xml:space="preserve"> </w:t>
      </w:r>
      <w:r w:rsidRPr="00294691">
        <w:rPr>
          <w:u w:val="single"/>
        </w:rPr>
        <w:t>are</w:t>
      </w:r>
      <w:r w:rsidRPr="00927CA3">
        <w:rPr>
          <w:sz w:val="16"/>
        </w:rPr>
        <w:t xml:space="preserve"> </w:t>
      </w:r>
      <w:r w:rsidRPr="00294691">
        <w:rPr>
          <w:u w:val="single"/>
        </w:rPr>
        <w:t>indifferent to life</w:t>
      </w:r>
      <w:r w:rsidRPr="00927CA3">
        <w:rPr>
          <w:sz w:val="16"/>
        </w:rPr>
        <w:t xml:space="preserve"> </w:t>
      </w:r>
      <w:r w:rsidRPr="00294691">
        <w:rPr>
          <w:u w:val="single"/>
        </w:rPr>
        <w:t>and</w:t>
      </w:r>
      <w:r w:rsidRPr="00927CA3">
        <w:rPr>
          <w:sz w:val="16"/>
        </w:rPr>
        <w:t xml:space="preserve"> many </w:t>
      </w:r>
      <w:r w:rsidRPr="00294691">
        <w:rPr>
          <w:u w:val="single"/>
        </w:rPr>
        <w:t>others who</w:t>
      </w:r>
      <w:r w:rsidRPr="00927CA3">
        <w:rPr>
          <w:sz w:val="16"/>
        </w:rPr>
        <w:t xml:space="preserve"> do not love life but who do </w:t>
      </w:r>
      <w:r w:rsidRPr="00294691">
        <w:rPr>
          <w:u w:val="single"/>
        </w:rPr>
        <w:t>love death</w:t>
      </w:r>
      <w:r w:rsidRPr="00927CA3">
        <w:rPr>
          <w:sz w:val="16"/>
        </w:rPr>
        <w:t xml:space="preserve">. There is an orientation which we may call love of life (biophilia); it is the normal orientation among healthy persons. But there is also to be found in others a deep attraction to death which, following Unamuno's classic speech made at the University of Salamanca (1938), I call </w:t>
      </w:r>
      <w:r w:rsidRPr="00294691">
        <w:rPr>
          <w:b/>
          <w:bCs/>
          <w:highlight w:val="green"/>
          <w:u w:val="single"/>
        </w:rPr>
        <w:t>necrophilia</w:t>
      </w:r>
      <w:r w:rsidRPr="00927CA3">
        <w:rPr>
          <w:sz w:val="16"/>
        </w:rPr>
        <w:t xml:space="preserve">. It is the attitude which a Franco general, Millán Astray, expressed in the slogan "Long live death, thus provoking Unamuno’s protest against this "necrophilous and senseless cry." Who is a necrophilous person?  He is one who </w:t>
      </w:r>
      <w:r w:rsidRPr="00294691">
        <w:rPr>
          <w:u w:val="single"/>
        </w:rPr>
        <w:t>is</w:t>
      </w:r>
      <w:r w:rsidRPr="00927CA3">
        <w:rPr>
          <w:sz w:val="16"/>
        </w:rPr>
        <w:t xml:space="preserve"> </w:t>
      </w:r>
      <w:r w:rsidRPr="00294691">
        <w:rPr>
          <w:b/>
          <w:bCs/>
          <w:u w:val="single"/>
        </w:rPr>
        <w:t>attracted</w:t>
      </w:r>
      <w:r w:rsidRPr="00927CA3">
        <w:rPr>
          <w:sz w:val="16"/>
        </w:rPr>
        <w:t xml:space="preserve"> to </w:t>
      </w:r>
      <w:r w:rsidRPr="00294691">
        <w:rPr>
          <w:u w:val="single"/>
        </w:rPr>
        <w:t>and</w:t>
      </w:r>
      <w:r w:rsidRPr="00927CA3">
        <w:rPr>
          <w:sz w:val="16"/>
        </w:rPr>
        <w:t xml:space="preserve"> </w:t>
      </w:r>
      <w:r w:rsidRPr="00294691">
        <w:rPr>
          <w:highlight w:val="green"/>
          <w:u w:val="single"/>
        </w:rPr>
        <w:t>fascinated</w:t>
      </w:r>
      <w:r w:rsidRPr="00927CA3">
        <w:rPr>
          <w:sz w:val="16"/>
        </w:rPr>
        <w:t xml:space="preserve"> </w:t>
      </w:r>
      <w:r w:rsidRPr="00294691">
        <w:rPr>
          <w:u w:val="single"/>
        </w:rPr>
        <w:t>by</w:t>
      </w:r>
      <w:r w:rsidRPr="00927CA3">
        <w:rPr>
          <w:sz w:val="16"/>
        </w:rPr>
        <w:t xml:space="preserve"> all that is not alive, to </w:t>
      </w:r>
      <w:r w:rsidRPr="00294691">
        <w:rPr>
          <w:u w:val="single"/>
        </w:rPr>
        <w:t xml:space="preserve">all that is </w:t>
      </w:r>
      <w:r w:rsidRPr="00294691">
        <w:rPr>
          <w:b/>
          <w:bCs/>
          <w:highlight w:val="green"/>
          <w:u w:val="single"/>
        </w:rPr>
        <w:t>dead</w:t>
      </w:r>
      <w:r w:rsidRPr="00927CA3">
        <w:rPr>
          <w:sz w:val="16"/>
        </w:rPr>
        <w:t xml:space="preserve">; to corpses, to decay, to feces, to dirt. </w:t>
      </w:r>
      <w:r w:rsidRPr="00294691">
        <w:rPr>
          <w:u w:val="single"/>
        </w:rPr>
        <w:t>Necrophiles are</w:t>
      </w:r>
      <w:r w:rsidRPr="00927CA3">
        <w:rPr>
          <w:sz w:val="16"/>
        </w:rPr>
        <w:t xml:space="preserve"> those </w:t>
      </w:r>
      <w:r w:rsidRPr="00294691">
        <w:rPr>
          <w:u w:val="single"/>
        </w:rPr>
        <w:t>people</w:t>
      </w:r>
      <w:r w:rsidRPr="00927CA3">
        <w:rPr>
          <w:sz w:val="16"/>
        </w:rPr>
        <w:t xml:space="preserve"> </w:t>
      </w:r>
      <w:r w:rsidRPr="00294691">
        <w:rPr>
          <w:u w:val="single"/>
        </w:rPr>
        <w:t>who love to talk about</w:t>
      </w:r>
      <w:r w:rsidRPr="00927CA3">
        <w:rPr>
          <w:sz w:val="16"/>
        </w:rPr>
        <w:t xml:space="preserve"> sickness, burials, </w:t>
      </w:r>
      <w:r w:rsidRPr="00294691">
        <w:rPr>
          <w:b/>
          <w:bCs/>
          <w:u w:val="single"/>
        </w:rPr>
        <w:t>death</w:t>
      </w:r>
      <w:r w:rsidRPr="00927CA3">
        <w:rPr>
          <w:sz w:val="16"/>
        </w:rPr>
        <w:t xml:space="preserve">. They come to life precisely when they can talk about death. A clear example of the pure necrophilous type was Hitler. He was fascinated by destruction, and the smell of death was sweet to [them] him. While in the years of success it may have appeared that he wanted only to destroy those whom he considered his enemies, the days of the Götterdämmerung at the end showed that his deepest satisfaction lay in witnessing total and absolute destruction: that of the German people, of those around [them] him, and of [themselves] himself. </w:t>
      </w:r>
      <w:r w:rsidRPr="00294691">
        <w:rPr>
          <w:u w:val="single"/>
        </w:rPr>
        <w:t>The necrophilous</w:t>
      </w:r>
      <w:r w:rsidRPr="00927CA3">
        <w:rPr>
          <w:sz w:val="16"/>
        </w:rPr>
        <w:t xml:space="preserve"> dwell in the past, never in the future. Their feelings are essentially sentimental; that is, they </w:t>
      </w:r>
      <w:r w:rsidRPr="00294691">
        <w:rPr>
          <w:u w:val="single"/>
        </w:rPr>
        <w:t>nurse</w:t>
      </w:r>
      <w:r w:rsidRPr="00927CA3">
        <w:rPr>
          <w:sz w:val="16"/>
        </w:rPr>
        <w:t xml:space="preserve"> the </w:t>
      </w:r>
      <w:r w:rsidRPr="00294691">
        <w:rPr>
          <w:u w:val="single"/>
        </w:rPr>
        <w:t>memory</w:t>
      </w:r>
      <w:r w:rsidRPr="00927CA3">
        <w:rPr>
          <w:sz w:val="16"/>
        </w:rPr>
        <w:t xml:space="preserve"> of feelings which they had yesterday--or believe that they had. They are cold, distant, devotees of "law and order." Their values are precisely the reverse of the values we connect with normal life; not life, but </w:t>
      </w:r>
      <w:r w:rsidRPr="00294691">
        <w:rPr>
          <w:highlight w:val="green"/>
          <w:u w:val="single"/>
        </w:rPr>
        <w:t xml:space="preserve">death </w:t>
      </w:r>
      <w:r w:rsidRPr="00294691">
        <w:rPr>
          <w:b/>
          <w:bCs/>
          <w:highlight w:val="green"/>
          <w:u w:val="single"/>
        </w:rPr>
        <w:t>excites</w:t>
      </w:r>
      <w:r w:rsidRPr="00927CA3">
        <w:rPr>
          <w:sz w:val="16"/>
        </w:rPr>
        <w:t xml:space="preserve"> </w:t>
      </w:r>
      <w:r w:rsidRPr="00294691">
        <w:rPr>
          <w:u w:val="single"/>
        </w:rPr>
        <w:t>and</w:t>
      </w:r>
      <w:r w:rsidRPr="00927CA3">
        <w:rPr>
          <w:sz w:val="16"/>
        </w:rPr>
        <w:t xml:space="preserve"> </w:t>
      </w:r>
      <w:r w:rsidRPr="00294691">
        <w:rPr>
          <w:u w:val="single"/>
        </w:rPr>
        <w:t>satisfies</w:t>
      </w:r>
      <w:r w:rsidRPr="00927CA3">
        <w:rPr>
          <w:sz w:val="16"/>
        </w:rPr>
        <w:t xml:space="preserve"> </w:t>
      </w:r>
      <w:r w:rsidRPr="00294691">
        <w:rPr>
          <w:highlight w:val="green"/>
          <w:u w:val="single"/>
        </w:rPr>
        <w:t>them</w:t>
      </w:r>
      <w:r w:rsidRPr="00927CA3">
        <w:rPr>
          <w:sz w:val="16"/>
        </w:rPr>
        <w:t xml:space="preserve">. If one wants to understand the influence of [persons] men like </w:t>
      </w:r>
      <w:r w:rsidRPr="00364B8D">
        <w:rPr>
          <w:u w:val="single"/>
        </w:rPr>
        <w:t>Hitler and Stalin</w:t>
      </w:r>
      <w:r w:rsidRPr="00927CA3">
        <w:rPr>
          <w:sz w:val="16"/>
        </w:rPr>
        <w:t xml:space="preserve">, it lies precisely in their unlimited capacity and willingness to kill. For this they' </w:t>
      </w:r>
      <w:r w:rsidRPr="00364B8D">
        <w:rPr>
          <w:u w:val="single"/>
        </w:rPr>
        <w:t>were loved by</w:t>
      </w:r>
      <w:r w:rsidRPr="00927CA3">
        <w:rPr>
          <w:sz w:val="16"/>
        </w:rPr>
        <w:t xml:space="preserve"> the </w:t>
      </w:r>
      <w:r w:rsidRPr="00364B8D">
        <w:rPr>
          <w:u w:val="single"/>
        </w:rPr>
        <w:t>necrophiles</w:t>
      </w:r>
      <w:r w:rsidRPr="00927CA3">
        <w:rPr>
          <w:sz w:val="16"/>
        </w:rPr>
        <w:t xml:space="preserve">. Of the rest, many were afraid of them and so preferred to admire, rather than to be aware of, their fear. Many others did not sense the necrophilous quality of these leaders and saw in them the builders, saviors, good fathers. If the necrophilous leaders had not pretended that they were builders and protectors, the number of people attracted to them would hardly have been sufficient to help them seize power, and the number of those repelled by them would probably soon have led to their downfall. While life is characterized by growth in a structured, functional manner, the </w:t>
      </w:r>
      <w:r w:rsidRPr="00364B8D">
        <w:rPr>
          <w:u w:val="single"/>
        </w:rPr>
        <w:t>necrophilous</w:t>
      </w:r>
      <w:r w:rsidRPr="00927CA3">
        <w:rPr>
          <w:sz w:val="16"/>
        </w:rPr>
        <w:t xml:space="preserve"> </w:t>
      </w:r>
      <w:r w:rsidRPr="00364B8D">
        <w:rPr>
          <w:u w:val="single"/>
        </w:rPr>
        <w:t>principle</w:t>
      </w:r>
      <w:r w:rsidRPr="00927CA3">
        <w:rPr>
          <w:sz w:val="16"/>
        </w:rPr>
        <w:t xml:space="preserve"> </w:t>
      </w:r>
      <w:r w:rsidRPr="00364B8D">
        <w:rPr>
          <w:u w:val="single"/>
        </w:rPr>
        <w:t>is</w:t>
      </w:r>
      <w:r w:rsidRPr="00927CA3">
        <w:rPr>
          <w:sz w:val="16"/>
        </w:rPr>
        <w:t xml:space="preserve"> </w:t>
      </w:r>
      <w:r w:rsidRPr="00364B8D">
        <w:rPr>
          <w:u w:val="single"/>
        </w:rPr>
        <w:t>all</w:t>
      </w:r>
      <w:r w:rsidRPr="00927CA3">
        <w:rPr>
          <w:sz w:val="16"/>
        </w:rPr>
        <w:t xml:space="preserve"> that which does not grow, </w:t>
      </w:r>
      <w:r w:rsidRPr="00364B8D">
        <w:rPr>
          <w:u w:val="single"/>
        </w:rPr>
        <w:t>that</w:t>
      </w:r>
      <w:r w:rsidRPr="00927CA3">
        <w:rPr>
          <w:sz w:val="16"/>
        </w:rPr>
        <w:t xml:space="preserve"> which </w:t>
      </w:r>
      <w:r w:rsidRPr="00364B8D">
        <w:rPr>
          <w:u w:val="single"/>
        </w:rPr>
        <w:t>is mechanical</w:t>
      </w:r>
      <w:r w:rsidRPr="00927CA3">
        <w:rPr>
          <w:sz w:val="16"/>
        </w:rPr>
        <w:t xml:space="preserve">. The </w:t>
      </w:r>
      <w:r w:rsidRPr="00364B8D">
        <w:rPr>
          <w:u w:val="single"/>
        </w:rPr>
        <w:t>necrophilous person</w:t>
      </w:r>
      <w:r w:rsidRPr="00927CA3">
        <w:rPr>
          <w:sz w:val="16"/>
        </w:rPr>
        <w:t xml:space="preserve"> is </w:t>
      </w:r>
      <w:r w:rsidRPr="00364B8D">
        <w:rPr>
          <w:u w:val="single"/>
        </w:rPr>
        <w:t>driven</w:t>
      </w:r>
      <w:r w:rsidRPr="00927CA3">
        <w:rPr>
          <w:sz w:val="16"/>
        </w:rPr>
        <w:t xml:space="preserve"> </w:t>
      </w:r>
      <w:r w:rsidRPr="00364B8D">
        <w:rPr>
          <w:u w:val="single"/>
        </w:rPr>
        <w:t>by</w:t>
      </w:r>
      <w:r w:rsidRPr="00927CA3">
        <w:rPr>
          <w:sz w:val="16"/>
        </w:rPr>
        <w:t xml:space="preserve"> the </w:t>
      </w:r>
      <w:r w:rsidRPr="00364B8D">
        <w:rPr>
          <w:b/>
          <w:bCs/>
          <w:u w:val="single"/>
        </w:rPr>
        <w:t>desire</w:t>
      </w:r>
      <w:r w:rsidRPr="00927CA3">
        <w:rPr>
          <w:sz w:val="16"/>
        </w:rPr>
        <w:t xml:space="preserve"> </w:t>
      </w:r>
      <w:r w:rsidRPr="00364B8D">
        <w:rPr>
          <w:u w:val="single"/>
        </w:rPr>
        <w:t>to transform</w:t>
      </w:r>
      <w:r w:rsidRPr="00927CA3">
        <w:rPr>
          <w:sz w:val="16"/>
        </w:rPr>
        <w:t xml:space="preserve"> the </w:t>
      </w:r>
      <w:r w:rsidRPr="00364B8D">
        <w:rPr>
          <w:u w:val="single"/>
        </w:rPr>
        <w:t>organic</w:t>
      </w:r>
      <w:r w:rsidRPr="00927CA3">
        <w:rPr>
          <w:sz w:val="16"/>
        </w:rPr>
        <w:t xml:space="preserve"> </w:t>
      </w:r>
      <w:r w:rsidRPr="00364B8D">
        <w:rPr>
          <w:u w:val="single"/>
        </w:rPr>
        <w:t>into</w:t>
      </w:r>
      <w:r w:rsidRPr="00927CA3">
        <w:rPr>
          <w:sz w:val="16"/>
        </w:rPr>
        <w:t xml:space="preserve"> the </w:t>
      </w:r>
      <w:r w:rsidRPr="00364B8D">
        <w:rPr>
          <w:u w:val="single"/>
        </w:rPr>
        <w:t>inorganic</w:t>
      </w:r>
      <w:r w:rsidRPr="00927CA3">
        <w:rPr>
          <w:sz w:val="16"/>
        </w:rPr>
        <w:t xml:space="preserve">, </w:t>
      </w:r>
      <w:r w:rsidRPr="00364B8D">
        <w:rPr>
          <w:u w:val="single"/>
        </w:rPr>
        <w:t>to approach life</w:t>
      </w:r>
      <w:r w:rsidRPr="00927CA3">
        <w:rPr>
          <w:sz w:val="16"/>
        </w:rPr>
        <w:t xml:space="preserve"> mechanically, </w:t>
      </w:r>
      <w:r w:rsidRPr="00364B8D">
        <w:rPr>
          <w:u w:val="single"/>
        </w:rPr>
        <w:t>as if all</w:t>
      </w:r>
      <w:r w:rsidRPr="00927CA3">
        <w:rPr>
          <w:sz w:val="16"/>
        </w:rPr>
        <w:t xml:space="preserve"> living </w:t>
      </w:r>
      <w:r w:rsidRPr="00364B8D">
        <w:rPr>
          <w:u w:val="single"/>
        </w:rPr>
        <w:t>persons</w:t>
      </w:r>
      <w:r w:rsidRPr="00927CA3">
        <w:rPr>
          <w:sz w:val="16"/>
        </w:rPr>
        <w:t xml:space="preserve"> </w:t>
      </w:r>
      <w:r w:rsidRPr="00364B8D">
        <w:rPr>
          <w:u w:val="single"/>
        </w:rPr>
        <w:t>were things</w:t>
      </w:r>
      <w:r w:rsidRPr="00927CA3">
        <w:rPr>
          <w:sz w:val="16"/>
        </w:rPr>
        <w:t xml:space="preserve">. </w:t>
      </w:r>
      <w:r w:rsidRPr="00364B8D">
        <w:rPr>
          <w:u w:val="single"/>
        </w:rPr>
        <w:t>All living processes</w:t>
      </w:r>
      <w:r w:rsidRPr="00927CA3">
        <w:rPr>
          <w:sz w:val="16"/>
        </w:rPr>
        <w:t xml:space="preserve">, feelings, and thoughts </w:t>
      </w:r>
      <w:r w:rsidRPr="00364B8D">
        <w:rPr>
          <w:u w:val="single"/>
        </w:rPr>
        <w:t>are</w:t>
      </w:r>
      <w:r w:rsidRPr="00927CA3">
        <w:rPr>
          <w:sz w:val="16"/>
        </w:rPr>
        <w:t xml:space="preserve"> </w:t>
      </w:r>
      <w:r w:rsidRPr="00364B8D">
        <w:rPr>
          <w:u w:val="single"/>
        </w:rPr>
        <w:t>transformed into things</w:t>
      </w:r>
      <w:r w:rsidRPr="00927CA3">
        <w:rPr>
          <w:sz w:val="16"/>
        </w:rPr>
        <w:t xml:space="preserve">. Memory, rather than experience--having, rather than being--are what counts. The </w:t>
      </w:r>
      <w:r w:rsidRPr="00364B8D">
        <w:rPr>
          <w:u w:val="single"/>
        </w:rPr>
        <w:t>necrophilous</w:t>
      </w:r>
      <w:r w:rsidRPr="00927CA3">
        <w:rPr>
          <w:sz w:val="16"/>
        </w:rPr>
        <w:t xml:space="preserve"> </w:t>
      </w:r>
      <w:r w:rsidRPr="00364B8D">
        <w:rPr>
          <w:u w:val="single"/>
        </w:rPr>
        <w:t>person</w:t>
      </w:r>
      <w:r w:rsidRPr="00927CA3">
        <w:rPr>
          <w:sz w:val="16"/>
        </w:rPr>
        <w:t xml:space="preserve"> can </w:t>
      </w:r>
      <w:r w:rsidRPr="00364B8D">
        <w:rPr>
          <w:u w:val="single"/>
        </w:rPr>
        <w:t>relate to an object</w:t>
      </w:r>
      <w:r w:rsidRPr="00927CA3">
        <w:rPr>
          <w:sz w:val="16"/>
        </w:rPr>
        <w:t>--a flower or a person--</w:t>
      </w:r>
      <w:r w:rsidRPr="00364B8D">
        <w:rPr>
          <w:u w:val="single"/>
        </w:rPr>
        <w:t>only if he possesses it</w:t>
      </w:r>
      <w:r w:rsidRPr="00927CA3">
        <w:rPr>
          <w:sz w:val="16"/>
        </w:rPr>
        <w:t xml:space="preserve">; hence, a threat to his possession is a threat to [themselves] himself; if he loses possession he loses contact with the world. That is why we find the paradoxical reaction that he would rather lose life than possession, even though, by losing life, he who possesses has ceased to exist. </w:t>
      </w:r>
      <w:r w:rsidRPr="00364B8D">
        <w:rPr>
          <w:u w:val="single"/>
        </w:rPr>
        <w:t>He loves control</w:t>
      </w:r>
      <w:r w:rsidRPr="00927CA3">
        <w:rPr>
          <w:sz w:val="16"/>
        </w:rPr>
        <w:t xml:space="preserve">, </w:t>
      </w:r>
      <w:r w:rsidRPr="00364B8D">
        <w:rPr>
          <w:u w:val="single"/>
        </w:rPr>
        <w:t>and</w:t>
      </w:r>
      <w:r w:rsidRPr="00927CA3">
        <w:rPr>
          <w:sz w:val="16"/>
        </w:rPr>
        <w:t xml:space="preserve"> </w:t>
      </w:r>
      <w:r w:rsidRPr="00364B8D">
        <w:rPr>
          <w:u w:val="single"/>
        </w:rPr>
        <w:t>in</w:t>
      </w:r>
      <w:r w:rsidRPr="00927CA3">
        <w:rPr>
          <w:sz w:val="16"/>
        </w:rPr>
        <w:t xml:space="preserve"> the </w:t>
      </w:r>
      <w:r w:rsidRPr="00364B8D">
        <w:rPr>
          <w:u w:val="single"/>
        </w:rPr>
        <w:t>act of</w:t>
      </w:r>
      <w:r w:rsidRPr="00927CA3">
        <w:rPr>
          <w:sz w:val="16"/>
        </w:rPr>
        <w:t xml:space="preserve"> </w:t>
      </w:r>
      <w:r w:rsidRPr="00364B8D">
        <w:rPr>
          <w:u w:val="single"/>
        </w:rPr>
        <w:t>controlling</w:t>
      </w:r>
      <w:r w:rsidRPr="00927CA3">
        <w:rPr>
          <w:sz w:val="16"/>
        </w:rPr>
        <w:t xml:space="preserve"> </w:t>
      </w:r>
      <w:r w:rsidRPr="00364B8D">
        <w:rPr>
          <w:u w:val="single"/>
        </w:rPr>
        <w:t>he kills life</w:t>
      </w:r>
      <w:r w:rsidRPr="00927CA3">
        <w:rPr>
          <w:sz w:val="16"/>
        </w:rPr>
        <w:t xml:space="preserve">. </w:t>
      </w:r>
      <w:r w:rsidRPr="00364B8D">
        <w:rPr>
          <w:u w:val="single"/>
        </w:rPr>
        <w:t>He is</w:t>
      </w:r>
      <w:r w:rsidRPr="00927CA3">
        <w:rPr>
          <w:sz w:val="16"/>
        </w:rPr>
        <w:t xml:space="preserve"> deeply </w:t>
      </w:r>
      <w:r w:rsidRPr="00364B8D">
        <w:rPr>
          <w:u w:val="single"/>
        </w:rPr>
        <w:t>afraid of life</w:t>
      </w:r>
      <w:r w:rsidRPr="00927CA3">
        <w:rPr>
          <w:sz w:val="16"/>
        </w:rPr>
        <w:t xml:space="preserve">, </w:t>
      </w:r>
      <w:r w:rsidRPr="00364B8D">
        <w:rPr>
          <w:u w:val="single"/>
        </w:rPr>
        <w:t>because</w:t>
      </w:r>
      <w:r w:rsidRPr="00927CA3">
        <w:rPr>
          <w:sz w:val="16"/>
        </w:rPr>
        <w:t xml:space="preserve"> </w:t>
      </w:r>
      <w:r w:rsidRPr="00364B8D">
        <w:rPr>
          <w:u w:val="single"/>
        </w:rPr>
        <w:t>it is</w:t>
      </w:r>
      <w:r w:rsidRPr="00927CA3">
        <w:rPr>
          <w:sz w:val="16"/>
        </w:rPr>
        <w:t xml:space="preserve"> disorderly and </w:t>
      </w:r>
      <w:r w:rsidRPr="00364B8D">
        <w:rPr>
          <w:u w:val="single"/>
        </w:rPr>
        <w:t>uncontrollable</w:t>
      </w:r>
      <w:r w:rsidRPr="00927CA3">
        <w:rPr>
          <w:sz w:val="16"/>
        </w:rPr>
        <w:t xml:space="preserve"> by its very nature. The woman who wrongly claims to be the mother of the child in the story of Solomon's judgment is typical of this tendency; she would rather have a properly divided dead child than lose a living one. </w:t>
      </w:r>
      <w:r w:rsidRPr="00364B8D">
        <w:rPr>
          <w:u w:val="single"/>
        </w:rPr>
        <w:t>To</w:t>
      </w:r>
      <w:r w:rsidRPr="00927CA3">
        <w:rPr>
          <w:sz w:val="16"/>
        </w:rPr>
        <w:t xml:space="preserve"> the </w:t>
      </w:r>
      <w:r w:rsidRPr="00364B8D">
        <w:rPr>
          <w:u w:val="single"/>
        </w:rPr>
        <w:t>necrophilous person</w:t>
      </w:r>
      <w:r w:rsidRPr="00927CA3">
        <w:rPr>
          <w:sz w:val="16"/>
        </w:rPr>
        <w:t xml:space="preserve"> </w:t>
      </w:r>
      <w:r w:rsidRPr="00364B8D">
        <w:rPr>
          <w:u w:val="single"/>
        </w:rPr>
        <w:t>justice</w:t>
      </w:r>
      <w:r w:rsidRPr="00927CA3">
        <w:rPr>
          <w:sz w:val="16"/>
        </w:rPr>
        <w:t xml:space="preserve"> </w:t>
      </w:r>
      <w:r w:rsidRPr="00364B8D">
        <w:rPr>
          <w:u w:val="single"/>
        </w:rPr>
        <w:t>means</w:t>
      </w:r>
      <w:r w:rsidRPr="00927CA3">
        <w:rPr>
          <w:sz w:val="16"/>
        </w:rPr>
        <w:t xml:space="preserve"> </w:t>
      </w:r>
      <w:r w:rsidRPr="00364B8D">
        <w:rPr>
          <w:u w:val="single"/>
        </w:rPr>
        <w:t>correct division</w:t>
      </w:r>
      <w:r w:rsidRPr="00927CA3">
        <w:rPr>
          <w:sz w:val="16"/>
        </w:rPr>
        <w:t xml:space="preserve">, and </w:t>
      </w:r>
      <w:r w:rsidRPr="00364B8D">
        <w:rPr>
          <w:u w:val="single"/>
        </w:rPr>
        <w:t>they are willing to</w:t>
      </w:r>
      <w:r w:rsidRPr="00927CA3">
        <w:rPr>
          <w:sz w:val="16"/>
        </w:rPr>
        <w:t xml:space="preserve"> </w:t>
      </w:r>
      <w:r w:rsidRPr="00364B8D">
        <w:rPr>
          <w:u w:val="single"/>
        </w:rPr>
        <w:t>kill</w:t>
      </w:r>
      <w:r w:rsidRPr="00927CA3">
        <w:rPr>
          <w:sz w:val="16"/>
        </w:rPr>
        <w:t xml:space="preserve"> or die </w:t>
      </w:r>
      <w:r w:rsidRPr="00364B8D">
        <w:rPr>
          <w:u w:val="single"/>
        </w:rPr>
        <w:t>for the sake of what they call</w:t>
      </w:r>
      <w:r w:rsidRPr="00927CA3">
        <w:rPr>
          <w:sz w:val="16"/>
        </w:rPr>
        <w:t xml:space="preserve">, </w:t>
      </w:r>
      <w:r w:rsidRPr="00364B8D">
        <w:rPr>
          <w:u w:val="single"/>
        </w:rPr>
        <w:t>justice</w:t>
      </w:r>
      <w:r w:rsidRPr="00927CA3">
        <w:rPr>
          <w:sz w:val="16"/>
        </w:rPr>
        <w:t>. "</w:t>
      </w:r>
      <w:r w:rsidRPr="00364B8D">
        <w:rPr>
          <w:u w:val="single"/>
        </w:rPr>
        <w:t>Law and order</w:t>
      </w:r>
      <w:r w:rsidRPr="00927CA3">
        <w:rPr>
          <w:sz w:val="16"/>
        </w:rPr>
        <w:t xml:space="preserve">" for them </w:t>
      </w:r>
      <w:r w:rsidRPr="00364B8D">
        <w:rPr>
          <w:u w:val="single"/>
        </w:rPr>
        <w:t>are idols</w:t>
      </w:r>
      <w:r w:rsidRPr="00927CA3">
        <w:rPr>
          <w:sz w:val="16"/>
        </w:rPr>
        <w:t xml:space="preserve">, </w:t>
      </w:r>
      <w:r w:rsidRPr="00364B8D">
        <w:rPr>
          <w:u w:val="single"/>
        </w:rPr>
        <w:t>and everything</w:t>
      </w:r>
      <w:r w:rsidRPr="00927CA3">
        <w:rPr>
          <w:sz w:val="16"/>
        </w:rPr>
        <w:t xml:space="preserve"> </w:t>
      </w:r>
      <w:r w:rsidRPr="00364B8D">
        <w:rPr>
          <w:u w:val="single"/>
        </w:rPr>
        <w:t>that</w:t>
      </w:r>
      <w:r w:rsidRPr="00927CA3">
        <w:rPr>
          <w:sz w:val="16"/>
        </w:rPr>
        <w:t xml:space="preserve"> </w:t>
      </w:r>
      <w:r w:rsidRPr="00364B8D">
        <w:rPr>
          <w:u w:val="single"/>
        </w:rPr>
        <w:t>threatens</w:t>
      </w:r>
      <w:r w:rsidRPr="00927CA3">
        <w:rPr>
          <w:sz w:val="16"/>
        </w:rPr>
        <w:t xml:space="preserve"> </w:t>
      </w:r>
      <w:r w:rsidRPr="00364B8D">
        <w:rPr>
          <w:u w:val="single"/>
        </w:rPr>
        <w:t>law and order</w:t>
      </w:r>
      <w:r w:rsidRPr="00927CA3">
        <w:rPr>
          <w:sz w:val="16"/>
        </w:rPr>
        <w:t xml:space="preserve"> </w:t>
      </w:r>
      <w:r w:rsidRPr="00364B8D">
        <w:rPr>
          <w:u w:val="single"/>
        </w:rPr>
        <w:t>is</w:t>
      </w:r>
      <w:r w:rsidRPr="00927CA3">
        <w:rPr>
          <w:sz w:val="16"/>
        </w:rPr>
        <w:t xml:space="preserve"> </w:t>
      </w:r>
      <w:r w:rsidRPr="00364B8D">
        <w:rPr>
          <w:u w:val="single"/>
        </w:rPr>
        <w:t>felt</w:t>
      </w:r>
      <w:r w:rsidRPr="00927CA3">
        <w:rPr>
          <w:sz w:val="16"/>
        </w:rPr>
        <w:t xml:space="preserve"> </w:t>
      </w:r>
      <w:r w:rsidRPr="00364B8D">
        <w:rPr>
          <w:u w:val="single"/>
        </w:rPr>
        <w:t>as a satanic attack</w:t>
      </w:r>
      <w:r w:rsidRPr="00927CA3">
        <w:rPr>
          <w:sz w:val="16"/>
        </w:rPr>
        <w:t xml:space="preserve"> </w:t>
      </w:r>
      <w:r w:rsidRPr="00364B8D">
        <w:rPr>
          <w:u w:val="single"/>
        </w:rPr>
        <w:t>against</w:t>
      </w:r>
      <w:r w:rsidRPr="00927CA3">
        <w:rPr>
          <w:sz w:val="16"/>
        </w:rPr>
        <w:t xml:space="preserve"> their </w:t>
      </w:r>
      <w:r w:rsidRPr="00364B8D">
        <w:rPr>
          <w:u w:val="single"/>
        </w:rPr>
        <w:t>supreme values</w:t>
      </w:r>
      <w:r w:rsidRPr="00927CA3">
        <w:rPr>
          <w:sz w:val="16"/>
        </w:rPr>
        <w:t xml:space="preserve">. The necrophilous person is attracted to darkness and night. In mythology and poetry (as well as in dreams) he is attracted to caves, or to the depth of the ocean, or depicted as being blind. (The trolls in Ibsen's Peer Gynt are a good example.) All that is away from or directed against life attracts [them] him. He wants to return to the darkness {23} of the womb, to the past of inorganic or subhuman existence. He is essentially oriented to the past, not to the future, which he hates and fears. </w:t>
      </w:r>
      <w:r w:rsidRPr="005C6289">
        <w:rPr>
          <w:u w:val="single"/>
        </w:rPr>
        <w:t>Related</w:t>
      </w:r>
      <w:r w:rsidRPr="00927CA3">
        <w:rPr>
          <w:sz w:val="16"/>
        </w:rPr>
        <w:t xml:space="preserve"> </w:t>
      </w:r>
      <w:r w:rsidRPr="005C6289">
        <w:rPr>
          <w:u w:val="single"/>
        </w:rPr>
        <w:t>to this is</w:t>
      </w:r>
      <w:r w:rsidRPr="00927CA3">
        <w:rPr>
          <w:sz w:val="16"/>
        </w:rPr>
        <w:t xml:space="preserve"> his </w:t>
      </w:r>
      <w:r w:rsidRPr="005C6289">
        <w:rPr>
          <w:highlight w:val="green"/>
          <w:u w:val="single"/>
        </w:rPr>
        <w:t>craving for certainty</w:t>
      </w:r>
      <w:r w:rsidRPr="00927CA3">
        <w:rPr>
          <w:sz w:val="16"/>
        </w:rPr>
        <w:t xml:space="preserve">. But </w:t>
      </w:r>
      <w:r w:rsidRPr="005C6289">
        <w:rPr>
          <w:u w:val="single"/>
        </w:rPr>
        <w:t>life</w:t>
      </w:r>
      <w:r w:rsidRPr="00927CA3">
        <w:rPr>
          <w:sz w:val="16"/>
        </w:rPr>
        <w:t xml:space="preserve"> is </w:t>
      </w:r>
      <w:r w:rsidRPr="005C6289">
        <w:rPr>
          <w:u w:val="single"/>
        </w:rPr>
        <w:t>never certain</w:t>
      </w:r>
      <w:r w:rsidRPr="00927CA3">
        <w:rPr>
          <w:sz w:val="16"/>
        </w:rPr>
        <w:t xml:space="preserve">, never </w:t>
      </w:r>
      <w:r w:rsidRPr="005C6289">
        <w:rPr>
          <w:u w:val="single"/>
        </w:rPr>
        <w:t>predictable</w:t>
      </w:r>
      <w:r w:rsidRPr="00927CA3">
        <w:rPr>
          <w:sz w:val="16"/>
        </w:rPr>
        <w:t xml:space="preserve">, never </w:t>
      </w:r>
      <w:r w:rsidRPr="005C6289">
        <w:rPr>
          <w:u w:val="single"/>
        </w:rPr>
        <w:t>controllable</w:t>
      </w:r>
      <w:r w:rsidRPr="00927CA3">
        <w:rPr>
          <w:sz w:val="16"/>
        </w:rPr>
        <w:t xml:space="preserve">; </w:t>
      </w:r>
      <w:r w:rsidRPr="005C6289">
        <w:rPr>
          <w:u w:val="single"/>
        </w:rPr>
        <w:t xml:space="preserve">in order </w:t>
      </w:r>
      <w:r w:rsidRPr="005C6289">
        <w:rPr>
          <w:highlight w:val="green"/>
          <w:u w:val="single"/>
        </w:rPr>
        <w:t>to make life</w:t>
      </w:r>
      <w:r w:rsidRPr="00927CA3">
        <w:rPr>
          <w:sz w:val="16"/>
        </w:rPr>
        <w:t xml:space="preserve"> </w:t>
      </w:r>
      <w:r w:rsidRPr="005C6289">
        <w:rPr>
          <w:highlight w:val="green"/>
          <w:u w:val="single"/>
        </w:rPr>
        <w:t>controllable</w:t>
      </w:r>
      <w:r w:rsidRPr="00927CA3">
        <w:rPr>
          <w:sz w:val="16"/>
        </w:rPr>
        <w:t xml:space="preserve">, </w:t>
      </w:r>
      <w:r w:rsidRPr="005C6289">
        <w:rPr>
          <w:u w:val="single"/>
        </w:rPr>
        <w:t xml:space="preserve">it </w:t>
      </w:r>
      <w:r w:rsidRPr="005C6289">
        <w:rPr>
          <w:highlight w:val="green"/>
          <w:u w:val="single"/>
        </w:rPr>
        <w:lastRenderedPageBreak/>
        <w:t>must be transformed</w:t>
      </w:r>
      <w:r w:rsidRPr="005C6289">
        <w:rPr>
          <w:u w:val="single"/>
        </w:rPr>
        <w:t xml:space="preserve"> in</w:t>
      </w:r>
      <w:r w:rsidRPr="005C6289">
        <w:rPr>
          <w:highlight w:val="green"/>
          <w:u w:val="single"/>
        </w:rPr>
        <w:t>to</w:t>
      </w:r>
      <w:r w:rsidRPr="005C6289">
        <w:rPr>
          <w:u w:val="single"/>
        </w:rPr>
        <w:t xml:space="preserve"> </w:t>
      </w:r>
      <w:r w:rsidRPr="005C6289">
        <w:rPr>
          <w:b/>
          <w:bCs/>
          <w:highlight w:val="green"/>
          <w:u w:val="single"/>
        </w:rPr>
        <w:t>death</w:t>
      </w:r>
      <w:r w:rsidRPr="00927CA3">
        <w:rPr>
          <w:sz w:val="16"/>
        </w:rPr>
        <w:t xml:space="preserve">; </w:t>
      </w:r>
      <w:r w:rsidRPr="005C6289">
        <w:rPr>
          <w:u w:val="single"/>
        </w:rPr>
        <w:t>death</w:t>
      </w:r>
      <w:r w:rsidRPr="00927CA3">
        <w:rPr>
          <w:sz w:val="16"/>
        </w:rPr>
        <w:t xml:space="preserve">, indeed, </w:t>
      </w:r>
      <w:r w:rsidRPr="005C6289">
        <w:rPr>
          <w:u w:val="single"/>
        </w:rPr>
        <w:t>is the only thing</w:t>
      </w:r>
      <w:r w:rsidRPr="00927CA3">
        <w:rPr>
          <w:sz w:val="16"/>
        </w:rPr>
        <w:t xml:space="preserve"> </w:t>
      </w:r>
      <w:r w:rsidRPr="005C6289">
        <w:rPr>
          <w:u w:val="single"/>
        </w:rPr>
        <w:t>about life that is certain</w:t>
      </w:r>
      <w:r w:rsidRPr="00927CA3">
        <w:rPr>
          <w:sz w:val="16"/>
        </w:rPr>
        <w:t xml:space="preserve"> to [them] him. The necrophilous person can often be recognized by his looks and his gestures. He is cold, his skin looks dead, and often he has an expression on his face as though he were smelling a bad odor. (This expression could be clearly seen in Hitler's face.) He is orderly and obsessive. This aspect of the necrophilous person has been demonstrated to the world in the figure of Eichmann. Eichmann was fascinated by order and death. His supreme values were obedience and the proper functioning of the organization. He transported Jews as he would have transported coal. That they were human beings was hardly within the field of his vision; hence, even the problem of his having hated or not hated his victims is irrelevant. He was the perfect bureaucrat who had transformed all life into the administration of things. But examples of the necrophilous character are by no means to be found only among the inquisitors, the Hitlers and the Eichmanns. There are any number of individuals who do not have the opportunity and the power to kill, vet whose necrophilia expresses itself in other and (superficially seen) more harmless ways. An example is the mother who will always be interested in her child's sickness, in his failures, in dark prognoses for the future; at the same time she will not be impressed by a favorable change nor respond to her child's joy, nor will she notice anything new that is growing within [them] him. We might find that her dreams deal with sickness, death, corpses, blood. She does not harm the child in any obvious way, yet she may slowly strangle the child's joy of life, his faith--in growth, and eventually infect [them] him with her own necrophilous orientation. My description may have given the impression that all the features mentioned here are necessarily found in the necrophilous person. It is true that such divergent features as the wish to kill, the worship of force, the attraction to death and dirt, sadism, the wish to transform the organic into the inorganic through "order" are all part of the same basic orientation. Yet so far as individuals are concerned, there are considerable differences with respect to the strength of these respective trends. Any one of the features mentioned here may be more pronounced in one person than in another. Furthermore, the degree to which a person is necrophilous in comparison with his biophilous aspects and the degree to which a person is aware of necrophilous tendencies and rationalizes them vary considerably from person to person. Yet the concept of the necrophilous type is by no means an abstraction or summary of various disparate behavior trends. </w:t>
      </w:r>
      <w:r w:rsidRPr="005C6289">
        <w:rPr>
          <w:u w:val="single"/>
        </w:rPr>
        <w:t>Necrophilia</w:t>
      </w:r>
      <w:r w:rsidRPr="00927CA3">
        <w:rPr>
          <w:sz w:val="16"/>
        </w:rPr>
        <w:t xml:space="preserve"> </w:t>
      </w:r>
      <w:r w:rsidRPr="005C6289">
        <w:rPr>
          <w:u w:val="single"/>
        </w:rPr>
        <w:t>constitutes</w:t>
      </w:r>
      <w:r w:rsidRPr="00927CA3">
        <w:rPr>
          <w:sz w:val="16"/>
        </w:rPr>
        <w:t xml:space="preserve"> a </w:t>
      </w:r>
      <w:r w:rsidRPr="005C6289">
        <w:rPr>
          <w:b/>
          <w:bCs/>
          <w:u w:val="single"/>
        </w:rPr>
        <w:t>fundamental orientation</w:t>
      </w:r>
      <w:r w:rsidRPr="00927CA3">
        <w:rPr>
          <w:sz w:val="16"/>
        </w:rPr>
        <w:t xml:space="preserve">; </w:t>
      </w:r>
      <w:r w:rsidRPr="005C6289">
        <w:rPr>
          <w:u w:val="single"/>
        </w:rPr>
        <w:t>it is the</w:t>
      </w:r>
      <w:r w:rsidRPr="00927CA3">
        <w:rPr>
          <w:sz w:val="16"/>
        </w:rPr>
        <w:t xml:space="preserve"> one </w:t>
      </w:r>
      <w:r w:rsidRPr="005C6289">
        <w:rPr>
          <w:u w:val="single"/>
        </w:rPr>
        <w:t>answer</w:t>
      </w:r>
      <w:r w:rsidRPr="00927CA3">
        <w:rPr>
          <w:sz w:val="16"/>
        </w:rPr>
        <w:t xml:space="preserve"> </w:t>
      </w:r>
      <w:r w:rsidRPr="005C6289">
        <w:rPr>
          <w:u w:val="single"/>
        </w:rPr>
        <w:t>to life that is in complete opposition to life</w:t>
      </w:r>
      <w:r w:rsidRPr="00927CA3">
        <w:rPr>
          <w:sz w:val="16"/>
        </w:rPr>
        <w:t xml:space="preserve">; </w:t>
      </w:r>
      <w:r w:rsidRPr="005C6289">
        <w:rPr>
          <w:u w:val="single"/>
        </w:rPr>
        <w:t>it is the</w:t>
      </w:r>
      <w:r w:rsidRPr="00927CA3">
        <w:rPr>
          <w:sz w:val="16"/>
        </w:rPr>
        <w:t xml:space="preserve"> most morbid and the </w:t>
      </w:r>
      <w:r w:rsidRPr="005C6289">
        <w:rPr>
          <w:u w:val="single"/>
        </w:rPr>
        <w:t>most dangerous</w:t>
      </w:r>
      <w:r w:rsidRPr="00927CA3">
        <w:rPr>
          <w:sz w:val="16"/>
        </w:rPr>
        <w:t xml:space="preserve"> </w:t>
      </w:r>
      <w:r w:rsidRPr="005C6289">
        <w:rPr>
          <w:u w:val="single"/>
        </w:rPr>
        <w:t>among</w:t>
      </w:r>
      <w:r w:rsidRPr="00927CA3">
        <w:rPr>
          <w:sz w:val="16"/>
        </w:rPr>
        <w:t xml:space="preserve"> the </w:t>
      </w:r>
      <w:r w:rsidRPr="005C6289">
        <w:rPr>
          <w:u w:val="single"/>
        </w:rPr>
        <w:t>orientations to life</w:t>
      </w:r>
      <w:r w:rsidRPr="00927CA3">
        <w:rPr>
          <w:sz w:val="16"/>
        </w:rPr>
        <w:t xml:space="preserve"> of which [person] man is capable. </w:t>
      </w:r>
      <w:r w:rsidRPr="005C6289">
        <w:rPr>
          <w:u w:val="single"/>
        </w:rPr>
        <w:t>It is true perversion</w:t>
      </w:r>
      <w:r w:rsidRPr="00927CA3">
        <w:rPr>
          <w:sz w:val="16"/>
        </w:rPr>
        <w:t xml:space="preserve">; </w:t>
      </w:r>
      <w:r w:rsidRPr="005C6289">
        <w:rPr>
          <w:u w:val="single"/>
        </w:rPr>
        <w:t>while</w:t>
      </w:r>
      <w:r w:rsidRPr="00927CA3">
        <w:rPr>
          <w:sz w:val="16"/>
        </w:rPr>
        <w:t xml:space="preserve"> </w:t>
      </w:r>
      <w:r w:rsidRPr="005C6289">
        <w:rPr>
          <w:u w:val="single"/>
        </w:rPr>
        <w:t>living</w:t>
      </w:r>
      <w:r w:rsidRPr="00927CA3">
        <w:rPr>
          <w:sz w:val="16"/>
        </w:rPr>
        <w:t xml:space="preserve">, not life but </w:t>
      </w:r>
      <w:r w:rsidRPr="005C6289">
        <w:rPr>
          <w:u w:val="single"/>
        </w:rPr>
        <w:t>death is loved</w:t>
      </w:r>
      <w:r w:rsidRPr="00927CA3">
        <w:rPr>
          <w:sz w:val="16"/>
        </w:rPr>
        <w:t xml:space="preserve">--not growth, but destruction. The </w:t>
      </w:r>
      <w:r w:rsidRPr="005C6289">
        <w:rPr>
          <w:u w:val="single"/>
        </w:rPr>
        <w:t>necrophilous person</w:t>
      </w:r>
      <w:r w:rsidRPr="00927CA3">
        <w:rPr>
          <w:sz w:val="16"/>
        </w:rPr>
        <w:t xml:space="preserve">, if he dares to be aware of what he feels, </w:t>
      </w:r>
      <w:r w:rsidRPr="005C6289">
        <w:rPr>
          <w:u w:val="single"/>
        </w:rPr>
        <w:t>expresses</w:t>
      </w:r>
      <w:r w:rsidRPr="00927CA3">
        <w:rPr>
          <w:sz w:val="16"/>
        </w:rPr>
        <w:t xml:space="preserve"> the </w:t>
      </w:r>
      <w:r w:rsidRPr="005C6289">
        <w:rPr>
          <w:u w:val="single"/>
        </w:rPr>
        <w:t>motto</w:t>
      </w:r>
      <w:r w:rsidRPr="00927CA3">
        <w:rPr>
          <w:sz w:val="16"/>
        </w:rPr>
        <w:t xml:space="preserve"> of his life when he says: "</w:t>
      </w:r>
      <w:r w:rsidRPr="005C6289">
        <w:rPr>
          <w:u w:val="single"/>
        </w:rPr>
        <w:t>Long live death</w:t>
      </w:r>
      <w:r w:rsidRPr="00927CA3">
        <w:rPr>
          <w:sz w:val="16"/>
        </w:rPr>
        <w:t xml:space="preserve">!" </w:t>
      </w:r>
      <w:r w:rsidRPr="005C6289">
        <w:rPr>
          <w:u w:val="single"/>
        </w:rPr>
        <w:t>The opposite</w:t>
      </w:r>
      <w:r w:rsidRPr="00927CA3">
        <w:rPr>
          <w:sz w:val="16"/>
        </w:rPr>
        <w:t xml:space="preserve"> </w:t>
      </w:r>
      <w:r w:rsidRPr="005C6289">
        <w:rPr>
          <w:u w:val="single"/>
        </w:rPr>
        <w:t>of</w:t>
      </w:r>
      <w:r w:rsidRPr="00927CA3">
        <w:rPr>
          <w:sz w:val="16"/>
        </w:rPr>
        <w:t xml:space="preserve"> the </w:t>
      </w:r>
      <w:r w:rsidRPr="005C6289">
        <w:rPr>
          <w:u w:val="single"/>
        </w:rPr>
        <w:t>necrophilous orientation</w:t>
      </w:r>
      <w:r w:rsidRPr="00927CA3">
        <w:rPr>
          <w:sz w:val="16"/>
        </w:rPr>
        <w:t xml:space="preserve"> </w:t>
      </w:r>
      <w:r w:rsidRPr="005C6289">
        <w:rPr>
          <w:u w:val="single"/>
        </w:rPr>
        <w:t>is</w:t>
      </w:r>
      <w:r w:rsidRPr="00927CA3">
        <w:rPr>
          <w:sz w:val="16"/>
        </w:rPr>
        <w:t xml:space="preserve"> the </w:t>
      </w:r>
      <w:r w:rsidRPr="005C6289">
        <w:rPr>
          <w:u w:val="single"/>
        </w:rPr>
        <w:t>biophilous</w:t>
      </w:r>
      <w:r w:rsidRPr="00927CA3">
        <w:rPr>
          <w:sz w:val="16"/>
        </w:rPr>
        <w:t xml:space="preserve"> one; </w:t>
      </w:r>
      <w:r w:rsidRPr="005C6289">
        <w:rPr>
          <w:u w:val="single"/>
        </w:rPr>
        <w:t>its essence is</w:t>
      </w:r>
      <w:r w:rsidRPr="00927CA3">
        <w:rPr>
          <w:sz w:val="16"/>
        </w:rPr>
        <w:t xml:space="preserve"> </w:t>
      </w:r>
      <w:r w:rsidRPr="005C6289">
        <w:rPr>
          <w:u w:val="single"/>
        </w:rPr>
        <w:t>love</w:t>
      </w:r>
      <w:r w:rsidRPr="00927CA3">
        <w:rPr>
          <w:sz w:val="16"/>
        </w:rPr>
        <w:t xml:space="preserve"> of </w:t>
      </w:r>
      <w:r w:rsidRPr="005C6289">
        <w:rPr>
          <w:u w:val="single"/>
        </w:rPr>
        <w:t>life</w:t>
      </w:r>
      <w:r w:rsidRPr="00927CA3">
        <w:rPr>
          <w:sz w:val="16"/>
        </w:rPr>
        <w:t xml:space="preserve"> </w:t>
      </w:r>
      <w:r w:rsidRPr="005C6289">
        <w:rPr>
          <w:u w:val="single"/>
        </w:rPr>
        <w:t>in contrast to</w:t>
      </w:r>
      <w:r w:rsidRPr="00927CA3">
        <w:rPr>
          <w:sz w:val="16"/>
        </w:rPr>
        <w:t xml:space="preserve"> </w:t>
      </w:r>
      <w:r w:rsidRPr="005C6289">
        <w:rPr>
          <w:u w:val="single"/>
        </w:rPr>
        <w:t>love of death</w:t>
      </w:r>
      <w:r w:rsidRPr="00927CA3">
        <w:rPr>
          <w:sz w:val="16"/>
        </w:rPr>
        <w:t xml:space="preserve">. Like necrophilia, </w:t>
      </w:r>
      <w:r w:rsidRPr="005C6289">
        <w:rPr>
          <w:u w:val="single"/>
        </w:rPr>
        <w:t>biophilia is</w:t>
      </w:r>
      <w:r w:rsidRPr="00927CA3">
        <w:rPr>
          <w:sz w:val="16"/>
        </w:rPr>
        <w:t xml:space="preserve"> not constituted by a single trait but represents </w:t>
      </w:r>
      <w:r w:rsidRPr="005C6289">
        <w:rPr>
          <w:u w:val="single"/>
        </w:rPr>
        <w:t>a total orientation</w:t>
      </w:r>
      <w:r w:rsidRPr="00927CA3">
        <w:rPr>
          <w:sz w:val="16"/>
        </w:rPr>
        <w:t xml:space="preserve">, </w:t>
      </w:r>
      <w:r w:rsidRPr="005C6289">
        <w:rPr>
          <w:u w:val="single"/>
        </w:rPr>
        <w:t>an entire way of being</w:t>
      </w:r>
      <w:r w:rsidRPr="00927CA3">
        <w:rPr>
          <w:sz w:val="16"/>
        </w:rPr>
        <w:t xml:space="preserve">. It is manifested in a person's bodily processes, in his emotions, in his thoughts, in his gestures; the biophilous orientation expresses itself in the whole [person] man. The person who fully loves life is attracted by the process of life in all spheres. He prefers to construct, rather than to retain. </w:t>
      </w:r>
      <w:r w:rsidRPr="005C6289">
        <w:rPr>
          <w:u w:val="single"/>
        </w:rPr>
        <w:t>He is capable of wondering</w:t>
      </w:r>
      <w:r w:rsidRPr="00927CA3">
        <w:rPr>
          <w:sz w:val="16"/>
        </w:rPr>
        <w:t xml:space="preserve">, </w:t>
      </w:r>
      <w:r w:rsidRPr="005C6289">
        <w:rPr>
          <w:u w:val="single"/>
        </w:rPr>
        <w:t>and</w:t>
      </w:r>
      <w:r w:rsidRPr="00927CA3">
        <w:rPr>
          <w:sz w:val="16"/>
        </w:rPr>
        <w:t xml:space="preserve"> he </w:t>
      </w:r>
      <w:r w:rsidRPr="005C6289">
        <w:rPr>
          <w:u w:val="single"/>
        </w:rPr>
        <w:t>prefers</w:t>
      </w:r>
      <w:r w:rsidRPr="00927CA3">
        <w:rPr>
          <w:sz w:val="16"/>
        </w:rPr>
        <w:t xml:space="preserve"> </w:t>
      </w:r>
      <w:r w:rsidRPr="005C6289">
        <w:rPr>
          <w:u w:val="single"/>
        </w:rPr>
        <w:t>to see something new</w:t>
      </w:r>
      <w:r w:rsidRPr="00927CA3">
        <w:rPr>
          <w:sz w:val="16"/>
        </w:rPr>
        <w:t xml:space="preserve"> </w:t>
      </w:r>
      <w:r w:rsidRPr="005C6289">
        <w:rPr>
          <w:u w:val="single"/>
        </w:rPr>
        <w:t>to</w:t>
      </w:r>
      <w:r w:rsidRPr="00927CA3">
        <w:rPr>
          <w:sz w:val="16"/>
        </w:rPr>
        <w:t xml:space="preserve"> the </w:t>
      </w:r>
      <w:r w:rsidRPr="005C6289">
        <w:rPr>
          <w:u w:val="single"/>
        </w:rPr>
        <w:t>security</w:t>
      </w:r>
      <w:r w:rsidRPr="00927CA3">
        <w:rPr>
          <w:sz w:val="16"/>
        </w:rPr>
        <w:t xml:space="preserve"> </w:t>
      </w:r>
      <w:r w:rsidRPr="005C6289">
        <w:rPr>
          <w:u w:val="single"/>
        </w:rPr>
        <w:t>of finding</w:t>
      </w:r>
      <w:r w:rsidRPr="00927CA3">
        <w:rPr>
          <w:sz w:val="16"/>
        </w:rPr>
        <w:t xml:space="preserve"> the </w:t>
      </w:r>
      <w:r w:rsidRPr="005C6289">
        <w:rPr>
          <w:u w:val="single"/>
        </w:rPr>
        <w:t>old confirmed</w:t>
      </w:r>
      <w:r w:rsidRPr="00927CA3">
        <w:rPr>
          <w:sz w:val="16"/>
        </w:rPr>
        <w:t xml:space="preserve">. </w:t>
      </w:r>
      <w:r w:rsidRPr="005C6289">
        <w:rPr>
          <w:u w:val="single"/>
        </w:rPr>
        <w:t>He loves the</w:t>
      </w:r>
      <w:r w:rsidRPr="00927CA3">
        <w:rPr>
          <w:sz w:val="16"/>
        </w:rPr>
        <w:t xml:space="preserve"> </w:t>
      </w:r>
      <w:r w:rsidRPr="005C6289">
        <w:rPr>
          <w:u w:val="single"/>
        </w:rPr>
        <w:t>adventure</w:t>
      </w:r>
      <w:r w:rsidRPr="00927CA3">
        <w:rPr>
          <w:sz w:val="16"/>
        </w:rPr>
        <w:t xml:space="preserve"> </w:t>
      </w:r>
      <w:r w:rsidRPr="005C6289">
        <w:rPr>
          <w:u w:val="single"/>
        </w:rPr>
        <w:t>of living more than he does certainty</w:t>
      </w:r>
      <w:r w:rsidRPr="00927CA3">
        <w:rPr>
          <w:sz w:val="16"/>
        </w:rPr>
        <w:t xml:space="preserve">. His </w:t>
      </w:r>
      <w:r w:rsidRPr="005C6289">
        <w:rPr>
          <w:u w:val="single"/>
        </w:rPr>
        <w:t>approach</w:t>
      </w:r>
      <w:r w:rsidRPr="00927CA3">
        <w:rPr>
          <w:sz w:val="16"/>
        </w:rPr>
        <w:t xml:space="preserve"> </w:t>
      </w:r>
      <w:r w:rsidRPr="005C6289">
        <w:rPr>
          <w:u w:val="single"/>
        </w:rPr>
        <w:t>to life is functional</w:t>
      </w:r>
      <w:r w:rsidRPr="00927CA3">
        <w:rPr>
          <w:sz w:val="16"/>
        </w:rPr>
        <w:t xml:space="preserve"> </w:t>
      </w:r>
      <w:r w:rsidRPr="005C6289">
        <w:rPr>
          <w:u w:val="single"/>
        </w:rPr>
        <w:t>rather than mechanical</w:t>
      </w:r>
      <w:r w:rsidRPr="00927CA3">
        <w:rPr>
          <w:sz w:val="16"/>
        </w:rPr>
        <w:t xml:space="preserve">. He sees the whole rather than only the parts, structures rather than summations. He wants to mold and to influence by love, by reason, by his example--not by force, by cutting things apart, by the bureaucratic manner of administering people as if they were things. He enjoys life and all its manifestations, rather than mere excitement. </w:t>
      </w:r>
      <w:r w:rsidRPr="002B318E">
        <w:rPr>
          <w:u w:val="single"/>
        </w:rPr>
        <w:t>Biophilic ethics</w:t>
      </w:r>
      <w:r w:rsidRPr="00927CA3">
        <w:rPr>
          <w:sz w:val="16"/>
        </w:rPr>
        <w:t xml:space="preserve"> </w:t>
      </w:r>
      <w:r w:rsidRPr="002B318E">
        <w:rPr>
          <w:u w:val="single"/>
        </w:rPr>
        <w:t>has</w:t>
      </w:r>
      <w:r w:rsidRPr="00927CA3">
        <w:rPr>
          <w:sz w:val="16"/>
        </w:rPr>
        <w:t xml:space="preserve"> </w:t>
      </w:r>
      <w:r w:rsidRPr="002B318E">
        <w:rPr>
          <w:u w:val="single"/>
        </w:rPr>
        <w:t>its own principle of</w:t>
      </w:r>
      <w:r w:rsidRPr="00927CA3">
        <w:rPr>
          <w:sz w:val="16"/>
        </w:rPr>
        <w:t xml:space="preserve"> </w:t>
      </w:r>
      <w:r w:rsidRPr="002B318E">
        <w:rPr>
          <w:u w:val="single"/>
        </w:rPr>
        <w:t>good</w:t>
      </w:r>
      <w:r w:rsidRPr="00927CA3">
        <w:rPr>
          <w:sz w:val="16"/>
        </w:rPr>
        <w:t xml:space="preserve"> </w:t>
      </w:r>
      <w:r w:rsidRPr="002B318E">
        <w:rPr>
          <w:u w:val="single"/>
        </w:rPr>
        <w:t>and evil</w:t>
      </w:r>
      <w:r w:rsidRPr="00927CA3">
        <w:rPr>
          <w:sz w:val="16"/>
        </w:rPr>
        <w:t xml:space="preserve">. </w:t>
      </w:r>
      <w:r w:rsidRPr="002B318E">
        <w:rPr>
          <w:u w:val="single"/>
        </w:rPr>
        <w:t>Good</w:t>
      </w:r>
      <w:r w:rsidRPr="00927CA3">
        <w:rPr>
          <w:sz w:val="16"/>
        </w:rPr>
        <w:t xml:space="preserve"> </w:t>
      </w:r>
      <w:r w:rsidRPr="002B318E">
        <w:rPr>
          <w:u w:val="single"/>
        </w:rPr>
        <w:t>is all that serves life</w:t>
      </w:r>
      <w:r w:rsidRPr="00927CA3">
        <w:rPr>
          <w:sz w:val="16"/>
        </w:rPr>
        <w:t xml:space="preserve">; </w:t>
      </w:r>
      <w:r w:rsidRPr="002B318E">
        <w:rPr>
          <w:u w:val="single"/>
        </w:rPr>
        <w:t>evil</w:t>
      </w:r>
      <w:r w:rsidRPr="00927CA3">
        <w:rPr>
          <w:sz w:val="16"/>
        </w:rPr>
        <w:t xml:space="preserve"> is all that </w:t>
      </w:r>
      <w:r w:rsidRPr="002B318E">
        <w:rPr>
          <w:u w:val="single"/>
        </w:rPr>
        <w:t>serves death</w:t>
      </w:r>
      <w:r w:rsidRPr="00927CA3">
        <w:rPr>
          <w:sz w:val="16"/>
        </w:rPr>
        <w:t xml:space="preserve">. </w:t>
      </w:r>
      <w:r w:rsidRPr="002B318E">
        <w:rPr>
          <w:u w:val="single"/>
        </w:rPr>
        <w:t>Good is</w:t>
      </w:r>
      <w:r w:rsidRPr="00927CA3">
        <w:rPr>
          <w:sz w:val="16"/>
        </w:rPr>
        <w:t xml:space="preserve"> </w:t>
      </w:r>
      <w:r w:rsidRPr="002B318E">
        <w:rPr>
          <w:u w:val="single"/>
        </w:rPr>
        <w:t>reverence for life</w:t>
      </w:r>
      <w:r w:rsidRPr="00927CA3">
        <w:rPr>
          <w:sz w:val="16"/>
        </w:rPr>
        <w:t xml:space="preserve"> (this is the main thesis of Albert Schweitzer, one of the great representatives of the love of life--both in his writings and in his person), </w:t>
      </w:r>
      <w:r w:rsidRPr="002B318E">
        <w:rPr>
          <w:u w:val="single"/>
        </w:rPr>
        <w:t>and all that</w:t>
      </w:r>
      <w:r w:rsidRPr="00927CA3">
        <w:rPr>
          <w:sz w:val="16"/>
        </w:rPr>
        <w:t xml:space="preserve"> </w:t>
      </w:r>
      <w:r w:rsidRPr="002B318E">
        <w:rPr>
          <w:u w:val="single"/>
        </w:rPr>
        <w:t>enhances life</w:t>
      </w:r>
      <w:r w:rsidRPr="00927CA3">
        <w:rPr>
          <w:sz w:val="16"/>
        </w:rPr>
        <w:t xml:space="preserve">. </w:t>
      </w:r>
      <w:r w:rsidRPr="002B318E">
        <w:rPr>
          <w:u w:val="single"/>
        </w:rPr>
        <w:t>Evil</w:t>
      </w:r>
      <w:r w:rsidRPr="00927CA3">
        <w:rPr>
          <w:sz w:val="16"/>
        </w:rPr>
        <w:t xml:space="preserve"> is </w:t>
      </w:r>
      <w:r w:rsidRPr="002B318E">
        <w:rPr>
          <w:u w:val="single"/>
        </w:rPr>
        <w:t>all that stifles life</w:t>
      </w:r>
      <w:r w:rsidRPr="00927CA3">
        <w:rPr>
          <w:sz w:val="16"/>
        </w:rPr>
        <w:t xml:space="preserve">, narrows it down, {24} cuts it into pieces. Thus it is from the standpoint of life-ethics that the Bible mentions as the central sin of the Hebrews: "Because thou didst not serve thy Lord with joy and gladness of heart in the abundance of all things." The conscience of the biophilous person is not one of forcing oneself to refrain from evil and to do good. It is not the superego described by .Freud, a strict taskmaster employing sadism against oneself for the sake of virtue. The biophilous conscience is motivated by its attraction to life and joy; the moral effort consists in strengthening the life-loving side in oneself. For this reasons </w:t>
      </w:r>
      <w:r w:rsidRPr="002B318E">
        <w:rPr>
          <w:u w:val="single"/>
        </w:rPr>
        <w:t>the biophile does not dwell in remorse</w:t>
      </w:r>
      <w:r w:rsidRPr="00927CA3">
        <w:rPr>
          <w:sz w:val="16"/>
        </w:rPr>
        <w:t xml:space="preserve"> and guilt, </w:t>
      </w:r>
      <w:r w:rsidRPr="002B318E">
        <w:rPr>
          <w:u w:val="single"/>
        </w:rPr>
        <w:t>which are</w:t>
      </w:r>
      <w:r w:rsidRPr="00927CA3">
        <w:rPr>
          <w:sz w:val="16"/>
        </w:rPr>
        <w:t xml:space="preserve">, after all, </w:t>
      </w:r>
      <w:r w:rsidRPr="002B318E">
        <w:rPr>
          <w:u w:val="single"/>
        </w:rPr>
        <w:t xml:space="preserve">only aspects of </w:t>
      </w:r>
      <w:r w:rsidRPr="00927CA3">
        <w:rPr>
          <w:sz w:val="16"/>
        </w:rPr>
        <w:t xml:space="preserve">self-loathing and </w:t>
      </w:r>
      <w:r w:rsidRPr="002B318E">
        <w:rPr>
          <w:u w:val="single"/>
        </w:rPr>
        <w:t>sadness</w:t>
      </w:r>
      <w:r w:rsidRPr="00927CA3">
        <w:rPr>
          <w:sz w:val="16"/>
        </w:rPr>
        <w:t xml:space="preserve">. </w:t>
      </w:r>
      <w:r w:rsidRPr="002B318E">
        <w:rPr>
          <w:u w:val="single"/>
        </w:rPr>
        <w:t>He turns</w:t>
      </w:r>
      <w:r w:rsidRPr="00927CA3">
        <w:rPr>
          <w:sz w:val="16"/>
        </w:rPr>
        <w:t xml:space="preserve"> quickly </w:t>
      </w:r>
      <w:r w:rsidRPr="002B318E">
        <w:rPr>
          <w:u w:val="single"/>
        </w:rPr>
        <w:t>to life</w:t>
      </w:r>
      <w:r w:rsidRPr="00927CA3">
        <w:rPr>
          <w:sz w:val="16"/>
        </w:rPr>
        <w:t xml:space="preserve"> </w:t>
      </w:r>
      <w:r w:rsidRPr="002B318E">
        <w:rPr>
          <w:u w:val="single"/>
        </w:rPr>
        <w:t>and</w:t>
      </w:r>
      <w:r w:rsidRPr="00927CA3">
        <w:rPr>
          <w:sz w:val="16"/>
        </w:rPr>
        <w:t xml:space="preserve"> </w:t>
      </w:r>
      <w:r w:rsidRPr="002B318E">
        <w:rPr>
          <w:u w:val="single"/>
        </w:rPr>
        <w:t>attempts to do good</w:t>
      </w:r>
      <w:r w:rsidRPr="00927CA3">
        <w:rPr>
          <w:sz w:val="16"/>
        </w:rPr>
        <w:t>. Spinoza's Ethics is a striking example of biophilic morality. "Pleasure," he says, "in itself is not bad but good; contrariwise, pain in itself is bad." And in the same spirit: "</w:t>
      </w:r>
      <w:r w:rsidRPr="002B318E">
        <w:rPr>
          <w:highlight w:val="green"/>
          <w:u w:val="single"/>
        </w:rPr>
        <w:t>A free</w:t>
      </w:r>
      <w:r w:rsidRPr="00927CA3">
        <w:rPr>
          <w:sz w:val="16"/>
        </w:rPr>
        <w:t xml:space="preserve"> [</w:t>
      </w:r>
      <w:r w:rsidRPr="002B318E">
        <w:rPr>
          <w:b/>
          <w:bCs/>
          <w:highlight w:val="green"/>
          <w:u w:val="single"/>
        </w:rPr>
        <w:t>person</w:t>
      </w:r>
      <w:r w:rsidRPr="00927CA3">
        <w:rPr>
          <w:sz w:val="16"/>
        </w:rPr>
        <w:t xml:space="preserve">] man </w:t>
      </w:r>
      <w:r w:rsidRPr="002B318E">
        <w:rPr>
          <w:highlight w:val="green"/>
          <w:u w:val="single"/>
        </w:rPr>
        <w:t>thinks</w:t>
      </w:r>
      <w:r w:rsidRPr="00927CA3">
        <w:rPr>
          <w:sz w:val="16"/>
        </w:rPr>
        <w:t xml:space="preserve"> </w:t>
      </w:r>
      <w:r w:rsidRPr="002B318E">
        <w:rPr>
          <w:highlight w:val="green"/>
          <w:u w:val="single"/>
        </w:rPr>
        <w:t>of</w:t>
      </w:r>
      <w:r w:rsidRPr="002B318E">
        <w:rPr>
          <w:u w:val="single"/>
        </w:rPr>
        <w:t xml:space="preserve"> </w:t>
      </w:r>
      <w:r w:rsidRPr="002B318E">
        <w:rPr>
          <w:highlight w:val="green"/>
          <w:u w:val="single"/>
        </w:rPr>
        <w:t>death least</w:t>
      </w:r>
      <w:r w:rsidRPr="00927CA3">
        <w:rPr>
          <w:sz w:val="16"/>
        </w:rPr>
        <w:t xml:space="preserve"> of all things; </w:t>
      </w:r>
      <w:r w:rsidRPr="002B318E">
        <w:rPr>
          <w:u w:val="single"/>
        </w:rPr>
        <w:t>and</w:t>
      </w:r>
      <w:r w:rsidRPr="00927CA3">
        <w:rPr>
          <w:sz w:val="16"/>
        </w:rPr>
        <w:t xml:space="preserve"> his </w:t>
      </w:r>
      <w:r w:rsidRPr="000C4CB8">
        <w:rPr>
          <w:highlight w:val="green"/>
          <w:u w:val="single"/>
        </w:rPr>
        <w:t>wisdom</w:t>
      </w:r>
      <w:r w:rsidRPr="00927CA3">
        <w:rPr>
          <w:sz w:val="16"/>
        </w:rPr>
        <w:t xml:space="preserve"> </w:t>
      </w:r>
      <w:r w:rsidRPr="000C4CB8">
        <w:rPr>
          <w:u w:val="single"/>
        </w:rPr>
        <w:t>is</w:t>
      </w:r>
      <w:r w:rsidRPr="00927CA3">
        <w:rPr>
          <w:sz w:val="16"/>
        </w:rPr>
        <w:t xml:space="preserve"> a </w:t>
      </w:r>
      <w:r w:rsidRPr="000C4CB8">
        <w:rPr>
          <w:b/>
          <w:bCs/>
          <w:highlight w:val="green"/>
          <w:u w:val="single"/>
        </w:rPr>
        <w:t>meditation</w:t>
      </w:r>
      <w:r w:rsidRPr="00927CA3">
        <w:rPr>
          <w:sz w:val="16"/>
        </w:rPr>
        <w:t xml:space="preserve"> not of death but </w:t>
      </w:r>
      <w:r w:rsidRPr="000C4CB8">
        <w:rPr>
          <w:highlight w:val="green"/>
          <w:u w:val="single"/>
        </w:rPr>
        <w:t xml:space="preserve">of </w:t>
      </w:r>
      <w:r w:rsidRPr="000C4CB8">
        <w:rPr>
          <w:b/>
          <w:bCs/>
          <w:highlight w:val="green"/>
          <w:u w:val="single"/>
        </w:rPr>
        <w:t>life</w:t>
      </w:r>
      <w:r w:rsidRPr="00927CA3">
        <w:rPr>
          <w:sz w:val="16"/>
        </w:rPr>
        <w:t xml:space="preserve">." Love of life underlies the various versions of humanistic philosophy. In various conceptual forms these philosophies are in the same vein as Spinoza's; they express the principle that the same man loves life; </w:t>
      </w:r>
      <w:r w:rsidRPr="00927CA3">
        <w:rPr>
          <w:highlight w:val="green"/>
          <w:u w:val="single"/>
        </w:rPr>
        <w:t>that</w:t>
      </w:r>
      <w:r w:rsidRPr="00927CA3">
        <w:rPr>
          <w:sz w:val="16"/>
        </w:rPr>
        <w:t xml:space="preserve"> [peoples] man's </w:t>
      </w:r>
      <w:r w:rsidRPr="000C4CB8">
        <w:rPr>
          <w:highlight w:val="green"/>
          <w:u w:val="single"/>
        </w:rPr>
        <w:t>aim</w:t>
      </w:r>
      <w:r w:rsidRPr="00927CA3">
        <w:rPr>
          <w:sz w:val="16"/>
        </w:rPr>
        <w:t xml:space="preserve"> in life </w:t>
      </w:r>
      <w:r w:rsidRPr="000C4CB8">
        <w:rPr>
          <w:u w:val="single"/>
        </w:rPr>
        <w:t xml:space="preserve">is </w:t>
      </w:r>
      <w:r w:rsidRPr="000C4CB8">
        <w:rPr>
          <w:highlight w:val="green"/>
          <w:u w:val="single"/>
        </w:rPr>
        <w:t>to be attracted</w:t>
      </w:r>
      <w:r w:rsidRPr="000C4CB8">
        <w:rPr>
          <w:u w:val="single"/>
        </w:rPr>
        <w:t xml:space="preserve"> </w:t>
      </w:r>
      <w:r w:rsidRPr="000C4CB8">
        <w:rPr>
          <w:highlight w:val="green"/>
          <w:u w:val="single"/>
        </w:rPr>
        <w:t>by all that is alive</w:t>
      </w:r>
      <w:r w:rsidRPr="00927CA3">
        <w:rPr>
          <w:sz w:val="16"/>
        </w:rPr>
        <w:t xml:space="preserve"> </w:t>
      </w:r>
      <w:r w:rsidRPr="000C4CB8">
        <w:rPr>
          <w:u w:val="single"/>
        </w:rPr>
        <w:t>and</w:t>
      </w:r>
      <w:r w:rsidRPr="00927CA3">
        <w:rPr>
          <w:sz w:val="16"/>
        </w:rPr>
        <w:t xml:space="preserve"> to </w:t>
      </w:r>
      <w:r w:rsidRPr="000C4CB8">
        <w:rPr>
          <w:u w:val="single"/>
        </w:rPr>
        <w:t>separate</w:t>
      </w:r>
      <w:r w:rsidRPr="00927CA3">
        <w:rPr>
          <w:sz w:val="16"/>
        </w:rPr>
        <w:t xml:space="preserve"> [</w:t>
      </w:r>
      <w:r w:rsidRPr="000C4CB8">
        <w:rPr>
          <w:u w:val="single"/>
        </w:rPr>
        <w:t>themselves</w:t>
      </w:r>
      <w:r w:rsidRPr="00927CA3">
        <w:rPr>
          <w:sz w:val="16"/>
        </w:rPr>
        <w:t xml:space="preserve">] himself </w:t>
      </w:r>
      <w:r w:rsidRPr="000C4CB8">
        <w:rPr>
          <w:u w:val="single"/>
        </w:rPr>
        <w:t>from</w:t>
      </w:r>
      <w:r w:rsidRPr="00927CA3">
        <w:rPr>
          <w:sz w:val="16"/>
        </w:rPr>
        <w:t xml:space="preserve"> </w:t>
      </w:r>
      <w:r w:rsidRPr="000C4CB8">
        <w:rPr>
          <w:u w:val="single"/>
        </w:rPr>
        <w:t>all that is</w:t>
      </w:r>
      <w:r w:rsidRPr="00927CA3">
        <w:rPr>
          <w:sz w:val="16"/>
        </w:rPr>
        <w:t xml:space="preserve"> </w:t>
      </w:r>
      <w:r w:rsidRPr="000C4CB8">
        <w:rPr>
          <w:u w:val="single"/>
        </w:rPr>
        <w:t>dead</w:t>
      </w:r>
      <w:r w:rsidRPr="00927CA3">
        <w:rPr>
          <w:sz w:val="16"/>
        </w:rPr>
        <w:t xml:space="preserve"> and mechanical. The dichotomy of biophilia-necrophilia is the same as Freud's life-and-death instinct. I believe, as Freud did, that this is the most fundamental polarity that exists. However, there is one important difference. Freud assumes that the striving toward death and toward life are two biologically given tendencies inherent in all living substance that their respective strengths are relatively constant, and that there is only one alternative within the operation of the death instinct--namely, that it can be directed against the outside world or against oneself. In contrast to these assumptions I believe that necrophilia is not a normal biological tendency, but a pathological phenomenon--in fact, the most malignant pathology that exists in mail. What are we, the people of the United States today, with respect to necrophilia and biophilia? Undoubtedly our spiritual tradition is one of love of life. And not only this. Was there ever a culture with more love of "fun" and excitement, or with greater opportunities for the majority to enjoy fun and </w:t>
      </w:r>
      <w:r w:rsidRPr="00927CA3">
        <w:rPr>
          <w:sz w:val="16"/>
        </w:rPr>
        <w:lastRenderedPageBreak/>
        <w:t xml:space="preserve">excitement? But even if this is so, fun and excitement is not the same as joy and love of life; perhaps underneath there is indifference to life, or attraction to death? To answer this question </w:t>
      </w:r>
      <w:r w:rsidRPr="000C4CB8">
        <w:rPr>
          <w:u w:val="single"/>
        </w:rPr>
        <w:t>we must consider</w:t>
      </w:r>
      <w:r w:rsidRPr="00927CA3">
        <w:rPr>
          <w:sz w:val="16"/>
        </w:rPr>
        <w:t xml:space="preserve"> the </w:t>
      </w:r>
      <w:r w:rsidRPr="000C4CB8">
        <w:rPr>
          <w:u w:val="single"/>
        </w:rPr>
        <w:t>nature</w:t>
      </w:r>
      <w:r w:rsidRPr="00927CA3">
        <w:rPr>
          <w:sz w:val="16"/>
        </w:rPr>
        <w:t xml:space="preserve"> </w:t>
      </w:r>
      <w:r w:rsidRPr="000C4CB8">
        <w:rPr>
          <w:u w:val="single"/>
        </w:rPr>
        <w:t>of our bureaucratized</w:t>
      </w:r>
      <w:r w:rsidRPr="00927CA3">
        <w:rPr>
          <w:sz w:val="16"/>
        </w:rPr>
        <w:t xml:space="preserve">, industrial, mass </w:t>
      </w:r>
      <w:r w:rsidRPr="000C4CB8">
        <w:rPr>
          <w:u w:val="single"/>
        </w:rPr>
        <w:t>civilization</w:t>
      </w:r>
      <w:r w:rsidRPr="00927CA3">
        <w:rPr>
          <w:sz w:val="16"/>
        </w:rPr>
        <w:t xml:space="preserve">. </w:t>
      </w:r>
      <w:r w:rsidRPr="000C4CB8">
        <w:rPr>
          <w:u w:val="single"/>
        </w:rPr>
        <w:t>Our approach to</w:t>
      </w:r>
      <w:r w:rsidRPr="00927CA3">
        <w:rPr>
          <w:sz w:val="16"/>
        </w:rPr>
        <w:t xml:space="preserve"> </w:t>
      </w:r>
      <w:r w:rsidRPr="000C4CB8">
        <w:rPr>
          <w:u w:val="single"/>
        </w:rPr>
        <w:t>life becomes</w:t>
      </w:r>
      <w:r w:rsidRPr="00927CA3">
        <w:rPr>
          <w:sz w:val="16"/>
        </w:rPr>
        <w:t xml:space="preserve"> increasingly </w:t>
      </w:r>
      <w:r w:rsidRPr="000C4CB8">
        <w:rPr>
          <w:u w:val="single"/>
        </w:rPr>
        <w:t>mechanical</w:t>
      </w:r>
      <w:r w:rsidRPr="00927CA3">
        <w:rPr>
          <w:sz w:val="16"/>
        </w:rPr>
        <w:t xml:space="preserve">. </w:t>
      </w:r>
      <w:r w:rsidRPr="000C4CB8">
        <w:rPr>
          <w:u w:val="single"/>
        </w:rPr>
        <w:t>The aim</w:t>
      </w:r>
      <w:r w:rsidRPr="00927CA3">
        <w:rPr>
          <w:sz w:val="16"/>
        </w:rPr>
        <w:t xml:space="preserve"> </w:t>
      </w:r>
      <w:r w:rsidRPr="000C4CB8">
        <w:rPr>
          <w:u w:val="single"/>
        </w:rPr>
        <w:t>of social efforts</w:t>
      </w:r>
      <w:r w:rsidRPr="00927CA3">
        <w:rPr>
          <w:sz w:val="16"/>
        </w:rPr>
        <w:t xml:space="preserve"> is </w:t>
      </w:r>
      <w:r w:rsidRPr="000C4CB8">
        <w:rPr>
          <w:u w:val="single"/>
        </w:rPr>
        <w:t>to produce things</w:t>
      </w:r>
      <w:r w:rsidRPr="00927CA3">
        <w:rPr>
          <w:sz w:val="16"/>
        </w:rPr>
        <w:t xml:space="preserve">, </w:t>
      </w:r>
      <w:r w:rsidRPr="000C4CB8">
        <w:rPr>
          <w:u w:val="single"/>
        </w:rPr>
        <w:t>and</w:t>
      </w:r>
      <w:r w:rsidRPr="00927CA3">
        <w:rPr>
          <w:sz w:val="16"/>
        </w:rPr>
        <w:t xml:space="preserve">, </w:t>
      </w:r>
      <w:r w:rsidRPr="000C4CB8">
        <w:rPr>
          <w:u w:val="single"/>
        </w:rPr>
        <w:t>in</w:t>
      </w:r>
      <w:r w:rsidRPr="00927CA3">
        <w:rPr>
          <w:sz w:val="16"/>
        </w:rPr>
        <w:t xml:space="preserve"> </w:t>
      </w:r>
      <w:r w:rsidRPr="000C4CB8">
        <w:rPr>
          <w:u w:val="single"/>
        </w:rPr>
        <w:t>the process</w:t>
      </w:r>
      <w:r w:rsidRPr="00927CA3">
        <w:rPr>
          <w:sz w:val="16"/>
        </w:rPr>
        <w:t xml:space="preserve"> of idolatry of things </w:t>
      </w:r>
      <w:r w:rsidRPr="000C4CB8">
        <w:rPr>
          <w:u w:val="single"/>
        </w:rPr>
        <w:t>we</w:t>
      </w:r>
      <w:r w:rsidRPr="00927CA3">
        <w:rPr>
          <w:sz w:val="16"/>
        </w:rPr>
        <w:t xml:space="preserve"> </w:t>
      </w:r>
      <w:r w:rsidRPr="000C4CB8">
        <w:rPr>
          <w:u w:val="single"/>
        </w:rPr>
        <w:t>transform</w:t>
      </w:r>
      <w:r w:rsidRPr="00927CA3">
        <w:rPr>
          <w:sz w:val="16"/>
        </w:rPr>
        <w:t xml:space="preserve"> </w:t>
      </w:r>
      <w:r w:rsidRPr="000C4CB8">
        <w:rPr>
          <w:u w:val="single"/>
        </w:rPr>
        <w:t>ourselves</w:t>
      </w:r>
      <w:r w:rsidRPr="00927CA3">
        <w:rPr>
          <w:sz w:val="16"/>
        </w:rPr>
        <w:t xml:space="preserve"> </w:t>
      </w:r>
      <w:r w:rsidRPr="000C4CB8">
        <w:rPr>
          <w:u w:val="single"/>
        </w:rPr>
        <w:t>into commodities</w:t>
      </w:r>
      <w:r w:rsidRPr="00927CA3">
        <w:rPr>
          <w:sz w:val="16"/>
        </w:rPr>
        <w:t xml:space="preserve">. The question here is not whether they are treated nicely and are well fed (things, too, can be treated nicely); </w:t>
      </w:r>
      <w:r w:rsidRPr="000C4CB8">
        <w:rPr>
          <w:u w:val="single"/>
        </w:rPr>
        <w:t>the question</w:t>
      </w:r>
      <w:r w:rsidRPr="00927CA3">
        <w:rPr>
          <w:sz w:val="16"/>
        </w:rPr>
        <w:t xml:space="preserve"> </w:t>
      </w:r>
      <w:r w:rsidRPr="000C4CB8">
        <w:rPr>
          <w:u w:val="single"/>
        </w:rPr>
        <w:t>is whether people</w:t>
      </w:r>
      <w:r w:rsidRPr="00927CA3">
        <w:rPr>
          <w:sz w:val="16"/>
        </w:rPr>
        <w:t xml:space="preserve"> </w:t>
      </w:r>
      <w:r w:rsidRPr="000C4CB8">
        <w:rPr>
          <w:u w:val="single"/>
        </w:rPr>
        <w:t>are</w:t>
      </w:r>
      <w:r w:rsidRPr="00927CA3">
        <w:rPr>
          <w:sz w:val="16"/>
        </w:rPr>
        <w:t xml:space="preserve"> </w:t>
      </w:r>
      <w:r w:rsidRPr="000C4CB8">
        <w:rPr>
          <w:u w:val="single"/>
        </w:rPr>
        <w:t>things</w:t>
      </w:r>
      <w:r w:rsidRPr="00927CA3">
        <w:rPr>
          <w:sz w:val="16"/>
        </w:rPr>
        <w:t xml:space="preserve"> </w:t>
      </w:r>
      <w:r w:rsidRPr="000C4CB8">
        <w:rPr>
          <w:u w:val="single"/>
        </w:rPr>
        <w:t>or living beings</w:t>
      </w:r>
      <w:r w:rsidRPr="00927CA3">
        <w:rPr>
          <w:sz w:val="16"/>
        </w:rPr>
        <w:t xml:space="preserve">. </w:t>
      </w:r>
      <w:r w:rsidRPr="000C4CB8">
        <w:rPr>
          <w:u w:val="single"/>
        </w:rPr>
        <w:t>People</w:t>
      </w:r>
      <w:r w:rsidRPr="00927CA3">
        <w:rPr>
          <w:sz w:val="16"/>
        </w:rPr>
        <w:t xml:space="preserve"> </w:t>
      </w:r>
      <w:r w:rsidRPr="000C4CB8">
        <w:rPr>
          <w:u w:val="single"/>
        </w:rPr>
        <w:t>love</w:t>
      </w:r>
      <w:r w:rsidRPr="00927CA3">
        <w:rPr>
          <w:sz w:val="16"/>
        </w:rPr>
        <w:t xml:space="preserve"> </w:t>
      </w:r>
      <w:r w:rsidRPr="000C4CB8">
        <w:rPr>
          <w:u w:val="single"/>
        </w:rPr>
        <w:t>mechanical gadgets</w:t>
      </w:r>
      <w:r w:rsidRPr="00927CA3">
        <w:rPr>
          <w:sz w:val="16"/>
        </w:rPr>
        <w:t xml:space="preserve"> </w:t>
      </w:r>
      <w:r w:rsidRPr="000C4CB8">
        <w:rPr>
          <w:u w:val="single"/>
        </w:rPr>
        <w:t>more</w:t>
      </w:r>
      <w:r w:rsidRPr="00927CA3">
        <w:rPr>
          <w:sz w:val="16"/>
        </w:rPr>
        <w:t xml:space="preserve"> </w:t>
      </w:r>
      <w:r w:rsidRPr="000C4CB8">
        <w:rPr>
          <w:u w:val="single"/>
        </w:rPr>
        <w:t>than living beings</w:t>
      </w:r>
      <w:r w:rsidRPr="00927CA3">
        <w:rPr>
          <w:sz w:val="16"/>
        </w:rPr>
        <w:t xml:space="preserve">. The approach to man is intellectual-abstract. </w:t>
      </w:r>
      <w:r w:rsidRPr="000C4CB8">
        <w:rPr>
          <w:u w:val="single"/>
        </w:rPr>
        <w:t>One</w:t>
      </w:r>
      <w:r w:rsidRPr="00927CA3">
        <w:rPr>
          <w:sz w:val="16"/>
        </w:rPr>
        <w:t xml:space="preserve"> </w:t>
      </w:r>
      <w:r w:rsidRPr="000C4CB8">
        <w:rPr>
          <w:u w:val="single"/>
        </w:rPr>
        <w:t>is</w:t>
      </w:r>
      <w:r w:rsidRPr="00927CA3">
        <w:rPr>
          <w:sz w:val="16"/>
        </w:rPr>
        <w:t xml:space="preserve"> </w:t>
      </w:r>
      <w:r w:rsidRPr="000C4CB8">
        <w:rPr>
          <w:b/>
          <w:bCs/>
          <w:highlight w:val="green"/>
          <w:u w:val="single"/>
        </w:rPr>
        <w:t>interested</w:t>
      </w:r>
      <w:r w:rsidRPr="00927CA3">
        <w:rPr>
          <w:sz w:val="16"/>
        </w:rPr>
        <w:t xml:space="preserve"> </w:t>
      </w:r>
      <w:r w:rsidRPr="000C4CB8">
        <w:rPr>
          <w:highlight w:val="green"/>
          <w:u w:val="single"/>
        </w:rPr>
        <w:t>in</w:t>
      </w:r>
      <w:r w:rsidRPr="00927CA3">
        <w:rPr>
          <w:sz w:val="16"/>
        </w:rPr>
        <w:t xml:space="preserve"> </w:t>
      </w:r>
      <w:r w:rsidRPr="000C4CB8">
        <w:rPr>
          <w:highlight w:val="green"/>
          <w:u w:val="single"/>
        </w:rPr>
        <w:t>people as objects</w:t>
      </w:r>
      <w:r w:rsidRPr="00927CA3">
        <w:rPr>
          <w:sz w:val="16"/>
        </w:rPr>
        <w:t xml:space="preserve">, </w:t>
      </w:r>
      <w:r w:rsidRPr="000C4CB8">
        <w:rPr>
          <w:u w:val="single"/>
        </w:rPr>
        <w:t>in</w:t>
      </w:r>
      <w:r w:rsidRPr="00927CA3">
        <w:rPr>
          <w:sz w:val="16"/>
        </w:rPr>
        <w:t xml:space="preserve"> </w:t>
      </w:r>
      <w:r w:rsidRPr="000C4CB8">
        <w:rPr>
          <w:u w:val="single"/>
        </w:rPr>
        <w:t>their common</w:t>
      </w:r>
      <w:r w:rsidRPr="00927CA3">
        <w:rPr>
          <w:sz w:val="16"/>
        </w:rPr>
        <w:t xml:space="preserve"> </w:t>
      </w:r>
      <w:r w:rsidRPr="000C4CB8">
        <w:rPr>
          <w:u w:val="single"/>
        </w:rPr>
        <w:t>properties</w:t>
      </w:r>
      <w:r w:rsidRPr="00927CA3">
        <w:rPr>
          <w:sz w:val="16"/>
        </w:rPr>
        <w:t xml:space="preserve">, in </w:t>
      </w:r>
      <w:r w:rsidRPr="000C4CB8">
        <w:rPr>
          <w:u w:val="single"/>
        </w:rPr>
        <w:t>the statistical rules</w:t>
      </w:r>
      <w:r w:rsidRPr="00927CA3">
        <w:rPr>
          <w:sz w:val="16"/>
        </w:rPr>
        <w:t xml:space="preserve"> </w:t>
      </w:r>
      <w:r w:rsidRPr="000C4CB8">
        <w:rPr>
          <w:u w:val="single"/>
        </w:rPr>
        <w:t>of mass behavior</w:t>
      </w:r>
      <w:r w:rsidRPr="00927CA3">
        <w:rPr>
          <w:sz w:val="16"/>
        </w:rPr>
        <w:t xml:space="preserve">, not in living individuals. </w:t>
      </w:r>
      <w:r w:rsidRPr="000C4CB8">
        <w:rPr>
          <w:u w:val="single"/>
        </w:rPr>
        <w:t>All</w:t>
      </w:r>
      <w:r w:rsidRPr="00927CA3">
        <w:rPr>
          <w:sz w:val="16"/>
        </w:rPr>
        <w:t xml:space="preserve"> this </w:t>
      </w:r>
      <w:r w:rsidRPr="000C4CB8">
        <w:rPr>
          <w:u w:val="single"/>
        </w:rPr>
        <w:t>goes together</w:t>
      </w:r>
      <w:r w:rsidRPr="00927CA3">
        <w:rPr>
          <w:sz w:val="16"/>
        </w:rPr>
        <w:t xml:space="preserve"> </w:t>
      </w:r>
      <w:r w:rsidRPr="000C4CB8">
        <w:rPr>
          <w:u w:val="single"/>
        </w:rPr>
        <w:t>with</w:t>
      </w:r>
      <w:r w:rsidRPr="00927CA3">
        <w:rPr>
          <w:sz w:val="16"/>
        </w:rPr>
        <w:t xml:space="preserve"> the </w:t>
      </w:r>
      <w:r w:rsidRPr="000C4CB8">
        <w:rPr>
          <w:u w:val="single"/>
        </w:rPr>
        <w:t>increasing role of</w:t>
      </w:r>
      <w:r w:rsidRPr="00927CA3">
        <w:rPr>
          <w:sz w:val="16"/>
        </w:rPr>
        <w:t xml:space="preserve"> </w:t>
      </w:r>
      <w:r w:rsidRPr="000C4CB8">
        <w:rPr>
          <w:u w:val="single"/>
        </w:rPr>
        <w:t>bureaucratic methods</w:t>
      </w:r>
      <w:r w:rsidRPr="00927CA3">
        <w:rPr>
          <w:sz w:val="16"/>
        </w:rPr>
        <w:t xml:space="preserve">. </w:t>
      </w:r>
      <w:r w:rsidRPr="000C4CB8">
        <w:rPr>
          <w:u w:val="single"/>
        </w:rPr>
        <w:t>In</w:t>
      </w:r>
      <w:r w:rsidRPr="00927CA3">
        <w:rPr>
          <w:sz w:val="16"/>
        </w:rPr>
        <w:t xml:space="preserve"> giant </w:t>
      </w:r>
      <w:r w:rsidRPr="000C4CB8">
        <w:rPr>
          <w:u w:val="single"/>
        </w:rPr>
        <w:t>centers</w:t>
      </w:r>
      <w:r w:rsidRPr="00927CA3">
        <w:rPr>
          <w:sz w:val="16"/>
        </w:rPr>
        <w:t xml:space="preserve"> </w:t>
      </w:r>
      <w:r w:rsidRPr="000C4CB8">
        <w:rPr>
          <w:u w:val="single"/>
        </w:rPr>
        <w:t>of production</w:t>
      </w:r>
      <w:r w:rsidRPr="00927CA3">
        <w:rPr>
          <w:sz w:val="16"/>
        </w:rPr>
        <w:t>, giant cities, giant countries, [</w:t>
      </w:r>
      <w:r w:rsidRPr="000C4CB8">
        <w:rPr>
          <w:u w:val="single"/>
        </w:rPr>
        <w:t>people</w:t>
      </w:r>
      <w:r w:rsidRPr="00927CA3">
        <w:rPr>
          <w:sz w:val="16"/>
        </w:rPr>
        <w:t xml:space="preserve">] men </w:t>
      </w:r>
      <w:r w:rsidRPr="000C4CB8">
        <w:rPr>
          <w:u w:val="single"/>
        </w:rPr>
        <w:t>are administered</w:t>
      </w:r>
      <w:r w:rsidRPr="00927CA3">
        <w:rPr>
          <w:sz w:val="16"/>
        </w:rPr>
        <w:t xml:space="preserve"> </w:t>
      </w:r>
      <w:r w:rsidRPr="000C4CB8">
        <w:rPr>
          <w:u w:val="single"/>
        </w:rPr>
        <w:t>as if they</w:t>
      </w:r>
      <w:r w:rsidRPr="00927CA3">
        <w:rPr>
          <w:sz w:val="16"/>
        </w:rPr>
        <w:t xml:space="preserve"> </w:t>
      </w:r>
      <w:r w:rsidRPr="00DF0BD1">
        <w:rPr>
          <w:u w:val="single"/>
        </w:rPr>
        <w:t>were things</w:t>
      </w:r>
      <w:r w:rsidRPr="00927CA3">
        <w:rPr>
          <w:sz w:val="16"/>
        </w:rPr>
        <w:t>; [</w:t>
      </w:r>
      <w:r w:rsidRPr="00DF0BD1">
        <w:rPr>
          <w:u w:val="single"/>
        </w:rPr>
        <w:t>people</w:t>
      </w:r>
      <w:r w:rsidRPr="00927CA3">
        <w:rPr>
          <w:sz w:val="16"/>
        </w:rPr>
        <w:t xml:space="preserve">] men </w:t>
      </w:r>
      <w:r w:rsidRPr="00DF0BD1">
        <w:rPr>
          <w:u w:val="single"/>
        </w:rPr>
        <w:t>and their administrators</w:t>
      </w:r>
      <w:r w:rsidRPr="00927CA3">
        <w:rPr>
          <w:sz w:val="16"/>
        </w:rPr>
        <w:t xml:space="preserve"> </w:t>
      </w:r>
      <w:r w:rsidRPr="00DF0BD1">
        <w:rPr>
          <w:u w:val="single"/>
        </w:rPr>
        <w:t>are transformed</w:t>
      </w:r>
      <w:r w:rsidRPr="00927CA3">
        <w:rPr>
          <w:sz w:val="16"/>
        </w:rPr>
        <w:t xml:space="preserve"> </w:t>
      </w:r>
      <w:r w:rsidRPr="00DF0BD1">
        <w:rPr>
          <w:u w:val="single"/>
        </w:rPr>
        <w:t>into</w:t>
      </w:r>
      <w:r w:rsidRPr="00927CA3">
        <w:rPr>
          <w:sz w:val="16"/>
        </w:rPr>
        <w:t xml:space="preserve"> </w:t>
      </w:r>
      <w:r w:rsidRPr="00DF0BD1">
        <w:rPr>
          <w:u w:val="single"/>
        </w:rPr>
        <w:t>things</w:t>
      </w:r>
      <w:r w:rsidRPr="00927CA3">
        <w:rPr>
          <w:sz w:val="16"/>
        </w:rPr>
        <w:t xml:space="preserve">, </w:t>
      </w:r>
      <w:r w:rsidRPr="00DF0BD1">
        <w:rPr>
          <w:u w:val="single"/>
        </w:rPr>
        <w:t>and</w:t>
      </w:r>
      <w:r w:rsidRPr="00927CA3">
        <w:rPr>
          <w:sz w:val="16"/>
        </w:rPr>
        <w:t xml:space="preserve"> they </w:t>
      </w:r>
      <w:r w:rsidRPr="00DF0BD1">
        <w:rPr>
          <w:u w:val="single"/>
        </w:rPr>
        <w:t>obey the law of things</w:t>
      </w:r>
      <w:r w:rsidRPr="00927CA3">
        <w:rPr>
          <w:sz w:val="16"/>
        </w:rPr>
        <w:t xml:space="preserve">. </w:t>
      </w:r>
      <w:r w:rsidRPr="00DF0BD1">
        <w:rPr>
          <w:u w:val="single"/>
        </w:rPr>
        <w:t>In</w:t>
      </w:r>
      <w:r w:rsidRPr="00927CA3">
        <w:rPr>
          <w:sz w:val="16"/>
        </w:rPr>
        <w:t xml:space="preserve"> a bureaucratically organized and </w:t>
      </w:r>
      <w:r w:rsidRPr="00DF0BD1">
        <w:rPr>
          <w:u w:val="single"/>
        </w:rPr>
        <w:t>centralized industrialism</w:t>
      </w:r>
      <w:r w:rsidRPr="00927CA3">
        <w:rPr>
          <w:sz w:val="16"/>
        </w:rPr>
        <w:t>, [</w:t>
      </w:r>
      <w:r w:rsidRPr="00DF0BD1">
        <w:rPr>
          <w:u w:val="single"/>
        </w:rPr>
        <w:t>people’s</w:t>
      </w:r>
      <w:r w:rsidRPr="00927CA3">
        <w:rPr>
          <w:sz w:val="16"/>
        </w:rPr>
        <w:t xml:space="preserve">] men's </w:t>
      </w:r>
      <w:r w:rsidRPr="00DF0BD1">
        <w:rPr>
          <w:u w:val="single"/>
        </w:rPr>
        <w:t>tastes are manipulated</w:t>
      </w:r>
      <w:r w:rsidRPr="00927CA3">
        <w:rPr>
          <w:sz w:val="16"/>
        </w:rPr>
        <w:t xml:space="preserve"> </w:t>
      </w:r>
      <w:r w:rsidRPr="00DF0BD1">
        <w:rPr>
          <w:u w:val="single"/>
        </w:rPr>
        <w:t>so</w:t>
      </w:r>
      <w:r w:rsidRPr="00927CA3">
        <w:rPr>
          <w:sz w:val="16"/>
        </w:rPr>
        <w:t xml:space="preserve"> that </w:t>
      </w:r>
      <w:r w:rsidRPr="00DF0BD1">
        <w:rPr>
          <w:u w:val="single"/>
        </w:rPr>
        <w:t>they consume</w:t>
      </w:r>
      <w:r w:rsidRPr="00927CA3">
        <w:rPr>
          <w:sz w:val="16"/>
        </w:rPr>
        <w:t xml:space="preserve"> maximally and </w:t>
      </w:r>
      <w:r w:rsidRPr="00DF0BD1">
        <w:rPr>
          <w:u w:val="single"/>
        </w:rPr>
        <w:t>in</w:t>
      </w:r>
      <w:r w:rsidRPr="00927CA3">
        <w:rPr>
          <w:sz w:val="16"/>
        </w:rPr>
        <w:t xml:space="preserve"> predictable </w:t>
      </w:r>
      <w:r w:rsidRPr="00DF0BD1">
        <w:rPr>
          <w:u w:val="single"/>
        </w:rPr>
        <w:t>and profitable directions</w:t>
      </w:r>
      <w:r w:rsidRPr="00927CA3">
        <w:rPr>
          <w:sz w:val="16"/>
        </w:rPr>
        <w:t xml:space="preserve">. Their </w:t>
      </w:r>
      <w:r w:rsidRPr="00DF0BD1">
        <w:rPr>
          <w:u w:val="single"/>
        </w:rPr>
        <w:t>intelligence</w:t>
      </w:r>
      <w:r w:rsidRPr="00927CA3">
        <w:rPr>
          <w:sz w:val="16"/>
        </w:rPr>
        <w:t xml:space="preserve"> and character </w:t>
      </w:r>
      <w:r w:rsidRPr="00DF0BD1">
        <w:rPr>
          <w:u w:val="single"/>
        </w:rPr>
        <w:t>become standardized</w:t>
      </w:r>
      <w:r w:rsidRPr="00927CA3">
        <w:rPr>
          <w:sz w:val="16"/>
        </w:rPr>
        <w:t xml:space="preserve"> </w:t>
      </w:r>
      <w:r w:rsidRPr="00DF0BD1">
        <w:rPr>
          <w:u w:val="single"/>
        </w:rPr>
        <w:t>by</w:t>
      </w:r>
      <w:r w:rsidRPr="00927CA3">
        <w:rPr>
          <w:sz w:val="16"/>
        </w:rPr>
        <w:t xml:space="preserve"> the ever-increasing use of </w:t>
      </w:r>
      <w:r w:rsidRPr="00DF0BD1">
        <w:rPr>
          <w:u w:val="single"/>
        </w:rPr>
        <w:t>tests</w:t>
      </w:r>
      <w:r w:rsidRPr="00927CA3">
        <w:rPr>
          <w:sz w:val="16"/>
        </w:rPr>
        <w:t xml:space="preserve">, </w:t>
      </w:r>
      <w:r w:rsidRPr="00DF0BD1">
        <w:rPr>
          <w:u w:val="single"/>
        </w:rPr>
        <w:t>which</w:t>
      </w:r>
      <w:r w:rsidRPr="00927CA3">
        <w:rPr>
          <w:sz w:val="16"/>
        </w:rPr>
        <w:t xml:space="preserve"> </w:t>
      </w:r>
      <w:r w:rsidRPr="00DF0BD1">
        <w:rPr>
          <w:u w:val="single"/>
        </w:rPr>
        <w:t>select</w:t>
      </w:r>
      <w:r w:rsidRPr="00927CA3">
        <w:rPr>
          <w:sz w:val="16"/>
        </w:rPr>
        <w:t xml:space="preserve"> the mediocre and </w:t>
      </w:r>
      <w:r w:rsidRPr="00DF0BD1">
        <w:rPr>
          <w:u w:val="single"/>
        </w:rPr>
        <w:t>unadventurous</w:t>
      </w:r>
      <w:r w:rsidRPr="00927CA3">
        <w:rPr>
          <w:sz w:val="16"/>
        </w:rPr>
        <w:t xml:space="preserve"> </w:t>
      </w:r>
      <w:r w:rsidRPr="00DF0BD1">
        <w:rPr>
          <w:u w:val="single"/>
        </w:rPr>
        <w:t>over</w:t>
      </w:r>
      <w:r w:rsidRPr="00927CA3">
        <w:rPr>
          <w:sz w:val="16"/>
        </w:rPr>
        <w:t xml:space="preserve"> the original and </w:t>
      </w:r>
      <w:r w:rsidRPr="00DF0BD1">
        <w:rPr>
          <w:u w:val="single"/>
        </w:rPr>
        <w:t>daring</w:t>
      </w:r>
      <w:r w:rsidRPr="00927CA3">
        <w:rPr>
          <w:sz w:val="16"/>
        </w:rPr>
        <w:t xml:space="preserve">. Indeed, the bureaucratic-industrial civilization that has been victorious in Europe and North America has created a new type of man. He has been described as the "organization man" and as homo consumens. He is in addition the homo mechanicus. By this I mean a "gadget man," deeply attracted to all that is mechanical and inclined against all that is alive. It is, of course, true that man's biological and physiological equipment provides him with such strong sexual impulses that even the homo mechanicus still has sexual desires and looks for women. But there is no doubt that the gadget man's interest in women is diminishing. A New Yorker cartoon pointed to this very amusingly: a sales girl trying to sell a certain brand of perfume to a young female customer recommends it by remarking, "It smells like a new sports car." Indeed, any observer of [people’s] men's behavior today will confirm that this cartoon is more than a clever joke. There are apparently a great number of [people] men who are more interested in sports-cars, television and radio sets, space travel, and any number of gadgets than they are in women, love, nature, food; who are more stimulated by the manipulation of non-organic, mechanical things than by life. Their attitude toward a woman is like that toward a car: you push the button and watch it race. It is not even too farfetched to assume that </w:t>
      </w:r>
      <w:r w:rsidRPr="00DF0BD1">
        <w:rPr>
          <w:b/>
          <w:bCs/>
          <w:highlight w:val="green"/>
          <w:u w:val="single"/>
        </w:rPr>
        <w:t>homo mechanicus</w:t>
      </w:r>
      <w:r w:rsidRPr="00927CA3">
        <w:rPr>
          <w:sz w:val="16"/>
        </w:rPr>
        <w:t xml:space="preserve"> </w:t>
      </w:r>
      <w:r w:rsidRPr="00DF0BD1">
        <w:rPr>
          <w:u w:val="single"/>
        </w:rPr>
        <w:t>has</w:t>
      </w:r>
      <w:r w:rsidRPr="00927CA3">
        <w:rPr>
          <w:sz w:val="16"/>
        </w:rPr>
        <w:t xml:space="preserve"> more </w:t>
      </w:r>
      <w:r w:rsidRPr="00DF0BD1">
        <w:rPr>
          <w:u w:val="single"/>
        </w:rPr>
        <w:t>pride in</w:t>
      </w:r>
      <w:r w:rsidRPr="00927CA3">
        <w:rPr>
          <w:sz w:val="16"/>
        </w:rPr>
        <w:t xml:space="preserve"> </w:t>
      </w:r>
      <w:r w:rsidRPr="00DF0BD1">
        <w:rPr>
          <w:u w:val="single"/>
        </w:rPr>
        <w:t>and</w:t>
      </w:r>
      <w:r w:rsidRPr="00927CA3">
        <w:rPr>
          <w:sz w:val="16"/>
        </w:rPr>
        <w:t xml:space="preserve"> </w:t>
      </w:r>
      <w:r w:rsidRPr="00DF0BD1">
        <w:rPr>
          <w:u w:val="single"/>
        </w:rPr>
        <w:t>is</w:t>
      </w:r>
      <w:r w:rsidRPr="00927CA3">
        <w:rPr>
          <w:sz w:val="16"/>
        </w:rPr>
        <w:t xml:space="preserve"> more </w:t>
      </w:r>
      <w:r w:rsidRPr="00DF0BD1">
        <w:rPr>
          <w:highlight w:val="green"/>
          <w:u w:val="single"/>
        </w:rPr>
        <w:t>fascinated</w:t>
      </w:r>
      <w:r w:rsidRPr="00927CA3">
        <w:rPr>
          <w:sz w:val="16"/>
        </w:rPr>
        <w:t xml:space="preserve"> </w:t>
      </w:r>
      <w:r w:rsidRPr="00DF0BD1">
        <w:rPr>
          <w:highlight w:val="green"/>
          <w:u w:val="single"/>
        </w:rPr>
        <w:t>by</w:t>
      </w:r>
      <w:r w:rsidRPr="00927CA3">
        <w:rPr>
          <w:sz w:val="16"/>
        </w:rPr>
        <w:t xml:space="preserve">, </w:t>
      </w:r>
      <w:r w:rsidRPr="00DF0BD1">
        <w:rPr>
          <w:highlight w:val="green"/>
          <w:u w:val="single"/>
        </w:rPr>
        <w:t>devices</w:t>
      </w:r>
      <w:r w:rsidRPr="00927CA3">
        <w:rPr>
          <w:sz w:val="16"/>
        </w:rPr>
        <w:t xml:space="preserve"> </w:t>
      </w:r>
      <w:r w:rsidRPr="00DF0BD1">
        <w:rPr>
          <w:highlight w:val="green"/>
          <w:u w:val="single"/>
        </w:rPr>
        <w:t>that</w:t>
      </w:r>
      <w:r w:rsidRPr="00927CA3">
        <w:rPr>
          <w:sz w:val="16"/>
        </w:rPr>
        <w:t xml:space="preserve"> can </w:t>
      </w:r>
      <w:r w:rsidRPr="00DF0BD1">
        <w:rPr>
          <w:b/>
          <w:bCs/>
          <w:highlight w:val="green"/>
          <w:u w:val="single"/>
        </w:rPr>
        <w:t>kill millions</w:t>
      </w:r>
      <w:r w:rsidRPr="00927CA3">
        <w:rPr>
          <w:sz w:val="16"/>
        </w:rPr>
        <w:t xml:space="preserve"> </w:t>
      </w:r>
      <w:r w:rsidRPr="00DF0BD1">
        <w:rPr>
          <w:u w:val="single"/>
        </w:rPr>
        <w:t>of people</w:t>
      </w:r>
      <w:r w:rsidRPr="00927CA3">
        <w:rPr>
          <w:sz w:val="16"/>
        </w:rPr>
        <w:t xml:space="preserve"> across a distance of several thousands of miles within minutes than he is frightened and depressed by the possibility of such mass destruction. Homo mechanicus still likes sex {25} and drink. But all these pleasures are sought for in the frame of reference of the mechanical and the unalive. He expects that there must be a button which, if pushed, brings happiness, love, pleasure. (Many go to a psychoanalyst under the illusion that he can teach them to find the button.) The homo mechanicus becomes more and more interested in the manipulation of machines, rather than in the participation in and response to life. Hence he becomes indifferent to life, fascinated by the mechanical, and eventually attracted by death and total destruction. This affinity between the love of destruction and the love of the mechanical may well have been expressed for the first time in Marinetti's Futurist Manifesto (1909). "A roaring motor-car, which looks as though running on a shrapnel is more beautiful than the Victory of Samothrace. … We wish to glorify war--the only health-giver of the world-- militarism, patriotism, the destructive arm of the Anarchist, the beautiful Ideas that kill the contempt for woman." Briefly then, </w:t>
      </w:r>
      <w:r w:rsidRPr="00DF0BD1">
        <w:rPr>
          <w:u w:val="single"/>
        </w:rPr>
        <w:t>intellectualization</w:t>
      </w:r>
      <w:r w:rsidRPr="00927CA3">
        <w:rPr>
          <w:sz w:val="16"/>
        </w:rPr>
        <w:t xml:space="preserve">, </w:t>
      </w:r>
      <w:r w:rsidRPr="00DF0BD1">
        <w:rPr>
          <w:u w:val="single"/>
        </w:rPr>
        <w:t>quantification</w:t>
      </w:r>
      <w:r w:rsidRPr="00927CA3">
        <w:rPr>
          <w:sz w:val="16"/>
        </w:rPr>
        <w:t xml:space="preserve">, </w:t>
      </w:r>
      <w:r w:rsidRPr="00DF0BD1">
        <w:rPr>
          <w:u w:val="single"/>
        </w:rPr>
        <w:t>abstractification</w:t>
      </w:r>
      <w:r w:rsidRPr="00927CA3">
        <w:rPr>
          <w:sz w:val="16"/>
        </w:rPr>
        <w:t xml:space="preserve">, </w:t>
      </w:r>
      <w:r w:rsidRPr="00DF0BD1">
        <w:rPr>
          <w:u w:val="single"/>
        </w:rPr>
        <w:t>bureaucratization</w:t>
      </w:r>
      <w:r w:rsidRPr="00927CA3">
        <w:rPr>
          <w:sz w:val="16"/>
        </w:rPr>
        <w:t xml:space="preserve">, </w:t>
      </w:r>
      <w:r w:rsidRPr="00DF0BD1">
        <w:rPr>
          <w:u w:val="single"/>
        </w:rPr>
        <w:t>and reification</w:t>
      </w:r>
      <w:r w:rsidRPr="00927CA3">
        <w:rPr>
          <w:sz w:val="16"/>
        </w:rPr>
        <w:t>--the very characteristics of modern industrial society--</w:t>
      </w:r>
      <w:r w:rsidRPr="00DF0BD1">
        <w:rPr>
          <w:u w:val="single"/>
        </w:rPr>
        <w:t>when</w:t>
      </w:r>
      <w:r w:rsidRPr="00927CA3">
        <w:rPr>
          <w:sz w:val="16"/>
        </w:rPr>
        <w:t xml:space="preserve"> </w:t>
      </w:r>
      <w:r w:rsidRPr="00DF0BD1">
        <w:rPr>
          <w:u w:val="single"/>
        </w:rPr>
        <w:t>applied to people rather</w:t>
      </w:r>
      <w:r w:rsidRPr="00927CA3">
        <w:rPr>
          <w:sz w:val="16"/>
        </w:rPr>
        <w:t xml:space="preserve"> </w:t>
      </w:r>
      <w:r w:rsidRPr="00DF0BD1">
        <w:rPr>
          <w:u w:val="single"/>
        </w:rPr>
        <w:t>than</w:t>
      </w:r>
      <w:r w:rsidRPr="00927CA3">
        <w:rPr>
          <w:sz w:val="16"/>
        </w:rPr>
        <w:t xml:space="preserve"> to </w:t>
      </w:r>
      <w:r w:rsidRPr="00DF0BD1">
        <w:rPr>
          <w:u w:val="single"/>
        </w:rPr>
        <w:t>things</w:t>
      </w:r>
      <w:r w:rsidRPr="00927CA3">
        <w:rPr>
          <w:sz w:val="16"/>
        </w:rPr>
        <w:t xml:space="preserve"> </w:t>
      </w:r>
      <w:r w:rsidRPr="00DF0BD1">
        <w:rPr>
          <w:u w:val="single"/>
        </w:rPr>
        <w:t>are</w:t>
      </w:r>
      <w:r w:rsidRPr="00927CA3">
        <w:rPr>
          <w:sz w:val="16"/>
        </w:rPr>
        <w:t xml:space="preserve"> not the principles of life but those of </w:t>
      </w:r>
      <w:r w:rsidRPr="00DF0BD1">
        <w:rPr>
          <w:u w:val="single"/>
        </w:rPr>
        <w:t>mechanics</w:t>
      </w:r>
      <w:r w:rsidRPr="00927CA3">
        <w:rPr>
          <w:sz w:val="16"/>
        </w:rPr>
        <w:t xml:space="preserve">. </w:t>
      </w:r>
      <w:r w:rsidRPr="00DF0BD1">
        <w:rPr>
          <w:u w:val="single"/>
        </w:rPr>
        <w:t>People living</w:t>
      </w:r>
      <w:r w:rsidRPr="00927CA3">
        <w:rPr>
          <w:sz w:val="16"/>
        </w:rPr>
        <w:t xml:space="preserve"> </w:t>
      </w:r>
      <w:r w:rsidRPr="00DF0BD1">
        <w:rPr>
          <w:u w:val="single"/>
        </w:rPr>
        <w:t>in</w:t>
      </w:r>
      <w:r w:rsidRPr="00927CA3">
        <w:rPr>
          <w:sz w:val="16"/>
        </w:rPr>
        <w:t xml:space="preserve"> </w:t>
      </w:r>
      <w:r w:rsidRPr="00DF0BD1">
        <w:rPr>
          <w:u w:val="single"/>
        </w:rPr>
        <w:t>such</w:t>
      </w:r>
      <w:r w:rsidRPr="00927CA3">
        <w:rPr>
          <w:sz w:val="16"/>
        </w:rPr>
        <w:t xml:space="preserve"> </w:t>
      </w:r>
      <w:r w:rsidRPr="00DF0BD1">
        <w:rPr>
          <w:u w:val="single"/>
        </w:rPr>
        <w:t>a system</w:t>
      </w:r>
      <w:r w:rsidRPr="00927CA3">
        <w:rPr>
          <w:sz w:val="16"/>
        </w:rPr>
        <w:t xml:space="preserve"> must necessarily </w:t>
      </w:r>
      <w:r w:rsidRPr="00DF0BD1">
        <w:rPr>
          <w:u w:val="single"/>
        </w:rPr>
        <w:t>become</w:t>
      </w:r>
      <w:r w:rsidRPr="00927CA3">
        <w:rPr>
          <w:sz w:val="16"/>
        </w:rPr>
        <w:t xml:space="preserve"> </w:t>
      </w:r>
      <w:r w:rsidRPr="00DF0BD1">
        <w:rPr>
          <w:u w:val="single"/>
        </w:rPr>
        <w:t>indifferent</w:t>
      </w:r>
      <w:r w:rsidRPr="00927CA3">
        <w:rPr>
          <w:sz w:val="16"/>
        </w:rPr>
        <w:t xml:space="preserve"> </w:t>
      </w:r>
      <w:r w:rsidRPr="00DF0BD1">
        <w:rPr>
          <w:u w:val="single"/>
        </w:rPr>
        <w:t>to life</w:t>
      </w:r>
      <w:r w:rsidRPr="00927CA3">
        <w:rPr>
          <w:sz w:val="16"/>
        </w:rPr>
        <w:t xml:space="preserve">, </w:t>
      </w:r>
      <w:r w:rsidRPr="00DF0BD1">
        <w:rPr>
          <w:u w:val="single"/>
        </w:rPr>
        <w:t xml:space="preserve">even </w:t>
      </w:r>
      <w:r w:rsidRPr="00DF0BD1">
        <w:rPr>
          <w:b/>
          <w:bCs/>
          <w:u w:val="single"/>
        </w:rPr>
        <w:t>attracted</w:t>
      </w:r>
      <w:r w:rsidRPr="00DF0BD1">
        <w:rPr>
          <w:u w:val="single"/>
        </w:rPr>
        <w:t xml:space="preserve"> to </w:t>
      </w:r>
      <w:r w:rsidRPr="00DF0BD1">
        <w:rPr>
          <w:b/>
          <w:bCs/>
          <w:u w:val="single"/>
        </w:rPr>
        <w:t>death</w:t>
      </w:r>
      <w:r w:rsidRPr="00927CA3">
        <w:rPr>
          <w:sz w:val="16"/>
        </w:rPr>
        <w:t xml:space="preserve">. </w:t>
      </w:r>
      <w:r w:rsidRPr="00DF0BD1">
        <w:rPr>
          <w:u w:val="single"/>
        </w:rPr>
        <w:t>They are not</w:t>
      </w:r>
      <w:r w:rsidRPr="00927CA3">
        <w:rPr>
          <w:sz w:val="16"/>
        </w:rPr>
        <w:t xml:space="preserve"> </w:t>
      </w:r>
      <w:r w:rsidRPr="00DF0BD1">
        <w:rPr>
          <w:u w:val="single"/>
        </w:rPr>
        <w:t>aware</w:t>
      </w:r>
      <w:r w:rsidRPr="00927CA3">
        <w:rPr>
          <w:sz w:val="16"/>
        </w:rPr>
        <w:t xml:space="preserve"> </w:t>
      </w:r>
      <w:r w:rsidRPr="00DF0BD1">
        <w:rPr>
          <w:u w:val="single"/>
        </w:rPr>
        <w:t>of this</w:t>
      </w:r>
      <w:r w:rsidRPr="00927CA3">
        <w:rPr>
          <w:sz w:val="16"/>
        </w:rPr>
        <w:t xml:space="preserve">. </w:t>
      </w:r>
      <w:r w:rsidRPr="00DF0BD1">
        <w:rPr>
          <w:u w:val="single"/>
        </w:rPr>
        <w:t>They take</w:t>
      </w:r>
      <w:r w:rsidRPr="00927CA3">
        <w:rPr>
          <w:sz w:val="16"/>
        </w:rPr>
        <w:t xml:space="preserve"> the </w:t>
      </w:r>
      <w:r w:rsidRPr="00DF0BD1">
        <w:rPr>
          <w:u w:val="single"/>
        </w:rPr>
        <w:t>thrills</w:t>
      </w:r>
      <w:r w:rsidRPr="00927CA3">
        <w:rPr>
          <w:sz w:val="16"/>
        </w:rPr>
        <w:t xml:space="preserve"> </w:t>
      </w:r>
      <w:r w:rsidRPr="00DF0BD1">
        <w:rPr>
          <w:u w:val="single"/>
        </w:rPr>
        <w:t>of</w:t>
      </w:r>
      <w:r w:rsidRPr="00927CA3">
        <w:rPr>
          <w:sz w:val="16"/>
        </w:rPr>
        <w:t xml:space="preserve"> </w:t>
      </w:r>
      <w:r w:rsidRPr="00DF0BD1">
        <w:rPr>
          <w:u w:val="single"/>
        </w:rPr>
        <w:t>excitement</w:t>
      </w:r>
      <w:r w:rsidRPr="00927CA3">
        <w:rPr>
          <w:sz w:val="16"/>
        </w:rPr>
        <w:t xml:space="preserve"> </w:t>
      </w:r>
      <w:r w:rsidRPr="00DF0BD1">
        <w:rPr>
          <w:u w:val="single"/>
        </w:rPr>
        <w:t>for</w:t>
      </w:r>
      <w:r w:rsidRPr="00927CA3">
        <w:rPr>
          <w:sz w:val="16"/>
        </w:rPr>
        <w:t xml:space="preserve"> the </w:t>
      </w:r>
      <w:r w:rsidRPr="00DF0BD1">
        <w:rPr>
          <w:u w:val="single"/>
        </w:rPr>
        <w:t>joys of life</w:t>
      </w:r>
      <w:r w:rsidRPr="00927CA3">
        <w:rPr>
          <w:sz w:val="16"/>
        </w:rPr>
        <w:t xml:space="preserve"> </w:t>
      </w:r>
      <w:r w:rsidRPr="00DF0BD1">
        <w:rPr>
          <w:u w:val="single"/>
        </w:rPr>
        <w:t>and</w:t>
      </w:r>
      <w:r w:rsidRPr="00927CA3">
        <w:rPr>
          <w:sz w:val="16"/>
        </w:rPr>
        <w:t xml:space="preserve"> </w:t>
      </w:r>
      <w:r w:rsidRPr="00DF0BD1">
        <w:rPr>
          <w:u w:val="single"/>
        </w:rPr>
        <w:t>live</w:t>
      </w:r>
      <w:r w:rsidRPr="00927CA3">
        <w:rPr>
          <w:sz w:val="16"/>
        </w:rPr>
        <w:t xml:space="preserve"> </w:t>
      </w:r>
      <w:r w:rsidRPr="00DF0BD1">
        <w:rPr>
          <w:u w:val="single"/>
        </w:rPr>
        <w:t>under</w:t>
      </w:r>
      <w:r w:rsidRPr="00927CA3">
        <w:rPr>
          <w:sz w:val="16"/>
        </w:rPr>
        <w:t xml:space="preserve"> the </w:t>
      </w:r>
      <w:r w:rsidRPr="00DF0BD1">
        <w:rPr>
          <w:u w:val="single"/>
        </w:rPr>
        <w:t>illusion</w:t>
      </w:r>
      <w:r w:rsidRPr="00927CA3">
        <w:rPr>
          <w:sz w:val="16"/>
        </w:rPr>
        <w:t xml:space="preserve"> </w:t>
      </w:r>
      <w:r w:rsidRPr="00DF0BD1">
        <w:rPr>
          <w:u w:val="single"/>
        </w:rPr>
        <w:t>that they are</w:t>
      </w:r>
      <w:r w:rsidRPr="00927CA3">
        <w:rPr>
          <w:sz w:val="16"/>
        </w:rPr>
        <w:t xml:space="preserve"> very much </w:t>
      </w:r>
      <w:r w:rsidRPr="00DF0BD1">
        <w:rPr>
          <w:u w:val="single"/>
        </w:rPr>
        <w:t>alive</w:t>
      </w:r>
      <w:r w:rsidRPr="00927CA3">
        <w:rPr>
          <w:sz w:val="16"/>
        </w:rPr>
        <w:t xml:space="preserve"> </w:t>
      </w:r>
      <w:r w:rsidRPr="00927CA3">
        <w:rPr>
          <w:u w:val="single"/>
        </w:rPr>
        <w:t>when they only have</w:t>
      </w:r>
      <w:r w:rsidRPr="00927CA3">
        <w:rPr>
          <w:sz w:val="16"/>
        </w:rPr>
        <w:t xml:space="preserve"> many </w:t>
      </w:r>
      <w:r w:rsidRPr="00927CA3">
        <w:rPr>
          <w:u w:val="single"/>
        </w:rPr>
        <w:t>things</w:t>
      </w:r>
      <w:r w:rsidRPr="00927CA3">
        <w:rPr>
          <w:sz w:val="16"/>
        </w:rPr>
        <w:t xml:space="preserve"> to own and </w:t>
      </w:r>
      <w:r w:rsidRPr="00927CA3">
        <w:rPr>
          <w:u w:val="single"/>
        </w:rPr>
        <w:t>to use</w:t>
      </w:r>
      <w:r w:rsidRPr="00927CA3">
        <w:rPr>
          <w:sz w:val="16"/>
        </w:rPr>
        <w:t xml:space="preserve">. The </w:t>
      </w:r>
      <w:r w:rsidRPr="00927CA3">
        <w:rPr>
          <w:u w:val="single"/>
        </w:rPr>
        <w:t>lack of protest against</w:t>
      </w:r>
      <w:r w:rsidRPr="00927CA3">
        <w:rPr>
          <w:sz w:val="16"/>
        </w:rPr>
        <w:t xml:space="preserve"> </w:t>
      </w:r>
      <w:r w:rsidRPr="00927CA3">
        <w:rPr>
          <w:u w:val="single"/>
        </w:rPr>
        <w:t>nuclear war</w:t>
      </w:r>
      <w:r w:rsidRPr="00927CA3">
        <w:rPr>
          <w:sz w:val="16"/>
        </w:rPr>
        <w:t xml:space="preserve"> and the discussion of our "atomologists" of the balance sheet of total or half-total destruction </w:t>
      </w:r>
      <w:r w:rsidRPr="00927CA3">
        <w:rPr>
          <w:u w:val="single"/>
        </w:rPr>
        <w:t>show how far we</w:t>
      </w:r>
      <w:r w:rsidRPr="00927CA3">
        <w:rPr>
          <w:sz w:val="16"/>
        </w:rPr>
        <w:t xml:space="preserve"> </w:t>
      </w:r>
      <w:r w:rsidRPr="00927CA3">
        <w:rPr>
          <w:u w:val="single"/>
        </w:rPr>
        <w:t>have</w:t>
      </w:r>
      <w:r w:rsidRPr="00927CA3">
        <w:rPr>
          <w:sz w:val="16"/>
        </w:rPr>
        <w:t xml:space="preserve"> already </w:t>
      </w:r>
      <w:r w:rsidRPr="00927CA3">
        <w:rPr>
          <w:u w:val="single"/>
        </w:rPr>
        <w:t>gone into the</w:t>
      </w:r>
      <w:r w:rsidRPr="00927CA3">
        <w:rPr>
          <w:sz w:val="16"/>
        </w:rPr>
        <w:t xml:space="preserve"> "</w:t>
      </w:r>
      <w:r w:rsidRPr="00927CA3">
        <w:rPr>
          <w:b/>
          <w:bCs/>
          <w:u w:val="single"/>
        </w:rPr>
        <w:t>valley of the shadow of death.</w:t>
      </w:r>
      <w:r w:rsidRPr="00927CA3">
        <w:rPr>
          <w:sz w:val="16"/>
        </w:rPr>
        <w:t xml:space="preserve">"1 To speak of the necrophilous quality of our industrial civilization does not imply that industrial production as such is necessarily contrary to the principles of life. </w:t>
      </w:r>
      <w:r w:rsidRPr="00927CA3">
        <w:rPr>
          <w:u w:val="single"/>
        </w:rPr>
        <w:t>The question is whether</w:t>
      </w:r>
      <w:r w:rsidRPr="00927CA3">
        <w:rPr>
          <w:sz w:val="16"/>
        </w:rPr>
        <w:t xml:space="preserve"> the </w:t>
      </w:r>
      <w:r w:rsidRPr="00927CA3">
        <w:rPr>
          <w:u w:val="single"/>
        </w:rPr>
        <w:t>principles of social organization</w:t>
      </w:r>
      <w:r w:rsidRPr="00927CA3">
        <w:rPr>
          <w:sz w:val="16"/>
        </w:rPr>
        <w:t xml:space="preserve"> </w:t>
      </w:r>
      <w:r w:rsidRPr="00927CA3">
        <w:rPr>
          <w:u w:val="single"/>
        </w:rPr>
        <w:t>and</w:t>
      </w:r>
      <w:r w:rsidRPr="00927CA3">
        <w:rPr>
          <w:sz w:val="16"/>
        </w:rPr>
        <w:t xml:space="preserve"> of </w:t>
      </w:r>
      <w:r w:rsidRPr="00927CA3">
        <w:rPr>
          <w:u w:val="single"/>
        </w:rPr>
        <w:t>life</w:t>
      </w:r>
      <w:r w:rsidRPr="00927CA3">
        <w:rPr>
          <w:sz w:val="16"/>
        </w:rPr>
        <w:t xml:space="preserve"> </w:t>
      </w:r>
      <w:r w:rsidRPr="00927CA3">
        <w:rPr>
          <w:u w:val="single"/>
        </w:rPr>
        <w:t>are</w:t>
      </w:r>
      <w:r w:rsidRPr="00927CA3">
        <w:rPr>
          <w:sz w:val="16"/>
        </w:rPr>
        <w:t xml:space="preserve"> </w:t>
      </w:r>
      <w:r w:rsidRPr="00927CA3">
        <w:rPr>
          <w:u w:val="single"/>
        </w:rPr>
        <w:t xml:space="preserve">subordinated to </w:t>
      </w:r>
      <w:r w:rsidRPr="00927CA3">
        <w:rPr>
          <w:sz w:val="16"/>
        </w:rPr>
        <w:t xml:space="preserve">those of </w:t>
      </w:r>
      <w:r w:rsidRPr="00927CA3">
        <w:rPr>
          <w:u w:val="single"/>
        </w:rPr>
        <w:t>mechanization</w:t>
      </w:r>
      <w:r w:rsidRPr="00927CA3">
        <w:rPr>
          <w:sz w:val="16"/>
        </w:rPr>
        <w:t xml:space="preserve">, </w:t>
      </w:r>
      <w:r w:rsidRPr="00927CA3">
        <w:rPr>
          <w:u w:val="single"/>
        </w:rPr>
        <w:t>or whether</w:t>
      </w:r>
      <w:r w:rsidRPr="00927CA3">
        <w:rPr>
          <w:sz w:val="16"/>
        </w:rPr>
        <w:t xml:space="preserve"> the </w:t>
      </w:r>
      <w:r w:rsidRPr="00927CA3">
        <w:rPr>
          <w:u w:val="single"/>
        </w:rPr>
        <w:t>principles of life</w:t>
      </w:r>
      <w:r w:rsidRPr="00927CA3">
        <w:rPr>
          <w:sz w:val="16"/>
        </w:rPr>
        <w:t xml:space="preserve"> </w:t>
      </w:r>
      <w:r w:rsidRPr="00927CA3">
        <w:rPr>
          <w:u w:val="single"/>
        </w:rPr>
        <w:t>are</w:t>
      </w:r>
      <w:r w:rsidRPr="00927CA3">
        <w:rPr>
          <w:sz w:val="16"/>
        </w:rPr>
        <w:t xml:space="preserve"> the </w:t>
      </w:r>
      <w:r w:rsidRPr="00927CA3">
        <w:rPr>
          <w:u w:val="single"/>
        </w:rPr>
        <w:t>dominant</w:t>
      </w:r>
      <w:r w:rsidRPr="00927CA3">
        <w:rPr>
          <w:sz w:val="16"/>
        </w:rPr>
        <w:t xml:space="preserve"> ones. Obviously, the industrialized world has not found thus far an answer, to the question posed here: How is it possible to create a humanist industrialism as against the bureaucratic mass industrialism that rules our lives today? The danger of nuclear war is so grave that man may arrive at a new barbarism before he has even a chance to find the road to a humanist industrialism. Yet </w:t>
      </w:r>
      <w:r w:rsidRPr="00927CA3">
        <w:rPr>
          <w:u w:val="single"/>
        </w:rPr>
        <w:t>not</w:t>
      </w:r>
      <w:r w:rsidRPr="00927CA3">
        <w:rPr>
          <w:sz w:val="16"/>
        </w:rPr>
        <w:t xml:space="preserve"> </w:t>
      </w:r>
      <w:r w:rsidRPr="00927CA3">
        <w:rPr>
          <w:u w:val="single"/>
        </w:rPr>
        <w:t>all hope is lost</w:t>
      </w:r>
      <w:r w:rsidRPr="00927CA3">
        <w:rPr>
          <w:sz w:val="16"/>
        </w:rPr>
        <w:t xml:space="preserve">; hence we might ask ourselves whether the hypothesis developed here could in any way contribute to finding peaceful solutions. I believe it might be useful in several ways. First of all, an </w:t>
      </w:r>
      <w:r w:rsidRPr="00927CA3">
        <w:rPr>
          <w:highlight w:val="green"/>
          <w:u w:val="single"/>
        </w:rPr>
        <w:t>awareness</w:t>
      </w:r>
      <w:r w:rsidRPr="00927CA3">
        <w:rPr>
          <w:sz w:val="16"/>
        </w:rPr>
        <w:t xml:space="preserve"> </w:t>
      </w:r>
      <w:r w:rsidRPr="00927CA3">
        <w:rPr>
          <w:u w:val="single"/>
        </w:rPr>
        <w:t>of</w:t>
      </w:r>
      <w:r w:rsidRPr="00927CA3">
        <w:rPr>
          <w:sz w:val="16"/>
        </w:rPr>
        <w:t xml:space="preserve"> </w:t>
      </w:r>
      <w:r w:rsidRPr="00927CA3">
        <w:rPr>
          <w:u w:val="single"/>
        </w:rPr>
        <w:t>our</w:t>
      </w:r>
      <w:r w:rsidRPr="00927CA3">
        <w:rPr>
          <w:sz w:val="16"/>
        </w:rPr>
        <w:t xml:space="preserve"> </w:t>
      </w:r>
      <w:r w:rsidRPr="00927CA3">
        <w:rPr>
          <w:u w:val="single"/>
        </w:rPr>
        <w:t>pathological</w:t>
      </w:r>
      <w:r w:rsidRPr="00927CA3">
        <w:rPr>
          <w:sz w:val="16"/>
        </w:rPr>
        <w:t xml:space="preserve"> </w:t>
      </w:r>
      <w:r w:rsidRPr="00927CA3">
        <w:rPr>
          <w:u w:val="single"/>
        </w:rPr>
        <w:t>situation</w:t>
      </w:r>
      <w:r w:rsidRPr="00927CA3">
        <w:rPr>
          <w:sz w:val="16"/>
        </w:rPr>
        <w:t xml:space="preserve">, while not yet a cure, </w:t>
      </w:r>
      <w:r w:rsidRPr="00927CA3">
        <w:rPr>
          <w:u w:val="single"/>
        </w:rPr>
        <w:t>is</w:t>
      </w:r>
      <w:r w:rsidRPr="00927CA3">
        <w:rPr>
          <w:sz w:val="16"/>
        </w:rPr>
        <w:t xml:space="preserve"> nevertheless </w:t>
      </w:r>
      <w:r w:rsidRPr="00927CA3">
        <w:rPr>
          <w:u w:val="single"/>
        </w:rPr>
        <w:t xml:space="preserve">a </w:t>
      </w:r>
      <w:r w:rsidRPr="00927CA3">
        <w:rPr>
          <w:b/>
          <w:bCs/>
          <w:highlight w:val="green"/>
          <w:u w:val="single"/>
        </w:rPr>
        <w:t>first step</w:t>
      </w:r>
      <w:r w:rsidRPr="00927CA3">
        <w:rPr>
          <w:sz w:val="16"/>
        </w:rPr>
        <w:t xml:space="preserve">. </w:t>
      </w:r>
      <w:r w:rsidRPr="00927CA3">
        <w:rPr>
          <w:highlight w:val="green"/>
          <w:u w:val="single"/>
        </w:rPr>
        <w:t>If</w:t>
      </w:r>
      <w:r w:rsidRPr="00927CA3">
        <w:rPr>
          <w:sz w:val="16"/>
        </w:rPr>
        <w:t xml:space="preserve"> more </w:t>
      </w:r>
      <w:r w:rsidRPr="00927CA3">
        <w:rPr>
          <w:highlight w:val="green"/>
          <w:u w:val="single"/>
        </w:rPr>
        <w:t xml:space="preserve">people </w:t>
      </w:r>
      <w:r w:rsidRPr="00927CA3">
        <w:rPr>
          <w:b/>
          <w:bCs/>
          <w:highlight w:val="green"/>
          <w:u w:val="single"/>
        </w:rPr>
        <w:t>became aware</w:t>
      </w:r>
      <w:r w:rsidRPr="00927CA3">
        <w:rPr>
          <w:sz w:val="16"/>
        </w:rPr>
        <w:t xml:space="preserve"> </w:t>
      </w:r>
      <w:r w:rsidRPr="00927CA3">
        <w:rPr>
          <w:u w:val="single"/>
        </w:rPr>
        <w:t>of the difference between</w:t>
      </w:r>
      <w:r w:rsidRPr="00927CA3">
        <w:rPr>
          <w:sz w:val="16"/>
        </w:rPr>
        <w:t xml:space="preserve"> </w:t>
      </w:r>
      <w:r w:rsidRPr="00927CA3">
        <w:rPr>
          <w:u w:val="single"/>
        </w:rPr>
        <w:t>love of</w:t>
      </w:r>
      <w:r w:rsidRPr="00927CA3">
        <w:rPr>
          <w:sz w:val="16"/>
        </w:rPr>
        <w:t xml:space="preserve"> </w:t>
      </w:r>
      <w:r w:rsidRPr="00927CA3">
        <w:rPr>
          <w:u w:val="single"/>
        </w:rPr>
        <w:t>life and</w:t>
      </w:r>
      <w:r w:rsidRPr="00927CA3">
        <w:rPr>
          <w:sz w:val="16"/>
        </w:rPr>
        <w:t xml:space="preserve"> love of </w:t>
      </w:r>
      <w:r w:rsidRPr="00927CA3">
        <w:rPr>
          <w:u w:val="single"/>
        </w:rPr>
        <w:t>death</w:t>
      </w:r>
      <w:r w:rsidRPr="00927CA3">
        <w:rPr>
          <w:sz w:val="16"/>
        </w:rPr>
        <w:t xml:space="preserve">, if </w:t>
      </w:r>
      <w:r w:rsidRPr="00927CA3">
        <w:rPr>
          <w:highlight w:val="green"/>
          <w:u w:val="single"/>
        </w:rPr>
        <w:t>they</w:t>
      </w:r>
      <w:r w:rsidRPr="00927CA3">
        <w:rPr>
          <w:sz w:val="16"/>
        </w:rPr>
        <w:t xml:space="preserve"> </w:t>
      </w:r>
      <w:r w:rsidRPr="00927CA3">
        <w:rPr>
          <w:u w:val="single"/>
        </w:rPr>
        <w:t>became aware</w:t>
      </w:r>
      <w:r w:rsidRPr="00927CA3">
        <w:rPr>
          <w:sz w:val="16"/>
        </w:rPr>
        <w:t xml:space="preserve"> </w:t>
      </w:r>
      <w:r w:rsidRPr="00927CA3">
        <w:rPr>
          <w:u w:val="single"/>
        </w:rPr>
        <w:t>that they</w:t>
      </w:r>
      <w:r w:rsidRPr="00927CA3">
        <w:rPr>
          <w:sz w:val="16"/>
        </w:rPr>
        <w:t xml:space="preserve"> themselves </w:t>
      </w:r>
      <w:r w:rsidRPr="00927CA3">
        <w:rPr>
          <w:u w:val="single"/>
        </w:rPr>
        <w:t>are</w:t>
      </w:r>
      <w:r w:rsidRPr="00927CA3">
        <w:rPr>
          <w:sz w:val="16"/>
        </w:rPr>
        <w:t xml:space="preserve"> already </w:t>
      </w:r>
      <w:r w:rsidRPr="00927CA3">
        <w:rPr>
          <w:u w:val="single"/>
        </w:rPr>
        <w:t>far gone</w:t>
      </w:r>
      <w:r w:rsidRPr="00927CA3">
        <w:rPr>
          <w:sz w:val="16"/>
        </w:rPr>
        <w:t xml:space="preserve"> </w:t>
      </w:r>
      <w:r w:rsidRPr="00927CA3">
        <w:rPr>
          <w:u w:val="single"/>
        </w:rPr>
        <w:t>in</w:t>
      </w:r>
      <w:r w:rsidRPr="00927CA3">
        <w:rPr>
          <w:sz w:val="16"/>
        </w:rPr>
        <w:t xml:space="preserve"> the </w:t>
      </w:r>
      <w:r w:rsidRPr="00927CA3">
        <w:rPr>
          <w:u w:val="single"/>
        </w:rPr>
        <w:t>direction of indifference</w:t>
      </w:r>
      <w:r w:rsidRPr="00927CA3">
        <w:rPr>
          <w:sz w:val="16"/>
        </w:rPr>
        <w:t xml:space="preserve"> </w:t>
      </w:r>
      <w:r w:rsidRPr="00927CA3">
        <w:rPr>
          <w:u w:val="single"/>
        </w:rPr>
        <w:t>or</w:t>
      </w:r>
      <w:r w:rsidRPr="00927CA3">
        <w:rPr>
          <w:sz w:val="16"/>
        </w:rPr>
        <w:t xml:space="preserve"> </w:t>
      </w:r>
      <w:r w:rsidRPr="00927CA3">
        <w:rPr>
          <w:u w:val="single"/>
        </w:rPr>
        <w:t>of</w:t>
      </w:r>
      <w:r w:rsidRPr="00927CA3">
        <w:rPr>
          <w:sz w:val="16"/>
        </w:rPr>
        <w:t xml:space="preserve"> </w:t>
      </w:r>
      <w:r w:rsidRPr="00927CA3">
        <w:rPr>
          <w:u w:val="single"/>
        </w:rPr>
        <w:t>necrophilia</w:t>
      </w:r>
      <w:r w:rsidRPr="00927CA3">
        <w:rPr>
          <w:sz w:val="16"/>
        </w:rPr>
        <w:t xml:space="preserve">, this </w:t>
      </w:r>
      <w:r w:rsidRPr="00927CA3">
        <w:rPr>
          <w:u w:val="single"/>
        </w:rPr>
        <w:t>shock alone</w:t>
      </w:r>
      <w:r w:rsidRPr="00927CA3">
        <w:rPr>
          <w:sz w:val="16"/>
        </w:rPr>
        <w:t xml:space="preserve"> </w:t>
      </w:r>
      <w:r w:rsidRPr="00927CA3">
        <w:rPr>
          <w:highlight w:val="green"/>
          <w:u w:val="single"/>
        </w:rPr>
        <w:t>could produce new</w:t>
      </w:r>
      <w:r w:rsidRPr="00927CA3">
        <w:rPr>
          <w:sz w:val="16"/>
        </w:rPr>
        <w:t xml:space="preserve"> </w:t>
      </w:r>
      <w:r w:rsidRPr="00927CA3">
        <w:rPr>
          <w:u w:val="single"/>
        </w:rPr>
        <w:t xml:space="preserve">and healthy </w:t>
      </w:r>
      <w:r w:rsidRPr="00927CA3">
        <w:rPr>
          <w:highlight w:val="green"/>
          <w:u w:val="single"/>
        </w:rPr>
        <w:t>reactions</w:t>
      </w:r>
      <w:r w:rsidRPr="00927CA3">
        <w:rPr>
          <w:sz w:val="16"/>
        </w:rPr>
        <w:t>.</w:t>
      </w:r>
    </w:p>
    <w:p w14:paraId="7985E123" w14:textId="77777777" w:rsidR="00CE6279" w:rsidRPr="00CE6279" w:rsidRDefault="00CE6279" w:rsidP="00CE6279"/>
    <w:p w14:paraId="772F5AFC" w14:textId="3BA3F015" w:rsidR="00CE6279" w:rsidRDefault="00CE6279" w:rsidP="00CE6279">
      <w:pPr>
        <w:pStyle w:val="Heading2"/>
      </w:pPr>
      <w:r>
        <w:lastRenderedPageBreak/>
        <w:t>Case</w:t>
      </w:r>
    </w:p>
    <w:p w14:paraId="3009EAD9" w14:textId="77777777" w:rsidR="00CE6279" w:rsidRDefault="00CE6279" w:rsidP="00CE6279">
      <w:pPr>
        <w:pStyle w:val="Heading3"/>
      </w:pPr>
      <w:r>
        <w:lastRenderedPageBreak/>
        <w:t>Advantage 1 [Colonialism]</w:t>
      </w:r>
    </w:p>
    <w:p w14:paraId="078357E9" w14:textId="77777777" w:rsidR="00CE6279" w:rsidRDefault="00CE6279" w:rsidP="00CE6279">
      <w:pPr>
        <w:pStyle w:val="Heading4"/>
      </w:pPr>
      <w:r>
        <w:t>No capitalism offense for them–it’ll exist in alternative sectors beyond space–they have to materialize how they uniquely solve all of capitalism to access this impact – the environmental destruction from appropriation is no different than me littering – make them prove a link differential</w:t>
      </w:r>
    </w:p>
    <w:p w14:paraId="3484BDCA" w14:textId="77777777" w:rsidR="009746AA" w:rsidRDefault="009746AA" w:rsidP="009746AA">
      <w:pPr>
        <w:pStyle w:val="Heading4"/>
      </w:pPr>
      <w:r>
        <w:t xml:space="preserve">The 1AC explicitly rejects capitalism in favor of assertions about unsustainability – </w:t>
      </w:r>
    </w:p>
    <w:p w14:paraId="6371C320" w14:textId="77777777" w:rsidR="009746AA" w:rsidRPr="00041C1A" w:rsidRDefault="009746AA" w:rsidP="009746AA">
      <w:pPr>
        <w:pStyle w:val="Heading4"/>
      </w:pPr>
      <w:r>
        <w:t xml:space="preserve">Capitalism is good – three warrants -- </w:t>
      </w:r>
    </w:p>
    <w:p w14:paraId="1E578D2D" w14:textId="77777777" w:rsidR="009746AA" w:rsidRDefault="009746AA" w:rsidP="009746AA">
      <w:pPr>
        <w:pStyle w:val="Heading4"/>
      </w:pPr>
      <w:r>
        <w:t>1---Climate---Growth’s sustainable---</w:t>
      </w:r>
      <w:r w:rsidRPr="00793487">
        <w:rPr>
          <w:u w:val="single"/>
        </w:rPr>
        <w:t>exponential innovation</w:t>
      </w:r>
      <w:r>
        <w:t xml:space="preserve"> and </w:t>
      </w:r>
      <w:r w:rsidRPr="00793487">
        <w:rPr>
          <w:u w:val="single"/>
        </w:rPr>
        <w:t>intangible capital</w:t>
      </w:r>
      <w:r>
        <w:t xml:space="preserve"> solve the environment. </w:t>
      </w:r>
    </w:p>
    <w:p w14:paraId="1FCFB611" w14:textId="77777777" w:rsidR="009746AA" w:rsidRPr="00D52C91" w:rsidRDefault="009746AA" w:rsidP="009746AA">
      <w:pPr>
        <w:rPr>
          <w:rFonts w:asciiTheme="minorHAnsi" w:hAnsiTheme="minorHAnsi" w:cstheme="minorHAnsi"/>
        </w:rPr>
      </w:pPr>
      <w:r w:rsidRPr="00D52C91">
        <w:rPr>
          <w:rStyle w:val="Style13ptBold"/>
          <w:rFonts w:asciiTheme="minorHAnsi" w:hAnsiTheme="minorHAnsi" w:cstheme="minorHAnsi"/>
        </w:rPr>
        <w:t>Zenghelis 21</w:t>
      </w:r>
      <w:r w:rsidRPr="00D52C91">
        <w:rPr>
          <w:rFonts w:asciiTheme="minorHAnsi" w:hAnsiTheme="minorHAnsi" w:cstheme="minorHAnsi"/>
        </w:rPr>
        <w:t xml:space="preserve">, MSc, Senior Visiting Fellow at the London School of Economics. Previously he was Head of Policy at the Grantham Research Institute at the LSE. Before that, he headed the Stern Review Team at the Office of Climate Change, London, and was a lead author on the Stern Review on the Economics of Climate Change. (Dimitri, 3-19-2021, "Sustainability Is Not Only Compatible With Growth, It Requires It – But Only With Targeted Innovation", </w:t>
      </w:r>
      <w:r w:rsidRPr="00D52C91">
        <w:rPr>
          <w:rFonts w:asciiTheme="minorHAnsi" w:hAnsiTheme="minorHAnsi" w:cstheme="minorHAnsi"/>
          <w:i/>
        </w:rPr>
        <w:t>Forbes</w:t>
      </w:r>
      <w:r w:rsidRPr="00D52C91">
        <w:rPr>
          <w:rFonts w:asciiTheme="minorHAnsi" w:hAnsiTheme="minorHAnsi" w:cstheme="minorHAnsi"/>
        </w:rPr>
        <w:t xml:space="preserve">, </w:t>
      </w:r>
      <w:hyperlink r:id="rId7" w:history="1">
        <w:r w:rsidRPr="00D52C91">
          <w:rPr>
            <w:rStyle w:val="Hyperlink"/>
            <w:rFonts w:asciiTheme="minorHAnsi" w:hAnsiTheme="minorHAnsi" w:cstheme="minorHAnsi"/>
          </w:rPr>
          <w:t>https://www.forbes.com/sites/dimitrizenghelis/2021/03/19/can-we-be-green-and-grow/?sh=1d80dc304ce0</w:t>
        </w:r>
      </w:hyperlink>
      <w:r w:rsidRPr="00D52C91">
        <w:rPr>
          <w:rFonts w:asciiTheme="minorHAnsi" w:hAnsiTheme="minorHAnsi" w:cstheme="minorHAnsi"/>
        </w:rPr>
        <w:t>)</w:t>
      </w:r>
    </w:p>
    <w:p w14:paraId="7E885EEC" w14:textId="77777777" w:rsidR="009746AA" w:rsidRDefault="009746AA" w:rsidP="009746AA">
      <w:pPr>
        <w:rPr>
          <w:rStyle w:val="StyleUnderline"/>
          <w:rFonts w:asciiTheme="minorHAnsi" w:hAnsiTheme="minorHAnsi" w:cstheme="minorHAnsi"/>
        </w:rPr>
      </w:pPr>
      <w:r w:rsidRPr="00F31160">
        <w:rPr>
          <w:rStyle w:val="StyleUnderline"/>
          <w:rFonts w:asciiTheme="minorHAnsi" w:hAnsiTheme="minorHAnsi" w:cstheme="minorHAnsi"/>
        </w:rPr>
        <w:t xml:space="preserve">The </w:t>
      </w:r>
      <w:r w:rsidRPr="00DA20D2">
        <w:rPr>
          <w:rStyle w:val="StyleUnderline"/>
          <w:rFonts w:asciiTheme="minorHAnsi" w:hAnsiTheme="minorHAnsi" w:cstheme="minorHAnsi"/>
          <w:highlight w:val="green"/>
        </w:rPr>
        <w:t>notion</w:t>
      </w:r>
      <w:r w:rsidRPr="00D52C91">
        <w:rPr>
          <w:rStyle w:val="StyleUnderline"/>
          <w:rFonts w:asciiTheme="minorHAnsi" w:hAnsiTheme="minorHAnsi" w:cstheme="minorHAnsi"/>
        </w:rPr>
        <w:t xml:space="preserve"> that </w:t>
      </w:r>
      <w:r w:rsidRPr="00DA20D2">
        <w:rPr>
          <w:rStyle w:val="StyleUnderline"/>
          <w:rFonts w:asciiTheme="minorHAnsi" w:hAnsiTheme="minorHAnsi" w:cstheme="minorHAnsi"/>
          <w:highlight w:val="green"/>
        </w:rPr>
        <w:t>‘green’ and growth</w:t>
      </w:r>
      <w:r w:rsidRPr="00D52C91">
        <w:rPr>
          <w:rFonts w:asciiTheme="minorHAnsi" w:hAnsiTheme="minorHAnsi" w:cstheme="minorHAnsi"/>
          <w:sz w:val="16"/>
        </w:rPr>
        <w:t xml:space="preserve"> are </w:t>
      </w:r>
      <w:r w:rsidRPr="00DA20D2">
        <w:rPr>
          <w:rStyle w:val="Emphasis"/>
          <w:rFonts w:asciiTheme="minorHAnsi" w:hAnsiTheme="minorHAnsi" w:cstheme="minorHAnsi"/>
          <w:highlight w:val="green"/>
        </w:rPr>
        <w:t>trade</w:t>
      </w:r>
      <w:r w:rsidRPr="00D52C91">
        <w:rPr>
          <w:rFonts w:asciiTheme="minorHAnsi" w:hAnsiTheme="minorHAnsi" w:cstheme="minorHAnsi"/>
          <w:sz w:val="16"/>
        </w:rPr>
        <w:t xml:space="preserve">d </w:t>
      </w:r>
      <w:r w:rsidRPr="00DA20D2">
        <w:rPr>
          <w:rStyle w:val="Emphasis"/>
          <w:rFonts w:asciiTheme="minorHAnsi" w:hAnsiTheme="minorHAnsi" w:cstheme="minorHAnsi"/>
          <w:highlight w:val="green"/>
        </w:rPr>
        <w:t>off</w:t>
      </w:r>
      <w:r w:rsidRPr="00D52C91">
        <w:rPr>
          <w:rStyle w:val="StyleUnderline"/>
          <w:rFonts w:asciiTheme="minorHAnsi" w:hAnsiTheme="minorHAnsi" w:cstheme="minorHAnsi"/>
        </w:rPr>
        <w:t xml:space="preserve"> is </w:t>
      </w:r>
      <w:r w:rsidRPr="00D52C91">
        <w:rPr>
          <w:rStyle w:val="Emphasis"/>
          <w:rFonts w:asciiTheme="minorHAnsi" w:hAnsiTheme="minorHAnsi" w:cstheme="minorHAnsi"/>
        </w:rPr>
        <w:t>intuitively</w:t>
      </w:r>
      <w:r w:rsidRPr="00D52C91">
        <w:rPr>
          <w:rStyle w:val="StyleUnderline"/>
          <w:rFonts w:asciiTheme="minorHAnsi" w:hAnsiTheme="minorHAnsi" w:cstheme="minorHAnsi"/>
        </w:rPr>
        <w:t xml:space="preserve"> appealing, but it </w:t>
      </w:r>
      <w:r w:rsidRPr="00DA20D2">
        <w:rPr>
          <w:rStyle w:val="Emphasis"/>
          <w:rFonts w:asciiTheme="minorHAnsi" w:hAnsiTheme="minorHAnsi" w:cstheme="minorHAnsi"/>
          <w:highlight w:val="green"/>
        </w:rPr>
        <w:t xml:space="preserve">relies on </w:t>
      </w:r>
      <w:r w:rsidRPr="00F31160">
        <w:rPr>
          <w:rStyle w:val="Emphasis"/>
          <w:rFonts w:asciiTheme="minorHAnsi" w:hAnsiTheme="minorHAnsi" w:cstheme="minorHAnsi"/>
        </w:rPr>
        <w:t xml:space="preserve">the </w:t>
      </w:r>
      <w:r w:rsidRPr="00DA20D2">
        <w:rPr>
          <w:rStyle w:val="Emphasis"/>
          <w:rFonts w:asciiTheme="minorHAnsi" w:hAnsiTheme="minorHAnsi" w:cstheme="minorHAnsi"/>
          <w:highlight w:val="green"/>
        </w:rPr>
        <w:t>assumption</w:t>
      </w:r>
      <w:r w:rsidRPr="00D52C91">
        <w:rPr>
          <w:rStyle w:val="StyleUnderline"/>
          <w:rFonts w:asciiTheme="minorHAnsi" w:hAnsiTheme="minorHAnsi" w:cstheme="minorHAnsi"/>
        </w:rPr>
        <w:t xml:space="preserve"> that </w:t>
      </w:r>
      <w:r w:rsidRPr="00F31160">
        <w:rPr>
          <w:rStyle w:val="Emphasis"/>
          <w:rFonts w:asciiTheme="minorHAnsi" w:hAnsiTheme="minorHAnsi" w:cstheme="minorHAnsi"/>
        </w:rPr>
        <w:t xml:space="preserve">economic </w:t>
      </w:r>
      <w:r w:rsidRPr="00DA20D2">
        <w:rPr>
          <w:rStyle w:val="Emphasis"/>
          <w:rFonts w:asciiTheme="minorHAnsi" w:hAnsiTheme="minorHAnsi" w:cstheme="minorHAnsi"/>
          <w:highlight w:val="green"/>
        </w:rPr>
        <w:t>growth</w:t>
      </w:r>
      <w:r w:rsidRPr="00DA20D2">
        <w:rPr>
          <w:rStyle w:val="StyleUnderline"/>
          <w:rFonts w:asciiTheme="minorHAnsi" w:hAnsiTheme="minorHAnsi" w:cstheme="minorHAnsi"/>
          <w:highlight w:val="green"/>
        </w:rPr>
        <w:t xml:space="preserve"> equates to </w:t>
      </w:r>
      <w:r w:rsidRPr="00F31160">
        <w:rPr>
          <w:rStyle w:val="Emphasis"/>
          <w:rFonts w:asciiTheme="minorHAnsi" w:hAnsiTheme="minorHAnsi" w:cstheme="minorHAnsi"/>
        </w:rPr>
        <w:t xml:space="preserve">growth in </w:t>
      </w:r>
      <w:r w:rsidRPr="00DA20D2">
        <w:rPr>
          <w:rStyle w:val="Emphasis"/>
          <w:rFonts w:asciiTheme="minorHAnsi" w:hAnsiTheme="minorHAnsi" w:cstheme="minorHAnsi"/>
          <w:highlight w:val="green"/>
        </w:rPr>
        <w:t>material use</w:t>
      </w:r>
      <w:r w:rsidRPr="00D52C91">
        <w:rPr>
          <w:rFonts w:asciiTheme="minorHAnsi" w:hAnsiTheme="minorHAnsi" w:cstheme="minorHAnsi"/>
          <w:sz w:val="16"/>
        </w:rPr>
        <w:t xml:space="preserve"> (such as fuels, minerals, ecosystem services and capital equipment) </w:t>
      </w:r>
      <w:r w:rsidRPr="00D52C91">
        <w:rPr>
          <w:rStyle w:val="StyleUnderline"/>
          <w:rFonts w:asciiTheme="minorHAnsi" w:hAnsiTheme="minorHAnsi" w:cstheme="minorHAnsi"/>
        </w:rPr>
        <w:t>and pollution</w:t>
      </w:r>
      <w:r w:rsidRPr="00D52C91">
        <w:rPr>
          <w:rFonts w:asciiTheme="minorHAnsi" w:hAnsiTheme="minorHAnsi" w:cstheme="minorHAnsi"/>
          <w:sz w:val="16"/>
        </w:rPr>
        <w:t xml:space="preserve">. In </w:t>
      </w:r>
      <w:r w:rsidRPr="00C16089">
        <w:rPr>
          <w:rFonts w:asciiTheme="minorHAnsi" w:hAnsiTheme="minorHAnsi" w:cstheme="minorHAnsi"/>
          <w:sz w:val="16"/>
        </w:rPr>
        <w:t xml:space="preserve">fact, </w:t>
      </w:r>
      <w:r w:rsidRPr="00C16089">
        <w:rPr>
          <w:rStyle w:val="Emphasis"/>
          <w:rFonts w:asciiTheme="minorHAnsi" w:hAnsiTheme="minorHAnsi" w:cstheme="minorHAnsi"/>
        </w:rPr>
        <w:t>efficiency</w:t>
      </w:r>
      <w:r w:rsidRPr="00C16089">
        <w:rPr>
          <w:rStyle w:val="StyleUnderline"/>
          <w:rFonts w:asciiTheme="minorHAnsi" w:hAnsiTheme="minorHAnsi" w:cstheme="minorHAnsi"/>
        </w:rPr>
        <w:t xml:space="preserve"> and </w:t>
      </w:r>
      <w:r w:rsidRPr="00C16089">
        <w:rPr>
          <w:rStyle w:val="Emphasis"/>
          <w:rFonts w:asciiTheme="minorHAnsi" w:hAnsiTheme="minorHAnsi" w:cstheme="minorHAnsi"/>
        </w:rPr>
        <w:t>productivity improve</w:t>
      </w:r>
      <w:r w:rsidRPr="00F31160">
        <w:rPr>
          <w:rStyle w:val="Emphasis"/>
          <w:rFonts w:asciiTheme="minorHAnsi" w:hAnsiTheme="minorHAnsi" w:cstheme="minorHAnsi"/>
        </w:rPr>
        <w:t>ments</w:t>
      </w:r>
      <w:r w:rsidRPr="00C16089">
        <w:rPr>
          <w:rStyle w:val="StyleUnderline"/>
          <w:rFonts w:asciiTheme="minorHAnsi" w:hAnsiTheme="minorHAnsi" w:cstheme="minorHAnsi"/>
        </w:rPr>
        <w:t xml:space="preserve"> can allow us to </w:t>
      </w:r>
      <w:r w:rsidRPr="00C16089">
        <w:rPr>
          <w:rStyle w:val="Emphasis"/>
          <w:rFonts w:asciiTheme="minorHAnsi" w:hAnsiTheme="minorHAnsi" w:cstheme="minorHAnsi"/>
        </w:rPr>
        <w:t>get more</w:t>
      </w:r>
      <w:r w:rsidRPr="00C16089">
        <w:rPr>
          <w:rStyle w:val="StyleUnderline"/>
          <w:rFonts w:asciiTheme="minorHAnsi" w:hAnsiTheme="minorHAnsi" w:cstheme="minorHAnsi"/>
        </w:rPr>
        <w:t xml:space="preserve"> out of the resources we have by </w:t>
      </w:r>
      <w:r w:rsidRPr="00C16089">
        <w:rPr>
          <w:rStyle w:val="Emphasis"/>
          <w:rFonts w:asciiTheme="minorHAnsi" w:hAnsiTheme="minorHAnsi" w:cstheme="minorHAnsi"/>
        </w:rPr>
        <w:t>decoupling</w:t>
      </w:r>
      <w:r w:rsidRPr="00D52C91">
        <w:rPr>
          <w:rStyle w:val="Emphasis"/>
          <w:rFonts w:asciiTheme="minorHAnsi" w:hAnsiTheme="minorHAnsi" w:cstheme="minorHAnsi"/>
        </w:rPr>
        <w:t xml:space="preserve"> GDP from materials</w:t>
      </w:r>
      <w:r w:rsidRPr="00D52C91">
        <w:rPr>
          <w:rFonts w:asciiTheme="minorHAnsi" w:hAnsiTheme="minorHAnsi" w:cstheme="minorHAnsi"/>
          <w:sz w:val="16"/>
        </w:rPr>
        <w:t xml:space="preserve">. It is true, the world has never before managed this, but the fact is we have never really tried. Sustainability is in our gift Where a minimal public and private effort has been made to invest in new technologies, for example in renewable energy and electric vehicles, </w:t>
      </w:r>
      <w:r w:rsidRPr="00F31160">
        <w:rPr>
          <w:rStyle w:val="Emphasis"/>
          <w:rFonts w:asciiTheme="minorHAnsi" w:hAnsiTheme="minorHAnsi" w:cstheme="minorHAnsi"/>
        </w:rPr>
        <w:t xml:space="preserve">great </w:t>
      </w:r>
      <w:r w:rsidRPr="00DA20D2">
        <w:rPr>
          <w:rStyle w:val="Emphasis"/>
          <w:rFonts w:asciiTheme="minorHAnsi" w:hAnsiTheme="minorHAnsi" w:cstheme="minorHAnsi"/>
          <w:highlight w:val="green"/>
        </w:rPr>
        <w:t>progress</w:t>
      </w:r>
      <w:r w:rsidRPr="00DA20D2">
        <w:rPr>
          <w:rStyle w:val="StyleUnderline"/>
          <w:rFonts w:asciiTheme="minorHAnsi" w:hAnsiTheme="minorHAnsi" w:cstheme="minorHAnsi"/>
          <w:highlight w:val="green"/>
        </w:rPr>
        <w:t xml:space="preserve"> </w:t>
      </w:r>
      <w:r w:rsidRPr="00F31160">
        <w:rPr>
          <w:rStyle w:val="StyleUnderline"/>
          <w:rFonts w:asciiTheme="minorHAnsi" w:hAnsiTheme="minorHAnsi" w:cstheme="minorHAnsi"/>
        </w:rPr>
        <w:t>has</w:t>
      </w:r>
      <w:r w:rsidRPr="00D52C91">
        <w:rPr>
          <w:rStyle w:val="StyleUnderline"/>
          <w:rFonts w:asciiTheme="minorHAnsi" w:hAnsiTheme="minorHAnsi" w:cstheme="minorHAnsi"/>
        </w:rPr>
        <w:t xml:space="preserve"> been </w:t>
      </w:r>
      <w:r w:rsidRPr="00DA20D2">
        <w:rPr>
          <w:rStyle w:val="StyleUnderline"/>
          <w:rFonts w:asciiTheme="minorHAnsi" w:hAnsiTheme="minorHAnsi" w:cstheme="minorHAnsi"/>
          <w:highlight w:val="green"/>
        </w:rPr>
        <w:t xml:space="preserve">made towards </w:t>
      </w:r>
      <w:r w:rsidRPr="00DA20D2">
        <w:rPr>
          <w:rStyle w:val="Emphasis"/>
          <w:rFonts w:asciiTheme="minorHAnsi" w:hAnsiTheme="minorHAnsi" w:cstheme="minorHAnsi"/>
          <w:highlight w:val="green"/>
        </w:rPr>
        <w:t>decarbonising</w:t>
      </w:r>
      <w:r w:rsidRPr="00D52C91">
        <w:rPr>
          <w:rStyle w:val="StyleUnderline"/>
          <w:rFonts w:asciiTheme="minorHAnsi" w:hAnsiTheme="minorHAnsi" w:cstheme="minorHAnsi"/>
        </w:rPr>
        <w:t xml:space="preserve"> the electricity and transport sectors.</w:t>
      </w:r>
      <w:r w:rsidRPr="00D52C91">
        <w:rPr>
          <w:rFonts w:asciiTheme="minorHAnsi" w:hAnsiTheme="minorHAnsi" w:cstheme="minorHAnsi"/>
          <w:sz w:val="16"/>
        </w:rPr>
        <w:t xml:space="preserve"> This relied heavily on taxpayer funded research and deployment policies to kick start innovation. Moreover, </w:t>
      </w:r>
      <w:r w:rsidRPr="00F31160">
        <w:rPr>
          <w:rStyle w:val="StyleUnderline"/>
          <w:rFonts w:asciiTheme="minorHAnsi" w:hAnsiTheme="minorHAnsi" w:cstheme="minorHAnsi"/>
        </w:rPr>
        <w:t xml:space="preserve">once </w:t>
      </w:r>
      <w:r w:rsidRPr="00F31160">
        <w:rPr>
          <w:rStyle w:val="Emphasis"/>
          <w:rFonts w:asciiTheme="minorHAnsi" w:hAnsiTheme="minorHAnsi" w:cstheme="minorHAnsi"/>
        </w:rPr>
        <w:t>learning</w:t>
      </w:r>
      <w:r w:rsidRPr="00F31160">
        <w:rPr>
          <w:rStyle w:val="StyleUnderline"/>
          <w:rFonts w:asciiTheme="minorHAnsi" w:hAnsiTheme="minorHAnsi" w:cstheme="minorHAnsi"/>
        </w:rPr>
        <w:t xml:space="preserve">, </w:t>
      </w:r>
      <w:r w:rsidRPr="00F31160">
        <w:rPr>
          <w:rStyle w:val="Emphasis"/>
          <w:rFonts w:asciiTheme="minorHAnsi" w:hAnsiTheme="minorHAnsi" w:cstheme="minorHAnsi"/>
        </w:rPr>
        <w:t>experience</w:t>
      </w:r>
      <w:r w:rsidRPr="00F31160">
        <w:rPr>
          <w:rStyle w:val="StyleUnderline"/>
          <w:rFonts w:asciiTheme="minorHAnsi" w:hAnsiTheme="minorHAnsi" w:cstheme="minorHAnsi"/>
        </w:rPr>
        <w:t xml:space="preserve"> and </w:t>
      </w:r>
      <w:r w:rsidRPr="00F31160">
        <w:rPr>
          <w:rStyle w:val="Emphasis"/>
          <w:rFonts w:asciiTheme="minorHAnsi" w:hAnsiTheme="minorHAnsi" w:cstheme="minorHAnsi"/>
        </w:rPr>
        <w:t>economies of scale</w:t>
      </w:r>
      <w:r w:rsidRPr="00F31160">
        <w:rPr>
          <w:rStyle w:val="StyleUnderline"/>
          <w:rFonts w:asciiTheme="minorHAnsi" w:hAnsiTheme="minorHAnsi" w:cstheme="minorHAnsi"/>
        </w:rPr>
        <w:t xml:space="preserve"> in</w:t>
      </w:r>
      <w:r w:rsidRPr="00D52C91">
        <w:rPr>
          <w:rStyle w:val="StyleUnderline"/>
          <w:rFonts w:asciiTheme="minorHAnsi" w:hAnsiTheme="minorHAnsi" w:cstheme="minorHAnsi"/>
        </w:rPr>
        <w:t xml:space="preserve"> production and </w:t>
      </w:r>
      <w:r w:rsidRPr="00F31160">
        <w:rPr>
          <w:rStyle w:val="StyleUnderline"/>
          <w:rFonts w:asciiTheme="minorHAnsi" w:hAnsiTheme="minorHAnsi" w:cstheme="minorHAnsi"/>
        </w:rPr>
        <w:t xml:space="preserve">discovery </w:t>
      </w:r>
      <w:r w:rsidRPr="00F31160">
        <w:rPr>
          <w:rStyle w:val="Emphasis"/>
          <w:rFonts w:asciiTheme="minorHAnsi" w:hAnsiTheme="minorHAnsi" w:cstheme="minorHAnsi"/>
        </w:rPr>
        <w:t>kicked in</w:t>
      </w:r>
      <w:r w:rsidRPr="00F31160">
        <w:rPr>
          <w:rFonts w:asciiTheme="minorHAnsi" w:hAnsiTheme="minorHAnsi" w:cstheme="minorHAnsi"/>
          <w:sz w:val="16"/>
        </w:rPr>
        <w:t xml:space="preserve">, </w:t>
      </w:r>
      <w:r w:rsidRPr="00F31160">
        <w:rPr>
          <w:rStyle w:val="StyleUnderline"/>
          <w:rFonts w:asciiTheme="minorHAnsi" w:hAnsiTheme="minorHAnsi" w:cstheme="minorHAnsi"/>
        </w:rPr>
        <w:t>these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 xml:space="preserve">innovative </w:t>
      </w:r>
      <w:r w:rsidRPr="00DA20D2">
        <w:rPr>
          <w:rStyle w:val="Emphasis"/>
          <w:rFonts w:asciiTheme="minorHAnsi" w:hAnsiTheme="minorHAnsi" w:cstheme="minorHAnsi"/>
          <w:highlight w:val="green"/>
        </w:rPr>
        <w:t>new tech</w:t>
      </w:r>
      <w:r w:rsidRPr="00D52C91">
        <w:rPr>
          <w:rStyle w:val="Emphasis"/>
          <w:rFonts w:asciiTheme="minorHAnsi" w:hAnsiTheme="minorHAnsi" w:cstheme="minorHAnsi"/>
        </w:rPr>
        <w:t>nologies</w:t>
      </w:r>
      <w:r w:rsidRPr="00D52C91">
        <w:rPr>
          <w:rStyle w:val="StyleUnderline"/>
          <w:rFonts w:asciiTheme="minorHAnsi" w:hAnsiTheme="minorHAnsi" w:cstheme="minorHAnsi"/>
        </w:rPr>
        <w:t xml:space="preserve"> </w:t>
      </w:r>
      <w:r w:rsidRPr="00DA20D2">
        <w:rPr>
          <w:rStyle w:val="StyleUnderline"/>
          <w:rFonts w:asciiTheme="minorHAnsi" w:hAnsiTheme="minorHAnsi" w:cstheme="minorHAnsi"/>
          <w:highlight w:val="green"/>
        </w:rPr>
        <w:t>turned out</w:t>
      </w:r>
      <w:r w:rsidRPr="00D52C91">
        <w:rPr>
          <w:rStyle w:val="StyleUnderline"/>
          <w:rFonts w:asciiTheme="minorHAnsi" w:hAnsiTheme="minorHAnsi" w:cstheme="minorHAnsi"/>
        </w:rPr>
        <w:t xml:space="preserve"> to be </w:t>
      </w:r>
      <w:r w:rsidRPr="00DA20D2">
        <w:rPr>
          <w:rStyle w:val="Emphasis"/>
          <w:rFonts w:asciiTheme="minorHAnsi" w:hAnsiTheme="minorHAnsi" w:cstheme="minorHAnsi"/>
          <w:highlight w:val="green"/>
        </w:rPr>
        <w:t>cheaper</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more efficient</w:t>
      </w:r>
      <w:r w:rsidRPr="00D52C91">
        <w:rPr>
          <w:rStyle w:val="StyleUnderline"/>
          <w:rFonts w:asciiTheme="minorHAnsi" w:hAnsiTheme="minorHAnsi" w:cstheme="minorHAnsi"/>
        </w:rPr>
        <w:t xml:space="preserve"> </w:t>
      </w:r>
      <w:r w:rsidRPr="00DA20D2">
        <w:rPr>
          <w:rStyle w:val="StyleUnderline"/>
          <w:rFonts w:asciiTheme="minorHAnsi" w:hAnsiTheme="minorHAnsi" w:cstheme="minorHAnsi"/>
          <w:highlight w:val="green"/>
        </w:rPr>
        <w:t xml:space="preserve">and </w:t>
      </w:r>
      <w:r w:rsidRPr="00F31160">
        <w:rPr>
          <w:rStyle w:val="Emphasis"/>
          <w:rFonts w:asciiTheme="minorHAnsi" w:hAnsiTheme="minorHAnsi" w:cstheme="minorHAnsi"/>
        </w:rPr>
        <w:t xml:space="preserve">more </w:t>
      </w:r>
      <w:r w:rsidRPr="00DA20D2">
        <w:rPr>
          <w:rStyle w:val="Emphasis"/>
          <w:rFonts w:asciiTheme="minorHAnsi" w:hAnsiTheme="minorHAnsi" w:cstheme="minorHAnsi"/>
          <w:highlight w:val="green"/>
        </w:rPr>
        <w:t>productive</w:t>
      </w:r>
      <w:r w:rsidRPr="00D52C91">
        <w:rPr>
          <w:rStyle w:val="StyleUnderline"/>
          <w:rFonts w:asciiTheme="minorHAnsi" w:hAnsiTheme="minorHAnsi" w:cstheme="minorHAnsi"/>
        </w:rPr>
        <w:t xml:space="preserve"> than the incumbents they replaced. </w:t>
      </w:r>
      <w:r w:rsidRPr="00DA20D2">
        <w:rPr>
          <w:rStyle w:val="Emphasis"/>
          <w:rFonts w:asciiTheme="minorHAnsi" w:hAnsiTheme="minorHAnsi" w:cstheme="minorHAnsi"/>
          <w:highlight w:val="green"/>
        </w:rPr>
        <w:t>Exponential growth</w:t>
      </w:r>
      <w:r w:rsidRPr="00DA20D2">
        <w:rPr>
          <w:rStyle w:val="StyleUnderline"/>
          <w:rFonts w:asciiTheme="minorHAnsi" w:hAnsiTheme="minorHAnsi" w:cstheme="minorHAnsi"/>
          <w:highlight w:val="green"/>
        </w:rPr>
        <w:t xml:space="preserve"> is</w:t>
      </w:r>
      <w:r w:rsidRPr="00D52C91">
        <w:rPr>
          <w:rStyle w:val="StyleUnderline"/>
          <w:rFonts w:asciiTheme="minorHAnsi" w:hAnsiTheme="minorHAnsi" w:cstheme="minorHAnsi"/>
        </w:rPr>
        <w:t xml:space="preserve"> not only </w:t>
      </w:r>
      <w:r w:rsidRPr="00DA20D2">
        <w:rPr>
          <w:rStyle w:val="Emphasis"/>
          <w:rFonts w:asciiTheme="minorHAnsi" w:hAnsiTheme="minorHAnsi" w:cstheme="minorHAnsi"/>
          <w:highlight w:val="green"/>
        </w:rPr>
        <w:t>possible</w:t>
      </w:r>
      <w:r w:rsidRPr="00D52C91">
        <w:rPr>
          <w:rFonts w:asciiTheme="minorHAnsi" w:hAnsiTheme="minorHAnsi" w:cstheme="minorHAnsi"/>
          <w:sz w:val="16"/>
        </w:rPr>
        <w:t xml:space="preserve">, </w:t>
      </w:r>
      <w:r w:rsidRPr="00F31160">
        <w:rPr>
          <w:rStyle w:val="StyleUnderline"/>
          <w:rFonts w:asciiTheme="minorHAnsi" w:hAnsiTheme="minorHAnsi" w:cstheme="minorHAnsi"/>
        </w:rPr>
        <w:t xml:space="preserve">it is </w:t>
      </w:r>
      <w:r w:rsidRPr="00F31160">
        <w:rPr>
          <w:rStyle w:val="Emphasis"/>
          <w:rFonts w:asciiTheme="minorHAnsi" w:hAnsiTheme="minorHAnsi" w:cstheme="minorHAnsi"/>
        </w:rPr>
        <w:t>exactly what you’d expect</w:t>
      </w:r>
      <w:r w:rsidRPr="00F31160">
        <w:rPr>
          <w:rStyle w:val="StyleUnderline"/>
          <w:rFonts w:asciiTheme="minorHAnsi" w:hAnsiTheme="minorHAnsi" w:cstheme="minorHAnsi"/>
        </w:rPr>
        <w:t xml:space="preserve"> in a world where you did not increase your resource or greenhouse gas footprint</w:t>
      </w:r>
      <w:r w:rsidRPr="00F31160">
        <w:rPr>
          <w:rFonts w:asciiTheme="minorHAnsi" w:hAnsiTheme="minorHAnsi" w:cstheme="minorHAnsi"/>
          <w:sz w:val="16"/>
        </w:rPr>
        <w:t xml:space="preserve">. You’d learn to use resources smarter and get more out of them. Investing in science, creativity and innovation can accelerate our ability to use fewer resources. In this way, </w:t>
      </w:r>
      <w:r w:rsidRPr="00F31160">
        <w:rPr>
          <w:rStyle w:val="StyleUnderline"/>
          <w:rFonts w:asciiTheme="minorHAnsi" w:hAnsiTheme="minorHAnsi" w:cstheme="minorHAnsi"/>
        </w:rPr>
        <w:t xml:space="preserve">increasing returns to ideas overcome </w:t>
      </w:r>
      <w:r w:rsidRPr="00F31160">
        <w:rPr>
          <w:rStyle w:val="Emphasis"/>
          <w:rFonts w:asciiTheme="minorHAnsi" w:hAnsiTheme="minorHAnsi" w:cstheme="minorHAnsi"/>
        </w:rPr>
        <w:t>diminishing returns</w:t>
      </w:r>
      <w:r w:rsidRPr="00F31160">
        <w:rPr>
          <w:rStyle w:val="StyleUnderline"/>
          <w:rFonts w:asciiTheme="minorHAnsi" w:hAnsiTheme="minorHAnsi" w:cstheme="minorHAnsi"/>
        </w:rPr>
        <w:t xml:space="preserve"> to factors,</w:t>
      </w:r>
      <w:r w:rsidRPr="00F31160">
        <w:rPr>
          <w:rFonts w:asciiTheme="minorHAnsi" w:hAnsiTheme="minorHAnsi" w:cstheme="minorHAnsi"/>
          <w:sz w:val="16"/>
        </w:rPr>
        <w:t xml:space="preserve"> such as labour and physical capital. </w:t>
      </w:r>
      <w:r w:rsidRPr="00F31160">
        <w:rPr>
          <w:rStyle w:val="StyleUnderline"/>
          <w:rFonts w:asciiTheme="minorHAnsi" w:hAnsiTheme="minorHAnsi" w:cstheme="minorHAnsi"/>
        </w:rPr>
        <w:t xml:space="preserve">This then generates </w:t>
      </w:r>
      <w:r w:rsidRPr="00F31160">
        <w:rPr>
          <w:rStyle w:val="Emphasis"/>
          <w:rFonts w:asciiTheme="minorHAnsi" w:hAnsiTheme="minorHAnsi" w:cstheme="minorHAnsi"/>
        </w:rPr>
        <w:t>more resources for further investment</w:t>
      </w:r>
      <w:r w:rsidRPr="00F31160">
        <w:rPr>
          <w:rFonts w:asciiTheme="minorHAnsi" w:hAnsiTheme="minorHAnsi" w:cstheme="minorHAnsi"/>
          <w:sz w:val="16"/>
        </w:rPr>
        <w:t>. Unlike material resources, ideas are weightless. Knowledge begets knowledge and does not deplete when used. Ideas can be weightless</w:t>
      </w:r>
      <w:r w:rsidRPr="00D52C91">
        <w:rPr>
          <w:rFonts w:asciiTheme="minorHAnsi" w:hAnsiTheme="minorHAnsi" w:cstheme="minorHAnsi"/>
          <w:sz w:val="16"/>
        </w:rPr>
        <w:t xml:space="preserve"> as well as priceless The green transition can serve to accelerate this trend provided we steer innovation in a way that enhances prosperity. </w:t>
      </w:r>
      <w:r w:rsidRPr="00D52C91">
        <w:rPr>
          <w:rStyle w:val="StyleUnderline"/>
          <w:rFonts w:asciiTheme="minorHAnsi" w:hAnsiTheme="minorHAnsi" w:cstheme="minorHAnsi"/>
        </w:rPr>
        <w:t xml:space="preserve">The World Bank estimates that </w:t>
      </w:r>
      <w:r w:rsidRPr="00DA20D2">
        <w:rPr>
          <w:rStyle w:val="Emphasis"/>
          <w:rFonts w:asciiTheme="minorHAnsi" w:hAnsiTheme="minorHAnsi" w:cstheme="minorHAnsi"/>
          <w:highlight w:val="green"/>
        </w:rPr>
        <w:t>intangible capital</w:t>
      </w:r>
      <w:r w:rsidRPr="00D52C91">
        <w:rPr>
          <w:rFonts w:asciiTheme="minorHAnsi" w:hAnsiTheme="minorHAnsi" w:cstheme="minorHAnsi"/>
          <w:sz w:val="16"/>
        </w:rPr>
        <w:t>—</w:t>
      </w:r>
      <w:r w:rsidRPr="00DA20D2">
        <w:rPr>
          <w:rStyle w:val="Emphasis"/>
          <w:rFonts w:asciiTheme="minorHAnsi" w:hAnsiTheme="minorHAnsi" w:cstheme="minorHAnsi"/>
          <w:highlight w:val="green"/>
        </w:rPr>
        <w:t>ideas</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processes</w:t>
      </w:r>
      <w:r w:rsidRPr="00D52C91">
        <w:rPr>
          <w:rStyle w:val="StyleUnderline"/>
          <w:rFonts w:asciiTheme="minorHAnsi" w:hAnsiTheme="minorHAnsi" w:cstheme="minorHAnsi"/>
        </w:rPr>
        <w:t xml:space="preserve">, </w:t>
      </w:r>
      <w:r w:rsidRPr="00DA20D2">
        <w:rPr>
          <w:rStyle w:val="Emphasis"/>
          <w:rFonts w:asciiTheme="minorHAnsi" w:hAnsiTheme="minorHAnsi" w:cstheme="minorHAnsi"/>
          <w:highlight w:val="green"/>
        </w:rPr>
        <w:t>software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databases</w:t>
      </w:r>
      <w:r w:rsidRPr="00D52C91">
        <w:rPr>
          <w:rStyle w:val="StyleUnderline"/>
          <w:rFonts w:asciiTheme="minorHAnsi" w:hAnsiTheme="minorHAnsi" w:cstheme="minorHAnsi"/>
        </w:rPr>
        <w:t xml:space="preserve">, new </w:t>
      </w:r>
      <w:r w:rsidRPr="00D52C91">
        <w:rPr>
          <w:rStyle w:val="Emphasis"/>
          <w:rFonts w:asciiTheme="minorHAnsi" w:hAnsiTheme="minorHAnsi" w:cstheme="minorHAnsi"/>
        </w:rPr>
        <w:t>media</w:t>
      </w:r>
      <w:r w:rsidRPr="00D52C91">
        <w:rPr>
          <w:rStyle w:val="StyleUnderline"/>
          <w:rFonts w:asciiTheme="minorHAnsi" w:hAnsiTheme="minorHAnsi" w:cstheme="minorHAnsi"/>
        </w:rPr>
        <w:t xml:space="preserve"> libraries</w:t>
      </w:r>
      <w:r w:rsidRPr="00D52C91">
        <w:rPr>
          <w:rFonts w:asciiTheme="minorHAnsi" w:hAnsiTheme="minorHAnsi" w:cstheme="minorHAnsi"/>
          <w:sz w:val="16"/>
        </w:rPr>
        <w:t xml:space="preserve">, creative copy-write </w:t>
      </w:r>
      <w:r w:rsidRPr="00DA20D2">
        <w:rPr>
          <w:rStyle w:val="StyleUnderline"/>
          <w:rFonts w:asciiTheme="minorHAnsi" w:hAnsiTheme="minorHAnsi" w:cstheme="minorHAnsi"/>
          <w:highlight w:val="green"/>
        </w:rPr>
        <w:t xml:space="preserve">and </w:t>
      </w:r>
      <w:r w:rsidRPr="00DA20D2">
        <w:rPr>
          <w:rStyle w:val="Emphasis"/>
          <w:rFonts w:asciiTheme="minorHAnsi" w:hAnsiTheme="minorHAnsi" w:cstheme="minorHAnsi"/>
          <w:highlight w:val="green"/>
        </w:rPr>
        <w:t>online services</w:t>
      </w:r>
      <w:r w:rsidRPr="00D52C91">
        <w:rPr>
          <w:rFonts w:asciiTheme="minorHAnsi" w:hAnsiTheme="minorHAnsi" w:cstheme="minorHAnsi"/>
          <w:sz w:val="16"/>
        </w:rPr>
        <w:t>—</w:t>
      </w:r>
      <w:r w:rsidRPr="00D52C91">
        <w:rPr>
          <w:rStyle w:val="StyleUnderline"/>
          <w:rFonts w:asciiTheme="minorHAnsi" w:hAnsiTheme="minorHAnsi" w:cstheme="minorHAnsi"/>
        </w:rPr>
        <w:t xml:space="preserve">now </w:t>
      </w:r>
      <w:r w:rsidRPr="00DA20D2">
        <w:rPr>
          <w:rStyle w:val="StyleUnderline"/>
          <w:rFonts w:asciiTheme="minorHAnsi" w:hAnsiTheme="minorHAnsi" w:cstheme="minorHAnsi"/>
          <w:highlight w:val="green"/>
        </w:rPr>
        <w:t>makes up</w:t>
      </w:r>
      <w:r w:rsidRPr="00D52C91">
        <w:rPr>
          <w:rStyle w:val="StyleUnderline"/>
          <w:rFonts w:asciiTheme="minorHAnsi" w:hAnsiTheme="minorHAnsi" w:cstheme="minorHAnsi"/>
        </w:rPr>
        <w:t xml:space="preserve"> between </w:t>
      </w:r>
      <w:r w:rsidRPr="00D52C91">
        <w:rPr>
          <w:rStyle w:val="Emphasis"/>
          <w:rFonts w:asciiTheme="minorHAnsi" w:hAnsiTheme="minorHAnsi" w:cstheme="minorHAnsi"/>
        </w:rPr>
        <w:t xml:space="preserve">60% and </w:t>
      </w:r>
      <w:r w:rsidRPr="00DA20D2">
        <w:rPr>
          <w:rStyle w:val="Emphasis"/>
          <w:rFonts w:asciiTheme="minorHAnsi" w:hAnsiTheme="minorHAnsi" w:cstheme="minorHAnsi"/>
          <w:highlight w:val="green"/>
        </w:rPr>
        <w:t>80% of</w:t>
      </w:r>
      <w:r w:rsidRPr="00D52C91">
        <w:rPr>
          <w:rStyle w:val="Emphasis"/>
          <w:rFonts w:asciiTheme="minorHAnsi" w:hAnsiTheme="minorHAnsi" w:cstheme="minorHAnsi"/>
        </w:rPr>
        <w:t xml:space="preserve"> total </w:t>
      </w:r>
      <w:r w:rsidRPr="00F31160">
        <w:rPr>
          <w:rStyle w:val="Emphasis"/>
          <w:rFonts w:asciiTheme="minorHAnsi" w:hAnsiTheme="minorHAnsi" w:cstheme="minorHAnsi"/>
        </w:rPr>
        <w:t>wealth</w:t>
      </w:r>
      <w:r w:rsidRPr="00F31160">
        <w:rPr>
          <w:rStyle w:val="StyleUnderline"/>
          <w:rFonts w:asciiTheme="minorHAnsi" w:hAnsiTheme="minorHAnsi" w:cstheme="minorHAnsi"/>
        </w:rPr>
        <w:t xml:space="preserve"> in most developed countries.</w:t>
      </w:r>
    </w:p>
    <w:p w14:paraId="50AE7F24" w14:textId="77777777" w:rsidR="009746AA" w:rsidRPr="00C74B5F" w:rsidRDefault="009746AA" w:rsidP="009746AA">
      <w:pPr>
        <w:pStyle w:val="Heading4"/>
        <w:rPr>
          <w:rFonts w:asciiTheme="minorHAnsi" w:hAnsiTheme="minorHAnsi" w:cstheme="minorHAnsi"/>
        </w:rPr>
      </w:pPr>
      <w:r>
        <w:t>2---</w:t>
      </w:r>
      <w:r>
        <w:rPr>
          <w:u w:val="single"/>
        </w:rPr>
        <w:t>Space Col</w:t>
      </w:r>
      <w:r>
        <w:t xml:space="preserve">---Cap creates the </w:t>
      </w:r>
      <w:r>
        <w:rPr>
          <w:u w:val="single"/>
        </w:rPr>
        <w:t>innovation</w:t>
      </w:r>
      <w:r>
        <w:t xml:space="preserve"> to get off the </w:t>
      </w:r>
      <w:r>
        <w:rPr>
          <w:u w:val="single"/>
        </w:rPr>
        <w:t>rock</w:t>
      </w:r>
    </w:p>
    <w:p w14:paraId="51506836" w14:textId="77777777" w:rsidR="009746AA" w:rsidRPr="00D52C91" w:rsidRDefault="009746AA" w:rsidP="009746AA">
      <w:pPr>
        <w:rPr>
          <w:rFonts w:asciiTheme="minorHAnsi" w:hAnsiTheme="minorHAnsi" w:cstheme="minorHAnsi"/>
        </w:rPr>
      </w:pPr>
      <w:r w:rsidRPr="00D52C91">
        <w:rPr>
          <w:rStyle w:val="Style13ptBold"/>
          <w:rFonts w:asciiTheme="minorHAnsi" w:hAnsiTheme="minorHAnsi" w:cstheme="minorHAnsi"/>
        </w:rPr>
        <w:t>Thiessen ‘20</w:t>
      </w:r>
      <w:r w:rsidRPr="00D52C91">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14BABB2F" w14:textId="77777777" w:rsidR="009746AA" w:rsidRDefault="009746AA" w:rsidP="009746AA">
      <w:pPr>
        <w:rPr>
          <w:rStyle w:val="StyleUnderline"/>
          <w:rFonts w:asciiTheme="minorHAnsi" w:hAnsiTheme="minorHAnsi" w:cstheme="minorHAnsi"/>
        </w:rPr>
      </w:pPr>
      <w:r w:rsidRPr="00D52C91">
        <w:rPr>
          <w:rStyle w:val="StyleUnderline"/>
          <w:rFonts w:asciiTheme="minorHAnsi" w:hAnsiTheme="minorHAnsi" w:cstheme="minorHAnsi"/>
        </w:rPr>
        <w:lastRenderedPageBreak/>
        <w:t>It was one small step for man, one giant leap for capitalism.</w:t>
      </w:r>
      <w:r w:rsidRPr="00D52C91">
        <w:rPr>
          <w:rFonts w:asciiTheme="minorHAnsi" w:hAnsiTheme="minorHAnsi" w:cstheme="minorHAnsi"/>
          <w:sz w:val="16"/>
        </w:rPr>
        <w:t xml:space="preserve"> Only three countries have ever launched human beings into orbit. This past weekend, </w:t>
      </w:r>
      <w:r w:rsidRPr="00D52C91">
        <w:rPr>
          <w:rStyle w:val="Emphasis"/>
          <w:rFonts w:asciiTheme="minorHAnsi" w:hAnsiTheme="minorHAnsi" w:cstheme="minorHAnsi"/>
        </w:rPr>
        <w:t>SpaceX became the first private company ever to do so</w:t>
      </w:r>
      <w:r w:rsidRPr="00D52C91">
        <w:rPr>
          <w:rFonts w:asciiTheme="minorHAnsi" w:hAnsiTheme="minorHAnsi" w:cstheme="minorHAnsi"/>
          <w:sz w:val="16"/>
        </w:rPr>
        <w:t xml:space="preserve">, when it sent its Crew Dragon capsule into space aboard its Falcon 9 rocket and docked with the International Space Station. </w:t>
      </w:r>
      <w:r w:rsidRPr="00D52C91">
        <w:rPr>
          <w:rStyle w:val="StyleUnderline"/>
          <w:rFonts w:asciiTheme="minorHAnsi" w:hAnsiTheme="minorHAnsi" w:cstheme="minorHAnsi"/>
        </w:rPr>
        <w:t>This was accomplished by a company Elon Musk started in 2002 in a California strip mall warehouse with just a dozen employees and a mariachi band</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At a time when our nation is debating the merits of socialism, </w:t>
      </w:r>
      <w:r w:rsidRPr="00DA20D2">
        <w:rPr>
          <w:rStyle w:val="Emphasis"/>
          <w:rFonts w:asciiTheme="minorHAnsi" w:hAnsiTheme="minorHAnsi" w:cstheme="minorHAnsi"/>
          <w:highlight w:val="green"/>
        </w:rPr>
        <w:t>SpaceX</w:t>
      </w:r>
      <w:r w:rsidRPr="00D52C91">
        <w:rPr>
          <w:rStyle w:val="Emphasis"/>
          <w:rFonts w:asciiTheme="minorHAnsi" w:hAnsiTheme="minorHAnsi" w:cstheme="minorHAnsi"/>
        </w:rPr>
        <w:t xml:space="preserve"> has </w:t>
      </w:r>
      <w:r w:rsidRPr="00DA20D2">
        <w:rPr>
          <w:rStyle w:val="Emphasis"/>
          <w:rFonts w:asciiTheme="minorHAnsi" w:hAnsiTheme="minorHAnsi" w:cstheme="minorHAnsi"/>
          <w:highlight w:val="green"/>
        </w:rPr>
        <w:t>given</w:t>
      </w:r>
      <w:r w:rsidRPr="00D52C91">
        <w:rPr>
          <w:rStyle w:val="Emphasis"/>
          <w:rFonts w:asciiTheme="minorHAnsi" w:hAnsiTheme="minorHAnsi" w:cstheme="minorHAnsi"/>
        </w:rPr>
        <w:t xml:space="preserve"> us an incredible </w:t>
      </w:r>
      <w:r w:rsidRPr="00DA20D2">
        <w:rPr>
          <w:rStyle w:val="Emphasis"/>
          <w:rFonts w:asciiTheme="minorHAnsi" w:hAnsiTheme="minorHAnsi" w:cstheme="minorHAnsi"/>
          <w:highlight w:val="green"/>
        </w:rPr>
        <w:t>testament to the power of American free enterprise</w:t>
      </w:r>
      <w:r w:rsidRPr="00D52C91">
        <w:rPr>
          <w:rStyle w:val="Emphasis"/>
          <w:rFonts w:asciiTheme="minorHAnsi" w:hAnsiTheme="minorHAnsi" w:cstheme="minorHAnsi"/>
        </w:rPr>
        <w:t>.</w:t>
      </w:r>
      <w:r w:rsidRPr="00D52C91">
        <w:rPr>
          <w:rFonts w:asciiTheme="minorHAnsi" w:hAnsiTheme="minorHAnsi" w:cstheme="minorHAnsi"/>
          <w:sz w:val="16"/>
        </w:rPr>
        <w:t xml:space="preserve"> While the left is advocating unprecedented government intervention in almost every sector of the U.S. economy, from health care to energy, today </w:t>
      </w:r>
      <w:r w:rsidRPr="00D52C91">
        <w:rPr>
          <w:rStyle w:val="StyleUnderline"/>
          <w:rFonts w:asciiTheme="minorHAnsi" w:hAnsiTheme="minorHAnsi" w:cstheme="minorHAnsi"/>
        </w:rPr>
        <w:t>Americans are celebrating the successful privatization of space travel.</w:t>
      </w:r>
      <w:r w:rsidRPr="00D52C91">
        <w:rPr>
          <w:rFonts w:asciiTheme="minorHAnsi" w:hAnsiTheme="minorHAnsi" w:cstheme="minorHAnsi"/>
          <w:sz w:val="16"/>
        </w:rPr>
        <w:t xml:space="preserve"> If you want to see the difference between what government and private enterprise can do, consider: </w:t>
      </w:r>
      <w:r w:rsidRPr="00D52C91">
        <w:rPr>
          <w:rStyle w:val="Emphasis"/>
          <w:rFonts w:asciiTheme="minorHAnsi" w:hAnsiTheme="minorHAnsi" w:cstheme="minorHAnsi"/>
        </w:rPr>
        <w:t xml:space="preserve">It </w:t>
      </w:r>
      <w:r w:rsidRPr="00DA20D2">
        <w:rPr>
          <w:rStyle w:val="Emphasis"/>
          <w:rFonts w:asciiTheme="minorHAnsi" w:hAnsiTheme="minorHAnsi" w:cstheme="minorHAnsi"/>
          <w:highlight w:val="green"/>
        </w:rPr>
        <w:t xml:space="preserve">took </w:t>
      </w:r>
      <w:r w:rsidRPr="00F31160">
        <w:rPr>
          <w:rStyle w:val="Emphasis"/>
          <w:rFonts w:asciiTheme="minorHAnsi" w:hAnsiTheme="minorHAnsi" w:cstheme="minorHAnsi"/>
        </w:rPr>
        <w:t xml:space="preserve">a </w:t>
      </w:r>
      <w:r w:rsidRPr="00DA20D2">
        <w:rPr>
          <w:rStyle w:val="Emphasis"/>
          <w:rFonts w:asciiTheme="minorHAnsi" w:hAnsiTheme="minorHAnsi" w:cstheme="minorHAnsi"/>
          <w:highlight w:val="green"/>
        </w:rPr>
        <w:t xml:space="preserve">private company to give us </w:t>
      </w:r>
      <w:r w:rsidRPr="00F31160">
        <w:rPr>
          <w:rStyle w:val="Emphasis"/>
          <w:rFonts w:asciiTheme="minorHAnsi" w:hAnsiTheme="minorHAnsi" w:cstheme="minorHAnsi"/>
        </w:rPr>
        <w:t xml:space="preserve">the </w:t>
      </w:r>
      <w:r w:rsidRPr="00DA20D2">
        <w:rPr>
          <w:rStyle w:val="Emphasis"/>
          <w:rFonts w:asciiTheme="minorHAnsi" w:hAnsiTheme="minorHAnsi" w:cstheme="minorHAnsi"/>
          <w:highlight w:val="green"/>
        </w:rPr>
        <w:t>first</w:t>
      </w:r>
      <w:r w:rsidRPr="00D52C91">
        <w:rPr>
          <w:rStyle w:val="Emphasis"/>
          <w:rFonts w:asciiTheme="minorHAnsi" w:hAnsiTheme="minorHAnsi" w:cstheme="minorHAnsi"/>
        </w:rPr>
        <w:t xml:space="preserve"> </w:t>
      </w:r>
      <w:r w:rsidRPr="00DA20D2">
        <w:rPr>
          <w:rStyle w:val="Emphasis"/>
          <w:rFonts w:asciiTheme="minorHAnsi" w:hAnsiTheme="minorHAnsi" w:cstheme="minorHAnsi"/>
          <w:highlight w:val="green"/>
        </w:rPr>
        <w:t>space vehicle</w:t>
      </w:r>
      <w:r w:rsidRPr="00D52C91">
        <w:rPr>
          <w:rStyle w:val="Emphasis"/>
          <w:rFonts w:asciiTheme="minorHAnsi" w:hAnsiTheme="minorHAnsi" w:cstheme="min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D52C91">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D52C91">
        <w:rPr>
          <w:rStyle w:val="StyleUnderline"/>
          <w:rFonts w:asciiTheme="minorHAnsi" w:hAnsiTheme="minorHAnsi" w:cstheme="minorHAnsi"/>
        </w:rPr>
        <w:t xml:space="preserve">The </w:t>
      </w:r>
      <w:r w:rsidRPr="00DA20D2">
        <w:rPr>
          <w:rStyle w:val="StyleUnderline"/>
          <w:rFonts w:asciiTheme="minorHAnsi" w:hAnsiTheme="minorHAnsi" w:cstheme="minorHAnsi"/>
          <w:highlight w:val="green"/>
        </w:rPr>
        <w:t xml:space="preserve">cost </w:t>
      </w:r>
      <w:r w:rsidRPr="00F31160">
        <w:rPr>
          <w:rStyle w:val="StyleUnderline"/>
          <w:rFonts w:asciiTheme="minorHAnsi" w:hAnsiTheme="minorHAnsi" w:cstheme="minorHAnsi"/>
        </w:rPr>
        <w:t xml:space="preserve">to NASA </w:t>
      </w:r>
      <w:r w:rsidRPr="00DA20D2">
        <w:rPr>
          <w:rStyle w:val="StyleUnderline"/>
          <w:rFonts w:asciiTheme="minorHAnsi" w:hAnsiTheme="minorHAnsi" w:cstheme="minorHAnsi"/>
          <w:highlight w:val="green"/>
        </w:rPr>
        <w:t xml:space="preserve">for launching a </w:t>
      </w:r>
      <w:r w:rsidRPr="00F31160">
        <w:rPr>
          <w:rStyle w:val="StyleUnderline"/>
          <w:rFonts w:asciiTheme="minorHAnsi" w:hAnsiTheme="minorHAnsi" w:cstheme="minorHAnsi"/>
        </w:rPr>
        <w:t>man into space on the space shuttle</w:t>
      </w:r>
      <w:r w:rsidRPr="00D52C91">
        <w:rPr>
          <w:rStyle w:val="StyleUnderline"/>
          <w:rFonts w:asciiTheme="minorHAnsi" w:hAnsiTheme="minorHAnsi" w:cstheme="minorHAnsi"/>
        </w:rPr>
        <w:t xml:space="preserve"> orbiter </w:t>
      </w:r>
      <w:r w:rsidRPr="00DA20D2">
        <w:rPr>
          <w:rStyle w:val="StyleUnderline"/>
          <w:rFonts w:asciiTheme="minorHAnsi" w:hAnsiTheme="minorHAnsi" w:cstheme="minorHAnsi"/>
          <w:highlight w:val="green"/>
        </w:rPr>
        <w:t>was $170 million</w:t>
      </w:r>
      <w:r w:rsidRPr="00D52C91">
        <w:rPr>
          <w:rStyle w:val="StyleUnderline"/>
          <w:rFonts w:asciiTheme="minorHAnsi" w:hAnsiTheme="minorHAnsi" w:cstheme="minorHAnsi"/>
        </w:rPr>
        <w:t xml:space="preserve"> per seat, compared with just $60 million to $67 million on the Dragon capsule.</w:t>
      </w:r>
      <w:r w:rsidRPr="00D52C91">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DA20D2">
        <w:rPr>
          <w:rStyle w:val="StyleUnderline"/>
          <w:rFonts w:asciiTheme="minorHAnsi" w:hAnsiTheme="minorHAnsi" w:cstheme="minorHAnsi"/>
          <w:highlight w:val="green"/>
        </w:rPr>
        <w:t>SpaceX did it in six years</w:t>
      </w:r>
      <w:r w:rsidRPr="00D52C91">
        <w:rPr>
          <w:rStyle w:val="StyleUnderline"/>
          <w:rFonts w:asciiTheme="minorHAnsi" w:hAnsiTheme="minorHAnsi" w:cstheme="minorHAnsi"/>
        </w:rPr>
        <w:t xml:space="preserve"> — </w:t>
      </w:r>
      <w:r w:rsidRPr="00F31160">
        <w:rPr>
          <w:rStyle w:val="StyleUnderline"/>
          <w:rFonts w:asciiTheme="minorHAnsi" w:hAnsiTheme="minorHAnsi" w:cstheme="minorHAnsi"/>
        </w:rPr>
        <w:t>far faster than the time it took to develop the space shuttle</w:t>
      </w:r>
      <w:r w:rsidRPr="00F31160">
        <w:rPr>
          <w:rFonts w:asciiTheme="minorHAnsi" w:hAnsiTheme="minorHAnsi" w:cstheme="minorHAnsi"/>
          <w:sz w:val="16"/>
        </w:rPr>
        <w:t xml:space="preserve">. </w:t>
      </w:r>
      <w:r w:rsidRPr="00F31160">
        <w:rPr>
          <w:rStyle w:val="StyleUnderline"/>
          <w:rFonts w:asciiTheme="minorHAnsi" w:hAnsiTheme="minorHAnsi" w:cstheme="minorHAnsi"/>
        </w:rPr>
        <w:t xml:space="preserve">The private sector does it better, cheaper, faster and more efficiently than government. Why? </w:t>
      </w:r>
      <w:r w:rsidRPr="00F31160">
        <w:rPr>
          <w:rStyle w:val="Emphasis"/>
          <w:rFonts w:asciiTheme="minorHAnsi" w:hAnsiTheme="minorHAnsi" w:cstheme="minorHAnsi"/>
        </w:rPr>
        <w:t xml:space="preserve">Competition. </w:t>
      </w:r>
      <w:r w:rsidRPr="00F31160">
        <w:rPr>
          <w:rFonts w:asciiTheme="minorHAnsi" w:hAnsiTheme="minorHAnsi" w:cstheme="minorHAnsi"/>
          <w:sz w:val="16"/>
        </w:rPr>
        <w:t>Today, SpaceX has to compete with a constellation of private companies — including legacy aerospace</w:t>
      </w:r>
      <w:r w:rsidRPr="00D52C91">
        <w:rPr>
          <w:rFonts w:asciiTheme="minorHAnsi" w:hAnsiTheme="minorHAnsi" w:cstheme="minorHAnsi"/>
          <w:sz w:val="16"/>
        </w:rPr>
        <w:t xml:space="preserv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D52C91">
        <w:rPr>
          <w:rStyle w:val="StyleUnderline"/>
          <w:rFonts w:asciiTheme="minorHAnsi" w:hAnsiTheme="minorHAnsi" w:cstheme="minorHAnsi"/>
        </w:rPr>
        <w:t>In the race to put the first privately launched man into orbit, upstart SpaceX had to beat aerospace behemoth Boeing and its Starliner capsule to the punch</w:t>
      </w:r>
      <w:r w:rsidRPr="00D52C91">
        <w:rPr>
          <w:rFonts w:asciiTheme="minorHAnsi" w:hAnsiTheme="minorHAnsi" w:cstheme="minorHAnsi"/>
          <w:sz w:val="16"/>
        </w:rPr>
        <w:t xml:space="preserve">. It did so — for more than $1 billion less than its competitor. </w:t>
      </w:r>
      <w:r w:rsidRPr="00D52C91">
        <w:rPr>
          <w:rStyle w:val="Emphasis"/>
          <w:rFonts w:asciiTheme="minorHAnsi" w:hAnsiTheme="minorHAnsi" w:cstheme="minorHAnsi"/>
        </w:rPr>
        <w:t xml:space="preserve">That </w:t>
      </w:r>
      <w:r w:rsidRPr="00DA20D2">
        <w:rPr>
          <w:rStyle w:val="Emphasis"/>
          <w:rFonts w:asciiTheme="minorHAnsi" w:hAnsiTheme="minorHAnsi" w:cstheme="minorHAnsi"/>
          <w:highlight w:val="green"/>
        </w:rPr>
        <w:t>spirit of competition</w:t>
      </w:r>
      <w:r w:rsidRPr="00D52C91">
        <w:rPr>
          <w:rStyle w:val="Emphasis"/>
          <w:rFonts w:asciiTheme="minorHAnsi" w:hAnsiTheme="minorHAnsi" w:cstheme="minorHAnsi"/>
        </w:rPr>
        <w:t xml:space="preserve"> and innovation will </w:t>
      </w:r>
      <w:r w:rsidRPr="00DA20D2">
        <w:rPr>
          <w:rStyle w:val="Emphasis"/>
          <w:rFonts w:asciiTheme="minorHAnsi" w:hAnsiTheme="minorHAnsi" w:cstheme="minorHAnsi"/>
          <w:highlight w:val="green"/>
        </w:rPr>
        <w:t>revolutionize</w:t>
      </w:r>
      <w:r w:rsidRPr="00D52C91">
        <w:rPr>
          <w:rStyle w:val="Emphasis"/>
          <w:rFonts w:asciiTheme="minorHAnsi" w:hAnsiTheme="minorHAnsi" w:cstheme="minorHAnsi"/>
        </w:rPr>
        <w:t xml:space="preserve"> space </w:t>
      </w:r>
      <w:r w:rsidRPr="00DA20D2">
        <w:rPr>
          <w:rStyle w:val="Emphasis"/>
          <w:rFonts w:asciiTheme="minorHAnsi" w:hAnsiTheme="minorHAnsi" w:cstheme="minorHAnsi"/>
          <w:highlight w:val="green"/>
        </w:rPr>
        <w:t>travel</w:t>
      </w:r>
      <w:r w:rsidRPr="00D52C91">
        <w:rPr>
          <w:rStyle w:val="Emphasis"/>
          <w:rFonts w:asciiTheme="minorHAnsi" w:hAnsiTheme="minorHAnsi" w:cstheme="minorHAnsi"/>
        </w:rPr>
        <w:t xml:space="preserve"> in the years ahead</w:t>
      </w:r>
      <w:r w:rsidRPr="00D52C91">
        <w:rPr>
          <w:rFonts w:asciiTheme="minorHAnsi" w:hAnsiTheme="minorHAnsi" w:cstheme="minorHAnsi"/>
          <w:sz w:val="16"/>
        </w:rPr>
        <w:t xml:space="preserve">. Indeed, Musk has his sights set far beyond Earth orbit. </w:t>
      </w:r>
      <w:r w:rsidRPr="00D52C91">
        <w:rPr>
          <w:rStyle w:val="StyleUnderline"/>
          <w:rFonts w:asciiTheme="minorHAnsi" w:hAnsiTheme="minorHAnsi" w:cstheme="minorHAnsi"/>
        </w:rPr>
        <w:t>Already, SpaceX is working on a much larger version of the Falcon 9 reusable rocket called Super Heavy that will carry a deep-space capsule named Starship capable of carrying up to 100 people to the moon and eventually to Mars.</w:t>
      </w:r>
      <w:r w:rsidRPr="00D52C91">
        <w:rPr>
          <w:rFonts w:asciiTheme="minorHAnsi" w:hAnsiTheme="minorHAnsi" w:cstheme="minorHAnsi"/>
          <w:sz w:val="16"/>
        </w:rPr>
        <w:t xml:space="preserve"> Musk’s goal — the reason he founded SpaceX — is to </w:t>
      </w:r>
      <w:r w:rsidRPr="00D52C91">
        <w:rPr>
          <w:rStyle w:val="Emphasis"/>
          <w:rFonts w:asciiTheme="minorHAnsi" w:hAnsiTheme="minorHAnsi" w:cstheme="minorHAnsi"/>
        </w:rPr>
        <w:t>colonize Mars and make humanity a multiplanetary species</w:t>
      </w:r>
      <w:r w:rsidRPr="00D52C91">
        <w:rPr>
          <w:rStyle w:val="StyleUnderline"/>
          <w:rFonts w:asciiTheme="minorHAnsi" w:hAnsiTheme="minorHAnsi" w:cstheme="minorHAnsi"/>
        </w:rPr>
        <w:t>. He has set a goal of founding a million-person city on Mars by 2050 complete with iron foundries and pizza joints</w:t>
      </w:r>
      <w:r w:rsidRPr="00D52C91">
        <w:rPr>
          <w:rFonts w:asciiTheme="minorHAnsi" w:hAnsiTheme="minorHAnsi" w:cstheme="minorHAnsi"/>
          <w:sz w:val="16"/>
        </w:rPr>
        <w:t xml:space="preserve">. Can it be done? Who knows. But this much is certain: </w:t>
      </w:r>
      <w:r w:rsidRPr="00D52C91">
        <w:rPr>
          <w:rStyle w:val="Emphasis"/>
          <w:rFonts w:asciiTheme="minorHAnsi" w:hAnsiTheme="minorHAnsi" w:cstheme="minorHAnsi"/>
        </w:rPr>
        <w:t>Private-sector innovation is opening the door to a new era of space exploration.</w:t>
      </w:r>
      <w:r w:rsidRPr="00D52C91">
        <w:rPr>
          <w:rFonts w:asciiTheme="minorHAnsi" w:hAnsiTheme="minorHAnsi" w:cstheme="minorHAnsi"/>
          <w:sz w:val="16"/>
        </w:rPr>
        <w:t xml:space="preserve"> </w:t>
      </w:r>
      <w:r w:rsidRPr="00D52C91">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5AABAC33" w14:textId="77777777" w:rsidR="009746AA" w:rsidRPr="0047606C" w:rsidRDefault="009746AA" w:rsidP="009746AA">
      <w:pPr>
        <w:pStyle w:val="Heading4"/>
        <w:rPr>
          <w:rFonts w:cs="Calibri"/>
        </w:rPr>
      </w:pPr>
      <w:r w:rsidRPr="0047606C">
        <w:rPr>
          <w:rFonts w:cs="Calibri"/>
        </w:rPr>
        <w:t xml:space="preserve">Otherwise </w:t>
      </w:r>
      <w:r w:rsidRPr="0047606C">
        <w:rPr>
          <w:rFonts w:cs="Calibri"/>
          <w:u w:val="single"/>
        </w:rPr>
        <w:t>inevitable</w:t>
      </w:r>
      <w:r w:rsidRPr="0047606C">
        <w:rPr>
          <w:rFonts w:cs="Calibri"/>
        </w:rPr>
        <w:t xml:space="preserve"> extinction. </w:t>
      </w:r>
    </w:p>
    <w:p w14:paraId="06FA0E3A" w14:textId="77777777" w:rsidR="009746AA" w:rsidRPr="0047606C" w:rsidRDefault="009746AA" w:rsidP="009746AA">
      <w:r w:rsidRPr="0047606C">
        <w:rPr>
          <w:rStyle w:val="Style13ptBold"/>
        </w:rPr>
        <w:t xml:space="preserve">Zarkadakis ’19 </w:t>
      </w:r>
      <w:r w:rsidRPr="0047606C">
        <w:t xml:space="preserve">[George; December 26; Ph.D. in Artificial Intelligence; George Zardakis, “Abandoning the metropolis: space colonisation as the new imperative,” </w:t>
      </w:r>
      <w:hyperlink r:id="rId8" w:history="1">
        <w:r w:rsidRPr="0047606C">
          <w:rPr>
            <w:rStyle w:val="Hyperlink"/>
          </w:rPr>
          <w:t>https://georgezarkadakis.com/2019/12/26/abandoning-the-metropolis-space-colonisation-as-the-new-imperative/</w:t>
        </w:r>
      </w:hyperlink>
      <w:r w:rsidRPr="0047606C">
        <w:t>]</w:t>
      </w:r>
    </w:p>
    <w:p w14:paraId="4200778D" w14:textId="77777777" w:rsidR="009746AA" w:rsidRDefault="009746AA" w:rsidP="009746AA">
      <w:pPr>
        <w:rPr>
          <w:sz w:val="14"/>
        </w:rPr>
      </w:pPr>
      <w:r w:rsidRPr="0047606C">
        <w:rPr>
          <w:rStyle w:val="StyleUnderline"/>
        </w:rPr>
        <w:t>Space colonization is</w:t>
      </w:r>
      <w:r w:rsidRPr="0047606C">
        <w:rPr>
          <w:sz w:val="14"/>
        </w:rPr>
        <w:t xml:space="preserve"> not only </w:t>
      </w:r>
      <w:r w:rsidRPr="0047606C">
        <w:rPr>
          <w:rStyle w:val="StyleUnderline"/>
        </w:rPr>
        <w:t>the subject of</w:t>
      </w:r>
      <w:r w:rsidRPr="0047606C">
        <w:rPr>
          <w:sz w:val="14"/>
        </w:rPr>
        <w:t xml:space="preserve"> fiction but of </w:t>
      </w:r>
      <w:r w:rsidRPr="0047606C">
        <w:rPr>
          <w:rStyle w:val="Emphasis"/>
        </w:rPr>
        <w:t>serious science</w:t>
      </w:r>
      <w:r w:rsidRPr="0047606C">
        <w:rPr>
          <w:sz w:val="14"/>
        </w:rPr>
        <w:t xml:space="preserve"> too. The late physicist Stephen Hawking argued that </w:t>
      </w:r>
      <w:r w:rsidRPr="00DA20D2">
        <w:rPr>
          <w:rStyle w:val="StyleUnderline"/>
          <w:highlight w:val="green"/>
        </w:rPr>
        <w:t>unless colonies</w:t>
      </w:r>
      <w:r w:rsidRPr="0047606C">
        <w:rPr>
          <w:rStyle w:val="StyleUnderline"/>
        </w:rPr>
        <w:t xml:space="preserve"> were</w:t>
      </w:r>
      <w:r w:rsidRPr="0047606C">
        <w:rPr>
          <w:sz w:val="14"/>
        </w:rPr>
        <w:t xml:space="preserve"> </w:t>
      </w:r>
      <w:r w:rsidRPr="00DA20D2">
        <w:rPr>
          <w:rStyle w:val="Emphasis"/>
          <w:highlight w:val="green"/>
        </w:rPr>
        <w:t xml:space="preserve">established </w:t>
      </w:r>
      <w:r w:rsidRPr="00F31160">
        <w:rPr>
          <w:rStyle w:val="Emphasis"/>
        </w:rPr>
        <w:t>in space</w:t>
      </w:r>
      <w:r w:rsidRPr="00F31160">
        <w:rPr>
          <w:sz w:val="14"/>
        </w:rPr>
        <w:t xml:space="preserve"> </w:t>
      </w:r>
      <w:r w:rsidRPr="00F31160">
        <w:rPr>
          <w:rStyle w:val="StyleUnderline"/>
        </w:rPr>
        <w:t>the</w:t>
      </w:r>
      <w:r w:rsidRPr="00F31160">
        <w:rPr>
          <w:sz w:val="14"/>
        </w:rPr>
        <w:t xml:space="preserve"> </w:t>
      </w:r>
      <w:r w:rsidRPr="00DA20D2">
        <w:rPr>
          <w:rStyle w:val="Emphasis"/>
          <w:highlight w:val="green"/>
        </w:rPr>
        <w:t>human</w:t>
      </w:r>
      <w:r w:rsidRPr="0047606C">
        <w:rPr>
          <w:rStyle w:val="Emphasis"/>
        </w:rPr>
        <w:t xml:space="preserve"> race would </w:t>
      </w:r>
      <w:r w:rsidRPr="00F31160">
        <w:rPr>
          <w:rStyle w:val="Emphasis"/>
        </w:rPr>
        <w:t xml:space="preserve">become </w:t>
      </w:r>
      <w:r w:rsidRPr="00DA20D2">
        <w:rPr>
          <w:rStyle w:val="Emphasis"/>
          <w:highlight w:val="green"/>
        </w:rPr>
        <w:t>extinct</w:t>
      </w:r>
      <w:r w:rsidRPr="0047606C">
        <w:rPr>
          <w:rStyle w:val="StyleUnderline"/>
        </w:rPr>
        <w:t>. There are</w:t>
      </w:r>
      <w:r w:rsidRPr="0047606C">
        <w:rPr>
          <w:sz w:val="14"/>
        </w:rPr>
        <w:t xml:space="preserve"> several </w:t>
      </w:r>
      <w:r w:rsidRPr="0047606C">
        <w:rPr>
          <w:rStyle w:val="Emphasis"/>
        </w:rPr>
        <w:t>natural phenomena</w:t>
      </w:r>
      <w:r w:rsidRPr="0047606C">
        <w:rPr>
          <w:sz w:val="14"/>
        </w:rPr>
        <w:t xml:space="preserve"> </w:t>
      </w:r>
      <w:r w:rsidRPr="0047606C">
        <w:rPr>
          <w:rStyle w:val="Emphasis"/>
        </w:rPr>
        <w:t>beyond our control</w:t>
      </w:r>
      <w:r w:rsidRPr="0047606C">
        <w:rPr>
          <w:sz w:val="14"/>
        </w:rPr>
        <w:t xml:space="preserve"> </w:t>
      </w:r>
      <w:r w:rsidRPr="0047606C">
        <w:rPr>
          <w:rStyle w:val="StyleUnderline"/>
        </w:rPr>
        <w:t>that could spell</w:t>
      </w:r>
      <w:r w:rsidRPr="0047606C">
        <w:rPr>
          <w:sz w:val="14"/>
        </w:rPr>
        <w:t xml:space="preserve"> our </w:t>
      </w:r>
      <w:r w:rsidRPr="0047606C">
        <w:rPr>
          <w:rStyle w:val="Emphasis"/>
        </w:rPr>
        <w:t>obliteration</w:t>
      </w:r>
      <w:r w:rsidRPr="0047606C">
        <w:rPr>
          <w:sz w:val="14"/>
        </w:rPr>
        <w:t xml:space="preserve">. Over a long enough period of time </w:t>
      </w:r>
      <w:r w:rsidRPr="0047606C">
        <w:rPr>
          <w:rStyle w:val="StyleUnderline"/>
        </w:rPr>
        <w:t>our planet is vulnerable to catastrophic</w:t>
      </w:r>
      <w:r w:rsidRPr="0047606C">
        <w:rPr>
          <w:sz w:val="14"/>
        </w:rPr>
        <w:t xml:space="preserve"> </w:t>
      </w:r>
      <w:r w:rsidRPr="00DA20D2">
        <w:rPr>
          <w:rStyle w:val="Emphasis"/>
          <w:highlight w:val="green"/>
        </w:rPr>
        <w:t>meteor</w:t>
      </w:r>
      <w:r w:rsidRPr="0047606C">
        <w:rPr>
          <w:rStyle w:val="StyleUnderline"/>
        </w:rPr>
        <w:t>ite strike</w:t>
      </w:r>
      <w:r w:rsidRPr="00DA20D2">
        <w:rPr>
          <w:rStyle w:val="Emphasis"/>
          <w:highlight w:val="green"/>
        </w:rPr>
        <w:t>s</w:t>
      </w:r>
      <w:r w:rsidRPr="0047606C">
        <w:rPr>
          <w:rStyle w:val="StyleUnderline"/>
        </w:rPr>
        <w:t>, or</w:t>
      </w:r>
      <w:r w:rsidRPr="0047606C">
        <w:rPr>
          <w:sz w:val="14"/>
        </w:rPr>
        <w:t xml:space="preserve"> getting exposed to the </w:t>
      </w:r>
      <w:r w:rsidRPr="0047606C">
        <w:rPr>
          <w:rStyle w:val="Emphasis"/>
        </w:rPr>
        <w:t xml:space="preserve">deadly </w:t>
      </w:r>
      <w:r w:rsidRPr="00F31160">
        <w:rPr>
          <w:rStyle w:val="Emphasis"/>
        </w:rPr>
        <w:t>radiation</w:t>
      </w:r>
      <w:r w:rsidRPr="00F31160">
        <w:rPr>
          <w:sz w:val="14"/>
        </w:rPr>
        <w:t xml:space="preserve"> </w:t>
      </w:r>
      <w:r w:rsidRPr="00F31160">
        <w:rPr>
          <w:rStyle w:val="StyleUnderline"/>
        </w:rPr>
        <w:t>of a nearby</w:t>
      </w:r>
      <w:r w:rsidRPr="0047606C">
        <w:rPr>
          <w:rStyle w:val="StyleUnderline"/>
        </w:rPr>
        <w:t xml:space="preserve"> super</w:t>
      </w:r>
      <w:r w:rsidRPr="00DA20D2">
        <w:rPr>
          <w:rStyle w:val="Emphasis"/>
          <w:highlight w:val="green"/>
        </w:rPr>
        <w:t>nova</w:t>
      </w:r>
      <w:r w:rsidRPr="0047606C">
        <w:rPr>
          <w:sz w:val="14"/>
        </w:rPr>
        <w:t xml:space="preserve"> </w:t>
      </w:r>
      <w:r w:rsidRPr="0047606C">
        <w:rPr>
          <w:sz w:val="14"/>
        </w:rPr>
        <w:lastRenderedPageBreak/>
        <w:t xml:space="preserve">explosion. </w:t>
      </w:r>
      <w:r w:rsidRPr="0047606C">
        <w:rPr>
          <w:rStyle w:val="StyleUnderline"/>
        </w:rPr>
        <w:t xml:space="preserve">As our </w:t>
      </w:r>
      <w:r w:rsidRPr="00DA20D2">
        <w:rPr>
          <w:rStyle w:val="Emphasis"/>
          <w:highlight w:val="green"/>
        </w:rPr>
        <w:t>Sun</w:t>
      </w:r>
      <w:r w:rsidRPr="0047606C">
        <w:rPr>
          <w:rStyle w:val="Emphasis"/>
        </w:rPr>
        <w:t xml:space="preserve"> burns</w:t>
      </w:r>
      <w:r w:rsidRPr="0047606C">
        <w:rPr>
          <w:sz w:val="14"/>
        </w:rPr>
        <w:t xml:space="preserve"> its fuel </w:t>
      </w:r>
      <w:r w:rsidRPr="0047606C">
        <w:rPr>
          <w:rStyle w:val="StyleUnderline"/>
        </w:rPr>
        <w:t xml:space="preserve">it </w:t>
      </w:r>
      <w:r w:rsidRPr="00DA20D2">
        <w:rPr>
          <w:rStyle w:val="StyleUnderline"/>
          <w:highlight w:val="green"/>
        </w:rPr>
        <w:t>will</w:t>
      </w:r>
      <w:r w:rsidRPr="0047606C">
        <w:rPr>
          <w:sz w:val="14"/>
        </w:rPr>
        <w:t xml:space="preserve"> start to expand and, in a few million years, will </w:t>
      </w:r>
      <w:r w:rsidRPr="00DA20D2">
        <w:rPr>
          <w:rStyle w:val="Emphasis"/>
          <w:highlight w:val="green"/>
        </w:rPr>
        <w:t>scorch Earth</w:t>
      </w:r>
      <w:r w:rsidRPr="00DA20D2">
        <w:rPr>
          <w:sz w:val="14"/>
          <w:highlight w:val="green"/>
        </w:rPr>
        <w:t xml:space="preserve">. </w:t>
      </w:r>
      <w:r w:rsidRPr="00DA20D2">
        <w:rPr>
          <w:rStyle w:val="StyleUnderline"/>
          <w:highlight w:val="green"/>
        </w:rPr>
        <w:t>We can</w:t>
      </w:r>
      <w:r w:rsidRPr="0047606C">
        <w:rPr>
          <w:rStyle w:val="StyleUnderline"/>
        </w:rPr>
        <w:t xml:space="preserve"> also </w:t>
      </w:r>
      <w:r w:rsidRPr="00DA20D2">
        <w:rPr>
          <w:rStyle w:val="Emphasis"/>
          <w:highlight w:val="green"/>
        </w:rPr>
        <w:t>self-destruct</w:t>
      </w:r>
      <w:r w:rsidRPr="00DA20D2">
        <w:rPr>
          <w:sz w:val="14"/>
          <w:highlight w:val="green"/>
        </w:rPr>
        <w:t xml:space="preserve"> </w:t>
      </w:r>
      <w:r w:rsidRPr="00DA20D2">
        <w:rPr>
          <w:rStyle w:val="StyleUnderline"/>
          <w:highlight w:val="green"/>
        </w:rPr>
        <w:t>by</w:t>
      </w:r>
      <w:r w:rsidRPr="0047606C">
        <w:rPr>
          <w:sz w:val="14"/>
        </w:rPr>
        <w:t xml:space="preserve"> waging </w:t>
      </w:r>
      <w:r w:rsidRPr="00DA20D2">
        <w:rPr>
          <w:rStyle w:val="Emphasis"/>
          <w:highlight w:val="green"/>
        </w:rPr>
        <w:t>nuc</w:t>
      </w:r>
      <w:r w:rsidRPr="0047606C">
        <w:rPr>
          <w:rStyle w:val="StyleUnderline"/>
        </w:rPr>
        <w:t xml:space="preserve">lear </w:t>
      </w:r>
      <w:r w:rsidRPr="00DA20D2">
        <w:rPr>
          <w:rStyle w:val="Emphasis"/>
          <w:highlight w:val="green"/>
        </w:rPr>
        <w:t>war</w:t>
      </w:r>
      <w:r w:rsidRPr="00DA20D2">
        <w:rPr>
          <w:rStyle w:val="StyleUnderline"/>
          <w:highlight w:val="green"/>
        </w:rPr>
        <w:t>, or</w:t>
      </w:r>
      <w:r w:rsidRPr="0047606C">
        <w:rPr>
          <w:sz w:val="14"/>
        </w:rPr>
        <w:t xml:space="preserve"> by </w:t>
      </w:r>
      <w:r w:rsidRPr="0047606C">
        <w:rPr>
          <w:rStyle w:val="StyleUnderline"/>
        </w:rPr>
        <w:t xml:space="preserve">tilting our planet’s </w:t>
      </w:r>
      <w:r w:rsidRPr="00DA20D2">
        <w:rPr>
          <w:rStyle w:val="Emphasis"/>
          <w:highlight w:val="green"/>
        </w:rPr>
        <w:t>climate</w:t>
      </w:r>
      <w:r w:rsidRPr="0047606C">
        <w:rPr>
          <w:sz w:val="14"/>
        </w:rPr>
        <w:t xml:space="preserve"> towards a runaway greenhouse effect. </w:t>
      </w:r>
      <w:r w:rsidRPr="00DA20D2">
        <w:rPr>
          <w:rStyle w:val="StyleUnderline"/>
          <w:highlight w:val="green"/>
        </w:rPr>
        <w:t>Space</w:t>
      </w:r>
      <w:r w:rsidRPr="0047606C">
        <w:rPr>
          <w:rStyle w:val="StyleUnderline"/>
        </w:rPr>
        <w:t xml:space="preserve"> colonization </w:t>
      </w:r>
      <w:r w:rsidRPr="00DA20D2">
        <w:rPr>
          <w:rStyle w:val="StyleUnderline"/>
          <w:highlight w:val="green"/>
        </w:rPr>
        <w:t>is</w:t>
      </w:r>
      <w:r w:rsidRPr="0047606C">
        <w:rPr>
          <w:rStyle w:val="StyleUnderline"/>
        </w:rPr>
        <w:t xml:space="preserve"> therefore the </w:t>
      </w:r>
      <w:r w:rsidRPr="0047606C">
        <w:rPr>
          <w:rStyle w:val="Emphasis"/>
        </w:rPr>
        <w:t xml:space="preserve">ultimate </w:t>
      </w:r>
      <w:r w:rsidRPr="00DA20D2">
        <w:rPr>
          <w:rStyle w:val="Emphasis"/>
          <w:highlight w:val="green"/>
        </w:rPr>
        <w:t>insurance</w:t>
      </w:r>
      <w:r w:rsidRPr="0047606C">
        <w:rPr>
          <w:rStyle w:val="Emphasis"/>
        </w:rPr>
        <w:t xml:space="preserve"> policy</w:t>
      </w:r>
      <w:r w:rsidRPr="0047606C">
        <w:rPr>
          <w:sz w:val="14"/>
        </w:rPr>
        <w:t xml:space="preserve"> </w:t>
      </w:r>
      <w:r w:rsidRPr="00DA20D2">
        <w:rPr>
          <w:rStyle w:val="StyleUnderline"/>
          <w:highlight w:val="green"/>
        </w:rPr>
        <w:t>of</w:t>
      </w:r>
      <w:r w:rsidRPr="00DA20D2">
        <w:rPr>
          <w:sz w:val="14"/>
          <w:highlight w:val="green"/>
        </w:rPr>
        <w:t xml:space="preserve"> </w:t>
      </w:r>
      <w:r w:rsidRPr="0047606C">
        <w:rPr>
          <w:rStyle w:val="Emphasis"/>
        </w:rPr>
        <w:t xml:space="preserve">long-term human </w:t>
      </w:r>
      <w:r w:rsidRPr="00DA20D2">
        <w:rPr>
          <w:rStyle w:val="Emphasis"/>
          <w:highlight w:val="green"/>
        </w:rPr>
        <w:t>survival</w:t>
      </w:r>
      <w:r w:rsidRPr="0047606C">
        <w:rPr>
          <w:sz w:val="14"/>
        </w:rPr>
        <w:t xml:space="preserve">[4]. Physics and Biology: how to solve the challenges of interstellar travel </w:t>
      </w:r>
      <w:r w:rsidRPr="0047606C">
        <w:rPr>
          <w:rStyle w:val="StyleUnderline"/>
        </w:rPr>
        <w:t>But</w:t>
      </w:r>
      <w:r w:rsidRPr="0047606C">
        <w:rPr>
          <w:sz w:val="14"/>
        </w:rPr>
        <w:t xml:space="preserve"> </w:t>
      </w:r>
      <w:r w:rsidRPr="00DA20D2">
        <w:rPr>
          <w:rStyle w:val="Emphasis"/>
          <w:highlight w:val="green"/>
        </w:rPr>
        <w:t>colonizing</w:t>
      </w:r>
      <w:r w:rsidRPr="0047606C">
        <w:rPr>
          <w:rStyle w:val="Emphasis"/>
        </w:rPr>
        <w:t xml:space="preserve"> space </w:t>
      </w:r>
      <w:r w:rsidRPr="00DA20D2">
        <w:rPr>
          <w:rStyle w:val="Emphasis"/>
          <w:highlight w:val="green"/>
        </w:rPr>
        <w:t>is hard</w:t>
      </w:r>
      <w:r w:rsidRPr="0047606C">
        <w:rPr>
          <w:sz w:val="14"/>
        </w:rPr>
        <w:t xml:space="preserve">. Three are the main problem categories for humans surviving away from Earth over an indefinite period of time. The first, and probably easiest to solve, is finding a place suitable for colonization. </w:t>
      </w:r>
      <w:r w:rsidRPr="00DA20D2">
        <w:rPr>
          <w:rStyle w:val="StyleUnderline"/>
          <w:highlight w:val="green"/>
        </w:rPr>
        <w:t>Our solar system provides</w:t>
      </w:r>
      <w:r w:rsidRPr="00DA20D2">
        <w:rPr>
          <w:sz w:val="14"/>
          <w:highlight w:val="green"/>
        </w:rPr>
        <w:t xml:space="preserve"> </w:t>
      </w:r>
      <w:r w:rsidRPr="0047606C">
        <w:rPr>
          <w:rStyle w:val="Emphasis"/>
        </w:rPr>
        <w:t xml:space="preserve">several possible </w:t>
      </w:r>
      <w:r w:rsidRPr="00DA20D2">
        <w:rPr>
          <w:rStyle w:val="Emphasis"/>
          <w:highlight w:val="green"/>
        </w:rPr>
        <w:t>habitats</w:t>
      </w:r>
      <w:r w:rsidRPr="0047606C">
        <w:rPr>
          <w:sz w:val="14"/>
        </w:rPr>
        <w:t xml:space="preserve">, </w:t>
      </w:r>
      <w:r w:rsidRPr="0047606C">
        <w:rPr>
          <w:rStyle w:val="StyleUnderline"/>
        </w:rPr>
        <w:t>the most obvious</w:t>
      </w:r>
      <w:r w:rsidRPr="0047606C">
        <w:rPr>
          <w:sz w:val="14"/>
        </w:rPr>
        <w:t xml:space="preserve"> ones </w:t>
      </w:r>
      <w:r w:rsidRPr="0047606C">
        <w:rPr>
          <w:rStyle w:val="StyleUnderline"/>
        </w:rPr>
        <w:t>being</w:t>
      </w:r>
      <w:r w:rsidRPr="0047606C">
        <w:rPr>
          <w:sz w:val="14"/>
        </w:rPr>
        <w:t xml:space="preserve"> of course </w:t>
      </w:r>
      <w:r w:rsidRPr="0047606C">
        <w:rPr>
          <w:rStyle w:val="StyleUnderline"/>
        </w:rPr>
        <w:t>the Moon and Mars. The Jovian moons could also be</w:t>
      </w:r>
      <w:r w:rsidRPr="0047606C">
        <w:rPr>
          <w:sz w:val="14"/>
        </w:rPr>
        <w:t xml:space="preserve"> colonization </w:t>
      </w:r>
      <w:r w:rsidRPr="0047606C">
        <w:rPr>
          <w:rStyle w:val="StyleUnderline"/>
        </w:rPr>
        <w:t>targets. The Artemis Project</w:t>
      </w:r>
      <w:r w:rsidRPr="0047606C">
        <w:rPr>
          <w:sz w:val="14"/>
        </w:rPr>
        <w:t xml:space="preserve">[5], a private venture to establish a permanent, self-sustainable human base on the Moon, </w:t>
      </w:r>
      <w:r w:rsidRPr="0047606C">
        <w:rPr>
          <w:rStyle w:val="StyleUnderline"/>
        </w:rPr>
        <w:t>has proposed</w:t>
      </w:r>
      <w:r w:rsidRPr="0047606C">
        <w:rPr>
          <w:sz w:val="14"/>
        </w:rPr>
        <w:t xml:space="preserve"> the Jovian moon </w:t>
      </w:r>
      <w:r w:rsidRPr="0047606C">
        <w:rPr>
          <w:rStyle w:val="StyleUnderline"/>
        </w:rPr>
        <w:t>Europa</w:t>
      </w:r>
      <w:r w:rsidRPr="0047606C">
        <w:rPr>
          <w:sz w:val="14"/>
        </w:rPr>
        <w:t xml:space="preserve"> as an alternative future habitat, given the possibility of a hot interior and a liquid ocean of water under the icy surface, both of which could provide for a sustainable human base. </w:t>
      </w:r>
      <w:r w:rsidRPr="0047606C">
        <w:rPr>
          <w:rStyle w:val="StyleUnderline"/>
        </w:rPr>
        <w:t>Colonizing the Solar System could be a</w:t>
      </w:r>
      <w:r w:rsidRPr="0047606C">
        <w:rPr>
          <w:sz w:val="14"/>
        </w:rPr>
        <w:t xml:space="preserve"> </w:t>
      </w:r>
      <w:r w:rsidRPr="0047606C">
        <w:rPr>
          <w:rStyle w:val="Emphasis"/>
        </w:rPr>
        <w:t>stepping-stone</w:t>
      </w:r>
      <w:r w:rsidRPr="0047606C">
        <w:rPr>
          <w:sz w:val="14"/>
        </w:rPr>
        <w:t xml:space="preserve"> </w:t>
      </w:r>
      <w:r w:rsidRPr="0047606C">
        <w:rPr>
          <w:rStyle w:val="StyleUnderline"/>
        </w:rPr>
        <w:t>for</w:t>
      </w:r>
      <w:r w:rsidRPr="0047606C">
        <w:rPr>
          <w:sz w:val="14"/>
        </w:rPr>
        <w:t xml:space="preserve"> venturing to </w:t>
      </w:r>
      <w:r w:rsidRPr="0047606C">
        <w:rPr>
          <w:rStyle w:val="StyleUnderline"/>
        </w:rPr>
        <w:t>worlds</w:t>
      </w:r>
      <w:r w:rsidRPr="0047606C">
        <w:rPr>
          <w:sz w:val="14"/>
        </w:rPr>
        <w:t xml:space="preserve"> </w:t>
      </w:r>
      <w:r w:rsidRPr="0047606C">
        <w:rPr>
          <w:rStyle w:val="Emphasis"/>
        </w:rPr>
        <w:t>beyond</w:t>
      </w:r>
      <w:r w:rsidRPr="0047606C">
        <w:rPr>
          <w:sz w:val="14"/>
        </w:rPr>
        <w:t xml:space="preserve">, </w:t>
      </w:r>
      <w:r w:rsidRPr="0047606C">
        <w:rPr>
          <w:rStyle w:val="StyleUnderline"/>
        </w:rPr>
        <w:t xml:space="preserve">of which there are </w:t>
      </w:r>
      <w:r w:rsidRPr="0047606C">
        <w:rPr>
          <w:rStyle w:val="Emphasis"/>
        </w:rPr>
        <w:t>aplenty</w:t>
      </w:r>
      <w:r w:rsidRPr="0047606C">
        <w:rPr>
          <w:sz w:val="14"/>
        </w:rPr>
        <w:t xml:space="preserve">. In 2009 NASA launched the Kepler space telescope to discover Earth-size planets orbiting other stars in habitable zones. More than 1,300 planets have been discovered so far, in about 440 star systems; the nearest planet may be “only” 12 light years away. Based on Kepler’s findings scientists estimate that there could be as many as 11 billion rocky, Earth-like planets orbiting habitable zones of Sun-like stars in our Galaxy. </w:t>
      </w:r>
      <w:r w:rsidRPr="0047606C">
        <w:rPr>
          <w:rStyle w:val="StyleUnderline"/>
        </w:rPr>
        <w:t xml:space="preserve">The possibilities for expanding humanity’s reach in the cosmos are truly astronomical. The second problem category is </w:t>
      </w:r>
      <w:r w:rsidRPr="0047606C">
        <w:rPr>
          <w:rStyle w:val="Emphasis"/>
        </w:rPr>
        <w:t>how to get to these</w:t>
      </w:r>
      <w:r w:rsidRPr="0047606C">
        <w:rPr>
          <w:sz w:val="14"/>
        </w:rPr>
        <w:t xml:space="preserve"> other worlds: </w:t>
      </w:r>
      <w:r w:rsidRPr="0047606C">
        <w:rPr>
          <w:rStyle w:val="StyleUnderline"/>
        </w:rPr>
        <w:t>space travel is</w:t>
      </w:r>
      <w:r w:rsidRPr="0047606C">
        <w:rPr>
          <w:sz w:val="14"/>
        </w:rPr>
        <w:t xml:space="preserve"> a </w:t>
      </w:r>
      <w:r w:rsidRPr="0047606C">
        <w:rPr>
          <w:rStyle w:val="Emphasis"/>
        </w:rPr>
        <w:t>hugely challenging</w:t>
      </w:r>
      <w:r w:rsidRPr="0047606C">
        <w:rPr>
          <w:sz w:val="14"/>
        </w:rPr>
        <w:t xml:space="preserve"> technological problem. After more than six decades of space engineering </w:t>
      </w:r>
      <w:r w:rsidRPr="0047606C">
        <w:rPr>
          <w:rStyle w:val="StyleUnderline"/>
        </w:rPr>
        <w:t xml:space="preserve">we are still </w:t>
      </w:r>
      <w:r w:rsidRPr="0047606C">
        <w:rPr>
          <w:rStyle w:val="Emphasis"/>
        </w:rPr>
        <w:t>depend</w:t>
      </w:r>
      <w:r w:rsidRPr="0047606C">
        <w:rPr>
          <w:rStyle w:val="StyleUnderline"/>
        </w:rPr>
        <w:t xml:space="preserve">ent of </w:t>
      </w:r>
      <w:r w:rsidRPr="0047606C">
        <w:rPr>
          <w:rStyle w:val="Emphasis"/>
        </w:rPr>
        <w:t>heavy rockets</w:t>
      </w:r>
      <w:r w:rsidRPr="0047606C">
        <w:rPr>
          <w:sz w:val="14"/>
        </w:rPr>
        <w:t xml:space="preserve"> </w:t>
      </w:r>
      <w:r w:rsidRPr="0047606C">
        <w:rPr>
          <w:rStyle w:val="StyleUnderline"/>
        </w:rPr>
        <w:t xml:space="preserve">that burn </w:t>
      </w:r>
      <w:r w:rsidRPr="0047606C">
        <w:rPr>
          <w:rStyle w:val="Emphasis"/>
        </w:rPr>
        <w:t>chemical fuel</w:t>
      </w:r>
      <w:r w:rsidRPr="0047606C">
        <w:rPr>
          <w:sz w:val="14"/>
        </w:rPr>
        <w:t xml:space="preserve"> to get us out of the Earth’s gravity. Perhaps the greatest innovation so far is the reusable rockets pioneered by Elon Musk’s Falcon 9 and Jeff Bezos’s Charon. Having reusable rockets significantly lowers the cost of space flight. According to Elon Musk it costs $60 million to make the Falcon 9, and $200,000 to refuel it, so theoretically by reusing a rocket multiple times the cost of each flight lowers every time it flies. There are of course additional costs for refurbishment after each flight that must be factored in, but reusing rockets looks like the most practical way to advance space technology today. </w:t>
      </w:r>
      <w:r w:rsidRPr="0047606C">
        <w:rPr>
          <w:rStyle w:val="Emphasis"/>
        </w:rPr>
        <w:t>Alternatively</w:t>
      </w:r>
      <w:r w:rsidRPr="0047606C">
        <w:rPr>
          <w:rStyle w:val="StyleUnderline"/>
        </w:rPr>
        <w:t xml:space="preserve">, we could have a </w:t>
      </w:r>
      <w:r w:rsidRPr="0047606C">
        <w:rPr>
          <w:rStyle w:val="Emphasis"/>
        </w:rPr>
        <w:t>sp</w:t>
      </w:r>
      <w:r w:rsidRPr="0047606C">
        <w:rPr>
          <w:rStyle w:val="StyleUnderline"/>
        </w:rPr>
        <w:t xml:space="preserve">ace </w:t>
      </w:r>
      <w:r w:rsidRPr="0047606C">
        <w:rPr>
          <w:rStyle w:val="Emphasis"/>
        </w:rPr>
        <w:t>elevator</w:t>
      </w:r>
      <w:r w:rsidRPr="0047606C">
        <w:rPr>
          <w:sz w:val="14"/>
        </w:rPr>
        <w:t xml:space="preserve"> </w:t>
      </w:r>
      <w:r w:rsidRPr="0047606C">
        <w:rPr>
          <w:rStyle w:val="StyleUnderline"/>
        </w:rPr>
        <w:t>carrying people and equipment on low orbit</w:t>
      </w:r>
      <w:r w:rsidRPr="0047606C">
        <w:rPr>
          <w:sz w:val="14"/>
        </w:rPr>
        <w:t xml:space="preserve">, an idea envisioned by the pioneering Russian scientist Konstantin Tsiolkovsky back in 1895. Researchers in Japan’s Shizuoka University are presently advancing the concept by using two mini satellites to test elevator motion in space. Moreover, the Obayashi Corporation, which will build Japan’s largest tower, has put together </w:t>
      </w:r>
      <w:r w:rsidRPr="0047606C">
        <w:rPr>
          <w:rStyle w:val="StyleUnderline"/>
        </w:rPr>
        <w:t>a space elevator proposal</w:t>
      </w:r>
      <w:r w:rsidRPr="0047606C">
        <w:rPr>
          <w:sz w:val="14"/>
        </w:rPr>
        <w:t xml:space="preserve"> that </w:t>
      </w:r>
      <w:r w:rsidRPr="0047606C">
        <w:rPr>
          <w:rStyle w:val="StyleUnderline"/>
        </w:rPr>
        <w:t xml:space="preserve">will take people from Earth to an </w:t>
      </w:r>
      <w:r w:rsidRPr="0047606C">
        <w:rPr>
          <w:rStyle w:val="Emphasis"/>
        </w:rPr>
        <w:t>orbit</w:t>
      </w:r>
      <w:r w:rsidRPr="0047606C">
        <w:rPr>
          <w:rStyle w:val="StyleUnderline"/>
        </w:rPr>
        <w:t>ing space station</w:t>
      </w:r>
      <w:r w:rsidRPr="0047606C">
        <w:rPr>
          <w:sz w:val="14"/>
        </w:rPr>
        <w:t xml:space="preserve">. However, the solution requires 60,000 miles of cable made of carbon nanotubes or an as-yet undeveloped material. </w:t>
      </w:r>
      <w:r w:rsidRPr="0047606C">
        <w:rPr>
          <w:rStyle w:val="StyleUnderline"/>
        </w:rPr>
        <w:t xml:space="preserve">Owing to </w:t>
      </w:r>
      <w:r w:rsidRPr="00DA20D2">
        <w:rPr>
          <w:rStyle w:val="StyleUnderline"/>
          <w:highlight w:val="green"/>
        </w:rPr>
        <w:t>developments</w:t>
      </w:r>
      <w:r w:rsidRPr="0047606C">
        <w:rPr>
          <w:rStyle w:val="StyleUnderline"/>
        </w:rPr>
        <w:t xml:space="preserve"> in </w:t>
      </w:r>
      <w:r w:rsidRPr="0047606C">
        <w:rPr>
          <w:rStyle w:val="Emphasis"/>
        </w:rPr>
        <w:t>quantum computing</w:t>
      </w:r>
      <w:r w:rsidRPr="0047606C">
        <w:rPr>
          <w:sz w:val="14"/>
        </w:rPr>
        <w:t xml:space="preserve"> in the next ten years, </w:t>
      </w:r>
      <w:r w:rsidRPr="0047606C">
        <w:rPr>
          <w:rStyle w:val="StyleUnderline"/>
        </w:rPr>
        <w:t xml:space="preserve">we may be able to </w:t>
      </w:r>
      <w:r w:rsidRPr="00DA20D2">
        <w:rPr>
          <w:rStyle w:val="Emphasis"/>
          <w:highlight w:val="green"/>
        </w:rPr>
        <w:t>exponentially advance</w:t>
      </w:r>
      <w:r w:rsidRPr="0047606C">
        <w:rPr>
          <w:sz w:val="14"/>
        </w:rPr>
        <w:t xml:space="preserve"> </w:t>
      </w:r>
      <w:r w:rsidRPr="0047606C">
        <w:rPr>
          <w:rStyle w:val="StyleUnderline"/>
        </w:rPr>
        <w:t xml:space="preserve">the production of </w:t>
      </w:r>
      <w:r w:rsidRPr="00DA20D2">
        <w:rPr>
          <w:rStyle w:val="Emphasis"/>
          <w:highlight w:val="green"/>
        </w:rPr>
        <w:t>materials</w:t>
      </w:r>
      <w:r w:rsidRPr="00DA20D2">
        <w:rPr>
          <w:rStyle w:val="StyleUnderline"/>
          <w:highlight w:val="green"/>
        </w:rPr>
        <w:t xml:space="preserve"> for</w:t>
      </w:r>
      <w:r w:rsidRPr="0047606C">
        <w:rPr>
          <w:rStyle w:val="StyleUnderline"/>
        </w:rPr>
        <w:t xml:space="preserve"> constructing </w:t>
      </w:r>
      <w:r w:rsidRPr="00F31160">
        <w:rPr>
          <w:rStyle w:val="Emphasis"/>
        </w:rPr>
        <w:t>sp</w:t>
      </w:r>
      <w:r w:rsidRPr="00F31160">
        <w:rPr>
          <w:rStyle w:val="StyleUnderline"/>
        </w:rPr>
        <w:t>a</w:t>
      </w:r>
      <w:r w:rsidRPr="0047606C">
        <w:rPr>
          <w:rStyle w:val="StyleUnderline"/>
        </w:rPr>
        <w:t xml:space="preserve">ce </w:t>
      </w:r>
      <w:r w:rsidRPr="00DA20D2">
        <w:rPr>
          <w:rStyle w:val="Emphasis"/>
          <w:highlight w:val="green"/>
        </w:rPr>
        <w:t>elevators</w:t>
      </w:r>
      <w:r w:rsidRPr="0047606C">
        <w:rPr>
          <w:sz w:val="14"/>
        </w:rPr>
        <w:t xml:space="preserve">, as well as for developing new rocket fuels; </w:t>
      </w:r>
      <w:r w:rsidRPr="00DA20D2">
        <w:rPr>
          <w:rStyle w:val="StyleUnderline"/>
          <w:highlight w:val="green"/>
        </w:rPr>
        <w:t>and</w:t>
      </w:r>
      <w:r w:rsidRPr="0047606C">
        <w:rPr>
          <w:rStyle w:val="StyleUnderline"/>
        </w:rPr>
        <w:t xml:space="preserve"> thus </w:t>
      </w:r>
      <w:r w:rsidRPr="0047606C">
        <w:rPr>
          <w:rStyle w:val="Emphasis"/>
        </w:rPr>
        <w:t xml:space="preserve">dramatically </w:t>
      </w:r>
      <w:r w:rsidRPr="00DA20D2">
        <w:rPr>
          <w:rStyle w:val="Emphasis"/>
          <w:highlight w:val="green"/>
        </w:rPr>
        <w:t>reduce</w:t>
      </w:r>
      <w:r w:rsidRPr="0047606C">
        <w:rPr>
          <w:rStyle w:val="StyleUnderline"/>
        </w:rPr>
        <w:t xml:space="preserve"> the </w:t>
      </w:r>
      <w:r w:rsidRPr="00DA20D2">
        <w:rPr>
          <w:rStyle w:val="Emphasis"/>
          <w:highlight w:val="green"/>
        </w:rPr>
        <w:t>cost</w:t>
      </w:r>
      <w:r w:rsidRPr="0047606C">
        <w:rPr>
          <w:rStyle w:val="Emphasis"/>
        </w:rPr>
        <w:t xml:space="preserve"> of space flight</w:t>
      </w:r>
      <w:r w:rsidRPr="0047606C">
        <w:rPr>
          <w:sz w:val="14"/>
        </w:rPr>
        <w:t>. By harnessing near-infinite computing power and accessing calculations at quantum level physicists may be able to unlock the mysteries of dark matter and dark energy, and probe deeper into the fundamental structure the universe.</w:t>
      </w:r>
    </w:p>
    <w:p w14:paraId="26F723B5" w14:textId="77777777" w:rsidR="009746AA" w:rsidRPr="00243DD8" w:rsidRDefault="009746AA" w:rsidP="009746AA"/>
    <w:p w14:paraId="7221952B" w14:textId="77777777" w:rsidR="009746AA" w:rsidRDefault="009746AA" w:rsidP="009746AA">
      <w:pPr>
        <w:rPr>
          <w:sz w:val="14"/>
        </w:rPr>
      </w:pPr>
    </w:p>
    <w:p w14:paraId="0D64783A" w14:textId="77777777" w:rsidR="009746AA" w:rsidRPr="00C74B5F" w:rsidRDefault="009746AA" w:rsidP="009746AA">
      <w:pPr>
        <w:pStyle w:val="Heading4"/>
      </w:pPr>
      <w:r>
        <w:t>3---</w:t>
      </w:r>
      <w:r>
        <w:rPr>
          <w:u w:val="single"/>
        </w:rPr>
        <w:t>War</w:t>
      </w:r>
      <w:r>
        <w:t xml:space="preserve">---crash causes </w:t>
      </w:r>
      <w:r>
        <w:rPr>
          <w:u w:val="single"/>
        </w:rPr>
        <w:t>it</w:t>
      </w:r>
    </w:p>
    <w:p w14:paraId="6265083C" w14:textId="77777777" w:rsidR="009746AA" w:rsidRPr="00C03F2D" w:rsidRDefault="009746AA" w:rsidP="009746AA">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6B9A3509" w14:textId="00EEB9BE" w:rsidR="00CE6279" w:rsidRPr="009746AA" w:rsidRDefault="009746AA" w:rsidP="009746AA">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F31160">
        <w:rPr>
          <w:rStyle w:val="Emphasis"/>
        </w:rPr>
        <w:t xml:space="preserve">economic </w:t>
      </w:r>
      <w:r w:rsidRPr="00DA20D2">
        <w:rPr>
          <w:rStyle w:val="Emphasis"/>
          <w:highlight w:val="green"/>
        </w:rPr>
        <w:t>crisis</w:t>
      </w:r>
      <w:r w:rsidRPr="00C03F2D">
        <w:rPr>
          <w:sz w:val="16"/>
        </w:rPr>
        <w:t xml:space="preserve">, combined with rising income inequality, </w:t>
      </w:r>
      <w:r w:rsidRPr="00C03F2D">
        <w:rPr>
          <w:rStyle w:val="StyleUnderline"/>
        </w:rPr>
        <w:t>could</w:t>
      </w:r>
      <w:r w:rsidRPr="00C03F2D">
        <w:rPr>
          <w:sz w:val="16"/>
        </w:rPr>
        <w:t xml:space="preserve"> well </w:t>
      </w:r>
      <w:r w:rsidRPr="00DA20D2">
        <w:rPr>
          <w:rStyle w:val="StyleUnderline"/>
          <w:highlight w:val="green"/>
        </w:rPr>
        <w:t>escalate into</w:t>
      </w:r>
      <w:r w:rsidRPr="00C03F2D">
        <w:rPr>
          <w:rStyle w:val="StyleUnderline"/>
        </w:rPr>
        <w:t xml:space="preserve"> a major </w:t>
      </w:r>
      <w:r w:rsidRPr="00F31160">
        <w:rPr>
          <w:rStyle w:val="Emphasis"/>
        </w:rPr>
        <w:t>global</w:t>
      </w:r>
      <w:r w:rsidRPr="00C03F2D">
        <w:rPr>
          <w:rStyle w:val="Emphasis"/>
        </w:rPr>
        <w:t xml:space="preserve"> military </w:t>
      </w:r>
      <w:r w:rsidRPr="00DA20D2">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w:t>
      </w:r>
      <w:r w:rsidRPr="00C03F2D">
        <w:rPr>
          <w:sz w:val="16"/>
        </w:rPr>
        <w:lastRenderedPageBreak/>
        <w:t xml:space="preserve">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DA20D2">
        <w:rPr>
          <w:rStyle w:val="StyleUnderline"/>
          <w:highlight w:val="green"/>
        </w:rPr>
        <w:t>another</w:t>
      </w:r>
      <w:r w:rsidRPr="00C03F2D">
        <w:rPr>
          <w:rStyle w:val="StyleUnderline"/>
        </w:rPr>
        <w:t xml:space="preserve"> economic </w:t>
      </w:r>
      <w:r w:rsidRPr="00DA20D2">
        <w:rPr>
          <w:rStyle w:val="StyleUnderline"/>
          <w:highlight w:val="green"/>
        </w:rPr>
        <w:t>crisis</w:t>
      </w:r>
      <w:r w:rsidRPr="00C03F2D">
        <w:rPr>
          <w:sz w:val="16"/>
        </w:rPr>
        <w:t xml:space="preserve"> – one that </w:t>
      </w:r>
      <w:r w:rsidRPr="00F31160">
        <w:rPr>
          <w:rStyle w:val="StyleUnderline"/>
        </w:rPr>
        <w:t xml:space="preserve">could be </w:t>
      </w:r>
      <w:r w:rsidRPr="00F31160">
        <w:rPr>
          <w:rStyle w:val="Emphasis"/>
        </w:rPr>
        <w:t xml:space="preserve">even more </w:t>
      </w:r>
      <w:r w:rsidRPr="00DA20D2">
        <w:rPr>
          <w:rStyle w:val="Emphasis"/>
          <w:highlight w:val="green"/>
        </w:rPr>
        <w:t>severe</w:t>
      </w:r>
      <w:r w:rsidRPr="00C03F2D">
        <w:rPr>
          <w:rStyle w:val="StyleUnderline"/>
        </w:rPr>
        <w:t xml:space="preserve"> than the last, </w:t>
      </w:r>
      <w:r w:rsidRPr="00DA20D2">
        <w:rPr>
          <w:rStyle w:val="StyleUnderline"/>
          <w:highlight w:val="green"/>
        </w:rPr>
        <w:t>because we</w:t>
      </w:r>
      <w:r w:rsidRPr="00C03F2D">
        <w:rPr>
          <w:rStyle w:val="StyleUnderline"/>
        </w:rPr>
        <w:t xml:space="preserve"> have </w:t>
      </w:r>
      <w:r w:rsidRPr="00DA20D2">
        <w:rPr>
          <w:rStyle w:val="StyleUnderline"/>
          <w:highlight w:val="green"/>
        </w:rPr>
        <w:t>built</w:t>
      </w:r>
      <w:r w:rsidRPr="00C03F2D">
        <w:rPr>
          <w:rStyle w:val="StyleUnderline"/>
        </w:rPr>
        <w:t xml:space="preserve"> up a </w:t>
      </w:r>
      <w:r w:rsidRPr="00DA20D2">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DA20D2">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DA20D2">
        <w:rPr>
          <w:rStyle w:val="StyleUnderline"/>
          <w:highlight w:val="green"/>
        </w:rPr>
        <w:t>depleted</w:t>
      </w:r>
      <w:r w:rsidRPr="00C03F2D">
        <w:rPr>
          <w:rStyle w:val="StyleUnderline"/>
        </w:rPr>
        <w:t xml:space="preserve"> their </w:t>
      </w:r>
      <w:r w:rsidRPr="00DA20D2">
        <w:rPr>
          <w:rStyle w:val="Emphasis"/>
          <w:highlight w:val="green"/>
        </w:rPr>
        <w:t>power to stabilise</w:t>
      </w:r>
      <w:r w:rsidRPr="00C03F2D">
        <w:rPr>
          <w:rStyle w:val="StyleUnderline"/>
        </w:rPr>
        <w:t xml:space="preserve"> and stimulate the economy</w:t>
      </w:r>
      <w:r w:rsidRPr="00C03F2D">
        <w:rPr>
          <w:sz w:val="16"/>
        </w:rPr>
        <w:t xml:space="preserve">. </w:t>
      </w:r>
      <w:r w:rsidRPr="00C03F2D">
        <w:rPr>
          <w:rStyle w:val="StyleUnderline"/>
        </w:rPr>
        <w:t xml:space="preserve">If </w:t>
      </w:r>
      <w:r w:rsidRPr="00DA20D2">
        <w:rPr>
          <w:rStyle w:val="Emphasis"/>
          <w:highlight w:val="green"/>
        </w:rPr>
        <w:t>history</w:t>
      </w:r>
      <w:r w:rsidRPr="00DA20D2">
        <w:rPr>
          <w:rStyle w:val="StyleUnderline"/>
          <w:highlight w:val="green"/>
        </w:rPr>
        <w:t xml:space="preserve"> is a</w:t>
      </w:r>
      <w:r w:rsidRPr="00C03F2D">
        <w:rPr>
          <w:rStyle w:val="StyleUnderline"/>
        </w:rPr>
        <w:t xml:space="preserve">ny </w:t>
      </w:r>
      <w:r w:rsidRPr="00DA20D2">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w:t>
      </w:r>
      <w:r w:rsidRPr="00F31160">
        <w:rPr>
          <w:rStyle w:val="StyleUnderline"/>
        </w:rPr>
        <w:t>of</w:t>
      </w:r>
      <w:r w:rsidRPr="00C03F2D">
        <w:rPr>
          <w:rStyle w:val="StyleUnderline"/>
        </w:rPr>
        <w:t xml:space="preserve"> </w:t>
      </w:r>
      <w:r w:rsidRPr="00DA20D2">
        <w:rPr>
          <w:rStyle w:val="StyleUnderline"/>
          <w:highlight w:val="green"/>
        </w:rPr>
        <w:t>economic distress have been characterised</w:t>
      </w:r>
      <w:r w:rsidRPr="00C03F2D">
        <w:rPr>
          <w:rStyle w:val="StyleUnderline"/>
        </w:rPr>
        <w:t xml:space="preserve"> also </w:t>
      </w:r>
      <w:r w:rsidRPr="00DA20D2">
        <w:rPr>
          <w:rStyle w:val="StyleUnderline"/>
          <w:highlight w:val="green"/>
        </w:rPr>
        <w:t>by</w:t>
      </w:r>
      <w:r w:rsidRPr="00C03F2D">
        <w:rPr>
          <w:rStyle w:val="StyleUnderline"/>
        </w:rPr>
        <w:t xml:space="preserve"> </w:t>
      </w:r>
      <w:r w:rsidRPr="00C03F2D">
        <w:rPr>
          <w:rStyle w:val="Emphasis"/>
        </w:rPr>
        <w:t xml:space="preserve">public </w:t>
      </w:r>
      <w:r w:rsidRPr="00DA20D2">
        <w:rPr>
          <w:rStyle w:val="Emphasis"/>
          <w:highlight w:val="green"/>
        </w:rPr>
        <w:t>antipathy</w:t>
      </w:r>
      <w:r w:rsidRPr="00DA20D2">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DA20D2">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DA20D2">
        <w:rPr>
          <w:rStyle w:val="StyleUnderline"/>
          <w:highlight w:val="green"/>
        </w:rPr>
        <w:t>or</w:t>
      </w:r>
      <w:r w:rsidRPr="00C03F2D">
        <w:rPr>
          <w:rStyle w:val="StyleUnderline"/>
        </w:rPr>
        <w:t xml:space="preserve"> even </w:t>
      </w:r>
      <w:r w:rsidRPr="00DA20D2">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DA20D2">
        <w:rPr>
          <w:rStyle w:val="StyleUnderline"/>
          <w:highlight w:val="green"/>
        </w:rPr>
        <w:t xml:space="preserve">Within a decade, </w:t>
      </w:r>
      <w:r w:rsidRPr="00DA20D2">
        <w:rPr>
          <w:rStyle w:val="Emphasis"/>
          <w:highlight w:val="green"/>
        </w:rPr>
        <w:t>World War II</w:t>
      </w:r>
      <w:r w:rsidRPr="00C03F2D">
        <w:rPr>
          <w:rStyle w:val="Emphasis"/>
        </w:rPr>
        <w:t xml:space="preserve"> had </w:t>
      </w:r>
      <w:r w:rsidRPr="00DA20D2">
        <w:rPr>
          <w:rStyle w:val="Emphasis"/>
          <w:highlight w:val="green"/>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all the more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DA20D2">
        <w:rPr>
          <w:rStyle w:val="StyleUnderline"/>
          <w:highlight w:val="green"/>
        </w:rPr>
        <w:t>disruption</w:t>
      </w:r>
      <w:r w:rsidRPr="00C03F2D">
        <w:rPr>
          <w:rStyle w:val="StyleUnderline"/>
        </w:rPr>
        <w:t xml:space="preserve">, a record-breaking </w:t>
      </w:r>
      <w:r w:rsidRPr="00DA20D2">
        <w:rPr>
          <w:rStyle w:val="Emphasis"/>
          <w:highlight w:val="green"/>
        </w:rPr>
        <w:t>migration</w:t>
      </w:r>
      <w:r w:rsidRPr="00C03F2D">
        <w:rPr>
          <w:rStyle w:val="Emphasis"/>
        </w:rPr>
        <w:t xml:space="preserve"> crisis</w:t>
      </w:r>
      <w:r w:rsidRPr="00C03F2D">
        <w:rPr>
          <w:sz w:val="16"/>
        </w:rPr>
        <w:t xml:space="preserve">, anxiety over </w:t>
      </w:r>
      <w:r w:rsidRPr="00C03F2D">
        <w:rPr>
          <w:rStyle w:val="StyleUnderline"/>
        </w:rPr>
        <w:t xml:space="preserve">globalisation, political </w:t>
      </w:r>
      <w:r w:rsidRPr="00DA20D2">
        <w:rPr>
          <w:rStyle w:val="StyleUnderline"/>
          <w:highlight w:val="green"/>
        </w:rPr>
        <w:t>polarisation, and</w:t>
      </w:r>
      <w:r w:rsidRPr="00C03F2D">
        <w:rPr>
          <w:rStyle w:val="StyleUnderline"/>
        </w:rPr>
        <w:t xml:space="preserve"> </w:t>
      </w:r>
      <w:r w:rsidRPr="00C03F2D">
        <w:rPr>
          <w:rStyle w:val="Emphasis"/>
        </w:rPr>
        <w:t xml:space="preserve">rising </w:t>
      </w:r>
      <w:r w:rsidRPr="00DA20D2">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DA20D2">
        <w:rPr>
          <w:rStyle w:val="Emphasis"/>
          <w:highlight w:val="green"/>
        </w:rPr>
        <w:t>trigger</w:t>
      </w:r>
      <w:r w:rsidRPr="00C03F2D">
        <w:rPr>
          <w:rStyle w:val="Emphasis"/>
        </w:rPr>
        <w:t xml:space="preserve"> points</w:t>
      </w:r>
      <w:r w:rsidRPr="00C03F2D">
        <w:rPr>
          <w:rStyle w:val="StyleUnderline"/>
        </w:rPr>
        <w:t xml:space="preserve"> for a future </w:t>
      </w:r>
      <w:r w:rsidRPr="00DA20D2">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w:t>
      </w:r>
      <w:r w:rsidRPr="00F31160">
        <w:rPr>
          <w:rStyle w:val="StyleUnderline"/>
        </w:rPr>
        <w:t xml:space="preserve">interconnectedness, </w:t>
      </w:r>
      <w:r w:rsidRPr="00F31160">
        <w:rPr>
          <w:rStyle w:val="Emphasis"/>
        </w:rPr>
        <w:t>multilateralism</w:t>
      </w:r>
      <w:r w:rsidRPr="00F31160">
        <w:rPr>
          <w:rStyle w:val="StyleUnderline"/>
        </w:rPr>
        <w:t xml:space="preserve"> is increasingly being eschewed, as countries</w:t>
      </w:r>
      <w:r w:rsidRPr="00F31160">
        <w:rPr>
          <w:sz w:val="16"/>
        </w:rPr>
        <w:t xml:space="preserve"> – most notably, Donald J. Trump’s US – </w:t>
      </w:r>
      <w:r w:rsidRPr="00F31160">
        <w:rPr>
          <w:rStyle w:val="StyleUnderline"/>
        </w:rPr>
        <w:t xml:space="preserve">pursue </w:t>
      </w:r>
      <w:r w:rsidRPr="00F31160">
        <w:rPr>
          <w:rStyle w:val="Emphasis"/>
        </w:rPr>
        <w:t>unilateral</w:t>
      </w:r>
      <w:r w:rsidRPr="00F31160">
        <w:rPr>
          <w:rStyle w:val="StyleUnderline"/>
        </w:rPr>
        <w:t xml:space="preserve">, </w:t>
      </w:r>
      <w:r w:rsidRPr="00F31160">
        <w:rPr>
          <w:rStyle w:val="Emphasis"/>
        </w:rPr>
        <w:t>isolationist</w:t>
      </w:r>
      <w:r w:rsidRPr="00F31160">
        <w:rPr>
          <w:rStyle w:val="StyleUnderline"/>
        </w:rPr>
        <w:t xml:space="preserve"> policies</w:t>
      </w:r>
      <w:r w:rsidRPr="00F31160">
        <w:rPr>
          <w:sz w:val="16"/>
        </w:rPr>
        <w:t xml:space="preserve">. Meanwhile, </w:t>
      </w:r>
      <w:r w:rsidRPr="00F31160">
        <w:rPr>
          <w:rStyle w:val="Emphasis"/>
        </w:rPr>
        <w:t>proxy wars</w:t>
      </w:r>
      <w:r w:rsidRPr="00F31160">
        <w:rPr>
          <w:rStyle w:val="StyleUnderline"/>
        </w:rPr>
        <w:t xml:space="preserve"> are raging in Syria and Yemen</w:t>
      </w:r>
      <w:r w:rsidRPr="00F31160">
        <w:rPr>
          <w:sz w:val="16"/>
        </w:rPr>
        <w:t>. Against this background, we must take seriously the possibility</w:t>
      </w:r>
      <w:r w:rsidRPr="00C03F2D">
        <w:rPr>
          <w:sz w:val="16"/>
        </w:rPr>
        <w:t xml:space="preserve"> that </w:t>
      </w:r>
      <w:r w:rsidRPr="00C03F2D">
        <w:rPr>
          <w:rStyle w:val="StyleUnderline"/>
        </w:rPr>
        <w:t xml:space="preserve">the </w:t>
      </w:r>
      <w:r w:rsidRPr="00DA20D2">
        <w:rPr>
          <w:rStyle w:val="StyleUnderline"/>
          <w:highlight w:val="green"/>
        </w:rPr>
        <w:t>next</w:t>
      </w:r>
      <w:r w:rsidRPr="00C03F2D">
        <w:rPr>
          <w:rStyle w:val="StyleUnderline"/>
        </w:rPr>
        <w:t xml:space="preserve"> economic </w:t>
      </w:r>
      <w:r w:rsidRPr="00DA20D2">
        <w:rPr>
          <w:rStyle w:val="StyleUnderline"/>
          <w:highlight w:val="green"/>
        </w:rPr>
        <w:t>crisis</w:t>
      </w:r>
      <w:r w:rsidRPr="00C03F2D">
        <w:rPr>
          <w:rStyle w:val="StyleUnderline"/>
        </w:rPr>
        <w:t xml:space="preserve"> could </w:t>
      </w:r>
      <w:r w:rsidRPr="00DA20D2">
        <w:rPr>
          <w:rStyle w:val="StyleUnderline"/>
          <w:highlight w:val="green"/>
        </w:rPr>
        <w:t>lead to</w:t>
      </w:r>
      <w:r w:rsidRPr="00C03F2D">
        <w:rPr>
          <w:rStyle w:val="StyleUnderline"/>
        </w:rPr>
        <w:t xml:space="preserve"> a </w:t>
      </w:r>
      <w:r w:rsidRPr="00C03F2D">
        <w:rPr>
          <w:rStyle w:val="Emphasis"/>
        </w:rPr>
        <w:t xml:space="preserve">large-scale </w:t>
      </w:r>
      <w:r w:rsidRPr="00DA20D2">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take action.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110D8CF1" w14:textId="77777777" w:rsidR="00CE6279" w:rsidRDefault="00CE6279" w:rsidP="00CE6279">
      <w:pPr>
        <w:pStyle w:val="Heading4"/>
      </w:pPr>
      <w:r>
        <w:t>Several alt causes to ozone</w:t>
      </w:r>
    </w:p>
    <w:p w14:paraId="4FE4C022" w14:textId="77777777" w:rsidR="00CE6279" w:rsidRDefault="00CE6279" w:rsidP="00CE6279">
      <w:pPr>
        <w:pStyle w:val="Heading4"/>
      </w:pPr>
      <w:r>
        <w:t>1] Copper</w:t>
      </w:r>
    </w:p>
    <w:p w14:paraId="15ABB63D" w14:textId="77777777" w:rsidR="00CE6279" w:rsidRDefault="00CE6279" w:rsidP="00CE6279">
      <w:pPr>
        <w:widowControl w:val="0"/>
      </w:pPr>
      <w:r>
        <w:rPr>
          <w:b/>
          <w:sz w:val="26"/>
          <w:szCs w:val="26"/>
        </w:rPr>
        <w:t>Berkeley 1/13</w:t>
      </w:r>
      <w:r>
        <w:t xml:space="preserve"> (Robert Rhew and Berkeley geo chemists, [UC Berkeley professor of geography and of environmental science, policy and management], 1-13-2022, “Copper-based chemicals may be contributing to ozone depletion: Some ozone-destroying chemicals are unaccounted for. Are copper-based fungicides producing them?“, ScienceDaily, accessed: 1-15-2022, https://www.sciencedaily.com/releases/2022/01/220113151441.htm)  ajs</w:t>
      </w:r>
    </w:p>
    <w:p w14:paraId="777B0C7C" w14:textId="77777777" w:rsidR="00CE6279" w:rsidRDefault="00CE6279" w:rsidP="00CE6279">
      <w:pPr>
        <w:widowControl w:val="0"/>
        <w:rPr>
          <w:sz w:val="16"/>
          <w:szCs w:val="16"/>
        </w:rPr>
      </w:pPr>
      <w:r>
        <w:rPr>
          <w:sz w:val="16"/>
          <w:szCs w:val="16"/>
        </w:rPr>
        <w:t xml:space="preserve">In a paper appearing this week in the journal Nature Communications, UC Berkeley geochemists show that </w:t>
      </w:r>
      <w:r>
        <w:rPr>
          <w:highlight w:val="cyan"/>
          <w:u w:val="single"/>
        </w:rPr>
        <w:t>copper in soil and seawater acts as a catalyst to</w:t>
      </w:r>
      <w:r>
        <w:rPr>
          <w:sz w:val="16"/>
          <w:szCs w:val="16"/>
        </w:rPr>
        <w:t xml:space="preserve"> turn organic matter into both methyl bromide and methyl chloride, two potent halocarbon compounds that </w:t>
      </w:r>
      <w:r>
        <w:rPr>
          <w:highlight w:val="cyan"/>
          <w:u w:val="single"/>
        </w:rPr>
        <w:t>destroy ozone</w:t>
      </w:r>
      <w:r>
        <w:rPr>
          <w:u w:val="single"/>
        </w:rPr>
        <w:t xml:space="preserve">. </w:t>
      </w:r>
      <w:r>
        <w:rPr>
          <w:highlight w:val="cyan"/>
          <w:u w:val="single"/>
        </w:rPr>
        <w:t>Sunlight worsens the situation</w:t>
      </w:r>
      <w:r>
        <w:rPr>
          <w:u w:val="single"/>
        </w:rPr>
        <w:t xml:space="preserve">, </w:t>
      </w:r>
      <w:r>
        <w:rPr>
          <w:highlight w:val="cyan"/>
          <w:u w:val="single"/>
        </w:rPr>
        <w:t>boosting</w:t>
      </w:r>
      <w:r>
        <w:rPr>
          <w:u w:val="single"/>
        </w:rPr>
        <w:t xml:space="preserve"> production of these </w:t>
      </w:r>
      <w:r>
        <w:rPr>
          <w:highlight w:val="cyan"/>
          <w:u w:val="single"/>
        </w:rPr>
        <w:t>methyl halides</w:t>
      </w:r>
      <w:r>
        <w:rPr>
          <w:u w:val="single"/>
        </w:rPr>
        <w:t xml:space="preserve"> by a factor of 10. </w:t>
      </w:r>
      <w:r>
        <w:rPr>
          <w:sz w:val="16"/>
          <w:szCs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Pr>
          <w:u w:val="single"/>
        </w:rPr>
        <w:t xml:space="preserve">these methyl halides have become the </w:t>
      </w:r>
      <w:r>
        <w:rPr>
          <w:highlight w:val="cyan"/>
          <w:u w:val="single"/>
        </w:rPr>
        <w:t>new dominant sources</w:t>
      </w:r>
      <w:r>
        <w:rPr>
          <w:u w:val="single"/>
        </w:rPr>
        <w:t xml:space="preserve"> of ozone-depleting</w:t>
      </w:r>
      <w:r>
        <w:rPr>
          <w:sz w:val="16"/>
          <w:szCs w:val="16"/>
        </w:rPr>
        <w:t xml:space="preserve"> bromine and chlorine in the stratosphere. As the long-lived CFCs and halons slowly disappear from the atmosphere, the role of methyl halides increases. </w:t>
      </w:r>
      <w:r>
        <w:rPr>
          <w:u w:val="single"/>
        </w:rPr>
        <w:t xml:space="preserve">"If we don't know where methyl bromide and methyl chloride are coming from, then how can </w:t>
      </w:r>
      <w:r>
        <w:rPr>
          <w:u w:val="single"/>
        </w:rPr>
        <w:lastRenderedPageBreak/>
        <w:t>we make sure that those compounds are reduced along with CFCs?"</w:t>
      </w:r>
      <w:r>
        <w:rPr>
          <w:sz w:val="16"/>
          <w:szCs w:val="16"/>
        </w:rPr>
        <w:t xml:space="preserve"> said the paper's senior author, Robert Rhew, UC Berkeley professor of geography and of environmental science, policy and management. "By 2050, we should be back to relatively normal ozone, but things like the continued emissions of methyl bromide and methyl chloride are road bumps in the road to recovery. </w:t>
      </w:r>
      <w:r>
        <w:rPr>
          <w:u w:val="single"/>
        </w:rPr>
        <w:t xml:space="preserve">Copper usage in the environment is projected to </w:t>
      </w:r>
      <w:r>
        <w:rPr>
          <w:highlight w:val="cyan"/>
          <w:u w:val="single"/>
        </w:rPr>
        <w:t>increase rapidly in the next few years</w:t>
      </w:r>
      <w:r>
        <w:rPr>
          <w:u w:val="single"/>
        </w:rPr>
        <w:t xml:space="preserve">, </w:t>
      </w:r>
      <w:r>
        <w:rPr>
          <w:sz w:val="16"/>
          <w:szCs w:val="16"/>
        </w:rPr>
        <w:t>and this should be considered when predicting future halogen load and ozone recovery."</w:t>
      </w:r>
    </w:p>
    <w:p w14:paraId="469AF871" w14:textId="77777777" w:rsidR="00CE6279" w:rsidRDefault="00CE6279" w:rsidP="00CE6279">
      <w:pPr>
        <w:widowControl w:val="0"/>
      </w:pPr>
    </w:p>
    <w:p w14:paraId="4239E995" w14:textId="77777777" w:rsidR="00CE6279" w:rsidRDefault="00CE6279" w:rsidP="00CE6279">
      <w:pPr>
        <w:pStyle w:val="Heading4"/>
      </w:pPr>
      <w:r>
        <w:t>2] Illegal CFC sources</w:t>
      </w:r>
    </w:p>
    <w:p w14:paraId="42C2CD80" w14:textId="77777777" w:rsidR="00CE6279" w:rsidRDefault="00CE6279" w:rsidP="00CE6279">
      <w:pPr>
        <w:widowControl w:val="0"/>
      </w:pPr>
      <w:r>
        <w:rPr>
          <w:b/>
          <w:sz w:val="26"/>
          <w:szCs w:val="26"/>
        </w:rPr>
        <w:t>Mcglaun 21</w:t>
      </w:r>
      <w:r>
        <w:t xml:space="preserve"> (Shane Mcglaun, [Slash Gear Writer], 5-19-2021, “MIT study suggests illegal production of CFCs has continued“, SlashGear, accessed: 1-15-2022, https://www.slashgear.com/mit-study-suggests-illegal-production-of-cfcs-has-continued-19673398/)  ajs</w:t>
      </w:r>
    </w:p>
    <w:p w14:paraId="46526F35" w14:textId="77777777" w:rsidR="00CE6279" w:rsidRDefault="00CE6279" w:rsidP="00CE6279">
      <w:pPr>
        <w:widowControl w:val="0"/>
        <w:rPr>
          <w:b/>
          <w:sz w:val="26"/>
          <w:szCs w:val="26"/>
        </w:rPr>
      </w:pPr>
      <w:r>
        <w:rPr>
          <w:sz w:val="16"/>
          <w:szCs w:val="16"/>
        </w:rPr>
        <w:t xml:space="preserve">Researchers at </w:t>
      </w:r>
      <w:r>
        <w:rPr>
          <w:highlight w:val="cyan"/>
          <w:u w:val="single"/>
        </w:rPr>
        <w:t>MIT</w:t>
      </w:r>
      <w:r>
        <w:rPr>
          <w:u w:val="single"/>
        </w:rPr>
        <w:t xml:space="preserve"> have </w:t>
      </w:r>
      <w:r>
        <w:rPr>
          <w:highlight w:val="cyan"/>
          <w:u w:val="single"/>
        </w:rPr>
        <w:t>discovered</w:t>
      </w:r>
      <w:r>
        <w:rPr>
          <w:sz w:val="16"/>
          <w:szCs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Pr>
          <w:u w:val="single"/>
        </w:rPr>
        <w:t xml:space="preserve">that </w:t>
      </w:r>
      <w:r>
        <w:rPr>
          <w:highlight w:val="cyan"/>
          <w:u w:val="single"/>
        </w:rPr>
        <w:t>new</w:t>
      </w:r>
      <w:r>
        <w:rPr>
          <w:u w:val="single"/>
        </w:rPr>
        <w:t xml:space="preserve"> and </w:t>
      </w:r>
      <w:r>
        <w:rPr>
          <w:highlight w:val="cyan"/>
          <w:u w:val="single"/>
        </w:rPr>
        <w:t>illegal</w:t>
      </w:r>
      <w:r>
        <w:rPr>
          <w:u w:val="single"/>
        </w:rPr>
        <w:t xml:space="preserve"> production of </w:t>
      </w:r>
      <w:r>
        <w:rPr>
          <w:highlight w:val="cyan"/>
          <w:u w:val="single"/>
        </w:rPr>
        <w:t>CFCs</w:t>
      </w:r>
      <w:r>
        <w:rPr>
          <w:u w:val="single"/>
        </w:rPr>
        <w:t xml:space="preserve"> has likely occurred in recent years. </w:t>
      </w:r>
      <w:r>
        <w:rPr>
          <w:sz w:val="16"/>
          <w:szCs w:val="16"/>
        </w:rPr>
        <w:t>The study specifically points out</w:t>
      </w:r>
      <w:hyperlink r:id="rId9">
        <w:r>
          <w:rPr>
            <w:sz w:val="16"/>
            <w:szCs w:val="16"/>
          </w:rPr>
          <w:t xml:space="preserve"> </w:t>
        </w:r>
      </w:hyperlink>
      <w:hyperlink r:id="rId10">
        <w:r>
          <w:rPr>
            <w:color w:val="1155CC"/>
            <w:sz w:val="16"/>
            <w:szCs w:val="16"/>
            <w:u w:val="single"/>
          </w:rPr>
          <w:t>new emissions</w:t>
        </w:r>
      </w:hyperlink>
      <w:r>
        <w:rPr>
          <w:sz w:val="16"/>
          <w:szCs w:val="16"/>
        </w:rPr>
        <w:t xml:space="preserve"> of CFC-11, CFC-12, and CFC-113 that would </w:t>
      </w:r>
      <w:r>
        <w:rPr>
          <w:u w:val="single"/>
        </w:rPr>
        <w:t xml:space="preserve">represent a </w:t>
      </w:r>
      <w:r>
        <w:rPr>
          <w:highlight w:val="cyan"/>
          <w:u w:val="single"/>
        </w:rPr>
        <w:t>violation of</w:t>
      </w:r>
      <w:r>
        <w:rPr>
          <w:u w:val="single"/>
        </w:rPr>
        <w:t xml:space="preserve"> the </w:t>
      </w:r>
      <w:r>
        <w:rPr>
          <w:highlight w:val="cyan"/>
          <w:u w:val="single"/>
        </w:rPr>
        <w:t>Montréal</w:t>
      </w:r>
      <w:r>
        <w:rPr>
          <w:u w:val="single"/>
        </w:rPr>
        <w:t xml:space="preserve"> Protocol.</w:t>
      </w:r>
      <w:r>
        <w:rPr>
          <w:sz w:val="16"/>
          <w:szCs w:val="16"/>
        </w:rPr>
        <w:t xml:space="preserve"> That protocol was designed to phase out the production and consumption of CFCs along with other ozone-damaging chemicals. The study estimates that new global CFC-11 emissions is </w:t>
      </w:r>
      <w:r>
        <w:rPr>
          <w:highlight w:val="cyan"/>
          <w:u w:val="single"/>
        </w:rPr>
        <w:t>higher than previous studies</w:t>
      </w:r>
      <w:r>
        <w:rPr>
          <w:u w:val="single"/>
        </w:rPr>
        <w:t xml:space="preserve"> reported.</w:t>
      </w:r>
      <w:r>
        <w:rPr>
          <w:sz w:val="16"/>
          <w:szCs w:val="16"/>
        </w:rPr>
        <w:t xml:space="preserve"> MIT’s </w:t>
      </w:r>
      <w:r>
        <w:rPr>
          <w:u w:val="single"/>
        </w:rPr>
        <w:t>study is also the first to quantify new global emissions</w:t>
      </w:r>
      <w:r>
        <w:rPr>
          <w:sz w:val="16"/>
          <w:szCs w:val="16"/>
        </w:rPr>
        <w:t xml:space="preserve"> of CFC-12 and CFC-113. Lead study author Megan Lickley says the team found total emissions coming from new production is around 20 gigagrams a year for each of those molecules. The study also identified new emissions of CFC-12 and CFC-113, which Lickley says were previously overlooked. In the past, CFCs were used commonly in manufacturing refrigerants, aerosol sprays, chemical solvents, and building insulation. When they are emitted into the atmosphere, </w:t>
      </w:r>
      <w:r>
        <w:rPr>
          <w:u w:val="single"/>
        </w:rPr>
        <w:t xml:space="preserve">the </w:t>
      </w:r>
      <w:r>
        <w:rPr>
          <w:highlight w:val="cyan"/>
          <w:u w:val="single"/>
        </w:rPr>
        <w:t>chemicals</w:t>
      </w:r>
      <w:r>
        <w:rPr>
          <w:u w:val="single"/>
        </w:rPr>
        <w:t xml:space="preserve"> can </w:t>
      </w:r>
      <w:r>
        <w:rPr>
          <w:highlight w:val="cyan"/>
          <w:u w:val="single"/>
        </w:rPr>
        <w:t>stay in the stratosphere</w:t>
      </w:r>
      <w:r>
        <w:rPr>
          <w:u w:val="single"/>
        </w:rPr>
        <w:t xml:space="preserve"> interacting with ultraviolet light and </w:t>
      </w:r>
      <w:r>
        <w:rPr>
          <w:highlight w:val="cyan"/>
          <w:u w:val="single"/>
        </w:rPr>
        <w:t>releasing chlorine</w:t>
      </w:r>
      <w:r>
        <w:rPr>
          <w:u w:val="single"/>
        </w:rPr>
        <w:t xml:space="preserve"> atoms that </w:t>
      </w:r>
      <w:r>
        <w:rPr>
          <w:highlight w:val="cyan"/>
          <w:u w:val="single"/>
        </w:rPr>
        <w:t>erode</w:t>
      </w:r>
      <w:r>
        <w:rPr>
          <w:u w:val="single"/>
        </w:rPr>
        <w:t xml:space="preserve"> the protective </w:t>
      </w:r>
      <w:r>
        <w:rPr>
          <w:highlight w:val="cyan"/>
          <w:u w:val="single"/>
        </w:rPr>
        <w:t>ozone</w:t>
      </w:r>
      <w:r>
        <w:rPr>
          <w:u w:val="single"/>
        </w:rPr>
        <w:t xml:space="preserve"> layer surrounding the earth.</w:t>
      </w:r>
      <w:r>
        <w:rPr>
          <w:sz w:val="16"/>
          <w:szCs w:val="16"/>
        </w:rPr>
        <w:t xml:space="preserve"> Today, most CFCs are emitted by “banks,” old refrigerators, air conditioners, and insulation manufactured before the ban. For the study, the researchers calculated the amount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63811793" w14:textId="77777777" w:rsidR="00CE6279" w:rsidRDefault="00CE6279" w:rsidP="00CE6279">
      <w:pPr>
        <w:widowControl w:val="0"/>
      </w:pPr>
    </w:p>
    <w:p w14:paraId="6A723BA4" w14:textId="77777777" w:rsidR="00CE6279" w:rsidRDefault="00CE6279" w:rsidP="00CE6279">
      <w:pPr>
        <w:pStyle w:val="Heading4"/>
      </w:pPr>
      <w:r>
        <w:t>3] Dichloromethane</w:t>
      </w:r>
    </w:p>
    <w:p w14:paraId="3B66E93B" w14:textId="77777777" w:rsidR="00CE6279" w:rsidRDefault="00CE6279" w:rsidP="00CE6279">
      <w:pPr>
        <w:widowControl w:val="0"/>
      </w:pPr>
      <w:r>
        <w:rPr>
          <w:b/>
          <w:sz w:val="26"/>
          <w:szCs w:val="26"/>
        </w:rPr>
        <w:t>Perkins 17</w:t>
      </w:r>
      <w:r>
        <w:t xml:space="preserve"> Sid Perkins 6-27-2017 "New threat to ozone layer found"</w:t>
      </w:r>
      <w:hyperlink r:id="rId11">
        <w:r>
          <w:t xml:space="preserve"> </w:t>
        </w:r>
      </w:hyperlink>
      <w:hyperlink r:id="rId12">
        <w:r>
          <w:rPr>
            <w:color w:val="1155CC"/>
            <w:u w:val="single"/>
          </w:rPr>
          <w:t>https://www.science.org/content/article/new-threat-ozone-layer-found</w:t>
        </w:r>
      </w:hyperlink>
      <w:r>
        <w:t xml:space="preserve"> (Sid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Columbia)//Elmer</w:t>
      </w:r>
    </w:p>
    <w:p w14:paraId="760E506D" w14:textId="77777777" w:rsidR="00CE6279" w:rsidRDefault="00CE6279" w:rsidP="00CE6279">
      <w:pPr>
        <w:widowControl w:val="0"/>
      </w:pPr>
      <w:r>
        <w:rPr>
          <w:sz w:val="16"/>
          <w:szCs w:val="16"/>
        </w:rPr>
        <w:t xml:space="preserve">The ozone layer—a high-altitude expanse of oxygen molecules that protects us from the sun's ultraviolet rays—has been on the mend for the past decade or so. But a </w:t>
      </w:r>
      <w:r>
        <w:rPr>
          <w:highlight w:val="cyan"/>
          <w:u w:val="single"/>
        </w:rPr>
        <w:t>newly discovered threat could delay</w:t>
      </w:r>
      <w:r>
        <w:rPr>
          <w:u w:val="single"/>
        </w:rPr>
        <w:t xml:space="preserve"> its </w:t>
      </w:r>
      <w:r>
        <w:rPr>
          <w:highlight w:val="cyan"/>
          <w:u w:val="single"/>
        </w:rPr>
        <w:t>recovery</w:t>
      </w:r>
      <w:r>
        <w:rPr>
          <w:sz w:val="16"/>
          <w:szCs w:val="16"/>
        </w:rPr>
        <w:t xml:space="preserve">. </w:t>
      </w:r>
      <w:r>
        <w:rPr>
          <w:u w:val="single"/>
        </w:rPr>
        <w:t xml:space="preserve">Industrial </w:t>
      </w:r>
      <w:r>
        <w:rPr>
          <w:highlight w:val="cyan"/>
          <w:u w:val="single"/>
        </w:rPr>
        <w:t>emissions of</w:t>
      </w:r>
      <w:r>
        <w:rPr>
          <w:sz w:val="16"/>
          <w:szCs w:val="16"/>
        </w:rPr>
        <w:t xml:space="preserve"> a </w:t>
      </w:r>
      <w:r>
        <w:rPr>
          <w:highlight w:val="cyan"/>
          <w:u w:val="single"/>
        </w:rPr>
        <w:t>chemical commonly used</w:t>
      </w:r>
      <w:r>
        <w:rPr>
          <w:sz w:val="16"/>
          <w:szCs w:val="16"/>
        </w:rPr>
        <w:t xml:space="preserve"> in solvents, paint removers, and the production of pharmaceuticals </w:t>
      </w:r>
      <w:r>
        <w:rPr>
          <w:u w:val="single"/>
        </w:rPr>
        <w:t>have doubled</w:t>
      </w:r>
      <w:r>
        <w:rPr>
          <w:sz w:val="16"/>
          <w:szCs w:val="16"/>
        </w:rPr>
        <w:t xml:space="preserve"> in the past few years</w:t>
      </w:r>
      <w:r>
        <w:rPr>
          <w:u w:val="single"/>
        </w:rPr>
        <w:t xml:space="preserve">, researchers have found, which could </w:t>
      </w:r>
      <w:r>
        <w:rPr>
          <w:highlight w:val="cyan"/>
          <w:u w:val="single"/>
        </w:rPr>
        <w:t>slow</w:t>
      </w:r>
      <w:r>
        <w:rPr>
          <w:u w:val="single"/>
        </w:rPr>
        <w:t xml:space="preserve"> the </w:t>
      </w:r>
      <w:r>
        <w:rPr>
          <w:highlight w:val="cyan"/>
          <w:u w:val="single"/>
        </w:rPr>
        <w:t>healing</w:t>
      </w:r>
      <w:r>
        <w:rPr>
          <w:u w:val="single"/>
        </w:rPr>
        <w:t xml:space="preserve"> of the ozone layer over Antarctica anywhere between 5 and 30 years—or even longer if levels continue to rise</w:t>
      </w:r>
      <w:r>
        <w:rPr>
          <w:sz w:val="16"/>
          <w:szCs w:val="16"/>
        </w:rPr>
        <w:t xml:space="preserve">. The findings are "frightening" and "a big deal," says Robyn Schofield, an environmental scientist at the University of Melbourne in Australia who was not involved with the work. </w:t>
      </w:r>
      <w:r>
        <w:rPr>
          <w:u w:val="single"/>
        </w:rPr>
        <w:t xml:space="preserve">The chemical in question is called </w:t>
      </w:r>
      <w:r>
        <w:rPr>
          <w:highlight w:val="cyan"/>
          <w:u w:val="single"/>
        </w:rPr>
        <w:t>dichloromethane</w:t>
      </w:r>
      <w:r>
        <w:rPr>
          <w:u w:val="single"/>
        </w:rPr>
        <w:t xml:space="preserve"> (CH2Cl2). Natural sources of this substance are small, says Ryan </w:t>
      </w:r>
      <w:r>
        <w:rPr>
          <w:u w:val="single"/>
        </w:rPr>
        <w:lastRenderedPageBreak/>
        <w:t>Hossaini, an atmospheric chemist at Lancaster University in the United Kingdom.</w:t>
      </w:r>
      <w:r>
        <w:rPr>
          <w:sz w:val="16"/>
          <w:szCs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Pr>
          <w:u w:val="single"/>
        </w:rPr>
        <w:t xml:space="preserve">If CH2Cl2 </w:t>
      </w:r>
      <w:r>
        <w:rPr>
          <w:highlight w:val="cyan"/>
          <w:u w:val="single"/>
        </w:rPr>
        <w:t>emissions continue to rise</w:t>
      </w:r>
      <w:r>
        <w:rPr>
          <w:sz w:val="16"/>
          <w:szCs w:val="16"/>
        </w:rPr>
        <w:t xml:space="preserve"> at the rate seen in the last decade, </w:t>
      </w:r>
      <w:r>
        <w:rPr>
          <w:u w:val="single"/>
        </w:rPr>
        <w:t>recovery</w:t>
      </w:r>
      <w:r>
        <w:rPr>
          <w:sz w:val="16"/>
          <w:szCs w:val="16"/>
        </w:rPr>
        <w:t xml:space="preserve"> of the ozone hole would be </w:t>
      </w:r>
      <w:r>
        <w:rPr>
          <w:u w:val="single"/>
        </w:rPr>
        <w:t>delayed about 30 years</w:t>
      </w:r>
      <w:r>
        <w:rPr>
          <w:sz w:val="16"/>
          <w:szCs w:val="16"/>
        </w:rPr>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Pr>
          <w:u w:val="single"/>
        </w:rPr>
        <w:t xml:space="preserve">It's clear that concentrations [of CH2Cl2] have increased quite a lot," he notes. But one critical question, he contends, is what will happen to emissions over the long term: "They've been quite variable in recent years, and it's difficult to say how they might evolve." Although the rapid rise in CH2Cl2 emissions may one day level off, it's also possible that emissions of this multipurpose chemical may accelerate even further. Hossaini and his team also assessed what would happen to high-altitude ozone if CH2Cl2 emissions rose at twice the rate seen in the past decade. The answer? Not good. Antarctic </w:t>
      </w:r>
      <w:r>
        <w:rPr>
          <w:highlight w:val="cyan"/>
          <w:u w:val="single"/>
        </w:rPr>
        <w:t>ozone wouldn't recover</w:t>
      </w:r>
      <w:r>
        <w:rPr>
          <w:u w:val="single"/>
        </w:rPr>
        <w:t xml:space="preserve"> to pre-1980 levels </w:t>
      </w:r>
      <w:r>
        <w:rPr>
          <w:highlight w:val="cyan"/>
          <w:u w:val="single"/>
        </w:rPr>
        <w:t>until</w:t>
      </w:r>
      <w:r>
        <w:rPr>
          <w:u w:val="single"/>
        </w:rPr>
        <w:t xml:space="preserve"> well </w:t>
      </w:r>
      <w:r>
        <w:rPr>
          <w:highlight w:val="cyan"/>
          <w:u w:val="single"/>
        </w:rPr>
        <w:t>after</w:t>
      </w:r>
      <w:r>
        <w:rPr>
          <w:u w:val="single"/>
        </w:rPr>
        <w:t xml:space="preserve"> the year </w:t>
      </w:r>
      <w:r>
        <w:rPr>
          <w:highlight w:val="cyan"/>
          <w:u w:val="single"/>
        </w:rPr>
        <w:t>2100</w:t>
      </w:r>
      <w:r>
        <w:rPr>
          <w:u w:val="single"/>
        </w:rPr>
        <w:t xml:space="preserve">, the analyses suggest. </w:t>
      </w:r>
      <w:r>
        <w:rPr>
          <w:sz w:val="16"/>
          <w:szCs w:val="16"/>
        </w:rPr>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1E305731" w14:textId="77777777" w:rsidR="00CE6279" w:rsidRDefault="00CE6279" w:rsidP="00CE6279">
      <w:pPr>
        <w:widowControl w:val="0"/>
      </w:pPr>
    </w:p>
    <w:p w14:paraId="3F8DB45D" w14:textId="77777777" w:rsidR="00CE6279" w:rsidRDefault="00CE6279" w:rsidP="00CE6279">
      <w:pPr>
        <w:pStyle w:val="Heading4"/>
      </w:pPr>
      <w:r>
        <w:t>No impact to ozone</w:t>
      </w:r>
    </w:p>
    <w:p w14:paraId="3A4D2B27" w14:textId="77777777" w:rsidR="00CE6279" w:rsidRDefault="00CE6279" w:rsidP="00CE6279">
      <w:pPr>
        <w:widowControl w:val="0"/>
      </w:pPr>
      <w:r>
        <w:rPr>
          <w:b/>
          <w:sz w:val="26"/>
          <w:szCs w:val="26"/>
        </w:rPr>
        <w:t>Ridley 14</w:t>
      </w:r>
      <w:r>
        <w:t xml:space="preserve"> (Matthew White Ridley, BA and PhD in Zoology from Oxford. “THE OZONE HOLE WAS EXAGGERATED AS A PROBLEM,” </w:t>
      </w:r>
      <w:r>
        <w:rPr>
          <w:i/>
        </w:rPr>
        <w:t>Rational Optimist</w:t>
      </w:r>
      <w:r>
        <w:t>, 9/25/14,</w:t>
      </w:r>
      <w:hyperlink r:id="rId13">
        <w:r>
          <w:t xml:space="preserve"> </w:t>
        </w:r>
      </w:hyperlink>
      <w:hyperlink r:id="rId14">
        <w:r>
          <w:rPr>
            <w:color w:val="1155CC"/>
            <w:u w:val="single"/>
          </w:rPr>
          <w:t>http://www.rationaloptimist.com/blog/the-ozone-hole-was-exaggerated-as-a-problem.aspx</w:t>
        </w:r>
      </w:hyperlink>
      <w:r>
        <w:t>) dwc 19</w:t>
      </w:r>
    </w:p>
    <w:p w14:paraId="3D7D4911" w14:textId="77777777" w:rsidR="00CE6279" w:rsidRDefault="00CE6279" w:rsidP="00CE6279">
      <w:pPr>
        <w:widowControl w:val="0"/>
        <w:rPr>
          <w:sz w:val="16"/>
          <w:szCs w:val="16"/>
        </w:rPr>
      </w:pPr>
      <w:r>
        <w:rPr>
          <w:u w:val="single"/>
        </w:rPr>
        <w:t>Serial hyperbole does the environmental movement no favours</w:t>
      </w:r>
      <w:r>
        <w:rPr>
          <w:sz w:val="16"/>
          <w:szCs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Pr>
          <w:u w:val="single"/>
        </w:rPr>
        <w:t xml:space="preserve">the </w:t>
      </w:r>
      <w:r>
        <w:rPr>
          <w:highlight w:val="cyan"/>
          <w:u w:val="single"/>
        </w:rPr>
        <w:t>ozone</w:t>
      </w:r>
      <w:r>
        <w:rPr>
          <w:u w:val="single"/>
        </w:rPr>
        <w:t xml:space="preserve"> hole was </w:t>
      </w:r>
      <w:r>
        <w:rPr>
          <w:highlight w:val="cyan"/>
          <w:u w:val="single"/>
        </w:rPr>
        <w:t>never</w:t>
      </w:r>
      <w:r>
        <w:rPr>
          <w:u w:val="single"/>
        </w:rPr>
        <w:t xml:space="preserve"> nearly as </w:t>
      </w:r>
      <w:r>
        <w:rPr>
          <w:highlight w:val="cyan"/>
          <w:u w:val="single"/>
        </w:rPr>
        <w:t>dangerous</w:t>
      </w:r>
      <w:r>
        <w:rPr>
          <w:u w:val="single"/>
        </w:rPr>
        <w:t xml:space="preserve"> as some people said, that it is not necessarily healing yet and that it might not have been caused mainly by CFCs anyway.</w:t>
      </w:r>
      <w:r>
        <w:rPr>
          <w:sz w:val="16"/>
          <w:szCs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Pr>
          <w:u w:val="single"/>
        </w:rPr>
        <w:t>in the words of a Nasa scientist, Paul Newman: “From 2000 to 2013, ozone levels climbed 4 per cent in the key mid-northern latitudes</w:t>
      </w:r>
      <w:r>
        <w:rPr>
          <w:sz w:val="16"/>
          <w:szCs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Pr>
          <w:u w:val="single"/>
        </w:rPr>
        <w:t xml:space="preserve">Nasa about nine months ago, which said: “ Two new studies show that signs of recovery are not yet present, and that </w:t>
      </w:r>
      <w:r>
        <w:rPr>
          <w:highlight w:val="cyan"/>
          <w:u w:val="single"/>
        </w:rPr>
        <w:t>temperature and winds</w:t>
      </w:r>
      <w:r>
        <w:rPr>
          <w:u w:val="single"/>
        </w:rPr>
        <w:t xml:space="preserve"> are </w:t>
      </w:r>
      <w:r>
        <w:rPr>
          <w:highlight w:val="cyan"/>
          <w:u w:val="single"/>
        </w:rPr>
        <w:t>still driving</w:t>
      </w:r>
      <w:r>
        <w:rPr>
          <w:u w:val="single"/>
        </w:rPr>
        <w:t xml:space="preserve"> any </w:t>
      </w:r>
      <w:r>
        <w:rPr>
          <w:highlight w:val="cyan"/>
          <w:u w:val="single"/>
        </w:rPr>
        <w:t>annual changes</w:t>
      </w:r>
      <w:r>
        <w:rPr>
          <w:u w:val="single"/>
        </w:rPr>
        <w:t xml:space="preserve"> in ozone hole size</w:t>
      </w:r>
      <w:r>
        <w:rPr>
          <w:sz w:val="16"/>
          <w:szCs w:val="16"/>
        </w:rPr>
        <w:t xml:space="preserve">.”  As recently as 2006, Nasa announced, quoting Paul Newman again, that the Antarctic ozone hole that year was “the largest ever recorded”. The following year a paper in Nature magazine from Markus Rex, a German scientist, presented new </w:t>
      </w:r>
      <w:r>
        <w:rPr>
          <w:sz w:val="16"/>
          <w:szCs w:val="16"/>
        </w:rPr>
        <w:lastRenderedPageBreak/>
        <w:t xml:space="preserve">evidence that suggested CFCs may be responsible for less than 40 per cent of ozone destruction anyway. Besides, nobody knows for sure how big the ozone hole was each spring before CFCs were invented. All we know is that it varies from year to year.  </w:t>
      </w:r>
      <w:r>
        <w:rPr>
          <w:u w:val="single"/>
        </w:rPr>
        <w:t>How much damage did the ozone hole ever threaten to do anyway?</w:t>
      </w:r>
      <w:r>
        <w:rPr>
          <w:sz w:val="16"/>
          <w:szCs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Pr>
          <w:u w:val="single"/>
        </w:rPr>
        <w:t>This means that the weak September sunshine, though it feels much the same, has the power to cause sunburn more like that of latitudes a few hundred miles north. Hardly Armageddon</w:t>
      </w:r>
      <w:r>
        <w:rPr>
          <w:sz w:val="16"/>
          <w:szCs w:val="16"/>
        </w:rPr>
        <w:t xml:space="preserve">.  </w:t>
      </w:r>
      <w:r>
        <w:rPr>
          <w:u w:val="single"/>
        </w:rPr>
        <w:t>The New York Times reported “an increase in Twilight Zone-type reports of sheep and rabbits with cataracts” in southern Chile</w:t>
      </w:r>
      <w:r>
        <w:rPr>
          <w:sz w:val="16"/>
          <w:szCs w:val="16"/>
        </w:rPr>
        <w:t xml:space="preserve">. Not to be outdone, Al Gore wrote that “hunters now report finding blind rabbits; fisherman catch blind salmon”. Zoologists briefly blamed the </w:t>
      </w:r>
      <w:r>
        <w:rPr>
          <w:highlight w:val="cyan"/>
          <w:u w:val="single"/>
        </w:rPr>
        <w:t>near extinction</w:t>
      </w:r>
      <w:r>
        <w:rPr>
          <w:u w:val="single"/>
        </w:rPr>
        <w:t xml:space="preserve"> of many amphibian species on thin ozone</w:t>
      </w:r>
      <w:r>
        <w:rPr>
          <w:sz w:val="16"/>
          <w:szCs w:val="16"/>
        </w:rPr>
        <w:t xml:space="preserve">. </w:t>
      </w:r>
      <w:r>
        <w:rPr>
          <w:u w:val="single"/>
        </w:rPr>
        <w:t>Melanoma</w:t>
      </w:r>
      <w:r>
        <w:rPr>
          <w:sz w:val="16"/>
          <w:szCs w:val="16"/>
        </w:rPr>
        <w:t xml:space="preserve"> in people was also said to be on the rise as a result.  </w:t>
      </w:r>
      <w:r>
        <w:rPr>
          <w:u w:val="single"/>
        </w:rPr>
        <w:t xml:space="preserve">This was </w:t>
      </w:r>
      <w:r>
        <w:rPr>
          <w:highlight w:val="cyan"/>
          <w:u w:val="single"/>
        </w:rPr>
        <w:t>nonsense</w:t>
      </w:r>
      <w:r>
        <w:rPr>
          <w:u w:val="single"/>
        </w:rPr>
        <w:t xml:space="preserve">. </w:t>
      </w:r>
      <w:r>
        <w:rPr>
          <w:highlight w:val="cyan"/>
          <w:u w:val="single"/>
        </w:rPr>
        <w:t>Frogs were dying</w:t>
      </w:r>
      <w:r>
        <w:rPr>
          <w:u w:val="single"/>
        </w:rPr>
        <w:t xml:space="preserve"> out </w:t>
      </w:r>
      <w:r>
        <w:rPr>
          <w:highlight w:val="cyan"/>
          <w:u w:val="single"/>
        </w:rPr>
        <w:t>because of</w:t>
      </w:r>
      <w:r>
        <w:rPr>
          <w:u w:val="single"/>
        </w:rPr>
        <w:t xml:space="preserve"> a </w:t>
      </w:r>
      <w:r>
        <w:rPr>
          <w:highlight w:val="cyan"/>
          <w:u w:val="single"/>
        </w:rPr>
        <w:t>fungal disease</w:t>
      </w:r>
      <w:r>
        <w:rPr>
          <w:u w:val="single"/>
        </w:rPr>
        <w:t xml:space="preserve"> spread from Africa — nothing to do with ozone.</w:t>
      </w:r>
      <w:r>
        <w:rPr>
          <w:sz w:val="16"/>
          <w:szCs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Pr>
          <w:highlight w:val="cyan"/>
          <w:u w:val="single"/>
        </w:rPr>
        <w:t>melanoma</w:t>
      </w:r>
      <w:r>
        <w:rPr>
          <w:u w:val="single"/>
        </w:rPr>
        <w:t xml:space="preserve"> incidence in people actually </w:t>
      </w:r>
      <w:r>
        <w:rPr>
          <w:highlight w:val="cyan"/>
          <w:u w:val="single"/>
        </w:rPr>
        <w:t>levelled out</w:t>
      </w:r>
      <w:r>
        <w:rPr>
          <w:u w:val="single"/>
        </w:rPr>
        <w:t xml:space="preserve"> during the period when the ozone got thinner</w:t>
      </w:r>
      <w:r>
        <w:rPr>
          <w:sz w:val="16"/>
          <w:szCs w:val="16"/>
        </w:rPr>
        <w:t>.</w:t>
      </w:r>
    </w:p>
    <w:p w14:paraId="0A68D91C" w14:textId="77777777" w:rsidR="00CE6279" w:rsidRDefault="00CE6279" w:rsidP="00CE6279"/>
    <w:p w14:paraId="735DC908" w14:textId="77777777" w:rsidR="00CE6279" w:rsidRDefault="00CE6279" w:rsidP="00CE6279">
      <w:pPr>
        <w:pStyle w:val="Heading4"/>
      </w:pPr>
      <w:r>
        <w:t>Alt causes to UV floods–your evidence doesn’t make an extinction claim</w:t>
      </w:r>
    </w:p>
    <w:p w14:paraId="6FF62B25" w14:textId="77777777" w:rsidR="00CE6279" w:rsidRDefault="00CE6279" w:rsidP="00CE6279">
      <w:r>
        <w:t xml:space="preserve">Their author </w:t>
      </w:r>
      <w:r>
        <w:rPr>
          <w:b/>
          <w:sz w:val="26"/>
          <w:szCs w:val="26"/>
        </w:rPr>
        <w:t>Lucas et al 14</w:t>
      </w:r>
      <w:r>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Gruijl (Department of Dermatology, Leiden University Medical Centre, P.O. Box 9600, NL-2300 RC Leiden, The Netherlands), Y.  (Akita University Graduate School of Medicine, Akita-shi, Akita Prefecture, Japan, National Institute for Minamata Diseases, Minamata-sh, Kumamoto Prefecture, Japan) and J. C. van der Leun (iEcofys, Kanaalweg 16G, NL-3526 KL Utrecht, The Netherlands), “The consequences for human health of stratospheric ozone depletion in association with other environmental factors”, November 10th, 2014, https://pubs.rsc.org/en/content/articlehtml/2015/pp/c4pp90033b) DD | JH</w:t>
      </w:r>
    </w:p>
    <w:p w14:paraId="51E2125E" w14:textId="77777777" w:rsidR="00CE6279" w:rsidRDefault="00CE6279" w:rsidP="00CE6279">
      <w:pPr>
        <w:rPr>
          <w:sz w:val="10"/>
          <w:szCs w:val="10"/>
        </w:rPr>
      </w:pPr>
      <w:r>
        <w:rPr>
          <w:sz w:val="10"/>
          <w:szCs w:val="10"/>
        </w:rPr>
        <w:t xml:space="preserve">Due to the implementation of the Montreal Protocol, which has limited, and is now probably reversing, the </w:t>
      </w:r>
      <w:r>
        <w:rPr>
          <w:highlight w:val="cyan"/>
          <w:u w:val="single"/>
        </w:rPr>
        <w:t>depletion of</w:t>
      </w:r>
      <w:r>
        <w:rPr>
          <w:sz w:val="10"/>
          <w:szCs w:val="10"/>
        </w:rPr>
        <w:t xml:space="preserve"> the stratospheric </w:t>
      </w:r>
      <w:r>
        <w:rPr>
          <w:highlight w:val="cyan"/>
          <w:u w:val="single"/>
        </w:rPr>
        <w:t>ozone</w:t>
      </w:r>
      <w:r>
        <w:rPr>
          <w:sz w:val="10"/>
          <w:szCs w:val="10"/>
        </w:rPr>
        <w:t xml:space="preserve"> layer, </w:t>
      </w:r>
      <w:r>
        <w:rPr>
          <w:highlight w:val="cyan"/>
          <w:u w:val="single"/>
        </w:rPr>
        <w:t>only modest increases</w:t>
      </w:r>
      <w:r>
        <w:rPr>
          <w:sz w:val="10"/>
          <w:szCs w:val="10"/>
        </w:rPr>
        <w:t xml:space="preserve"> in solar UV-B radiation at the surface of the Earth have </w:t>
      </w:r>
      <w:r>
        <w:rPr>
          <w:highlight w:val="cyan"/>
          <w:u w:val="single"/>
        </w:rPr>
        <w:t>occurred</w:t>
      </w:r>
      <w:r>
        <w:rPr>
          <w:sz w:val="10"/>
          <w:szCs w:val="10"/>
        </w:rPr>
        <w:t xml:space="preserve">. For many </w:t>
      </w:r>
      <w:r>
        <w:rPr>
          <w:highlight w:val="cyan"/>
          <w:u w:val="single"/>
        </w:rPr>
        <w:t>fair-skinned populations</w:t>
      </w:r>
      <w:r>
        <w:rPr>
          <w:sz w:val="10"/>
          <w:szCs w:val="10"/>
        </w:rPr>
        <w:t xml:space="preserve">, changing behaviour with regard to exposure to the sun over the past half century – </w:t>
      </w:r>
      <w:r>
        <w:rPr>
          <w:highlight w:val="cyan"/>
          <w:u w:val="single"/>
        </w:rPr>
        <w:t>more time in the sun, less clothing cover</w:t>
      </w:r>
      <w:r>
        <w:rPr>
          <w:sz w:val="10"/>
          <w:szCs w:val="10"/>
        </w:rPr>
        <w:t xml:space="preserve"> (more skin exposed), </w:t>
      </w:r>
      <w:r>
        <w:rPr>
          <w:highlight w:val="cyan"/>
          <w:u w:val="single"/>
        </w:rPr>
        <w:t>and preference for a tan</w:t>
      </w:r>
      <w:r>
        <w:rPr>
          <w:sz w:val="10"/>
          <w:szCs w:val="10"/>
        </w:rPr>
        <w:t xml:space="preserve"> – has probably </w:t>
      </w:r>
      <w:r>
        <w:rPr>
          <w:highlight w:val="cyan"/>
          <w:u w:val="single"/>
        </w:rPr>
        <w:t>contributed</w:t>
      </w:r>
      <w:r>
        <w:rPr>
          <w:sz w:val="10"/>
          <w:szCs w:val="10"/>
        </w:rPr>
        <w:t xml:space="preserve"> more </w:t>
      </w:r>
      <w:r>
        <w:rPr>
          <w:highlight w:val="cyan"/>
          <w:u w:val="single"/>
        </w:rPr>
        <w:t>to</w:t>
      </w:r>
      <w:r>
        <w:rPr>
          <w:sz w:val="10"/>
          <w:szCs w:val="10"/>
        </w:rPr>
        <w:t xml:space="preserve"> greater levels of </w:t>
      </w:r>
      <w:r>
        <w:rPr>
          <w:highlight w:val="cyan"/>
          <w:u w:val="single"/>
        </w:rPr>
        <w:t>exposure</w:t>
      </w:r>
      <w:r>
        <w:rPr>
          <w:sz w:val="10"/>
          <w:szCs w:val="10"/>
        </w:rPr>
        <w:t xml:space="preserve"> to UV-B radiation than ozone depletion. Exposure to UV-B radiation has both adverse and beneficial effects on human health. This report focuses on an assessment of the evidence regarding these outcomes that has been published since our previous report in 2010. The skin and eyes are the organs exposed to solar UV radiation. Excessive solar irradiation causes skin cancer, including cutaneous malignant melanoma and the non-melanoma skin cancers, basal cell carcinoma and squamous cell carcinoma, and contributes to the development of other rare skin cancers such as Merkel cell carcinoma. Although the incidence of melanoma continues to increase in many countries, in some locations, primarily those with strong sun protection programmes, incidence has stabilised or decreased over the past 5 years, particularly in younger age-groups. However, the incidence of non-melanoma skin cancers is still increasing in most locations. Exposure of the skin to the sun also induces systemic immune suppression that may have adverse effects on health, such as through the reactivation of latent viral infections, but also beneficial effects through suppression of autoimmune reactivity. Solar UV-B radiation damages the eyes, causing cataracts and pterygium. UV-B irradiation of the skin is the main source of vitamin D in many geographic locations. Vitamin D plays a critical role in the maintenance of calcium homeostasis in the body; severe deficiency causes the bone diseases, rickets in children and osteomalacia in adults. Although many studies have implicated vitamin D deficiency in a wide range of diseases, such as cancer and cardiovascular disease, more recent evidence is less compelling, with meta-analyses of supplementation trials failing to show a beneficial effect on the health outcomes that have been tested. It continues to be difficult to provide public health messages to guide safe exposure to the sun that are accurate, simple, and can be used by people with different skin types, in different locations, and for different times of the year or day. There is increasing interest in relating sun protection messages to the UV Index. Current sun protection strategies are outlined and assessed. Climatic factors affect the amount of UV radiation received by the skin and eyes, separately from the effect of ozone depletion. For example, cloud cover can decrease or increase the intensity of UV radiation at Earth's surface and warmer temperatures and changes in precipitation patterns may alter the amount of time people spend outdoors and their choice of clothing. The combination of changes in climate and UV radiation may affect the number of pathogenic microorganisms in surface waters, and could have an impact on food security through effects on plant and aquatic systems. It remains difficult to quantify these effects and their possible importance for human health.</w:t>
      </w:r>
    </w:p>
    <w:p w14:paraId="68E77796" w14:textId="77777777" w:rsidR="00CE6279" w:rsidRDefault="00CE6279" w:rsidP="00CE6279">
      <w:r>
        <w:br w:type="page"/>
      </w:r>
    </w:p>
    <w:p w14:paraId="12E3B4B9" w14:textId="77777777" w:rsidR="00CE6279" w:rsidRDefault="00CE6279" w:rsidP="00CE6279">
      <w:pPr>
        <w:pStyle w:val="Heading3"/>
      </w:pPr>
      <w:bookmarkStart w:id="0" w:name="_93sw7mfvfhbw" w:colFirst="0" w:colLast="0"/>
      <w:bookmarkEnd w:id="0"/>
      <w:r>
        <w:lastRenderedPageBreak/>
        <w:t>Advantage 2 [Debris]</w:t>
      </w:r>
    </w:p>
    <w:p w14:paraId="4498E104" w14:textId="77777777" w:rsidR="00CE6279" w:rsidRDefault="00CE6279" w:rsidP="00CE6279">
      <w:pPr>
        <w:pStyle w:val="Heading4"/>
      </w:pPr>
      <w:r>
        <w:t>Space mining is good–</w:t>
      </w:r>
    </w:p>
    <w:p w14:paraId="37FD3F0E" w14:textId="77777777" w:rsidR="00CE6279" w:rsidRDefault="00CE6279" w:rsidP="00CE6279">
      <w:pPr>
        <w:pStyle w:val="Heading4"/>
      </w:pPr>
      <w:r>
        <w:t>First, commercial mining solves extinction from scarcity, climate, terror, war, and disease.</w:t>
      </w:r>
    </w:p>
    <w:p w14:paraId="0968C572" w14:textId="77777777" w:rsidR="00CE6279" w:rsidRDefault="00CE6279" w:rsidP="00CE6279">
      <w:r>
        <w:rPr>
          <w:b/>
          <w:sz w:val="26"/>
          <w:szCs w:val="26"/>
        </w:rPr>
        <w:t>Pelton 17</w:t>
      </w:r>
      <w:r>
        <w:t>—(Director Emeritus of the Space and Advanced Communications Research Institute at George Washington University, PHD in IR from Georgetown).. Pelton, Joseph N. 2017. The New Gold Rush: The Riches of Space Beckon! Springer.  Accessed 8/30/19.</w:t>
      </w:r>
    </w:p>
    <w:p w14:paraId="136B5339" w14:textId="77777777" w:rsidR="00CE6279" w:rsidRDefault="00CE6279" w:rsidP="00CE6279">
      <w:pPr>
        <w:rPr>
          <w:sz w:val="16"/>
          <w:szCs w:val="16"/>
        </w:rPr>
      </w:pPr>
      <w:r>
        <w:rPr>
          <w:u w:val="single"/>
        </w:rPr>
        <w:t xml:space="preserve">Are </w:t>
      </w:r>
      <w:r>
        <w:rPr>
          <w:sz w:val="10"/>
          <w:szCs w:val="10"/>
        </w:rPr>
        <w:t>We</w:t>
      </w:r>
      <w:r>
        <w:rPr>
          <w:u w:val="single"/>
        </w:rPr>
        <w:t xml:space="preserve"> Humans Doomed to Extinction? What will we do when Earth’s resources are used up </w:t>
      </w:r>
      <w:r>
        <w:rPr>
          <w:sz w:val="10"/>
          <w:szCs w:val="10"/>
        </w:rPr>
        <w:t>by humanity</w:t>
      </w:r>
      <w:r>
        <w:rPr>
          <w:u w:val="single"/>
        </w:rPr>
        <w:t>? The world is</w:t>
      </w:r>
      <w:r>
        <w:rPr>
          <w:sz w:val="10"/>
          <w:szCs w:val="10"/>
        </w:rPr>
        <w:t xml:space="preserve"> now hugely </w:t>
      </w:r>
      <w:r>
        <w:rPr>
          <w:highlight w:val="cyan"/>
          <w:u w:val="single"/>
        </w:rPr>
        <w:t>over populated</w:t>
      </w:r>
      <w:r>
        <w:rPr>
          <w:u w:val="single"/>
        </w:rPr>
        <w:t>, with billions</w:t>
      </w:r>
      <w:r>
        <w:rPr>
          <w:sz w:val="10"/>
          <w:szCs w:val="10"/>
        </w:rPr>
        <w:t xml:space="preserve"> and billions </w:t>
      </w:r>
      <w:r>
        <w:rPr>
          <w:u w:val="single"/>
        </w:rPr>
        <w:t xml:space="preserve">crammed into our overcrowded </w:t>
      </w:r>
      <w:r>
        <w:rPr>
          <w:highlight w:val="cyan"/>
          <w:u w:val="single"/>
        </w:rPr>
        <w:t>cities</w:t>
      </w:r>
      <w:r>
        <w:rPr>
          <w:u w:val="single"/>
        </w:rPr>
        <w:t xml:space="preserve">. </w:t>
      </w:r>
      <w:r>
        <w:rPr>
          <w:sz w:val="10"/>
          <w:szCs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0"/>
          <w:szCs w:val="10"/>
        </w:rPr>
        <w:t xml:space="preserve"> cities </w:t>
      </w:r>
      <w:r>
        <w:rPr>
          <w:highlight w:val="cyan"/>
          <w:u w:val="single"/>
        </w:rPr>
        <w:t>will be</w:t>
      </w:r>
      <w:r>
        <w:rPr>
          <w:sz w:val="10"/>
          <w:szCs w:val="10"/>
        </w:rPr>
        <w:t xml:space="preserve"> ever </w:t>
      </w:r>
      <w:r>
        <w:rPr>
          <w:u w:val="single"/>
        </w:rPr>
        <w:t xml:space="preserve">more </w:t>
      </w:r>
      <w:r>
        <w:rPr>
          <w:highlight w:val="cyan"/>
          <w:u w:val="single"/>
        </w:rPr>
        <w:t>vulnerable to terror</w:t>
      </w:r>
      <w:r>
        <w:rPr>
          <w:u w:val="single"/>
        </w:rPr>
        <w:t>ist attack</w:t>
      </w:r>
      <w:r>
        <w:rPr>
          <w:highlight w:val="cyan"/>
          <w:u w:val="single"/>
        </w:rPr>
        <w:t xml:space="preserve">, </w:t>
      </w:r>
      <w:r>
        <w:rPr>
          <w:u w:val="single"/>
        </w:rPr>
        <w:t xml:space="preserve">natural </w:t>
      </w:r>
      <w:r>
        <w:rPr>
          <w:highlight w:val="cyan"/>
          <w:u w:val="single"/>
        </w:rPr>
        <w:t>disaster,</w:t>
      </w:r>
      <w:r>
        <w:rPr>
          <w:u w:val="single"/>
        </w:rPr>
        <w:t xml:space="preserve"> and other plights that come with overcrowding </w:t>
      </w:r>
      <w:r>
        <w:rPr>
          <w:sz w:val="10"/>
          <w:szCs w:val="10"/>
        </w:rPr>
        <w:t>and a dearth of jobs that will be fueled by rapid automation and the rise of artifi cial intelligence across the global economy</w:t>
      </w:r>
      <w:r>
        <w:rPr>
          <w:u w:val="single"/>
        </w:rPr>
        <w:t>.</w:t>
      </w:r>
      <w:r>
        <w:rPr>
          <w:sz w:val="10"/>
          <w:szCs w:val="10"/>
        </w:rPr>
        <w:t xml:space="preserve"> </w:t>
      </w:r>
      <w:r>
        <w:rPr>
          <w:u w:val="single"/>
        </w:rPr>
        <w:t xml:space="preserve">We are </w:t>
      </w:r>
      <w:r>
        <w:rPr>
          <w:sz w:val="10"/>
          <w:szCs w:val="10"/>
        </w:rPr>
        <w:t xml:space="preserve">already </w:t>
      </w:r>
      <w:r>
        <w:rPr>
          <w:u w:val="single"/>
        </w:rPr>
        <w:t xml:space="preserve">rapidly </w:t>
      </w:r>
      <w:r>
        <w:rPr>
          <w:highlight w:val="cyan"/>
          <w:u w:val="single"/>
        </w:rPr>
        <w:t xml:space="preserve">running out of water and </w:t>
      </w:r>
      <w:r>
        <w:rPr>
          <w:u w:val="single"/>
        </w:rPr>
        <w:t xml:space="preserve">minerals. </w:t>
      </w:r>
      <w:r>
        <w:rPr>
          <w:highlight w:val="cyan"/>
          <w:u w:val="single"/>
        </w:rPr>
        <w:t xml:space="preserve">Climate change </w:t>
      </w:r>
      <w:r>
        <w:rPr>
          <w:u w:val="single"/>
        </w:rPr>
        <w:t>is threatening our very existence</w:t>
      </w:r>
      <w:r>
        <w:rPr>
          <w:highlight w:val="cyan"/>
          <w:u w:val="single"/>
        </w:rPr>
        <w:t>.</w:t>
      </w:r>
      <w:r>
        <w:rPr>
          <w:sz w:val="10"/>
          <w:szCs w:val="10"/>
        </w:rPr>
        <w:t xml:space="preserve"> Political leaders and even the Pope have cautioned us against inaction. Perhaps the naysayers are right. </w:t>
      </w:r>
      <w:r>
        <w:rPr>
          <w:highlight w:val="cyan"/>
          <w:u w:val="single"/>
        </w:rPr>
        <w:t xml:space="preserve">All humanity is at </w:t>
      </w:r>
      <w:r>
        <w:rPr>
          <w:u w:val="single"/>
        </w:rPr>
        <w:t xml:space="preserve">tremendous </w:t>
      </w:r>
      <w:r>
        <w:rPr>
          <w:highlight w:val="cyan"/>
          <w:u w:val="single"/>
        </w:rPr>
        <w:t>risk.</w:t>
      </w:r>
      <w:r>
        <w:rPr>
          <w:sz w:val="10"/>
          <w:szCs w:val="10"/>
        </w:rPr>
        <w:t xml:space="preserve"> Is there no hope for the future? This book is about hope. We think that there is literally heavenly hope for humanity. But </w:t>
      </w:r>
      <w:r>
        <w:rPr>
          <w:u w:val="single"/>
        </w:rPr>
        <w:t>we</w:t>
      </w:r>
      <w:r>
        <w:rPr>
          <w:sz w:val="10"/>
          <w:szCs w:val="10"/>
        </w:rPr>
        <w:t xml:space="preserve"> are not talking here about divine intervention. We are </w:t>
      </w:r>
      <w:r>
        <w:rPr>
          <w:u w:val="single"/>
        </w:rPr>
        <w:t>envision</w:t>
      </w:r>
      <w:r>
        <w:rPr>
          <w:sz w:val="10"/>
          <w:szCs w:val="10"/>
        </w:rPr>
        <w:t xml:space="preserve">ing </w:t>
      </w:r>
      <w:r>
        <w:rPr>
          <w:u w:val="single"/>
        </w:rPr>
        <w:t>a new space economy that recognizes</w:t>
      </w:r>
      <w:r>
        <w:rPr>
          <w:sz w:val="10"/>
          <w:szCs w:val="10"/>
        </w:rPr>
        <w:t xml:space="preserve"> that </w:t>
      </w:r>
      <w:r>
        <w:rPr>
          <w:u w:val="single"/>
        </w:rPr>
        <w:t xml:space="preserve">there is more water in the skies that all our oceans. </w:t>
      </w:r>
      <w:r>
        <w:rPr>
          <w:sz w:val="10"/>
          <w:szCs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w:t>
      </w:r>
      <w:r>
        <w:rPr>
          <w:highlight w:val="cyan"/>
          <w:u w:val="single"/>
        </w:rPr>
        <w:t>space</w:t>
      </w:r>
      <w:r>
        <w:rPr>
          <w:u w:val="single"/>
        </w:rPr>
        <w:t xml:space="preserve"> frontier </w:t>
      </w:r>
      <w:r>
        <w:rPr>
          <w:highlight w:val="cyan"/>
          <w:u w:val="single"/>
        </w:rPr>
        <w:t>can</w:t>
      </w:r>
      <w:r>
        <w:rPr>
          <w:u w:val="single"/>
        </w:rPr>
        <w:t xml:space="preserve"> literally </w:t>
      </w:r>
      <w:r>
        <w:rPr>
          <w:highlight w:val="cyan"/>
          <w:u w:val="single"/>
        </w:rPr>
        <w:t>open up a “gold rush</w:t>
      </w:r>
      <w:r>
        <w:rPr>
          <w:u w:val="single"/>
        </w:rPr>
        <w:t xml:space="preserve"> in the skies.” </w:t>
      </w:r>
      <w:r>
        <w:rPr>
          <w:sz w:val="10"/>
          <w:szCs w:val="10"/>
        </w:rPr>
        <w:t xml:space="preserve">In brief, we think </w:t>
      </w:r>
      <w:r>
        <w:rPr>
          <w:u w:val="single"/>
        </w:rPr>
        <w:t>there is new hope for humanity.</w:t>
      </w:r>
      <w:r>
        <w:rPr>
          <w:sz w:val="10"/>
          <w:szCs w:val="10"/>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0"/>
          <w:szCs w:val="10"/>
        </w:rPr>
        <w:t xml:space="preserve"> It is important to recognize </w:t>
      </w:r>
      <w:r>
        <w:rPr>
          <w:u w:val="single"/>
        </w:rPr>
        <w:t>there is already the beginning of a new gold rush in space—a pathway to astral abundance.</w:t>
      </w:r>
      <w:r>
        <w:rPr>
          <w:sz w:val="10"/>
          <w:szCs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w:t>
      </w:r>
      <w:r>
        <w:rPr>
          <w:highlight w:val="cyan"/>
          <w:u w:val="single"/>
        </w:rPr>
        <w:t>vital to human survival</w:t>
      </w:r>
      <w:r>
        <w:rPr>
          <w:u w:val="single"/>
        </w:rPr>
        <w:t xml:space="preserve">. </w:t>
      </w:r>
      <w:r>
        <w:rPr>
          <w:sz w:val="10"/>
          <w:szCs w:val="1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Pr>
          <w:highlight w:val="cyan"/>
          <w:u w:val="single"/>
        </w:rPr>
        <w:t>entrepreneurial</w:t>
      </w:r>
      <w:r>
        <w:rPr>
          <w:u w:val="single"/>
        </w:rPr>
        <w:t xml:space="preserve"> New Space </w:t>
      </w:r>
      <w:r>
        <w:rPr>
          <w:highlight w:val="cyan"/>
          <w:u w:val="single"/>
        </w:rPr>
        <w:t>initiatives are changing everything</w:t>
      </w:r>
      <w:r>
        <w:rPr>
          <w:sz w:val="10"/>
          <w:szCs w:val="10"/>
        </w:rPr>
        <w:t xml:space="preserve"> [ 1 ]</w:t>
      </w:r>
      <w:r>
        <w:rPr>
          <w:u w:val="single"/>
        </w:rPr>
        <w:t>.</w:t>
      </w:r>
      <w:r>
        <w:rPr>
          <w:sz w:val="10"/>
          <w:szCs w:val="10"/>
        </w:rPr>
        <w:t xml:space="preserve"> In fact, the very nature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0"/>
          <w:szCs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highlight w:val="cyan"/>
          <w:u w:val="single"/>
        </w:rPr>
        <w:t>new tech</w:t>
      </w:r>
      <w:r>
        <w:rPr>
          <w:sz w:val="10"/>
          <w:szCs w:val="10"/>
        </w:rPr>
        <w:t>nologies</w:t>
      </w:r>
      <w:r>
        <w:rPr>
          <w:u w:val="single"/>
        </w:rPr>
        <w:t xml:space="preserve"> and establishing space enterprises that </w:t>
      </w:r>
      <w:r>
        <w:rPr>
          <w:highlight w:val="cyan"/>
          <w:u w:val="single"/>
        </w:rPr>
        <w:t>can bring the wealth</w:t>
      </w:r>
      <w:r>
        <w:rPr>
          <w:u w:val="single"/>
        </w:rPr>
        <w:t xml:space="preserve"> of outer space down </w:t>
      </w:r>
      <w:r>
        <w:rPr>
          <w:highlight w:val="cyan"/>
          <w:u w:val="single"/>
        </w:rPr>
        <w:t xml:space="preserve">to Earth. </w:t>
      </w:r>
      <w:r>
        <w:rPr>
          <w:u w:val="single"/>
        </w:rPr>
        <w:t xml:space="preserve">This is not a pipe dream, but will increasingly be </w:t>
      </w:r>
      <w:r>
        <w:rPr>
          <w:highlight w:val="cyan"/>
          <w:u w:val="single"/>
        </w:rPr>
        <w:t>the</w:t>
      </w:r>
      <w:r>
        <w:rPr>
          <w:u w:val="single"/>
        </w:rPr>
        <w:t xml:space="preserve"> economic </w:t>
      </w:r>
      <w:r>
        <w:rPr>
          <w:highlight w:val="cyan"/>
          <w:u w:val="single"/>
        </w:rPr>
        <w:t>reality of the 2020s.</w:t>
      </w:r>
      <w:r>
        <w:rPr>
          <w:u w:val="single"/>
        </w:rPr>
        <w:t xml:space="preserve"> </w:t>
      </w:r>
      <w:r>
        <w:rPr>
          <w:sz w:val="10"/>
          <w:szCs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u w:val="single"/>
        </w:rPr>
        <w:t>Some</w:t>
      </w:r>
      <w:r>
        <w:rPr>
          <w:sz w:val="10"/>
          <w:szCs w:val="10"/>
        </w:rPr>
        <w:t xml:space="preserve">, of course, </w:t>
      </w:r>
      <w:r>
        <w:rPr>
          <w:u w:val="single"/>
        </w:rPr>
        <w:t>will say this is sci-fi hogwash</w:t>
      </w:r>
      <w:r>
        <w:rPr>
          <w:sz w:val="10"/>
          <w:szCs w:val="10"/>
        </w:rPr>
        <w:t>.</w:t>
      </w:r>
      <w:r>
        <w:rPr>
          <w:u w:val="single"/>
        </w:rPr>
        <w:t xml:space="preserve"> </w:t>
      </w:r>
      <w:r>
        <w:rPr>
          <w:sz w:val="10"/>
          <w:szCs w:val="10"/>
        </w:rPr>
        <w:t xml:space="preserve">It can’t be done. We say that </w:t>
      </w:r>
      <w:r>
        <w:rPr>
          <w:u w:val="single"/>
        </w:rPr>
        <w:t>this is what people</w:t>
      </w:r>
      <w:r>
        <w:rPr>
          <w:sz w:val="10"/>
          <w:szCs w:val="10"/>
        </w:rPr>
        <w:t xml:space="preserve"> would have </w:t>
      </w:r>
      <w:r>
        <w:rPr>
          <w:u w:val="single"/>
        </w:rPr>
        <w:t>said</w:t>
      </w:r>
      <w:r>
        <w:rPr>
          <w:sz w:val="10"/>
          <w:szCs w:val="10"/>
        </w:rPr>
        <w:t xml:space="preserve"> in 1900 </w:t>
      </w:r>
      <w:r>
        <w:rPr>
          <w:u w:val="single"/>
        </w:rPr>
        <w:t xml:space="preserve">about </w:t>
      </w:r>
      <w:r>
        <w:rPr>
          <w:sz w:val="10"/>
          <w:szCs w:val="10"/>
        </w:rPr>
        <w:t>air</w:t>
      </w:r>
      <w:r>
        <w:rPr>
          <w:u w:val="single"/>
        </w:rPr>
        <w:t>planes</w:t>
      </w:r>
      <w:r>
        <w:rPr>
          <w:sz w:val="10"/>
          <w:szCs w:val="10"/>
        </w:rPr>
        <w:t xml:space="preserve">, rocket ships, cell phones </w:t>
      </w:r>
      <w:r>
        <w:rPr>
          <w:u w:val="single"/>
        </w:rPr>
        <w:t>and nuclear devices.</w:t>
      </w:r>
      <w:r>
        <w:rPr>
          <w:sz w:val="10"/>
          <w:szCs w:val="10"/>
        </w:rPr>
        <w:t xml:space="preserve"> </w:t>
      </w:r>
      <w:r>
        <w:rPr>
          <w:u w:val="single"/>
        </w:rPr>
        <w:t>The skeptics laughed at</w:t>
      </w:r>
      <w:r>
        <w:rPr>
          <w:sz w:val="10"/>
          <w:szCs w:val="10"/>
        </w:rPr>
        <w:t xml:space="preserve"> </w:t>
      </w:r>
      <w:r>
        <w:rPr>
          <w:u w:val="single"/>
        </w:rPr>
        <w:t>Columbus</w:t>
      </w:r>
      <w:r>
        <w:rPr>
          <w:sz w:val="10"/>
          <w:szCs w:val="10"/>
        </w:rPr>
        <w:t xml:space="preserve"> </w:t>
      </w:r>
      <w:r>
        <w:rPr>
          <w:u w:val="single"/>
        </w:rPr>
        <w:t>and his plan to sail across the oceans</w:t>
      </w:r>
      <w:r>
        <w:rPr>
          <w:sz w:val="10"/>
          <w:szCs w:val="10"/>
        </w:rPr>
        <w:t xml:space="preserve"> to discover new worlds</w:t>
      </w:r>
      <w:r>
        <w:rPr>
          <w:u w:val="single"/>
        </w:rPr>
        <w:t>. When</w:t>
      </w:r>
      <w:r>
        <w:rPr>
          <w:sz w:val="10"/>
          <w:szCs w:val="10"/>
        </w:rPr>
        <w:t xml:space="preserve"> Thomas Jefferson bought the Louisiana Purchase from France or </w:t>
      </w:r>
      <w:r>
        <w:rPr>
          <w:u w:val="single"/>
        </w:rPr>
        <w:t>Seward bought Alaska, there were plenty of naysayers</w:t>
      </w:r>
      <w:r>
        <w:rPr>
          <w:sz w:val="10"/>
          <w:szCs w:val="10"/>
        </w:rPr>
        <w:t xml:space="preserve"> that said such investment in the unknown was an extravagant waste of money</w:t>
      </w:r>
      <w:r>
        <w:rPr>
          <w:u w:val="single"/>
        </w:rPr>
        <w:t xml:space="preserve">. </w:t>
      </w:r>
      <w:r>
        <w:rPr>
          <w:sz w:val="10"/>
          <w:szCs w:val="1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0"/>
          <w:szCs w:val="10"/>
        </w:rPr>
        <w:t>rmation</w:t>
      </w:r>
      <w:r>
        <w:rPr>
          <w:u w:val="single"/>
        </w:rPr>
        <w:t xml:space="preserve"> technology, </w:t>
      </w:r>
      <w:r>
        <w:rPr>
          <w:highlight w:val="cyan"/>
          <w:u w:val="single"/>
        </w:rPr>
        <w:t>robotics, a</w:t>
      </w:r>
      <w:r>
        <w:rPr>
          <w:u w:val="single"/>
        </w:rPr>
        <w:t xml:space="preserve">rtificial </w:t>
      </w:r>
      <w:r>
        <w:rPr>
          <w:highlight w:val="cyan"/>
          <w:u w:val="single"/>
        </w:rPr>
        <w:t>i</w:t>
      </w:r>
      <w:r>
        <w:rPr>
          <w:u w:val="single"/>
        </w:rPr>
        <w:t xml:space="preserve">ntelligence </w:t>
      </w:r>
      <w:r>
        <w:rPr>
          <w:highlight w:val="cyan"/>
          <w:u w:val="single"/>
        </w:rPr>
        <w:t>and commercial space</w:t>
      </w:r>
      <w:r>
        <w:rPr>
          <w:u w:val="single"/>
        </w:rPr>
        <w:t xml:space="preserve"> </w:t>
      </w:r>
      <w:r>
        <w:rPr>
          <w:sz w:val="10"/>
          <w:szCs w:val="10"/>
        </w:rPr>
        <w:t>travel systems</w:t>
      </w:r>
      <w:r>
        <w:rPr>
          <w:u w:val="single"/>
        </w:rPr>
        <w:t xml:space="preserve"> </w:t>
      </w:r>
      <w:r>
        <w:rPr>
          <w:highlight w:val="cyan"/>
          <w:u w:val="single"/>
        </w:rPr>
        <w:t>have</w:t>
      </w:r>
      <w:r>
        <w:rPr>
          <w:u w:val="single"/>
        </w:rPr>
        <w:t xml:space="preserve"> </w:t>
      </w:r>
      <w:r>
        <w:rPr>
          <w:sz w:val="10"/>
          <w:szCs w:val="10"/>
        </w:rPr>
        <w:t>now</w:t>
      </w:r>
      <w:r>
        <w:rPr>
          <w:u w:val="single"/>
        </w:rPr>
        <w:t xml:space="preserve"> </w:t>
      </w:r>
      <w:r>
        <w:rPr>
          <w:highlight w:val="cyan"/>
          <w:u w:val="single"/>
        </w:rPr>
        <w:t>set us on</w:t>
      </w:r>
      <w:r>
        <w:rPr>
          <w:u w:val="single"/>
        </w:rPr>
        <w:t xml:space="preserve"> </w:t>
      </w:r>
      <w:r>
        <w:rPr>
          <w:sz w:val="10"/>
          <w:szCs w:val="10"/>
        </w:rPr>
        <w:t xml:space="preserve">a </w:t>
      </w:r>
      <w:r>
        <w:rPr>
          <w:highlight w:val="cyan"/>
          <w:u w:val="single"/>
        </w:rPr>
        <w:t>course</w:t>
      </w:r>
      <w:r>
        <w:rPr>
          <w:u w:val="single"/>
        </w:rPr>
        <w:t xml:space="preserve"> to </w:t>
      </w:r>
      <w:r>
        <w:rPr>
          <w:sz w:val="10"/>
          <w:szCs w:val="10"/>
        </w:rPr>
        <w:t>allow us humans to</w:t>
      </w:r>
      <w:r>
        <w:rPr>
          <w:u w:val="single"/>
        </w:rPr>
        <w:t xml:space="preserve"> harvest </w:t>
      </w:r>
      <w:r>
        <w:rPr>
          <w:sz w:val="10"/>
          <w:szCs w:val="10"/>
        </w:rPr>
        <w:t>the amazing</w:t>
      </w:r>
      <w:r>
        <w:rPr>
          <w:u w:val="single"/>
        </w:rPr>
        <w:t xml:space="preserve"> </w:t>
      </w:r>
      <w:r>
        <w:rPr>
          <w:u w:val="single"/>
        </w:rPr>
        <w:lastRenderedPageBreak/>
        <w:t>riches in the skies—new natural resources, new energy, and</w:t>
      </w:r>
      <w:r>
        <w:rPr>
          <w:sz w:val="10"/>
          <w:szCs w:val="10"/>
        </w:rPr>
        <w:t xml:space="preserve"> even totally </w:t>
      </w:r>
      <w:r>
        <w:rPr>
          <w:u w:val="single"/>
        </w:rPr>
        <w:t>new ways of looking at the purpose of human existence</w:t>
      </w:r>
      <w:r>
        <w:rPr>
          <w:highlight w:val="cyan"/>
          <w:u w:val="single"/>
        </w:rPr>
        <w:t>.</w:t>
      </w:r>
      <w:r>
        <w:rPr>
          <w:sz w:val="10"/>
          <w:szCs w:val="10"/>
        </w:rPr>
        <w:t xml:space="preserve"> If we pursue this course steadfastly, it can be the beginning of a New Space renaissance. But </w:t>
      </w:r>
      <w:r>
        <w:rPr>
          <w:u w:val="single"/>
        </w:rPr>
        <w:t>if we don’t seek to realize our ultimate destiny</w:t>
      </w:r>
      <w:r>
        <w:rPr>
          <w:sz w:val="10"/>
          <w:szCs w:val="10"/>
        </w:rPr>
        <w:t xml:space="preserve"> in space, </w:t>
      </w:r>
      <w:r>
        <w:rPr>
          <w:highlight w:val="cyan"/>
          <w:u w:val="single"/>
        </w:rPr>
        <w:t>Homo sapiens can end up</w:t>
      </w:r>
      <w:r>
        <w:rPr>
          <w:u w:val="single"/>
        </w:rPr>
        <w:t xml:space="preserve"> in the dustbin of history</w:t>
      </w:r>
      <w:r>
        <w:rPr>
          <w:sz w:val="10"/>
          <w:szCs w:val="10"/>
        </w:rPr>
        <w:t xml:space="preserve">—just </w:t>
      </w:r>
      <w:r>
        <w:rPr>
          <w:u w:val="single"/>
        </w:rPr>
        <w:t xml:space="preserve">like </w:t>
      </w:r>
      <w:r>
        <w:rPr>
          <w:sz w:val="10"/>
          <w:szCs w:val="10"/>
        </w:rPr>
        <w:t>literally</w:t>
      </w:r>
      <w:r>
        <w:rPr>
          <w:u w:val="single"/>
        </w:rPr>
        <w:t xml:space="preserve"> millions of already failed species</w:t>
      </w:r>
      <w:r>
        <w:rPr>
          <w:sz w:val="10"/>
          <w:szCs w:val="10"/>
        </w:rPr>
        <w:t xml:space="preserve">. In each and every one of the five mass extinction events that have occurred over the last 1.5 billion years on Earth, some 50–80 % of all species have gone </w:t>
      </w:r>
      <w:r>
        <w:rPr>
          <w:u w:val="single"/>
        </w:rPr>
        <w:t>the way of the T. Rex, the woolly mammoth, and the Dodo bird</w:t>
      </w:r>
      <w:r>
        <w:rPr>
          <w:sz w:val="10"/>
          <w:szCs w:val="10"/>
        </w:rPr>
        <w:t xml:space="preserve"> </w:t>
      </w:r>
      <w:r>
        <w:rPr>
          <w:u w:val="single"/>
        </w:rPr>
        <w:t xml:space="preserve">along with </w:t>
      </w:r>
      <w:r>
        <w:rPr>
          <w:highlight w:val="cyan"/>
          <w:u w:val="single"/>
        </w:rPr>
        <w:t>extinct</w:t>
      </w:r>
      <w:r>
        <w:rPr>
          <w:u w:val="single"/>
        </w:rPr>
        <w:t xml:space="preserve"> ferns, grasses and cacti.</w:t>
      </w:r>
      <w:r>
        <w:rPr>
          <w:sz w:val="10"/>
          <w:szCs w:val="1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highlight w:val="cyan"/>
          <w:u w:val="single"/>
        </w:rPr>
        <w:t>space</w:t>
      </w:r>
      <w:r>
        <w:rPr>
          <w:sz w:val="10"/>
          <w:szCs w:val="10"/>
        </w:rPr>
        <w:t xml:space="preserve"> as a new frontier that can be a great source of new </w:t>
      </w:r>
      <w:r>
        <w:rPr>
          <w:highlight w:val="cyan"/>
          <w:u w:val="single"/>
        </w:rPr>
        <w:t>materials</w:t>
      </w:r>
      <w:r>
        <w:rPr>
          <w:u w:val="single"/>
        </w:rPr>
        <w:t>, energy and</w:t>
      </w:r>
      <w:r>
        <w:rPr>
          <w:sz w:val="10"/>
          <w:szCs w:val="10"/>
        </w:rPr>
        <w:t xml:space="preserve"> various forms of new </w:t>
      </w:r>
      <w:r>
        <w:rPr>
          <w:u w:val="single"/>
        </w:rPr>
        <w:t>wealth</w:t>
      </w:r>
      <w:r>
        <w:rPr>
          <w:sz w:val="10"/>
          <w:szCs w:val="10"/>
        </w:rPr>
        <w:t xml:space="preserve"> that might even </w:t>
      </w:r>
      <w:r>
        <w:rPr>
          <w:highlight w:val="cyan"/>
          <w:u w:val="single"/>
        </w:rPr>
        <w:t>save us</w:t>
      </w:r>
      <w:r>
        <w:rPr>
          <w:u w:val="single"/>
        </w:rPr>
        <w:t xml:space="preserve"> from excesses of the past.</w:t>
      </w:r>
      <w:r>
        <w:rPr>
          <w:sz w:val="10"/>
          <w:szCs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highlight w:val="cyan"/>
          <w:u w:val="single"/>
        </w:rPr>
        <w:t>bold leaders</w:t>
      </w:r>
      <w:r>
        <w:rPr>
          <w:sz w:val="10"/>
          <w:szCs w:val="10"/>
        </w:rPr>
        <w:t xml:space="preserve">, </w:t>
      </w:r>
      <w:r>
        <w:rPr>
          <w:u w:val="single"/>
        </w:rPr>
        <w:t>such as Paul Allen</w:t>
      </w:r>
      <w:r>
        <w:rPr>
          <w:sz w:val="10"/>
          <w:szCs w:val="10"/>
        </w:rPr>
        <w:t xml:space="preserve"> and Sir </w:t>
      </w:r>
      <w:r>
        <w:rPr>
          <w:u w:val="single"/>
        </w:rPr>
        <w:t>Richard Branson</w:t>
      </w:r>
      <w:r>
        <w:rPr>
          <w:sz w:val="10"/>
          <w:szCs w:val="10"/>
        </w:rPr>
        <w:t xml:space="preserve">, plus other space entrepreneurs including </w:t>
      </w:r>
      <w:r>
        <w:rPr>
          <w:u w:val="single"/>
        </w:rPr>
        <w:t>Jeff Bezos of Amazon</w:t>
      </w:r>
      <w:r>
        <w:rPr>
          <w:sz w:val="10"/>
          <w:szCs w:val="10"/>
        </w:rPr>
        <w:t xml:space="preserve"> and </w:t>
      </w:r>
      <w:r>
        <w:rPr>
          <w:u w:val="single"/>
        </w:rPr>
        <w:t>Blue Origin</w:t>
      </w:r>
      <w:r>
        <w:rPr>
          <w:sz w:val="10"/>
          <w:szCs w:val="10"/>
        </w:rPr>
        <w:t xml:space="preserve">, and </w:t>
      </w:r>
      <w:r>
        <w:rPr>
          <w:u w:val="single"/>
        </w:rPr>
        <w:t>Robert Bigelow</w:t>
      </w:r>
      <w:r>
        <w:rPr>
          <w:sz w:val="10"/>
          <w:szCs w:val="10"/>
        </w:rPr>
        <w:t xml:space="preserve">, Chairman of Budget Suites and Bigelow Aerospace, </w:t>
      </w:r>
      <w:r>
        <w:rPr>
          <w:u w:val="single"/>
        </w:rPr>
        <w:t>not only dream of</w:t>
      </w:r>
      <w:r>
        <w:rPr>
          <w:sz w:val="10"/>
          <w:szCs w:val="10"/>
        </w:rPr>
        <w:t xml:space="preserve"> their future in </w:t>
      </w:r>
      <w:r>
        <w:rPr>
          <w:u w:val="single"/>
        </w:rPr>
        <w:t xml:space="preserve">the space industry but also </w:t>
      </w:r>
      <w:r>
        <w:rPr>
          <w:highlight w:val="cyan"/>
          <w:u w:val="single"/>
        </w:rPr>
        <w:t>have billions</w:t>
      </w:r>
      <w:r>
        <w:rPr>
          <w:sz w:val="10"/>
          <w:szCs w:val="10"/>
        </w:rPr>
        <w:t xml:space="preserve"> of dollars </w:t>
      </w:r>
      <w:r>
        <w:rPr>
          <w:u w:val="single"/>
        </w:rPr>
        <w:t>in assets</w:t>
      </w:r>
      <w:r>
        <w:rPr>
          <w:highlight w:val="cyan"/>
          <w:u w:val="single"/>
        </w:rPr>
        <w:t>.</w:t>
      </w:r>
      <w:r>
        <w:rPr>
          <w:sz w:val="10"/>
          <w:szCs w:val="10"/>
        </w:rPr>
        <w:t xml:space="preserve"> These </w:t>
      </w:r>
      <w:r>
        <w:rPr>
          <w:u w:val="single"/>
        </w:rPr>
        <w:t>are the</w:t>
      </w:r>
      <w:r>
        <w:rPr>
          <w:sz w:val="10"/>
          <w:szCs w:val="10"/>
        </w:rPr>
        <w:t xml:space="preserve"> </w:t>
      </w:r>
      <w:r>
        <w:rPr>
          <w:u w:val="single"/>
        </w:rPr>
        <w:t>bright stars of an entirely new industry</w:t>
      </w:r>
      <w:r>
        <w:rPr>
          <w:sz w:val="10"/>
          <w:szCs w:val="10"/>
        </w:rPr>
        <w:t xml:space="preserve"> that are leading us into the age of New Space commerce</w:t>
      </w:r>
      <w:r>
        <w:rPr>
          <w:u w:val="single"/>
        </w:rPr>
        <w:t>.</w:t>
      </w:r>
      <w:r>
        <w:rPr>
          <w:sz w:val="10"/>
          <w:szCs w:val="10"/>
        </w:rPr>
        <w:t xml:space="preserve"> These </w:t>
      </w:r>
      <w:r>
        <w:rPr>
          <w:u w:val="single"/>
        </w:rPr>
        <w:t>space billionaires</w:t>
      </w:r>
      <w:r>
        <w:rPr>
          <w:sz w:val="10"/>
          <w:szCs w:val="10"/>
        </w:rPr>
        <w:t xml:space="preserve">, each in their own way, </w:t>
      </w:r>
      <w:r>
        <w:rPr>
          <w:u w:val="single"/>
        </w:rPr>
        <w:t xml:space="preserve">are proponents of </w:t>
      </w:r>
      <w:r>
        <w:rPr>
          <w:sz w:val="10"/>
          <w:szCs w:val="10"/>
        </w:rPr>
        <w:t xml:space="preserve">a new age of </w:t>
      </w:r>
      <w:r>
        <w:rPr>
          <w:u w:val="single"/>
        </w:rPr>
        <w:t xml:space="preserve">astral abundance. </w:t>
      </w:r>
      <w:r>
        <w:rPr>
          <w:highlight w:val="cyan"/>
          <w:u w:val="single"/>
        </w:rPr>
        <w:t xml:space="preserve">Each </w:t>
      </w:r>
      <w:r>
        <w:rPr>
          <w:u w:val="single"/>
        </w:rPr>
        <w:t xml:space="preserve">of them </w:t>
      </w:r>
      <w:r>
        <w:rPr>
          <w:highlight w:val="cyan"/>
          <w:u w:val="single"/>
        </w:rPr>
        <w:t>is launching</w:t>
      </w:r>
      <w:r>
        <w:rPr>
          <w:u w:val="single"/>
        </w:rPr>
        <w:t xml:space="preserve"> new commercial </w:t>
      </w:r>
      <w:r>
        <w:rPr>
          <w:highlight w:val="cyan"/>
          <w:u w:val="single"/>
        </w:rPr>
        <w:t>space industries.</w:t>
      </w:r>
      <w:r>
        <w:rPr>
          <w:u w:val="single"/>
        </w:rPr>
        <w:t xml:space="preserve"> </w:t>
      </w:r>
      <w:r>
        <w:rPr>
          <w:sz w:val="10"/>
          <w:szCs w:val="10"/>
        </w:rPr>
        <w:t xml:space="preserve">They are literally transforming our vision of tomorrow. </w:t>
      </w:r>
      <w:r>
        <w:rPr>
          <w:u w:val="single"/>
        </w:rPr>
        <w:t>These</w:t>
      </w:r>
      <w:r>
        <w:rPr>
          <w:sz w:val="10"/>
          <w:szCs w:val="10"/>
        </w:rPr>
        <w:t xml:space="preserve"> new types of entrepreneurial aerospace companies—the </w:t>
      </w:r>
      <w:r>
        <w:rPr>
          <w:u w:val="single"/>
        </w:rPr>
        <w:t>New Space enterprises</w:t>
      </w:r>
      <w:r>
        <w:rPr>
          <w:sz w:val="10"/>
          <w:szCs w:val="10"/>
        </w:rPr>
        <w:t>—</w:t>
      </w:r>
      <w:r>
        <w:rPr>
          <w:u w:val="single"/>
        </w:rPr>
        <w:t>give</w:t>
      </w:r>
      <w:r>
        <w:rPr>
          <w:sz w:val="10"/>
          <w:szCs w:val="10"/>
        </w:rPr>
        <w:t xml:space="preserve"> new hope and </w:t>
      </w:r>
      <w:r>
        <w:rPr>
          <w:u w:val="single"/>
        </w:rPr>
        <w:t>new promise of transforming our world</w:t>
      </w:r>
      <w:r>
        <w:rPr>
          <w:sz w:val="10"/>
          <w:szCs w:val="10"/>
        </w:rPr>
        <w:t xml:space="preserve"> as we know it today</w:t>
      </w:r>
      <w:r>
        <w:rPr>
          <w:u w:val="single"/>
        </w:rPr>
        <w:t>.</w:t>
      </w:r>
      <w:r>
        <w:rPr>
          <w:sz w:val="10"/>
          <w:szCs w:val="1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u w:val="single"/>
        </w:rPr>
        <w:t xml:space="preserve"> Near-Earth </w:t>
      </w:r>
      <w:r>
        <w:rPr>
          <w:highlight w:val="cyan"/>
          <w:u w:val="single"/>
        </w:rPr>
        <w:t>asteroids</w:t>
      </w:r>
      <w:r>
        <w:rPr>
          <w:u w:val="single"/>
        </w:rPr>
        <w:t xml:space="preserve"> </w:t>
      </w:r>
      <w:r>
        <w:rPr>
          <w:sz w:val="10"/>
          <w:szCs w:val="10"/>
        </w:rPr>
        <w:t>largely</w:t>
      </w:r>
      <w:r>
        <w:rPr>
          <w:u w:val="single"/>
        </w:rPr>
        <w:t xml:space="preserve"> composed of platinum and </w:t>
      </w:r>
      <w:r>
        <w:rPr>
          <w:highlight w:val="cyan"/>
          <w:u w:val="single"/>
        </w:rPr>
        <w:t xml:space="preserve">rare </w:t>
      </w:r>
      <w:r>
        <w:rPr>
          <w:u w:val="single"/>
        </w:rPr>
        <w:t xml:space="preserve">earth </w:t>
      </w:r>
      <w:r>
        <w:rPr>
          <w:highlight w:val="cyan"/>
          <w:u w:val="single"/>
        </w:rPr>
        <w:t>metals have</w:t>
      </w:r>
      <w:r>
        <w:rPr>
          <w:u w:val="single"/>
        </w:rPr>
        <w:t xml:space="preserve"> an incredible </w:t>
      </w:r>
      <w:r>
        <w:rPr>
          <w:highlight w:val="cyan"/>
          <w:u w:val="single"/>
        </w:rPr>
        <w:t>value. Helium-3</w:t>
      </w:r>
      <w:r>
        <w:rPr>
          <w:u w:val="single"/>
        </w:rPr>
        <w:t xml:space="preserve"> isotopes </w:t>
      </w:r>
      <w:r>
        <w:rPr>
          <w:sz w:val="10"/>
          <w:szCs w:val="10"/>
        </w:rPr>
        <w:t>accessible in outer</w:t>
      </w:r>
      <w:r>
        <w:rPr>
          <w:u w:val="single"/>
        </w:rPr>
        <w:t xml:space="preserve"> space could </w:t>
      </w:r>
      <w:r>
        <w:rPr>
          <w:highlight w:val="cyan"/>
          <w:u w:val="single"/>
        </w:rPr>
        <w:t>provide clean</w:t>
      </w:r>
      <w:r>
        <w:rPr>
          <w:u w:val="single"/>
        </w:rPr>
        <w:t xml:space="preserve"> and abundant </w:t>
      </w:r>
      <w:r>
        <w:rPr>
          <w:highlight w:val="cyan"/>
          <w:u w:val="single"/>
        </w:rPr>
        <w:t>energy. There is</w:t>
      </w:r>
      <w:r>
        <w:rPr>
          <w:u w:val="single"/>
        </w:rPr>
        <w:t xml:space="preserve"> </w:t>
      </w:r>
      <w:r>
        <w:rPr>
          <w:sz w:val="10"/>
          <w:szCs w:val="10"/>
        </w:rPr>
        <w:t>far</w:t>
      </w:r>
      <w:r>
        <w:rPr>
          <w:u w:val="single"/>
        </w:rPr>
        <w:t xml:space="preserve"> </w:t>
      </w:r>
      <w:r>
        <w:rPr>
          <w:highlight w:val="cyan"/>
          <w:u w:val="single"/>
        </w:rPr>
        <w:t>more water in</w:t>
      </w:r>
      <w:r>
        <w:rPr>
          <w:u w:val="single"/>
        </w:rPr>
        <w:t xml:space="preserve"> </w:t>
      </w:r>
      <w:r>
        <w:rPr>
          <w:sz w:val="10"/>
          <w:szCs w:val="10"/>
        </w:rPr>
        <w:t>outer</w:t>
      </w:r>
      <w:r>
        <w:rPr>
          <w:u w:val="single"/>
        </w:rPr>
        <w:t xml:space="preserve"> </w:t>
      </w:r>
      <w:r>
        <w:rPr>
          <w:highlight w:val="cyan"/>
          <w:u w:val="single"/>
        </w:rPr>
        <w:t>space than</w:t>
      </w:r>
      <w:r>
        <w:rPr>
          <w:u w:val="single"/>
        </w:rPr>
        <w:t xml:space="preserve"> </w:t>
      </w:r>
      <w:r>
        <w:rPr>
          <w:sz w:val="10"/>
          <w:szCs w:val="10"/>
        </w:rPr>
        <w:t>is</w:t>
      </w:r>
      <w:r>
        <w:rPr>
          <w:u w:val="single"/>
        </w:rPr>
        <w:t xml:space="preserve"> in our </w:t>
      </w:r>
      <w:r>
        <w:rPr>
          <w:highlight w:val="cyan"/>
          <w:u w:val="single"/>
        </w:rPr>
        <w:t>oceans.</w:t>
      </w:r>
      <w:r>
        <w:rPr>
          <w:u w:val="single"/>
        </w:rPr>
        <w:t xml:space="preserve"> </w:t>
      </w:r>
      <w:r>
        <w:rPr>
          <w:sz w:val="10"/>
          <w:szCs w:val="10"/>
        </w:rPr>
        <w:t>In the pages that follow we will explain the potential for a cosmic shift in our global economy, our ecology, and our commercial and legal systems.</w:t>
      </w:r>
      <w:r>
        <w:rPr>
          <w:u w:val="single"/>
        </w:rPr>
        <w:t xml:space="preserve"> These can take place by the end of this century. </w:t>
      </w:r>
      <w:r>
        <w:rPr>
          <w:sz w:val="10"/>
          <w:szCs w:val="10"/>
        </w:rPr>
        <w:t xml:space="preserve">And </w:t>
      </w:r>
      <w:r>
        <w:rPr>
          <w:u w:val="single"/>
        </w:rPr>
        <w:t>if these changes do not take place we will be in trouble.</w:t>
      </w:r>
      <w:r>
        <w:rPr>
          <w:sz w:val="10"/>
          <w:szCs w:val="1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ugly. A </w:t>
      </w:r>
      <w:r>
        <w:rPr>
          <w:highlight w:val="cyan"/>
          <w:u w:val="single"/>
        </w:rPr>
        <w:t>lack of</w:t>
      </w:r>
      <w:r>
        <w:rPr>
          <w:u w:val="single"/>
        </w:rPr>
        <w:t xml:space="preserve"> affordable and readily available water, natural resources, </w:t>
      </w:r>
      <w:r>
        <w:rPr>
          <w:highlight w:val="cyan"/>
          <w:u w:val="single"/>
        </w:rPr>
        <w:t>food, health care and</w:t>
      </w:r>
      <w:r>
        <w:rPr>
          <w:u w:val="single"/>
        </w:rPr>
        <w:t xml:space="preserve"> medical supplies, plus systematic threats to urban security and </w:t>
      </w:r>
      <w:r>
        <w:rPr>
          <w:highlight w:val="cyan"/>
          <w:u w:val="single"/>
        </w:rPr>
        <w:t>systemic war</w:t>
      </w:r>
      <w:r>
        <w:rPr>
          <w:u w:val="single"/>
        </w:rPr>
        <w:t>fare</w:t>
      </w:r>
      <w:r>
        <w:rPr>
          <w:highlight w:val="cyan"/>
          <w:u w:val="single"/>
        </w:rPr>
        <w:t xml:space="preserve"> are </w:t>
      </w:r>
      <w:r>
        <w:rPr>
          <w:u w:val="single"/>
        </w:rPr>
        <w:t xml:space="preserve">the </w:t>
      </w:r>
      <w:r>
        <w:rPr>
          <w:highlight w:val="cyan"/>
          <w:u w:val="single"/>
        </w:rPr>
        <w:t>alternatives</w:t>
      </w:r>
      <w:r>
        <w:rPr>
          <w:u w:val="single"/>
        </w:rPr>
        <w:t xml:space="preserve"> to astral abundance. </w:t>
      </w:r>
      <w:r>
        <w:rPr>
          <w:sz w:val="10"/>
          <w:szCs w:val="10"/>
        </w:rPr>
        <w:t xml:space="preserve">The choices between astral abundance and a downward spiral in global standards of living are stark. </w:t>
      </w:r>
      <w:r>
        <w:rPr>
          <w:highlight w:val="cyan"/>
          <w:u w:val="single"/>
        </w:rPr>
        <w:t>Within the next few decades</w:t>
      </w:r>
      <w:r>
        <w:rPr>
          <w:u w:val="single"/>
        </w:rPr>
        <w:t xml:space="preserve"> these problems will be increasingly real</w:t>
      </w:r>
      <w:r>
        <w:rPr>
          <w:highlight w:val="cyan"/>
          <w:u w:val="single"/>
        </w:rPr>
        <w:t>.</w:t>
      </w:r>
      <w:r>
        <w:rPr>
          <w:sz w:val="10"/>
          <w:szCs w:val="10"/>
        </w:rPr>
        <w:t xml:space="preserve"> By then </w:t>
      </w:r>
      <w:r>
        <w:rPr>
          <w:u w:val="single"/>
        </w:rPr>
        <w:t xml:space="preserve">the world may almost be begging for new, out of- the-box thinking. </w:t>
      </w:r>
      <w:r>
        <w:rPr>
          <w:sz w:val="10"/>
          <w:szCs w:val="10"/>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14:paraId="17647D03" w14:textId="77777777" w:rsidR="00CE6279" w:rsidRDefault="00CE6279" w:rsidP="00CE6279"/>
    <w:p w14:paraId="051CA4A0" w14:textId="77777777" w:rsidR="00CE6279" w:rsidRDefault="00CE6279" w:rsidP="00CE6279">
      <w:pPr>
        <w:pStyle w:val="Heading4"/>
      </w:pPr>
      <w:r>
        <w:t>Second, Mining solves Warming – a] Key to REM’s that spur Renewables and b] Reduces Terrestrial Mining that wrecks the environment</w:t>
      </w:r>
    </w:p>
    <w:p w14:paraId="36E43B02" w14:textId="77777777" w:rsidR="00CE6279" w:rsidRDefault="00CE6279" w:rsidP="00CE6279">
      <w:r>
        <w:rPr>
          <w:b/>
          <w:sz w:val="26"/>
          <w:szCs w:val="26"/>
        </w:rPr>
        <w:t>MacWhorter 15</w:t>
      </w:r>
      <w:r>
        <w:t>, Kevin. "Sustainable mining: Incentivizing asteroid mining in the name of environmentalism." Wm. &amp; Mary Envtl. L. &amp; Pol'y Rev. 40 (2015): 645. (J.D. Candidate, William &amp; Mary Law School)//Elmer</w:t>
      </w:r>
    </w:p>
    <w:p w14:paraId="6CB88DFF" w14:textId="77777777" w:rsidR="00CE6279" w:rsidRDefault="00CE6279" w:rsidP="00CE6279">
      <w:r>
        <w:rPr>
          <w:sz w:val="16"/>
          <w:szCs w:val="16"/>
        </w:rPr>
        <w:t xml:space="preserve">A. Rare Element Mining on Earth </w:t>
      </w:r>
      <w:r>
        <w:rPr>
          <w:highlight w:val="cyan"/>
          <w:u w:val="single"/>
        </w:rPr>
        <w:t>In the next sixty years</w:t>
      </w:r>
      <w:r>
        <w:rPr>
          <w:u w:val="single"/>
        </w:rPr>
        <w:t xml:space="preserve">, scientists predict that </w:t>
      </w:r>
      <w:r>
        <w:rPr>
          <w:highlight w:val="cyan"/>
          <w:u w:val="single"/>
        </w:rPr>
        <w:t>certain elements crucial</w:t>
      </w:r>
      <w:r>
        <w:rPr>
          <w:u w:val="single"/>
        </w:rPr>
        <w:t xml:space="preserve"> to modern industry such as platinum, zinc, copper, phosphorous, lead, gold, and indium </w:t>
      </w:r>
      <w:r>
        <w:rPr>
          <w:highlight w:val="cyan"/>
          <w:u w:val="single"/>
        </w:rPr>
        <w:t>could be exhausted</w:t>
      </w:r>
      <w:r>
        <w:rPr>
          <w:u w:val="single"/>
        </w:rPr>
        <w:t xml:space="preserve"> on Earth</w:t>
      </w:r>
      <w:r>
        <w:rPr>
          <w:sz w:val="16"/>
          <w:szCs w:val="16"/>
        </w:rPr>
        <w:t xml:space="preserve">. 12 </w:t>
      </w:r>
      <w:r>
        <w:rPr>
          <w:u w:val="single"/>
        </w:rPr>
        <w:t xml:space="preserve">Many of these have </w:t>
      </w:r>
      <w:r>
        <w:rPr>
          <w:highlight w:val="cyan"/>
          <w:u w:val="single"/>
        </w:rPr>
        <w:t>no</w:t>
      </w:r>
      <w:r>
        <w:rPr>
          <w:u w:val="single"/>
        </w:rPr>
        <w:t xml:space="preserve"> synthetic </w:t>
      </w:r>
      <w:r>
        <w:rPr>
          <w:highlight w:val="cyan"/>
          <w:u w:val="single"/>
        </w:rPr>
        <w:t>alternative</w:t>
      </w:r>
      <w:r>
        <w:rPr>
          <w:sz w:val="16"/>
          <w:szCs w:val="16"/>
        </w:rPr>
        <w:t>, unlike chemical elements such as oil or diamonds.13 Liquid-crystal display (</w:t>
      </w:r>
      <w:r>
        <w:rPr>
          <w:u w:val="single"/>
        </w:rPr>
        <w:t>LCD</w:t>
      </w:r>
      <w:r>
        <w:rPr>
          <w:sz w:val="16"/>
          <w:szCs w:val="16"/>
        </w:rPr>
        <w:t xml:space="preserve">) </w:t>
      </w:r>
      <w:r>
        <w:rPr>
          <w:u w:val="single"/>
        </w:rPr>
        <w:t>televisions, cellphones, and laptops are among the various consumer technologies that use precious metals.</w:t>
      </w:r>
      <w:r>
        <w:rPr>
          <w:sz w:val="16"/>
          <w:szCs w:val="16"/>
        </w:rPr>
        <w:t xml:space="preserve">14Further, </w:t>
      </w:r>
      <w:r>
        <w:rPr>
          <w:highlight w:val="cyan"/>
          <w:u w:val="single"/>
        </w:rPr>
        <w:t>green tech</w:t>
      </w:r>
      <w:r>
        <w:rPr>
          <w:u w:val="single"/>
        </w:rPr>
        <w:t>nologies including wind turbines, solar panels, and catalytic converters r</w:t>
      </w:r>
      <w:r>
        <w:rPr>
          <w:highlight w:val="cyan"/>
          <w:u w:val="single"/>
        </w:rPr>
        <w:t xml:space="preserve">equire these </w:t>
      </w:r>
      <w:r>
        <w:rPr>
          <w:u w:val="single"/>
        </w:rPr>
        <w:t>rare elements.</w:t>
      </w:r>
      <w:r>
        <w:rPr>
          <w:sz w:val="16"/>
          <w:szCs w:val="16"/>
        </w:rPr>
        <w:t xml:space="preserve"> 15 </w:t>
      </w:r>
      <w:r>
        <w:rPr>
          <w:u w:val="single"/>
        </w:rPr>
        <w:t xml:space="preserve">As demand rises for both types of technologies, and as </w:t>
      </w:r>
      <w:r>
        <w:rPr>
          <w:u w:val="single"/>
        </w:rPr>
        <w:lastRenderedPageBreak/>
        <w:t>reserves of rare metals fall, prices skyrocket</w:t>
      </w:r>
      <w:r>
        <w:rPr>
          <w:sz w:val="16"/>
          <w:szCs w:val="16"/>
        </w:rPr>
        <w:t xml:space="preserve">.16 </w:t>
      </w:r>
      <w:r>
        <w:rPr>
          <w:u w:val="single"/>
        </w:rPr>
        <w:t>Demand for nonrenewable resources creates conflict</w:t>
      </w:r>
      <w:r>
        <w:rPr>
          <w:sz w:val="16"/>
          <w:szCs w:val="16"/>
        </w:rPr>
        <w:t xml:space="preserve">, and consumerism in rich countries results in harsh labor treatment for poorer countries.17 In general, </w:t>
      </w:r>
      <w:r>
        <w:rPr>
          <w:highlight w:val="cyan"/>
          <w:u w:val="single"/>
        </w:rPr>
        <w:t xml:space="preserve">the mining industry is </w:t>
      </w:r>
      <w:r>
        <w:rPr>
          <w:u w:val="single"/>
        </w:rPr>
        <w:t xml:space="preserve">extremely </w:t>
      </w:r>
      <w:r>
        <w:rPr>
          <w:highlight w:val="cyan"/>
          <w:u w:val="single"/>
        </w:rPr>
        <w:t>destructive to Earth’s environment</w:t>
      </w:r>
      <w:r>
        <w:rPr>
          <w:sz w:val="16"/>
          <w:szCs w:val="16"/>
        </w:rPr>
        <w:t xml:space="preserve">.18 In fact, depending on the method employed, </w:t>
      </w:r>
      <w:r>
        <w:rPr>
          <w:u w:val="single"/>
        </w:rPr>
        <w:t xml:space="preserve">mining can </w:t>
      </w:r>
      <w:r>
        <w:rPr>
          <w:highlight w:val="cyan"/>
          <w:u w:val="single"/>
        </w:rPr>
        <w:t>destroy</w:t>
      </w:r>
      <w:r>
        <w:rPr>
          <w:u w:val="single"/>
        </w:rPr>
        <w:t xml:space="preserve"> </w:t>
      </w:r>
      <w:r>
        <w:rPr>
          <w:highlight w:val="cyan"/>
          <w:u w:val="single"/>
        </w:rPr>
        <w:t>entire ecosystems by polluting water</w:t>
      </w:r>
      <w:r>
        <w:rPr>
          <w:u w:val="single"/>
        </w:rPr>
        <w:t xml:space="preserve"> sources </w:t>
      </w:r>
      <w:r>
        <w:rPr>
          <w:highlight w:val="cyan"/>
          <w:u w:val="single"/>
        </w:rPr>
        <w:t>and</w:t>
      </w:r>
      <w:r>
        <w:rPr>
          <w:u w:val="single"/>
        </w:rPr>
        <w:t xml:space="preserve"> </w:t>
      </w:r>
      <w:r>
        <w:rPr>
          <w:highlight w:val="cyan"/>
          <w:u w:val="single"/>
        </w:rPr>
        <w:t>contributing to deforestation</w:t>
      </w:r>
      <w:r>
        <w:rPr>
          <w:sz w:val="16"/>
          <w:szCs w:val="16"/>
        </w:rPr>
        <w:t xml:space="preserve">.19 </w:t>
      </w:r>
      <w:r>
        <w:rPr>
          <w:u w:val="single"/>
        </w:rPr>
        <w:t xml:space="preserve">It is </w:t>
      </w:r>
      <w:r>
        <w:rPr>
          <w:highlight w:val="cyan"/>
          <w:u w:val="single"/>
        </w:rPr>
        <w:t>by</w:t>
      </w:r>
      <w:r>
        <w:rPr>
          <w:u w:val="single"/>
        </w:rPr>
        <w:t xml:space="preserve"> its </w:t>
      </w:r>
      <w:r>
        <w:rPr>
          <w:highlight w:val="cyan"/>
          <w:u w:val="single"/>
        </w:rPr>
        <w:t>nature</w:t>
      </w:r>
      <w:r>
        <w:rPr>
          <w:u w:val="single"/>
        </w:rPr>
        <w:t xml:space="preserve"> an </w:t>
      </w:r>
      <w:r>
        <w:rPr>
          <w:highlight w:val="cyan"/>
          <w:u w:val="single"/>
        </w:rPr>
        <w:t>unsustainable</w:t>
      </w:r>
      <w:r>
        <w:rPr>
          <w:u w:val="single"/>
        </w:rPr>
        <w:t xml:space="preserve"> practice, because it involves the extraction of a finite and non-renewable resource.</w:t>
      </w:r>
      <w:r>
        <w:rPr>
          <w:sz w:val="16"/>
          <w:szCs w:val="16"/>
        </w:rPr>
        <w:t xml:space="preserve">20 Moreover, </w:t>
      </w:r>
      <w:r>
        <w:rPr>
          <w:u w:val="single"/>
        </w:rPr>
        <w:t xml:space="preserve">by extracting tiny amounts of metals from relatively large quantities of ore, the mining industry </w:t>
      </w:r>
      <w:r>
        <w:rPr>
          <w:highlight w:val="cyan"/>
          <w:u w:val="single"/>
        </w:rPr>
        <w:t xml:space="preserve">contributes the largest portion of solid wastes </w:t>
      </w:r>
      <w:r>
        <w:rPr>
          <w:u w:val="single"/>
        </w:rPr>
        <w:t>in the world</w:t>
      </w:r>
      <w:r>
        <w:rPr>
          <w:sz w:val="16"/>
          <w:szCs w:val="16"/>
        </w:rPr>
        <w:t xml:space="preserve">.21 </w:t>
      </w:r>
      <w:r>
        <w:rPr>
          <w:u w:val="single"/>
        </w:rPr>
        <w:t>The</w:t>
      </w:r>
      <w:r>
        <w:rPr>
          <w:sz w:val="16"/>
          <w:szCs w:val="16"/>
        </w:rPr>
        <w:t xml:space="preserve"> Environmental Protection Agency (</w:t>
      </w:r>
      <w:r>
        <w:rPr>
          <w:u w:val="single"/>
        </w:rPr>
        <w:t>EPA</w:t>
      </w:r>
      <w:r>
        <w:rPr>
          <w:sz w:val="16"/>
          <w:szCs w:val="16"/>
        </w:rPr>
        <w:t xml:space="preserve">) </w:t>
      </w:r>
      <w:r>
        <w:rPr>
          <w:u w:val="single"/>
        </w:rPr>
        <w:t>describes the industry as the source of more toxic and hazardous waste than any other industrial sector</w:t>
      </w:r>
      <w:r>
        <w:rPr>
          <w:sz w:val="16"/>
          <w:szCs w:val="16"/>
        </w:rPr>
        <w:t xml:space="preserve"> [</w:t>
      </w:r>
      <w:r>
        <w:rPr>
          <w:u w:val="single"/>
        </w:rPr>
        <w:t>in the United States</w:t>
      </w:r>
      <w:r>
        <w:rPr>
          <w:sz w:val="16"/>
          <w:szCs w:val="16"/>
        </w:rPr>
        <w:t xml:space="preserve">], </w:t>
      </w:r>
      <w:r>
        <w:rPr>
          <w:u w:val="single"/>
        </w:rPr>
        <w:t>costing billions of dollars to address the public health and environmental threats to communities.</w:t>
      </w:r>
      <w:r>
        <w:rPr>
          <w:sz w:val="16"/>
          <w:szCs w:val="16"/>
        </w:rPr>
        <w:t xml:space="preserve"> 22 Poor regulations and oxymoronic corporate definitions of sustainability, however, make it unclear as to just how much waste the industry actually produces.23 </w:t>
      </w:r>
      <w:r>
        <w:rPr>
          <w:u w:val="single"/>
        </w:rPr>
        <w:t>Platinum</w:t>
      </w:r>
      <w:r>
        <w:rPr>
          <w:sz w:val="16"/>
          <w:szCs w:val="16"/>
        </w:rPr>
        <w:t xml:space="preserve"> provides an excellent case study of the issue, because it </w:t>
      </w:r>
      <w:r>
        <w:rPr>
          <w:u w:val="single"/>
        </w:rPr>
        <w:t>is an extremely rare and expensive metal—an ore expected to exist in vast quantities in asteroids.</w:t>
      </w:r>
      <w:r>
        <w:rPr>
          <w:sz w:val="16"/>
          <w:szCs w:val="16"/>
        </w:rPr>
        <w:t xml:space="preserve">24 Further, </w:t>
      </w:r>
      <w:r>
        <w:rPr>
          <w:u w:val="single"/>
        </w:rPr>
        <w:t>production of platinum has increased sharply in the past sixty years in order to keep up with growing demand for use in new technologies</w:t>
      </w:r>
      <w:r>
        <w:rPr>
          <w:sz w:val="16"/>
          <w:szCs w:val="16"/>
        </w:rPr>
        <w:t xml:space="preserve">.25 In fact, </w:t>
      </w:r>
      <w:r>
        <w:rPr>
          <w:u w:val="single"/>
        </w:rPr>
        <w:t xml:space="preserve">despite their high costs, </w:t>
      </w:r>
      <w:r>
        <w:rPr>
          <w:highlight w:val="cyan"/>
          <w:u w:val="single"/>
        </w:rPr>
        <w:t>platinum</w:t>
      </w:r>
      <w:r>
        <w:rPr>
          <w:u w:val="single"/>
        </w:rPr>
        <w:t xml:space="preserve"> group metals are </w:t>
      </w:r>
      <w:r>
        <w:rPr>
          <w:highlight w:val="cyan"/>
          <w:u w:val="single"/>
        </w:rPr>
        <w:t>so useful</w:t>
      </w:r>
      <w:r>
        <w:rPr>
          <w:u w:val="single"/>
        </w:rPr>
        <w:t xml:space="preserve"> that </w:t>
      </w:r>
      <w:r>
        <w:rPr>
          <w:highlight w:val="cyan"/>
          <w:u w:val="single"/>
        </w:rPr>
        <w:t>[one] of [four]</w:t>
      </w:r>
      <w:r>
        <w:rPr>
          <w:u w:val="single"/>
        </w:rPr>
        <w:t xml:space="preserve"> industrial </w:t>
      </w:r>
      <w:r>
        <w:rPr>
          <w:highlight w:val="cyan"/>
          <w:u w:val="single"/>
        </w:rPr>
        <w:t>goods</w:t>
      </w:r>
      <w:r>
        <w:rPr>
          <w:u w:val="single"/>
        </w:rPr>
        <w:t xml:space="preserve"> on Earth </w:t>
      </w:r>
      <w:r>
        <w:rPr>
          <w:highlight w:val="cyan"/>
          <w:u w:val="single"/>
        </w:rPr>
        <w:t>require them</w:t>
      </w:r>
      <w:r>
        <w:rPr>
          <w:u w:val="single"/>
        </w:rPr>
        <w:t xml:space="preserve"> in production.</w:t>
      </w:r>
      <w:r>
        <w:rPr>
          <w:sz w:val="16"/>
          <w:szCs w:val="16"/>
        </w:rPr>
        <w:t xml:space="preserve"> 26 </w:t>
      </w:r>
      <w:r>
        <w:rPr>
          <w:u w:val="single"/>
        </w:rPr>
        <w:t>Scholars do not expect demand to slow any time soon</w:t>
      </w:r>
      <w:r>
        <w:rPr>
          <w:sz w:val="16"/>
          <w:szCs w:val="16"/>
        </w:rPr>
        <w:t xml:space="preserve">.27 Among other technologies, </w:t>
      </w:r>
      <w:r>
        <w:rPr>
          <w:u w:val="single"/>
        </w:rPr>
        <w:t>industries use platinum in products such as catalytic converters, jewelry production, various catalysts for chemical processing, and hydrogen fuel cells</w:t>
      </w:r>
      <w:r>
        <w:rPr>
          <w:sz w:val="16"/>
          <w:szCs w:val="16"/>
        </w:rPr>
        <w:t xml:space="preserve">.28 While there is no consensus on how far the Earth’s reserves of platinum will take humanity, many </w:t>
      </w:r>
      <w:r>
        <w:rPr>
          <w:u w:val="single"/>
        </w:rPr>
        <w:t xml:space="preserve">scientists agree that platinum ore reserves will </w:t>
      </w:r>
      <w:r>
        <w:rPr>
          <w:highlight w:val="cyan"/>
          <w:u w:val="single"/>
        </w:rPr>
        <w:t>deplete</w:t>
      </w:r>
      <w:r>
        <w:rPr>
          <w:u w:val="single"/>
        </w:rPr>
        <w:t xml:space="preserve"> </w:t>
      </w:r>
      <w:r>
        <w:rPr>
          <w:highlight w:val="cyan"/>
          <w:u w:val="single"/>
        </w:rPr>
        <w:t>in</w:t>
      </w:r>
      <w:r>
        <w:rPr>
          <w:u w:val="single"/>
        </w:rPr>
        <w:t xml:space="preserve"> a relatively </w:t>
      </w:r>
      <w:r>
        <w:rPr>
          <w:highlight w:val="cyan"/>
          <w:u w:val="single"/>
        </w:rPr>
        <w:t>short</w:t>
      </w:r>
      <w:r>
        <w:rPr>
          <w:u w:val="single"/>
        </w:rPr>
        <w:t xml:space="preserve"> amount of </w:t>
      </w:r>
      <w:r>
        <w:rPr>
          <w:highlight w:val="cyan"/>
          <w:u w:val="single"/>
        </w:rPr>
        <w:t>time</w:t>
      </w:r>
      <w:r>
        <w:rPr>
          <w:sz w:val="16"/>
          <w:szCs w:val="16"/>
        </w:rPr>
        <w:t xml:space="preserve">.29 With the rate of mining at an all-time high,30 it is increasingly clear that historical patterns of mineral resources and development cannot simply be assumed to continue unaltered into the future. 31 </w:t>
      </w:r>
      <w:r>
        <w:rPr>
          <w:u w:val="single"/>
        </w:rPr>
        <w:t>The platinum mining industry, however, has a strong incentive to increase its rate of extraction as profits grow with the rate of demand. Without any alternative, this destructive practice will continue</w:t>
      </w:r>
      <w:r>
        <w:rPr>
          <w:sz w:val="16"/>
          <w:szCs w:val="16"/>
        </w:rPr>
        <w:t xml:space="preserve"> into the future.32 So-called platinum-group metal (PGM) ores are mined through underground or open cut techniques.33 Due to these practices, </w:t>
      </w:r>
      <w:r>
        <w:rPr>
          <w:u w:val="single"/>
        </w:rPr>
        <w:t>all but a very small fraction of the mined platinum ore is disposed of as solid waste</w:t>
      </w:r>
      <w:r>
        <w:rPr>
          <w:sz w:val="16"/>
          <w:szCs w:val="16"/>
        </w:rPr>
        <w:t xml:space="preserve">.34 </w:t>
      </w:r>
      <w:r>
        <w:rPr>
          <w:u w:val="single"/>
        </w:rPr>
        <w:t>The environmental consequences of platinum production are thus quite significant, but like the mining industry in general, the amount of waste is typically under-reported</w:t>
      </w:r>
      <w:r>
        <w:rPr>
          <w:sz w:val="16"/>
          <w:szCs w:val="16"/>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Pr>
          <w:u w:val="single"/>
        </w:rPr>
        <w:t xml:space="preserve">The </w:t>
      </w:r>
      <w:r>
        <w:rPr>
          <w:highlight w:val="cyan"/>
          <w:u w:val="single"/>
        </w:rPr>
        <w:t>future environmental costs provide</w:t>
      </w:r>
      <w:r>
        <w:rPr>
          <w:u w:val="single"/>
        </w:rPr>
        <w:t xml:space="preserve"> a </w:t>
      </w:r>
      <w:r>
        <w:rPr>
          <w:highlight w:val="cyan"/>
          <w:u w:val="single"/>
        </w:rPr>
        <w:t>major challenge</w:t>
      </w:r>
      <w:r>
        <w:rPr>
          <w:u w:val="single"/>
        </w:rPr>
        <w:t xml:space="preserve"> in creating a sustainable system. </w:t>
      </w:r>
      <w:r>
        <w:rPr>
          <w:highlight w:val="cyan"/>
          <w:u w:val="single"/>
        </w:rPr>
        <w:t>Relegating</w:t>
      </w:r>
      <w:r>
        <w:rPr>
          <w:u w:val="single"/>
        </w:rPr>
        <w:t xml:space="preserve"> at least some </w:t>
      </w:r>
      <w:r>
        <w:rPr>
          <w:highlight w:val="cyan"/>
          <w:u w:val="single"/>
        </w:rPr>
        <w:t>mining</w:t>
      </w:r>
      <w:r>
        <w:rPr>
          <w:u w:val="single"/>
        </w:rPr>
        <w:t xml:space="preserve"> companies </w:t>
      </w:r>
      <w:r>
        <w:rPr>
          <w:highlight w:val="cyan"/>
          <w:u w:val="single"/>
        </w:rPr>
        <w:t>to</w:t>
      </w:r>
      <w:r>
        <w:rPr>
          <w:u w:val="single"/>
        </w:rPr>
        <w:t xml:space="preserve"> near-Earth </w:t>
      </w:r>
      <w:r>
        <w:rPr>
          <w:highlight w:val="cyan"/>
          <w:u w:val="single"/>
        </w:rPr>
        <w:t>asteroids</w:t>
      </w:r>
      <w:r>
        <w:rPr>
          <w:u w:val="single"/>
        </w:rPr>
        <w:t xml:space="preserve"> </w:t>
      </w:r>
      <w:r>
        <w:rPr>
          <w:highlight w:val="cyan"/>
          <w:u w:val="single"/>
        </w:rPr>
        <w:t>would reduce</w:t>
      </w:r>
      <w:r>
        <w:rPr>
          <w:u w:val="single"/>
        </w:rPr>
        <w:t xml:space="preserve"> the </w:t>
      </w:r>
      <w:r>
        <w:rPr>
          <w:highlight w:val="cyan"/>
          <w:u w:val="single"/>
        </w:rPr>
        <w:t>negative effects of future mining levels on Earth</w:t>
      </w:r>
      <w:r>
        <w:rPr>
          <w:sz w:val="16"/>
          <w:szCs w:val="16"/>
        </w:rPr>
        <w:t>. The economic benefits of mining need not be sacrificed for the sake of the environment.38</w:t>
      </w:r>
    </w:p>
    <w:p w14:paraId="7F2C5A68" w14:textId="77777777" w:rsidR="00CE6279" w:rsidRDefault="00CE6279" w:rsidP="00CE6279"/>
    <w:p w14:paraId="1DA81368" w14:textId="77777777" w:rsidR="00CE6279" w:rsidRDefault="00CE6279" w:rsidP="00CE6279">
      <w:pPr>
        <w:pStyle w:val="Heading4"/>
      </w:pPr>
      <w:r>
        <w:t>No sat miscalc–</w:t>
      </w:r>
    </w:p>
    <w:p w14:paraId="53FD374D" w14:textId="77777777" w:rsidR="00CE6279" w:rsidRDefault="00CE6279" w:rsidP="00CE6279">
      <w:pPr>
        <w:pStyle w:val="Heading4"/>
      </w:pPr>
      <w:r>
        <w:t>1] Planning Priorities</w:t>
      </w:r>
    </w:p>
    <w:p w14:paraId="343F597E" w14:textId="77777777" w:rsidR="00CE6279" w:rsidRDefault="00CE6279" w:rsidP="00CE6279">
      <w:pPr>
        <w:widowControl w:val="0"/>
      </w:pPr>
      <w:r>
        <w:rPr>
          <w:b/>
          <w:sz w:val="26"/>
          <w:szCs w:val="26"/>
        </w:rPr>
        <w:t>Bowen 18</w:t>
      </w:r>
      <w:r>
        <w:t xml:space="preserve"> Bleddyn Bowen 2-20-2018 “The Art of Space Deterrence”</w:t>
      </w:r>
      <w:hyperlink r:id="rId15">
        <w:r>
          <w:t xml:space="preserve"> </w:t>
        </w:r>
      </w:hyperlink>
      <w:hyperlink r:id="rId16">
        <w:r>
          <w:rPr>
            <w:color w:val="1155CC"/>
            <w:u w:val="single"/>
          </w:rPr>
          <w:t>https://www.europeanleadershipnetwork.org/commentary/the-art-of-space-deterrence/</w:t>
        </w:r>
      </w:hyperlink>
      <w:r>
        <w:t xml:space="preserve"> (Lecturer in International Relations at the University of Leicester)//Elmer</w:t>
      </w:r>
    </w:p>
    <w:p w14:paraId="7D590C6A" w14:textId="77777777" w:rsidR="00CE6279" w:rsidRDefault="00CE6279" w:rsidP="00CE6279">
      <w:pPr>
        <w:widowControl w:val="0"/>
        <w:rPr>
          <w:sz w:val="16"/>
          <w:szCs w:val="16"/>
        </w:rPr>
      </w:pPr>
      <w:r>
        <w:rPr>
          <w:highlight w:val="cyan"/>
          <w:u w:val="single"/>
        </w:rPr>
        <w:t>Space is</w:t>
      </w:r>
      <w:r>
        <w:rPr>
          <w:sz w:val="16"/>
          <w:szCs w:val="16"/>
        </w:rPr>
        <w:t xml:space="preserve"> often </w:t>
      </w:r>
      <w:r>
        <w:rPr>
          <w:highlight w:val="cyan"/>
          <w:u w:val="single"/>
        </w:rPr>
        <w:t>an afterthought</w:t>
      </w:r>
      <w:r>
        <w:rPr>
          <w:sz w:val="16"/>
          <w:szCs w:val="16"/>
        </w:rPr>
        <w:t xml:space="preserve"> or a miscellaneous ancillary </w:t>
      </w:r>
      <w:r>
        <w:rPr>
          <w:u w:val="single"/>
        </w:rPr>
        <w:t>in the grand strategic views of top-level decision-makers</w:t>
      </w:r>
      <w:r>
        <w:rPr>
          <w:sz w:val="16"/>
          <w:szCs w:val="16"/>
        </w:rPr>
        <w:t xml:space="preserve">. </w:t>
      </w:r>
      <w:r>
        <w:rPr>
          <w:highlight w:val="cyan"/>
          <w:u w:val="single"/>
        </w:rPr>
        <w:t>A president may not care</w:t>
      </w:r>
      <w:r>
        <w:rPr>
          <w:u w:val="single"/>
        </w:rPr>
        <w:t xml:space="preserve"> that </w:t>
      </w:r>
      <w:r>
        <w:rPr>
          <w:highlight w:val="cyan"/>
          <w:u w:val="single"/>
        </w:rPr>
        <w:t>one sat</w:t>
      </w:r>
      <w:r>
        <w:rPr>
          <w:u w:val="single"/>
        </w:rPr>
        <w:t xml:space="preserve">ellite may be </w:t>
      </w:r>
      <w:r>
        <w:rPr>
          <w:highlight w:val="cyan"/>
          <w:u w:val="single"/>
        </w:rPr>
        <w:t>lost</w:t>
      </w:r>
      <w:r>
        <w:rPr>
          <w:u w:val="single"/>
        </w:rPr>
        <w:t xml:space="preserve"> or go dark; it may cause panic and</w:t>
      </w:r>
      <w:r>
        <w:rPr>
          <w:sz w:val="16"/>
          <w:szCs w:val="16"/>
        </w:rPr>
        <w:t xml:space="preserve"> </w:t>
      </w:r>
      <w:r>
        <w:rPr>
          <w:u w:val="single"/>
        </w:rPr>
        <w:t>Twitter</w:t>
      </w:r>
      <w:r>
        <w:rPr>
          <w:sz w:val="16"/>
          <w:szCs w:val="16"/>
        </w:rPr>
        <w:t xml:space="preserve">-based </w:t>
      </w:r>
      <w:r>
        <w:rPr>
          <w:u w:val="single"/>
        </w:rPr>
        <w:t>hysteria</w:t>
      </w:r>
      <w:r>
        <w:rPr>
          <w:sz w:val="16"/>
          <w:szCs w:val="16"/>
        </w:rPr>
        <w:t xml:space="preserve"> for the space community, of course. </w:t>
      </w:r>
      <w:r>
        <w:rPr>
          <w:u w:val="single"/>
        </w:rPr>
        <w:t xml:space="preserve">But the </w:t>
      </w:r>
      <w:r>
        <w:rPr>
          <w:highlight w:val="cyan"/>
          <w:u w:val="single"/>
        </w:rPr>
        <w:t>terrestrial context and</w:t>
      </w:r>
      <w:r>
        <w:rPr>
          <w:sz w:val="16"/>
          <w:szCs w:val="16"/>
        </w:rPr>
        <w:t xml:space="preserve"> consequences, </w:t>
      </w:r>
      <w:r>
        <w:rPr>
          <w:u w:val="single"/>
        </w:rPr>
        <w:t xml:space="preserve">as well as the </w:t>
      </w:r>
      <w:r>
        <w:rPr>
          <w:highlight w:val="cyan"/>
          <w:u w:val="single"/>
        </w:rPr>
        <w:t>political stakes</w:t>
      </w:r>
      <w:r>
        <w:rPr>
          <w:u w:val="single"/>
        </w:rPr>
        <w:t xml:space="preserve"> and symbolism of any exchange of hostilities in space </w:t>
      </w:r>
      <w:r>
        <w:rPr>
          <w:highlight w:val="cyan"/>
          <w:u w:val="single"/>
        </w:rPr>
        <w:t>matters more</w:t>
      </w:r>
      <w:r>
        <w:rPr>
          <w:u w:val="single"/>
        </w:rPr>
        <w:t xml:space="preserve">. The political and </w:t>
      </w:r>
      <w:r>
        <w:rPr>
          <w:highlight w:val="cyan"/>
          <w:u w:val="single"/>
        </w:rPr>
        <w:t>media</w:t>
      </w:r>
      <w:r>
        <w:rPr>
          <w:u w:val="single"/>
        </w:rPr>
        <w:t xml:space="preserve"> dimension can </w:t>
      </w:r>
      <w:r>
        <w:rPr>
          <w:highlight w:val="cyan"/>
          <w:u w:val="single"/>
        </w:rPr>
        <w:t>magnify</w:t>
      </w:r>
      <w:r>
        <w:rPr>
          <w:sz w:val="16"/>
          <w:szCs w:val="16"/>
        </w:rPr>
        <w:t xml:space="preserve"> or minimise </w:t>
      </w:r>
      <w:r>
        <w:rPr>
          <w:u w:val="single"/>
        </w:rPr>
        <w:t xml:space="preserve">the </w:t>
      </w:r>
      <w:r>
        <w:rPr>
          <w:highlight w:val="cyan"/>
          <w:u w:val="single"/>
        </w:rPr>
        <w:t>perceived consequence</w:t>
      </w:r>
      <w:r>
        <w:rPr>
          <w:u w:val="single"/>
        </w:rPr>
        <w:t>s of losing specific sat</w:t>
      </w:r>
      <w:r>
        <w:rPr>
          <w:sz w:val="16"/>
          <w:szCs w:val="16"/>
        </w:rPr>
        <w:t>ellite</w:t>
      </w:r>
      <w:r>
        <w:rPr>
          <w:u w:val="single"/>
        </w:rPr>
        <w:t xml:space="preserve">s </w:t>
      </w:r>
      <w:r>
        <w:rPr>
          <w:highlight w:val="cyan"/>
          <w:u w:val="single"/>
        </w:rPr>
        <w:t>out of</w:t>
      </w:r>
      <w:r>
        <w:rPr>
          <w:u w:val="single"/>
        </w:rPr>
        <w:t xml:space="preserve"> all </w:t>
      </w:r>
      <w:r>
        <w:rPr>
          <w:highlight w:val="cyan"/>
          <w:u w:val="single"/>
        </w:rPr>
        <w:lastRenderedPageBreak/>
        <w:t>proportion</w:t>
      </w:r>
      <w:r>
        <w:rPr>
          <w:u w:val="single"/>
        </w:rPr>
        <w:t xml:space="preserve"> to their actual strategic effect</w:t>
      </w:r>
      <w:r>
        <w:rPr>
          <w:sz w:val="16"/>
          <w:szCs w:val="16"/>
        </w:rPr>
        <w:t>.</w:t>
      </w:r>
    </w:p>
    <w:p w14:paraId="5C3E2FF3" w14:textId="77777777" w:rsidR="00CE6279" w:rsidRDefault="00CE6279" w:rsidP="00CE6279">
      <w:pPr>
        <w:widowControl w:val="0"/>
        <w:rPr>
          <w:sz w:val="16"/>
          <w:szCs w:val="16"/>
        </w:rPr>
      </w:pPr>
    </w:p>
    <w:p w14:paraId="58C2576A" w14:textId="77777777" w:rsidR="00CE6279" w:rsidRDefault="00CE6279" w:rsidP="00CE6279">
      <w:pPr>
        <w:pStyle w:val="Heading4"/>
      </w:pPr>
      <w:r>
        <w:t>2] Military Precedent</w:t>
      </w:r>
    </w:p>
    <w:p w14:paraId="32A06B0E" w14:textId="77777777" w:rsidR="00CE6279" w:rsidRDefault="00CE6279" w:rsidP="00CE6279">
      <w:pPr>
        <w:widowControl w:val="0"/>
      </w:pPr>
      <w:r>
        <w:rPr>
          <w:b/>
          <w:sz w:val="26"/>
          <w:szCs w:val="26"/>
        </w:rPr>
        <w:t>Zarybnisky 18</w:t>
      </w:r>
      <w:r>
        <w:t>, Eric J. Celestial Deterrence: Deterring Aggression in the Global Commons of Space. Naval War College Newport United States, 2018. (Senior Materiel Leader at United States Air Force)//Elmer</w:t>
      </w:r>
    </w:p>
    <w:p w14:paraId="4F37C0FE" w14:textId="77777777" w:rsidR="00CE6279" w:rsidRDefault="00CE6279" w:rsidP="00CE6279">
      <w:pPr>
        <w:rPr>
          <w:b/>
          <w:sz w:val="26"/>
          <w:szCs w:val="26"/>
        </w:rPr>
      </w:pPr>
      <w:r>
        <w:rPr>
          <w:sz w:val="16"/>
          <w:szCs w:val="16"/>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Pr>
          <w:u w:val="single"/>
        </w:rPr>
        <w:t>during the Cold War</w:t>
      </w:r>
      <w:r>
        <w:rPr>
          <w:sz w:val="16"/>
          <w:szCs w:val="16"/>
        </w:rPr>
        <w:t xml:space="preserve"> because </w:t>
      </w:r>
      <w:r>
        <w:rPr>
          <w:u w:val="single"/>
        </w:rPr>
        <w:t>both sides viewed</w:t>
      </w:r>
      <w:r>
        <w:rPr>
          <w:sz w:val="16"/>
          <w:szCs w:val="16"/>
        </w:rPr>
        <w:t xml:space="preserve"> an </w:t>
      </w:r>
      <w:r>
        <w:rPr>
          <w:u w:val="single"/>
        </w:rPr>
        <w:t>attack on</w:t>
      </w:r>
      <w:r>
        <w:rPr>
          <w:sz w:val="16"/>
          <w:szCs w:val="16"/>
        </w:rPr>
        <w:t xml:space="preserve"> military </w:t>
      </w:r>
      <w:r>
        <w:rPr>
          <w:u w:val="single"/>
        </w:rPr>
        <w:t>sat</w:t>
      </w:r>
      <w:r>
        <w:rPr>
          <w:sz w:val="16"/>
          <w:szCs w:val="16"/>
        </w:rPr>
        <w:t>ellite</w:t>
      </w:r>
      <w:r>
        <w:rPr>
          <w:u w:val="single"/>
        </w:rPr>
        <w:t>s as</w:t>
      </w:r>
      <w:r>
        <w:rPr>
          <w:sz w:val="16"/>
          <w:szCs w:val="16"/>
        </w:rPr>
        <w:t xml:space="preserve"> highly </w:t>
      </w:r>
      <w:r>
        <w:rPr>
          <w:u w:val="single"/>
        </w:rPr>
        <w:t>escalatory</w:t>
      </w:r>
      <w:r>
        <w:rPr>
          <w:sz w:val="16"/>
          <w:szCs w:val="16"/>
        </w:rPr>
        <w:t xml:space="preserve">, and such an action would likely result in general nuclear war.7F 7 </w:t>
      </w:r>
      <w:r>
        <w:rPr>
          <w:highlight w:val="cyan"/>
          <w:u w:val="single"/>
        </w:rPr>
        <w:t>In today’s</w:t>
      </w:r>
      <w:r>
        <w:rPr>
          <w:u w:val="single"/>
        </w:rPr>
        <w:t xml:space="preserve"> more </w:t>
      </w:r>
      <w:r>
        <w:rPr>
          <w:highlight w:val="cyan"/>
          <w:u w:val="single"/>
        </w:rPr>
        <w:t>nuanced world, attacking</w:t>
      </w:r>
      <w:r>
        <w:rPr>
          <w:sz w:val="16"/>
          <w:szCs w:val="16"/>
        </w:rPr>
        <w:t xml:space="preserve"> satellites, including </w:t>
      </w:r>
      <w:r>
        <w:rPr>
          <w:highlight w:val="cyan"/>
          <w:u w:val="single"/>
        </w:rPr>
        <w:t>military sat</w:t>
      </w:r>
      <w:r>
        <w:rPr>
          <w:sz w:val="16"/>
          <w:szCs w:val="16"/>
        </w:rPr>
        <w:t>ellite</w:t>
      </w:r>
      <w:r>
        <w:rPr>
          <w:highlight w:val="cyan"/>
          <w:u w:val="single"/>
        </w:rPr>
        <w:t>s</w:t>
      </w:r>
      <w:r>
        <w:rPr>
          <w:sz w:val="16"/>
          <w:szCs w:val="16"/>
        </w:rPr>
        <w:t xml:space="preserve">, </w:t>
      </w:r>
      <w:r>
        <w:rPr>
          <w:highlight w:val="cyan"/>
          <w:u w:val="single"/>
        </w:rPr>
        <w:t>does not</w:t>
      </w:r>
      <w:r>
        <w:rPr>
          <w:sz w:val="16"/>
          <w:szCs w:val="16"/>
        </w:rPr>
        <w:t xml:space="preserve"> necessarily </w:t>
      </w:r>
      <w:r>
        <w:rPr>
          <w:highlight w:val="cyan"/>
          <w:u w:val="single"/>
        </w:rPr>
        <w:t>result in nuclear war</w:t>
      </w:r>
      <w:r>
        <w:rPr>
          <w:sz w:val="16"/>
          <w:szCs w:val="16"/>
        </w:rPr>
        <w:t xml:space="preserve">. For instance, </w:t>
      </w:r>
      <w:r>
        <w:rPr>
          <w:highlight w:val="cyan"/>
          <w:u w:val="single"/>
        </w:rPr>
        <w:t>foreign countries</w:t>
      </w:r>
      <w:r>
        <w:rPr>
          <w:sz w:val="16"/>
          <w:szCs w:val="16"/>
        </w:rPr>
        <w:t xml:space="preserve"> have </w:t>
      </w:r>
      <w:r>
        <w:rPr>
          <w:highlight w:val="cyan"/>
          <w:u w:val="single"/>
        </w:rPr>
        <w:t>used</w:t>
      </w:r>
      <w:r>
        <w:rPr>
          <w:u w:val="single"/>
        </w:rPr>
        <w:t xml:space="preserve"> highpowered </w:t>
      </w:r>
      <w:r>
        <w:rPr>
          <w:highlight w:val="cyan"/>
          <w:u w:val="single"/>
        </w:rPr>
        <w:t>lasers against American</w:t>
      </w:r>
      <w:r>
        <w:rPr>
          <w:u w:val="single"/>
        </w:rPr>
        <w:t xml:space="preserve"> intelligence-gathering </w:t>
      </w:r>
      <w:r>
        <w:rPr>
          <w:highlight w:val="cyan"/>
          <w:u w:val="single"/>
        </w:rPr>
        <w:t>sat</w:t>
      </w:r>
      <w:r>
        <w:rPr>
          <w:sz w:val="16"/>
          <w:szCs w:val="16"/>
        </w:rPr>
        <w:t>ellite</w:t>
      </w:r>
      <w:r>
        <w:rPr>
          <w:highlight w:val="cyan"/>
          <w:u w:val="single"/>
        </w:rPr>
        <w:t>s</w:t>
      </w:r>
      <w:r>
        <w:rPr>
          <w:sz w:val="16"/>
          <w:szCs w:val="16"/>
        </w:rPr>
        <w:t xml:space="preserve">8F 8 </w:t>
      </w:r>
      <w:r>
        <w:rPr>
          <w:u w:val="single"/>
        </w:rPr>
        <w:t xml:space="preserve">and the </w:t>
      </w:r>
      <w:r>
        <w:rPr>
          <w:highlight w:val="cyan"/>
          <w:u w:val="single"/>
        </w:rPr>
        <w:t>U</w:t>
      </w:r>
      <w:r>
        <w:rPr>
          <w:sz w:val="16"/>
          <w:szCs w:val="16"/>
        </w:rPr>
        <w:t xml:space="preserve">nited </w:t>
      </w:r>
      <w:r>
        <w:rPr>
          <w:highlight w:val="cyan"/>
          <w:u w:val="single"/>
        </w:rPr>
        <w:t>S</w:t>
      </w:r>
      <w:r>
        <w:rPr>
          <w:sz w:val="16"/>
          <w:szCs w:val="16"/>
        </w:rPr>
        <w:t>tate</w:t>
      </w:r>
      <w:r>
        <w:rPr>
          <w:u w:val="single"/>
        </w:rPr>
        <w:t xml:space="preserve">s has been </w:t>
      </w:r>
      <w:r>
        <w:rPr>
          <w:highlight w:val="cyan"/>
          <w:u w:val="single"/>
        </w:rPr>
        <w:t>reluctant to respond</w:t>
      </w:r>
      <w:r>
        <w:rPr>
          <w:u w:val="single"/>
        </w:rPr>
        <w:t>, let alone retaliate</w:t>
      </w:r>
      <w:r>
        <w:rPr>
          <w:sz w:val="16"/>
          <w:szCs w:val="16"/>
        </w:rPr>
        <w:t xml:space="preserve"> with nuclear weapons. This </w:t>
      </w:r>
      <w:r>
        <w:rPr>
          <w:u w:val="single"/>
        </w:rPr>
        <w:t xml:space="preserve">shift in policy is a </w:t>
      </w:r>
      <w:r>
        <w:rPr>
          <w:highlight w:val="cyan"/>
          <w:u w:val="single"/>
        </w:rPr>
        <w:t>result of</w:t>
      </w:r>
      <w:r>
        <w:rPr>
          <w:u w:val="single"/>
        </w:rPr>
        <w:t xml:space="preserve"> the broader use of </w:t>
      </w:r>
      <w:r>
        <w:rPr>
          <w:highlight w:val="cyan"/>
          <w:u w:val="single"/>
        </w:rPr>
        <w:t>gray zone op</w:t>
      </w:r>
      <w:r>
        <w:rPr>
          <w:sz w:val="16"/>
          <w:szCs w:val="16"/>
        </w:rPr>
        <w:t>eration</w:t>
      </w:r>
      <w:r>
        <w:rPr>
          <w:highlight w:val="cyan"/>
          <w:u w:val="single"/>
        </w:rPr>
        <w:t>s</w:t>
      </w:r>
      <w:r>
        <w:rPr>
          <w:sz w:val="16"/>
          <w:szCs w:val="16"/>
        </w:rPr>
        <w:t>, to which countries struggle to respond while limiting escalation. Beginning with the fundamentals of deterrence illuminates how it applies to prevention of aggression in space.</w:t>
      </w:r>
    </w:p>
    <w:p w14:paraId="28F3A000" w14:textId="77777777" w:rsidR="00CE6279" w:rsidRDefault="00CE6279" w:rsidP="00CE6279"/>
    <w:p w14:paraId="254DDDAB" w14:textId="77777777" w:rsidR="00CE6279" w:rsidRDefault="00CE6279" w:rsidP="00CE6279">
      <w:pPr>
        <w:pStyle w:val="Heading4"/>
      </w:pPr>
      <w:r>
        <w:t>3] Satellites are dual use–escalates conflict</w:t>
      </w:r>
    </w:p>
    <w:p w14:paraId="373DAF68" w14:textId="77777777" w:rsidR="00CE6279" w:rsidRDefault="00CE6279" w:rsidP="00CE6279">
      <w:r>
        <w:t xml:space="preserve">Yousaf </w:t>
      </w:r>
      <w:r>
        <w:rPr>
          <w:b/>
          <w:sz w:val="26"/>
          <w:szCs w:val="26"/>
        </w:rPr>
        <w:t>Butt</w:t>
      </w:r>
      <w:r>
        <w:t xml:space="preserve"> PhD in Nuclear Physics, a research professor and scientist-in-residence at the James Martin Center for Nonproliferation Studies at the Monterey Institute for International Studies. 2008 Can space weapons protect U.S. satellites? 7-22-</w:t>
      </w:r>
      <w:r>
        <w:rPr>
          <w:b/>
          <w:sz w:val="26"/>
          <w:szCs w:val="26"/>
        </w:rPr>
        <w:t>2008</w:t>
      </w:r>
      <w:r>
        <w:t>, https://thebulletin.org/2008/07/can-space-weapons-protect-u-s-satellites/</w:t>
      </w:r>
    </w:p>
    <w:p w14:paraId="547EEACB" w14:textId="77777777" w:rsidR="00CE6279" w:rsidRDefault="00CE6279" w:rsidP="00CE6279">
      <w:pPr>
        <w:rPr>
          <w:sz w:val="20"/>
          <w:szCs w:val="20"/>
        </w:rPr>
      </w:pPr>
      <w:r>
        <w:rPr>
          <w:sz w:val="14"/>
          <w:szCs w:val="14"/>
        </w:rPr>
        <w:t>Throughout this debate, it’s almost taken as an article of faith that space weapons can be defensively useful. Yet, there’s little technical basis to support this belief: While certainly offensively potent, space weapons are defensively ineffective. First, let me be clear about what I mean by the term “space weapons.” In my definition, I include any weapons based in space that can attack targets either in space or on the ground or any land-, sea-, or air-based weapons that can attack satellites.1 Fragile, blind, unmanned satellites are different from armored and actively piloted tanks, ships, and airplanes because they move in predictable orbits without situational awareness of their surroundings, providing an easy target for an enemy bent on interfering or destroying them. To save on launch costs, they’re typically built as light as possible with minimal shielding. And the few evasive actions they can take greatly sap the limited onboard fuel. The most optimistic incarnation of a defensive space weapon is the so-called “</w:t>
      </w:r>
      <w:r>
        <w:rPr>
          <w:highlight w:val="cyan"/>
          <w:u w:val="single"/>
        </w:rPr>
        <w:t>bodyguard satellite</w:t>
      </w:r>
      <w:r>
        <w:rPr>
          <w:sz w:val="14"/>
          <w:szCs w:val="14"/>
        </w:rPr>
        <w:t xml:space="preserve">,” which is designed to protect satellites from ground-based antisatellite (ASAT) weapons. The bodyguard would shadow the high-value satellite it’s protecting by being in an identical orbit, typically trailing its “boss” by a few hundred kilometers. Once </w:t>
      </w:r>
      <w:r>
        <w:rPr>
          <w:highlight w:val="cyan"/>
          <w:u w:val="single"/>
        </w:rPr>
        <w:t>cued</w:t>
      </w:r>
      <w:r>
        <w:rPr>
          <w:sz w:val="14"/>
          <w:szCs w:val="14"/>
        </w:rPr>
        <w:t xml:space="preserve"> to a threat, it </w:t>
      </w:r>
      <w:r>
        <w:rPr>
          <w:highlight w:val="cyan"/>
          <w:u w:val="single"/>
        </w:rPr>
        <w:t>could launch an interceptor to</w:t>
      </w:r>
      <w:r>
        <w:rPr>
          <w:sz w:val="14"/>
          <w:szCs w:val="14"/>
        </w:rPr>
        <w:t xml:space="preserve"> impact and </w:t>
      </w:r>
      <w:r>
        <w:rPr>
          <w:highlight w:val="cyan"/>
          <w:u w:val="single"/>
        </w:rPr>
        <w:t>destroy</w:t>
      </w:r>
      <w:r>
        <w:rPr>
          <w:sz w:val="14"/>
          <w:szCs w:val="14"/>
        </w:rPr>
        <w:t xml:space="preserve"> the incoming ASAT kill vehicle. A single bodyguard satellite system that could intercept an incoming ASAT would have a mass of about 500 to 1,500 kilograms, including the necessary housing, solar panels, batteries, station-keeping fuel, and communication and sensor subsystems. The problem is that a single bodyguard </w:t>
      </w:r>
      <w:r>
        <w:rPr>
          <w:highlight w:val="cyan"/>
          <w:u w:val="single"/>
        </w:rPr>
        <w:t>satellite</w:t>
      </w:r>
      <w:r>
        <w:rPr>
          <w:sz w:val="14"/>
          <w:szCs w:val="14"/>
        </w:rPr>
        <w:t xml:space="preserve"> would be </w:t>
      </w:r>
      <w:r>
        <w:rPr>
          <w:highlight w:val="cyan"/>
          <w:u w:val="single"/>
        </w:rPr>
        <w:t>insufficient to guard</w:t>
      </w:r>
      <w:r>
        <w:rPr>
          <w:sz w:val="14"/>
          <w:szCs w:val="14"/>
        </w:rPr>
        <w:t xml:space="preserve"> its “boss.” Even if the bodyguard successfully intercepted an incoming ASAT, the adversary could simply try again on a successive orbit–the so-called “limited magazine” problem. Of course, a satellite could possess multiple bodyguard satellites, but the launch costs alone (about $15,000 per kilogram of payload) quickly become prohibitive for multiple bodyguards weighing about 1,000 kilograms each in orbit. At some point, the cost of having many bodyguard satellites exceeds that of the satellite being protected. It then makes more sense to simply have a backup redundant satellite ready to launch rather than multiple defensive space weapons. More problematic still is the fact that the attacker can use simple countermeasures such as </w:t>
      </w:r>
      <w:r>
        <w:rPr>
          <w:highlight w:val="cyan"/>
          <w:u w:val="single"/>
        </w:rPr>
        <w:t>decoys</w:t>
      </w:r>
      <w:r>
        <w:rPr>
          <w:sz w:val="14"/>
          <w:szCs w:val="14"/>
        </w:rPr>
        <w:t xml:space="preserve"> and flares to </w:t>
      </w:r>
      <w:r>
        <w:rPr>
          <w:highlight w:val="cyan"/>
          <w:u w:val="single"/>
        </w:rPr>
        <w:t>fool</w:t>
      </w:r>
      <w:r>
        <w:rPr>
          <w:sz w:val="14"/>
          <w:szCs w:val="14"/>
        </w:rPr>
        <w:t xml:space="preserve"> the bodyguard’s interceptor. This is the same reason why ballistic missile defense also doesn’t make sense. Directed-energy weapons such as lasers may be available in the future, but they run on chemicals as the source of the laser energy, which also are subject to the limited magazine problem if the laser is in orbit. And if the laser is ground-based, its range of lethality is limited to a small fraction of the globe in the ground-station’s vicinity. Furthermore, ground-based systems must use complicated and expensive adaptive optics to compensate for the natural broadening and dimming of the laser light as it traverses the atmosphere, something that has not yet been publicly demonstrated over hundreds of kilometers for a high-power laser. Of course, the laser ground stations are hostage to conventional ground attack, and, more prosaically, cloud cover. Thus, the much feared “Space Pearl Harbor” can happen with or without space weapons, as they provide little, if any, effective defense. In fact, </w:t>
      </w:r>
      <w:r>
        <w:rPr>
          <w:highlight w:val="cyan"/>
          <w:u w:val="single"/>
        </w:rPr>
        <w:t>introducing</w:t>
      </w:r>
      <w:r>
        <w:rPr>
          <w:sz w:val="14"/>
          <w:szCs w:val="14"/>
        </w:rPr>
        <w:t xml:space="preserve"> weapons into space that are offensively potent yet defensively ineffective may actually </w:t>
      </w:r>
      <w:r>
        <w:rPr>
          <w:highlight w:val="cyan"/>
          <w:u w:val="single"/>
        </w:rPr>
        <w:t>make a “Space Pearl Harbor”</w:t>
      </w:r>
      <w:r>
        <w:rPr>
          <w:sz w:val="14"/>
          <w:szCs w:val="14"/>
        </w:rPr>
        <w:t xml:space="preserve"> more imminent. In the eyes of potential adversaries, the only distinction between defensive and offensive space weapons would be the unknowable intention behind their use. A bodyguard </w:t>
      </w:r>
      <w:r>
        <w:rPr>
          <w:highlight w:val="cyan"/>
          <w:u w:val="single"/>
        </w:rPr>
        <w:t>satellite</w:t>
      </w:r>
      <w:r>
        <w:rPr>
          <w:sz w:val="14"/>
          <w:szCs w:val="14"/>
        </w:rPr>
        <w:t xml:space="preserve">, for instance, </w:t>
      </w:r>
      <w:r>
        <w:rPr>
          <w:highlight w:val="cyan"/>
          <w:u w:val="single"/>
        </w:rPr>
        <w:t>could easily be reconfigured to attack</w:t>
      </w:r>
      <w:r>
        <w:rPr>
          <w:sz w:val="14"/>
          <w:szCs w:val="14"/>
        </w:rPr>
        <w:t xml:space="preserve"> other satellites </w:t>
      </w:r>
      <w:r>
        <w:rPr>
          <w:highlight w:val="cyan"/>
          <w:u w:val="single"/>
        </w:rPr>
        <w:t>instead of defend</w:t>
      </w:r>
      <w:r>
        <w:rPr>
          <w:sz w:val="14"/>
          <w:szCs w:val="14"/>
        </w:rPr>
        <w:t>ing against incoming ASATs.</w:t>
      </w:r>
    </w:p>
    <w:p w14:paraId="24024890" w14:textId="77777777" w:rsidR="00CE6279" w:rsidRDefault="00CE6279" w:rsidP="00CE6279">
      <w:pPr>
        <w:pStyle w:val="Heading4"/>
      </w:pPr>
      <w:r>
        <w:lastRenderedPageBreak/>
        <w:t>Their evidence–</w:t>
      </w:r>
    </w:p>
    <w:p w14:paraId="06A6757D" w14:textId="77777777" w:rsidR="00CE6279" w:rsidRDefault="00CE6279" w:rsidP="00CE6279">
      <w:pPr>
        <w:pStyle w:val="Heading4"/>
      </w:pPr>
      <w:r>
        <w:t xml:space="preserve">1–Presumes a worst case scenario–alt systems like hotlines check miscalc and irrational decisions like high alert </w:t>
      </w:r>
    </w:p>
    <w:p w14:paraId="3AF5E03A" w14:textId="77777777" w:rsidR="00CE6279" w:rsidRDefault="00CE6279" w:rsidP="00CE6279">
      <w:pPr>
        <w:pStyle w:val="Heading4"/>
      </w:pPr>
      <w:r>
        <w:t>2–Our scenarios outweigh on timeframe since conflict takes a while since debris has to kill off ALL of them but just the prospects of unstable satellites are sufficient to reduce investment in things like fracking, 5G, etc</w:t>
      </w:r>
    </w:p>
    <w:p w14:paraId="05A7E42B" w14:textId="77777777" w:rsidR="00CE6279" w:rsidRDefault="00CE6279" w:rsidP="00CE6279">
      <w:pPr>
        <w:pStyle w:val="Heading4"/>
      </w:pPr>
      <w:r>
        <w:t>3–this is a neg arg–if there is no satellites, there’s nothing like GPS or anything, then there is no nuclear war because countries won’t know where to launch the nuke–it makes war impossible</w:t>
      </w:r>
    </w:p>
    <w:p w14:paraId="14E909F5" w14:textId="77777777" w:rsidR="00CE6279" w:rsidRDefault="00CE6279" w:rsidP="00CE6279">
      <w:pPr>
        <w:pStyle w:val="Heading4"/>
      </w:pPr>
      <w:r>
        <w:t>4–no cyber</w:t>
      </w:r>
    </w:p>
    <w:p w14:paraId="4B2FC8A8" w14:textId="77777777" w:rsidR="00CE6279" w:rsidRDefault="00CE6279" w:rsidP="00CE6279"/>
    <w:p w14:paraId="638B22C7" w14:textId="77777777" w:rsidR="00CE6279" w:rsidRDefault="00CE6279" w:rsidP="00B56958">
      <w:pPr>
        <w:pStyle w:val="Heading3"/>
      </w:pPr>
    </w:p>
    <w:p w14:paraId="1947E939" w14:textId="77777777" w:rsidR="00CE6279" w:rsidRPr="00CE6279" w:rsidRDefault="00CE6279" w:rsidP="00CE6279"/>
    <w:sectPr w:rsidR="00CE6279" w:rsidRPr="00CE6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695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65411"/>
    <w:rsid w:val="006A2AD0"/>
    <w:rsid w:val="006C2375"/>
    <w:rsid w:val="006D4ECC"/>
    <w:rsid w:val="006D510D"/>
    <w:rsid w:val="00722258"/>
    <w:rsid w:val="007243E5"/>
    <w:rsid w:val="00766EA0"/>
    <w:rsid w:val="007A2226"/>
    <w:rsid w:val="007F5B66"/>
    <w:rsid w:val="00823A1C"/>
    <w:rsid w:val="00845B9D"/>
    <w:rsid w:val="00860984"/>
    <w:rsid w:val="008B3ECB"/>
    <w:rsid w:val="008B4E85"/>
    <w:rsid w:val="008B6C92"/>
    <w:rsid w:val="008C1B2E"/>
    <w:rsid w:val="0091627E"/>
    <w:rsid w:val="00917D90"/>
    <w:rsid w:val="0097032B"/>
    <w:rsid w:val="009746AA"/>
    <w:rsid w:val="009D2EAD"/>
    <w:rsid w:val="009D54B2"/>
    <w:rsid w:val="009E1922"/>
    <w:rsid w:val="009F1DAF"/>
    <w:rsid w:val="009F7ED2"/>
    <w:rsid w:val="00A93661"/>
    <w:rsid w:val="00A95652"/>
    <w:rsid w:val="00AC0AB8"/>
    <w:rsid w:val="00B33C6D"/>
    <w:rsid w:val="00B4508F"/>
    <w:rsid w:val="00B55AD5"/>
    <w:rsid w:val="00B5695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279"/>
    <w:rsid w:val="00CF59A8"/>
    <w:rsid w:val="00D325A9"/>
    <w:rsid w:val="00D36A8A"/>
    <w:rsid w:val="00D451F3"/>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51C2A"/>
  <w15:chartTrackingRefBased/>
  <w15:docId w15:val="{2F176375-DCC3-4F38-9E56-B9028C74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6958"/>
    <w:rPr>
      <w:rFonts w:ascii="Calibri" w:hAnsi="Calibri"/>
    </w:rPr>
  </w:style>
  <w:style w:type="paragraph" w:styleId="Heading1">
    <w:name w:val="heading 1"/>
    <w:aliases w:val="Pocket"/>
    <w:basedOn w:val="Normal"/>
    <w:next w:val="Normal"/>
    <w:link w:val="Heading1Char"/>
    <w:qFormat/>
    <w:rsid w:val="00B569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9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itation,no"/>
    <w:basedOn w:val="Normal"/>
    <w:next w:val="Normal"/>
    <w:link w:val="Heading3Char"/>
    <w:uiPriority w:val="2"/>
    <w:unhideWhenUsed/>
    <w:qFormat/>
    <w:rsid w:val="00B569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T,t,Tag1,No Spacing11111,No Spacing111111,small space,tag,Ta"/>
    <w:basedOn w:val="Normal"/>
    <w:next w:val="Normal"/>
    <w:link w:val="Heading4Char"/>
    <w:uiPriority w:val="3"/>
    <w:unhideWhenUsed/>
    <w:qFormat/>
    <w:rsid w:val="00B5695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CE6279"/>
    <w:pPr>
      <w:keepNext/>
      <w:keepLines/>
      <w:jc w:val="center"/>
      <w:outlineLvl w:val="4"/>
    </w:pPr>
    <w:rPr>
      <w:b/>
      <w:sz w:val="26"/>
      <w:szCs w:val="26"/>
      <w:u w:val="single"/>
    </w:rPr>
  </w:style>
  <w:style w:type="paragraph" w:styleId="Heading6">
    <w:name w:val="heading 6"/>
    <w:basedOn w:val="Normal"/>
    <w:next w:val="Normal"/>
    <w:link w:val="Heading6Char"/>
    <w:uiPriority w:val="9"/>
    <w:semiHidden/>
    <w:unhideWhenUsed/>
    <w:qFormat/>
    <w:rsid w:val="00CE6279"/>
    <w:pPr>
      <w:keepNext/>
      <w:keepLines/>
      <w:spacing w:before="200" w:after="40"/>
      <w:outlineLvl w:val="5"/>
    </w:pPr>
    <w:rPr>
      <w:b/>
      <w:sz w:val="20"/>
      <w:szCs w:val="20"/>
    </w:rPr>
  </w:style>
  <w:style w:type="character" w:default="1" w:styleId="DefaultParagraphFont">
    <w:name w:val="Default Paragraph Font"/>
    <w:uiPriority w:val="1"/>
    <w:semiHidden/>
    <w:unhideWhenUsed/>
    <w:rsid w:val="00B569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958"/>
  </w:style>
  <w:style w:type="character" w:customStyle="1" w:styleId="Heading1Char">
    <w:name w:val="Heading 1 Char"/>
    <w:aliases w:val="Pocket Char"/>
    <w:basedOn w:val="DefaultParagraphFont"/>
    <w:link w:val="Heading1"/>
    <w:rsid w:val="00B569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95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
    <w:basedOn w:val="DefaultParagraphFont"/>
    <w:link w:val="Heading3"/>
    <w:uiPriority w:val="2"/>
    <w:rsid w:val="00B5695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B5695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textbold"/>
    <w:uiPriority w:val="7"/>
    <w:qFormat/>
    <w:rsid w:val="00B569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695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Title Char,Bold Cite Char,ci,cite,c,B,Bo,8."/>
    <w:basedOn w:val="DefaultParagraphFont"/>
    <w:link w:val="Title"/>
    <w:uiPriority w:val="6"/>
    <w:qFormat/>
    <w:rsid w:val="00B5695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56958"/>
    <w:rPr>
      <w:color w:val="auto"/>
      <w:u w:val="none"/>
    </w:rPr>
  </w:style>
  <w:style w:type="character" w:styleId="FollowedHyperlink">
    <w:name w:val="FollowedHyperlink"/>
    <w:basedOn w:val="DefaultParagraphFont"/>
    <w:uiPriority w:val="99"/>
    <w:semiHidden/>
    <w:unhideWhenUsed/>
    <w:rsid w:val="00B56958"/>
    <w:rPr>
      <w:color w:val="auto"/>
      <w:u w:val="none"/>
    </w:rPr>
  </w:style>
  <w:style w:type="paragraph" w:customStyle="1" w:styleId="Style1">
    <w:name w:val="Style1"/>
    <w:basedOn w:val="Normal"/>
    <w:link w:val="Style1Char"/>
    <w:uiPriority w:val="4"/>
    <w:qFormat/>
    <w:rsid w:val="00B56958"/>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B56958"/>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B56958"/>
    <w:rPr>
      <w:color w:val="4472C4" w:themeColor="accent5"/>
    </w:rPr>
  </w:style>
  <w:style w:type="character" w:customStyle="1" w:styleId="analytics---nngbChar">
    <w:name w:val="analytics---nngb Char"/>
    <w:basedOn w:val="DefaultParagraphFont"/>
    <w:link w:val="analytics---nngb"/>
    <w:uiPriority w:val="4"/>
    <w:rsid w:val="00B56958"/>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B56958"/>
    <w:pPr>
      <w:widowControl w:val="0"/>
      <w:ind w:left="720"/>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E62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semiHidden/>
    <w:rsid w:val="00CE6279"/>
    <w:rPr>
      <w:rFonts w:ascii="Calibri" w:hAnsi="Calibri"/>
      <w:b/>
      <w:sz w:val="26"/>
      <w:szCs w:val="26"/>
      <w:u w:val="single"/>
    </w:rPr>
  </w:style>
  <w:style w:type="character" w:customStyle="1" w:styleId="Heading6Char">
    <w:name w:val="Heading 6 Char"/>
    <w:basedOn w:val="DefaultParagraphFont"/>
    <w:link w:val="Heading6"/>
    <w:uiPriority w:val="9"/>
    <w:semiHidden/>
    <w:rsid w:val="00CE6279"/>
    <w:rPr>
      <w:rFonts w:ascii="Calibri" w:hAnsi="Calibri"/>
      <w:b/>
      <w:sz w:val="20"/>
      <w:szCs w:val="20"/>
    </w:rPr>
  </w:style>
  <w:style w:type="paragraph" w:styleId="Title">
    <w:name w:val="Title"/>
    <w:basedOn w:val="Normal"/>
    <w:next w:val="Normal"/>
    <w:link w:val="StyleUnderline"/>
    <w:uiPriority w:val="10"/>
    <w:qFormat/>
    <w:rsid w:val="00CE6279"/>
    <w:pPr>
      <w:keepNext/>
      <w:keepLines/>
      <w:spacing w:before="480" w:after="120"/>
    </w:pPr>
    <w:rPr>
      <w:rFonts w:asciiTheme="minorHAnsi" w:hAnsiTheme="minorHAnsi"/>
      <w:u w:val="single"/>
    </w:rPr>
  </w:style>
  <w:style w:type="character" w:customStyle="1" w:styleId="TitleChar1">
    <w:name w:val="Title Char1"/>
    <w:basedOn w:val="DefaultParagraphFont"/>
    <w:uiPriority w:val="99"/>
    <w:semiHidden/>
    <w:rsid w:val="00CE62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627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CE6279"/>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rgezarkadakis.com/2019/12/26/abandoning-the-metropolis-space-colonisation-as-the-new-imperative/" TargetMode="External"/><Relationship Id="rId13" Type="http://schemas.openxmlformats.org/officeDocument/2006/relationships/hyperlink" Target="http://www.rationaloptimist.com/blog/the-ozone-hole-was-exaggerated-as-a-problem.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orbes.com/sites/dimitrizenghelis/2021/03/19/can-we-be-green-and-grow/?sh=1d80dc304ce0" TargetMode="External"/><Relationship Id="rId12" Type="http://schemas.openxmlformats.org/officeDocument/2006/relationships/hyperlink" Target="https://www.science.org/content/article/new-threat-ozone-layer-foun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hyperlink" Target="https://www.science.org/content/article/new-threat-ozone-layer-found" TargetMode="External"/><Relationship Id="rId5" Type="http://schemas.openxmlformats.org/officeDocument/2006/relationships/webSettings" Target="webSettings.xml"/><Relationship Id="rId15" Type="http://schemas.openxmlformats.org/officeDocument/2006/relationships/hyperlink" Target="https://www.europeanleadershipnetwork.org/commentary/the-art-of-space-deterrence/" TargetMode="External"/><Relationship Id="rId10" Type="http://schemas.openxmlformats.org/officeDocument/2006/relationships/hyperlink" Target="https://news.mit.edu/2021/cfc-atmosphere-ozone-0518" TargetMode="External"/><Relationship Id="rId4" Type="http://schemas.openxmlformats.org/officeDocument/2006/relationships/settings" Target="settings.xml"/><Relationship Id="rId9" Type="http://schemas.openxmlformats.org/officeDocument/2006/relationships/hyperlink" Target="https://news.mit.edu/2021/cfc-atmosphere-ozone-0518" TargetMode="External"/><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26</Pages>
  <Words>17049</Words>
  <Characters>97183</Characters>
  <Application>Microsoft Office Word</Application>
  <DocSecurity>0</DocSecurity>
  <Lines>809</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2022-02-21T01:43:00Z</dcterms:created>
  <dcterms:modified xsi:type="dcterms:W3CDTF">2022-02-21T02:39:00Z</dcterms:modified>
</cp:coreProperties>
</file>