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A304A" w14:textId="77777777" w:rsidR="00E45FE5" w:rsidRDefault="00E45FE5" w:rsidP="00E45FE5">
      <w:pPr>
        <w:pStyle w:val="Heading3"/>
      </w:pPr>
      <w:r>
        <w:t>1NC --- OFF</w:t>
      </w:r>
    </w:p>
    <w:p w14:paraId="004B527D" w14:textId="77777777" w:rsidR="00E45FE5" w:rsidRPr="007D2A61" w:rsidRDefault="00E45FE5" w:rsidP="00E45FE5">
      <w:pPr>
        <w:pStyle w:val="Heading4"/>
        <w:rPr>
          <w:rStyle w:val="Style13ptBold"/>
          <w:b/>
          <w:bCs w:val="0"/>
        </w:rPr>
      </w:pPr>
      <w:r w:rsidRPr="007D2A61">
        <w:rPr>
          <w:rStyle w:val="Style13ptBold"/>
          <w:b/>
          <w:bCs w:val="0"/>
        </w:rPr>
        <w:t xml:space="preserve">Scientifically outer space </w:t>
      </w:r>
      <w:r w:rsidRPr="007D2A61">
        <w:rPr>
          <w:rStyle w:val="Emphasis"/>
          <w:b/>
          <w:bCs/>
          <w:sz w:val="26"/>
          <w:szCs w:val="26"/>
        </w:rPr>
        <w:t>excludes</w:t>
      </w:r>
      <w:r w:rsidRPr="007D2A61">
        <w:rPr>
          <w:rStyle w:val="Emphasis"/>
          <w:b/>
          <w:iCs/>
          <w:sz w:val="26"/>
          <w:u w:val="none"/>
        </w:rPr>
        <w:t xml:space="preserve"> celestial bodies </w:t>
      </w:r>
    </w:p>
    <w:p w14:paraId="64A84373" w14:textId="77777777" w:rsidR="00E45FE5" w:rsidRPr="007D2A61" w:rsidRDefault="00E45FE5" w:rsidP="00E45FE5">
      <w:r>
        <w:rPr>
          <w:rStyle w:val="Style13ptBold"/>
        </w:rPr>
        <w:t xml:space="preserve">Science Daily ND </w:t>
      </w:r>
      <w:r>
        <w:t>[ScienceDaily, "Outer space," https://www.sciencedaily.com/terms/outer_space.htm]/ISEE</w:t>
      </w:r>
    </w:p>
    <w:p w14:paraId="26307BE8" w14:textId="77777777" w:rsidR="00E45FE5" w:rsidRPr="007D2A61" w:rsidRDefault="00E45FE5" w:rsidP="00E45FE5">
      <w:r w:rsidRPr="00172DAE">
        <w:rPr>
          <w:highlight w:val="green"/>
          <w:u w:val="single"/>
        </w:rPr>
        <w:t>Outer space</w:t>
      </w:r>
      <w:r w:rsidRPr="007D2A61">
        <w:rPr>
          <w:u w:val="single"/>
        </w:rPr>
        <w:t xml:space="preserve">, also simply called space, </w:t>
      </w:r>
      <w:r w:rsidRPr="00172DAE">
        <w:rPr>
          <w:highlight w:val="green"/>
          <w:u w:val="single"/>
        </w:rPr>
        <w:t>refers to the relatively empty regions of the universe outside the atmospheres of celestial bodies</w:t>
      </w:r>
      <w:r w:rsidRPr="007D2A61">
        <w:rPr>
          <w:u w:val="single"/>
        </w:rPr>
        <w:t>. Outer space is used to distinguish it from airspace (and terrestrial locations).</w:t>
      </w:r>
      <w:r>
        <w:t xml:space="preserve"> Contrary to popular understanding, outer space is not completely empty (i.e. a perfect vacuum) but contains a low density of particles, predominantly hydrogen gas, as well as electromagnetic radiation.</w:t>
      </w:r>
    </w:p>
    <w:p w14:paraId="2D0E2F13" w14:textId="77777777" w:rsidR="00E45FE5" w:rsidRDefault="00E45FE5" w:rsidP="00E45FE5">
      <w:pPr>
        <w:pStyle w:val="Heading4"/>
      </w:pPr>
      <w:r>
        <w:t xml:space="preserve">Violation: they don’t; </w:t>
      </w:r>
    </w:p>
    <w:p w14:paraId="1430C3CC" w14:textId="77777777" w:rsidR="00E45FE5" w:rsidRDefault="00E45FE5" w:rsidP="00E45FE5">
      <w:pPr>
        <w:pStyle w:val="Heading4"/>
      </w:pPr>
      <w:r>
        <w:t>Asteroids are celestial bodies</w:t>
      </w:r>
    </w:p>
    <w:p w14:paraId="2DD41F0F" w14:textId="77777777" w:rsidR="00E45FE5" w:rsidRPr="00F16323" w:rsidRDefault="00E45FE5" w:rsidP="00E45FE5">
      <w:r w:rsidRPr="00F16323">
        <w:rPr>
          <w:rStyle w:val="Style13ptBold"/>
        </w:rPr>
        <w:t>Team Leverage Edu, 5-21</w:t>
      </w:r>
      <w:r>
        <w:t>-2021, "Celestial Bodies: Planets, Comets, Asteroids and More," Leverage Edu, https://leverageedu.com/blog/celestial-bodies/</w:t>
      </w:r>
    </w:p>
    <w:p w14:paraId="3DB853E6" w14:textId="77777777" w:rsidR="00E45FE5" w:rsidRPr="00F16323" w:rsidRDefault="00E45FE5" w:rsidP="00E45FE5">
      <w:r w:rsidRPr="00172DAE">
        <w:rPr>
          <w:rStyle w:val="StyleUnderline"/>
          <w:highlight w:val="green"/>
        </w:rPr>
        <w:t>Asteroids are celestial bodies</w:t>
      </w:r>
      <w:r>
        <w:t xml:space="preserve"> in space that are thin, irregularly formed rocks made of metal or minerals that revolve around the sun. These are mostly located between Mars and Jupiter in a region known as the asteroid belt.</w:t>
      </w:r>
    </w:p>
    <w:p w14:paraId="6377630A" w14:textId="77777777" w:rsidR="00E45FE5" w:rsidRDefault="00E45FE5" w:rsidP="00E45FE5">
      <w:pPr>
        <w:pStyle w:val="Heading4"/>
      </w:pPr>
      <w:r>
        <w:t xml:space="preserve">Limits --- Allowing celestial bodies creates an unpredictable research burden – the neg not only has to familiarize themselves with the privatization of outer space but also every planet ever – this kills limits on an already large topic </w:t>
      </w:r>
    </w:p>
    <w:p w14:paraId="761F5138" w14:textId="77777777" w:rsidR="00E45FE5" w:rsidRDefault="00E45FE5" w:rsidP="00E45FE5">
      <w:pPr>
        <w:pStyle w:val="Heading4"/>
      </w:pPr>
      <w:r>
        <w:t xml:space="preserve">Precision ---  scientific consensus goes neg </w:t>
      </w:r>
    </w:p>
    <w:p w14:paraId="2A7BC256" w14:textId="77777777" w:rsidR="00E45FE5" w:rsidRPr="00000D8C" w:rsidRDefault="00E45FE5" w:rsidP="00E45FE5">
      <w:pPr>
        <w:pStyle w:val="Heading4"/>
      </w:pPr>
      <w:r w:rsidRPr="00000D8C">
        <w:t>Voter for fairness and education</w:t>
      </w:r>
    </w:p>
    <w:p w14:paraId="68DB33C8" w14:textId="77777777" w:rsidR="00E45FE5" w:rsidRPr="00F16323" w:rsidRDefault="00E45FE5" w:rsidP="00E45FE5">
      <w:pPr>
        <w:pStyle w:val="Heading4"/>
      </w:pPr>
      <w:r>
        <w:t xml:space="preserve">No rvi’s – the aff shouldn’t get to win just by being topical </w:t>
      </w:r>
    </w:p>
    <w:p w14:paraId="3C5E77FE" w14:textId="77777777" w:rsidR="00E45FE5" w:rsidRDefault="00E45FE5" w:rsidP="00E45FE5">
      <w:pPr>
        <w:pStyle w:val="Heading3"/>
      </w:pPr>
      <w:r>
        <w:lastRenderedPageBreak/>
        <w:t xml:space="preserve">1NC --- OFF </w:t>
      </w:r>
    </w:p>
    <w:p w14:paraId="0F2E1A2D" w14:textId="77777777" w:rsidR="00E45FE5" w:rsidRPr="001978A3" w:rsidRDefault="00E45FE5" w:rsidP="00E45FE5">
      <w:pPr>
        <w:pStyle w:val="Heading4"/>
      </w:pPr>
      <w:r>
        <w:t xml:space="preserve">Private companies are the ones mining </w:t>
      </w:r>
    </w:p>
    <w:p w14:paraId="76AEEE16" w14:textId="77777777" w:rsidR="00E45FE5" w:rsidRPr="001978A3" w:rsidRDefault="00E45FE5" w:rsidP="00E45FE5">
      <w:r>
        <w:t xml:space="preserve">Alex </w:t>
      </w:r>
      <w:r w:rsidRPr="001978A3">
        <w:rPr>
          <w:rStyle w:val="Style13ptBold"/>
        </w:rPr>
        <w:t>Gilbert</w:t>
      </w:r>
      <w:r>
        <w:t>, 4-26-</w:t>
      </w:r>
      <w:r w:rsidRPr="001978A3">
        <w:rPr>
          <w:rStyle w:val="Style13ptBold"/>
        </w:rPr>
        <w:t>2021</w:t>
      </w:r>
      <w:r>
        <w:t>, "Mining in Space Is Coming," Milken Institute Review, https://www.milkenreview.org/articles/mining-in-space-is-coming</w:t>
      </w:r>
    </w:p>
    <w:p w14:paraId="2FF0B59C" w14:textId="77777777" w:rsidR="00E45FE5" w:rsidRPr="001978A3" w:rsidRDefault="00E45FE5" w:rsidP="00E45FE5">
      <w:pPr>
        <w:rPr>
          <w:sz w:val="16"/>
        </w:rPr>
      </w:pPr>
      <w:r w:rsidRPr="001978A3">
        <w:rPr>
          <w:sz w:val="16"/>
        </w:rPr>
        <w:t xml:space="preserve">While this may sound fantastical, some baby steps toward the goal have already been taken. Last year, </w:t>
      </w:r>
      <w:r w:rsidRPr="001978A3">
        <w:rPr>
          <w:rStyle w:val="StyleUnderline"/>
          <w:highlight w:val="green"/>
        </w:rPr>
        <w:t>NASA</w:t>
      </w:r>
      <w:r w:rsidRPr="001978A3">
        <w:rPr>
          <w:rStyle w:val="StyleUnderline"/>
        </w:rPr>
        <w:t xml:space="preserve"> awarded contracts to four </w:t>
      </w:r>
      <w:r w:rsidRPr="001978A3">
        <w:rPr>
          <w:rStyle w:val="StyleUnderline"/>
          <w:highlight w:val="green"/>
        </w:rPr>
        <w:t>companies to extract small amounts</w:t>
      </w:r>
      <w:r w:rsidRPr="001978A3">
        <w:rPr>
          <w:rStyle w:val="StyleUnderline"/>
        </w:rPr>
        <w:t xml:space="preserve"> of lunar regolith by 2024, </w:t>
      </w:r>
      <w:r w:rsidRPr="001978A3">
        <w:rPr>
          <w:rStyle w:val="StyleUnderline"/>
          <w:highlight w:val="green"/>
        </w:rPr>
        <w:t>effectively beginning the era of commercial space mining.</w:t>
      </w:r>
      <w:r w:rsidRPr="001978A3">
        <w:rPr>
          <w:rStyle w:val="StyleUnderline"/>
        </w:rPr>
        <w:t xml:space="preserve"> Whether this proves to be the dawn of a gigantic adjunct to mining on earth — and more immediately, </w:t>
      </w:r>
      <w:r w:rsidRPr="001978A3">
        <w:rPr>
          <w:rStyle w:val="StyleUnderline"/>
          <w:highlight w:val="green"/>
        </w:rPr>
        <w:t>a key to unlocking cost-effective space travel</w:t>
      </w:r>
      <w:r w:rsidRPr="001978A3">
        <w:rPr>
          <w:rStyle w:val="StyleUnderline"/>
        </w:rPr>
        <w:t xml:space="preserve"> — will turn on the answers to a host of questions ranging from what resources can be efficiently.</w:t>
      </w:r>
      <w:r>
        <w:rPr>
          <w:rStyle w:val="StyleUnderline"/>
        </w:rPr>
        <w:t xml:space="preserve"> </w:t>
      </w:r>
      <w:r w:rsidRPr="001978A3">
        <w:rPr>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w:t>
      </w:r>
      <w:r w:rsidRPr="001978A3">
        <w:rPr>
          <w:rStyle w:val="StyleUnderline"/>
          <w:highlight w:val="green"/>
        </w:rPr>
        <w:t>Visionaries including Jeff Bezos imagine heavy industry moving to space and</w:t>
      </w:r>
      <w:r w:rsidRPr="001978A3">
        <w:rPr>
          <w:rStyle w:val="StyleUnderline"/>
        </w:rPr>
        <w:t xml:space="preserve"> Earth becoming a residential area.</w:t>
      </w:r>
      <w:r w:rsidRPr="001978A3">
        <w:rPr>
          <w:sz w:val="16"/>
        </w:rPr>
        <w:t xml:space="preserve"> However, as entrepreneurs look to harness the riches beyond the atmosphere, access to space resources remains tangled in the realities of economics and governance.</w:t>
      </w:r>
    </w:p>
    <w:p w14:paraId="4073DFA3" w14:textId="77777777" w:rsidR="00E45FE5" w:rsidRDefault="00E45FE5" w:rsidP="00E45FE5">
      <w:pPr>
        <w:pStyle w:val="Heading4"/>
      </w:pPr>
      <w:r>
        <w:t xml:space="preserve">Mining  key to solve climate </w:t>
      </w:r>
    </w:p>
    <w:p w14:paraId="3857525F" w14:textId="77777777" w:rsidR="00E45FE5" w:rsidRDefault="00E45FE5" w:rsidP="00E45FE5">
      <w:r w:rsidRPr="00550240">
        <w:rPr>
          <w:rStyle w:val="Style13ptBold"/>
        </w:rPr>
        <w:t>Roberts et al 18</w:t>
      </w:r>
      <w:r>
        <w:t xml:space="preserve"> [Siobhan Roberts (Roberts has won a number of Canadian National Magazine Awards,[2] and she is the winner of the Communications Award of the Joint Policy Board for Mathematics "for her engaging biographies of eminent mathematicians and articles about mathematics".She earned a degree in history at Queen's University, then a graduate degree in journalism from Ryerson University in 1997.) et al, 10-19-2018, "Asteroid mining might actually be better for the environment," MIT Technology Review, </w:t>
      </w:r>
      <w:hyperlink r:id="rId6" w:history="1">
        <w:r w:rsidRPr="00070BAE">
          <w:rPr>
            <w:rStyle w:val="Hyperlink"/>
          </w:rPr>
          <w:t>https://www.technologyreview.com/2018/10/19/139664/asteroid-mining-might-actually-be-better-for-the-environment/</w:t>
        </w:r>
      </w:hyperlink>
      <w:r>
        <w:t xml:space="preserve"> ]/ISEE</w:t>
      </w:r>
    </w:p>
    <w:p w14:paraId="08FFDE68" w14:textId="77777777" w:rsidR="00E45FE5" w:rsidRPr="00DA4C9D" w:rsidRDefault="00E45FE5" w:rsidP="00E45FE5">
      <w:pPr>
        <w:rPr>
          <w:sz w:val="16"/>
        </w:rPr>
      </w:pPr>
      <w:r w:rsidRPr="00DA4C9D">
        <w:rPr>
          <w:sz w:val="16"/>
        </w:rPr>
        <w:t xml:space="preserve">For a certain kind of investor, asteroid mining is a path to untold riches. Astronomers have long known that asteroids are rich in otherwise scarce resources such as platinum and water. So an obvious idea is to mine this stuff and return it to Earth—or, in the case of water, to a moon base or Earth-orbiting space station. There is no shortage of interest in these ventures. In the last decade, investors have funded half a dozen companies that have set their sights on various nearby rocks. To many observers, it’s only a matter of time before such a mission gets the green light. But profit margins are only part of the picture. </w:t>
      </w:r>
      <w:r w:rsidRPr="00FF5D06">
        <w:rPr>
          <w:rStyle w:val="StyleUnderline"/>
        </w:rPr>
        <w:t>A potentially more significant aspect of these missions is the impact they will have on Earth’s environment.</w:t>
      </w:r>
      <w:r w:rsidRPr="00DA4C9D">
        <w:rPr>
          <w:sz w:val="16"/>
        </w:rPr>
        <w:t xml:space="preserve"> But nobody has assessed this environmental impact in detail. Today, that changes thanks to the work of Andreas Hein and colleagues at the University of Paris-Saclay in France. These guys have calculated the greenhouse-gas emissions from asteroid-mining operations and compared them with the emissions from similar Earth-based activities. Their results provide some eyebrow-raising insights into the benefits that asteroid mining might provide. The calculations are relatively straightforward.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that a kilogram of platinum mined from an asteroid would release some 150 kilograms of CO2 into Earth’s atmosphere. However, economies of scale from large asteroid-mining operations could lower this to about 60 kilograms of CO2 per kilogram of platinum. That needs to be compared with the emission from Earth-based mining. Here, platinum mining generates significant greenhouse gases, mostly from the energy it takes to remove this stuff from the ground. </w:t>
      </w:r>
      <w:r w:rsidRPr="00E42997">
        <w:rPr>
          <w:u w:val="single"/>
        </w:rPr>
        <w:t xml:space="preserve">Indeed, the numbers are huge. The </w:t>
      </w:r>
      <w:r w:rsidRPr="00172DAE">
        <w:rPr>
          <w:highlight w:val="green"/>
          <w:u w:val="single"/>
        </w:rPr>
        <w:t>mining industry estimates</w:t>
      </w:r>
      <w:r w:rsidRPr="00E42997">
        <w:rPr>
          <w:u w:val="single"/>
        </w:rPr>
        <w:t xml:space="preserve"> that producing </w:t>
      </w:r>
      <w:r w:rsidRPr="00172DAE">
        <w:rPr>
          <w:highlight w:val="green"/>
          <w:u w:val="single"/>
        </w:rPr>
        <w:t>one kilogram of platinum on Earth releases</w:t>
      </w:r>
      <w:r w:rsidRPr="00E42997">
        <w:rPr>
          <w:u w:val="single"/>
        </w:rPr>
        <w:t xml:space="preserve"> around </w:t>
      </w:r>
      <w:r w:rsidRPr="00172DAE">
        <w:rPr>
          <w:highlight w:val="green"/>
          <w:u w:val="single"/>
        </w:rPr>
        <w:t xml:space="preserve">40,000 kilograms of </w:t>
      </w:r>
      <w:r w:rsidRPr="00550240">
        <w:rPr>
          <w:u w:val="single"/>
        </w:rPr>
        <w:t>carbon</w:t>
      </w:r>
      <w:r w:rsidRPr="00E42997">
        <w:rPr>
          <w:u w:val="single"/>
        </w:rPr>
        <w:t xml:space="preserve"> dioxide. “The global warming effect of </w:t>
      </w:r>
      <w:r w:rsidRPr="00172DAE">
        <w:rPr>
          <w:highlight w:val="green"/>
          <w:u w:val="single"/>
        </w:rPr>
        <w:t>Earth-based mining is</w:t>
      </w:r>
      <w:r w:rsidRPr="00E42997">
        <w:rPr>
          <w:u w:val="single"/>
        </w:rPr>
        <w:t xml:space="preserve"> several orders of magnitude </w:t>
      </w:r>
      <w:r w:rsidRPr="00172DAE">
        <w:rPr>
          <w:highlight w:val="green"/>
          <w:u w:val="single"/>
        </w:rPr>
        <w:t>larger</w:t>
      </w:r>
      <w:r w:rsidRPr="00E42997">
        <w:rPr>
          <w:u w:val="single"/>
        </w:rPr>
        <w:t xml:space="preserve">,” </w:t>
      </w:r>
      <w:r w:rsidRPr="00DA4C9D">
        <w:rPr>
          <w:sz w:val="16"/>
        </w:rPr>
        <w:t xml:space="preserve">say Hein and co. The figures for water are also encouraging.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a water-carrying vehicle from Earth can haul only a small percentage of its mass as water. </w:t>
      </w:r>
      <w:r w:rsidRPr="00DA4C9D">
        <w:rPr>
          <w:rStyle w:val="StyleUnderline"/>
        </w:rPr>
        <w:t xml:space="preserve">But an </w:t>
      </w:r>
      <w:r w:rsidRPr="00172DAE">
        <w:rPr>
          <w:rStyle w:val="StyleUnderline"/>
          <w:highlight w:val="green"/>
        </w:rPr>
        <w:t xml:space="preserve">asteroid-mining spacecraft can </w:t>
      </w:r>
      <w:r w:rsidRPr="00172DAE">
        <w:rPr>
          <w:rStyle w:val="StyleUnderline"/>
          <w:highlight w:val="green"/>
        </w:rPr>
        <w:lastRenderedPageBreak/>
        <w:t>transport a significant</w:t>
      </w:r>
      <w:r w:rsidRPr="00DA4C9D">
        <w:rPr>
          <w:rStyle w:val="StyleUnderline"/>
        </w:rPr>
        <w:t xml:space="preserve"> multiple of its </w:t>
      </w:r>
      <w:r w:rsidRPr="00172DAE">
        <w:rPr>
          <w:rStyle w:val="StyleUnderline"/>
          <w:highlight w:val="green"/>
        </w:rPr>
        <w:t>mass</w:t>
      </w:r>
      <w:r w:rsidRPr="00DA4C9D">
        <w:rPr>
          <w:rStyle w:val="StyleUnderline"/>
        </w:rPr>
        <w:t xml:space="preserve"> as water to cis-lunar orbit. “</w:t>
      </w:r>
      <w:r w:rsidRPr="00172DAE">
        <w:rPr>
          <w:rStyle w:val="StyleUnderline"/>
          <w:highlight w:val="green"/>
        </w:rPr>
        <w:t>Substantial savings in g</w:t>
      </w:r>
      <w:r w:rsidRPr="00DA4C9D">
        <w:rPr>
          <w:rStyle w:val="StyleUnderline"/>
        </w:rPr>
        <w:t>reen</w:t>
      </w:r>
      <w:r w:rsidRPr="00172DAE">
        <w:rPr>
          <w:rStyle w:val="StyleUnderline"/>
          <w:highlight w:val="green"/>
        </w:rPr>
        <w:t>h</w:t>
      </w:r>
      <w:r w:rsidRPr="00DA4C9D">
        <w:rPr>
          <w:rStyle w:val="StyleUnderline"/>
        </w:rPr>
        <w:t xml:space="preserve">ouse </w:t>
      </w:r>
      <w:r w:rsidRPr="00172DAE">
        <w:rPr>
          <w:rStyle w:val="StyleUnderline"/>
          <w:highlight w:val="green"/>
        </w:rPr>
        <w:t>g</w:t>
      </w:r>
      <w:r w:rsidRPr="00DA4C9D">
        <w:rPr>
          <w:rStyle w:val="StyleUnderline"/>
        </w:rPr>
        <w:t xml:space="preserve">as emissions </w:t>
      </w:r>
      <w:r w:rsidRPr="00172DAE">
        <w:rPr>
          <w:rStyle w:val="StyleUnderline"/>
          <w:highlight w:val="green"/>
        </w:rPr>
        <w:t>can be achieved</w:t>
      </w:r>
      <w:r w:rsidRPr="00DA4C9D">
        <w:rPr>
          <w:rStyle w:val="StyleUnderline"/>
        </w:rPr>
        <w:t>,”</w:t>
      </w:r>
      <w:r w:rsidRPr="00DA4C9D">
        <w:rPr>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 Other factors will also eventually need to be taken into account. The </w:t>
      </w:r>
      <w:r w:rsidRPr="00DA4C9D">
        <w:rPr>
          <w:rStyle w:val="StyleUnderline"/>
        </w:rPr>
        <w:t>Earth-bound mining industry could become more environmentally friendly by using renewable energy rather than burning coal to generate power (as it does in South Africa).</w:t>
      </w:r>
      <w:r w:rsidRPr="00DA4C9D">
        <w:rPr>
          <w:sz w:val="16"/>
        </w:rPr>
        <w:t xml:space="preserve"> Rocket launching could also become greener if more eco-friendly fuels are developed. Both these things would change the numbers. There are also emissions that this analysis does not take into account. For example, it does not include the emissions from mission control on Earth or from launch-pad construction. Then there are the ongoing effects of rocket launches on the ozone layer, which also need to be considered. So there is more work to be done. But Hein and co have taken a significant first step toward realistic environmental life-cycle assessments for asteroid mining, a task that will surely become more pressing as this industry matures.</w:t>
      </w:r>
    </w:p>
    <w:p w14:paraId="5B03F1BA" w14:textId="77777777" w:rsidR="00E45FE5" w:rsidRPr="0087707D" w:rsidRDefault="00E45FE5" w:rsidP="00E45FE5">
      <w:pPr>
        <w:pStyle w:val="Heading4"/>
        <w:rPr>
          <w:rFonts w:asciiTheme="minorHAnsi" w:hAnsiTheme="minorHAnsi"/>
        </w:rPr>
      </w:pPr>
      <w:r w:rsidRPr="0087707D">
        <w:rPr>
          <w:rFonts w:asciiTheme="minorHAnsi" w:hAnsiTheme="minorHAnsi"/>
        </w:rPr>
        <w:t xml:space="preserve">Climate Change is </w:t>
      </w:r>
      <w:r w:rsidRPr="0087707D">
        <w:rPr>
          <w:rFonts w:asciiTheme="minorHAnsi" w:hAnsiTheme="minorHAnsi"/>
          <w:u w:val="single"/>
        </w:rPr>
        <w:t>existential</w:t>
      </w:r>
    </w:p>
    <w:p w14:paraId="415D6462" w14:textId="77777777" w:rsidR="00E45FE5" w:rsidRPr="0087707D" w:rsidRDefault="00E45FE5" w:rsidP="00E45FE5">
      <w:pPr>
        <w:rPr>
          <w:rFonts w:asciiTheme="minorHAnsi" w:hAnsiTheme="minorHAnsi"/>
        </w:rPr>
      </w:pPr>
      <w:r w:rsidRPr="0087707D">
        <w:rPr>
          <w:rStyle w:val="Style13ptBold"/>
          <w:rFonts w:asciiTheme="minorHAnsi" w:hAnsiTheme="minorHAnsi"/>
        </w:rPr>
        <w:t xml:space="preserve">Ng ’19 </w:t>
      </w:r>
      <w:r w:rsidRPr="0087707D">
        <w:rPr>
          <w:rFonts w:asciiTheme="minorHAnsi" w:hAnsiTheme="minorHAnsi"/>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36E0C816" w14:textId="77777777" w:rsidR="00E45FE5" w:rsidRPr="0087707D" w:rsidRDefault="00E45FE5" w:rsidP="00E45FE5">
      <w:pPr>
        <w:spacing w:line="276" w:lineRule="auto"/>
        <w:rPr>
          <w:rFonts w:asciiTheme="minorHAnsi" w:hAnsiTheme="minorHAnsi"/>
          <w:sz w:val="16"/>
        </w:rPr>
      </w:pPr>
      <w:r w:rsidRPr="0087707D">
        <w:rPr>
          <w:rFonts w:asciiTheme="minorHAnsi" w:hAnsiTheme="minorHAnsi"/>
          <w:sz w:val="16"/>
        </w:rPr>
        <w:t xml:space="preserve">Catastrophic </w:t>
      </w:r>
      <w:r w:rsidRPr="00172DAE">
        <w:rPr>
          <w:rStyle w:val="StyleUnderline"/>
          <w:rFonts w:asciiTheme="minorHAnsi" w:hAnsiTheme="minorHAnsi"/>
          <w:highlight w:val="green"/>
        </w:rPr>
        <w:t>climate</w:t>
      </w:r>
      <w:r w:rsidRPr="0087707D">
        <w:rPr>
          <w:rStyle w:val="StyleUnderline"/>
          <w:rFonts w:asciiTheme="minorHAnsi" w:hAnsiTheme="minorHAnsi"/>
        </w:rPr>
        <w:t xml:space="preserve"> change</w:t>
      </w:r>
      <w:r w:rsidRPr="0087707D">
        <w:rPr>
          <w:rFonts w:asciiTheme="minorHAnsi" w:hAnsiTheme="minorHAnsi"/>
          <w:sz w:val="16"/>
        </w:rPr>
        <w:t xml:space="preserve"> Though by no means certain, CCC </w:t>
      </w:r>
      <w:r w:rsidRPr="00172DAE">
        <w:rPr>
          <w:rStyle w:val="StyleUnderline"/>
          <w:rFonts w:asciiTheme="minorHAnsi" w:hAnsiTheme="minorHAnsi"/>
          <w:highlight w:val="green"/>
        </w:rPr>
        <w:t>causing</w:t>
      </w:r>
      <w:r w:rsidRPr="0087707D">
        <w:rPr>
          <w:rStyle w:val="StyleUnderline"/>
          <w:rFonts w:asciiTheme="minorHAnsi" w:hAnsiTheme="minorHAnsi"/>
        </w:rPr>
        <w:t xml:space="preserve"> </w:t>
      </w:r>
      <w:r w:rsidRPr="0087707D">
        <w:rPr>
          <w:rStyle w:val="Emphasis"/>
          <w:rFonts w:asciiTheme="minorHAnsi" w:hAnsiTheme="minorHAnsi"/>
        </w:rPr>
        <w:t xml:space="preserve">global </w:t>
      </w:r>
      <w:r w:rsidRPr="00172DAE">
        <w:rPr>
          <w:rStyle w:val="Emphasis"/>
          <w:rFonts w:asciiTheme="minorHAnsi" w:hAnsiTheme="minorHAnsi"/>
          <w:highlight w:val="green"/>
        </w:rPr>
        <w:t>extinction</w:t>
      </w:r>
      <w:r w:rsidRPr="00172DAE">
        <w:rPr>
          <w:rStyle w:val="StyleUnderline"/>
          <w:rFonts w:asciiTheme="minorHAnsi" w:hAnsiTheme="minorHAnsi"/>
          <w:highlight w:val="green"/>
        </w:rPr>
        <w:t xml:space="preserve"> </w:t>
      </w:r>
      <w:r w:rsidRPr="0087707D">
        <w:rPr>
          <w:rStyle w:val="StyleUnderline"/>
          <w:rFonts w:asciiTheme="minorHAnsi" w:hAnsiTheme="minorHAnsi"/>
        </w:rPr>
        <w:t xml:space="preserve">is possible </w:t>
      </w:r>
      <w:r w:rsidRPr="00172DAE">
        <w:rPr>
          <w:rStyle w:val="StyleUnderline"/>
          <w:rFonts w:asciiTheme="minorHAnsi" w:hAnsiTheme="minorHAnsi"/>
          <w:highlight w:val="green"/>
        </w:rPr>
        <w:t>due to</w:t>
      </w:r>
      <w:r w:rsidRPr="0087707D">
        <w:rPr>
          <w:rStyle w:val="StyleUnderline"/>
          <w:rFonts w:asciiTheme="minorHAnsi" w:hAnsiTheme="minorHAnsi"/>
        </w:rPr>
        <w:t xml:space="preserve"> </w:t>
      </w:r>
      <w:r w:rsidRPr="0087707D">
        <w:rPr>
          <w:rStyle w:val="Emphasis"/>
          <w:rFonts w:asciiTheme="minorHAnsi" w:hAnsiTheme="minorHAnsi"/>
        </w:rPr>
        <w:t>interrelated factors</w:t>
      </w:r>
      <w:r w:rsidRPr="0087707D">
        <w:rPr>
          <w:rStyle w:val="StyleUnderline"/>
          <w:rFonts w:asciiTheme="minorHAnsi" w:hAnsiTheme="minorHAnsi"/>
        </w:rPr>
        <w:t xml:space="preserve"> of </w:t>
      </w:r>
      <w:r w:rsidRPr="00172DAE">
        <w:rPr>
          <w:rStyle w:val="Emphasis"/>
          <w:rFonts w:asciiTheme="minorHAnsi" w:hAnsiTheme="minorHAnsi"/>
          <w:highlight w:val="green"/>
        </w:rPr>
        <w:t>non</w:t>
      </w:r>
      <w:r w:rsidRPr="00172DAE">
        <w:rPr>
          <w:rStyle w:val="Emphasis"/>
          <w:rFonts w:asciiTheme="minorHAnsi" w:hAnsiTheme="minorHAnsi" w:cs="Cambria Math"/>
          <w:highlight w:val="green"/>
        </w:rPr>
        <w:t>‐</w:t>
      </w:r>
      <w:r w:rsidRPr="00172DAE">
        <w:rPr>
          <w:rStyle w:val="Emphasis"/>
          <w:rFonts w:asciiTheme="minorHAnsi" w:hAnsiTheme="minorHAnsi"/>
          <w:highlight w:val="green"/>
        </w:rPr>
        <w:t>linearity</w:t>
      </w:r>
      <w:r w:rsidRPr="00172DAE">
        <w:rPr>
          <w:rStyle w:val="StyleUnderline"/>
          <w:rFonts w:asciiTheme="minorHAnsi" w:hAnsiTheme="minorHAnsi"/>
          <w:highlight w:val="green"/>
        </w:rPr>
        <w:t xml:space="preserve">, </w:t>
      </w:r>
      <w:r w:rsidRPr="00172DAE">
        <w:rPr>
          <w:rStyle w:val="Emphasis"/>
          <w:rFonts w:asciiTheme="minorHAnsi" w:hAnsiTheme="minorHAnsi"/>
          <w:highlight w:val="green"/>
        </w:rPr>
        <w:t>cascading effects</w:t>
      </w:r>
      <w:r w:rsidRPr="00172DAE">
        <w:rPr>
          <w:rStyle w:val="StyleUnderline"/>
          <w:rFonts w:asciiTheme="minorHAnsi" w:hAnsiTheme="minorHAnsi"/>
          <w:highlight w:val="green"/>
        </w:rPr>
        <w:t xml:space="preserve">, </w:t>
      </w:r>
      <w:r w:rsidRPr="00172DAE">
        <w:rPr>
          <w:rStyle w:val="Emphasis"/>
          <w:rFonts w:asciiTheme="minorHAnsi" w:hAnsiTheme="minorHAnsi"/>
          <w:highlight w:val="green"/>
        </w:rPr>
        <w:t>positive feedbacks</w:t>
      </w:r>
      <w:r w:rsidRPr="0087707D">
        <w:rPr>
          <w:rStyle w:val="StyleUnderline"/>
          <w:rFonts w:asciiTheme="minorHAnsi" w:hAnsiTheme="minorHAnsi"/>
        </w:rPr>
        <w:t xml:space="preserve">, </w:t>
      </w:r>
      <w:r w:rsidRPr="0087707D">
        <w:rPr>
          <w:rStyle w:val="Emphasis"/>
          <w:rFonts w:asciiTheme="minorHAnsi" w:hAnsiTheme="minorHAnsi"/>
        </w:rPr>
        <w:t>multiplicative factors</w:t>
      </w:r>
      <w:r w:rsidRPr="0087707D">
        <w:rPr>
          <w:rStyle w:val="StyleUnderline"/>
          <w:rFonts w:asciiTheme="minorHAnsi" w:hAnsiTheme="minorHAnsi"/>
        </w:rPr>
        <w:t xml:space="preserve">, </w:t>
      </w:r>
      <w:r w:rsidRPr="0087707D">
        <w:rPr>
          <w:rStyle w:val="Emphasis"/>
          <w:rFonts w:asciiTheme="minorHAnsi" w:hAnsiTheme="minorHAnsi"/>
        </w:rPr>
        <w:t>critical thresholds</w:t>
      </w:r>
      <w:r w:rsidRPr="0087707D">
        <w:rPr>
          <w:rStyle w:val="StyleUnderline"/>
          <w:rFonts w:asciiTheme="minorHAnsi" w:hAnsiTheme="minorHAnsi"/>
        </w:rPr>
        <w:t xml:space="preserve"> </w:t>
      </w:r>
      <w:r w:rsidRPr="00172DAE">
        <w:rPr>
          <w:rStyle w:val="StyleUnderline"/>
          <w:rFonts w:asciiTheme="minorHAnsi" w:hAnsiTheme="minorHAnsi"/>
          <w:highlight w:val="green"/>
        </w:rPr>
        <w:t xml:space="preserve">and </w:t>
      </w:r>
      <w:r w:rsidRPr="00172DAE">
        <w:rPr>
          <w:rStyle w:val="Emphasis"/>
          <w:rFonts w:asciiTheme="minorHAnsi" w:hAnsiTheme="minorHAnsi"/>
          <w:highlight w:val="green"/>
        </w:rPr>
        <w:t>tipping points</w:t>
      </w:r>
      <w:r w:rsidRPr="0087707D">
        <w:rPr>
          <w:rFonts w:asciiTheme="minorHAnsi" w:hAnsiTheme="minorHAnsi"/>
          <w:sz w:val="16"/>
        </w:rPr>
        <w:t xml:space="preserve"> (e.g. Barnosky and Hadly, </w:t>
      </w:r>
      <w:hyperlink r:id="rId7" w:anchor="gpol12647-bib-0005" w:history="1">
        <w:r w:rsidRPr="0087707D">
          <w:rPr>
            <w:rStyle w:val="Hyperlink"/>
            <w:rFonts w:asciiTheme="minorHAnsi" w:hAnsiTheme="minorHAnsi"/>
            <w:sz w:val="16"/>
          </w:rPr>
          <w:t>2016</w:t>
        </w:r>
      </w:hyperlink>
      <w:r w:rsidRPr="0087707D">
        <w:rPr>
          <w:rFonts w:asciiTheme="minorHAnsi" w:hAnsiTheme="minorHAnsi"/>
          <w:sz w:val="16"/>
        </w:rPr>
        <w:t xml:space="preserve">; Belaia et al., </w:t>
      </w:r>
      <w:hyperlink r:id="rId8" w:anchor="gpol12647-bib-0008" w:history="1">
        <w:r w:rsidRPr="0087707D">
          <w:rPr>
            <w:rStyle w:val="Hyperlink"/>
            <w:rFonts w:asciiTheme="minorHAnsi" w:hAnsiTheme="minorHAnsi"/>
            <w:sz w:val="16"/>
          </w:rPr>
          <w:t>2017</w:t>
        </w:r>
      </w:hyperlink>
      <w:r w:rsidRPr="0087707D">
        <w:rPr>
          <w:rFonts w:asciiTheme="minorHAnsi" w:hAnsiTheme="minorHAnsi"/>
          <w:sz w:val="16"/>
        </w:rPr>
        <w:t xml:space="preserve">; Buldyrev et al., </w:t>
      </w:r>
      <w:hyperlink r:id="rId9" w:anchor="gpol12647-bib-0016" w:history="1">
        <w:r w:rsidRPr="0087707D">
          <w:rPr>
            <w:rStyle w:val="Hyperlink"/>
            <w:rFonts w:asciiTheme="minorHAnsi" w:hAnsiTheme="minorHAnsi"/>
            <w:sz w:val="16"/>
          </w:rPr>
          <w:t>2010</w:t>
        </w:r>
      </w:hyperlink>
      <w:r w:rsidRPr="0087707D">
        <w:rPr>
          <w:rFonts w:asciiTheme="minorHAnsi" w:hAnsiTheme="minorHAnsi"/>
          <w:sz w:val="16"/>
        </w:rPr>
        <w:t xml:space="preserve">; Grainger, </w:t>
      </w:r>
      <w:hyperlink r:id="rId10" w:anchor="gpol12647-bib-0027" w:history="1">
        <w:r w:rsidRPr="0087707D">
          <w:rPr>
            <w:rStyle w:val="Hyperlink"/>
            <w:rFonts w:asciiTheme="minorHAnsi" w:hAnsiTheme="minorHAnsi"/>
            <w:sz w:val="16"/>
          </w:rPr>
          <w:t>2017</w:t>
        </w:r>
      </w:hyperlink>
      <w:r w:rsidRPr="0087707D">
        <w:rPr>
          <w:rFonts w:asciiTheme="minorHAnsi" w:hAnsiTheme="minorHAnsi"/>
          <w:sz w:val="16"/>
        </w:rPr>
        <w:t xml:space="preserve">; Hansen and Sato, </w:t>
      </w:r>
      <w:hyperlink r:id="rId11" w:anchor="gpol12647-bib-0029" w:history="1">
        <w:r w:rsidRPr="0087707D">
          <w:rPr>
            <w:rStyle w:val="Hyperlink"/>
            <w:rFonts w:asciiTheme="minorHAnsi" w:hAnsiTheme="minorHAnsi"/>
            <w:sz w:val="16"/>
          </w:rPr>
          <w:t>2012</w:t>
        </w:r>
      </w:hyperlink>
      <w:r w:rsidRPr="0087707D">
        <w:rPr>
          <w:rFonts w:asciiTheme="minorHAnsi" w:hAnsiTheme="minorHAnsi"/>
          <w:sz w:val="16"/>
        </w:rPr>
        <w:t xml:space="preserve">; IPCC </w:t>
      </w:r>
      <w:hyperlink r:id="rId12" w:anchor="gpol12647-bib-0031" w:history="1">
        <w:r w:rsidRPr="0087707D">
          <w:rPr>
            <w:rStyle w:val="Hyperlink"/>
            <w:rFonts w:asciiTheme="minorHAnsi" w:hAnsiTheme="minorHAnsi"/>
            <w:sz w:val="16"/>
          </w:rPr>
          <w:t>2014</w:t>
        </w:r>
      </w:hyperlink>
      <w:r w:rsidRPr="0087707D">
        <w:rPr>
          <w:rFonts w:asciiTheme="minorHAnsi" w:hAnsiTheme="minorHAnsi"/>
          <w:sz w:val="16"/>
        </w:rPr>
        <w:t xml:space="preserve">; Kareiva and Carranza, </w:t>
      </w:r>
      <w:hyperlink r:id="rId13" w:anchor="gpol12647-bib-0033" w:history="1">
        <w:r w:rsidRPr="0087707D">
          <w:rPr>
            <w:rStyle w:val="Hyperlink"/>
            <w:rFonts w:asciiTheme="minorHAnsi" w:hAnsiTheme="minorHAnsi"/>
            <w:sz w:val="16"/>
          </w:rPr>
          <w:t>2018</w:t>
        </w:r>
      </w:hyperlink>
      <w:r w:rsidRPr="0087707D">
        <w:rPr>
          <w:rFonts w:asciiTheme="minorHAnsi" w:hAnsiTheme="minorHAnsi"/>
          <w:sz w:val="16"/>
        </w:rPr>
        <w:t xml:space="preserve">; Osmond and Klausmeier, </w:t>
      </w:r>
      <w:hyperlink r:id="rId14" w:anchor="gpol12647-bib-0056" w:history="1">
        <w:r w:rsidRPr="0087707D">
          <w:rPr>
            <w:rStyle w:val="Hyperlink"/>
            <w:rFonts w:asciiTheme="minorHAnsi" w:hAnsiTheme="minorHAnsi"/>
            <w:sz w:val="16"/>
          </w:rPr>
          <w:t>2017</w:t>
        </w:r>
      </w:hyperlink>
      <w:r w:rsidRPr="0087707D">
        <w:rPr>
          <w:rFonts w:asciiTheme="minorHAnsi" w:hAnsiTheme="minorHAnsi"/>
          <w:sz w:val="16"/>
        </w:rPr>
        <w:t xml:space="preserve">; Rothman, </w:t>
      </w:r>
      <w:hyperlink r:id="rId15" w:anchor="gpol12647-bib-0066" w:history="1">
        <w:r w:rsidRPr="0087707D">
          <w:rPr>
            <w:rStyle w:val="Hyperlink"/>
            <w:rFonts w:asciiTheme="minorHAnsi" w:hAnsiTheme="minorHAnsi"/>
            <w:sz w:val="16"/>
          </w:rPr>
          <w:t>2017</w:t>
        </w:r>
      </w:hyperlink>
      <w:r w:rsidRPr="0087707D">
        <w:rPr>
          <w:rFonts w:asciiTheme="minorHAnsi" w:hAnsiTheme="minorHAnsi"/>
          <w:sz w:val="16"/>
        </w:rPr>
        <w:t xml:space="preserve">; Schuur et al., </w:t>
      </w:r>
      <w:hyperlink r:id="rId16" w:anchor="gpol12647-bib-0069" w:history="1">
        <w:r w:rsidRPr="0087707D">
          <w:rPr>
            <w:rStyle w:val="Hyperlink"/>
            <w:rFonts w:asciiTheme="minorHAnsi" w:hAnsiTheme="minorHAnsi"/>
            <w:sz w:val="16"/>
          </w:rPr>
          <w:t>2015</w:t>
        </w:r>
      </w:hyperlink>
      <w:r w:rsidRPr="0087707D">
        <w:rPr>
          <w:rFonts w:asciiTheme="minorHAnsi" w:hAnsiTheme="minorHAnsi"/>
          <w:sz w:val="16"/>
        </w:rPr>
        <w:t xml:space="preserve">; Sims and Finnoff, </w:t>
      </w:r>
      <w:hyperlink r:id="rId17" w:anchor="gpol12647-bib-0072" w:history="1">
        <w:r w:rsidRPr="0087707D">
          <w:rPr>
            <w:rStyle w:val="Hyperlink"/>
            <w:rFonts w:asciiTheme="minorHAnsi" w:hAnsiTheme="minorHAnsi"/>
            <w:sz w:val="16"/>
          </w:rPr>
          <w:t>2016</w:t>
        </w:r>
      </w:hyperlink>
      <w:r w:rsidRPr="0087707D">
        <w:rPr>
          <w:rFonts w:asciiTheme="minorHAnsi" w:hAnsiTheme="minorHAnsi"/>
          <w:sz w:val="16"/>
        </w:rPr>
        <w:t xml:space="preserve">; Van Aalst, </w:t>
      </w:r>
      <w:hyperlink r:id="rId18" w:anchor="gpol12647-bib-0079" w:history="1">
        <w:r w:rsidRPr="0087707D">
          <w:rPr>
            <w:rStyle w:val="Hyperlink"/>
            <w:rFonts w:asciiTheme="minorHAnsi" w:hAnsiTheme="minorHAnsi"/>
            <w:sz w:val="16"/>
          </w:rPr>
          <w:t>2006</w:t>
        </w:r>
      </w:hyperlink>
      <w:r w:rsidRPr="0087707D">
        <w:rPr>
          <w:rFonts w:asciiTheme="minorHAnsi" w:hAnsiTheme="minorHAnsi"/>
          <w:sz w:val="16"/>
        </w:rPr>
        <w:t>).</w:t>
      </w:r>
      <w:hyperlink r:id="rId19" w:anchor="gpol12647-note-1009_67" w:tooltip="Link to note" w:history="1">
        <w:r w:rsidRPr="0087707D">
          <w:rPr>
            <w:rStyle w:val="Hyperlink"/>
            <w:rFonts w:asciiTheme="minorHAnsi" w:hAnsiTheme="minorHAnsi"/>
            <w:sz w:val="16"/>
          </w:rPr>
          <w:t>7</w:t>
        </w:r>
      </w:hyperlink>
      <w:r w:rsidRPr="0087707D">
        <w:rPr>
          <w:rFonts w:asciiTheme="minorHAnsi" w:hAnsiTheme="minorHAnsi"/>
          <w:sz w:val="16"/>
        </w:rPr>
        <w:t xml:space="preserve"> </w:t>
      </w:r>
      <w:r w:rsidRPr="0087707D">
        <w:rPr>
          <w:rStyle w:val="StyleUnderline"/>
          <w:rFonts w:asciiTheme="minorHAnsi" w:hAnsiTheme="minorHAnsi"/>
        </w:rPr>
        <w:t>A</w:t>
      </w:r>
      <w:r w:rsidRPr="0087707D">
        <w:rPr>
          <w:rFonts w:asciiTheme="minorHAnsi" w:hAnsiTheme="minorHAnsi"/>
          <w:sz w:val="16"/>
        </w:rPr>
        <w:t xml:space="preserve"> possibly </w:t>
      </w:r>
      <w:r w:rsidRPr="0087707D">
        <w:rPr>
          <w:rStyle w:val="Emphasis"/>
          <w:rFonts w:asciiTheme="minorHAnsi" w:hAnsiTheme="minorHAnsi"/>
        </w:rPr>
        <w:t>imminent</w:t>
      </w:r>
      <w:r w:rsidRPr="0087707D">
        <w:rPr>
          <w:rStyle w:val="StyleUnderline"/>
          <w:rFonts w:asciiTheme="minorHAnsi" w:hAnsiTheme="minorHAnsi"/>
        </w:rPr>
        <w:t xml:space="preserve"> tipping point could be</w:t>
      </w:r>
      <w:r w:rsidRPr="0087707D">
        <w:rPr>
          <w:rFonts w:asciiTheme="minorHAnsi" w:hAnsiTheme="minorHAnsi"/>
          <w:sz w:val="16"/>
        </w:rPr>
        <w:t xml:space="preserve"> in the form of </w:t>
      </w:r>
      <w:r w:rsidRPr="0087707D">
        <w:rPr>
          <w:rStyle w:val="StyleUnderline"/>
          <w:rFonts w:asciiTheme="minorHAnsi" w:hAnsiTheme="minorHAnsi"/>
        </w:rPr>
        <w:t xml:space="preserve">‘an </w:t>
      </w:r>
      <w:r w:rsidRPr="00172DAE">
        <w:rPr>
          <w:rStyle w:val="StyleUnderline"/>
          <w:rFonts w:asciiTheme="minorHAnsi" w:hAnsiTheme="minorHAnsi"/>
          <w:highlight w:val="green"/>
        </w:rPr>
        <w:t xml:space="preserve">abrupt </w:t>
      </w:r>
      <w:r w:rsidRPr="00172DAE">
        <w:rPr>
          <w:rStyle w:val="Emphasis"/>
          <w:rFonts w:asciiTheme="minorHAnsi" w:hAnsiTheme="minorHAnsi"/>
          <w:highlight w:val="green"/>
        </w:rPr>
        <w:t>ice sheet collapse</w:t>
      </w:r>
      <w:r w:rsidRPr="00172DAE">
        <w:rPr>
          <w:rStyle w:val="StyleUnderline"/>
          <w:rFonts w:asciiTheme="minorHAnsi" w:hAnsiTheme="minorHAnsi"/>
          <w:highlight w:val="green"/>
        </w:rPr>
        <w:t xml:space="preserve"> [that</w:t>
      </w:r>
      <w:r w:rsidRPr="0087707D">
        <w:rPr>
          <w:rStyle w:val="StyleUnderline"/>
          <w:rFonts w:asciiTheme="minorHAnsi" w:hAnsiTheme="minorHAnsi"/>
        </w:rPr>
        <w:t xml:space="preserve">] could </w:t>
      </w:r>
      <w:r w:rsidRPr="00172DAE">
        <w:rPr>
          <w:rStyle w:val="StyleUnderline"/>
          <w:rFonts w:asciiTheme="minorHAnsi" w:hAnsiTheme="minorHAnsi"/>
          <w:highlight w:val="green"/>
        </w:rPr>
        <w:t>cause</w:t>
      </w:r>
      <w:r w:rsidRPr="0087707D">
        <w:rPr>
          <w:rFonts w:asciiTheme="minorHAnsi" w:hAnsiTheme="minorHAnsi"/>
          <w:sz w:val="16"/>
        </w:rPr>
        <w:t xml:space="preserve"> a </w:t>
      </w:r>
      <w:r w:rsidRPr="00172DAE">
        <w:rPr>
          <w:rStyle w:val="Emphasis"/>
          <w:rFonts w:asciiTheme="minorHAnsi" w:hAnsiTheme="minorHAnsi"/>
          <w:highlight w:val="green"/>
        </w:rPr>
        <w:t>rapid</w:t>
      </w:r>
      <w:r w:rsidRPr="00172DAE">
        <w:rPr>
          <w:rStyle w:val="StyleUnderline"/>
          <w:rFonts w:asciiTheme="minorHAnsi" w:hAnsiTheme="minorHAnsi"/>
          <w:highlight w:val="green"/>
        </w:rPr>
        <w:t xml:space="preserve"> sea level rise’</w:t>
      </w:r>
      <w:r w:rsidRPr="0087707D">
        <w:rPr>
          <w:rFonts w:asciiTheme="minorHAnsi" w:hAnsiTheme="minorHAnsi"/>
          <w:sz w:val="16"/>
        </w:rPr>
        <w:t xml:space="preserve"> (Baum et al., </w:t>
      </w:r>
      <w:hyperlink r:id="rId20" w:anchor="gpol12647-bib-0006" w:history="1">
        <w:r w:rsidRPr="0087707D">
          <w:rPr>
            <w:rStyle w:val="Hyperlink"/>
            <w:rFonts w:asciiTheme="minorHAnsi" w:hAnsiTheme="minorHAnsi"/>
            <w:sz w:val="16"/>
          </w:rPr>
          <w:t>2011</w:t>
        </w:r>
      </w:hyperlink>
      <w:r w:rsidRPr="0087707D">
        <w:rPr>
          <w:rFonts w:asciiTheme="minorHAnsi" w:hAnsiTheme="minorHAnsi"/>
          <w:sz w:val="16"/>
        </w:rPr>
        <w:t xml:space="preserve">, p. 399). </w:t>
      </w:r>
      <w:r w:rsidRPr="0087707D">
        <w:rPr>
          <w:rStyle w:val="StyleUnderline"/>
          <w:rFonts w:asciiTheme="minorHAnsi" w:hAnsiTheme="minorHAnsi"/>
        </w:rPr>
        <w:t xml:space="preserve">There are many avenues for </w:t>
      </w:r>
      <w:r w:rsidRPr="0087707D">
        <w:rPr>
          <w:rStyle w:val="Emphasis"/>
          <w:rFonts w:asciiTheme="minorHAnsi" w:hAnsiTheme="minorHAnsi"/>
        </w:rPr>
        <w:t>positive feedback</w:t>
      </w:r>
      <w:r w:rsidRPr="0087707D">
        <w:rPr>
          <w:rFonts w:asciiTheme="minorHAnsi" w:hAnsiTheme="minorHAnsi"/>
          <w:sz w:val="16"/>
        </w:rPr>
        <w:t xml:space="preserve"> in global warming, including: the </w:t>
      </w:r>
      <w:r w:rsidRPr="0087707D">
        <w:rPr>
          <w:rStyle w:val="StyleUnderline"/>
          <w:rFonts w:asciiTheme="minorHAnsi" w:hAnsiTheme="minorHAnsi"/>
        </w:rPr>
        <w:t>replacement of an ice sea by a liquid</w:t>
      </w:r>
      <w:r w:rsidRPr="0087707D">
        <w:rPr>
          <w:rFonts w:asciiTheme="minorHAnsi" w:hAnsiTheme="minorHAnsi"/>
          <w:sz w:val="16"/>
        </w:rPr>
        <w:t xml:space="preserve"> ocean </w:t>
      </w:r>
      <w:r w:rsidRPr="0087707D">
        <w:rPr>
          <w:rStyle w:val="StyleUnderline"/>
          <w:rFonts w:asciiTheme="minorHAnsi" w:hAnsiTheme="minorHAnsi"/>
        </w:rPr>
        <w:t>surface from melting</w:t>
      </w:r>
      <w:r w:rsidRPr="0087707D">
        <w:rPr>
          <w:rFonts w:asciiTheme="minorHAnsi" w:hAnsiTheme="minorHAnsi"/>
          <w:sz w:val="16"/>
        </w:rPr>
        <w:t xml:space="preserve"> reduces the reflection and </w:t>
      </w:r>
      <w:r w:rsidRPr="0087707D">
        <w:rPr>
          <w:rStyle w:val="Emphasis"/>
          <w:rFonts w:asciiTheme="minorHAnsi" w:hAnsiTheme="minorHAnsi"/>
        </w:rPr>
        <w:t>increases</w:t>
      </w:r>
      <w:r w:rsidRPr="0087707D">
        <w:rPr>
          <w:rFonts w:asciiTheme="minorHAnsi" w:hAnsiTheme="minorHAnsi"/>
          <w:sz w:val="16"/>
        </w:rPr>
        <w:t xml:space="preserve"> the </w:t>
      </w:r>
      <w:r w:rsidRPr="0087707D">
        <w:rPr>
          <w:rStyle w:val="Emphasis"/>
          <w:rFonts w:asciiTheme="minorHAnsi" w:hAnsiTheme="minorHAnsi"/>
        </w:rPr>
        <w:t>absorption</w:t>
      </w:r>
      <w:r w:rsidRPr="0087707D">
        <w:rPr>
          <w:rStyle w:val="StyleUnderline"/>
          <w:rFonts w:asciiTheme="minorHAnsi" w:hAnsiTheme="minorHAnsi"/>
        </w:rPr>
        <w:t xml:space="preserve"> of sunlight, leading to </w:t>
      </w:r>
      <w:r w:rsidRPr="0087707D">
        <w:rPr>
          <w:rStyle w:val="Emphasis"/>
          <w:rFonts w:asciiTheme="minorHAnsi" w:hAnsiTheme="minorHAnsi"/>
        </w:rPr>
        <w:t>faster warming</w:t>
      </w:r>
      <w:r w:rsidRPr="0087707D">
        <w:rPr>
          <w:rFonts w:asciiTheme="minorHAnsi" w:hAnsiTheme="minorHAnsi"/>
          <w:sz w:val="16"/>
        </w:rPr>
        <w:t xml:space="preserve">; the </w:t>
      </w:r>
      <w:r w:rsidRPr="0087707D">
        <w:rPr>
          <w:rStyle w:val="StyleUnderline"/>
          <w:rFonts w:asciiTheme="minorHAnsi" w:hAnsiTheme="minorHAnsi"/>
        </w:rPr>
        <w:t xml:space="preserve">drying of </w:t>
      </w:r>
      <w:r w:rsidRPr="0087707D">
        <w:rPr>
          <w:rStyle w:val="Emphasis"/>
          <w:rFonts w:asciiTheme="minorHAnsi" w:hAnsiTheme="minorHAnsi"/>
        </w:rPr>
        <w:t>forests</w:t>
      </w:r>
      <w:r w:rsidRPr="0087707D">
        <w:rPr>
          <w:rFonts w:asciiTheme="minorHAnsi" w:hAnsiTheme="minorHAnsi"/>
          <w:sz w:val="16"/>
        </w:rPr>
        <w:t xml:space="preserve"> from warming </w:t>
      </w:r>
      <w:r w:rsidRPr="0087707D">
        <w:rPr>
          <w:rStyle w:val="StyleUnderline"/>
          <w:rFonts w:asciiTheme="minorHAnsi" w:hAnsiTheme="minorHAnsi"/>
        </w:rPr>
        <w:t>increases forest fires and</w:t>
      </w:r>
      <w:r w:rsidRPr="0087707D">
        <w:rPr>
          <w:rFonts w:asciiTheme="minorHAnsi" w:hAnsiTheme="minorHAnsi"/>
          <w:sz w:val="16"/>
        </w:rPr>
        <w:t xml:space="preserve"> the </w:t>
      </w:r>
      <w:r w:rsidRPr="0087707D">
        <w:rPr>
          <w:rStyle w:val="StyleUnderline"/>
          <w:rFonts w:asciiTheme="minorHAnsi" w:hAnsiTheme="minorHAnsi"/>
        </w:rPr>
        <w:t xml:space="preserve">release of </w:t>
      </w:r>
      <w:r w:rsidRPr="0087707D">
        <w:rPr>
          <w:rStyle w:val="Emphasis"/>
          <w:rFonts w:asciiTheme="minorHAnsi" w:hAnsiTheme="minorHAnsi"/>
        </w:rPr>
        <w:t>more carbon</w:t>
      </w:r>
      <w:r w:rsidRPr="0087707D">
        <w:rPr>
          <w:rFonts w:asciiTheme="minorHAnsi" w:hAnsiTheme="minorHAnsi"/>
          <w:sz w:val="16"/>
        </w:rPr>
        <w:t xml:space="preserve">; and higher </w:t>
      </w:r>
      <w:r w:rsidRPr="00172DAE">
        <w:rPr>
          <w:rStyle w:val="StyleUnderline"/>
          <w:rFonts w:asciiTheme="minorHAnsi" w:hAnsiTheme="minorHAnsi"/>
          <w:highlight w:val="green"/>
        </w:rPr>
        <w:t>ocean</w:t>
      </w:r>
      <w:r w:rsidRPr="0087707D">
        <w:rPr>
          <w:rStyle w:val="StyleUnderline"/>
          <w:rFonts w:asciiTheme="minorHAnsi" w:hAnsiTheme="minorHAnsi"/>
        </w:rPr>
        <w:t xml:space="preserve"> temperatures</w:t>
      </w:r>
      <w:r w:rsidRPr="0087707D">
        <w:rPr>
          <w:rFonts w:asciiTheme="minorHAnsi" w:hAnsiTheme="minorHAnsi"/>
          <w:sz w:val="16"/>
        </w:rPr>
        <w:t xml:space="preserve"> may </w:t>
      </w:r>
      <w:r w:rsidRPr="0087707D">
        <w:rPr>
          <w:rStyle w:val="StyleUnderline"/>
          <w:rFonts w:asciiTheme="minorHAnsi" w:hAnsiTheme="minorHAnsi"/>
        </w:rPr>
        <w:t>lead to</w:t>
      </w:r>
      <w:r w:rsidRPr="0087707D">
        <w:rPr>
          <w:rFonts w:asciiTheme="minorHAnsi" w:hAnsiTheme="minorHAnsi"/>
          <w:sz w:val="16"/>
        </w:rPr>
        <w:t xml:space="preserve"> the </w:t>
      </w:r>
      <w:r w:rsidRPr="00172DAE">
        <w:rPr>
          <w:rStyle w:val="StyleUnderline"/>
          <w:rFonts w:asciiTheme="minorHAnsi" w:hAnsiTheme="minorHAnsi"/>
          <w:highlight w:val="green"/>
        </w:rPr>
        <w:t>release</w:t>
      </w:r>
      <w:r w:rsidRPr="0087707D">
        <w:rPr>
          <w:rStyle w:val="StyleUnderline"/>
          <w:rFonts w:asciiTheme="minorHAnsi" w:hAnsiTheme="minorHAnsi"/>
        </w:rPr>
        <w:t xml:space="preserve"> of </w:t>
      </w:r>
      <w:r w:rsidRPr="00172DAE">
        <w:rPr>
          <w:rStyle w:val="Emphasis"/>
          <w:rFonts w:asciiTheme="minorHAnsi" w:hAnsiTheme="minorHAnsi"/>
          <w:highlight w:val="green"/>
        </w:rPr>
        <w:t>methane</w:t>
      </w:r>
      <w:r w:rsidRPr="0087707D">
        <w:rPr>
          <w:rFonts w:asciiTheme="minorHAnsi" w:hAnsiTheme="minorHAnsi"/>
          <w:sz w:val="16"/>
        </w:rPr>
        <w:t xml:space="preserve"> trapped under the ocean floor, </w:t>
      </w:r>
      <w:r w:rsidRPr="00172DAE">
        <w:rPr>
          <w:rStyle w:val="StyleUnderline"/>
          <w:rFonts w:asciiTheme="minorHAnsi" w:hAnsiTheme="minorHAnsi"/>
          <w:highlight w:val="green"/>
        </w:rPr>
        <w:t xml:space="preserve">producing </w:t>
      </w:r>
      <w:r w:rsidRPr="00172DAE">
        <w:rPr>
          <w:rStyle w:val="Emphasis"/>
          <w:rFonts w:asciiTheme="minorHAnsi" w:hAnsiTheme="minorHAnsi"/>
          <w:highlight w:val="green"/>
        </w:rPr>
        <w:t>runaway</w:t>
      </w:r>
      <w:r w:rsidRPr="00172DAE">
        <w:rPr>
          <w:rStyle w:val="StyleUnderline"/>
          <w:rFonts w:asciiTheme="minorHAnsi" w:hAnsiTheme="minorHAnsi"/>
          <w:highlight w:val="green"/>
        </w:rPr>
        <w:t xml:space="preserve"> </w:t>
      </w:r>
      <w:r w:rsidRPr="0087707D">
        <w:rPr>
          <w:rStyle w:val="StyleUnderline"/>
          <w:rFonts w:asciiTheme="minorHAnsi" w:hAnsiTheme="minorHAnsi"/>
        </w:rPr>
        <w:t xml:space="preserve">global </w:t>
      </w:r>
      <w:r w:rsidRPr="00172DAE">
        <w:rPr>
          <w:rStyle w:val="StyleUnderline"/>
          <w:rFonts w:asciiTheme="minorHAnsi" w:hAnsiTheme="minorHAnsi"/>
          <w:highlight w:val="green"/>
        </w:rPr>
        <w:t>warming</w:t>
      </w:r>
      <w:r w:rsidRPr="0087707D">
        <w:rPr>
          <w:rFonts w:asciiTheme="minorHAnsi" w:hAnsiTheme="minorHAnsi"/>
          <w:sz w:val="16"/>
        </w:rPr>
        <w:t xml:space="preserve">. Though there are also avenues for negative feedback, the scientific consensus is for an overall net positive feedback (Roe and Baker, </w:t>
      </w:r>
      <w:hyperlink r:id="rId21" w:anchor="gpol12647-bib-0065" w:history="1">
        <w:r w:rsidRPr="0087707D">
          <w:rPr>
            <w:rStyle w:val="Hyperlink"/>
            <w:rFonts w:asciiTheme="minorHAnsi" w:hAnsiTheme="minorHAnsi"/>
            <w:sz w:val="16"/>
          </w:rPr>
          <w:t>2007</w:t>
        </w:r>
      </w:hyperlink>
      <w:r w:rsidRPr="0087707D">
        <w:rPr>
          <w:rFonts w:asciiTheme="minorHAnsi" w:hAnsiTheme="minorHAnsi"/>
          <w:sz w:val="16"/>
        </w:rPr>
        <w:t>). Thus, the Global Challenges Foundation (</w:t>
      </w:r>
      <w:hyperlink r:id="rId22" w:anchor="gpol12647-bib-0026" w:history="1">
        <w:r w:rsidRPr="0087707D">
          <w:rPr>
            <w:rStyle w:val="Hyperlink"/>
            <w:rFonts w:asciiTheme="minorHAnsi" w:hAnsiTheme="minorHAnsi"/>
            <w:sz w:val="16"/>
          </w:rPr>
          <w:t>2017</w:t>
        </w:r>
      </w:hyperlink>
      <w:r w:rsidRPr="0087707D">
        <w:rPr>
          <w:rFonts w:asciiTheme="minorHAnsi" w:hAnsiTheme="minorHAnsi"/>
          <w:sz w:val="16"/>
        </w:rPr>
        <w:t xml:space="preserve">, p. 25) concludes, </w:t>
      </w:r>
      <w:r w:rsidRPr="0087707D">
        <w:rPr>
          <w:rStyle w:val="StyleUnderline"/>
          <w:rFonts w:asciiTheme="minorHAnsi" w:hAnsiTheme="minorHAnsi"/>
        </w:rPr>
        <w:t>‘</w:t>
      </w:r>
      <w:r w:rsidRPr="00172DAE">
        <w:rPr>
          <w:rStyle w:val="StyleUnderline"/>
          <w:rFonts w:asciiTheme="minorHAnsi" w:hAnsiTheme="minorHAnsi"/>
          <w:highlight w:val="green"/>
        </w:rPr>
        <w:t>The world is</w:t>
      </w:r>
      <w:r w:rsidRPr="0087707D">
        <w:rPr>
          <w:rFonts w:asciiTheme="minorHAnsi" w:hAnsiTheme="minorHAnsi"/>
          <w:sz w:val="16"/>
        </w:rPr>
        <w:t xml:space="preserve"> currently </w:t>
      </w:r>
      <w:r w:rsidRPr="0087707D">
        <w:rPr>
          <w:rStyle w:val="Emphasis"/>
          <w:rFonts w:asciiTheme="minorHAnsi" w:hAnsiTheme="minorHAnsi"/>
        </w:rPr>
        <w:t xml:space="preserve">completely </w:t>
      </w:r>
      <w:r w:rsidRPr="00172DAE">
        <w:rPr>
          <w:rStyle w:val="Emphasis"/>
          <w:rFonts w:asciiTheme="minorHAnsi" w:hAnsiTheme="minorHAnsi"/>
          <w:highlight w:val="green"/>
        </w:rPr>
        <w:t>unprepared</w:t>
      </w:r>
      <w:r w:rsidRPr="0087707D">
        <w:rPr>
          <w:rStyle w:val="StyleUnderline"/>
          <w:rFonts w:asciiTheme="minorHAnsi" w:hAnsiTheme="minorHAnsi"/>
        </w:rPr>
        <w:t xml:space="preserve"> </w:t>
      </w:r>
      <w:r w:rsidRPr="00172DAE">
        <w:rPr>
          <w:rStyle w:val="StyleUnderline"/>
          <w:rFonts w:asciiTheme="minorHAnsi" w:hAnsiTheme="minorHAnsi"/>
          <w:highlight w:val="green"/>
        </w:rPr>
        <w:t>to</w:t>
      </w:r>
      <w:r w:rsidRPr="0087707D">
        <w:rPr>
          <w:rStyle w:val="StyleUnderline"/>
          <w:rFonts w:asciiTheme="minorHAnsi" w:hAnsiTheme="minorHAnsi"/>
        </w:rPr>
        <w:t xml:space="preserve"> envisage, and</w:t>
      </w:r>
      <w:r w:rsidRPr="0087707D">
        <w:rPr>
          <w:rFonts w:asciiTheme="minorHAnsi" w:hAnsiTheme="minorHAnsi"/>
          <w:sz w:val="16"/>
        </w:rPr>
        <w:t xml:space="preserve"> even less </w:t>
      </w:r>
      <w:r w:rsidRPr="00172DAE">
        <w:rPr>
          <w:rStyle w:val="StyleUnderline"/>
          <w:rFonts w:asciiTheme="minorHAnsi" w:hAnsiTheme="minorHAnsi"/>
          <w:highlight w:val="green"/>
        </w:rPr>
        <w:t>deal with</w:t>
      </w:r>
      <w:r w:rsidRPr="00172DAE">
        <w:rPr>
          <w:rFonts w:asciiTheme="minorHAnsi" w:hAnsiTheme="minorHAnsi"/>
          <w:sz w:val="16"/>
          <w:highlight w:val="green"/>
        </w:rPr>
        <w:t>,</w:t>
      </w:r>
      <w:r w:rsidRPr="0087707D">
        <w:rPr>
          <w:rFonts w:asciiTheme="minorHAnsi" w:hAnsiTheme="minorHAnsi"/>
          <w:sz w:val="16"/>
        </w:rPr>
        <w:t xml:space="preserve"> the consequences of </w:t>
      </w:r>
      <w:r w:rsidRPr="0087707D">
        <w:rPr>
          <w:rStyle w:val="StyleUnderline"/>
          <w:rFonts w:asciiTheme="minorHAnsi" w:hAnsiTheme="minorHAnsi"/>
        </w:rPr>
        <w:t>CCC’</w:t>
      </w:r>
      <w:r w:rsidRPr="0087707D">
        <w:rPr>
          <w:rFonts w:asciiTheme="minorHAnsi" w:hAnsiTheme="minorHAnsi"/>
          <w:sz w:val="16"/>
        </w:rPr>
        <w:t xml:space="preserve">. </w:t>
      </w:r>
      <w:r w:rsidRPr="0087707D">
        <w:rPr>
          <w:rStyle w:val="StyleUnderline"/>
          <w:rFonts w:asciiTheme="minorHAnsi" w:hAnsiTheme="minorHAnsi"/>
        </w:rPr>
        <w:t xml:space="preserve">The threat of </w:t>
      </w:r>
      <w:r w:rsidRPr="00172DAE">
        <w:rPr>
          <w:rStyle w:val="Emphasis"/>
          <w:rFonts w:asciiTheme="minorHAnsi" w:hAnsiTheme="minorHAnsi"/>
          <w:highlight w:val="green"/>
        </w:rPr>
        <w:t>sea</w:t>
      </w:r>
      <w:r w:rsidRPr="0087707D">
        <w:rPr>
          <w:rStyle w:val="Emphasis"/>
          <w:rFonts w:asciiTheme="minorHAnsi" w:hAnsiTheme="minorHAnsi" w:cs="Cambria Math"/>
        </w:rPr>
        <w:t>‐</w:t>
      </w:r>
      <w:r w:rsidRPr="0087707D">
        <w:rPr>
          <w:rStyle w:val="Emphasis"/>
          <w:rFonts w:asciiTheme="minorHAnsi" w:hAnsiTheme="minorHAnsi"/>
        </w:rPr>
        <w:t xml:space="preserve">level </w:t>
      </w:r>
      <w:r w:rsidRPr="00172DAE">
        <w:rPr>
          <w:rStyle w:val="Emphasis"/>
          <w:rFonts w:asciiTheme="minorHAnsi" w:hAnsiTheme="minorHAnsi"/>
          <w:highlight w:val="green"/>
        </w:rPr>
        <w:t>rising</w:t>
      </w:r>
      <w:r w:rsidRPr="0087707D">
        <w:rPr>
          <w:rStyle w:val="StyleUnderline"/>
          <w:rFonts w:asciiTheme="minorHAnsi" w:hAnsiTheme="minorHAnsi"/>
        </w:rPr>
        <w:t xml:space="preserve"> from</w:t>
      </w:r>
      <w:r w:rsidRPr="0087707D">
        <w:rPr>
          <w:rFonts w:asciiTheme="minorHAnsi" w:hAnsiTheme="minorHAnsi"/>
          <w:sz w:val="16"/>
        </w:rPr>
        <w:t xml:space="preserve"> global </w:t>
      </w:r>
      <w:r w:rsidRPr="0087707D">
        <w:rPr>
          <w:rStyle w:val="StyleUnderline"/>
          <w:rFonts w:asciiTheme="minorHAnsi" w:hAnsiTheme="minorHAnsi"/>
        </w:rPr>
        <w:t>warming is well known, but there</w:t>
      </w:r>
      <w:r w:rsidRPr="0087707D">
        <w:rPr>
          <w:rFonts w:asciiTheme="minorHAnsi" w:hAnsiTheme="minorHAnsi"/>
          <w:sz w:val="16"/>
        </w:rPr>
        <w:t xml:space="preserve"> are also other </w:t>
      </w:r>
      <w:r w:rsidRPr="0087707D">
        <w:rPr>
          <w:rStyle w:val="Emphasis"/>
          <w:rFonts w:asciiTheme="minorHAnsi" w:hAnsiTheme="minorHAnsi"/>
        </w:rPr>
        <w:t>likely</w:t>
      </w:r>
      <w:r w:rsidRPr="0087707D">
        <w:rPr>
          <w:rStyle w:val="StyleUnderline"/>
          <w:rFonts w:asciiTheme="minorHAnsi" w:hAnsiTheme="minorHAnsi"/>
        </w:rPr>
        <w:t xml:space="preserve"> and</w:t>
      </w:r>
      <w:r w:rsidRPr="0087707D">
        <w:rPr>
          <w:rFonts w:asciiTheme="minorHAnsi" w:hAnsiTheme="minorHAnsi"/>
          <w:sz w:val="16"/>
        </w:rPr>
        <w:t xml:space="preserve"> more </w:t>
      </w:r>
      <w:r w:rsidRPr="0087707D">
        <w:rPr>
          <w:rStyle w:val="Emphasis"/>
          <w:rFonts w:asciiTheme="minorHAnsi" w:hAnsiTheme="minorHAnsi"/>
        </w:rPr>
        <w:t>imminent</w:t>
      </w:r>
      <w:r w:rsidRPr="0087707D">
        <w:rPr>
          <w:rStyle w:val="StyleUnderline"/>
          <w:rFonts w:asciiTheme="minorHAnsi" w:hAnsiTheme="minorHAnsi"/>
        </w:rPr>
        <w:t xml:space="preserve"> threats to the </w:t>
      </w:r>
      <w:r w:rsidRPr="0087707D">
        <w:rPr>
          <w:rStyle w:val="Emphasis"/>
          <w:rFonts w:asciiTheme="minorHAnsi" w:hAnsiTheme="minorHAnsi"/>
        </w:rPr>
        <w:t>survivability of mankind</w:t>
      </w:r>
      <w:r w:rsidRPr="0087707D">
        <w:rPr>
          <w:rFonts w:asciiTheme="minorHAnsi" w:hAnsiTheme="minorHAnsi"/>
          <w:sz w:val="16"/>
        </w:rPr>
        <w:t xml:space="preserve"> and other living things. For example, Sherwood and Huber (</w:t>
      </w:r>
      <w:hyperlink r:id="rId23" w:anchor="gpol12647-bib-0071" w:history="1">
        <w:r w:rsidRPr="0087707D">
          <w:rPr>
            <w:rStyle w:val="Hyperlink"/>
            <w:rFonts w:asciiTheme="minorHAnsi" w:hAnsiTheme="minorHAnsi"/>
            <w:sz w:val="16"/>
          </w:rPr>
          <w:t>2010</w:t>
        </w:r>
      </w:hyperlink>
      <w:r w:rsidRPr="0087707D">
        <w:rPr>
          <w:rFonts w:asciiTheme="minorHAnsi" w:hAnsiTheme="minorHAnsi"/>
          <w:sz w:val="16"/>
        </w:rPr>
        <w:t xml:space="preserve">) emphasize </w:t>
      </w:r>
      <w:r w:rsidRPr="0087707D">
        <w:rPr>
          <w:rStyle w:val="StyleUnderline"/>
          <w:rFonts w:asciiTheme="minorHAnsi" w:hAnsiTheme="minorHAnsi"/>
        </w:rPr>
        <w:t xml:space="preserve">the </w:t>
      </w:r>
      <w:r w:rsidRPr="0087707D">
        <w:rPr>
          <w:rStyle w:val="Emphasis"/>
          <w:rFonts w:asciiTheme="minorHAnsi" w:hAnsiTheme="minorHAnsi"/>
        </w:rPr>
        <w:t>adaptability limit</w:t>
      </w:r>
      <w:r w:rsidRPr="0087707D">
        <w:rPr>
          <w:rStyle w:val="StyleUnderline"/>
          <w:rFonts w:asciiTheme="minorHAnsi" w:hAnsiTheme="minorHAnsi"/>
        </w:rPr>
        <w:t xml:space="preserve"> to climate change due to </w:t>
      </w:r>
      <w:r w:rsidRPr="0087707D">
        <w:rPr>
          <w:rStyle w:val="Emphasis"/>
          <w:rFonts w:asciiTheme="minorHAnsi" w:hAnsiTheme="minorHAnsi"/>
        </w:rPr>
        <w:t>heat stress</w:t>
      </w:r>
      <w:r w:rsidRPr="0087707D">
        <w:rPr>
          <w:rStyle w:val="StyleUnderline"/>
          <w:rFonts w:asciiTheme="minorHAnsi" w:hAnsiTheme="minorHAnsi"/>
        </w:rPr>
        <w:t xml:space="preserve"> from high</w:t>
      </w:r>
      <w:r w:rsidRPr="0087707D">
        <w:rPr>
          <w:rFonts w:asciiTheme="minorHAnsi" w:hAnsiTheme="minorHAnsi"/>
          <w:sz w:val="16"/>
        </w:rPr>
        <w:t xml:space="preserve"> environmental wet</w:t>
      </w:r>
      <w:r w:rsidRPr="0087707D">
        <w:rPr>
          <w:rFonts w:asciiTheme="minorHAnsi" w:hAnsiTheme="minorHAnsi" w:cs="Cambria Math"/>
          <w:sz w:val="16"/>
        </w:rPr>
        <w:t>‐</w:t>
      </w:r>
      <w:r w:rsidRPr="0087707D">
        <w:rPr>
          <w:rFonts w:asciiTheme="minorHAnsi" w:hAnsiTheme="minorHAnsi"/>
          <w:sz w:val="16"/>
        </w:rPr>
        <w:t xml:space="preserve">bulb </w:t>
      </w:r>
      <w:r w:rsidRPr="0087707D">
        <w:rPr>
          <w:rStyle w:val="StyleUnderline"/>
          <w:rFonts w:asciiTheme="minorHAnsi" w:hAnsiTheme="minorHAnsi"/>
        </w:rPr>
        <w:t>temperature</w:t>
      </w:r>
      <w:r w:rsidRPr="0087707D">
        <w:rPr>
          <w:rFonts w:asciiTheme="minorHAnsi" w:hAnsiTheme="minorHAnsi"/>
          <w:sz w:val="16"/>
        </w:rPr>
        <w:t xml:space="preserve">. They show that </w:t>
      </w:r>
      <w:r w:rsidRPr="0087707D">
        <w:rPr>
          <w:rStyle w:val="StyleUnderline"/>
          <w:rFonts w:asciiTheme="minorHAnsi" w:hAnsiTheme="minorHAnsi"/>
        </w:rPr>
        <w:t xml:space="preserve">‘even </w:t>
      </w:r>
      <w:r w:rsidRPr="0087707D">
        <w:rPr>
          <w:rStyle w:val="Emphasis"/>
          <w:rFonts w:asciiTheme="minorHAnsi" w:hAnsiTheme="minorHAnsi"/>
        </w:rPr>
        <w:t>modest</w:t>
      </w:r>
      <w:r w:rsidRPr="0087707D">
        <w:rPr>
          <w:rStyle w:val="StyleUnderline"/>
          <w:rFonts w:asciiTheme="minorHAnsi" w:hAnsiTheme="minorHAnsi"/>
        </w:rPr>
        <w:t xml:space="preserve"> </w:t>
      </w:r>
      <w:r w:rsidRPr="0087707D">
        <w:rPr>
          <w:rFonts w:asciiTheme="minorHAnsi" w:hAnsiTheme="minorHAnsi"/>
          <w:sz w:val="16"/>
        </w:rPr>
        <w:t xml:space="preserve">global </w:t>
      </w:r>
      <w:r w:rsidRPr="0087707D">
        <w:rPr>
          <w:rStyle w:val="StyleUnderline"/>
          <w:rFonts w:asciiTheme="minorHAnsi" w:hAnsiTheme="minorHAnsi"/>
        </w:rPr>
        <w:t>warming could</w:t>
      </w:r>
      <w:r w:rsidRPr="0087707D">
        <w:rPr>
          <w:rFonts w:asciiTheme="minorHAnsi" w:hAnsiTheme="minorHAnsi"/>
          <w:sz w:val="16"/>
        </w:rPr>
        <w:t xml:space="preserve"> … </w:t>
      </w:r>
      <w:r w:rsidRPr="0087707D">
        <w:rPr>
          <w:rStyle w:val="StyleUnderline"/>
          <w:rFonts w:asciiTheme="minorHAnsi" w:hAnsiTheme="minorHAnsi"/>
        </w:rPr>
        <w:t xml:space="preserve">expose </w:t>
      </w:r>
      <w:r w:rsidRPr="0087707D">
        <w:rPr>
          <w:rStyle w:val="Emphasis"/>
          <w:rFonts w:asciiTheme="minorHAnsi" w:hAnsiTheme="minorHAnsi"/>
        </w:rPr>
        <w:t>large fractions</w:t>
      </w:r>
      <w:r w:rsidRPr="0087707D">
        <w:rPr>
          <w:rStyle w:val="StyleUnderline"/>
          <w:rFonts w:asciiTheme="minorHAnsi" w:hAnsiTheme="minorHAnsi"/>
        </w:rPr>
        <w:t xml:space="preserve"> of the [world]</w:t>
      </w:r>
      <w:r w:rsidRPr="0087707D">
        <w:rPr>
          <w:rFonts w:asciiTheme="minorHAnsi" w:hAnsiTheme="minorHAnsi"/>
          <w:sz w:val="16"/>
        </w:rPr>
        <w:t xml:space="preserve"> population </w:t>
      </w:r>
      <w:r w:rsidRPr="0087707D">
        <w:rPr>
          <w:rStyle w:val="StyleUnderline"/>
          <w:rFonts w:asciiTheme="minorHAnsi" w:hAnsiTheme="minorHAnsi"/>
        </w:rPr>
        <w:t xml:space="preserve">to </w:t>
      </w:r>
      <w:r w:rsidRPr="0087707D">
        <w:rPr>
          <w:rStyle w:val="Emphasis"/>
          <w:rFonts w:asciiTheme="minorHAnsi" w:hAnsiTheme="minorHAnsi"/>
        </w:rPr>
        <w:t>unprecedented</w:t>
      </w:r>
      <w:r w:rsidRPr="0087707D">
        <w:rPr>
          <w:rStyle w:val="StyleUnderline"/>
          <w:rFonts w:asciiTheme="minorHAnsi" w:hAnsiTheme="minorHAnsi"/>
        </w:rPr>
        <w:t xml:space="preserve"> </w:t>
      </w:r>
      <w:r w:rsidRPr="00172DAE">
        <w:rPr>
          <w:rStyle w:val="StyleUnderline"/>
          <w:rFonts w:asciiTheme="minorHAnsi" w:hAnsiTheme="minorHAnsi"/>
          <w:highlight w:val="green"/>
        </w:rPr>
        <w:t>heat stress’</w:t>
      </w:r>
      <w:r w:rsidRPr="0087707D">
        <w:rPr>
          <w:rFonts w:asciiTheme="minorHAnsi" w:hAnsiTheme="minorHAnsi"/>
          <w:sz w:val="16"/>
        </w:rPr>
        <w:t xml:space="preserve"> p. 9552 </w:t>
      </w:r>
      <w:r w:rsidRPr="0087707D">
        <w:rPr>
          <w:rStyle w:val="StyleUnderline"/>
          <w:rFonts w:asciiTheme="minorHAnsi" w:hAnsiTheme="minorHAnsi"/>
        </w:rPr>
        <w:t>and</w:t>
      </w:r>
      <w:r w:rsidRPr="0087707D">
        <w:rPr>
          <w:rFonts w:asciiTheme="minorHAnsi" w:hAnsiTheme="minorHAnsi"/>
          <w:sz w:val="16"/>
        </w:rPr>
        <w:t xml:space="preserve"> that </w:t>
      </w:r>
      <w:r w:rsidRPr="0087707D">
        <w:rPr>
          <w:rStyle w:val="StyleUnderline"/>
          <w:rFonts w:asciiTheme="minorHAnsi" w:hAnsiTheme="minorHAnsi"/>
        </w:rPr>
        <w:t>with substantial</w:t>
      </w:r>
      <w:r w:rsidRPr="0087707D">
        <w:rPr>
          <w:rFonts w:asciiTheme="minorHAnsi" w:hAnsiTheme="minorHAnsi"/>
          <w:sz w:val="16"/>
        </w:rPr>
        <w:t xml:space="preserve"> global </w:t>
      </w:r>
      <w:r w:rsidRPr="0087707D">
        <w:rPr>
          <w:rStyle w:val="StyleUnderline"/>
          <w:rFonts w:asciiTheme="minorHAnsi" w:hAnsiTheme="minorHAnsi"/>
        </w:rPr>
        <w:t xml:space="preserve">warming, ‘the area of land rendered </w:t>
      </w:r>
      <w:r w:rsidRPr="0087707D">
        <w:rPr>
          <w:rStyle w:val="Emphasis"/>
          <w:rFonts w:asciiTheme="minorHAnsi" w:hAnsiTheme="minorHAnsi"/>
        </w:rPr>
        <w:t>uninhabitable</w:t>
      </w:r>
      <w:r w:rsidRPr="0087707D">
        <w:rPr>
          <w:rFonts w:asciiTheme="minorHAnsi" w:hAnsiTheme="minorHAnsi"/>
          <w:sz w:val="16"/>
        </w:rPr>
        <w:t xml:space="preserve"> by heat stress </w:t>
      </w:r>
      <w:r w:rsidRPr="0087707D">
        <w:rPr>
          <w:rStyle w:val="StyleUnderline"/>
          <w:rFonts w:asciiTheme="minorHAnsi" w:hAnsiTheme="minorHAnsi"/>
        </w:rPr>
        <w:t>would dwarf</w:t>
      </w:r>
      <w:r w:rsidRPr="0087707D">
        <w:rPr>
          <w:rFonts w:asciiTheme="minorHAnsi" w:hAnsiTheme="minorHAnsi"/>
          <w:sz w:val="16"/>
        </w:rPr>
        <w:t xml:space="preserve"> that affected by rising </w:t>
      </w:r>
      <w:r w:rsidRPr="0087707D">
        <w:rPr>
          <w:rStyle w:val="StyleUnderline"/>
          <w:rFonts w:asciiTheme="minorHAnsi" w:hAnsiTheme="minorHAnsi"/>
        </w:rPr>
        <w:t>sea level’</w:t>
      </w:r>
      <w:r w:rsidRPr="0087707D">
        <w:rPr>
          <w:rFonts w:asciiTheme="minorHAnsi" w:hAnsiTheme="minorHAnsi"/>
          <w:sz w:val="16"/>
        </w:rPr>
        <w:t xml:space="preserve"> p. 9555, </w:t>
      </w:r>
      <w:r w:rsidRPr="0087707D">
        <w:rPr>
          <w:rStyle w:val="StyleUnderline"/>
          <w:rFonts w:asciiTheme="minorHAnsi" w:hAnsiTheme="minorHAnsi"/>
        </w:rPr>
        <w:t xml:space="preserve">making </w:t>
      </w:r>
      <w:r w:rsidRPr="0087707D">
        <w:rPr>
          <w:rStyle w:val="Emphasis"/>
          <w:rFonts w:asciiTheme="minorHAnsi" w:hAnsiTheme="minorHAnsi"/>
        </w:rPr>
        <w:t>extinction</w:t>
      </w:r>
      <w:r w:rsidRPr="0087707D">
        <w:rPr>
          <w:rFonts w:asciiTheme="minorHAnsi" w:hAnsiTheme="minorHAnsi"/>
          <w:sz w:val="16"/>
        </w:rPr>
        <w:t xml:space="preserve"> much more </w:t>
      </w:r>
      <w:r w:rsidRPr="0087707D">
        <w:rPr>
          <w:rStyle w:val="Emphasis"/>
          <w:rFonts w:asciiTheme="minorHAnsi" w:hAnsiTheme="minorHAnsi"/>
        </w:rPr>
        <w:t>likely</w:t>
      </w:r>
      <w:r w:rsidRPr="0087707D">
        <w:rPr>
          <w:rStyle w:val="StyleUnderline"/>
          <w:rFonts w:asciiTheme="minorHAnsi" w:hAnsiTheme="minorHAnsi"/>
        </w:rPr>
        <w:t xml:space="preserve"> and the</w:t>
      </w:r>
      <w:r w:rsidRPr="0087707D">
        <w:rPr>
          <w:rFonts w:asciiTheme="minorHAnsi" w:hAnsiTheme="minorHAnsi"/>
          <w:sz w:val="16"/>
        </w:rPr>
        <w:t xml:space="preserve"> relatively </w:t>
      </w:r>
      <w:r w:rsidRPr="0087707D">
        <w:rPr>
          <w:rStyle w:val="StyleUnderline"/>
          <w:rFonts w:asciiTheme="minorHAnsi" w:hAnsiTheme="minorHAnsi"/>
        </w:rPr>
        <w:t>moderate</w:t>
      </w:r>
      <w:r w:rsidRPr="0087707D">
        <w:rPr>
          <w:rFonts w:asciiTheme="minorHAnsi" w:hAnsiTheme="minorHAnsi"/>
          <w:sz w:val="16"/>
        </w:rPr>
        <w:t xml:space="preserve"> damages estimated by most integrated </w:t>
      </w:r>
      <w:r w:rsidRPr="0087707D">
        <w:rPr>
          <w:rStyle w:val="StyleUnderline"/>
          <w:rFonts w:asciiTheme="minorHAnsi" w:hAnsiTheme="minorHAnsi"/>
        </w:rPr>
        <w:t xml:space="preserve">assessment models </w:t>
      </w:r>
      <w:r w:rsidRPr="0087707D">
        <w:rPr>
          <w:rStyle w:val="Emphasis"/>
          <w:rFonts w:asciiTheme="minorHAnsi" w:hAnsiTheme="minorHAnsi"/>
        </w:rPr>
        <w:t>unreliably low</w:t>
      </w:r>
      <w:r w:rsidRPr="0087707D">
        <w:rPr>
          <w:rFonts w:asciiTheme="minorHAnsi" w:hAnsiTheme="minorHAnsi"/>
          <w:sz w:val="16"/>
        </w:rPr>
        <w:t xml:space="preserve">. While imminent extinction is very unlikely and may not come for a long time even under business as usual, the main point is that </w:t>
      </w:r>
      <w:r w:rsidRPr="0087707D">
        <w:rPr>
          <w:rStyle w:val="StyleUnderline"/>
          <w:rFonts w:asciiTheme="minorHAnsi" w:hAnsiTheme="minorHAnsi"/>
        </w:rPr>
        <w:t>we cannot rule it out</w:t>
      </w:r>
      <w:r w:rsidRPr="0087707D">
        <w:rPr>
          <w:rFonts w:asciiTheme="minorHAnsi" w:hAnsiTheme="minorHAnsi"/>
          <w:sz w:val="16"/>
        </w:rPr>
        <w:t>. Annan and Hargreaves (</w:t>
      </w:r>
      <w:hyperlink r:id="rId24" w:anchor="gpol12647-bib-0004" w:history="1">
        <w:r w:rsidRPr="0087707D">
          <w:rPr>
            <w:rStyle w:val="Hyperlink"/>
            <w:rFonts w:asciiTheme="minorHAnsi" w:hAnsiTheme="minorHAnsi"/>
            <w:sz w:val="16"/>
          </w:rPr>
          <w:t>2011</w:t>
        </w:r>
      </w:hyperlink>
      <w:r w:rsidRPr="0087707D">
        <w:rPr>
          <w:rFonts w:asciiTheme="minorHAnsi" w:hAnsiTheme="minorHAnsi"/>
          <w:sz w:val="16"/>
        </w:rPr>
        <w:t xml:space="preserve">, pp. 434–435) may be right that there is ‘an upper 95 per cent probability limit for S [temperature increase] … to lie close to 4°C, and certainly well below 6°C’. However, </w:t>
      </w:r>
      <w:r w:rsidRPr="0087707D">
        <w:rPr>
          <w:rStyle w:val="StyleUnderline"/>
          <w:rFonts w:asciiTheme="minorHAnsi" w:hAnsiTheme="minorHAnsi"/>
        </w:rPr>
        <w:t>probabilities of 5 per cent, 0.5 per cent</w:t>
      </w:r>
      <w:r w:rsidRPr="0087707D">
        <w:rPr>
          <w:rFonts w:asciiTheme="minorHAnsi" w:hAnsiTheme="minorHAnsi"/>
          <w:sz w:val="16"/>
        </w:rPr>
        <w:t xml:space="preserve">, 0.05 per cent </w:t>
      </w:r>
      <w:r w:rsidRPr="0087707D">
        <w:rPr>
          <w:rStyle w:val="StyleUnderline"/>
          <w:rFonts w:asciiTheme="minorHAnsi" w:hAnsiTheme="minorHAnsi"/>
        </w:rPr>
        <w:t xml:space="preserve">or even </w:t>
      </w:r>
      <w:r w:rsidRPr="0087707D">
        <w:rPr>
          <w:rStyle w:val="Emphasis"/>
          <w:rFonts w:asciiTheme="minorHAnsi" w:hAnsiTheme="minorHAnsi"/>
        </w:rPr>
        <w:t>0.005 per cent</w:t>
      </w:r>
      <w:r w:rsidRPr="0087707D">
        <w:rPr>
          <w:rStyle w:val="StyleUnderline"/>
          <w:rFonts w:asciiTheme="minorHAnsi" w:hAnsiTheme="minorHAnsi"/>
        </w:rPr>
        <w:t xml:space="preserve"> of excessive warming and</w:t>
      </w:r>
      <w:r w:rsidRPr="0087707D">
        <w:rPr>
          <w:rFonts w:asciiTheme="minorHAnsi" w:hAnsiTheme="minorHAnsi"/>
          <w:sz w:val="16"/>
        </w:rPr>
        <w:t xml:space="preserve"> the </w:t>
      </w:r>
      <w:r w:rsidRPr="0087707D">
        <w:rPr>
          <w:rStyle w:val="StyleUnderline"/>
          <w:rFonts w:asciiTheme="minorHAnsi" w:hAnsiTheme="minorHAnsi"/>
        </w:rPr>
        <w:t xml:space="preserve">resulting </w:t>
      </w:r>
      <w:r w:rsidRPr="00172DAE">
        <w:rPr>
          <w:rStyle w:val="Emphasis"/>
          <w:rFonts w:asciiTheme="minorHAnsi" w:hAnsiTheme="minorHAnsi"/>
          <w:highlight w:val="green"/>
        </w:rPr>
        <w:t>extinction probabilities</w:t>
      </w:r>
      <w:r w:rsidRPr="0087707D">
        <w:rPr>
          <w:rStyle w:val="StyleUnderline"/>
          <w:rFonts w:asciiTheme="minorHAnsi" w:hAnsiTheme="minorHAnsi"/>
        </w:rPr>
        <w:t xml:space="preserve"> cannot be ruled out and </w:t>
      </w:r>
      <w:r w:rsidRPr="00172DAE">
        <w:rPr>
          <w:rStyle w:val="StyleUnderline"/>
          <w:rFonts w:asciiTheme="minorHAnsi" w:hAnsiTheme="minorHAnsi"/>
          <w:highlight w:val="green"/>
        </w:rPr>
        <w:t xml:space="preserve">are </w:t>
      </w:r>
      <w:r w:rsidRPr="00172DAE">
        <w:rPr>
          <w:rStyle w:val="Emphasis"/>
          <w:rFonts w:asciiTheme="minorHAnsi" w:hAnsiTheme="minorHAnsi"/>
          <w:highlight w:val="green"/>
        </w:rPr>
        <w:t>unacceptable</w:t>
      </w:r>
      <w:r w:rsidRPr="0087707D">
        <w:rPr>
          <w:rStyle w:val="StyleUnderline"/>
          <w:rFonts w:asciiTheme="minorHAnsi" w:hAnsiTheme="minorHAnsi"/>
        </w:rPr>
        <w:t xml:space="preserve">. Even if there is only a </w:t>
      </w:r>
      <w:r w:rsidRPr="0087707D">
        <w:rPr>
          <w:rStyle w:val="Emphasis"/>
          <w:rFonts w:asciiTheme="minorHAnsi" w:hAnsiTheme="minorHAnsi"/>
        </w:rPr>
        <w:t>1 per cent probability</w:t>
      </w:r>
      <w:r w:rsidRPr="0087707D">
        <w:rPr>
          <w:rStyle w:val="StyleUnderline"/>
          <w:rFonts w:asciiTheme="minorHAnsi" w:hAnsiTheme="minorHAnsi"/>
        </w:rPr>
        <w:t xml:space="preserve"> that there is a</w:t>
      </w:r>
      <w:r w:rsidRPr="0087707D">
        <w:rPr>
          <w:rFonts w:asciiTheme="minorHAnsi" w:hAnsiTheme="minorHAnsi"/>
          <w:sz w:val="16"/>
        </w:rPr>
        <w:t xml:space="preserve"> time </w:t>
      </w:r>
      <w:r w:rsidRPr="0087707D">
        <w:rPr>
          <w:rStyle w:val="StyleUnderline"/>
          <w:rFonts w:asciiTheme="minorHAnsi" w:hAnsiTheme="minorHAnsi"/>
        </w:rPr>
        <w:t>bomb in the airplane, you</w:t>
      </w:r>
      <w:r w:rsidRPr="0087707D">
        <w:rPr>
          <w:rFonts w:asciiTheme="minorHAnsi" w:hAnsiTheme="minorHAnsi"/>
          <w:sz w:val="16"/>
        </w:rPr>
        <w:t xml:space="preserve"> probably </w:t>
      </w:r>
      <w:r w:rsidRPr="0087707D">
        <w:rPr>
          <w:rStyle w:val="StyleUnderline"/>
          <w:rFonts w:asciiTheme="minorHAnsi" w:hAnsiTheme="minorHAnsi"/>
        </w:rPr>
        <w:t xml:space="preserve">want to change your flight. Extinction of the </w:t>
      </w:r>
      <w:r w:rsidRPr="0087707D">
        <w:rPr>
          <w:rStyle w:val="Emphasis"/>
          <w:rFonts w:asciiTheme="minorHAnsi" w:hAnsiTheme="minorHAnsi"/>
        </w:rPr>
        <w:t>whole world</w:t>
      </w:r>
      <w:r w:rsidRPr="0087707D">
        <w:rPr>
          <w:rStyle w:val="StyleUnderline"/>
          <w:rFonts w:asciiTheme="minorHAnsi" w:hAnsiTheme="minorHAnsi"/>
        </w:rPr>
        <w:t xml:space="preserve"> is </w:t>
      </w:r>
      <w:r w:rsidRPr="0087707D">
        <w:rPr>
          <w:rStyle w:val="Emphasis"/>
          <w:rFonts w:asciiTheme="minorHAnsi" w:hAnsiTheme="minorHAnsi"/>
        </w:rPr>
        <w:t>more important</w:t>
      </w:r>
      <w:r w:rsidRPr="0087707D">
        <w:rPr>
          <w:rStyle w:val="StyleUnderline"/>
          <w:rFonts w:asciiTheme="minorHAnsi" w:hAnsiTheme="minorHAnsi"/>
        </w:rPr>
        <w:t xml:space="preserve"> to avoid by </w:t>
      </w:r>
      <w:r w:rsidRPr="0087707D">
        <w:rPr>
          <w:rFonts w:asciiTheme="minorHAnsi" w:hAnsiTheme="minorHAnsi"/>
          <w:sz w:val="16"/>
        </w:rPr>
        <w:t xml:space="preserve">literally </w:t>
      </w:r>
      <w:r w:rsidRPr="0087707D">
        <w:rPr>
          <w:rStyle w:val="StyleUnderline"/>
          <w:rFonts w:asciiTheme="minorHAnsi" w:hAnsiTheme="minorHAnsi"/>
        </w:rPr>
        <w:t xml:space="preserve">a </w:t>
      </w:r>
      <w:r w:rsidRPr="0087707D">
        <w:rPr>
          <w:rStyle w:val="Emphasis"/>
          <w:rFonts w:asciiTheme="minorHAnsi" w:hAnsiTheme="minorHAnsi"/>
        </w:rPr>
        <w:t>trillion times</w:t>
      </w:r>
      <w:r w:rsidRPr="0087707D">
        <w:rPr>
          <w:rFonts w:asciiTheme="minorHAnsi" w:hAnsiTheme="minorHAnsi"/>
          <w:sz w:val="16"/>
        </w:rPr>
        <w:t xml:space="preserve">. </w:t>
      </w:r>
    </w:p>
    <w:p w14:paraId="6868CE94" w14:textId="77777777" w:rsidR="00E45FE5" w:rsidRPr="00E61D2B" w:rsidRDefault="00E45FE5" w:rsidP="00E45FE5"/>
    <w:p w14:paraId="17C9F4C3" w14:textId="77777777" w:rsidR="00E45FE5" w:rsidRPr="003A378B" w:rsidRDefault="00E45FE5" w:rsidP="00E45FE5">
      <w:pPr>
        <w:pStyle w:val="Heading4"/>
        <w:rPr>
          <w:rFonts w:cs="Calibri"/>
        </w:rPr>
      </w:pPr>
      <w:r>
        <w:rPr>
          <w:rFonts w:cs="Calibri"/>
        </w:rPr>
        <w:lastRenderedPageBreak/>
        <w:t xml:space="preserve">AND causes </w:t>
      </w:r>
      <w:r>
        <w:rPr>
          <w:rFonts w:cs="Calibri"/>
          <w:u w:val="single"/>
        </w:rPr>
        <w:t>nuclear war</w:t>
      </w:r>
    </w:p>
    <w:p w14:paraId="39BF8D05" w14:textId="77777777" w:rsidR="00E45FE5" w:rsidRPr="00662B57" w:rsidRDefault="00E45FE5" w:rsidP="00E45FE5">
      <w:r w:rsidRPr="00662B57">
        <w:t xml:space="preserve">Michael T. </w:t>
      </w:r>
      <w:r w:rsidRPr="00662B57">
        <w:rPr>
          <w:rStyle w:val="Style13ptBold"/>
        </w:rPr>
        <w:t>Klare 20</w:t>
      </w:r>
      <w:r w:rsidRPr="00662B57">
        <w:t>, Michael T. Klare, The Nation’s defense correspondent, is professor emeritus of peace and world-security studies at Hampshire College and senior visiting fellow at the Arms Control Association in Washington, DC. Most recently, he is the author of All Hell Breaking Loose: The Pentagon’s Perspective on Climate Change., 1-13-2020, "How Rising Temperatures Increase the Likelihood of Nuclear War," Nation, https://www.thenation.com/article/archive/nuclear-defense-climate-change/</w:t>
      </w:r>
    </w:p>
    <w:p w14:paraId="0491CACB" w14:textId="77777777" w:rsidR="00E45FE5" w:rsidRPr="00662B57" w:rsidRDefault="00E45FE5" w:rsidP="00E45FE5">
      <w:pPr>
        <w:rPr>
          <w:sz w:val="16"/>
        </w:rPr>
      </w:pPr>
      <w:r w:rsidRPr="00662B57">
        <w:rPr>
          <w:sz w:val="16"/>
        </w:rPr>
        <w:t xml:space="preserve">President Donald Trump may not accept the scientific reality of climate change, but the nation’s senior military leaders recognize that climate disruption is already underway, and they are planning extraordinary measures to prevent it from spiraling into nuclear war. One particularly worrisome scenario is if extreme drought and abnormal monsoon rains devastate agriculture and unleash social chaos in Pakistan, potentially creating an opening for radical Islamists aligned with elements of the armed forces to seize some of the country’s 150 or so nuclear weapons. To avert such a potentially cataclysmic development, the US Joint Special Operations Command has conducted exercises for infiltrating Pakistan and locating the country’s nuclear munitions. Most of the necessary equipment for such raids is already in position at US bases in the region, according to a 2011 report from the nonprofit Nuclear Threat Initiative. “It’s safe to assume that planning for the worst-case scenario regarding Pakistan’s nukes has already taken place inside the US government,” said Roger Cressey, a former deputy director for counterterrorism in Bill Clinton’s and George W. Bush’s administrations in 2011. Such an attack by the United States would be an act of war and would entail enormous risks of escalation, especially since the Pakistani military—the country’s most powerful institution—views the nation’s nuclear arsenal as its most prized possession and would fiercely resist any US attempt to disable it. “These are assets which are the pride of Pakistan, assets which are…guarded by a corps of 18,000 soldiers,” former Pakistani president Pervez Musharraf told NBC News in 2011. The Pakistani military “is not an army which doesn’t know how to fight. This is an army that has fought three wars. Please understand that.” A potential US military incursion in nuclear-armed Pakistan is just one example of a crucial but little-​discussed aspect of international politics in the early 21st century: how the </w:t>
      </w:r>
      <w:r w:rsidRPr="00172DAE">
        <w:rPr>
          <w:rStyle w:val="StyleUnderline"/>
          <w:highlight w:val="green"/>
        </w:rPr>
        <w:t>acceleration of climate change and nuclear war planning</w:t>
      </w:r>
      <w:r w:rsidRPr="00662B57">
        <w:rPr>
          <w:rStyle w:val="StyleUnderline"/>
        </w:rPr>
        <w:t xml:space="preserve"> </w:t>
      </w:r>
      <w:r w:rsidRPr="00662B57">
        <w:rPr>
          <w:sz w:val="16"/>
        </w:rPr>
        <w:t xml:space="preserve">may </w:t>
      </w:r>
      <w:r w:rsidRPr="00172DAE">
        <w:rPr>
          <w:rStyle w:val="StyleUnderline"/>
          <w:highlight w:val="green"/>
        </w:rPr>
        <w:t>make</w:t>
      </w:r>
      <w:r w:rsidRPr="00662B57">
        <w:rPr>
          <w:rStyle w:val="StyleUnderline"/>
        </w:rPr>
        <w:t xml:space="preserve"> </w:t>
      </w:r>
      <w:r w:rsidRPr="00662B57">
        <w:rPr>
          <w:sz w:val="16"/>
        </w:rPr>
        <w:t xml:space="preserve">those </w:t>
      </w:r>
      <w:r w:rsidRPr="00172DAE">
        <w:rPr>
          <w:rStyle w:val="Emphasis"/>
          <w:highlight w:val="green"/>
        </w:rPr>
        <w:t xml:space="preserve">threats to </w:t>
      </w:r>
      <w:r w:rsidRPr="00D739EA">
        <w:rPr>
          <w:rStyle w:val="Emphasis"/>
        </w:rPr>
        <w:t xml:space="preserve">human </w:t>
      </w:r>
      <w:r w:rsidRPr="00172DAE">
        <w:rPr>
          <w:rStyle w:val="Emphasis"/>
          <w:highlight w:val="green"/>
        </w:rPr>
        <w:t>survival</w:t>
      </w:r>
      <w:r w:rsidRPr="00172DAE">
        <w:rPr>
          <w:rStyle w:val="StyleUnderline"/>
          <w:highlight w:val="green"/>
        </w:rPr>
        <w:t xml:space="preserve"> harder to defuse</w:t>
      </w:r>
      <w:r w:rsidRPr="00662B57">
        <w:rPr>
          <w:sz w:val="16"/>
        </w:rPr>
        <w:t xml:space="preserve">. At present, the intersections between climate change and nuclear war might not seem obvious. But powerful forces are pushing both threats toward their most destructive outcomes. In the case of climate change, the unbridled </w:t>
      </w:r>
      <w:r w:rsidRPr="00172DAE">
        <w:rPr>
          <w:rStyle w:val="StyleUnderline"/>
          <w:highlight w:val="green"/>
        </w:rPr>
        <w:t>emission of</w:t>
      </w:r>
      <w:r w:rsidRPr="00662B57">
        <w:rPr>
          <w:sz w:val="16"/>
        </w:rPr>
        <w:t xml:space="preserve"> carbon dioxide and other </w:t>
      </w:r>
      <w:r w:rsidRPr="00172DAE">
        <w:rPr>
          <w:rStyle w:val="StyleUnderline"/>
          <w:highlight w:val="green"/>
        </w:rPr>
        <w:t>g</w:t>
      </w:r>
      <w:r w:rsidRPr="00662B57">
        <w:rPr>
          <w:sz w:val="16"/>
        </w:rPr>
        <w:t>reen</w:t>
      </w:r>
      <w:r w:rsidRPr="00172DAE">
        <w:rPr>
          <w:rStyle w:val="StyleUnderline"/>
          <w:highlight w:val="green"/>
        </w:rPr>
        <w:t>h</w:t>
      </w:r>
      <w:r w:rsidRPr="00662B57">
        <w:rPr>
          <w:sz w:val="16"/>
        </w:rPr>
        <w:t xml:space="preserve">ouse </w:t>
      </w:r>
      <w:r w:rsidRPr="00172DAE">
        <w:rPr>
          <w:rStyle w:val="StyleUnderline"/>
          <w:highlight w:val="green"/>
        </w:rPr>
        <w:t>g</w:t>
      </w:r>
      <w:r w:rsidRPr="00662B57">
        <w:rPr>
          <w:sz w:val="16"/>
        </w:rPr>
        <w:t>ase</w:t>
      </w:r>
      <w:r w:rsidRPr="00172DAE">
        <w:rPr>
          <w:rStyle w:val="StyleUnderline"/>
          <w:highlight w:val="green"/>
        </w:rPr>
        <w:t>s</w:t>
      </w:r>
      <w:r w:rsidRPr="00662B57">
        <w:rPr>
          <w:sz w:val="16"/>
        </w:rPr>
        <w:t xml:space="preserve"> </w:t>
      </w:r>
      <w:r w:rsidRPr="00D739EA">
        <w:rPr>
          <w:rStyle w:val="StyleUnderline"/>
        </w:rPr>
        <w:t xml:space="preserve">is </w:t>
      </w:r>
      <w:r w:rsidRPr="00172DAE">
        <w:rPr>
          <w:rStyle w:val="StyleUnderline"/>
          <w:highlight w:val="green"/>
        </w:rPr>
        <w:t xml:space="preserve">raising global temperatures </w:t>
      </w:r>
      <w:r w:rsidRPr="00662B57">
        <w:rPr>
          <w:rStyle w:val="StyleUnderline"/>
        </w:rPr>
        <w:t>to unmistakably dangerous levels</w:t>
      </w:r>
      <w:r w:rsidRPr="00662B57">
        <w:rPr>
          <w:sz w:val="16"/>
        </w:rPr>
        <w:t>. Despite growing worldwide reliance on wind and solar power for energy generation, the global demand for oil and natural gas continues to rise, and carbon emissions are projected to remain on an upward trajectory for the foreseeable future</w:t>
      </w:r>
      <w:r w:rsidRPr="00D739EA">
        <w:rPr>
          <w:rStyle w:val="StyleUnderline"/>
        </w:rPr>
        <w:t xml:space="preserve">. It is </w:t>
      </w:r>
      <w:r w:rsidRPr="00172DAE">
        <w:rPr>
          <w:rStyle w:val="StyleUnderline"/>
          <w:highlight w:val="green"/>
        </w:rPr>
        <w:t>highly unlikely</w:t>
      </w:r>
      <w:r w:rsidRPr="00662B57">
        <w:rPr>
          <w:sz w:val="16"/>
        </w:rPr>
        <w:t xml:space="preserve">, then, that the </w:t>
      </w:r>
      <w:r w:rsidRPr="00172DAE">
        <w:rPr>
          <w:rStyle w:val="StyleUnderline"/>
          <w:highlight w:val="green"/>
        </w:rPr>
        <w:t>increase</w:t>
      </w:r>
      <w:r w:rsidRPr="00662B57">
        <w:rPr>
          <w:sz w:val="16"/>
        </w:rPr>
        <w:t xml:space="preserve"> in average global temperature </w:t>
      </w:r>
      <w:r w:rsidRPr="00172DAE">
        <w:rPr>
          <w:rStyle w:val="StyleUnderline"/>
          <w:highlight w:val="green"/>
        </w:rPr>
        <w:t>can be limited to 1.5 degrees</w:t>
      </w:r>
      <w:r w:rsidRPr="00662B57">
        <w:rPr>
          <w:sz w:val="16"/>
        </w:rPr>
        <w:t xml:space="preserve"> Celsius, the aspirational goal adopted by the world’s governments under the Paris Agreement in 2015, or even to 2°C, the actual goal. </w:t>
      </w:r>
      <w:r w:rsidRPr="00172DAE">
        <w:rPr>
          <w:rStyle w:val="StyleUnderline"/>
          <w:highlight w:val="green"/>
        </w:rPr>
        <w:t>After that</w:t>
      </w:r>
      <w:r w:rsidRPr="00662B57">
        <w:rPr>
          <w:sz w:val="16"/>
        </w:rPr>
        <w:t xml:space="preserve"> threshold </w:t>
      </w:r>
      <w:r w:rsidRPr="00172DAE">
        <w:rPr>
          <w:rStyle w:val="StyleUnderline"/>
          <w:highlight w:val="green"/>
        </w:rPr>
        <w:t>is crossed</w:t>
      </w:r>
      <w:r w:rsidRPr="00662B57">
        <w:rPr>
          <w:sz w:val="16"/>
        </w:rPr>
        <w:t xml:space="preserve">, </w:t>
      </w:r>
      <w:r w:rsidRPr="00172DAE">
        <w:rPr>
          <w:rStyle w:val="Emphasis"/>
          <w:highlight w:val="green"/>
        </w:rPr>
        <w:t>scientists agree</w:t>
      </w:r>
      <w:r w:rsidRPr="00662B57">
        <w:rPr>
          <w:sz w:val="16"/>
        </w:rPr>
        <w:t xml:space="preserve">, </w:t>
      </w:r>
      <w:r w:rsidRPr="00172DAE">
        <w:rPr>
          <w:rStyle w:val="StyleUnderline"/>
          <w:highlight w:val="green"/>
        </w:rPr>
        <w:t>it will prove</w:t>
      </w:r>
      <w:r w:rsidRPr="00662B57">
        <w:rPr>
          <w:sz w:val="16"/>
        </w:rPr>
        <w:t xml:space="preserve"> almost </w:t>
      </w:r>
      <w:r w:rsidRPr="00172DAE">
        <w:rPr>
          <w:rStyle w:val="StyleUnderline"/>
          <w:highlight w:val="green"/>
        </w:rPr>
        <w:t xml:space="preserve">impossible to avert </w:t>
      </w:r>
      <w:r w:rsidRPr="00D739EA">
        <w:rPr>
          <w:rStyle w:val="StyleUnderline"/>
        </w:rPr>
        <w:t xml:space="preserve">catastrophic </w:t>
      </w:r>
      <w:r w:rsidRPr="00172DAE">
        <w:rPr>
          <w:rStyle w:val="StyleUnderline"/>
          <w:highlight w:val="green"/>
        </w:rPr>
        <w:t>outcomes</w:t>
      </w:r>
      <w:r w:rsidRPr="00662B57">
        <w:rPr>
          <w:sz w:val="16"/>
        </w:rPr>
        <w:t xml:space="preserve">, such as the collapse of the Greenland and Antarctic ice sheets and a resulting sea level rise of 6 feet or more. Climbing world temperatures and rising sea levels will diminish the supply of food and water in many resource-deprived areas, increasing the risk of widespread </w:t>
      </w:r>
      <w:r w:rsidRPr="00172DAE">
        <w:rPr>
          <w:rStyle w:val="StyleUnderline"/>
          <w:highlight w:val="green"/>
        </w:rPr>
        <w:t>starvation</w:t>
      </w:r>
      <w:r w:rsidRPr="00662B57">
        <w:rPr>
          <w:sz w:val="16"/>
        </w:rPr>
        <w:t xml:space="preserve">, social </w:t>
      </w:r>
      <w:r w:rsidRPr="00172DAE">
        <w:rPr>
          <w:rStyle w:val="StyleUnderline"/>
          <w:highlight w:val="green"/>
        </w:rPr>
        <w:t>unrest, and human flight</w:t>
      </w:r>
      <w:r w:rsidRPr="00662B57">
        <w:rPr>
          <w:sz w:val="16"/>
        </w:rPr>
        <w:t xml:space="preserve">. Global corn production, for example, is projected to fall by as much as 14 percent in a 2°C warmer world, according to research cited in a 2018 special report by the UN’s Intergovernmental Panel on Climate Change (IPCC). Food scarcity and crop failures risk pushing hundreds of millions of people into overcrowded cities, where the likelihood of </w:t>
      </w:r>
      <w:r w:rsidRPr="00172DAE">
        <w:rPr>
          <w:rStyle w:val="StyleUnderline"/>
          <w:highlight w:val="green"/>
        </w:rPr>
        <w:t xml:space="preserve">pandemics, ethnic strife, and severe </w:t>
      </w:r>
      <w:r w:rsidRPr="00D739EA">
        <w:rPr>
          <w:rStyle w:val="StyleUnderline"/>
        </w:rPr>
        <w:t xml:space="preserve">storm </w:t>
      </w:r>
      <w:r w:rsidRPr="00172DAE">
        <w:rPr>
          <w:rStyle w:val="StyleUnderline"/>
          <w:highlight w:val="green"/>
        </w:rPr>
        <w:t>damage</w:t>
      </w:r>
      <w:r w:rsidRPr="00662B57">
        <w:rPr>
          <w:rStyle w:val="StyleUnderline"/>
        </w:rPr>
        <w:t xml:space="preserve"> </w:t>
      </w:r>
      <w:r w:rsidRPr="00662B57">
        <w:rPr>
          <w:sz w:val="16"/>
        </w:rPr>
        <w:t xml:space="preserve">is bound to increase. All of this will impose an immense burden on human institutions. Some </w:t>
      </w:r>
      <w:r w:rsidRPr="00172DAE">
        <w:rPr>
          <w:rStyle w:val="StyleUnderline"/>
          <w:highlight w:val="green"/>
        </w:rPr>
        <w:t xml:space="preserve">states </w:t>
      </w:r>
      <w:r w:rsidRPr="00D739EA">
        <w:rPr>
          <w:rStyle w:val="StyleUnderline"/>
        </w:rPr>
        <w:t xml:space="preserve">may </w:t>
      </w:r>
      <w:r w:rsidRPr="00172DAE">
        <w:rPr>
          <w:rStyle w:val="StyleUnderline"/>
          <w:highlight w:val="green"/>
        </w:rPr>
        <w:t>collapse</w:t>
      </w:r>
      <w:r w:rsidRPr="00662B57">
        <w:rPr>
          <w:sz w:val="16"/>
        </w:rPr>
        <w:t xml:space="preserve"> or break up into a collection of warring chiefdoms—all fighting over sources of water and other vital resources. A </w:t>
      </w:r>
      <w:r w:rsidRPr="00172DAE">
        <w:rPr>
          <w:rStyle w:val="StyleUnderline"/>
          <w:highlight w:val="green"/>
        </w:rPr>
        <w:t xml:space="preserve">similar momentum </w:t>
      </w:r>
      <w:r w:rsidRPr="00D739EA">
        <w:rPr>
          <w:rStyle w:val="StyleUnderline"/>
        </w:rPr>
        <w:t xml:space="preserve">is now </w:t>
      </w:r>
      <w:r w:rsidRPr="00172DAE">
        <w:rPr>
          <w:rStyle w:val="StyleUnderline"/>
          <w:highlight w:val="green"/>
        </w:rPr>
        <w:t>evident in</w:t>
      </w:r>
      <w:r w:rsidRPr="00662B57">
        <w:rPr>
          <w:sz w:val="16"/>
        </w:rPr>
        <w:t xml:space="preserve"> the emerging </w:t>
      </w:r>
      <w:r w:rsidRPr="00172DAE">
        <w:rPr>
          <w:rStyle w:val="StyleUnderline"/>
          <w:highlight w:val="green"/>
        </w:rPr>
        <w:t>nuclear arms</w:t>
      </w:r>
      <w:r w:rsidRPr="00662B57">
        <w:rPr>
          <w:sz w:val="16"/>
        </w:rPr>
        <w:t xml:space="preserve"> race, with all three major powers—China, Russia, and the United States—rushing to deploy a host of new munitions. This dangerous process commenced a decade ago, when Russian and Chinese leaders sought improvements to their nuclear arsenals and President Barack Obama, in order to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 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t>
      </w:r>
      <w:r w:rsidRPr="00172DAE">
        <w:rPr>
          <w:rStyle w:val="StyleUnderline"/>
          <w:highlight w:val="green"/>
        </w:rPr>
        <w:t>with all three major powers upgrading their arsenal</w:t>
      </w:r>
      <w:r w:rsidRPr="00662B57">
        <w:rPr>
          <w:sz w:val="16"/>
        </w:rPr>
        <w:t xml:space="preserve">s, the </w:t>
      </w:r>
      <w:r w:rsidRPr="00172DAE">
        <w:rPr>
          <w:rStyle w:val="StyleUnderline"/>
          <w:highlight w:val="green"/>
        </w:rPr>
        <w:t>other</w:t>
      </w:r>
      <w:r w:rsidRPr="00662B57">
        <w:rPr>
          <w:sz w:val="16"/>
        </w:rPr>
        <w:t xml:space="preserve"> nuclear-weapon state</w:t>
      </w:r>
      <w:r w:rsidRPr="00172DAE">
        <w:rPr>
          <w:rStyle w:val="StyleUnderline"/>
          <w:highlight w:val="green"/>
        </w:rPr>
        <w:t>s</w:t>
      </w:r>
      <w:r w:rsidRPr="00662B57">
        <w:rPr>
          <w:sz w:val="16"/>
        </w:rPr>
        <w:t xml:space="preserve">—led </w:t>
      </w:r>
      <w:r w:rsidRPr="00D739EA">
        <w:rPr>
          <w:sz w:val="16"/>
        </w:rPr>
        <w:t xml:space="preserve">by </w:t>
      </w:r>
      <w:r w:rsidRPr="00D739EA">
        <w:rPr>
          <w:rStyle w:val="Emphasis"/>
        </w:rPr>
        <w:t>India</w:t>
      </w:r>
      <w:r w:rsidRPr="00D739EA">
        <w:rPr>
          <w:rStyle w:val="StyleUnderline"/>
        </w:rPr>
        <w:t xml:space="preserve">, </w:t>
      </w:r>
      <w:r w:rsidRPr="00D739EA">
        <w:rPr>
          <w:rStyle w:val="Emphasis"/>
        </w:rPr>
        <w:t>Pakistan</w:t>
      </w:r>
      <w:r w:rsidRPr="00D739EA">
        <w:rPr>
          <w:rStyle w:val="StyleUnderline"/>
        </w:rPr>
        <w:t xml:space="preserve">, and </w:t>
      </w:r>
      <w:r w:rsidRPr="00D739EA">
        <w:rPr>
          <w:rStyle w:val="Emphasis"/>
        </w:rPr>
        <w:t>No</w:t>
      </w:r>
      <w:r w:rsidRPr="00D739EA">
        <w:rPr>
          <w:sz w:val="16"/>
        </w:rPr>
        <w:t xml:space="preserve">rth </w:t>
      </w:r>
      <w:r w:rsidRPr="00D739EA">
        <w:rPr>
          <w:rStyle w:val="Emphasis"/>
        </w:rPr>
        <w:t>Ko</w:t>
      </w:r>
      <w:r w:rsidRPr="00D739EA">
        <w:rPr>
          <w:sz w:val="16"/>
        </w:rPr>
        <w:t>rea—have bee</w:t>
      </w:r>
      <w:r w:rsidRPr="00662B57">
        <w:rPr>
          <w:sz w:val="16"/>
        </w:rPr>
        <w:t xml:space="preserve">n </w:t>
      </w:r>
      <w:r w:rsidRPr="00172DAE">
        <w:rPr>
          <w:rStyle w:val="StyleUnderline"/>
          <w:highlight w:val="green"/>
        </w:rPr>
        <w:t>expanding</w:t>
      </w:r>
      <w:r w:rsidRPr="00662B57">
        <w:rPr>
          <w:rStyle w:val="StyleUnderline"/>
        </w:rPr>
        <w:t xml:space="preserve"> </w:t>
      </w:r>
      <w:r w:rsidRPr="00662B57">
        <w:rPr>
          <w:sz w:val="16"/>
        </w:rPr>
        <w:t xml:space="preserve">their </w:t>
      </w:r>
      <w:r w:rsidRPr="00172DAE">
        <w:rPr>
          <w:rStyle w:val="StyleUnderline"/>
          <w:highlight w:val="green"/>
        </w:rPr>
        <w:t>stockpiles</w:t>
      </w:r>
      <w:r w:rsidRPr="00662B57">
        <w:rPr>
          <w:sz w:val="16"/>
        </w:rPr>
        <w:t xml:space="preserve"> as well. Moreover, with Trump’s recent decision to abandon the Intermediate-Range Nuclear Forces (INF) Treaty, all major powers are developing missile delivery systems for a regional nuclear war such as might erupt in Europe, South Asia, or the western Pacific. All things being equal, </w:t>
      </w:r>
      <w:r w:rsidRPr="00662B57">
        <w:rPr>
          <w:rStyle w:val="Emphasis"/>
        </w:rPr>
        <w:t xml:space="preserve">rising temperatures will </w:t>
      </w:r>
      <w:r w:rsidRPr="00662B57">
        <w:rPr>
          <w:rStyle w:val="Emphasis"/>
        </w:rPr>
        <w:lastRenderedPageBreak/>
        <w:t>increase the likelihood of nuclear war</w:t>
      </w:r>
      <w:r w:rsidRPr="00662B57">
        <w:rPr>
          <w:sz w:val="16"/>
        </w:rPr>
        <w:t xml:space="preserve">, largely because climate change will heighten the risk of social stress, the decay of nation-states, and armed violence in general, as I argue in my new book, All Hell Breaking Loose. As food and water supplies dwindle and governments come under ever-increasing pressure to meet the vital needs of their populations, disputes over critical resources are likely to become more heated and violent, whether the parties involved have nuclear arms or not. But this danger is compounded by the possibility that </w:t>
      </w:r>
      <w:r w:rsidRPr="00662B57">
        <w:rPr>
          <w:rStyle w:val="StyleUnderline"/>
        </w:rPr>
        <w:t xml:space="preserve">several </w:t>
      </w:r>
      <w:r w:rsidRPr="00172DAE">
        <w:rPr>
          <w:rStyle w:val="StyleUnderline"/>
          <w:highlight w:val="green"/>
        </w:rPr>
        <w:t>nuclear-armed powers</w:t>
      </w:r>
      <w:r w:rsidRPr="00662B57">
        <w:rPr>
          <w:sz w:val="16"/>
        </w:rPr>
        <w:t xml:space="preserve">—notably </w:t>
      </w:r>
      <w:r w:rsidRPr="00662B57">
        <w:rPr>
          <w:rStyle w:val="StyleUnderline"/>
        </w:rPr>
        <w:t>India, Pakistan, and China—</w:t>
      </w:r>
      <w:r w:rsidRPr="00D739EA">
        <w:rPr>
          <w:rStyle w:val="Emphasis"/>
        </w:rPr>
        <w:t xml:space="preserve">will </w:t>
      </w:r>
      <w:r w:rsidRPr="00172DAE">
        <w:rPr>
          <w:rStyle w:val="Emphasis"/>
          <w:highlight w:val="green"/>
        </w:rPr>
        <w:t>break apart</w:t>
      </w:r>
      <w:r w:rsidRPr="00662B57">
        <w:rPr>
          <w:sz w:val="16"/>
        </w:rPr>
        <w:t xml:space="preserve"> </w:t>
      </w:r>
      <w:r w:rsidRPr="00172DAE">
        <w:rPr>
          <w:rStyle w:val="StyleUnderline"/>
          <w:highlight w:val="green"/>
        </w:rPr>
        <w:t xml:space="preserve">as a result of climate change </w:t>
      </w:r>
      <w:r w:rsidRPr="00D739EA">
        <w:rPr>
          <w:rStyle w:val="StyleUnderline"/>
        </w:rPr>
        <w:t>and</w:t>
      </w:r>
      <w:r w:rsidRPr="00D739EA">
        <w:rPr>
          <w:sz w:val="16"/>
        </w:rPr>
        <w:t xml:space="preserve"> accompanying battles over disputed </w:t>
      </w:r>
      <w:r w:rsidRPr="00D739EA">
        <w:rPr>
          <w:rStyle w:val="StyleUnderline"/>
        </w:rPr>
        <w:t>supplies of water</w:t>
      </w:r>
      <w:r w:rsidRPr="00D739EA">
        <w:rPr>
          <w:sz w:val="16"/>
        </w:rPr>
        <w:t>. Together, these three countries are projected by the UN Population Division to number approxima</w:t>
      </w:r>
      <w:r w:rsidRPr="00662B57">
        <w:rPr>
          <w:sz w:val="16"/>
        </w:rPr>
        <w:t xml:space="preserve">tely 3.4 billion people in 2050, or 34 percent of the world’s population. Yet they possess a much smaller share of the world’s freshwater supplies, and climate change is destined to reduce what they have even further. Warmer temperatures are also expected to diminish crop yields in these countries, adding to the desperation of farmers and very likely resulting in widespread ethnic strife and population displacement. Under these circumstances, </w:t>
      </w:r>
      <w:r w:rsidRPr="00172DAE">
        <w:rPr>
          <w:rStyle w:val="StyleUnderline"/>
          <w:highlight w:val="green"/>
        </w:rPr>
        <w:t>climate-related internal turmoil</w:t>
      </w:r>
      <w:r w:rsidRPr="00662B57">
        <w:rPr>
          <w:sz w:val="16"/>
        </w:rPr>
        <w:t xml:space="preserve"> would </w:t>
      </w:r>
      <w:r w:rsidRPr="00172DAE">
        <w:rPr>
          <w:rStyle w:val="StyleUnderline"/>
          <w:highlight w:val="green"/>
        </w:rPr>
        <w:t>increase</w:t>
      </w:r>
      <w:r w:rsidRPr="00662B57">
        <w:rPr>
          <w:sz w:val="16"/>
        </w:rPr>
        <w:t xml:space="preserve"> the </w:t>
      </w:r>
      <w:r w:rsidRPr="00172DAE">
        <w:rPr>
          <w:rStyle w:val="Emphasis"/>
          <w:highlight w:val="green"/>
        </w:rPr>
        <w:t>risk of nuclear war</w:t>
      </w:r>
      <w:r w:rsidRPr="00172DAE">
        <w:rPr>
          <w:rStyle w:val="StyleUnderline"/>
          <w:highlight w:val="green"/>
        </w:rPr>
        <w:t xml:space="preserve"> </w:t>
      </w:r>
      <w:r w:rsidRPr="00662B57">
        <w:rPr>
          <w:rStyle w:val="StyleUnderline"/>
        </w:rPr>
        <w:t>in two ways</w:t>
      </w:r>
      <w:r w:rsidRPr="00662B57">
        <w:rPr>
          <w:sz w:val="16"/>
        </w:rPr>
        <w:t xml:space="preserve">: </w:t>
      </w:r>
      <w:r w:rsidRPr="00172DAE">
        <w:rPr>
          <w:rStyle w:val="StyleUnderline"/>
          <w:highlight w:val="green"/>
        </w:rPr>
        <w:t xml:space="preserve">by enabling </w:t>
      </w:r>
      <w:r w:rsidRPr="00662B57">
        <w:rPr>
          <w:rStyle w:val="StyleUnderline"/>
        </w:rPr>
        <w:t xml:space="preserve">the </w:t>
      </w:r>
      <w:r w:rsidRPr="00172DAE">
        <w:rPr>
          <w:rStyle w:val="StyleUnderline"/>
          <w:highlight w:val="green"/>
        </w:rPr>
        <w:t xml:space="preserve">capture of nuclear arms by </w:t>
      </w:r>
      <w:r w:rsidRPr="00172DAE">
        <w:rPr>
          <w:rStyle w:val="Emphasis"/>
          <w:highlight w:val="green"/>
        </w:rPr>
        <w:t xml:space="preserve">rogue </w:t>
      </w:r>
      <w:r w:rsidRPr="00662B57">
        <w:rPr>
          <w:rStyle w:val="Emphasis"/>
        </w:rPr>
        <w:t xml:space="preserve">elements of the </w:t>
      </w:r>
      <w:r w:rsidRPr="00172DAE">
        <w:rPr>
          <w:rStyle w:val="Emphasis"/>
          <w:highlight w:val="green"/>
        </w:rPr>
        <w:t>military</w:t>
      </w:r>
      <w:r w:rsidRPr="00172DAE">
        <w:rPr>
          <w:rStyle w:val="StyleUnderline"/>
          <w:highlight w:val="green"/>
        </w:rPr>
        <w:t xml:space="preserve"> </w:t>
      </w:r>
      <w:r w:rsidRPr="00662B57">
        <w:rPr>
          <w:rStyle w:val="StyleUnderline"/>
        </w:rPr>
        <w:t>and</w:t>
      </w:r>
      <w:r w:rsidRPr="00662B57">
        <w:rPr>
          <w:sz w:val="16"/>
        </w:rPr>
        <w:t xml:space="preserve"> their possible </w:t>
      </w:r>
      <w:r w:rsidRPr="00172DAE">
        <w:rPr>
          <w:rStyle w:val="Emphasis"/>
          <w:highlight w:val="green"/>
        </w:rPr>
        <w:t>use against</w:t>
      </w:r>
      <w:r w:rsidRPr="00662B57">
        <w:rPr>
          <w:rStyle w:val="Emphasis"/>
        </w:rPr>
        <w:t xml:space="preserve"> perceived </w:t>
      </w:r>
      <w:r w:rsidRPr="00172DAE">
        <w:rPr>
          <w:rStyle w:val="Emphasis"/>
          <w:highlight w:val="green"/>
        </w:rPr>
        <w:t>enemies</w:t>
      </w:r>
      <w:r w:rsidRPr="00172DAE">
        <w:rPr>
          <w:rStyle w:val="StyleUnderline"/>
          <w:highlight w:val="green"/>
        </w:rPr>
        <w:t xml:space="preserve"> </w:t>
      </w:r>
      <w:r w:rsidRPr="00D739EA">
        <w:rPr>
          <w:rStyle w:val="StyleUnderline"/>
        </w:rPr>
        <w:t xml:space="preserve">and by </w:t>
      </w:r>
      <w:r w:rsidRPr="00D739EA">
        <w:rPr>
          <w:rStyle w:val="Emphasis"/>
        </w:rPr>
        <w:t>inciting wars</w:t>
      </w:r>
      <w:r w:rsidRPr="00D739EA">
        <w:rPr>
          <w:sz w:val="16"/>
        </w:rPr>
        <w:t xml:space="preserve"> between these states over vital supplies of water and other critical resources.</w:t>
      </w:r>
      <w:r w:rsidRPr="00662B57">
        <w:rPr>
          <w:sz w:val="16"/>
        </w:rPr>
        <w:t xml:space="preserve"> </w:t>
      </w:r>
    </w:p>
    <w:p w14:paraId="681D7648" w14:textId="77777777" w:rsidR="00E45FE5" w:rsidRDefault="00E45FE5" w:rsidP="00E45FE5">
      <w:pPr>
        <w:pStyle w:val="Heading3"/>
      </w:pPr>
      <w:r>
        <w:lastRenderedPageBreak/>
        <w:t>1NC --- OFF</w:t>
      </w:r>
    </w:p>
    <w:p w14:paraId="4D4F8C43" w14:textId="77777777" w:rsidR="00E45FE5" w:rsidRPr="00B90608" w:rsidRDefault="00E45FE5" w:rsidP="00E45FE5">
      <w:pPr>
        <w:pStyle w:val="Heading4"/>
      </w:pPr>
      <w:r>
        <w:t>Mining key to space col</w:t>
      </w:r>
    </w:p>
    <w:p w14:paraId="7FC4B396" w14:textId="77777777" w:rsidR="00E45FE5" w:rsidRPr="00115660" w:rsidRDefault="00E45FE5" w:rsidP="00E45FE5">
      <w:r>
        <w:rPr>
          <w:rStyle w:val="Style13ptBold"/>
        </w:rPr>
        <w:t xml:space="preserve">Kukrai 15 </w:t>
      </w:r>
      <w:r>
        <w:t>[Keri Kukral, 7-7-2015, "How Asteroid Mining Could Open Up the Solar System (Podcast Transcript)," Space, https://www.space.com/29864-asteroid-mining-space-exploration-podcast.html]/ISEE</w:t>
      </w:r>
    </w:p>
    <w:p w14:paraId="382A8C1C" w14:textId="77777777" w:rsidR="00E45FE5" w:rsidRPr="00115660" w:rsidRDefault="00E45FE5" w:rsidP="00E45FE5">
      <w:pPr>
        <w:rPr>
          <w:rStyle w:val="StyleUnderline"/>
        </w:rPr>
      </w:pPr>
      <w:r w:rsidRPr="00172DAE">
        <w:rPr>
          <w:rStyle w:val="StyleUnderline"/>
          <w:highlight w:val="green"/>
        </w:rPr>
        <w:t>Asteroid mining</w:t>
      </w:r>
      <w:r w:rsidRPr="00115660">
        <w:rPr>
          <w:rStyle w:val="StyleUnderline"/>
        </w:rPr>
        <w:t xml:space="preserve"> is considered by many to be a </w:t>
      </w:r>
      <w:r w:rsidRPr="00172DAE">
        <w:rPr>
          <w:rStyle w:val="StyleUnderline"/>
          <w:highlight w:val="green"/>
        </w:rPr>
        <w:t>key to the colonization of outer space</w:t>
      </w:r>
      <w:r w:rsidRPr="00115660">
        <w:rPr>
          <w:rStyle w:val="StyleUnderline"/>
        </w:rPr>
        <w:t xml:space="preserve">, the space equivalent of California's Gold Rush. </w:t>
      </w:r>
      <w:r w:rsidRPr="00B90608">
        <w:rPr>
          <w:sz w:val="16"/>
        </w:rPr>
        <w:t>Nearly 9,000 asteroids larger than 150 feet (46 meters) in diameter orbit near Earth.</w:t>
      </w:r>
      <w:r w:rsidRPr="00115660">
        <w:rPr>
          <w:rStyle w:val="StyleUnderline"/>
        </w:rPr>
        <w:t xml:space="preserve"> These </w:t>
      </w:r>
      <w:r w:rsidRPr="00172DAE">
        <w:rPr>
          <w:rStyle w:val="StyleUnderline"/>
          <w:highlight w:val="green"/>
        </w:rPr>
        <w:t>asteroids are prime for mining precious metals like platinum and are a source for water in space, essential for a space outpost.</w:t>
      </w:r>
      <w:r w:rsidRPr="00115660">
        <w:rPr>
          <w:rStyle w:val="StyleUnderline"/>
        </w:rPr>
        <w:t xml:space="preserve"> </w:t>
      </w:r>
    </w:p>
    <w:p w14:paraId="534DE982" w14:textId="77777777" w:rsidR="00E45FE5" w:rsidRDefault="00E45FE5" w:rsidP="00E45FE5">
      <w:pPr>
        <w:pStyle w:val="Heading4"/>
      </w:pPr>
      <w:r>
        <w:t xml:space="preserve">Mining is key to space col – there is a trade off </w:t>
      </w:r>
    </w:p>
    <w:p w14:paraId="6F040A2C" w14:textId="77777777" w:rsidR="00E45FE5" w:rsidRPr="001C58E2" w:rsidRDefault="00E45FE5" w:rsidP="00E45FE5">
      <w:r w:rsidRPr="001C58E2">
        <w:t xml:space="preserve">Jayshree </w:t>
      </w:r>
      <w:r w:rsidRPr="001C58E2">
        <w:rPr>
          <w:rStyle w:val="Style13ptBold"/>
        </w:rPr>
        <w:t>Pandya</w:t>
      </w:r>
      <w:r>
        <w:t xml:space="preserve"> May 13, 20</w:t>
      </w:r>
      <w:r w:rsidRPr="001C58E2">
        <w:rPr>
          <w:rStyle w:val="Style13ptBold"/>
        </w:rPr>
        <w:t>19</w:t>
      </w:r>
      <w:r>
        <w:t>.</w:t>
      </w:r>
      <w:r w:rsidRPr="001C58E2">
        <w:t xml:space="preserve"> </w:t>
      </w:r>
      <w:r>
        <w:t xml:space="preserve">Contributor to AI and Big Data for Forbes. </w:t>
      </w:r>
      <w:r w:rsidRPr="001C58E2">
        <w:t>"The Race to Mine Space," Forbes, https://www.forbes.com/sites/cognitiveworld/2019/05/13/the-race-to-mine-space/#7f35f0591a70</w:t>
      </w:r>
    </w:p>
    <w:p w14:paraId="0907340C" w14:textId="77777777" w:rsidR="00E45FE5" w:rsidRDefault="00E45FE5" w:rsidP="00E45FE5">
      <w:r w:rsidRPr="001C58E2">
        <w:t>Introduction</w:t>
      </w:r>
      <w:r w:rsidRPr="00B52343">
        <w:t xml:space="preserve"> </w:t>
      </w:r>
      <w:r w:rsidRPr="001C58E2">
        <w:t xml:space="preserve">As our planet contends with resource scarcity, a potential solution can be found by traversing the great unknown -- outer space. </w:t>
      </w:r>
      <w:r w:rsidRPr="001C58E2">
        <w:rPr>
          <w:rStyle w:val="StyleUnderline"/>
        </w:rPr>
        <w:t xml:space="preserve">Metals, minerals, and energy </w:t>
      </w:r>
      <w:r w:rsidRPr="00172DAE">
        <w:rPr>
          <w:rStyle w:val="StyleUnderline"/>
          <w:highlight w:val="green"/>
        </w:rPr>
        <w:t>sources</w:t>
      </w:r>
      <w:r w:rsidRPr="001C58E2">
        <w:rPr>
          <w:rStyle w:val="StyleUnderline"/>
        </w:rPr>
        <w:t xml:space="preserve"> have been </w:t>
      </w:r>
      <w:r w:rsidRPr="00172DAE">
        <w:rPr>
          <w:rStyle w:val="StyleUnderline"/>
          <w:highlight w:val="green"/>
        </w:rPr>
        <w:t>found</w:t>
      </w:r>
      <w:r w:rsidRPr="001C58E2">
        <w:rPr>
          <w:rStyle w:val="StyleUnderline"/>
        </w:rPr>
        <w:t xml:space="preserve"> to exist </w:t>
      </w:r>
      <w:r w:rsidRPr="00172DAE">
        <w:rPr>
          <w:rStyle w:val="StyleUnderline"/>
          <w:highlight w:val="green"/>
        </w:rPr>
        <w:t>in near-infinite quantities</w:t>
      </w:r>
      <w:r w:rsidRPr="001C58E2">
        <w:rPr>
          <w:rStyle w:val="StyleUnderline"/>
        </w:rPr>
        <w:t xml:space="preserve"> within our</w:t>
      </w:r>
      <w:r>
        <w:rPr>
          <w:rStyle w:val="StyleUnderline"/>
        </w:rPr>
        <w:t xml:space="preserve"> </w:t>
      </w:r>
      <w:hyperlink r:id="rId25" w:tgtFrame="_blank" w:history="1">
        <w:r w:rsidRPr="001C58E2">
          <w:rPr>
            <w:rStyle w:val="StyleUnderline"/>
          </w:rPr>
          <w:t>solar syste</w:t>
        </w:r>
      </w:hyperlink>
      <w:hyperlink r:id="rId26" w:tgtFrame="_blank" w:history="1">
        <w:r w:rsidRPr="001C58E2">
          <w:rPr>
            <w:rStyle w:val="StyleUnderline"/>
          </w:rPr>
          <w:t>m</w:t>
        </w:r>
      </w:hyperlink>
      <w:hyperlink r:id="rId27" w:tgtFrame="_blank" w:history="1">
        <w:r w:rsidRPr="001C58E2">
          <w:rPr>
            <w:rStyle w:val="StyleUnderline"/>
          </w:rPr>
          <w:t>,</w:t>
        </w:r>
      </w:hyperlink>
      <w:r>
        <w:rPr>
          <w:rStyle w:val="StyleUnderline"/>
        </w:rPr>
        <w:t xml:space="preserve"> </w:t>
      </w:r>
      <w:r w:rsidRPr="001C58E2">
        <w:rPr>
          <w:rStyle w:val="StyleUnderline"/>
        </w:rPr>
        <w:t xml:space="preserve">and political and commercial interest in </w:t>
      </w:r>
      <w:r w:rsidRPr="00172DAE">
        <w:rPr>
          <w:rStyle w:val="StyleUnderline"/>
          <w:highlight w:val="green"/>
        </w:rPr>
        <w:t>space mining</w:t>
      </w:r>
      <w:r w:rsidRPr="001C58E2">
        <w:rPr>
          <w:rStyle w:val="StyleUnderline"/>
        </w:rPr>
        <w:t xml:space="preserve"> is</w:t>
      </w:r>
      <w:r>
        <w:rPr>
          <w:rStyle w:val="StyleUnderline"/>
        </w:rPr>
        <w:t xml:space="preserve"> </w:t>
      </w:r>
      <w:hyperlink r:id="rId28" w:tgtFrame="_blank" w:history="1">
        <w:r w:rsidRPr="001C58E2">
          <w:rPr>
            <w:rStyle w:val="StyleUnderline"/>
          </w:rPr>
          <w:t>grow</w:t>
        </w:r>
      </w:hyperlink>
      <w:r w:rsidRPr="001C58E2">
        <w:rPr>
          <w:rStyle w:val="StyleUnderline"/>
        </w:rPr>
        <w:t xml:space="preserve">ing as the concept is increasingly becoming </w:t>
      </w:r>
      <w:r w:rsidRPr="00172DAE">
        <w:rPr>
          <w:rStyle w:val="Emphasis"/>
          <w:highlight w:val="green"/>
        </w:rPr>
        <w:t>realistic and achievable</w:t>
      </w:r>
      <w:r w:rsidRPr="001C58E2">
        <w:rPr>
          <w:rStyle w:val="StyleUnderline"/>
        </w:rPr>
        <w:t>.</w:t>
      </w:r>
      <w:r w:rsidRPr="001C58E2">
        <w:t xml:space="preserve"> In </w:t>
      </w:r>
      <w:r w:rsidRPr="00172DAE">
        <w:rPr>
          <w:rStyle w:val="Emphasis"/>
          <w:highlight w:val="green"/>
        </w:rPr>
        <w:t xml:space="preserve">2017, </w:t>
      </w:r>
      <w:hyperlink r:id="rId29" w:tgtFrame="_blank" w:history="1">
        <w:r w:rsidRPr="00172DAE">
          <w:rPr>
            <w:rStyle w:val="Emphasis"/>
            <w:highlight w:val="green"/>
          </w:rPr>
          <w:t>a feasibility study</w:t>
        </w:r>
      </w:hyperlink>
      <w:r>
        <w:rPr>
          <w:u w:val="single"/>
        </w:rPr>
        <w:t xml:space="preserve"> </w:t>
      </w:r>
      <w:r w:rsidRPr="001C58E2">
        <w:rPr>
          <w:u w:val="single"/>
        </w:rPr>
        <w:t xml:space="preserve">by Laszlo Kestay, a research geologist at the U.S. Geological Survey’s Astrogeology Science Center, found that the </w:t>
      </w:r>
      <w:r w:rsidRPr="00172DAE">
        <w:rPr>
          <w:highlight w:val="green"/>
          <w:u w:val="single"/>
        </w:rPr>
        <w:t>projected</w:t>
      </w:r>
      <w:r w:rsidRPr="001C58E2">
        <w:rPr>
          <w:u w:val="single"/>
        </w:rPr>
        <w:t xml:space="preserve"> water and metal </w:t>
      </w:r>
      <w:r w:rsidRPr="00172DAE">
        <w:rPr>
          <w:highlight w:val="green"/>
          <w:u w:val="single"/>
        </w:rPr>
        <w:t>resources</w:t>
      </w:r>
      <w:r w:rsidRPr="001C58E2">
        <w:rPr>
          <w:u w:val="single"/>
        </w:rPr>
        <w:t xml:space="preserve"> </w:t>
      </w:r>
      <w:r w:rsidRPr="00172DAE">
        <w:rPr>
          <w:highlight w:val="green"/>
          <w:u w:val="single"/>
        </w:rPr>
        <w:t>of</w:t>
      </w:r>
      <w:r w:rsidRPr="001C58E2">
        <w:rPr>
          <w:u w:val="single"/>
        </w:rPr>
        <w:t xml:space="preserve"> near-Earth </w:t>
      </w:r>
      <w:r w:rsidRPr="00172DAE">
        <w:rPr>
          <w:highlight w:val="green"/>
          <w:u w:val="single"/>
        </w:rPr>
        <w:t>asteroids is</w:t>
      </w:r>
      <w:r w:rsidRPr="001C58E2">
        <w:rPr>
          <w:u w:val="single"/>
        </w:rPr>
        <w:t xml:space="preserve"> “</w:t>
      </w:r>
      <w:r w:rsidRPr="00172DAE">
        <w:rPr>
          <w:i/>
          <w:iCs/>
          <w:highlight w:val="green"/>
          <w:u w:val="single"/>
        </w:rPr>
        <w:t>immense</w:t>
      </w:r>
      <w:r w:rsidRPr="001C58E2">
        <w:rPr>
          <w:i/>
          <w:iCs/>
          <w:u w:val="single"/>
        </w:rPr>
        <w:t xml:space="preserve"> when compared to current needs…[the projections] could sustain a million-fold increase in human activity in space for a million years.</w:t>
      </w:r>
      <w:r w:rsidRPr="001C58E2">
        <w:rPr>
          <w:u w:val="single"/>
        </w:rPr>
        <w:t xml:space="preserve">” </w:t>
      </w:r>
      <w:r w:rsidRPr="001C58E2">
        <w:t xml:space="preserve">The </w:t>
      </w:r>
      <w:r w:rsidRPr="001C58E2">
        <w:rPr>
          <w:rStyle w:val="StyleUnderline"/>
        </w:rPr>
        <w:t xml:space="preserve">U.S. Geological Survey is </w:t>
      </w:r>
      <w:r w:rsidRPr="00172DAE">
        <w:rPr>
          <w:rStyle w:val="StyleUnderline"/>
          <w:highlight w:val="green"/>
        </w:rPr>
        <w:t>actively working</w:t>
      </w:r>
      <w:r w:rsidRPr="001C58E2">
        <w:rPr>
          <w:rStyle w:val="StyleUnderline"/>
        </w:rPr>
        <w:t xml:space="preserve"> </w:t>
      </w:r>
      <w:r w:rsidRPr="00172DAE">
        <w:rPr>
          <w:rStyle w:val="StyleUnderline"/>
          <w:highlight w:val="green"/>
        </w:rPr>
        <w:t>on</w:t>
      </w:r>
      <w:r w:rsidRPr="001C58E2">
        <w:rPr>
          <w:rStyle w:val="StyleUnderline"/>
        </w:rPr>
        <w:t xml:space="preserve"> </w:t>
      </w:r>
      <w:r w:rsidRPr="001C58E2">
        <w:rPr>
          <w:rStyle w:val="Emphasis"/>
        </w:rPr>
        <w:t xml:space="preserve">developing the </w:t>
      </w:r>
      <w:r w:rsidRPr="00172DAE">
        <w:rPr>
          <w:rStyle w:val="Emphasis"/>
          <w:highlight w:val="green"/>
        </w:rPr>
        <w:t>methodology for space resource assessments</w:t>
      </w:r>
      <w:r w:rsidRPr="001C58E2">
        <w:rPr>
          <w:rStyle w:val="StyleUnderline"/>
        </w:rPr>
        <w:t xml:space="preserve">, which would provide much-needed information to </w:t>
      </w:r>
      <w:r w:rsidRPr="00172DAE">
        <w:rPr>
          <w:rStyle w:val="StyleUnderline"/>
          <w:highlight w:val="green"/>
        </w:rPr>
        <w:t>guide</w:t>
      </w:r>
      <w:r w:rsidRPr="001C58E2">
        <w:rPr>
          <w:rStyle w:val="StyleUnderline"/>
        </w:rPr>
        <w:t xml:space="preserve"> policy and </w:t>
      </w:r>
      <w:r w:rsidRPr="00172DAE">
        <w:rPr>
          <w:rStyle w:val="StyleUnderline"/>
          <w:highlight w:val="green"/>
        </w:rPr>
        <w:t>investment decisions</w:t>
      </w:r>
      <w:r w:rsidRPr="001C58E2">
        <w:rPr>
          <w:rStyle w:val="StyleUnderline"/>
        </w:rPr>
        <w:t xml:space="preserve"> </w:t>
      </w:r>
      <w:r w:rsidRPr="00172DAE">
        <w:rPr>
          <w:rStyle w:val="StyleUnderline"/>
          <w:highlight w:val="green"/>
        </w:rPr>
        <w:t>in</w:t>
      </w:r>
      <w:r w:rsidRPr="001C58E2">
        <w:rPr>
          <w:rStyle w:val="StyleUnderline"/>
        </w:rPr>
        <w:t xml:space="preserve"> the </w:t>
      </w:r>
      <w:r w:rsidRPr="00172DAE">
        <w:rPr>
          <w:rStyle w:val="StyleUnderline"/>
          <w:highlight w:val="green"/>
        </w:rPr>
        <w:t>not-too-distant</w:t>
      </w:r>
      <w:r w:rsidRPr="001C58E2">
        <w:rPr>
          <w:rStyle w:val="StyleUnderline"/>
        </w:rPr>
        <w:t xml:space="preserve"> future. </w:t>
      </w:r>
      <w:r w:rsidRPr="001C58E2">
        <w:t>Key questions remain regarding the technology required to conduct space mining and the policies that will govern this new frontier.</w:t>
      </w:r>
      <w:r w:rsidRPr="00B52343">
        <w:t xml:space="preserve"> </w:t>
      </w:r>
      <w:r w:rsidRPr="001C58E2">
        <w:t>Acknowledging this emerging reality,</w:t>
      </w:r>
      <w:r w:rsidRPr="00B52343">
        <w:t xml:space="preserve"> </w:t>
      </w:r>
      <w:hyperlink r:id="rId30" w:tgtFrame="_blank" w:history="1">
        <w:r w:rsidRPr="001C58E2">
          <w:rPr>
            <w:rStyle w:val="Hyperlink"/>
          </w:rPr>
          <w:t>Risk Group</w:t>
        </w:r>
      </w:hyperlink>
      <w:r w:rsidRPr="00B52343">
        <w:t xml:space="preserve"> </w:t>
      </w:r>
      <w:r w:rsidRPr="001C58E2">
        <w:t>initiated a much-needed discussion on Space Mining with Daniel Faber, a Pioneer of Space Technologies and Mining, on</w:t>
      </w:r>
      <w:r w:rsidRPr="00B52343">
        <w:t xml:space="preserve"> </w:t>
      </w:r>
      <w:hyperlink r:id="rId31" w:tgtFrame="_blank" w:history="1">
        <w:r w:rsidRPr="001C58E2">
          <w:rPr>
            <w:rStyle w:val="Hyperlink"/>
          </w:rPr>
          <w:t>Risk Roundup</w:t>
        </w:r>
      </w:hyperlink>
      <w:r w:rsidRPr="001C58E2">
        <w:t>.</w:t>
      </w:r>
      <w:r w:rsidRPr="00B52343">
        <w:t xml:space="preserve"> </w:t>
      </w:r>
      <w:r w:rsidRPr="001C58E2">
        <w:t>The Next Gold Rush</w:t>
      </w:r>
      <w:r w:rsidRPr="00B52343">
        <w:t xml:space="preserve"> </w:t>
      </w:r>
      <w:r w:rsidRPr="001C58E2">
        <w:t xml:space="preserve">Serious </w:t>
      </w:r>
      <w:r w:rsidRPr="00172DAE">
        <w:rPr>
          <w:rStyle w:val="StyleUnderline"/>
          <w:highlight w:val="green"/>
        </w:rPr>
        <w:t>plans</w:t>
      </w:r>
      <w:r w:rsidRPr="001C58E2">
        <w:rPr>
          <w:rStyle w:val="StyleUnderline"/>
        </w:rPr>
        <w:t xml:space="preserve"> are being made </w:t>
      </w:r>
      <w:r w:rsidRPr="00172DAE">
        <w:rPr>
          <w:rStyle w:val="StyleUnderline"/>
          <w:highlight w:val="green"/>
        </w:rPr>
        <w:t>for</w:t>
      </w:r>
      <w:r w:rsidRPr="001C58E2">
        <w:rPr>
          <w:rStyle w:val="StyleUnderline"/>
        </w:rPr>
        <w:t xml:space="preserve"> the </w:t>
      </w:r>
      <w:r w:rsidRPr="00172DAE">
        <w:rPr>
          <w:rStyle w:val="StyleUnderline"/>
          <w:highlight w:val="green"/>
        </w:rPr>
        <w:t>mining</w:t>
      </w:r>
      <w:r w:rsidRPr="001C58E2">
        <w:rPr>
          <w:rStyle w:val="StyleUnderline"/>
        </w:rPr>
        <w:t xml:space="preserve"> of the moon and nearby </w:t>
      </w:r>
      <w:r w:rsidRPr="00172DAE">
        <w:rPr>
          <w:rStyle w:val="Emphasis"/>
          <w:highlight w:val="green"/>
        </w:rPr>
        <w:t xml:space="preserve">asteroids using smart </w:t>
      </w:r>
      <w:hyperlink r:id="rId32" w:tgtFrame="_blank" w:history="1">
        <w:r w:rsidRPr="00172DAE">
          <w:rPr>
            <w:rStyle w:val="Emphasis"/>
            <w:highlight w:val="green"/>
          </w:rPr>
          <w:t>autonomous robots</w:t>
        </w:r>
      </w:hyperlink>
      <w:r w:rsidRPr="00172DAE">
        <w:rPr>
          <w:rStyle w:val="Emphasis"/>
          <w:highlight w:val="green"/>
        </w:rPr>
        <w:t xml:space="preserve"> and </w:t>
      </w:r>
      <w:hyperlink r:id="rId33" w:tgtFrame="_blank" w:history="1">
        <w:r w:rsidRPr="00172DAE">
          <w:rPr>
            <w:rStyle w:val="Emphasis"/>
            <w:highlight w:val="green"/>
          </w:rPr>
          <w:t>humans</w:t>
        </w:r>
      </w:hyperlink>
      <w:r w:rsidRPr="001C58E2">
        <w:rPr>
          <w:rStyle w:val="StyleUnderline"/>
        </w:rPr>
        <w:t>.</w:t>
      </w:r>
      <w:r w:rsidRPr="001C58E2">
        <w:t xml:space="preserve"> At the </w:t>
      </w:r>
      <w:r w:rsidRPr="001C58E2">
        <w:rPr>
          <w:u w:val="single"/>
        </w:rPr>
        <w:t xml:space="preserve">top of the mining resource list is the exploration of </w:t>
      </w:r>
      <w:r w:rsidRPr="00172DAE">
        <w:rPr>
          <w:highlight w:val="green"/>
          <w:u w:val="single"/>
        </w:rPr>
        <w:t>water, which is a prerequisite for keeping a space colony aliv</w:t>
      </w:r>
      <w:r w:rsidRPr="001C58E2">
        <w:rPr>
          <w:u w:val="single"/>
        </w:rPr>
        <w:t>e</w:t>
      </w:r>
      <w:r w:rsidRPr="001C58E2">
        <w:t>; without water, there is no way to move forward with space exploration. In addition, water could also be broken down into hydrogen and oxygen to form</w:t>
      </w:r>
      <w:r w:rsidRPr="00B52343">
        <w:t xml:space="preserve"> </w:t>
      </w:r>
      <w:r w:rsidRPr="001C58E2">
        <w:t>rocket engine</w:t>
      </w:r>
      <w:r w:rsidRPr="00B52343">
        <w:t xml:space="preserve"> </w:t>
      </w:r>
      <w:r w:rsidRPr="001C58E2">
        <w:t>fuel.</w:t>
      </w:r>
      <w:r w:rsidRPr="00B52343">
        <w:t xml:space="preserve"> </w:t>
      </w:r>
      <w:r w:rsidRPr="001C58E2">
        <w:t xml:space="preserve">Blue Origin/Amazon </w:t>
      </w:r>
      <w:r w:rsidRPr="001C58E2">
        <w:rPr>
          <w:u w:val="single"/>
        </w:rPr>
        <w:t xml:space="preserve">CEO </w:t>
      </w:r>
      <w:r w:rsidRPr="001C58E2">
        <w:rPr>
          <w:rStyle w:val="Emphasis"/>
        </w:rPr>
        <w:t xml:space="preserve">Jeff </w:t>
      </w:r>
      <w:r w:rsidRPr="00172DAE">
        <w:rPr>
          <w:rStyle w:val="Emphasis"/>
          <w:highlight w:val="green"/>
        </w:rPr>
        <w:t>Bezos</w:t>
      </w:r>
      <w:r w:rsidRPr="001C58E2">
        <w:rPr>
          <w:rStyle w:val="Emphasis"/>
        </w:rPr>
        <w:t xml:space="preserve"> recently</w:t>
      </w:r>
      <w:r>
        <w:rPr>
          <w:rStyle w:val="Emphasis"/>
        </w:rPr>
        <w:t xml:space="preserve"> </w:t>
      </w:r>
      <w:hyperlink r:id="rId34" w:tgtFrame="_blank" w:history="1">
        <w:r w:rsidRPr="00172DAE">
          <w:rPr>
            <w:rStyle w:val="Emphasis"/>
            <w:highlight w:val="green"/>
          </w:rPr>
          <w:t>announced</w:t>
        </w:r>
      </w:hyperlink>
      <w:r w:rsidRPr="00172DAE">
        <w:rPr>
          <w:rStyle w:val="Emphasis"/>
          <w:highlight w:val="green"/>
        </w:rPr>
        <w:t xml:space="preserve"> plans</w:t>
      </w:r>
      <w:r w:rsidRPr="00172DAE">
        <w:rPr>
          <w:highlight w:val="green"/>
          <w:u w:val="single"/>
        </w:rPr>
        <w:t xml:space="preserve"> to extract water</w:t>
      </w:r>
      <w:r w:rsidRPr="001C58E2">
        <w:t xml:space="preserve"> from the moon, which would allow for greater access to</w:t>
      </w:r>
      <w:r w:rsidRPr="00B52343">
        <w:t xml:space="preserve"> </w:t>
      </w:r>
      <w:r w:rsidRPr="001C58E2">
        <w:t>hydrogen, carbon, silicon, metals, and other critical materials. Bezos’ announcement highlights the massive economic opportunity ahead of us -- what some are referring to as the</w:t>
      </w:r>
      <w:r w:rsidRPr="00B52343">
        <w:t xml:space="preserve"> </w:t>
      </w:r>
      <w:hyperlink r:id="rId35" w:tgtFrame="_blank" w:history="1">
        <w:r w:rsidRPr="001C58E2">
          <w:rPr>
            <w:rStyle w:val="Hyperlink"/>
          </w:rPr>
          <w:t>next gold rush</w:t>
        </w:r>
      </w:hyperlink>
      <w:r w:rsidRPr="001C58E2">
        <w:t>. One</w:t>
      </w:r>
      <w:r w:rsidRPr="00B52343">
        <w:t xml:space="preserve"> </w:t>
      </w:r>
      <w:r w:rsidRPr="001C58E2">
        <w:t>NASA</w:t>
      </w:r>
      <w:r w:rsidRPr="00B52343">
        <w:t xml:space="preserve"> </w:t>
      </w:r>
      <w:r w:rsidRPr="001C58E2">
        <w:t>report estimates that the mineral wealth of the asteroids is in the</w:t>
      </w:r>
      <w:r w:rsidRPr="00B52343">
        <w:t xml:space="preserve"> </w:t>
      </w:r>
      <w:hyperlink r:id="rId36" w:tgtFrame="_blank" w:history="1">
        <w:r w:rsidRPr="001C58E2">
          <w:rPr>
            <w:rStyle w:val="Hyperlink"/>
          </w:rPr>
          <w:t>quadrillions</w:t>
        </w:r>
      </w:hyperlink>
      <w:r w:rsidRPr="001C58E2">
        <w:t>.</w:t>
      </w:r>
    </w:p>
    <w:p w14:paraId="74645FC9" w14:textId="77777777" w:rsidR="00E45FE5" w:rsidRPr="00F04EE3" w:rsidRDefault="00E45FE5" w:rsidP="00E45FE5">
      <w:pPr>
        <w:pStyle w:val="Heading4"/>
        <w:rPr>
          <w:rStyle w:val="Style13ptBold"/>
          <w:b/>
          <w:bCs w:val="0"/>
        </w:rPr>
      </w:pPr>
      <w:r w:rsidRPr="00F04EE3">
        <w:rPr>
          <w:rStyle w:val="Style13ptBold"/>
          <w:b/>
          <w:bCs w:val="0"/>
        </w:rPr>
        <w:t xml:space="preserve">Mining is k2 long term colonies </w:t>
      </w:r>
    </w:p>
    <w:p w14:paraId="49BBA166" w14:textId="77777777" w:rsidR="00E45FE5" w:rsidRDefault="00E45FE5" w:rsidP="00E45FE5">
      <w:pPr>
        <w:rPr>
          <w:sz w:val="16"/>
        </w:rPr>
      </w:pPr>
      <w:r w:rsidRPr="00042ABD">
        <w:rPr>
          <w:rStyle w:val="Style13ptBold"/>
        </w:rPr>
        <w:t>Deep Space Industries ND</w:t>
      </w:r>
      <w:r>
        <w:rPr>
          <w:sz w:val="16"/>
        </w:rPr>
        <w:t>, "Why asteroid mining is integral to our plans for colonizing Mars," Futurism, https://futurism.com/why-asteroid-mining-is-integral-to-our-plans-for-colonizing-mars</w:t>
      </w:r>
    </w:p>
    <w:p w14:paraId="3E2B97CD" w14:textId="77777777" w:rsidR="00E45FE5" w:rsidRPr="00042ABD" w:rsidRDefault="00E45FE5" w:rsidP="00E45FE5">
      <w:pPr>
        <w:rPr>
          <w:sz w:val="16"/>
        </w:rPr>
      </w:pPr>
      <w:r w:rsidRPr="00042ABD">
        <w:rPr>
          <w:sz w:val="16"/>
        </w:rPr>
        <w:t xml:space="preserve">Mars has garnered a lot of attention from companies like SpaceX that wish to put people on the red planet in the hopes of colonizing it. Expeditions to Mars have been delayed, but many — such as former astronaut Buzz Aldrin — still believe we’ll settle on the planet within the next two decades. In </w:t>
      </w:r>
      <w:r w:rsidRPr="00042ABD">
        <w:rPr>
          <w:rStyle w:val="StyleUnderline"/>
        </w:rPr>
        <w:t xml:space="preserve">order to </w:t>
      </w:r>
      <w:r w:rsidRPr="00172DAE">
        <w:rPr>
          <w:rStyle w:val="StyleUnderline"/>
          <w:highlight w:val="green"/>
        </w:rPr>
        <w:t>ensure we’re able to sustain life on Mars, however, we’ll</w:t>
      </w:r>
      <w:r w:rsidRPr="00042ABD">
        <w:rPr>
          <w:rStyle w:val="StyleUnderline"/>
        </w:rPr>
        <w:t xml:space="preserve"> need supplies</w:t>
      </w:r>
      <w:r w:rsidRPr="00042ABD">
        <w:rPr>
          <w:sz w:val="16"/>
        </w:rPr>
        <w:t xml:space="preserve">. From water </w:t>
      </w:r>
      <w:r w:rsidRPr="00042ABD">
        <w:rPr>
          <w:sz w:val="16"/>
        </w:rPr>
        <w:lastRenderedPageBreak/>
        <w:t>to precious metals like platinum, we’ll need these to prosper in whatever task we take on</w:t>
      </w:r>
      <w:r w:rsidRPr="00042ABD">
        <w:rPr>
          <w:rStyle w:val="StyleUnderline"/>
        </w:rPr>
        <w:t xml:space="preserve">. </w:t>
      </w:r>
      <w:r w:rsidRPr="00172DAE">
        <w:rPr>
          <w:rStyle w:val="StyleUnderline"/>
          <w:highlight w:val="green"/>
        </w:rPr>
        <w:t>Asteroid mining companies have begun to realize that</w:t>
      </w:r>
      <w:r w:rsidRPr="00042ABD">
        <w:rPr>
          <w:sz w:val="16"/>
        </w:rPr>
        <w:t>. According to Motherboard, these companies are currently engaged in a race to see who can accomplish the task of mining asteroids first — with Deep Space Industries (DSI) and Planetary Resources leading the charge. Both companies are targeting Near-Earth Asteroids for their respective mining missions. DSI is focusing on water acquisition with its Prospector-1, while Planetary Resources is focusing on harvesting metals as well as water. “</w:t>
      </w:r>
      <w:r w:rsidRPr="00042ABD">
        <w:rPr>
          <w:rStyle w:val="StyleUnderline"/>
        </w:rPr>
        <w:t xml:space="preserve">During the next decade, we </w:t>
      </w:r>
      <w:r w:rsidRPr="00172DAE">
        <w:rPr>
          <w:rStyle w:val="StyleUnderline"/>
          <w:highlight w:val="green"/>
        </w:rPr>
        <w:t>will begin the harvest of space resources from asteroids,”</w:t>
      </w:r>
      <w:r w:rsidRPr="00042ABD">
        <w:rPr>
          <w:rStyle w:val="StyleUnderline"/>
        </w:rPr>
        <w:t xml:space="preserve"> said Deep Space CEO Daniel Faber. “</w:t>
      </w:r>
      <w:r w:rsidRPr="00172DAE">
        <w:rPr>
          <w:rStyle w:val="StyleUnderline"/>
          <w:highlight w:val="green"/>
        </w:rPr>
        <w:t>We are changing the paradigm of business operations in space, from one where our customers carry everything with them, to one in which the supplies they need are waiting for them when they get the</w:t>
      </w:r>
      <w:r w:rsidRPr="00042ABD">
        <w:rPr>
          <w:rStyle w:val="StyleUnderline"/>
        </w:rPr>
        <w:t>re.”</w:t>
      </w:r>
      <w:r>
        <w:rPr>
          <w:rStyle w:val="StyleUnderline"/>
        </w:rPr>
        <w:t xml:space="preserve"> </w:t>
      </w:r>
      <w:r w:rsidRPr="00042ABD">
        <w:rPr>
          <w:sz w:val="16"/>
        </w:rPr>
        <w:t xml:space="preserve">Mining nearby asteroids isn’t just beneficial to those living in space, but those of us here on Earth as well. Mining for metals has severely impacted the amount of them left at our disposal, and shifting to deep sea diving isn’t great for the environment. </w:t>
      </w:r>
      <w:r w:rsidRPr="00172DAE">
        <w:rPr>
          <w:rStyle w:val="StyleUnderline"/>
          <w:highlight w:val="green"/>
        </w:rPr>
        <w:t>Asteroids could be exactly what’s needed</w:t>
      </w:r>
      <w:r w:rsidRPr="00042ABD">
        <w:rPr>
          <w:rStyle w:val="StyleUnderline"/>
        </w:rPr>
        <w:t xml:space="preserve"> to offset the damage done to the ocean floor and our remaining resources.</w:t>
      </w:r>
    </w:p>
    <w:p w14:paraId="296B73D5" w14:textId="77777777" w:rsidR="00E45FE5" w:rsidRPr="00385198" w:rsidRDefault="00E45FE5" w:rsidP="00E45FE5">
      <w:pPr>
        <w:pStyle w:val="Heading4"/>
      </w:pPr>
      <w:r>
        <w:t>Getting off the rock is possible --- extinction guaranteed otherwise</w:t>
      </w:r>
    </w:p>
    <w:p w14:paraId="1A477C7C" w14:textId="77777777" w:rsidR="00E45FE5" w:rsidRPr="001931A3" w:rsidRDefault="00E45FE5" w:rsidP="00E45FE5">
      <w:r w:rsidRPr="001D1684">
        <w:rPr>
          <w:rStyle w:val="Style13ptBold"/>
        </w:rPr>
        <w:t>Everett 16</w:t>
      </w:r>
      <w:r w:rsidRPr="004663CD">
        <w:rPr>
          <w:sz w:val="16"/>
        </w:rPr>
        <w:t xml:space="preserve"> </w:t>
      </w:r>
      <w:r w:rsidRPr="001931A3">
        <w:t>[Sean, CEO of Prome Biological Intelligence, a global biotechnology company, editor of Medium’s news outlet dedicated to space colonialization titled “The Mission”, BS Mathematics &amp; Actuarial Science, MBA from UChicago,</w:t>
      </w:r>
      <w:r>
        <w:t xml:space="preserve"> 2016, </w:t>
      </w:r>
      <w:r w:rsidRPr="001931A3">
        <w:t xml:space="preserve">“Humanity’s </w:t>
      </w:r>
      <w:r w:rsidRPr="00172DAE">
        <w:rPr>
          <w:rStyle w:val="Emphasis"/>
          <w:highlight w:val="green"/>
        </w:rPr>
        <w:t>Extinction</w:t>
      </w:r>
      <w:r w:rsidRPr="001931A3">
        <w:rPr>
          <w:rStyle w:val="Emphasis"/>
        </w:rPr>
        <w:t xml:space="preserve"> Event </w:t>
      </w:r>
      <w:r w:rsidRPr="00172DAE">
        <w:rPr>
          <w:rStyle w:val="Emphasis"/>
          <w:highlight w:val="green"/>
        </w:rPr>
        <w:t>Is Coming</w:t>
      </w:r>
      <w:r w:rsidRPr="001931A3">
        <w:t>” https://medium.com/the-mission/humanitys-extinction-event-is-coming-c0f84f1803f]</w:t>
      </w:r>
    </w:p>
    <w:p w14:paraId="437F6D2D" w14:textId="77777777" w:rsidR="00E45FE5" w:rsidRDefault="00E45FE5" w:rsidP="00E45FE5">
      <w:pPr>
        <w:rPr>
          <w:rStyle w:val="Emphasis"/>
        </w:rPr>
      </w:pPr>
      <w:r w:rsidRPr="001223B1">
        <w:rPr>
          <w:sz w:val="16"/>
        </w:rPr>
        <w:t xml:space="preserve">But </w:t>
      </w:r>
      <w:r w:rsidRPr="00C07043">
        <w:rPr>
          <w:rStyle w:val="StyleUnderline"/>
        </w:rPr>
        <w:t xml:space="preserve">the reality is that </w:t>
      </w:r>
      <w:r w:rsidRPr="00172DAE">
        <w:rPr>
          <w:rStyle w:val="StyleUnderline"/>
          <w:highlight w:val="green"/>
        </w:rPr>
        <w:t xml:space="preserve">an </w:t>
      </w:r>
      <w:r w:rsidRPr="00172DAE">
        <w:rPr>
          <w:rStyle w:val="Emphasis"/>
          <w:highlight w:val="green"/>
        </w:rPr>
        <w:t>asteroid</w:t>
      </w:r>
      <w:r w:rsidRPr="00C07043">
        <w:rPr>
          <w:rStyle w:val="StyleUnderline"/>
        </w:rPr>
        <w:t xml:space="preserve"> impact, a </w:t>
      </w:r>
      <w:r w:rsidRPr="00172DAE">
        <w:rPr>
          <w:rStyle w:val="Emphasis"/>
          <w:highlight w:val="green"/>
        </w:rPr>
        <w:t>change in</w:t>
      </w:r>
      <w:r w:rsidRPr="004663CD">
        <w:rPr>
          <w:rStyle w:val="Emphasis"/>
        </w:rPr>
        <w:t xml:space="preserve"> </w:t>
      </w:r>
      <w:r w:rsidRPr="001223B1">
        <w:rPr>
          <w:rStyle w:val="Emphasis"/>
        </w:rPr>
        <w:t xml:space="preserve">our </w:t>
      </w:r>
      <w:r w:rsidRPr="00172DAE">
        <w:rPr>
          <w:rStyle w:val="Emphasis"/>
          <w:highlight w:val="green"/>
        </w:rPr>
        <w:t>magnetic field</w:t>
      </w:r>
      <w:r w:rsidRPr="00172DAE">
        <w:rPr>
          <w:rStyle w:val="StyleUnderline"/>
          <w:highlight w:val="green"/>
        </w:rPr>
        <w:t>, or</w:t>
      </w:r>
      <w:r w:rsidRPr="00C07043">
        <w:rPr>
          <w:rStyle w:val="StyleUnderline"/>
        </w:rPr>
        <w:t xml:space="preserve"> the </w:t>
      </w:r>
      <w:r w:rsidRPr="00172DAE">
        <w:rPr>
          <w:rStyle w:val="Emphasis"/>
          <w:highlight w:val="green"/>
        </w:rPr>
        <w:t>rising temperature</w:t>
      </w:r>
      <w:r w:rsidRPr="00C07043">
        <w:rPr>
          <w:rStyle w:val="StyleUnderline"/>
        </w:rPr>
        <w:t xml:space="preserve"> of Earth’s climate </w:t>
      </w:r>
      <w:r w:rsidRPr="00172DAE">
        <w:rPr>
          <w:rStyle w:val="StyleUnderline"/>
          <w:highlight w:val="green"/>
        </w:rPr>
        <w:t>are</w:t>
      </w:r>
      <w:r w:rsidRPr="00C07043">
        <w:rPr>
          <w:rStyle w:val="StyleUnderline"/>
        </w:rPr>
        <w:t xml:space="preserve"> all </w:t>
      </w:r>
      <w:r w:rsidRPr="00172DAE">
        <w:rPr>
          <w:rStyle w:val="StyleUnderline"/>
          <w:highlight w:val="green"/>
        </w:rPr>
        <w:t>events</w:t>
      </w:r>
      <w:r w:rsidRPr="00C07043">
        <w:rPr>
          <w:rStyle w:val="StyleUnderline"/>
        </w:rPr>
        <w:t xml:space="preserve"> that </w:t>
      </w:r>
      <w:r w:rsidRPr="00172DAE">
        <w:rPr>
          <w:rStyle w:val="StyleUnderline"/>
          <w:highlight w:val="green"/>
        </w:rPr>
        <w:t>we</w:t>
      </w:r>
      <w:r w:rsidRPr="004663CD">
        <w:rPr>
          <w:rStyle w:val="StyleUnderline"/>
        </w:rPr>
        <w:t xml:space="preserve"> </w:t>
      </w:r>
      <w:r w:rsidRPr="00385198">
        <w:rPr>
          <w:rStyle w:val="StyleUnderline"/>
        </w:rPr>
        <w:t xml:space="preserve">currently </w:t>
      </w:r>
      <w:r w:rsidRPr="00172DAE">
        <w:rPr>
          <w:rStyle w:val="StyleUnderline"/>
          <w:highlight w:val="green"/>
        </w:rPr>
        <w:t>cannot escape</w:t>
      </w:r>
      <w:r w:rsidRPr="00C07043">
        <w:rPr>
          <w:rStyle w:val="StyleUnderline"/>
        </w:rPr>
        <w:t>. There is no back-up plan. We are</w:t>
      </w:r>
      <w:r w:rsidRPr="001223B1">
        <w:rPr>
          <w:sz w:val="16"/>
        </w:rPr>
        <w:t xml:space="preserve">, for better or worse, </w:t>
      </w:r>
      <w:r w:rsidRPr="00C07043">
        <w:rPr>
          <w:rStyle w:val="StyleUnderline"/>
        </w:rPr>
        <w:t>tied to the fate of this planet</w:t>
      </w:r>
      <w:r w:rsidRPr="001223B1">
        <w:rPr>
          <w:sz w:val="16"/>
        </w:rPr>
        <w:t>.</w:t>
      </w:r>
      <w:r>
        <w:rPr>
          <w:sz w:val="16"/>
        </w:rPr>
        <w:t xml:space="preserve"> </w:t>
      </w:r>
      <w:r w:rsidRPr="00C07043">
        <w:rPr>
          <w:rStyle w:val="StyleUnderline"/>
        </w:rPr>
        <w:t xml:space="preserve">As history has shown, that’s not a good fate to </w:t>
      </w:r>
      <w:r w:rsidRPr="00E00C2B">
        <w:rPr>
          <w:rStyle w:val="StyleUnderline"/>
        </w:rPr>
        <w:t>be tied to. In</w:t>
      </w:r>
      <w:r w:rsidRPr="00E00C2B">
        <w:rPr>
          <w:sz w:val="16"/>
        </w:rPr>
        <w:t xml:space="preserve"> fact on September 7, </w:t>
      </w:r>
      <w:r w:rsidRPr="00E00C2B">
        <w:rPr>
          <w:rStyle w:val="StyleUnderline"/>
        </w:rPr>
        <w:t>2016 a 30-foot asteroid flew between the Earth and the Moon. Our most powerful instruments</w:t>
      </w:r>
      <w:r w:rsidRPr="00E00C2B">
        <w:rPr>
          <w:sz w:val="16"/>
        </w:rPr>
        <w:t xml:space="preserve"> only </w:t>
      </w:r>
      <w:r w:rsidRPr="00E00C2B">
        <w:rPr>
          <w:rStyle w:val="StyleUnderline"/>
        </w:rPr>
        <w:t>detected it with two days notice. Two days</w:t>
      </w:r>
      <w:r w:rsidRPr="00E00C2B">
        <w:rPr>
          <w:sz w:val="16"/>
        </w:rPr>
        <w:t>. If the asteroid was only 10</w:t>
      </w:r>
      <w:r w:rsidRPr="001223B1">
        <w:rPr>
          <w:sz w:val="16"/>
        </w:rPr>
        <w:t xml:space="preserve">00-foot wide, </w:t>
      </w:r>
      <w:r w:rsidRPr="00172DAE">
        <w:rPr>
          <w:rStyle w:val="StyleUnderline"/>
          <w:highlight w:val="green"/>
        </w:rPr>
        <w:t xml:space="preserve">it would </w:t>
      </w:r>
      <w:r w:rsidRPr="00172DAE">
        <w:rPr>
          <w:rStyle w:val="Emphasis"/>
          <w:highlight w:val="green"/>
        </w:rPr>
        <w:t>destroy all</w:t>
      </w:r>
      <w:r w:rsidRPr="00C07043">
        <w:rPr>
          <w:rStyle w:val="StyleUnderline"/>
        </w:rPr>
        <w:t xml:space="preserve"> human </w:t>
      </w:r>
      <w:r w:rsidRPr="00172DAE">
        <w:rPr>
          <w:rStyle w:val="Emphasis"/>
          <w:highlight w:val="green"/>
        </w:rPr>
        <w:t>life</w:t>
      </w:r>
      <w:r w:rsidRPr="00172DAE">
        <w:rPr>
          <w:rStyle w:val="StyleUnderline"/>
          <w:highlight w:val="green"/>
        </w:rPr>
        <w:t xml:space="preserve"> and we’d have no back-up</w:t>
      </w:r>
      <w:r w:rsidRPr="00C07043">
        <w:rPr>
          <w:rStyle w:val="StyleUnderline"/>
        </w:rPr>
        <w:t xml:space="preserve"> to get out of it.</w:t>
      </w:r>
      <w:r w:rsidRPr="001223B1">
        <w:rPr>
          <w:sz w:val="16"/>
        </w:rPr>
        <w:t xml:space="preserve"> Even the </w:t>
      </w:r>
      <w:r w:rsidRPr="00372863">
        <w:rPr>
          <w:sz w:val="16"/>
        </w:rPr>
        <w:t>White House is worried</w:t>
      </w:r>
      <w:r w:rsidRPr="001223B1">
        <w:rPr>
          <w:sz w:val="16"/>
        </w:rPr>
        <w:t xml:space="preserve"> about it.</w:t>
      </w:r>
      <w:r>
        <w:rPr>
          <w:sz w:val="16"/>
        </w:rPr>
        <w:t xml:space="preserve"> </w:t>
      </w:r>
      <w:r w:rsidRPr="00172DAE">
        <w:rPr>
          <w:rStyle w:val="StyleUnderline"/>
          <w:highlight w:val="green"/>
        </w:rPr>
        <w:t>Five</w:t>
      </w:r>
      <w:r w:rsidRPr="001223B1">
        <w:rPr>
          <w:sz w:val="16"/>
        </w:rPr>
        <w:t xml:space="preserve">, yes five, </w:t>
      </w:r>
      <w:r w:rsidRPr="00C07043">
        <w:rPr>
          <w:rStyle w:val="StyleUnderline"/>
        </w:rPr>
        <w:t xml:space="preserve">major </w:t>
      </w:r>
      <w:r w:rsidRPr="00172DAE">
        <w:rPr>
          <w:rStyle w:val="StyleUnderline"/>
          <w:highlight w:val="green"/>
        </w:rPr>
        <w:t>extinction events have occurred</w:t>
      </w:r>
      <w:r w:rsidRPr="00C07043">
        <w:rPr>
          <w:rStyle w:val="StyleUnderline"/>
        </w:rPr>
        <w:t xml:space="preserve"> on our planet that we know about. </w:t>
      </w:r>
      <w:r w:rsidRPr="00172DAE">
        <w:rPr>
          <w:rStyle w:val="Emphasis"/>
          <w:highlight w:val="green"/>
        </w:rPr>
        <w:t>We’re due for another</w:t>
      </w:r>
      <w:r w:rsidRPr="001223B1">
        <w:rPr>
          <w:sz w:val="16"/>
        </w:rPr>
        <w:t xml:space="preserve">. And when that happens, what’s our alternative? You can’t move to another house. You can’t buy survival, even with a billion dollars in the bank. </w:t>
      </w:r>
      <w:r w:rsidRPr="00C07043">
        <w:rPr>
          <w:rStyle w:val="StyleUnderline"/>
        </w:rPr>
        <w:t>The only way out, is up.</w:t>
      </w:r>
      <w:r>
        <w:rPr>
          <w:rStyle w:val="StyleUnderline"/>
        </w:rPr>
        <w:t xml:space="preserve"> </w:t>
      </w:r>
      <w:r w:rsidRPr="00172DAE">
        <w:rPr>
          <w:rStyle w:val="StyleUnderline"/>
          <w:highlight w:val="green"/>
        </w:rPr>
        <w:t xml:space="preserve">We must find a way to become multi-planetary </w:t>
      </w:r>
      <w:r w:rsidRPr="00172DAE">
        <w:rPr>
          <w:rStyle w:val="Emphasis"/>
          <w:highlight w:val="green"/>
        </w:rPr>
        <w:t>if we want to save humanity</w:t>
      </w:r>
      <w:r w:rsidRPr="001223B1">
        <w:rPr>
          <w:sz w:val="16"/>
        </w:rPr>
        <w:t>, your family, and yes, even yourself. Only this can restore the honor we seemed to have lost from the brave days of the 60s, while also ensuring our survival. It’s for the species, folks.</w:t>
      </w:r>
      <w:r>
        <w:rPr>
          <w:sz w:val="16"/>
        </w:rPr>
        <w:t xml:space="preserve"> </w:t>
      </w:r>
      <w:r w:rsidRPr="001223B1">
        <w:rPr>
          <w:sz w:val="16"/>
        </w:rPr>
        <w:t>And as a species, we have not allowed ourselves the opportunity to blast off for the stars. Only the space race in the 60s when we were afraid enough of a self-inflicted global extinction event (read: nuclear) that we put forth the funding required to launch into orbit and onto our moon. We didn’t have calculators back then, and now we have supercomputers in our pocket, but no one is allowed out of our atmosphere, save for a few communication and spy satellites.</w:t>
      </w:r>
      <w:r>
        <w:rPr>
          <w:sz w:val="16"/>
        </w:rPr>
        <w:t xml:space="preserve"> </w:t>
      </w:r>
      <w:r w:rsidRPr="001223B1">
        <w:rPr>
          <w:sz w:val="16"/>
        </w:rPr>
        <w:t>Doesn’t that make you mad?</w:t>
      </w:r>
      <w:r>
        <w:rPr>
          <w:sz w:val="16"/>
        </w:rPr>
        <w:t xml:space="preserve"> </w:t>
      </w:r>
      <w:r w:rsidRPr="001223B1">
        <w:rPr>
          <w:sz w:val="16"/>
        </w:rPr>
        <w:t>It’s not some oppressive government that tells us no. It’s us. We pay our taxes. We elect leaders. Those leaders choose Defense as the primary budget line item, but forget about defending against the forthcoming apocalypse. Funding for NASA in the United States has decreased from 4% of the national budget in the 60s to about 0.5% from 2010 onwards.</w:t>
      </w:r>
      <w:r>
        <w:rPr>
          <w:sz w:val="16"/>
        </w:rPr>
        <w:t xml:space="preserve"> </w:t>
      </w:r>
      <w:r w:rsidRPr="001223B1">
        <w:rPr>
          <w:sz w:val="16"/>
        </w:rPr>
        <w:t xml:space="preserve">That’s just the money side. </w:t>
      </w:r>
      <w:r w:rsidRPr="00C07043">
        <w:rPr>
          <w:rStyle w:val="StyleUnderline"/>
        </w:rPr>
        <w:t xml:space="preserve">But in order </w:t>
      </w:r>
      <w:r w:rsidRPr="00172DAE">
        <w:rPr>
          <w:rStyle w:val="StyleUnderline"/>
          <w:highlight w:val="green"/>
        </w:rPr>
        <w:t>to move</w:t>
      </w:r>
      <w:r w:rsidRPr="00C07043">
        <w:rPr>
          <w:rStyle w:val="StyleUnderline"/>
        </w:rPr>
        <w:t xml:space="preserve"> past this threshold from our home planet </w:t>
      </w:r>
      <w:r w:rsidRPr="00172DAE">
        <w:rPr>
          <w:rStyle w:val="StyleUnderline"/>
          <w:highlight w:val="green"/>
        </w:rPr>
        <w:t>to space</w:t>
      </w:r>
      <w:r w:rsidRPr="00C07043">
        <w:rPr>
          <w:rStyle w:val="StyleUnderline"/>
        </w:rPr>
        <w:t xml:space="preserve"> and then onto other planets, </w:t>
      </w:r>
      <w:r w:rsidRPr="00172DAE">
        <w:rPr>
          <w:rStyle w:val="Emphasis"/>
          <w:highlight w:val="green"/>
        </w:rPr>
        <w:t>we need</w:t>
      </w:r>
      <w:r w:rsidRPr="00C07043">
        <w:rPr>
          <w:rStyle w:val="StyleUnderline"/>
        </w:rPr>
        <w:t xml:space="preserve"> </w:t>
      </w:r>
      <w:r w:rsidRPr="00385198">
        <w:rPr>
          <w:rStyle w:val="Emphasis"/>
        </w:rPr>
        <w:t xml:space="preserve">to do </w:t>
      </w:r>
      <w:r w:rsidRPr="00172DAE">
        <w:rPr>
          <w:rStyle w:val="Emphasis"/>
          <w:highlight w:val="green"/>
        </w:rPr>
        <w:t xml:space="preserve">two things: Travel there. Survive. </w:t>
      </w:r>
      <w:r w:rsidRPr="00172DAE">
        <w:rPr>
          <w:rStyle w:val="StyleUnderline"/>
          <w:highlight w:val="green"/>
        </w:rPr>
        <w:t>Luckily</w:t>
      </w:r>
      <w:r w:rsidRPr="001223B1">
        <w:rPr>
          <w:sz w:val="16"/>
        </w:rPr>
        <w:t>, we can simplify the problem of passing this barrier by sending machines in our place. Like TARS from Interstellar, they can go places humans cannot and explore the environment for habitability and resources, even in particularly hostile conditions. Maybe not black hole hostile, but definitely Mars hostile, as the Curiosity Rover has shown.</w:t>
      </w:r>
      <w:r>
        <w:rPr>
          <w:sz w:val="16"/>
        </w:rPr>
        <w:t xml:space="preserve"> </w:t>
      </w:r>
      <w:r w:rsidRPr="001223B1">
        <w:rPr>
          <w:sz w:val="16"/>
        </w:rPr>
        <w:t xml:space="preserve">Only now, with </w:t>
      </w:r>
      <w:r w:rsidRPr="00C07043">
        <w:rPr>
          <w:rStyle w:val="StyleUnderline"/>
        </w:rPr>
        <w:t xml:space="preserve">a few bold, private </w:t>
      </w:r>
      <w:r w:rsidRPr="00172DAE">
        <w:rPr>
          <w:rStyle w:val="StyleUnderline"/>
          <w:highlight w:val="green"/>
        </w:rPr>
        <w:t>startups are</w:t>
      </w:r>
      <w:r w:rsidRPr="00C07043">
        <w:rPr>
          <w:rStyle w:val="StyleUnderline"/>
        </w:rPr>
        <w:t xml:space="preserve"> we </w:t>
      </w:r>
      <w:r w:rsidRPr="00172DAE">
        <w:rPr>
          <w:rStyle w:val="StyleUnderline"/>
          <w:highlight w:val="green"/>
        </w:rPr>
        <w:t>beginning</w:t>
      </w:r>
      <w:r w:rsidRPr="00C07043">
        <w:rPr>
          <w:rStyle w:val="StyleUnderline"/>
        </w:rPr>
        <w:t xml:space="preserve"> to see a </w:t>
      </w:r>
      <w:r w:rsidRPr="00172DAE">
        <w:rPr>
          <w:rStyle w:val="StyleUnderline"/>
          <w:highlight w:val="green"/>
        </w:rPr>
        <w:t>re-emergence of the space industry</w:t>
      </w:r>
      <w:r w:rsidRPr="00C07043">
        <w:rPr>
          <w:rStyle w:val="StyleUnderline"/>
        </w:rPr>
        <w:t>. We are about to pass a few very important tests that allow us to explore and visit the cosmos.</w:t>
      </w:r>
      <w:r>
        <w:rPr>
          <w:rStyle w:val="StyleUnderline"/>
        </w:rPr>
        <w:t xml:space="preserve"> </w:t>
      </w:r>
      <w:r w:rsidRPr="00C07043">
        <w:rPr>
          <w:rStyle w:val="StyleUnderline"/>
        </w:rPr>
        <w:t xml:space="preserve">The first is launching physical things into space. This is the </w:t>
      </w:r>
      <w:r w:rsidRPr="001223B1">
        <w:rPr>
          <w:rStyle w:val="StyleUnderline"/>
        </w:rPr>
        <w:t>catalyst that will jump start a new space race.</w:t>
      </w:r>
      <w:r w:rsidRPr="001223B1">
        <w:rPr>
          <w:sz w:val="16"/>
        </w:rPr>
        <w:t xml:space="preserve"> Prices of sending cargo are falling dramatically, down to nearly $500 per pound of payload with SpaceX’s Falcon 9 heavy re-usable rocket. Note that the re-usable part is key. We can’t throw away our “space car” every time we Uber it. And once that becomes standard and cost-optimized we might be able to get that down to $10 per pound.</w:t>
      </w:r>
      <w:r>
        <w:rPr>
          <w:sz w:val="16"/>
        </w:rPr>
        <w:t xml:space="preserve"> </w:t>
      </w:r>
      <w:r w:rsidRPr="001223B1">
        <w:rPr>
          <w:sz w:val="16"/>
        </w:rPr>
        <w:t>Imagine what could happen when it costs the same amount to ship something across town as it does into space.</w:t>
      </w:r>
      <w:r>
        <w:rPr>
          <w:sz w:val="16"/>
        </w:rPr>
        <w:t xml:space="preserve"> </w:t>
      </w:r>
      <w:r w:rsidRPr="001223B1">
        <w:rPr>
          <w:sz w:val="16"/>
        </w:rPr>
        <w:t xml:space="preserve">The second, and this is just as important, is the wave of autonomous machines. </w:t>
      </w:r>
      <w:r w:rsidRPr="00C07043">
        <w:rPr>
          <w:rStyle w:val="StyleUnderline"/>
        </w:rPr>
        <w:t>Tesla has popularized the notion of self-driving cars. SpaceX lands their rocket onto a small barge in the ocean autonomously. Companies are buying startups in the space.</w:t>
      </w:r>
      <w:r>
        <w:rPr>
          <w:rStyle w:val="StyleUnderline"/>
        </w:rPr>
        <w:t xml:space="preserve"> </w:t>
      </w:r>
      <w:r w:rsidRPr="00C07043">
        <w:rPr>
          <w:rStyle w:val="StyleUnderline"/>
        </w:rPr>
        <w:t>Self-driving will be our gift, our talisman, on the quest to save the species by becoming multi-planetary.</w:t>
      </w:r>
      <w:r>
        <w:rPr>
          <w:rStyle w:val="StyleUnderline"/>
        </w:rPr>
        <w:t xml:space="preserve"> </w:t>
      </w:r>
      <w:r w:rsidRPr="001223B1">
        <w:rPr>
          <w:sz w:val="16"/>
        </w:rPr>
        <w:t>II. Shipping Ourselves to Space</w:t>
      </w:r>
      <w:r>
        <w:rPr>
          <w:sz w:val="16"/>
        </w:rPr>
        <w:t xml:space="preserve"> </w:t>
      </w:r>
      <w:r w:rsidRPr="001223B1">
        <w:rPr>
          <w:sz w:val="16"/>
        </w:rPr>
        <w:t xml:space="preserve">The graph below is from the </w:t>
      </w:r>
      <w:r w:rsidRPr="00372863">
        <w:rPr>
          <w:sz w:val="16"/>
        </w:rPr>
        <w:t>Founders Fund</w:t>
      </w:r>
      <w:r w:rsidRPr="001223B1">
        <w:rPr>
          <w:sz w:val="16"/>
        </w:rPr>
        <w:t xml:space="preserve"> manifesto, showing the </w:t>
      </w:r>
      <w:r w:rsidRPr="001223B1">
        <w:rPr>
          <w:rStyle w:val="StyleUnderline"/>
        </w:rPr>
        <w:t xml:space="preserve">decreasing cost of launching something </w:t>
      </w:r>
      <w:r w:rsidRPr="001223B1">
        <w:rPr>
          <w:rStyle w:val="StyleUnderline"/>
        </w:rPr>
        <w:lastRenderedPageBreak/>
        <w:t>into space</w:t>
      </w:r>
      <w:r w:rsidRPr="001223B1">
        <w:rPr>
          <w:sz w:val="16"/>
        </w:rPr>
        <w:t xml:space="preserve">. It begins with the 1960s US-versus-Russia space race and </w:t>
      </w:r>
      <w:r w:rsidRPr="00C07043">
        <w:rPr>
          <w:rStyle w:val="StyleUnderline"/>
        </w:rPr>
        <w:t>extends to the present day SpaceX-versus-Blue Origin reusable rocket race.</w:t>
      </w:r>
      <w:r>
        <w:rPr>
          <w:rStyle w:val="StyleUnderline"/>
        </w:rPr>
        <w:t xml:space="preserve"> </w:t>
      </w:r>
      <w:r w:rsidRPr="001223B1">
        <w:rPr>
          <w:sz w:val="16"/>
        </w:rPr>
        <w:t xml:space="preserve">The cheapest method we have today is SpaceX’s Falcon series rockets. With the Falcon 9 Heavy, it’s predicted </w:t>
      </w:r>
      <w:r w:rsidRPr="00C07043">
        <w:rPr>
          <w:rStyle w:val="StyleUnderline"/>
        </w:rPr>
        <w:t>launching</w:t>
      </w:r>
      <w:r w:rsidRPr="001223B1">
        <w:rPr>
          <w:sz w:val="16"/>
        </w:rPr>
        <w:t xml:space="preserve"> cargo </w:t>
      </w:r>
      <w:r w:rsidRPr="00C07043">
        <w:rPr>
          <w:rStyle w:val="StyleUnderline"/>
        </w:rPr>
        <w:t xml:space="preserve">into </w:t>
      </w:r>
      <w:r w:rsidRPr="00E00C2B">
        <w:rPr>
          <w:rStyle w:val="StyleUnderline"/>
        </w:rPr>
        <w:t>space will be cheaper than ever before</w:t>
      </w:r>
      <w:r w:rsidRPr="00E00C2B">
        <w:rPr>
          <w:sz w:val="16"/>
        </w:rPr>
        <w:t>, at $750 per pound of payload delivered to low earth orbit (LOE)on an expendable rocket. You have to note here, however, that these statistics are as cheap as possible. It costs more to deliver payload on a non-reusable rocket, and on something that’s further out than LEO, like geosynchronous orbit, or to Mars. For example, based on SpaceX’s published pricing, it would be at least 4x more expensive to deliver far less cargo to Mars. So what happens when we reduce that cost to $10 per pound? Namely, an explosion of startups, much like iOS. Instead of pushing to production for your continuously deployed web and mobile app</w:t>
      </w:r>
      <w:r w:rsidRPr="00E00C2B">
        <w:rPr>
          <w:rStyle w:val="StyleUnderline"/>
        </w:rPr>
        <w:t xml:space="preserve">, we will see future developers push to production by deploying physical things into space. </w:t>
      </w:r>
      <w:r w:rsidRPr="00E00C2B">
        <w:rPr>
          <w:sz w:val="16"/>
        </w:rPr>
        <w:t xml:space="preserve">“STAGE” takes on an entirely new meaning for software developers when it means your automated regression tests fail, it could blow up a rocket and hurt people on board. </w:t>
      </w:r>
      <w:r w:rsidRPr="00E00C2B">
        <w:rPr>
          <w:rStyle w:val="StyleUnderline"/>
        </w:rPr>
        <w:t xml:space="preserve">That’s why </w:t>
      </w:r>
      <w:r w:rsidRPr="00172DAE">
        <w:rPr>
          <w:rStyle w:val="StyleUnderline"/>
          <w:highlight w:val="green"/>
        </w:rPr>
        <w:t>SpaceX and Blue Origins</w:t>
      </w:r>
      <w:r w:rsidRPr="00E00C2B">
        <w:rPr>
          <w:rStyle w:val="StyleUnderline"/>
        </w:rPr>
        <w:t xml:space="preserve"> exist. To </w:t>
      </w:r>
      <w:r w:rsidRPr="00172DAE">
        <w:rPr>
          <w:rStyle w:val="StyleUnderline"/>
          <w:highlight w:val="green"/>
        </w:rPr>
        <w:t>make</w:t>
      </w:r>
      <w:r w:rsidRPr="00E00C2B">
        <w:rPr>
          <w:rStyle w:val="StyleUnderline"/>
        </w:rPr>
        <w:t xml:space="preserve"> this continuous-</w:t>
      </w:r>
      <w:r w:rsidRPr="00172DAE">
        <w:rPr>
          <w:rStyle w:val="StyleUnderline"/>
          <w:highlight w:val="green"/>
        </w:rPr>
        <w:t xml:space="preserve">deployment-to-space process as </w:t>
      </w:r>
      <w:r w:rsidRPr="00172DAE">
        <w:rPr>
          <w:rStyle w:val="Emphasis"/>
          <w:highlight w:val="green"/>
        </w:rPr>
        <w:t>cheap and fast</w:t>
      </w:r>
      <w:r w:rsidRPr="00172DAE">
        <w:rPr>
          <w:rStyle w:val="StyleUnderline"/>
          <w:highlight w:val="green"/>
        </w:rPr>
        <w:t xml:space="preserve"> as possible.</w:t>
      </w:r>
      <w:r w:rsidRPr="00172DAE">
        <w:rPr>
          <w:sz w:val="16"/>
          <w:highlight w:val="green"/>
        </w:rPr>
        <w:t xml:space="preserve"> By</w:t>
      </w:r>
      <w:r w:rsidRPr="00E00C2B">
        <w:rPr>
          <w:sz w:val="16"/>
        </w:rPr>
        <w:t xml:space="preserve"> Elon’s calculations, every 15 minutes. III. Self-Driving Space Explorers The most successful products for space, at least in the beginning,</w:t>
      </w:r>
      <w:r w:rsidRPr="001223B1">
        <w:rPr>
          <w:sz w:val="16"/>
        </w:rPr>
        <w:t xml:space="preserve"> will make money by pushing this stuff into orbit. Things like science experiments and new 3D printers.</w:t>
      </w:r>
      <w:r>
        <w:rPr>
          <w:sz w:val="16"/>
        </w:rPr>
        <w:t xml:space="preserve"> </w:t>
      </w:r>
      <w:r w:rsidRPr="001223B1">
        <w:rPr>
          <w:sz w:val="16"/>
        </w:rPr>
        <w:t xml:space="preserve">A company called </w:t>
      </w:r>
      <w:r w:rsidRPr="00372863">
        <w:rPr>
          <w:sz w:val="16"/>
        </w:rPr>
        <w:t>Made in Space</w:t>
      </w:r>
      <w:r w:rsidRPr="001223B1">
        <w:rPr>
          <w:sz w:val="16"/>
        </w:rPr>
        <w:t xml:space="preserve"> creates a number of these products, including the empty box you see below used for sending things up with Blue Origin.</w:t>
      </w:r>
      <w:r>
        <w:rPr>
          <w:sz w:val="16"/>
        </w:rPr>
        <w:t xml:space="preserve"> </w:t>
      </w:r>
      <w:r w:rsidRPr="001223B1">
        <w:rPr>
          <w:sz w:val="16"/>
        </w:rPr>
        <w:t xml:space="preserve">The box shown in gray is a </w:t>
      </w:r>
      <w:r w:rsidRPr="000F2661">
        <w:rPr>
          <w:sz w:val="16"/>
        </w:rPr>
        <w:t xml:space="preserve">specialized 3D printer that works in zero gravity. Remember how most 3D printers work. It squeezes out a single layer of liquid ooze, and then another, over and over again until it builds up enough vertically that it creates an object. This can be simple plastic or more esoteroic metals. But when you’re “dripping” something, held down in place by gravity, the entire process has to be re-imagined for space. Things in zero-G would just float away. Enter these chaps. </w:t>
      </w:r>
      <w:r w:rsidRPr="000F2661">
        <w:rPr>
          <w:rStyle w:val="StyleUnderline"/>
        </w:rPr>
        <w:t xml:space="preserve">There’s also the very real need for </w:t>
      </w:r>
      <w:r w:rsidRPr="000F2661">
        <w:rPr>
          <w:rStyle w:val="Emphasis"/>
        </w:rPr>
        <w:t>oxygen, food, water, and shelter from</w:t>
      </w:r>
      <w:r w:rsidRPr="000F2661">
        <w:rPr>
          <w:rStyle w:val="StyleUnderline"/>
        </w:rPr>
        <w:t xml:space="preserve"> the </w:t>
      </w:r>
      <w:r w:rsidRPr="000F2661">
        <w:rPr>
          <w:rStyle w:val="Emphasis"/>
        </w:rPr>
        <w:t>harsh elements</w:t>
      </w:r>
      <w:r w:rsidRPr="000F2661">
        <w:rPr>
          <w:rStyle w:val="StyleUnderline"/>
        </w:rPr>
        <w:t>. Funny how we will end up recreating Maslow’s Heirarchy</w:t>
      </w:r>
      <w:r>
        <w:rPr>
          <w:rStyle w:val="StyleUnderline"/>
        </w:rPr>
        <w:t xml:space="preserve"> </w:t>
      </w:r>
      <w:r w:rsidRPr="001223B1">
        <w:rPr>
          <w:rStyle w:val="StyleUnderline"/>
        </w:rPr>
        <w:t>in every new voyage or planetoid we want to colonize.</w:t>
      </w:r>
      <w:r>
        <w:rPr>
          <w:rStyle w:val="StyleUnderline"/>
        </w:rPr>
        <w:t xml:space="preserve"> </w:t>
      </w:r>
      <w:r w:rsidRPr="001223B1">
        <w:rPr>
          <w:sz w:val="16"/>
        </w:rPr>
        <w:t xml:space="preserve">And space mining is off to the races with the recent announcement of Deep Space Industry’s </w:t>
      </w:r>
      <w:r w:rsidRPr="00372863">
        <w:rPr>
          <w:sz w:val="16"/>
        </w:rPr>
        <w:t>Prospector-1</w:t>
      </w:r>
      <w:r w:rsidRPr="001223B1">
        <w:rPr>
          <w:sz w:val="16"/>
        </w:rPr>
        <w:t>:</w:t>
      </w:r>
      <w:r>
        <w:rPr>
          <w:sz w:val="16"/>
        </w:rPr>
        <w:t xml:space="preserve"> </w:t>
      </w:r>
      <w:r w:rsidRPr="001223B1">
        <w:rPr>
          <w:sz w:val="16"/>
        </w:rPr>
        <w:t>Their vision is to extract water from asteroids and use the chemical components to hydrate us, but also as oxygen (breathing) and hydrogen (fuel). To do that, you have to identify candidate asteroids, physically get to them, land and attach, and then do surveying, prospecting, and extraction.</w:t>
      </w:r>
      <w:r>
        <w:rPr>
          <w:sz w:val="16"/>
        </w:rPr>
        <w:t xml:space="preserve"> </w:t>
      </w:r>
      <w:r w:rsidRPr="001223B1">
        <w:rPr>
          <w:sz w:val="16"/>
        </w:rPr>
        <w:t xml:space="preserve">In short, you’re going to need some level of self-driving capabilities to make this happen. And wouldn’t it be </w:t>
      </w:r>
      <w:r w:rsidRPr="00E00C2B">
        <w:rPr>
          <w:sz w:val="16"/>
        </w:rPr>
        <w:t xml:space="preserve">nice if it “just worked” right out of the box. Unfortunately, in space you don’t have fleets of these space craft, millions of miles of training data, maps, or an internet connection to the cloud so how the heck are deep learning algorithms going to work? I don’t think they will. </w:t>
      </w:r>
      <w:r w:rsidRPr="00E00C2B">
        <w:rPr>
          <w:rStyle w:val="Emphasis"/>
        </w:rPr>
        <w:t>And that’s what I believe we need a better approach</w:t>
      </w:r>
    </w:p>
    <w:p w14:paraId="0A8C1FCF" w14:textId="77777777" w:rsidR="00E45FE5" w:rsidRDefault="00E45FE5" w:rsidP="00E45FE5">
      <w:pPr>
        <w:pStyle w:val="Heading4"/>
      </w:pPr>
      <w:r>
        <w:t>Space colonization solves extinction.</w:t>
      </w:r>
    </w:p>
    <w:p w14:paraId="3CACEE1D" w14:textId="77777777" w:rsidR="00E45FE5" w:rsidRPr="007006CA" w:rsidRDefault="00E45FE5" w:rsidP="00E45FE5">
      <w:r>
        <w:t xml:space="preserve">Konrad </w:t>
      </w:r>
      <w:r w:rsidRPr="007006CA">
        <w:rPr>
          <w:rStyle w:val="Style13ptBold"/>
        </w:rPr>
        <w:t>Szocik 17</w:t>
      </w:r>
      <w:r>
        <w:t>. *Department of Philosophy and Cognitive Science, University of Information Technology and Management in Rzeszow, Poland. **Tomasz Wójtowicz, Institute of Security and Civic Education, Pedagogical University in Cracow, Poland. ***Leszek Baran, Chair of Internal Security, University of Information Technology and Management in Rzeszow, Poland. "War or peace? The possible scenarios of colonising Mars". Space Policy, Vol. 42. November 2017. https://www.sciencedirect.com/science/article/pii/S0265964617300371</w:t>
      </w:r>
    </w:p>
    <w:p w14:paraId="5137A4ED" w14:textId="77777777" w:rsidR="00E45FE5" w:rsidRPr="0021484E" w:rsidRDefault="00E45FE5" w:rsidP="00E45FE5">
      <w:pPr>
        <w:rPr>
          <w:sz w:val="16"/>
        </w:rPr>
      </w:pPr>
      <w:r w:rsidRPr="00172DAE">
        <w:rPr>
          <w:rStyle w:val="StyleUnderline"/>
          <w:highlight w:val="green"/>
        </w:rPr>
        <w:t xml:space="preserve">The </w:t>
      </w:r>
      <w:r w:rsidRPr="00172DAE">
        <w:rPr>
          <w:rStyle w:val="Emphasis"/>
          <w:highlight w:val="green"/>
        </w:rPr>
        <w:t>main benefit</w:t>
      </w:r>
      <w:r w:rsidRPr="0021484E">
        <w:rPr>
          <w:sz w:val="16"/>
        </w:rPr>
        <w:t xml:space="preserve"> that could be </w:t>
      </w:r>
      <w:r w:rsidRPr="00172DAE">
        <w:rPr>
          <w:rStyle w:val="StyleUnderline"/>
          <w:highlight w:val="green"/>
        </w:rPr>
        <w:t xml:space="preserve">provided by </w:t>
      </w:r>
      <w:r w:rsidRPr="00172DAE">
        <w:rPr>
          <w:rStyle w:val="Emphasis"/>
          <w:highlight w:val="green"/>
        </w:rPr>
        <w:t>colonisation of Mars</w:t>
      </w:r>
      <w:r w:rsidRPr="00172DAE">
        <w:rPr>
          <w:rStyle w:val="StyleUnderline"/>
          <w:highlight w:val="green"/>
        </w:rPr>
        <w:t xml:space="preserve"> would be</w:t>
      </w:r>
      <w:r w:rsidRPr="0021484E">
        <w:rPr>
          <w:sz w:val="16"/>
        </w:rPr>
        <w:t xml:space="preserve"> an opportunity </w:t>
      </w:r>
      <w:r w:rsidRPr="00172DAE">
        <w:rPr>
          <w:rStyle w:val="StyleUnderline"/>
          <w:highlight w:val="green"/>
        </w:rPr>
        <w:t xml:space="preserve">to </w:t>
      </w:r>
      <w:r w:rsidRPr="00172DAE">
        <w:rPr>
          <w:rStyle w:val="Emphasis"/>
          <w:highlight w:val="green"/>
        </w:rPr>
        <w:t>save</w:t>
      </w:r>
      <w:r w:rsidRPr="0021484E">
        <w:rPr>
          <w:sz w:val="16"/>
        </w:rPr>
        <w:t xml:space="preserve"> the life of </w:t>
      </w:r>
      <w:r w:rsidRPr="00172DAE">
        <w:rPr>
          <w:rStyle w:val="Emphasis"/>
          <w:highlight w:val="green"/>
        </w:rPr>
        <w:t>humanity</w:t>
      </w:r>
      <w:r w:rsidRPr="0021484E">
        <w:rPr>
          <w:rStyle w:val="StyleUnderline"/>
        </w:rPr>
        <w:t xml:space="preserve"> when</w:t>
      </w:r>
      <w:r w:rsidRPr="0021484E">
        <w:rPr>
          <w:sz w:val="16"/>
        </w:rPr>
        <w:t xml:space="preserve"> it is </w:t>
      </w:r>
      <w:r w:rsidRPr="0021484E">
        <w:rPr>
          <w:rStyle w:val="StyleUnderline"/>
        </w:rPr>
        <w:t>life on Earth will be endangered</w:t>
      </w:r>
      <w:r w:rsidRPr="0021484E">
        <w:rPr>
          <w:sz w:val="16"/>
        </w:rPr>
        <w:t xml:space="preserve">. It seems that </w:t>
      </w:r>
      <w:r w:rsidRPr="0021484E">
        <w:rPr>
          <w:rStyle w:val="StyleUnderline"/>
        </w:rPr>
        <w:t>the greatest</w:t>
      </w:r>
      <w:r w:rsidRPr="0021484E">
        <w:rPr>
          <w:sz w:val="16"/>
        </w:rPr>
        <w:t xml:space="preserve"> possible </w:t>
      </w:r>
      <w:r w:rsidRPr="0021484E">
        <w:rPr>
          <w:rStyle w:val="StyleUnderline"/>
        </w:rPr>
        <w:t>source of dangers is</w:t>
      </w:r>
      <w:r w:rsidRPr="0021484E">
        <w:rPr>
          <w:sz w:val="16"/>
        </w:rPr>
        <w:t xml:space="preserve"> the </w:t>
      </w:r>
      <w:r w:rsidRPr="0021484E">
        <w:rPr>
          <w:rStyle w:val="Emphasis"/>
        </w:rPr>
        <w:t>humanity itself</w:t>
      </w:r>
      <w:r w:rsidRPr="0021484E">
        <w:rPr>
          <w:sz w:val="16"/>
        </w:rPr>
        <w:t xml:space="preserve">, but beside it, the </w:t>
      </w:r>
      <w:r w:rsidRPr="0021484E">
        <w:rPr>
          <w:rStyle w:val="StyleUnderline"/>
        </w:rPr>
        <w:t>another</w:t>
      </w:r>
      <w:r w:rsidRPr="0021484E">
        <w:rPr>
          <w:sz w:val="16"/>
        </w:rPr>
        <w:t xml:space="preserve"> greatest danger </w:t>
      </w:r>
      <w:r w:rsidRPr="0021484E">
        <w:rPr>
          <w:rStyle w:val="StyleUnderline"/>
        </w:rPr>
        <w:t>is</w:t>
      </w:r>
      <w:r w:rsidRPr="0021484E">
        <w:rPr>
          <w:sz w:val="16"/>
        </w:rPr>
        <w:t xml:space="preserve"> probably </w:t>
      </w:r>
      <w:r w:rsidRPr="0021484E">
        <w:rPr>
          <w:rStyle w:val="StyleUnderline"/>
        </w:rPr>
        <w:t xml:space="preserve">the </w:t>
      </w:r>
      <w:r w:rsidRPr="0021484E">
        <w:rPr>
          <w:rStyle w:val="Emphasis"/>
        </w:rPr>
        <w:t>asteroid impact</w:t>
      </w:r>
      <w:r w:rsidRPr="0021484E">
        <w:rPr>
          <w:sz w:val="16"/>
        </w:rPr>
        <w:t>. To provide survival of humanity, the easier and the less costly project, as Impey points out, can be an attempt to reduce threats on Earth, and taking more care for proper conditions for human survival on Earth [12].</w:t>
      </w:r>
      <w:r>
        <w:rPr>
          <w:sz w:val="16"/>
        </w:rPr>
        <w:t xml:space="preserve"> </w:t>
      </w:r>
      <w:r w:rsidRPr="00172DAE">
        <w:rPr>
          <w:rStyle w:val="StyleUnderline"/>
          <w:highlight w:val="green"/>
        </w:rPr>
        <w:t>If we treat</w:t>
      </w:r>
      <w:r w:rsidRPr="0021484E">
        <w:rPr>
          <w:sz w:val="16"/>
        </w:rPr>
        <w:t xml:space="preserve"> the idea of </w:t>
      </w:r>
      <w:r w:rsidRPr="00172DAE">
        <w:rPr>
          <w:rStyle w:val="StyleUnderline"/>
          <w:highlight w:val="green"/>
        </w:rPr>
        <w:t xml:space="preserve">Mars colonisation as an </w:t>
      </w:r>
      <w:r w:rsidRPr="00172DAE">
        <w:rPr>
          <w:rStyle w:val="Emphasis"/>
          <w:highlight w:val="green"/>
        </w:rPr>
        <w:t>alternative</w:t>
      </w:r>
      <w:r w:rsidRPr="00172DAE">
        <w:rPr>
          <w:rStyle w:val="StyleUnderline"/>
          <w:highlight w:val="green"/>
        </w:rPr>
        <w:t xml:space="preserve"> for an </w:t>
      </w:r>
      <w:r w:rsidRPr="00172DAE">
        <w:rPr>
          <w:rStyle w:val="Emphasis"/>
          <w:highlight w:val="green"/>
        </w:rPr>
        <w:t>opportunity of survival</w:t>
      </w:r>
      <w:r w:rsidRPr="0021484E">
        <w:rPr>
          <w:sz w:val="16"/>
        </w:rPr>
        <w:t xml:space="preserve"> of humanity, the mentioned </w:t>
      </w:r>
      <w:r w:rsidRPr="00172DAE">
        <w:rPr>
          <w:rStyle w:val="Emphasis"/>
          <w:highlight w:val="green"/>
        </w:rPr>
        <w:t>running out resources</w:t>
      </w:r>
      <w:r w:rsidRPr="00172DAE">
        <w:rPr>
          <w:rStyle w:val="StyleUnderline"/>
          <w:highlight w:val="green"/>
        </w:rPr>
        <w:t xml:space="preserve"> are</w:t>
      </w:r>
      <w:r w:rsidRPr="0021484E">
        <w:rPr>
          <w:rStyle w:val="StyleUnderline"/>
        </w:rPr>
        <w:t xml:space="preserve"> only </w:t>
      </w:r>
      <w:r w:rsidRPr="00172DAE">
        <w:rPr>
          <w:rStyle w:val="Emphasis"/>
          <w:highlight w:val="green"/>
        </w:rPr>
        <w:t>one</w:t>
      </w:r>
      <w:r w:rsidRPr="00172DAE">
        <w:rPr>
          <w:rStyle w:val="StyleUnderline"/>
          <w:highlight w:val="green"/>
        </w:rPr>
        <w:t xml:space="preserve"> of possible threats</w:t>
      </w:r>
      <w:r w:rsidRPr="0021484E">
        <w:rPr>
          <w:sz w:val="16"/>
        </w:rPr>
        <w:t xml:space="preserve"> for maintaining life on Earth. If we take into account such possible threats, </w:t>
      </w:r>
      <w:r w:rsidRPr="00172DAE">
        <w:rPr>
          <w:rStyle w:val="StyleUnderline"/>
          <w:highlight w:val="green"/>
        </w:rPr>
        <w:t>it is worth considering Mars as</w:t>
      </w:r>
      <w:r w:rsidRPr="0021484E">
        <w:rPr>
          <w:sz w:val="16"/>
        </w:rPr>
        <w:t xml:space="preserve"> perhaps </w:t>
      </w:r>
      <w:r w:rsidRPr="00172DAE">
        <w:rPr>
          <w:rStyle w:val="StyleUnderline"/>
          <w:highlight w:val="green"/>
        </w:rPr>
        <w:t xml:space="preserve">the </w:t>
      </w:r>
      <w:r w:rsidRPr="00172DAE">
        <w:rPr>
          <w:rStyle w:val="Emphasis"/>
          <w:szCs w:val="26"/>
          <w:highlight w:val="green"/>
        </w:rPr>
        <w:t>unique solution</w:t>
      </w:r>
      <w:r w:rsidRPr="00172DAE">
        <w:rPr>
          <w:rStyle w:val="StyleUnderline"/>
          <w:highlight w:val="green"/>
        </w:rPr>
        <w:t xml:space="preserve"> for </w:t>
      </w:r>
      <w:r w:rsidRPr="00172DAE">
        <w:rPr>
          <w:rStyle w:val="Emphasis"/>
          <w:szCs w:val="26"/>
          <w:highlight w:val="green"/>
        </w:rPr>
        <w:t>further survival of humanity</w:t>
      </w:r>
      <w:r w:rsidRPr="0021484E">
        <w:rPr>
          <w:sz w:val="16"/>
        </w:rPr>
        <w:t xml:space="preserve">. Among possible threats on Earth </w:t>
      </w:r>
      <w:r w:rsidRPr="00172DAE">
        <w:rPr>
          <w:rStyle w:val="StyleUnderline"/>
          <w:highlight w:val="green"/>
        </w:rPr>
        <w:t>we can enumerate</w:t>
      </w:r>
      <w:r w:rsidRPr="0021484E">
        <w:rPr>
          <w:rStyle w:val="StyleUnderline"/>
        </w:rPr>
        <w:t xml:space="preserve"> such of them like </w:t>
      </w:r>
      <w:r w:rsidRPr="00172DAE">
        <w:rPr>
          <w:rStyle w:val="Emphasis"/>
          <w:highlight w:val="green"/>
        </w:rPr>
        <w:t>nuclear war</w:t>
      </w:r>
      <w:r w:rsidRPr="00172DAE">
        <w:rPr>
          <w:rStyle w:val="StyleUnderline"/>
          <w:highlight w:val="green"/>
        </w:rPr>
        <w:t xml:space="preserve">, </w:t>
      </w:r>
      <w:r w:rsidRPr="00172DAE">
        <w:rPr>
          <w:rStyle w:val="Emphasis"/>
          <w:highlight w:val="green"/>
        </w:rPr>
        <w:t>environmental catastrophes</w:t>
      </w:r>
      <w:r w:rsidRPr="00172DAE">
        <w:rPr>
          <w:rStyle w:val="StyleUnderline"/>
          <w:highlight w:val="green"/>
        </w:rPr>
        <w:t xml:space="preserve">, </w:t>
      </w:r>
      <w:r w:rsidRPr="00172DAE">
        <w:rPr>
          <w:rStyle w:val="Emphasis"/>
          <w:highlight w:val="green"/>
        </w:rPr>
        <w:t>incurable epidemic</w:t>
      </w:r>
      <w:r w:rsidRPr="00172DAE">
        <w:rPr>
          <w:rStyle w:val="StyleUnderline"/>
          <w:highlight w:val="green"/>
        </w:rPr>
        <w:t xml:space="preserve">, </w:t>
      </w:r>
      <w:r w:rsidRPr="00172DAE">
        <w:rPr>
          <w:rStyle w:val="Emphasis"/>
          <w:highlight w:val="green"/>
        </w:rPr>
        <w:t>asteroid impact</w:t>
      </w:r>
      <w:r w:rsidRPr="00172DAE">
        <w:rPr>
          <w:rStyle w:val="StyleUnderline"/>
          <w:highlight w:val="green"/>
        </w:rPr>
        <w:t xml:space="preserve">, or </w:t>
      </w:r>
      <w:r w:rsidRPr="00172DAE">
        <w:rPr>
          <w:rStyle w:val="Emphasis"/>
          <w:highlight w:val="green"/>
        </w:rPr>
        <w:t>uncontrolled development of a</w:t>
      </w:r>
      <w:r w:rsidRPr="0021484E">
        <w:rPr>
          <w:sz w:val="16"/>
        </w:rPr>
        <w:t xml:space="preserve">rtificial </w:t>
      </w:r>
      <w:r w:rsidRPr="00172DAE">
        <w:rPr>
          <w:rStyle w:val="Emphasis"/>
          <w:highlight w:val="green"/>
        </w:rPr>
        <w:t>i</w:t>
      </w:r>
      <w:r w:rsidRPr="0021484E">
        <w:rPr>
          <w:sz w:val="16"/>
        </w:rPr>
        <w:t xml:space="preserve">ntelligence that could be deleterious for humanity [12]. Of course, the concept of the human outer space colony as a way to solve human life could be applied probably only to some small part of the entire humanity, for instance, for these ones who survived one of the mentioned catastrophes. Consequently, </w:t>
      </w:r>
      <w:r w:rsidRPr="0021484E">
        <w:rPr>
          <w:rStyle w:val="StyleUnderline"/>
        </w:rPr>
        <w:t xml:space="preserve">the </w:t>
      </w:r>
      <w:r w:rsidRPr="0096213E">
        <w:rPr>
          <w:rStyle w:val="Emphasis"/>
        </w:rPr>
        <w:t>current</w:t>
      </w:r>
      <w:r w:rsidRPr="0021484E">
        <w:rPr>
          <w:rStyle w:val="StyleUnderline"/>
        </w:rPr>
        <w:t xml:space="preserve"> work on </w:t>
      </w:r>
      <w:r w:rsidRPr="00172DAE">
        <w:rPr>
          <w:rStyle w:val="Emphasis"/>
          <w:highlight w:val="green"/>
        </w:rPr>
        <w:t>preparation</w:t>
      </w:r>
      <w:r w:rsidRPr="00172DAE">
        <w:rPr>
          <w:rStyle w:val="StyleUnderline"/>
          <w:highlight w:val="green"/>
        </w:rPr>
        <w:t xml:space="preserve"> of the </w:t>
      </w:r>
      <w:r w:rsidRPr="00172DAE">
        <w:rPr>
          <w:rStyle w:val="Emphasis"/>
          <w:highlight w:val="green"/>
        </w:rPr>
        <w:t>manned mission to Mars</w:t>
      </w:r>
      <w:r w:rsidRPr="00172DAE">
        <w:rPr>
          <w:rStyle w:val="StyleUnderline"/>
          <w:highlight w:val="green"/>
        </w:rPr>
        <w:t xml:space="preserve"> can be </w:t>
      </w:r>
      <w:r w:rsidRPr="0096213E">
        <w:rPr>
          <w:rStyle w:val="StyleUnderline"/>
        </w:rPr>
        <w:t>treated as</w:t>
      </w:r>
      <w:r w:rsidRPr="0021484E">
        <w:rPr>
          <w:rStyle w:val="StyleUnderline"/>
        </w:rPr>
        <w:t xml:space="preserve"> a </w:t>
      </w:r>
      <w:r w:rsidRPr="00172DAE">
        <w:rPr>
          <w:rStyle w:val="StyleUnderline"/>
          <w:highlight w:val="green"/>
        </w:rPr>
        <w:t xml:space="preserve">work to provide the </w:t>
      </w:r>
      <w:r w:rsidRPr="00172DAE">
        <w:rPr>
          <w:rStyle w:val="Emphasis"/>
          <w:highlight w:val="green"/>
        </w:rPr>
        <w:t>future further living</w:t>
      </w:r>
      <w:r w:rsidRPr="00172DAE">
        <w:rPr>
          <w:rStyle w:val="StyleUnderline"/>
          <w:highlight w:val="green"/>
        </w:rPr>
        <w:t xml:space="preserve"> of the human species </w:t>
      </w:r>
      <w:r w:rsidRPr="0096213E">
        <w:rPr>
          <w:rStyle w:val="StyleUnderline"/>
        </w:rPr>
        <w:t>whose</w:t>
      </w:r>
      <w:r w:rsidRPr="0021484E">
        <w:rPr>
          <w:rStyle w:val="StyleUnderline"/>
        </w:rPr>
        <w:t xml:space="preserve"> further </w:t>
      </w:r>
      <w:r w:rsidRPr="0096213E">
        <w:rPr>
          <w:rStyle w:val="Emphasis"/>
        </w:rPr>
        <w:t>existence on Earth</w:t>
      </w:r>
      <w:r w:rsidRPr="0096213E">
        <w:rPr>
          <w:sz w:val="16"/>
        </w:rPr>
        <w:t xml:space="preserve"> in the next several hundred or several thousand years </w:t>
      </w:r>
      <w:r w:rsidRPr="0096213E">
        <w:rPr>
          <w:rStyle w:val="StyleUnderline"/>
        </w:rPr>
        <w:t xml:space="preserve">can be </w:t>
      </w:r>
      <w:r w:rsidRPr="0096213E">
        <w:rPr>
          <w:rStyle w:val="Emphasis"/>
        </w:rPr>
        <w:t>really endangered</w:t>
      </w:r>
      <w:r w:rsidRPr="0096213E">
        <w:rPr>
          <w:sz w:val="16"/>
        </w:rPr>
        <w:t>.</w:t>
      </w:r>
    </w:p>
    <w:p w14:paraId="5EBF027F" w14:textId="77777777" w:rsidR="00E45FE5" w:rsidRDefault="00E45FE5" w:rsidP="00E45FE5">
      <w:pPr>
        <w:pStyle w:val="Heading3"/>
      </w:pPr>
      <w:r>
        <w:lastRenderedPageBreak/>
        <w:t xml:space="preserve">1NC --- Space War </w:t>
      </w:r>
    </w:p>
    <w:p w14:paraId="60CF9947" w14:textId="77777777" w:rsidR="00E45FE5" w:rsidRPr="0008103A" w:rsidRDefault="00E45FE5" w:rsidP="00E45FE5">
      <w:pPr>
        <w:pStyle w:val="Heading4"/>
        <w:rPr>
          <w:u w:val="single"/>
        </w:rPr>
      </w:pPr>
      <w:r w:rsidRPr="0008103A">
        <w:rPr>
          <w:u w:val="single"/>
        </w:rPr>
        <w:t>No space war</w:t>
      </w:r>
      <w:r>
        <w:t xml:space="preserve"> and terrestrial conflict </w:t>
      </w:r>
      <w:r w:rsidRPr="0008103A">
        <w:rPr>
          <w:u w:val="single"/>
        </w:rPr>
        <w:t>turns it</w:t>
      </w:r>
    </w:p>
    <w:p w14:paraId="17381C27" w14:textId="77777777" w:rsidR="00E45FE5" w:rsidRPr="002E52B2" w:rsidRDefault="00E45FE5" w:rsidP="00E45FE5">
      <w:r w:rsidRPr="002E52B2">
        <w:t>Luke Penn-</w:t>
      </w:r>
      <w:r w:rsidRPr="0008103A">
        <w:rPr>
          <w:rStyle w:val="Style13ptBold"/>
        </w:rPr>
        <w:t>Hall 15</w:t>
      </w:r>
      <w:r w:rsidRPr="002E52B2">
        <w:t xml:space="preserve">, Analyst at The Cipher Brief, M.A. from the Johns Hopkins School for Advanced International Studies, B.A. in International Relations and Religious Studies from Claremont McKenna College, “5 Reasons “Space War” Isn’t As Scary As It Sounds”, </w:t>
      </w:r>
      <w:r w:rsidRPr="0008103A">
        <w:t>The Cipher Brief,</w:t>
      </w:r>
      <w:r w:rsidRPr="002E52B2">
        <w:t xml:space="preserve"> </w:t>
      </w:r>
      <w:r>
        <w:t>8/18/2015</w:t>
      </w:r>
      <w:r w:rsidRPr="002E52B2">
        <w:t xml:space="preserve">, </w:t>
      </w:r>
      <w:r w:rsidRPr="0008103A">
        <w:t>https://www.thecipherbrief.com/article/5-reasons-%E2%80%9Cspace-war%E2%80%9D-isn%E2%80%99t-scary-it-sounds</w:t>
      </w:r>
    </w:p>
    <w:p w14:paraId="5E9CB219" w14:textId="77777777" w:rsidR="00E45FE5" w:rsidRPr="002E52B2" w:rsidRDefault="00E45FE5" w:rsidP="00E45FE5">
      <w:r w:rsidRPr="002E52B2">
        <w:rPr>
          <w:rStyle w:val="StyleUnderline"/>
        </w:rPr>
        <w:t>The U.S. depends heavily on military and commercial satellites</w:t>
      </w:r>
      <w:r w:rsidRPr="002E52B2">
        <w:t xml:space="preserve">. If a less satellite-dependent opponent launched an anti-satellite (ASAT) attack, it would have far greater impact on the U.S. than the attacker.  However, it’s not as simple as that – for the following reasons: </w:t>
      </w:r>
    </w:p>
    <w:p w14:paraId="3C69502F" w14:textId="77777777" w:rsidR="00E45FE5" w:rsidRPr="002E52B2" w:rsidRDefault="00E45FE5" w:rsidP="00E45FE5">
      <w:r w:rsidRPr="002E52B2">
        <w:t xml:space="preserve">1. </w:t>
      </w:r>
      <w:r w:rsidRPr="0008103A">
        <w:rPr>
          <w:rStyle w:val="StyleUnderline"/>
        </w:rPr>
        <w:t xml:space="preserve">An ASAT attack would likely be </w:t>
      </w:r>
      <w:r w:rsidRPr="0008103A">
        <w:rPr>
          <w:rStyle w:val="Emphasis"/>
        </w:rPr>
        <w:t>part of a larger, terrestrial attack</w:t>
      </w:r>
      <w:r w:rsidRPr="002E52B2">
        <w:t>.  An attack on space assets would be no different than an attack on territory or other assets on earth. This means that no space war would stay limited to space. An ASAT campaign would be part of a larger conventional military conflict that would play out on earth.</w:t>
      </w:r>
    </w:p>
    <w:p w14:paraId="2F35F284" w14:textId="77777777" w:rsidR="00E45FE5" w:rsidRPr="002E52B2" w:rsidRDefault="00E45FE5" w:rsidP="00E45FE5">
      <w:pPr>
        <w:rPr>
          <w:rStyle w:val="StyleUnderline"/>
        </w:rPr>
      </w:pPr>
      <w:r w:rsidRPr="002E52B2">
        <w:t xml:space="preserve">2. </w:t>
      </w:r>
      <w:r w:rsidRPr="00A52DF7">
        <w:rPr>
          <w:rStyle w:val="StyleUnderline"/>
          <w:highlight w:val="green"/>
        </w:rPr>
        <w:t>Every country with ASAT capabilities</w:t>
      </w:r>
      <w:r w:rsidRPr="002E52B2">
        <w:rPr>
          <w:rStyle w:val="StyleUnderline"/>
        </w:rPr>
        <w:t xml:space="preserve"> also </w:t>
      </w:r>
      <w:r w:rsidRPr="00A52DF7">
        <w:rPr>
          <w:rStyle w:val="StyleUnderline"/>
          <w:highlight w:val="green"/>
        </w:rPr>
        <w:t xml:space="preserve">needs </w:t>
      </w:r>
      <w:r w:rsidRPr="00A52DF7">
        <w:rPr>
          <w:rStyle w:val="Emphasis"/>
          <w:highlight w:val="green"/>
        </w:rPr>
        <w:t>sat</w:t>
      </w:r>
      <w:r w:rsidRPr="00AA4E19">
        <w:rPr>
          <w:rStyle w:val="StyleUnderline"/>
        </w:rPr>
        <w:t>ellite</w:t>
      </w:r>
      <w:r w:rsidRPr="00A52DF7">
        <w:rPr>
          <w:rStyle w:val="Emphasis"/>
          <w:highlight w:val="green"/>
        </w:rPr>
        <w:t>s</w:t>
      </w:r>
      <w:r w:rsidRPr="002E52B2">
        <w:t xml:space="preserve">.  While the United States is the most dependent on military satellites, </w:t>
      </w:r>
      <w:r w:rsidRPr="002E52B2">
        <w:rPr>
          <w:rStyle w:val="StyleUnderline"/>
        </w:rPr>
        <w:t xml:space="preserve">most other countries need satellites to participate in the global economy. All countries that have the technical ability to play in this </w:t>
      </w:r>
      <w:r w:rsidRPr="0008103A">
        <w:rPr>
          <w:rStyle w:val="StyleUnderline"/>
        </w:rPr>
        <w:t xml:space="preserve">space – the </w:t>
      </w:r>
      <w:r w:rsidRPr="00A52DF7">
        <w:rPr>
          <w:rStyle w:val="StyleUnderline"/>
          <w:highlight w:val="green"/>
        </w:rPr>
        <w:t>U.S., Russia, China and India</w:t>
      </w:r>
      <w:r w:rsidRPr="0008103A">
        <w:rPr>
          <w:rStyle w:val="StyleUnderline"/>
        </w:rPr>
        <w:t xml:space="preserve"> - also</w:t>
      </w:r>
      <w:r w:rsidRPr="002E52B2">
        <w:rPr>
          <w:rStyle w:val="StyleUnderline"/>
        </w:rPr>
        <w:t xml:space="preserve"> </w:t>
      </w:r>
      <w:r w:rsidRPr="00A52DF7">
        <w:rPr>
          <w:rStyle w:val="StyleUnderline"/>
          <w:highlight w:val="green"/>
        </w:rPr>
        <w:t xml:space="preserve">have a </w:t>
      </w:r>
      <w:r w:rsidRPr="00A52DF7">
        <w:rPr>
          <w:rStyle w:val="Emphasis"/>
          <w:highlight w:val="green"/>
        </w:rPr>
        <w:t>vested interest</w:t>
      </w:r>
      <w:r w:rsidRPr="002E52B2">
        <w:rPr>
          <w:rStyle w:val="StyleUnderline"/>
        </w:rPr>
        <w:t xml:space="preserve"> in </w:t>
      </w:r>
      <w:r w:rsidRPr="00A52DF7">
        <w:rPr>
          <w:rStyle w:val="StyleUnderline"/>
          <w:highlight w:val="green"/>
        </w:rPr>
        <w:t>preventing</w:t>
      </w:r>
      <w:r w:rsidRPr="002E52B2">
        <w:rPr>
          <w:rStyle w:val="StyleUnderline"/>
        </w:rPr>
        <w:t xml:space="preserve"> the </w:t>
      </w:r>
      <w:r w:rsidRPr="00A52DF7">
        <w:rPr>
          <w:rStyle w:val="StyleUnderline"/>
          <w:highlight w:val="green"/>
        </w:rPr>
        <w:t>militarization</w:t>
      </w:r>
      <w:r w:rsidRPr="002E52B2">
        <w:rPr>
          <w:rStyle w:val="StyleUnderline"/>
        </w:rPr>
        <w:t xml:space="preserve"> of space and protecting their own satellites.  If any of those countries were </w:t>
      </w:r>
      <w:r w:rsidRPr="00A52DF7">
        <w:rPr>
          <w:rStyle w:val="StyleUnderline"/>
          <w:highlight w:val="green"/>
        </w:rPr>
        <w:t>to attack</w:t>
      </w:r>
      <w:r w:rsidRPr="002E52B2">
        <w:rPr>
          <w:rStyle w:val="StyleUnderline"/>
        </w:rPr>
        <w:t xml:space="preserve"> U.S. satellites, it </w:t>
      </w:r>
      <w:r w:rsidRPr="00A52DF7">
        <w:rPr>
          <w:rStyle w:val="StyleUnderline"/>
          <w:highlight w:val="green"/>
        </w:rPr>
        <w:t>would</w:t>
      </w:r>
      <w:r w:rsidRPr="002E52B2">
        <w:rPr>
          <w:rStyle w:val="StyleUnderline"/>
        </w:rPr>
        <w:t xml:space="preserve"> likely </w:t>
      </w:r>
      <w:r w:rsidRPr="00A52DF7">
        <w:rPr>
          <w:rStyle w:val="Emphasis"/>
          <w:highlight w:val="green"/>
        </w:rPr>
        <w:t>hurt them</w:t>
      </w:r>
      <w:r w:rsidRPr="00A52DF7">
        <w:rPr>
          <w:rStyle w:val="StyleUnderline"/>
          <w:highlight w:val="green"/>
        </w:rPr>
        <w:t xml:space="preserve"> far more</w:t>
      </w:r>
      <w:r w:rsidRPr="002E52B2">
        <w:rPr>
          <w:rStyle w:val="StyleUnderline"/>
        </w:rPr>
        <w:t xml:space="preserve"> than it would hurt the United States.</w:t>
      </w:r>
    </w:p>
    <w:p w14:paraId="43A58AD1" w14:textId="77777777" w:rsidR="00E45FE5" w:rsidRPr="002E52B2" w:rsidRDefault="00E45FE5" w:rsidP="00E45FE5">
      <w:r w:rsidRPr="002E52B2">
        <w:t>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w:t>
      </w:r>
    </w:p>
    <w:p w14:paraId="40CB5E19" w14:textId="77777777" w:rsidR="00E45FE5" w:rsidRPr="002E52B2" w:rsidRDefault="00E45FE5" w:rsidP="00E45FE5">
      <w:r w:rsidRPr="002E52B2">
        <w:t>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w:t>
      </w:r>
    </w:p>
    <w:p w14:paraId="54E5CDAE" w14:textId="77777777" w:rsidR="00E45FE5" w:rsidRPr="002E52B2" w:rsidRDefault="00E45FE5" w:rsidP="00E45FE5">
      <w:pPr>
        <w:rPr>
          <w:rStyle w:val="StyleUnderline"/>
        </w:rPr>
      </w:pPr>
      <w:r w:rsidRPr="002E52B2">
        <w:t xml:space="preserve">5. </w:t>
      </w:r>
      <w:r w:rsidRPr="00A52DF7">
        <w:rPr>
          <w:rStyle w:val="StyleUnderline"/>
          <w:highlight w:val="green"/>
        </w:rPr>
        <w:t xml:space="preserve">International </w:t>
      </w:r>
      <w:r w:rsidRPr="00A52DF7">
        <w:rPr>
          <w:rStyle w:val="Emphasis"/>
          <w:highlight w:val="green"/>
        </w:rPr>
        <w:t>Prohibits</w:t>
      </w:r>
      <w:r w:rsidRPr="002E52B2">
        <w:rPr>
          <w:rStyle w:val="StyleUnderline"/>
        </w:rPr>
        <w:t xml:space="preserve"> the Use of </w:t>
      </w:r>
      <w:r w:rsidRPr="00A52DF7">
        <w:rPr>
          <w:rStyle w:val="StyleUnderline"/>
          <w:highlight w:val="green"/>
        </w:rPr>
        <w:t>ASAT</w:t>
      </w:r>
      <w:r w:rsidRPr="002E52B2">
        <w:rPr>
          <w:rStyle w:val="StyleUnderline"/>
        </w:rPr>
        <w:t xml:space="preserve"> Weapons. Several international treaties expressly </w:t>
      </w:r>
      <w:r w:rsidRPr="002E52B2">
        <w:rPr>
          <w:rStyle w:val="Emphasis"/>
        </w:rPr>
        <w:t>prohibit signatory nations</w:t>
      </w:r>
      <w:r w:rsidRPr="002E52B2">
        <w:rPr>
          <w:rStyle w:val="StyleUnderline"/>
        </w:rPr>
        <w:t xml:space="preserve"> from attacking other countries’ space assets.  It is generally accepted that space should be treated as a global common area, rather than a military domain.</w:t>
      </w:r>
    </w:p>
    <w:p w14:paraId="0F107BEF" w14:textId="77777777" w:rsidR="00E45FE5" w:rsidRDefault="00E45FE5" w:rsidP="00E45FE5">
      <w:r w:rsidRPr="002E52B2">
        <w:t xml:space="preserve">While it remains necessary for military planners to create contingency plans for a, </w:t>
      </w:r>
      <w:r w:rsidRPr="00A52DF7">
        <w:rPr>
          <w:rStyle w:val="StyleUnderline"/>
          <w:highlight w:val="green"/>
        </w:rPr>
        <w:t>space war</w:t>
      </w:r>
      <w:r w:rsidRPr="002E52B2">
        <w:t xml:space="preserve"> it </w:t>
      </w:r>
      <w:r w:rsidRPr="00A52DF7">
        <w:rPr>
          <w:rStyle w:val="StyleUnderline"/>
          <w:highlight w:val="green"/>
        </w:rPr>
        <w:t>is</w:t>
      </w:r>
      <w:r w:rsidRPr="002E52B2">
        <w:t xml:space="preserve"> a </w:t>
      </w:r>
      <w:r w:rsidRPr="00A52DF7">
        <w:rPr>
          <w:rStyle w:val="Emphasis"/>
          <w:sz w:val="24"/>
          <w:szCs w:val="26"/>
          <w:highlight w:val="green"/>
        </w:rPr>
        <w:t>highly unlikely</w:t>
      </w:r>
      <w:r w:rsidRPr="0008103A">
        <w:rPr>
          <w:sz w:val="24"/>
          <w:szCs w:val="26"/>
        </w:rPr>
        <w:t xml:space="preserve"> </w:t>
      </w:r>
      <w:r w:rsidRPr="002E52B2">
        <w:t xml:space="preserve">scenario.  </w:t>
      </w:r>
      <w:r w:rsidRPr="00A52DF7">
        <w:rPr>
          <w:rStyle w:val="StyleUnderline"/>
          <w:highlight w:val="green"/>
        </w:rPr>
        <w:t>All</w:t>
      </w:r>
      <w:r w:rsidRPr="002E52B2">
        <w:rPr>
          <w:rStyle w:val="StyleUnderline"/>
        </w:rPr>
        <w:t xml:space="preserve"> involved </w:t>
      </w:r>
      <w:r w:rsidRPr="00A52DF7">
        <w:rPr>
          <w:rStyle w:val="StyleUnderline"/>
          <w:highlight w:val="green"/>
        </w:rPr>
        <w:t xml:space="preserve">parties are </w:t>
      </w:r>
      <w:r w:rsidRPr="00A52DF7">
        <w:rPr>
          <w:rStyle w:val="Emphasis"/>
          <w:highlight w:val="green"/>
        </w:rPr>
        <w:t>incentivized against</w:t>
      </w:r>
      <w:r w:rsidRPr="00A52DF7">
        <w:rPr>
          <w:rStyle w:val="StyleUnderline"/>
          <w:highlight w:val="green"/>
        </w:rPr>
        <w:t xml:space="preserve"> attacking</w:t>
      </w:r>
      <w:r w:rsidRPr="0008103A">
        <w:rPr>
          <w:rStyle w:val="StyleUnderline"/>
        </w:rPr>
        <w:t xml:space="preserve">.  However, </w:t>
      </w:r>
      <w:r w:rsidRPr="00A52DF7">
        <w:rPr>
          <w:rStyle w:val="StyleUnderline"/>
          <w:highlight w:val="green"/>
        </w:rPr>
        <w:t>if</w:t>
      </w:r>
      <w:r w:rsidRPr="0008103A">
        <w:rPr>
          <w:rStyle w:val="StyleUnderline"/>
        </w:rPr>
        <w:t xml:space="preserve"> a space war </w:t>
      </w:r>
      <w:r w:rsidRPr="00A52DF7">
        <w:rPr>
          <w:rStyle w:val="StyleUnderline"/>
          <w:highlight w:val="green"/>
        </w:rPr>
        <w:t xml:space="preserve">did occur, it would be </w:t>
      </w:r>
      <w:r w:rsidRPr="00A52DF7">
        <w:rPr>
          <w:rStyle w:val="Emphasis"/>
          <w:highlight w:val="green"/>
        </w:rPr>
        <w:t>part of</w:t>
      </w:r>
      <w:r w:rsidRPr="00A52DF7">
        <w:rPr>
          <w:rStyle w:val="StyleUnderline"/>
          <w:highlight w:val="green"/>
        </w:rPr>
        <w:t xml:space="preserve"> a larger conflict </w:t>
      </w:r>
      <w:r w:rsidRPr="00A52DF7">
        <w:rPr>
          <w:rStyle w:val="Emphasis"/>
          <w:highlight w:val="green"/>
        </w:rPr>
        <w:t>on Earth</w:t>
      </w:r>
      <w:r w:rsidRPr="002E52B2">
        <w:t xml:space="preserve">.  Those concerned about the potential for war in space should be more concerned about the potential for war, period. </w:t>
      </w:r>
    </w:p>
    <w:p w14:paraId="066F2CA3" w14:textId="77777777" w:rsidR="00E45FE5" w:rsidRPr="007F5131" w:rsidRDefault="00E45FE5" w:rsidP="00E45FE5">
      <w:pPr>
        <w:pStyle w:val="Heading4"/>
      </w:pPr>
      <w:r>
        <w:t xml:space="preserve">Offensive capabilities are </w:t>
      </w:r>
      <w:r>
        <w:rPr>
          <w:u w:val="single"/>
        </w:rPr>
        <w:t>weak</w:t>
      </w:r>
      <w:r>
        <w:t xml:space="preserve">, there are </w:t>
      </w:r>
      <w:r>
        <w:rPr>
          <w:u w:val="single"/>
        </w:rPr>
        <w:t>lots</w:t>
      </w:r>
      <w:r>
        <w:t xml:space="preserve"> of defenses---their ev is </w:t>
      </w:r>
      <w:r>
        <w:rPr>
          <w:u w:val="single"/>
        </w:rPr>
        <w:t>hype</w:t>
      </w:r>
    </w:p>
    <w:p w14:paraId="72100E27" w14:textId="77777777" w:rsidR="00E45FE5" w:rsidRDefault="00E45FE5" w:rsidP="00E45FE5">
      <w:bookmarkStart w:id="0" w:name="_Hlk18677941"/>
      <w:r>
        <w:t>Dr. Joan Johnson-</w:t>
      </w:r>
      <w:r w:rsidRPr="00BA5FFB">
        <w:rPr>
          <w:rStyle w:val="Style13ptBold"/>
        </w:rPr>
        <w:t>Freese 1</w:t>
      </w:r>
      <w:r>
        <w:rPr>
          <w:rStyle w:val="Style13ptBold"/>
        </w:rPr>
        <w:t>6</w:t>
      </w:r>
      <w:r>
        <w:t xml:space="preserve">, Ph.D. in Political Science and International Relations from Kent State University, Chair of the Department of National Security Studies at the Naval War College, and Theresa </w:t>
      </w:r>
      <w:r>
        <w:lastRenderedPageBreak/>
        <w:t>Hitchens, Senior Research Scholar at the Center for International and Security Studies and Former Director of the United Nations Institute for Disarmament Research (UNIDIR), “Stop The Fearmongering Over War In Space: The Sky’s Not Falling, Part 1”, Breaking Defense, 12/27/2016, https://breakingdefense.com/2016/12/stop-the-fearmongering-over-war-in-space-the-skys-not-falling-part-1/</w:t>
      </w:r>
    </w:p>
    <w:p w14:paraId="6CFBDD0F" w14:textId="77777777" w:rsidR="00E45FE5" w:rsidRPr="006B1C73" w:rsidRDefault="00E45FE5" w:rsidP="00E45FE5">
      <w:pPr>
        <w:rPr>
          <w:sz w:val="16"/>
        </w:rPr>
      </w:pPr>
      <w:r w:rsidRPr="006B1C73">
        <w:rPr>
          <w:sz w:val="16"/>
        </w:rPr>
        <w:t xml:space="preserve">Star Wars it ain’t, but the Pentagon is increasingly anxious over threats to its satellites, as we’ve reported frequently in recent years. But in this op-ed, scholars Joan Johnson-Freese and Theresa Hitchens argue that </w:t>
      </w:r>
      <w:r w:rsidRPr="00A52DF7">
        <w:rPr>
          <w:rStyle w:val="StyleUnderline"/>
          <w:highlight w:val="green"/>
        </w:rPr>
        <w:t xml:space="preserve">war in space is </w:t>
      </w:r>
      <w:r w:rsidRPr="00A52DF7">
        <w:rPr>
          <w:rStyle w:val="Emphasis"/>
          <w:highlight w:val="green"/>
        </w:rPr>
        <w:t>dangerously overhyped</w:t>
      </w:r>
      <w:r w:rsidRPr="006B1C73">
        <w:rPr>
          <w:sz w:val="16"/>
        </w:rPr>
        <w:t>. — the editors</w:t>
      </w:r>
    </w:p>
    <w:p w14:paraId="155C8210" w14:textId="77777777" w:rsidR="00E45FE5" w:rsidRPr="006B1C73" w:rsidRDefault="00E45FE5" w:rsidP="00E45FE5">
      <w:pPr>
        <w:rPr>
          <w:sz w:val="16"/>
        </w:rPr>
      </w:pPr>
      <w:r w:rsidRPr="006B1C73">
        <w:rPr>
          <w:sz w:val="16"/>
        </w:rPr>
        <w:t xml:space="preserve">In the last two years, we’ve seen rising hysteria over a future war in space. </w:t>
      </w:r>
      <w:r w:rsidRPr="00A52DF7">
        <w:rPr>
          <w:rStyle w:val="StyleUnderline"/>
          <w:highlight w:val="green"/>
        </w:rPr>
        <w:t>Fanning the flames are</w:t>
      </w:r>
      <w:r w:rsidRPr="006B1C73">
        <w:rPr>
          <w:rStyle w:val="StyleUnderline"/>
        </w:rPr>
        <w:t xml:space="preserve"> not only dire assessments from the US military, but also </w:t>
      </w:r>
      <w:r w:rsidRPr="00A52DF7">
        <w:rPr>
          <w:rStyle w:val="Emphasis"/>
          <w:highlight w:val="green"/>
        </w:rPr>
        <w:t>breathless coverage</w:t>
      </w:r>
      <w:r w:rsidRPr="00A52DF7">
        <w:rPr>
          <w:rStyle w:val="StyleUnderline"/>
          <w:highlight w:val="green"/>
        </w:rPr>
        <w:t xml:space="preserve"> from</w:t>
      </w:r>
      <w:r w:rsidRPr="006B1C73">
        <w:rPr>
          <w:rStyle w:val="StyleUnderline"/>
        </w:rPr>
        <w:t xml:space="preserve"> a cooperative</w:t>
      </w:r>
      <w:r w:rsidRPr="006B1C73">
        <w:rPr>
          <w:sz w:val="16"/>
        </w:rPr>
        <w:t xml:space="preserve"> and credulous </w:t>
      </w:r>
      <w:r w:rsidRPr="00A52DF7">
        <w:rPr>
          <w:rStyle w:val="StyleUnderline"/>
          <w:highlight w:val="green"/>
        </w:rPr>
        <w:t>press. This reporting</w:t>
      </w:r>
      <w:r w:rsidRPr="006B1C73">
        <w:rPr>
          <w:sz w:val="16"/>
        </w:rPr>
        <w:t xml:space="preserve"> doesn’t only </w:t>
      </w:r>
      <w:r w:rsidRPr="00A52DF7">
        <w:rPr>
          <w:rStyle w:val="Emphasis"/>
          <w:highlight w:val="green"/>
        </w:rPr>
        <w:t>muddy</w:t>
      </w:r>
      <w:r w:rsidRPr="006B1C73">
        <w:rPr>
          <w:sz w:val="16"/>
        </w:rPr>
        <w:t xml:space="preserve"> public </w:t>
      </w:r>
      <w:r w:rsidRPr="00A52DF7">
        <w:rPr>
          <w:rStyle w:val="Emphasis"/>
          <w:highlight w:val="green"/>
        </w:rPr>
        <w:t>debate</w:t>
      </w:r>
      <w:r w:rsidRPr="006B1C73">
        <w:rPr>
          <w:sz w:val="16"/>
        </w:rPr>
        <w:t xml:space="preserve"> over whether we really need expensive systems. It could also become a self-fulfilling prophecy. The irony is that </w:t>
      </w:r>
      <w:r w:rsidRPr="00A52DF7">
        <w:rPr>
          <w:rStyle w:val="StyleUnderline"/>
          <w:highlight w:val="green"/>
        </w:rPr>
        <w:t>nothing makes</w:t>
      </w:r>
      <w:r w:rsidRPr="006B1C73">
        <w:rPr>
          <w:rStyle w:val="StyleUnderline"/>
        </w:rPr>
        <w:t xml:space="preserve"> the </w:t>
      </w:r>
      <w:r w:rsidRPr="00A52DF7">
        <w:rPr>
          <w:rStyle w:val="Emphasis"/>
          <w:highlight w:val="green"/>
        </w:rPr>
        <w:t>currently slim</w:t>
      </w:r>
      <w:r w:rsidRPr="00A52DF7">
        <w:rPr>
          <w:rStyle w:val="StyleUnderline"/>
          <w:highlight w:val="green"/>
        </w:rPr>
        <w:t xml:space="preserve"> possibility</w:t>
      </w:r>
      <w:r w:rsidRPr="006B1C73">
        <w:rPr>
          <w:rStyle w:val="StyleUnderline"/>
        </w:rPr>
        <w:t xml:space="preserve"> of war in space </w:t>
      </w:r>
      <w:r w:rsidRPr="00A52DF7">
        <w:rPr>
          <w:rStyle w:val="StyleUnderline"/>
          <w:highlight w:val="green"/>
        </w:rPr>
        <w:t xml:space="preserve">more likely than </w:t>
      </w:r>
      <w:r w:rsidRPr="00A52DF7">
        <w:rPr>
          <w:rStyle w:val="Emphasis"/>
          <w:highlight w:val="green"/>
        </w:rPr>
        <w:t>fearmongering</w:t>
      </w:r>
      <w:r w:rsidRPr="006B1C73">
        <w:rPr>
          <w:sz w:val="16"/>
        </w:rPr>
        <w:t xml:space="preserve"> over the threat of war in space.</w:t>
      </w:r>
    </w:p>
    <w:p w14:paraId="18F64BCC" w14:textId="77777777" w:rsidR="00E45FE5" w:rsidRPr="006B1C73" w:rsidRDefault="00E45FE5" w:rsidP="00E45FE5">
      <w:pPr>
        <w:rPr>
          <w:sz w:val="12"/>
          <w:szCs w:val="18"/>
        </w:rPr>
      </w:pPr>
      <w:r w:rsidRPr="006B1C73">
        <w:rPr>
          <w:sz w:val="12"/>
          <w:szCs w:val="18"/>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3BC69C7D" w14:textId="77777777" w:rsidR="00E45FE5" w:rsidRPr="006B1C73" w:rsidRDefault="00E45FE5" w:rsidP="00E45FE5">
      <w:pPr>
        <w:ind w:left="720"/>
        <w:rPr>
          <w:sz w:val="12"/>
          <w:szCs w:val="18"/>
        </w:rPr>
      </w:pPr>
      <w:r w:rsidRPr="006B1C73">
        <w:rPr>
          <w:sz w:val="12"/>
          <w:szCs w:val="18"/>
        </w:rPr>
        <w:t>Gen. John Hyten: It’s a competition that I wish wasn’t occurring, but it is. And if we’re threatened in space, we have the right of self-defense, and we’ll make sure we can execute that right.</w:t>
      </w:r>
    </w:p>
    <w:p w14:paraId="4D6E36E9" w14:textId="77777777" w:rsidR="00E45FE5" w:rsidRPr="006B1C73" w:rsidRDefault="00E45FE5" w:rsidP="00E45FE5">
      <w:pPr>
        <w:ind w:left="720"/>
        <w:rPr>
          <w:sz w:val="12"/>
          <w:szCs w:val="18"/>
        </w:rPr>
      </w:pPr>
      <w:r w:rsidRPr="006B1C73">
        <w:rPr>
          <w:sz w:val="12"/>
          <w:szCs w:val="18"/>
        </w:rPr>
        <w:t>David Martin: And use force if necessary.</w:t>
      </w:r>
    </w:p>
    <w:p w14:paraId="183D57C6" w14:textId="77777777" w:rsidR="00E45FE5" w:rsidRPr="006B1C73" w:rsidRDefault="00E45FE5" w:rsidP="00E45FE5">
      <w:pPr>
        <w:ind w:left="720"/>
        <w:rPr>
          <w:sz w:val="12"/>
          <w:szCs w:val="18"/>
        </w:rPr>
      </w:pPr>
      <w:r w:rsidRPr="006B1C73">
        <w:rPr>
          <w:sz w:val="12"/>
          <w:szCs w:val="18"/>
        </w:rPr>
        <w:t>Gen. John Hyten: That’s why we have a military. You know, I’m not NASA.</w:t>
      </w:r>
    </w:p>
    <w:p w14:paraId="045CF337" w14:textId="77777777" w:rsidR="00E45FE5" w:rsidRPr="006B1C73" w:rsidRDefault="00E45FE5" w:rsidP="00E45FE5">
      <w:pPr>
        <w:rPr>
          <w:sz w:val="12"/>
          <w:szCs w:val="18"/>
        </w:rPr>
      </w:pPr>
      <w:r w:rsidRPr="006B1C73">
        <w:rPr>
          <w:sz w:val="12"/>
          <w:szCs w:val="18"/>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7CEB45DD" w14:textId="77777777" w:rsidR="00E45FE5" w:rsidRPr="006B1C73" w:rsidRDefault="00E45FE5" w:rsidP="00E45FE5">
      <w:pPr>
        <w:rPr>
          <w:sz w:val="12"/>
          <w:szCs w:val="18"/>
        </w:rPr>
      </w:pPr>
      <w:r w:rsidRPr="006B1C73">
        <w:rPr>
          <w:sz w:val="12"/>
          <w:szCs w:val="18"/>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68E43B06" w14:textId="77777777" w:rsidR="00E45FE5" w:rsidRPr="006B1C73" w:rsidRDefault="00E45FE5" w:rsidP="00E45FE5">
      <w:pPr>
        <w:rPr>
          <w:sz w:val="12"/>
          <w:szCs w:val="18"/>
        </w:rPr>
      </w:pPr>
      <w:r w:rsidRPr="006B1C73">
        <w:rPr>
          <w:sz w:val="12"/>
          <w:szCs w:val="18"/>
        </w:rPr>
        <w:t>In retrospect though, “The Battle Above” was pretty good compared to CNN’s recent special, War in Space: The Next Battlefield. The latter might as well have been called Sharknado in Space – because the only far-out weapons technology our potential adversaries don’t have, according to the broadcast, seems to be “sharks with frickin’ laser beams attached to their heads!”</w:t>
      </w:r>
    </w:p>
    <w:bookmarkEnd w:id="0"/>
    <w:p w14:paraId="16B94C3E" w14:textId="77777777" w:rsidR="00E45FE5" w:rsidRPr="006B1C73" w:rsidRDefault="00E45FE5" w:rsidP="00E45FE5">
      <w:pPr>
        <w:rPr>
          <w:sz w:val="12"/>
          <w:szCs w:val="18"/>
        </w:rPr>
      </w:pPr>
      <w:r w:rsidRPr="006B1C73">
        <w:rPr>
          <w:sz w:val="16"/>
        </w:rPr>
        <w:t xml:space="preserve">First, CNN needs to hire some fact checkers. </w:t>
      </w:r>
      <w:r w:rsidRPr="006B1C73">
        <w:rPr>
          <w:rStyle w:val="StyleUnderline"/>
        </w:rPr>
        <w:t>Saying “unlike</w:t>
      </w:r>
      <w:r w:rsidRPr="006B1C73">
        <w:rPr>
          <w:sz w:val="16"/>
        </w:rPr>
        <w:t xml:space="preserve"> its </w:t>
      </w:r>
      <w:r w:rsidRPr="006B1C73">
        <w:rPr>
          <w:rStyle w:val="StyleUnderline"/>
        </w:rPr>
        <w:t>adversaries, the U.S. has not yet weaponized space” is deeply misleading, like saying “unlike</w:t>
      </w:r>
      <w:r w:rsidRPr="006B1C73">
        <w:rPr>
          <w:sz w:val="16"/>
        </w:rPr>
        <w:t xml:space="preserve"> his political </w:t>
      </w:r>
      <w:r w:rsidRPr="006B1C73">
        <w:rPr>
          <w:rStyle w:val="StyleUnderline"/>
        </w:rPr>
        <w:t>opponents</w:t>
      </w:r>
      <w:r w:rsidRPr="006B1C73">
        <w:rPr>
          <w:sz w:val="16"/>
        </w:rPr>
        <w:t xml:space="preserve">, President-Elect Donald </w:t>
      </w:r>
      <w:r w:rsidRPr="006B1C73">
        <w:rPr>
          <w:rStyle w:val="StyleUnderline"/>
        </w:rPr>
        <w:t>Trump has not sprouted wings and flown away”: A few</w:t>
      </w:r>
      <w:r w:rsidRPr="006B1C73">
        <w:rPr>
          <w:sz w:val="16"/>
        </w:rPr>
        <w:t xml:space="preserve"> (admittedly alarming) </w:t>
      </w:r>
      <w:r w:rsidRPr="006B1C73">
        <w:rPr>
          <w:rStyle w:val="StyleUnderline"/>
        </w:rPr>
        <w:t xml:space="preserve">weapons tests aside, </w:t>
      </w:r>
      <w:r w:rsidRPr="00A52DF7">
        <w:rPr>
          <w:rStyle w:val="Emphasis"/>
          <w:highlight w:val="green"/>
        </w:rPr>
        <w:t>no country</w:t>
      </w:r>
      <w:r w:rsidRPr="006B1C73">
        <w:rPr>
          <w:rStyle w:val="Emphasis"/>
        </w:rPr>
        <w:t xml:space="preserve"> in the world </w:t>
      </w:r>
      <w:r w:rsidRPr="00A52DF7">
        <w:rPr>
          <w:rStyle w:val="Emphasis"/>
          <w:highlight w:val="green"/>
        </w:rPr>
        <w:t>has</w:t>
      </w:r>
      <w:r w:rsidRPr="006B1C73">
        <w:rPr>
          <w:rStyle w:val="Emphasis"/>
        </w:rPr>
        <w:t xml:space="preserve"> yet </w:t>
      </w:r>
      <w:r w:rsidRPr="00A52DF7">
        <w:rPr>
          <w:rStyle w:val="Emphasis"/>
          <w:highlight w:val="green"/>
        </w:rPr>
        <w:t>weaponized space</w:t>
      </w:r>
      <w:r w:rsidRPr="006B1C73">
        <w:rPr>
          <w:sz w:val="12"/>
          <w:szCs w:val="18"/>
        </w:rPr>
        <w:t>. Contrary to CNN, stock market transactions are not timed nor synchronized through GPS, but a closed system. Cruise missiles can find their targets even without GPS, because they have both GPS and precision inertial measurement units onboard, and IMUs don’t rely on satellite data. Oh, and the British rock group Pink Floyd holds the only claim to the Dark Side of the Moon: There is a “far side” of the Moon — the side always turned away from the Earth — but not a “dark side” — which would be a side always turned away from the Sun.</w:t>
      </w:r>
    </w:p>
    <w:p w14:paraId="5DAEB20D" w14:textId="77777777" w:rsidR="00E45FE5" w:rsidRPr="006B1C73" w:rsidRDefault="00E45FE5" w:rsidP="00E45FE5">
      <w:pPr>
        <w:rPr>
          <w:sz w:val="12"/>
          <w:szCs w:val="18"/>
        </w:rPr>
      </w:pPr>
      <w:r w:rsidRPr="006B1C73">
        <w:rPr>
          <w:sz w:val="12"/>
          <w:szCs w:val="18"/>
        </w:rPr>
        <w:t>More nefariously, the segment sensationalized nuggets of truth within a barrage of half-truths, backed by a heavy bass, dramatic soundtrack (and gravelly-voiced reporter Jim Sciutto) and accompanied by sexy and scary visuals.</w:t>
      </w:r>
    </w:p>
    <w:p w14:paraId="11F17A29" w14:textId="77777777" w:rsidR="00E45FE5" w:rsidRPr="006B1C73" w:rsidRDefault="00E45FE5" w:rsidP="00E45FE5">
      <w:pPr>
        <w:rPr>
          <w:sz w:val="12"/>
          <w:szCs w:val="18"/>
        </w:rPr>
      </w:pPr>
      <w:r w:rsidRPr="006B1C73">
        <w:rPr>
          <w:sz w:val="12"/>
          <w:szCs w:val="18"/>
        </w:rPr>
        <w:t>Make no mistake there are dangers in space, and the United States has the most to lose if space assets are lost. The question is how best to protect them. Here are a few facts CNN omitted.</w:t>
      </w:r>
    </w:p>
    <w:p w14:paraId="77E83DC6" w14:textId="77777777" w:rsidR="00E45FE5" w:rsidRPr="006B1C73" w:rsidRDefault="00E45FE5" w:rsidP="00E45FE5">
      <w:pPr>
        <w:rPr>
          <w:sz w:val="12"/>
          <w:szCs w:val="18"/>
        </w:rPr>
      </w:pPr>
      <w:r w:rsidRPr="006B1C73">
        <w:rPr>
          <w:sz w:val="12"/>
          <w:szCs w:val="18"/>
        </w:rPr>
        <w:t>The Reality</w:t>
      </w:r>
    </w:p>
    <w:p w14:paraId="2396CEB1" w14:textId="77777777" w:rsidR="00E45FE5" w:rsidRPr="006B1C73" w:rsidRDefault="00E45FE5" w:rsidP="00E45FE5">
      <w:pPr>
        <w:rPr>
          <w:sz w:val="12"/>
          <w:szCs w:val="18"/>
        </w:rPr>
      </w:pPr>
      <w:r w:rsidRPr="006B1C73">
        <w:rPr>
          <w:sz w:val="12"/>
          <w:szCs w:val="18"/>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6B841638" w14:textId="77777777" w:rsidR="00E45FE5" w:rsidRPr="006B1C73" w:rsidRDefault="00E45FE5" w:rsidP="00E45FE5">
      <w:pPr>
        <w:rPr>
          <w:sz w:val="12"/>
          <w:szCs w:val="18"/>
        </w:rPr>
      </w:pPr>
      <w:r w:rsidRPr="006B1C73">
        <w:rPr>
          <w:sz w:val="12"/>
          <w:szCs w:val="18"/>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45554BD8" w14:textId="77777777" w:rsidR="00E45FE5" w:rsidRPr="006B1C73" w:rsidRDefault="00E45FE5" w:rsidP="00E45FE5">
      <w:pPr>
        <w:rPr>
          <w:sz w:val="12"/>
          <w:szCs w:val="18"/>
        </w:rPr>
      </w:pPr>
      <w:r w:rsidRPr="006B1C73">
        <w:rPr>
          <w:sz w:val="12"/>
          <w:szCs w:val="18"/>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744B6DB7" w14:textId="77777777" w:rsidR="00E45FE5" w:rsidRPr="006B1C73" w:rsidRDefault="00E45FE5" w:rsidP="00E45FE5">
      <w:pPr>
        <w:rPr>
          <w:sz w:val="12"/>
          <w:szCs w:val="18"/>
        </w:rPr>
      </w:pPr>
      <w:r w:rsidRPr="006B1C73">
        <w:rPr>
          <w:sz w:val="12"/>
          <w:szCs w:val="18"/>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0CBCF3EE" w14:textId="77777777" w:rsidR="00E45FE5" w:rsidRPr="006B1C73" w:rsidRDefault="00E45FE5" w:rsidP="00E45FE5">
      <w:pPr>
        <w:rPr>
          <w:sz w:val="16"/>
        </w:rPr>
      </w:pPr>
      <w:r w:rsidRPr="006B1C73">
        <w:rPr>
          <w:sz w:val="16"/>
        </w:rPr>
        <w:lastRenderedPageBreak/>
        <w:t xml:space="preserve">Further, </w:t>
      </w:r>
      <w:r w:rsidRPr="006B1C73">
        <w:rPr>
          <w:rStyle w:val="StyleUnderline"/>
        </w:rPr>
        <w:t xml:space="preserve">the </w:t>
      </w:r>
      <w:r w:rsidRPr="00A52DF7">
        <w:rPr>
          <w:rStyle w:val="Emphasis"/>
          <w:highlight w:val="green"/>
        </w:rPr>
        <w:t>U</w:t>
      </w:r>
      <w:r w:rsidRPr="006B1C73">
        <w:rPr>
          <w:sz w:val="16"/>
        </w:rPr>
        <w:t xml:space="preserve">nited </w:t>
      </w:r>
      <w:r w:rsidRPr="00A52DF7">
        <w:rPr>
          <w:rStyle w:val="Emphasis"/>
          <w:highlight w:val="green"/>
        </w:rPr>
        <w:t>S</w:t>
      </w:r>
      <w:r w:rsidRPr="006B1C73">
        <w:rPr>
          <w:sz w:val="16"/>
        </w:rPr>
        <w:t xml:space="preserve">tates </w:t>
      </w:r>
      <w:r w:rsidRPr="00A52DF7">
        <w:rPr>
          <w:rStyle w:val="StyleUnderline"/>
          <w:highlight w:val="green"/>
        </w:rPr>
        <w:t xml:space="preserve">is </w:t>
      </w:r>
      <w:r w:rsidRPr="00A52DF7">
        <w:rPr>
          <w:rStyle w:val="Emphasis"/>
          <w:highlight w:val="green"/>
        </w:rPr>
        <w:t>not unable to protect</w:t>
      </w:r>
      <w:r w:rsidRPr="006B1C73">
        <w:rPr>
          <w:rStyle w:val="StyleUnderline"/>
        </w:rPr>
        <w:t xml:space="preserve"> its </w:t>
      </w:r>
      <w:r w:rsidRPr="00A52DF7">
        <w:rPr>
          <w:rStyle w:val="Emphasis"/>
          <w:highlight w:val="green"/>
        </w:rPr>
        <w:t>sat</w:t>
      </w:r>
      <w:r w:rsidRPr="006B1C73">
        <w:rPr>
          <w:rStyle w:val="StyleUnderline"/>
        </w:rPr>
        <w:t>ellite</w:t>
      </w:r>
      <w:r w:rsidRPr="00A52DF7">
        <w:rPr>
          <w:rStyle w:val="Emphasis"/>
          <w:highlight w:val="green"/>
        </w:rPr>
        <w:t>s</w:t>
      </w:r>
      <w:r w:rsidRPr="006B1C73">
        <w:rPr>
          <w:sz w:val="16"/>
        </w:rPr>
        <w:t xml:space="preserve">, as repeated during the CNN broadcast by various interviewees and the host. </w:t>
      </w:r>
      <w:r w:rsidRPr="00A52DF7">
        <w:rPr>
          <w:rStyle w:val="StyleUnderline"/>
          <w:highlight w:val="green"/>
        </w:rPr>
        <w:t>Many</w:t>
      </w:r>
      <w:r w:rsidRPr="006B1C73">
        <w:rPr>
          <w:rStyle w:val="StyleUnderline"/>
        </w:rPr>
        <w:t xml:space="preserve"> U.S. government-owned satellites, including precious spy satellites, have capabilities to </w:t>
      </w:r>
      <w:r w:rsidRPr="00A52DF7">
        <w:rPr>
          <w:rStyle w:val="Emphasis"/>
          <w:highlight w:val="green"/>
        </w:rPr>
        <w:t>maneuver</w:t>
      </w:r>
      <w:r w:rsidRPr="006B1C73">
        <w:rPr>
          <w:rStyle w:val="StyleUnderline"/>
        </w:rPr>
        <w:t xml:space="preserve">. Many </w:t>
      </w:r>
      <w:r w:rsidRPr="00A52DF7">
        <w:rPr>
          <w:rStyle w:val="StyleUnderline"/>
          <w:highlight w:val="green"/>
        </w:rPr>
        <w:t xml:space="preserve">are </w:t>
      </w:r>
      <w:r w:rsidRPr="00A52DF7">
        <w:rPr>
          <w:rStyle w:val="Emphasis"/>
          <w:highlight w:val="green"/>
        </w:rPr>
        <w:t>hardened</w:t>
      </w:r>
      <w:r w:rsidRPr="006B1C73">
        <w:rPr>
          <w:rStyle w:val="StyleUnderline"/>
        </w:rPr>
        <w:t xml:space="preserve"> against </w:t>
      </w:r>
      <w:r w:rsidRPr="006B1C73">
        <w:rPr>
          <w:rStyle w:val="Emphasis"/>
        </w:rPr>
        <w:t>e</w:t>
      </w:r>
      <w:r w:rsidRPr="006B1C73">
        <w:rPr>
          <w:sz w:val="16"/>
        </w:rPr>
        <w:t>lectro-</w:t>
      </w:r>
      <w:r w:rsidRPr="006B1C73">
        <w:rPr>
          <w:rStyle w:val="Emphasis"/>
        </w:rPr>
        <w:t>m</w:t>
      </w:r>
      <w:r w:rsidRPr="006B1C73">
        <w:rPr>
          <w:sz w:val="16"/>
        </w:rPr>
        <w:t xml:space="preserve">agnetic </w:t>
      </w:r>
      <w:r w:rsidRPr="006B1C73">
        <w:rPr>
          <w:rStyle w:val="Emphasis"/>
        </w:rPr>
        <w:t>p</w:t>
      </w:r>
      <w:r w:rsidRPr="006B1C73">
        <w:rPr>
          <w:sz w:val="16"/>
        </w:rPr>
        <w:t xml:space="preserve">ulse, </w:t>
      </w:r>
      <w:r w:rsidRPr="00A52DF7">
        <w:rPr>
          <w:rStyle w:val="StyleUnderline"/>
          <w:highlight w:val="green"/>
        </w:rPr>
        <w:t xml:space="preserve">sport </w:t>
      </w:r>
      <w:r w:rsidRPr="00A52DF7">
        <w:rPr>
          <w:rStyle w:val="Emphasis"/>
          <w:highlight w:val="green"/>
        </w:rPr>
        <w:t>“shutters”</w:t>
      </w:r>
      <w:r w:rsidRPr="006B1C73">
        <w:rPr>
          <w:rStyle w:val="StyleUnderline"/>
        </w:rPr>
        <w:t xml:space="preserve"> to protect optical “eyes” from solar flares and lasers, </w:t>
      </w:r>
      <w:r w:rsidRPr="00A52DF7">
        <w:rPr>
          <w:rStyle w:val="StyleUnderline"/>
          <w:highlight w:val="green"/>
        </w:rPr>
        <w:t xml:space="preserve">and use </w:t>
      </w:r>
      <w:r w:rsidRPr="00A52DF7">
        <w:rPr>
          <w:rStyle w:val="Emphasis"/>
          <w:highlight w:val="green"/>
        </w:rPr>
        <w:t>r</w:t>
      </w:r>
      <w:r w:rsidRPr="006B1C73">
        <w:rPr>
          <w:rStyle w:val="Emphasis"/>
        </w:rPr>
        <w:t xml:space="preserve">adio </w:t>
      </w:r>
      <w:r w:rsidRPr="00A52DF7">
        <w:rPr>
          <w:rStyle w:val="Emphasis"/>
          <w:highlight w:val="green"/>
        </w:rPr>
        <w:t>f</w:t>
      </w:r>
      <w:r w:rsidRPr="006B1C73">
        <w:rPr>
          <w:rStyle w:val="Emphasis"/>
        </w:rPr>
        <w:t xml:space="preserve">requency </w:t>
      </w:r>
      <w:r w:rsidRPr="00A52DF7">
        <w:rPr>
          <w:rStyle w:val="Emphasis"/>
          <w:highlight w:val="green"/>
        </w:rPr>
        <w:t>hopping</w:t>
      </w:r>
      <w:r w:rsidRPr="00A52DF7">
        <w:rPr>
          <w:rStyle w:val="StyleUnderline"/>
          <w:highlight w:val="green"/>
        </w:rPr>
        <w:t xml:space="preserve"> to resist </w:t>
      </w:r>
      <w:r w:rsidRPr="00A52DF7">
        <w:rPr>
          <w:rStyle w:val="Emphasis"/>
          <w:highlight w:val="green"/>
        </w:rPr>
        <w:t>jamming</w:t>
      </w:r>
      <w:r w:rsidRPr="006B1C73">
        <w:rPr>
          <w:sz w:val="16"/>
        </w:rPr>
        <w:t>.</w:t>
      </w:r>
    </w:p>
    <w:p w14:paraId="47E69B0C" w14:textId="77777777" w:rsidR="00E45FE5" w:rsidRPr="006B1C73" w:rsidRDefault="00E45FE5" w:rsidP="00E45FE5">
      <w:pPr>
        <w:rPr>
          <w:sz w:val="16"/>
        </w:rPr>
      </w:pPr>
      <w:r w:rsidRPr="006B1C73">
        <w:rPr>
          <w:rStyle w:val="StyleUnderline"/>
        </w:rPr>
        <w:t xml:space="preserve">Offensive weapons, deployed on the ground to attack satellites, or in space, are </w:t>
      </w:r>
      <w:r w:rsidRPr="006B1C73">
        <w:rPr>
          <w:rStyle w:val="Emphasis"/>
        </w:rPr>
        <w:t>not a silver bullet</w:t>
      </w:r>
      <w:r w:rsidRPr="006B1C73">
        <w:rPr>
          <w:sz w:val="16"/>
        </w:rPr>
        <w: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74D6EDED" w14:textId="77777777" w:rsidR="00E45FE5" w:rsidRPr="006B1C73" w:rsidRDefault="00E45FE5" w:rsidP="00E45FE5">
      <w:pPr>
        <w:rPr>
          <w:sz w:val="16"/>
        </w:rPr>
      </w:pPr>
      <w:r w:rsidRPr="006B1C73">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7472A3BE" w14:textId="77777777" w:rsidR="00E45FE5" w:rsidRPr="00685758" w:rsidRDefault="00E45FE5" w:rsidP="00E45FE5">
      <w:pPr>
        <w:rPr>
          <w:sz w:val="16"/>
        </w:rPr>
      </w:pPr>
      <w:r w:rsidRPr="006B1C73">
        <w:rPr>
          <w:sz w:val="16"/>
        </w:rPr>
        <w:t xml:space="preserve">Given CNN’s “cast,” the spin was not surprising. Starting with Ghost Fleet author Peter Singer set the sensationalist tone, which never altered. </w:t>
      </w:r>
      <w:r w:rsidRPr="00A52DF7">
        <w:rPr>
          <w:rStyle w:val="StyleUnderline"/>
          <w:highlight w:val="green"/>
        </w:rPr>
        <w:t xml:space="preserve">The </w:t>
      </w:r>
      <w:r w:rsidRPr="00A52DF7">
        <w:rPr>
          <w:rStyle w:val="Emphasis"/>
          <w:highlight w:val="green"/>
        </w:rPr>
        <w:t>apocalyptic</w:t>
      </w:r>
      <w:r w:rsidRPr="006B1C73">
        <w:rPr>
          <w:rStyle w:val="StyleUnderline"/>
        </w:rPr>
        <w:t xml:space="preserve"> opening</w:t>
      </w:r>
      <w:r w:rsidRPr="006B1C73">
        <w:rPr>
          <w:sz w:val="16"/>
        </w:rPr>
        <w:t xml:space="preserve">, inspired by Ghost Fleet, posited a scenario </w:t>
      </w:r>
      <w:r w:rsidRPr="00A52DF7">
        <w:rPr>
          <w:rStyle w:val="StyleUnderline"/>
          <w:highlight w:val="green"/>
        </w:rPr>
        <w:t>where all</w:t>
      </w:r>
      <w:r w:rsidRPr="006B1C73">
        <w:rPr>
          <w:rStyle w:val="StyleUnderline"/>
        </w:rPr>
        <w:t xml:space="preserve"> U.S. </w:t>
      </w:r>
      <w:r w:rsidRPr="00A52DF7">
        <w:rPr>
          <w:rStyle w:val="Emphasis"/>
          <w:highlight w:val="green"/>
        </w:rPr>
        <w:t>sat</w:t>
      </w:r>
      <w:r w:rsidRPr="006B1C73">
        <w:rPr>
          <w:rStyle w:val="StyleUnderline"/>
        </w:rPr>
        <w:t>ellite</w:t>
      </w:r>
      <w:r w:rsidRPr="00A52DF7">
        <w:rPr>
          <w:rStyle w:val="Emphasis"/>
          <w:highlight w:val="green"/>
        </w:rPr>
        <w:t>s</w:t>
      </w:r>
      <w:r w:rsidRPr="00A52DF7">
        <w:rPr>
          <w:rStyle w:val="StyleUnderline"/>
          <w:highlight w:val="green"/>
        </w:rPr>
        <w:t xml:space="preserve"> are taken off-line in</w:t>
      </w:r>
      <w:r w:rsidRPr="006B1C73">
        <w:rPr>
          <w:rStyle w:val="StyleUnderline"/>
        </w:rPr>
        <w:t xml:space="preserve"> nearly </w:t>
      </w:r>
      <w:r w:rsidRPr="00A52DF7">
        <w:rPr>
          <w:rStyle w:val="StyleUnderline"/>
          <w:highlight w:val="green"/>
        </w:rPr>
        <w:t>one</w:t>
      </w:r>
      <w:r w:rsidRPr="006B1C73">
        <w:rPr>
          <w:rStyle w:val="StyleUnderline"/>
        </w:rPr>
        <w:t xml:space="preserve"> fell </w:t>
      </w:r>
      <w:r w:rsidRPr="00A52DF7">
        <w:rPr>
          <w:rStyle w:val="StyleUnderline"/>
          <w:highlight w:val="green"/>
        </w:rPr>
        <w:t>swoop</w:t>
      </w:r>
      <w:r w:rsidRPr="006B1C73">
        <w:rPr>
          <w:sz w:val="16"/>
        </w:rPr>
        <w:t xml:space="preserve">. Unless we are talking about an alien invasion, that scenario </w:t>
      </w:r>
      <w:r w:rsidRPr="00A52DF7">
        <w:rPr>
          <w:rStyle w:val="StyleUnderline"/>
          <w:highlight w:val="green"/>
        </w:rPr>
        <w:t>is</w:t>
      </w:r>
      <w:r w:rsidRPr="006B1C73">
        <w:rPr>
          <w:rStyle w:val="StyleUnderline"/>
        </w:rPr>
        <w:t xml:space="preserve"> nigh on </w:t>
      </w:r>
      <w:r w:rsidRPr="00A52DF7">
        <w:rPr>
          <w:rStyle w:val="Emphasis"/>
          <w:highlight w:val="green"/>
        </w:rPr>
        <w:t>impossible</w:t>
      </w:r>
      <w:r w:rsidRPr="00A52DF7">
        <w:rPr>
          <w:rStyle w:val="StyleUnderline"/>
          <w:highlight w:val="green"/>
        </w:rPr>
        <w:t xml:space="preserve">. </w:t>
      </w:r>
      <w:r w:rsidRPr="00A52DF7">
        <w:rPr>
          <w:rStyle w:val="Emphasis"/>
          <w:highlight w:val="green"/>
        </w:rPr>
        <w:t>No</w:t>
      </w:r>
      <w:r w:rsidRPr="006B1C73">
        <w:rPr>
          <w:rStyle w:val="Emphasis"/>
        </w:rPr>
        <w:t xml:space="preserve"> potential </w:t>
      </w:r>
      <w:r w:rsidRPr="00A52DF7">
        <w:rPr>
          <w:rStyle w:val="Emphasis"/>
          <w:highlight w:val="green"/>
        </w:rPr>
        <w:t>adversary has</w:t>
      </w:r>
      <w:r w:rsidRPr="006B1C73">
        <w:rPr>
          <w:rStyle w:val="Emphasis"/>
        </w:rPr>
        <w:t xml:space="preserve"> such </w:t>
      </w:r>
      <w:r w:rsidRPr="00A52DF7">
        <w:rPr>
          <w:rStyle w:val="Emphasis"/>
          <w:highlight w:val="green"/>
        </w:rPr>
        <w:t>capabilities</w:t>
      </w:r>
      <w:r w:rsidRPr="00A52DF7">
        <w:rPr>
          <w:rStyle w:val="StyleUnderline"/>
          <w:highlight w:val="green"/>
        </w:rPr>
        <w:t xml:space="preserve">, nor will they </w:t>
      </w:r>
      <w:r w:rsidRPr="00A52DF7">
        <w:rPr>
          <w:rStyle w:val="Emphasis"/>
          <w:highlight w:val="green"/>
        </w:rPr>
        <w:t>ever</w:t>
      </w:r>
      <w:r w:rsidRPr="006B1C73">
        <w:rPr>
          <w:rStyle w:val="StyleUnderline"/>
        </w:rPr>
        <w:t xml:space="preserve"> likely do so. </w:t>
      </w:r>
      <w:r w:rsidRPr="00A52DF7">
        <w:rPr>
          <w:rStyle w:val="StyleUnderline"/>
          <w:highlight w:val="green"/>
        </w:rPr>
        <w:t>There is</w:t>
      </w:r>
      <w:r w:rsidRPr="006B1C73">
        <w:rPr>
          <w:rStyle w:val="StyleUnderline"/>
        </w:rPr>
        <w:t xml:space="preserve"> just </w:t>
      </w:r>
      <w:r w:rsidRPr="00A52DF7">
        <w:rPr>
          <w:rStyle w:val="Emphasis"/>
          <w:highlight w:val="green"/>
        </w:rPr>
        <w:t>too much redundancy</w:t>
      </w:r>
      <w:r w:rsidRPr="006B1C73">
        <w:rPr>
          <w:rStyle w:val="StyleUnderline"/>
        </w:rPr>
        <w:t xml:space="preserve"> in the system</w:t>
      </w:r>
      <w:r w:rsidRPr="006B1C73">
        <w:rPr>
          <w:sz w:val="16"/>
        </w:rPr>
        <w:t>.</w:t>
      </w:r>
    </w:p>
    <w:p w14:paraId="6D009998" w14:textId="77777777" w:rsidR="00E45FE5" w:rsidRDefault="00E45FE5" w:rsidP="00E45FE5">
      <w:pPr>
        <w:pStyle w:val="Heading4"/>
      </w:pPr>
      <w:r w:rsidRPr="00C20FDD">
        <w:rPr>
          <w:u w:val="single"/>
        </w:rPr>
        <w:t>Deterrence</w:t>
      </w:r>
      <w:r>
        <w:t xml:space="preserve"> and </w:t>
      </w:r>
      <w:r w:rsidRPr="00C20FDD">
        <w:rPr>
          <w:u w:val="single"/>
        </w:rPr>
        <w:t>interdependence</w:t>
      </w:r>
      <w:r>
        <w:t xml:space="preserve"> check</w:t>
      </w:r>
    </w:p>
    <w:p w14:paraId="4B1159E0" w14:textId="77777777" w:rsidR="00E45FE5" w:rsidRDefault="00E45FE5" w:rsidP="00E45FE5">
      <w:r>
        <w:t xml:space="preserve">Kyle L. </w:t>
      </w:r>
      <w:r w:rsidRPr="00C20FDD">
        <w:rPr>
          <w:rStyle w:val="Style13ptBold"/>
        </w:rPr>
        <w:t>Evanoff 19</w:t>
      </w:r>
      <w:r>
        <w:t>, Research Associate for International Institutions and Global Governance at the Council on Foreign Relations, “Big Bangs, Red Herrings, and the Dilemmas of Space Security”, Council on Foreign Relations, 6/27/2019, https://www.cfr.org/blog/big-bangs-red-herrings-and-dilemmas-space-security</w:t>
      </w:r>
    </w:p>
    <w:p w14:paraId="73B1B160" w14:textId="77777777" w:rsidR="00E45FE5" w:rsidRPr="00C20FDD" w:rsidRDefault="00E45FE5" w:rsidP="00E45FE5">
      <w:pPr>
        <w:rPr>
          <w:sz w:val="16"/>
        </w:rPr>
      </w:pPr>
      <w:r w:rsidRPr="00C20FDD">
        <w:rPr>
          <w:sz w:val="16"/>
        </w:rPr>
        <w:t xml:space="preserve">Analysts pointed to Mission Shakti as a vivid example of growing contestation in the outer space domain. Traditional U.S. dominance in space has eroded as a litany of </w:t>
      </w:r>
      <w:r w:rsidRPr="00C20FDD">
        <w:rPr>
          <w:rStyle w:val="StyleUnderline"/>
        </w:rPr>
        <w:t>foreign actors</w:t>
      </w:r>
      <w:r w:rsidRPr="00C20FDD">
        <w:rPr>
          <w:sz w:val="16"/>
        </w:rPr>
        <w:t xml:space="preserve"> (collaborator and competitor alike) </w:t>
      </w:r>
      <w:r w:rsidRPr="00C20FDD">
        <w:rPr>
          <w:rStyle w:val="StyleUnderline"/>
        </w:rPr>
        <w:t>have increased their spacefaring prowess, including</w:t>
      </w:r>
      <w:r w:rsidRPr="00C20FDD">
        <w:rPr>
          <w:sz w:val="16"/>
        </w:rPr>
        <w:t xml:space="preserve"> through the development and use of </w:t>
      </w:r>
      <w:r w:rsidRPr="00C20FDD">
        <w:rPr>
          <w:rStyle w:val="StyleUnderline"/>
        </w:rPr>
        <w:t>ASAT weapons and</w:t>
      </w:r>
      <w:r w:rsidRPr="00C20FDD">
        <w:rPr>
          <w:sz w:val="16"/>
        </w:rPr>
        <w:t xml:space="preserve"> dual-use uncrewed orbiters capable of space </w:t>
      </w:r>
      <w:r w:rsidRPr="00C20FDD">
        <w:rPr>
          <w:rStyle w:val="Emphasis"/>
        </w:rPr>
        <w:t>r</w:t>
      </w:r>
      <w:r w:rsidRPr="00C20FDD">
        <w:rPr>
          <w:sz w:val="16"/>
        </w:rPr>
        <w:t xml:space="preserve">endezvous and </w:t>
      </w:r>
      <w:r w:rsidRPr="00C20FDD">
        <w:rPr>
          <w:rStyle w:val="Emphasis"/>
        </w:rPr>
        <w:t>p</w:t>
      </w:r>
      <w:r w:rsidRPr="00C20FDD">
        <w:rPr>
          <w:sz w:val="16"/>
        </w:rPr>
        <w:t xml:space="preserve">roximity </w:t>
      </w:r>
      <w:r w:rsidRPr="00C20FDD">
        <w:rPr>
          <w:rStyle w:val="Emphasis"/>
        </w:rPr>
        <w:t>o</w:t>
      </w:r>
      <w:r w:rsidRPr="00C20FDD">
        <w:rPr>
          <w:sz w:val="16"/>
        </w:rPr>
        <w:t>peration</w:t>
      </w:r>
      <w:r w:rsidRPr="00C20FDD">
        <w:rPr>
          <w:rStyle w:val="Emphasis"/>
        </w:rPr>
        <w:t>s</w:t>
      </w:r>
      <w:r w:rsidRPr="00C20FDD">
        <w:rPr>
          <w:sz w:val="16"/>
        </w:rPr>
        <w:t xml:space="preserve"> [PDF]. </w:t>
      </w:r>
      <w:r w:rsidRPr="00C20FDD">
        <w:rPr>
          <w:rStyle w:val="StyleUnderline"/>
        </w:rPr>
        <w:t xml:space="preserve">Pundits </w:t>
      </w:r>
      <w:r w:rsidRPr="00A52DF7">
        <w:rPr>
          <w:rStyle w:val="StyleUnderline"/>
          <w:highlight w:val="green"/>
        </w:rPr>
        <w:t>fear</w:t>
      </w:r>
      <w:r w:rsidRPr="00C20FDD">
        <w:rPr>
          <w:rStyle w:val="StyleUnderline"/>
        </w:rPr>
        <w:t xml:space="preserve"> that</w:t>
      </w:r>
      <w:r w:rsidRPr="00C20FDD">
        <w:rPr>
          <w:sz w:val="16"/>
        </w:rPr>
        <w:t xml:space="preserve"> such </w:t>
      </w:r>
      <w:r w:rsidRPr="00C20FDD">
        <w:rPr>
          <w:rStyle w:val="StyleUnderline"/>
        </w:rPr>
        <w:t xml:space="preserve">space technologies could alter the calculus of deterrence to inauspicious effect or, worse, become instruments in an adversary’s enactment </w:t>
      </w:r>
      <w:r w:rsidRPr="00A52DF7">
        <w:rPr>
          <w:rStyle w:val="StyleUnderline"/>
          <w:highlight w:val="green"/>
        </w:rPr>
        <w:t>of</w:t>
      </w:r>
      <w:r w:rsidRPr="00C20FDD">
        <w:rPr>
          <w:rStyle w:val="StyleUnderline"/>
        </w:rPr>
        <w:t xml:space="preserve"> </w:t>
      </w:r>
      <w:r w:rsidRPr="000709EE">
        <w:rPr>
          <w:rStyle w:val="StyleUnderline"/>
        </w:rPr>
        <w:t xml:space="preserve">a </w:t>
      </w:r>
      <w:r w:rsidRPr="00A52DF7">
        <w:rPr>
          <w:rStyle w:val="StyleUnderline"/>
          <w:highlight w:val="green"/>
        </w:rPr>
        <w:t>“space Pearl Harbor.”</w:t>
      </w:r>
      <w:r w:rsidRPr="00C20FDD">
        <w:rPr>
          <w:rStyle w:val="StyleUnderline"/>
        </w:rPr>
        <w:t xml:space="preserve"> These fears </w:t>
      </w:r>
      <w:r w:rsidRPr="00A52DF7">
        <w:rPr>
          <w:rStyle w:val="StyleUnderline"/>
          <w:highlight w:val="green"/>
        </w:rPr>
        <w:t>are</w:t>
      </w:r>
      <w:r w:rsidRPr="00C20FDD">
        <w:rPr>
          <w:sz w:val="16"/>
        </w:rPr>
        <w:t xml:space="preserve"> valid in some senses, </w:t>
      </w:r>
      <w:r w:rsidRPr="00A52DF7">
        <w:rPr>
          <w:rStyle w:val="Emphasis"/>
          <w:highlight w:val="green"/>
        </w:rPr>
        <w:t>overblown</w:t>
      </w:r>
      <w:r w:rsidRPr="00A52DF7">
        <w:rPr>
          <w:rStyle w:val="StyleUnderline"/>
          <w:highlight w:val="green"/>
        </w:rPr>
        <w:t xml:space="preserve"> and </w:t>
      </w:r>
      <w:r w:rsidRPr="00A52DF7">
        <w:rPr>
          <w:rStyle w:val="Emphasis"/>
          <w:highlight w:val="green"/>
        </w:rPr>
        <w:t>misleading</w:t>
      </w:r>
      <w:r w:rsidRPr="00C20FDD">
        <w:rPr>
          <w:sz w:val="16"/>
        </w:rPr>
        <w:t xml:space="preserve"> in others. Developments in space pose significant challenges for strategic stability. Obsessive concern with the remote contingency of kinetic warfare in orbit, however, detracts from efforts to address more pressing space security issues and makes catastrophic outcomes more, not less, probable.</w:t>
      </w:r>
    </w:p>
    <w:p w14:paraId="02EEA943" w14:textId="77777777" w:rsidR="00E45FE5" w:rsidRPr="00C20FDD" w:rsidRDefault="00E45FE5" w:rsidP="00E45FE5">
      <w:pPr>
        <w:rPr>
          <w:sz w:val="8"/>
          <w:szCs w:val="14"/>
        </w:rPr>
      </w:pPr>
      <w:r w:rsidRPr="00C20FDD">
        <w:rPr>
          <w:sz w:val="8"/>
          <w:szCs w:val="14"/>
        </w:rPr>
        <w:t>Missiles and Lasers and Viruses, Oh My</w:t>
      </w:r>
    </w:p>
    <w:p w14:paraId="18E02CB5" w14:textId="77777777" w:rsidR="00E45FE5" w:rsidRPr="00C20FDD" w:rsidRDefault="00E45FE5" w:rsidP="00E45FE5">
      <w:pPr>
        <w:rPr>
          <w:sz w:val="8"/>
          <w:szCs w:val="14"/>
        </w:rPr>
      </w:pPr>
      <w:r w:rsidRPr="00C20FDD">
        <w:rPr>
          <w:sz w:val="8"/>
          <w:szCs w:val="14"/>
        </w:rPr>
        <w:t>Recent years have witnessed burgeoning democratization in the outer space domain as plummeting costs—both for manufacturing satellites and placing them in orbit—and proliferating technologies have enabled new spacefaring actors to deploy assets in Earth orbit. The number of active satellites has ballooned to more than two thousand, and their integration into military operations and civil life has deepened in tandem. Recognition of the indispensability of these orbital assets to numerous areas of strategic competition, and defense planners’ emphasis on offensive capabilities as a deterrence measure, has led states to invest large sums in the development of ASAT weapons of various stripes.</w:t>
      </w:r>
    </w:p>
    <w:p w14:paraId="6B1FEC87" w14:textId="77777777" w:rsidR="00E45FE5" w:rsidRPr="00C20FDD" w:rsidRDefault="00E45FE5" w:rsidP="00E45FE5">
      <w:pPr>
        <w:rPr>
          <w:sz w:val="8"/>
          <w:szCs w:val="14"/>
        </w:rPr>
      </w:pPr>
      <w:r w:rsidRPr="00C20FDD">
        <w:rPr>
          <w:sz w:val="8"/>
          <w:szCs w:val="14"/>
        </w:rPr>
        <w:t>In their April Space Threat Assessment 2019 [PDF] report, Todd Harrison, Kaitlyn Johnson, and Thomas G. Roberts of the Center for Strategic and International Studies outline four categories of counterspace operations: kinetic physical attacks, non-kinetic physical attacks, electronic attacks, and cyberattacks. This litany of potential threats, which vary in their severity, reversibility, ease of attribution, and other aspects, makes U.S. policymakers uneasy. After over half a century of spacefaring pre-eminence, the United States has come to depend on the remote-sensing, telecommunications, and positioning, navigation, and timing capabilities that satellites provide. The resounding defeat of the Iraqi military by American and coalition forces during the Gulf War of the early 1990s underscored the substantial battlefield advantages that orbital capabilities confer, and numerous subsequent conflicts have affirmed the U.S. military’s tactical and strategic reliance on space assets. Proliferating counterspace systems heighten the potential for adversaries to disrupt American command, control, and communications networks, as well as surveillance and reconnaissance operations. In attacking these critical space systems, U.S. adversaries could compromise large segments of the national defense enterprise.</w:t>
      </w:r>
    </w:p>
    <w:p w14:paraId="42C1E08B" w14:textId="77777777" w:rsidR="00E45FE5" w:rsidRPr="00C20FDD" w:rsidRDefault="00E45FE5" w:rsidP="00E45FE5">
      <w:pPr>
        <w:rPr>
          <w:sz w:val="8"/>
          <w:szCs w:val="14"/>
        </w:rPr>
      </w:pPr>
      <w:r w:rsidRPr="00C20FDD">
        <w:rPr>
          <w:sz w:val="8"/>
          <w:szCs w:val="14"/>
        </w:rPr>
        <w:t xml:space="preserve">Indeed, an insecure orbital environment poses significant challenges for broader strategic stability. Actors in possession of counterspace capabilities can threaten or attack vital elements of ballistic missile launch detection architectures and other systems integral to national and international security, which opens new avenues for intentional, inadvertent, or accidental dispute or conflict escalation. In this sense, novel satellite vulnerabilities add layers of technical and psychological complexity to already labyrinthine deterrence calculations. The effect compounds in light of the deep integration of satellites into information and communications networks: cyber intrusions into space systems are a tantalizing option for state and nonstate actors, and such operations carry their own elaborate deterrence considerations, not least the difficulty of attribution. The net result is a convoluted deterrence landscape, rife with uncertainty and in constant motion thanks to the rapid clip and often competitive character of technological innovation.   </w:t>
      </w:r>
    </w:p>
    <w:p w14:paraId="22D004BF" w14:textId="77777777" w:rsidR="00E45FE5" w:rsidRPr="00C20FDD" w:rsidRDefault="00E45FE5" w:rsidP="00E45FE5">
      <w:pPr>
        <w:rPr>
          <w:sz w:val="8"/>
          <w:szCs w:val="14"/>
        </w:rPr>
      </w:pPr>
      <w:r w:rsidRPr="00C20FDD">
        <w:rPr>
          <w:sz w:val="8"/>
          <w:szCs w:val="14"/>
        </w:rPr>
        <w:t>Swords of Many Edges</w:t>
      </w:r>
    </w:p>
    <w:p w14:paraId="2152DB78" w14:textId="77777777" w:rsidR="00E45FE5" w:rsidRPr="00C20FDD" w:rsidRDefault="00E45FE5" w:rsidP="00E45FE5">
      <w:pPr>
        <w:rPr>
          <w:sz w:val="8"/>
          <w:szCs w:val="14"/>
        </w:rPr>
      </w:pPr>
      <w:r w:rsidRPr="00C20FDD">
        <w:rPr>
          <w:sz w:val="8"/>
          <w:szCs w:val="14"/>
        </w:rPr>
        <w:t xml:space="preserve">For staunch deterrence advocates, this uncertainty justifies expanding counterspace arsenals. In their view, preventing a space Pearl Harbor in which a U.S. adversary launches a crippling surprise attack against American orbital assets requires evincing the certainty of a devastating counterattack. One way of accomplishing this is through the unambiguous demonstration of effective counterspace capabilities. The clearer the demonstration, the better. In this sense, ASAT missile tests, which are easy to attribute and spectacular in nature, hold great allure as a means of signaling orbital strike capabilities.   </w:t>
      </w:r>
    </w:p>
    <w:p w14:paraId="02BA5A65" w14:textId="77777777" w:rsidR="00E45FE5" w:rsidRPr="00C20FDD" w:rsidRDefault="00E45FE5" w:rsidP="00E45FE5">
      <w:pPr>
        <w:rPr>
          <w:sz w:val="8"/>
          <w:szCs w:val="14"/>
        </w:rPr>
      </w:pPr>
      <w:r w:rsidRPr="00C20FDD">
        <w:rPr>
          <w:sz w:val="8"/>
          <w:szCs w:val="14"/>
        </w:rPr>
        <w:t>Such tests, however, come with significant drawbacks. The most obvious of these is that they generate large amounts of dangerous space debris, which pose serious hazards to spacecraft. Each new fragment requires monitoring and, in cases of potential collisions, risk assessment and avoidance maneuvers. Debris-generating military operations, in this sense, are a self-defeating proposition. ASAT missile tests also come with nebulous reputational costs, as the corpus of international space law, including the 1967 Outer Space Treaty, emphasizes that uses of space should be peaceful in nature. Likewise, UN Debris Mitigation Guidelines [PDF] affirm the importance of minimizing space junk, a dictum inconsistent with kinetic weapons testing. Western media heaped scorn on India for its violation of the important, if incipient, norm against debris generation, even after the country took pains to destroy a low-altitude satellite in order to minimize the lifespan of the bulk of the fragments.</w:t>
      </w:r>
    </w:p>
    <w:p w14:paraId="422A9953" w14:textId="77777777" w:rsidR="00E45FE5" w:rsidRPr="00C20FDD" w:rsidRDefault="00E45FE5" w:rsidP="00E45FE5">
      <w:pPr>
        <w:rPr>
          <w:sz w:val="8"/>
          <w:szCs w:val="14"/>
        </w:rPr>
      </w:pPr>
      <w:r w:rsidRPr="00C20FDD">
        <w:rPr>
          <w:sz w:val="8"/>
          <w:szCs w:val="14"/>
        </w:rPr>
        <w:t xml:space="preserve">Another important consideration for would-be ASAT testers lies in the potential for space militarization to ignite or exacerbate international arms races. Although military activities have been a persistent feature of the Space Age, those activities have often furthered peaceful as much as warlike pursuits, as has been the case with many remote-sensing operations and the opening of the U.S. Global Positioning System to civilian use. Militarization is a process rather than a state of affairs, and one that takes various forms at that. Deterrence implications notwithstanding, the development and deployment of counterspace capabilities can drive potential adversaries to develop and deploy similar capabilities, contributing to the erosion of norms of peaceful use.   </w:t>
      </w:r>
    </w:p>
    <w:p w14:paraId="7748EDAD" w14:textId="77777777" w:rsidR="00E45FE5" w:rsidRPr="00C20FDD" w:rsidRDefault="00E45FE5" w:rsidP="00E45FE5">
      <w:pPr>
        <w:rPr>
          <w:sz w:val="8"/>
          <w:szCs w:val="14"/>
        </w:rPr>
      </w:pPr>
      <w:r w:rsidRPr="00C20FDD">
        <w:rPr>
          <w:sz w:val="8"/>
          <w:szCs w:val="14"/>
        </w:rPr>
        <w:t>Some military planners and policymakers’ assertions to the contrary, space is at present less a domain of warfighting than a domain of deep interdependence. The value of combat support functions performed from space, as important as they are to battlefield success, pales in comparison to that of other satellite-facilitated services, which are vital to myriad aspects of contemporary global society. Common space security interests include minimizing debris-generation, coordinating on satellite placement and radio-frequency spectrum use, monitoring terrestrial and space weather and the global environment, ensuring the integrity of global navigation satellite systems, tracking licit and illicit ground, air, and maritime movements, scanning for hazardous comets and asteroids, and conducting scientific observations and experiments. Many of these require states to work together to maximize benefits and minimize risks. Perceptions that one or more countries are attempting in systematic fashion to exert dominance and preclude other actors’ access to the domain and its benefits, then, carry significant dangers. They bend state behavior toward aggression and actual warfighting.</w:t>
      </w:r>
    </w:p>
    <w:p w14:paraId="43D3059A" w14:textId="77777777" w:rsidR="00E45FE5" w:rsidRPr="00C20FDD" w:rsidRDefault="00E45FE5" w:rsidP="00E45FE5">
      <w:pPr>
        <w:rPr>
          <w:sz w:val="8"/>
          <w:szCs w:val="14"/>
        </w:rPr>
      </w:pPr>
      <w:r w:rsidRPr="00C20FDD">
        <w:rPr>
          <w:sz w:val="8"/>
          <w:szCs w:val="14"/>
        </w:rPr>
        <w:lastRenderedPageBreak/>
        <w:t>Security in the Heavens and on Earth</w:t>
      </w:r>
    </w:p>
    <w:p w14:paraId="118AB340" w14:textId="77777777" w:rsidR="00E45FE5" w:rsidRPr="00C20FDD" w:rsidRDefault="00E45FE5" w:rsidP="00E45FE5">
      <w:pPr>
        <w:rPr>
          <w:sz w:val="8"/>
          <w:szCs w:val="14"/>
        </w:rPr>
      </w:pPr>
      <w:r w:rsidRPr="00C20FDD">
        <w:rPr>
          <w:sz w:val="8"/>
          <w:szCs w:val="14"/>
        </w:rPr>
        <w:t xml:space="preserve">National governments, including that of the United States, should be careful not to make active contributions to such perceptions. Although low-level grey zone aggression has become commonplace for space-linked systems due to the relative ease and reversibility of many cyber and electronic attacks, space remains free of kinetic combat at present, as a recent Secure World Foundation report [PDF] emphasizes. Rather than responding to limited attacks by expanding counterspace arsenals, which carries the risk of contributing to arms race dynamics, U.S. and allied policymakers should accept some amount of limited aggression as more or less inevitable. They should place more emphasis on diplomacy—not weaponry—as a tool in mitigating these sorts of attacks. The United States should work with other spacefaring powers to reach consensus on non-binding rules of the road for space, using the International Code of Conduct for Outer Space Activities [PDF] that the European Union proposed in 2008 as a rough starting point. While new international law could be a greater boon still, formal UN discussions on the Prevention of an Arms Race in Outer Space have yielded little progress since the mid-1980s. A joint Chinese-Russian proposal for a Treaty on the Prevention of the Placement of Weapons in Outer Space, for instance, has significant shortcomings and has drawn open condemnation from the United States. Such paralysis, in tandem with the Trump administration’s and U.S. Senate Republicans’ disdain of multilateral treaties, makes a formal agreement a farfetched proposition for now.  </w:t>
      </w:r>
    </w:p>
    <w:p w14:paraId="110B4A9C" w14:textId="77777777" w:rsidR="00E45FE5" w:rsidRPr="00C90822" w:rsidRDefault="00E45FE5" w:rsidP="00E45FE5">
      <w:pPr>
        <w:rPr>
          <w:sz w:val="16"/>
        </w:rPr>
      </w:pPr>
      <w:r w:rsidRPr="00C20FDD">
        <w:rPr>
          <w:sz w:val="16"/>
        </w:rPr>
        <w:t xml:space="preserve">More important, </w:t>
      </w:r>
      <w:r w:rsidRPr="00C20FDD">
        <w:rPr>
          <w:rStyle w:val="StyleUnderline"/>
        </w:rPr>
        <w:t>U.S.</w:t>
      </w:r>
      <w:r w:rsidRPr="00C20FDD">
        <w:rPr>
          <w:sz w:val="16"/>
        </w:rPr>
        <w:t xml:space="preserve"> policymakers </w:t>
      </w:r>
      <w:r w:rsidRPr="00C20FDD">
        <w:rPr>
          <w:rStyle w:val="StyleUnderline"/>
        </w:rPr>
        <w:t xml:space="preserve">should avoid making decisions on the basis of a possible, though </w:t>
      </w:r>
      <w:r w:rsidRPr="00A52DF7">
        <w:rPr>
          <w:rStyle w:val="Emphasis"/>
          <w:highlight w:val="green"/>
        </w:rPr>
        <w:t>highly improbable</w:t>
      </w:r>
      <w:r w:rsidRPr="00C20FDD">
        <w:rPr>
          <w:rStyle w:val="StyleUnderline"/>
        </w:rPr>
        <w:t>, space Pearl Harbor</w:t>
      </w:r>
      <w:r w:rsidRPr="00C20FDD">
        <w:rPr>
          <w:sz w:val="16"/>
        </w:rPr>
        <w:t xml:space="preserve">. They should recognize that </w:t>
      </w:r>
      <w:r w:rsidRPr="00C20FDD">
        <w:rPr>
          <w:rStyle w:val="StyleUnderline"/>
        </w:rPr>
        <w:t xml:space="preserve">latent </w:t>
      </w:r>
      <w:r w:rsidRPr="00A52DF7">
        <w:rPr>
          <w:rStyle w:val="StyleUnderline"/>
          <w:highlight w:val="green"/>
        </w:rPr>
        <w:t>counterspace capabilities</w:t>
      </w:r>
      <w:r w:rsidRPr="00C20FDD">
        <w:rPr>
          <w:rStyle w:val="StyleUnderline"/>
        </w:rPr>
        <w:t>—as exemplified in</w:t>
      </w:r>
      <w:r w:rsidRPr="00C20FDD">
        <w:rPr>
          <w:sz w:val="16"/>
        </w:rPr>
        <w:t xml:space="preserve"> 2008’s </w:t>
      </w:r>
      <w:r w:rsidRPr="00C20FDD">
        <w:rPr>
          <w:rStyle w:val="StyleUnderline"/>
        </w:rPr>
        <w:t xml:space="preserve">Operation Burnt Frost, which saw the </w:t>
      </w:r>
      <w:r w:rsidRPr="00C20FDD">
        <w:rPr>
          <w:rStyle w:val="Emphasis"/>
        </w:rPr>
        <w:t>U</w:t>
      </w:r>
      <w:r w:rsidRPr="00C20FDD">
        <w:rPr>
          <w:sz w:val="16"/>
        </w:rPr>
        <w:t xml:space="preserve">nited </w:t>
      </w:r>
      <w:r w:rsidRPr="00C20FDD">
        <w:rPr>
          <w:rStyle w:val="Emphasis"/>
        </w:rPr>
        <w:t>S</w:t>
      </w:r>
      <w:r w:rsidRPr="00C20FDD">
        <w:rPr>
          <w:sz w:val="16"/>
        </w:rPr>
        <w:t xml:space="preserve">tates </w:t>
      </w:r>
      <w:r w:rsidRPr="00C20FDD">
        <w:rPr>
          <w:rStyle w:val="StyleUnderline"/>
        </w:rPr>
        <w:t>repurpose a ballistic missile interceptor to destroy a satellite—</w:t>
      </w:r>
      <w:r w:rsidRPr="00A52DF7">
        <w:rPr>
          <w:rStyle w:val="StyleUnderline"/>
          <w:highlight w:val="green"/>
        </w:rPr>
        <w:t xml:space="preserve">are </w:t>
      </w:r>
      <w:r w:rsidRPr="00A52DF7">
        <w:rPr>
          <w:rStyle w:val="Emphasis"/>
          <w:highlight w:val="green"/>
        </w:rPr>
        <w:t>more than sufficient</w:t>
      </w:r>
      <w:r w:rsidRPr="00A52DF7">
        <w:rPr>
          <w:rStyle w:val="StyleUnderline"/>
          <w:highlight w:val="green"/>
        </w:rPr>
        <w:t xml:space="preserve"> to </w:t>
      </w:r>
      <w:r w:rsidRPr="00A52DF7">
        <w:rPr>
          <w:rStyle w:val="Emphasis"/>
          <w:highlight w:val="green"/>
        </w:rPr>
        <w:t>deter</w:t>
      </w:r>
      <w:r w:rsidRPr="00C20FDD">
        <w:rPr>
          <w:rStyle w:val="StyleUnderline"/>
        </w:rPr>
        <w:t xml:space="preserve"> adversaries from launching a major surprise </w:t>
      </w:r>
      <w:r w:rsidRPr="00A52DF7">
        <w:rPr>
          <w:rStyle w:val="StyleUnderline"/>
          <w:highlight w:val="green"/>
        </w:rPr>
        <w:t>attack in</w:t>
      </w:r>
      <w:r w:rsidRPr="00C20FDD">
        <w:rPr>
          <w:rStyle w:val="StyleUnderline"/>
        </w:rPr>
        <w:t xml:space="preserve"> </w:t>
      </w:r>
      <w:r w:rsidRPr="00C20FDD">
        <w:rPr>
          <w:rStyle w:val="Emphasis"/>
        </w:rPr>
        <w:t xml:space="preserve">almost </w:t>
      </w:r>
      <w:r w:rsidRPr="00A52DF7">
        <w:rPr>
          <w:rStyle w:val="Emphasis"/>
          <w:highlight w:val="green"/>
        </w:rPr>
        <w:t>all scenarios</w:t>
      </w:r>
      <w:r w:rsidRPr="00A52DF7">
        <w:rPr>
          <w:rStyle w:val="StyleUnderline"/>
          <w:highlight w:val="green"/>
        </w:rPr>
        <w:t>, especially in</w:t>
      </w:r>
      <w:r w:rsidRPr="00C20FDD">
        <w:rPr>
          <w:rStyle w:val="StyleUnderline"/>
        </w:rPr>
        <w:t xml:space="preserve"> light of the aforementioned </w:t>
      </w:r>
      <w:r w:rsidRPr="00A52DF7">
        <w:rPr>
          <w:rStyle w:val="Emphasis"/>
          <w:highlight w:val="green"/>
        </w:rPr>
        <w:t>deep interdependence</w:t>
      </w:r>
      <w:r w:rsidRPr="00C20FDD">
        <w:rPr>
          <w:rStyle w:val="StyleUnderline"/>
        </w:rPr>
        <w:t xml:space="preserve"> in the space domain. </w:t>
      </w:r>
      <w:r w:rsidRPr="00A52DF7">
        <w:rPr>
          <w:rStyle w:val="StyleUnderline"/>
          <w:highlight w:val="green"/>
        </w:rPr>
        <w:t>Adding to</w:t>
      </w:r>
      <w:r w:rsidRPr="00C20FDD">
        <w:rPr>
          <w:rStyle w:val="StyleUnderline"/>
        </w:rPr>
        <w:t xml:space="preserve"> the </w:t>
      </w:r>
      <w:r w:rsidRPr="00A52DF7">
        <w:rPr>
          <w:rStyle w:val="StyleUnderline"/>
          <w:highlight w:val="green"/>
        </w:rPr>
        <w:t>deterrence</w:t>
      </w:r>
      <w:r w:rsidRPr="00C20FDD">
        <w:rPr>
          <w:rStyle w:val="StyleUnderline"/>
        </w:rPr>
        <w:t xml:space="preserve"> effect </w:t>
      </w:r>
      <w:r w:rsidRPr="00A52DF7">
        <w:rPr>
          <w:rStyle w:val="StyleUnderline"/>
          <w:highlight w:val="green"/>
        </w:rPr>
        <w:t>are</w:t>
      </w:r>
      <w:r w:rsidRPr="00C20FDD">
        <w:rPr>
          <w:rStyle w:val="StyleUnderline"/>
        </w:rPr>
        <w:t xml:space="preserve"> uncertain </w:t>
      </w:r>
      <w:r w:rsidRPr="00C20FDD">
        <w:rPr>
          <w:rStyle w:val="Emphasis"/>
        </w:rPr>
        <w:t xml:space="preserve">offensive </w:t>
      </w:r>
      <w:r w:rsidRPr="00A52DF7">
        <w:rPr>
          <w:rStyle w:val="Emphasis"/>
          <w:highlight w:val="green"/>
        </w:rPr>
        <w:t>cyber capabilities</w:t>
      </w:r>
      <w:r w:rsidRPr="00C20FDD">
        <w:rPr>
          <w:rStyle w:val="StyleUnderline"/>
        </w:rPr>
        <w:t xml:space="preserve">. The </w:t>
      </w:r>
      <w:r w:rsidRPr="00C20FDD">
        <w:rPr>
          <w:rStyle w:val="Emphasis"/>
        </w:rPr>
        <w:t>U</w:t>
      </w:r>
      <w:r w:rsidRPr="00C20FDD">
        <w:rPr>
          <w:sz w:val="16"/>
        </w:rPr>
        <w:t xml:space="preserve">nited </w:t>
      </w:r>
      <w:r w:rsidRPr="00C20FDD">
        <w:rPr>
          <w:rStyle w:val="Emphasis"/>
        </w:rPr>
        <w:t>S</w:t>
      </w:r>
      <w:r w:rsidRPr="00C20FDD">
        <w:rPr>
          <w:sz w:val="16"/>
        </w:rPr>
        <w:t xml:space="preserve">tates </w:t>
      </w:r>
      <w:r w:rsidRPr="00C20FDD">
        <w:rPr>
          <w:rStyle w:val="StyleUnderline"/>
        </w:rPr>
        <w:t>continues to launch incursions into geopolitical competitors’ critical systems, such as the Russian power grid, and has demonstrated a willingness to employ cyberattacks in the wake of offline incidents, as it did after Iran shot down a U.S. drone</w:t>
      </w:r>
      <w:r w:rsidRPr="00C20FDD">
        <w:rPr>
          <w:sz w:val="16"/>
        </w:rPr>
        <w:t xml:space="preserve"> last week. </w:t>
      </w:r>
      <w:r w:rsidRPr="00C20FDD">
        <w:rPr>
          <w:rStyle w:val="StyleUnderline"/>
        </w:rPr>
        <w:t xml:space="preserve">Unlike in the nuclear arena, where anything short of the prospect of nuclear retaliation holds limited dissuasive power, space deterrence can stem from military capabilities in </w:t>
      </w:r>
      <w:r w:rsidRPr="00C20FDD">
        <w:rPr>
          <w:rStyle w:val="Emphasis"/>
        </w:rPr>
        <w:t>various domains</w:t>
      </w:r>
      <w:r w:rsidRPr="00C20FDD">
        <w:rPr>
          <w:rStyle w:val="StyleUnderline"/>
        </w:rPr>
        <w:t xml:space="preserve">. For this reason, an attack on a U.S. satellite could elicit any </w:t>
      </w:r>
      <w:r w:rsidRPr="00C20FDD">
        <w:rPr>
          <w:rStyle w:val="Emphasis"/>
        </w:rPr>
        <w:t>number of responses</w:t>
      </w:r>
      <w:r w:rsidRPr="00C20FDD">
        <w:rPr>
          <w:rStyle w:val="StyleUnderline"/>
        </w:rPr>
        <w:t xml:space="preserve">. The potential for </w:t>
      </w:r>
      <w:r w:rsidRPr="00A52DF7">
        <w:rPr>
          <w:rStyle w:val="Emphasis"/>
          <w:highlight w:val="green"/>
        </w:rPr>
        <w:t>cross-domain retal</w:t>
      </w:r>
      <w:r w:rsidRPr="00C20FDD">
        <w:rPr>
          <w:rStyle w:val="Emphasis"/>
        </w:rPr>
        <w:t>iation</w:t>
      </w:r>
      <w:r w:rsidRPr="00C20FDD">
        <w:rPr>
          <w:rStyle w:val="StyleUnderline"/>
        </w:rPr>
        <w:t xml:space="preserve">, </w:t>
      </w:r>
      <w:r w:rsidRPr="00A52DF7">
        <w:rPr>
          <w:rStyle w:val="StyleUnderline"/>
          <w:highlight w:val="green"/>
        </w:rPr>
        <w:t>combined with</w:t>
      </w:r>
      <w:r w:rsidRPr="00C20FDD">
        <w:rPr>
          <w:rStyle w:val="StyleUnderline"/>
        </w:rPr>
        <w:t xml:space="preserve"> the </w:t>
      </w:r>
      <w:r w:rsidRPr="00A52DF7">
        <w:rPr>
          <w:rStyle w:val="Emphasis"/>
          <w:highlight w:val="green"/>
        </w:rPr>
        <w:t>high</w:t>
      </w:r>
      <w:r w:rsidRPr="00C20FDD">
        <w:rPr>
          <w:rStyle w:val="Emphasis"/>
        </w:rPr>
        <w:t xml:space="preserve"> strategic </w:t>
      </w:r>
      <w:r w:rsidRPr="00A52DF7">
        <w:rPr>
          <w:rStyle w:val="Emphasis"/>
          <w:highlight w:val="green"/>
        </w:rPr>
        <w:t>value</w:t>
      </w:r>
      <w:r w:rsidRPr="000709EE">
        <w:rPr>
          <w:rStyle w:val="StyleUnderline"/>
        </w:rPr>
        <w:t xml:space="preserve"> of</w:t>
      </w:r>
      <w:r w:rsidRPr="00C20FDD">
        <w:rPr>
          <w:rStyle w:val="StyleUnderline"/>
        </w:rPr>
        <w:t xml:space="preserve"> space </w:t>
      </w:r>
      <w:r w:rsidRPr="00A52DF7">
        <w:rPr>
          <w:rStyle w:val="StyleUnderline"/>
          <w:highlight w:val="green"/>
        </w:rPr>
        <w:t>assets, means</w:t>
      </w:r>
      <w:r w:rsidRPr="00C20FDD">
        <w:rPr>
          <w:rStyle w:val="StyleUnderline"/>
        </w:rPr>
        <w:t xml:space="preserve"> that any </w:t>
      </w:r>
      <w:r w:rsidRPr="00A52DF7">
        <w:rPr>
          <w:rStyle w:val="StyleUnderline"/>
          <w:highlight w:val="green"/>
        </w:rPr>
        <w:t xml:space="preserve">adversary risks </w:t>
      </w:r>
      <w:r w:rsidRPr="00A52DF7">
        <w:rPr>
          <w:rStyle w:val="Emphasis"/>
          <w:highlight w:val="green"/>
        </w:rPr>
        <w:t>extreme escalation</w:t>
      </w:r>
      <w:r w:rsidRPr="00C20FDD">
        <w:rPr>
          <w:rStyle w:val="StyleUnderline"/>
        </w:rPr>
        <w:t xml:space="preserve"> in launching a major assault on American space architectures</w:t>
      </w:r>
      <w:r w:rsidRPr="00C20FDD">
        <w:rPr>
          <w:sz w:val="16"/>
        </w:rPr>
        <w:t xml:space="preserve">. Again, well-conceived diplomatic efforts are useful in averting such scenarios altogether.  </w:t>
      </w:r>
    </w:p>
    <w:p w14:paraId="793A0A86" w14:textId="77777777" w:rsidR="00E45FE5" w:rsidRPr="00172DAE" w:rsidRDefault="00E45FE5" w:rsidP="00E45FE5"/>
    <w:p w14:paraId="42B2BE4D" w14:textId="77777777" w:rsidR="00E45FE5" w:rsidRPr="007A1C7D" w:rsidRDefault="00E45FE5" w:rsidP="00E45FE5"/>
    <w:p w14:paraId="272E455C" w14:textId="4F2052D8" w:rsidR="00E45FE5" w:rsidRDefault="00E45FE5" w:rsidP="00E45FE5">
      <w:pPr>
        <w:pStyle w:val="Heading3"/>
      </w:pPr>
      <w:r>
        <w:lastRenderedPageBreak/>
        <w:t>1NC --- Debris</w:t>
      </w:r>
    </w:p>
    <w:p w14:paraId="1115EB57" w14:textId="7C811FDC" w:rsidR="00E45FE5" w:rsidRDefault="00E45FE5" w:rsidP="00E45FE5">
      <w:pPr>
        <w:pStyle w:val="Heading4"/>
      </w:pPr>
      <w:r>
        <w:t>asty</w:t>
      </w:r>
    </w:p>
    <w:p w14:paraId="403B3779" w14:textId="759931BC" w:rsidR="00E45FE5" w:rsidRDefault="00E45FE5" w:rsidP="00E45FE5">
      <w:pPr>
        <w:pStyle w:val="Heading4"/>
      </w:pPr>
      <w:r>
        <w:t>No asteroids impact.</w:t>
      </w:r>
    </w:p>
    <w:p w14:paraId="3ACC0050" w14:textId="77777777" w:rsidR="00E45FE5" w:rsidRDefault="00E45FE5" w:rsidP="00E45FE5">
      <w:r>
        <w:t xml:space="preserve">Robert </w:t>
      </w:r>
      <w:r>
        <w:rPr>
          <w:b/>
        </w:rPr>
        <w:t>Walker 16</w:t>
      </w:r>
      <w:r>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3F34D15B" w14:textId="77777777" w:rsidR="00E45FE5" w:rsidRDefault="00E45FE5" w:rsidP="00E45FE5">
      <w:pPr>
        <w:rPr>
          <w:sz w:val="16"/>
        </w:rPr>
      </w:pPr>
      <w:r>
        <w:rPr>
          <w:rStyle w:val="StyleUnderline"/>
        </w:rPr>
        <w:t xml:space="preserve">This is something you hear said so often - that we risk being hit by an asteroid that could make humans extinct. But </w:t>
      </w:r>
      <w:r>
        <w:rPr>
          <w:rStyle w:val="Emphasis"/>
        </w:rPr>
        <w:t>do we really?</w:t>
      </w:r>
      <w:r>
        <w:rPr>
          <w:sz w:val="16"/>
        </w:rPr>
        <w:t xml:space="preserve"> This is the article I’m commenting on, a recently breaking news story: Earth woefully unprepared for surprise comet or asteroid, Nasa scientist warns. </w:t>
      </w:r>
      <w:r>
        <w:rPr>
          <w:rStyle w:val="StyleUnderline"/>
        </w:rPr>
        <w:t xml:space="preserve">Some are already worrying that it means that we are all </w:t>
      </w:r>
      <w:r>
        <w:rPr>
          <w:rStyle w:val="Emphasis"/>
        </w:rPr>
        <w:t>due to die</w:t>
      </w:r>
      <w:r>
        <w:rPr>
          <w:rStyle w:val="StyleUnderline"/>
        </w:rPr>
        <w:t xml:space="preserve"> in the near future from an asteroid impact. Well, no, it doesn't mean that. So, what is the truth behind it? </w:t>
      </w:r>
      <w:r>
        <w:rPr>
          <w:sz w:val="16"/>
        </w:rPr>
        <w:t xml:space="preserve">The source of all this is a comment by Dr Joseph Nuth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really large 10 km ones. There are a number of things potentially confusing about this statement however, if you read it as a non scientist. </w:t>
      </w:r>
      <w:r>
        <w:rPr>
          <w:rStyle w:val="StyleUnderline"/>
        </w:rPr>
        <w:t xml:space="preserve">Although there is a risk of “mass extinction” if </w:t>
      </w:r>
      <w:r>
        <w:rPr>
          <w:rStyle w:val="StyleUnderline"/>
          <w:highlight w:val="green"/>
        </w:rPr>
        <w:t>a large asteroid hit Earth</w:t>
      </w:r>
      <w:r>
        <w:rPr>
          <w:rStyle w:val="StyleUnderline"/>
        </w:rPr>
        <w:t xml:space="preserve">, “mass extinction” there </w:t>
      </w:r>
      <w:r>
        <w:rPr>
          <w:rStyle w:val="Emphasis"/>
          <w:highlight w:val="green"/>
        </w:rPr>
        <w:t>doesn’t mean “extinction of humans”,</w:t>
      </w:r>
      <w:r>
        <w:rPr>
          <w:rStyle w:val="StyleUnderline"/>
        </w:rPr>
        <w:t xml:space="preserve"> we are such a resilient species that we would certainly survive a giant asteroid impact. </w:t>
      </w:r>
      <w:r>
        <w:rPr>
          <w:rStyle w:val="StyleUnderline"/>
          <w:highlight w:val="green"/>
        </w:rPr>
        <w:t xml:space="preserve">We are </w:t>
      </w:r>
      <w:r>
        <w:rPr>
          <w:rStyle w:val="Emphasis"/>
          <w:highlight w:val="green"/>
        </w:rPr>
        <w:t>not “due” an extinction</w:t>
      </w:r>
      <w:r>
        <w:rPr>
          <w:rStyle w:val="Emphasis"/>
        </w:rPr>
        <w:t xml:space="preserve"> at all</w:t>
      </w:r>
      <w:r>
        <w:rPr>
          <w:rStyle w:val="StyleUnderline"/>
        </w:rPr>
        <w:t xml:space="preserve">. </w:t>
      </w:r>
      <w:r>
        <w:rPr>
          <w:rStyle w:val="StyleUnderline"/>
          <w:highlight w:val="green"/>
        </w:rPr>
        <w:t xml:space="preserve">Next </w:t>
      </w:r>
      <w:r>
        <w:rPr>
          <w:rStyle w:val="Emphasis"/>
          <w:highlight w:val="green"/>
        </w:rPr>
        <w:t>giant</w:t>
      </w:r>
      <w:r>
        <w:rPr>
          <w:rStyle w:val="StyleUnderline"/>
          <w:highlight w:val="green"/>
        </w:rPr>
        <w:t xml:space="preserve"> impact is most likely to happen</w:t>
      </w:r>
      <w:r>
        <w:rPr>
          <w:rStyle w:val="StyleUnderline"/>
        </w:rPr>
        <w:t xml:space="preserve"> many </w:t>
      </w:r>
      <w:r>
        <w:rPr>
          <w:rStyle w:val="Emphasis"/>
          <w:highlight w:val="green"/>
        </w:rPr>
        <w:t>millions of years into the future</w:t>
      </w:r>
      <w:r>
        <w:rPr>
          <w:rStyle w:val="StyleUnderline"/>
        </w:rPr>
        <w:t xml:space="preserve">. As we'll see, </w:t>
      </w:r>
      <w:r>
        <w:rPr>
          <w:rStyle w:val="StyleUnderline"/>
          <w:highlight w:val="green"/>
        </w:rPr>
        <w:t xml:space="preserve">there is </w:t>
      </w:r>
      <w:r>
        <w:rPr>
          <w:rStyle w:val="Emphasis"/>
          <w:highlight w:val="green"/>
        </w:rPr>
        <w:t>almost zero chance</w:t>
      </w:r>
      <w:r>
        <w:rPr>
          <w:rStyle w:val="StyleUnderline"/>
          <w:highlight w:val="green"/>
        </w:rPr>
        <w:t xml:space="preserve"> of a giant impact in the </w:t>
      </w:r>
      <w:r>
        <w:rPr>
          <w:rStyle w:val="Emphasis"/>
          <w:highlight w:val="green"/>
        </w:rPr>
        <w:t>next century</w:t>
      </w:r>
      <w:r>
        <w:rPr>
          <w:rStyle w:val="Emphasis"/>
        </w:rPr>
        <w:t xml:space="preserve">. </w:t>
      </w:r>
      <w:r>
        <w:rPr>
          <w:sz w:val="16"/>
        </w:rPr>
        <w:t xml:space="preserve">There is however much we can do to protect ourselves from smaller asteroids. As a result of extensive asteroid surveys over the last couple of decades: </w:t>
      </w:r>
      <w:r>
        <w:rPr>
          <w:rStyle w:val="StyleUnderline"/>
          <w:highlight w:val="green"/>
        </w:rPr>
        <w:t>We can be</w:t>
      </w:r>
      <w:r>
        <w:rPr>
          <w:rStyle w:val="StyleUnderline"/>
        </w:rPr>
        <w:t xml:space="preserve"> pretty sure (as in perhaps </w:t>
      </w:r>
      <w:r>
        <w:rPr>
          <w:rStyle w:val="Emphasis"/>
          <w:highlight w:val="green"/>
        </w:rPr>
        <w:t>99.999999%</w:t>
      </w:r>
      <w:r>
        <w:rPr>
          <w:rStyle w:val="StyleUnderline"/>
          <w:highlight w:val="green"/>
        </w:rPr>
        <w:t xml:space="preserve"> sure) that there </w:t>
      </w:r>
      <w:r>
        <w:rPr>
          <w:rStyle w:val="Emphasis"/>
          <w:highlight w:val="green"/>
        </w:rPr>
        <w:t>isn’t an extinction level asteroid headed our way</w:t>
      </w:r>
      <w:r>
        <w:rPr>
          <w:rStyle w:val="Emphasis"/>
        </w:rPr>
        <w:t xml:space="preserve"> in the next century</w:t>
      </w:r>
      <w:r>
        <w:rPr>
          <w:rStyle w:val="StyleUnderline"/>
        </w:rPr>
        <w:t xml:space="preserve">. </w:t>
      </w:r>
      <w:r>
        <w:rPr>
          <w:rStyle w:val="StyleUnderline"/>
          <w:highlight w:val="green"/>
        </w:rPr>
        <w:t xml:space="preserve">We </w:t>
      </w:r>
      <w:r>
        <w:rPr>
          <w:rStyle w:val="Emphasis"/>
          <w:highlight w:val="green"/>
        </w:rPr>
        <w:t>know</w:t>
      </w:r>
      <w:r>
        <w:rPr>
          <w:rStyle w:val="Emphasis"/>
        </w:rPr>
        <w:t xml:space="preserve"> the </w:t>
      </w:r>
      <w:r>
        <w:rPr>
          <w:rStyle w:val="Emphasis"/>
          <w:highlight w:val="green"/>
        </w:rPr>
        <w:t>orbits</w:t>
      </w:r>
      <w:r>
        <w:rPr>
          <w:rStyle w:val="StyleUnderline"/>
          <w:highlight w:val="green"/>
        </w:rPr>
        <w:t xml:space="preserve"> of </w:t>
      </w:r>
      <w:r>
        <w:rPr>
          <w:rStyle w:val="Emphasis"/>
          <w:highlight w:val="green"/>
        </w:rPr>
        <w:t>all</w:t>
      </w:r>
      <w:r>
        <w:rPr>
          <w:rStyle w:val="StyleUnderline"/>
        </w:rPr>
        <w:t xml:space="preserve"> the </w:t>
      </w:r>
      <w:r>
        <w:rPr>
          <w:rStyle w:val="StyleUnderline"/>
          <w:highlight w:val="green"/>
        </w:rPr>
        <w:t>Near Earth</w:t>
      </w:r>
      <w:r>
        <w:rPr>
          <w:rStyle w:val="StyleUnderline"/>
        </w:rPr>
        <w:t xml:space="preserve"> Asteroids that could do this and </w:t>
      </w:r>
      <w:r>
        <w:rPr>
          <w:rStyle w:val="Emphasis"/>
        </w:rPr>
        <w:t>none will hit Earth</w:t>
      </w:r>
      <w:r>
        <w:rPr>
          <w:rStyle w:val="StyleUnderline"/>
        </w:rPr>
        <w:t xml:space="preserve"> over that timescale. That leaves </w:t>
      </w:r>
      <w:r>
        <w:rPr>
          <w:rStyle w:val="StyleUnderline"/>
          <w:highlight w:val="green"/>
        </w:rPr>
        <w:t>comets</w:t>
      </w:r>
      <w:r>
        <w:rPr>
          <w:rStyle w:val="StyleUnderline"/>
        </w:rPr>
        <w:t xml:space="preserve">, and the chance of that </w:t>
      </w:r>
      <w:r>
        <w:rPr>
          <w:rStyle w:val="StyleUnderline"/>
          <w:highlight w:val="green"/>
        </w:rPr>
        <w:t>is</w:t>
      </w:r>
      <w:r>
        <w:rPr>
          <w:rStyle w:val="StyleUnderline"/>
        </w:rPr>
        <w:t xml:space="preserve"> something like </w:t>
      </w:r>
      <w:r>
        <w:rPr>
          <w:rStyle w:val="Emphasis"/>
          <w:highlight w:val="green"/>
        </w:rPr>
        <w:t>1 in 100 million per century</w:t>
      </w:r>
      <w:r>
        <w:rPr>
          <w:sz w:val="16"/>
        </w:rPr>
        <w:t xml:space="preserve">, as a very rough guess (since 99% of the impacts are thought to be from asteroids). </w:t>
      </w:r>
      <w:r>
        <w:rPr>
          <w:rStyle w:val="StyleUnderline"/>
        </w:rPr>
        <w:t xml:space="preserve">This risk has been pretty much retired due to the automated asteroid searches by the likes of Pan STARRS. </w:t>
      </w:r>
      <w:r>
        <w:rPr>
          <w:sz w:val="16"/>
        </w:rPr>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Pr>
          <w:rStyle w:val="StyleUnderline"/>
        </w:rPr>
        <w:t>We are already close to completing the survey of 1 km asteroids (90% done).</w:t>
      </w:r>
      <w:r>
        <w:rPr>
          <w:sz w:val="16"/>
        </w:rPr>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last minute deflection. First when he said "You could say, of course, we’re due, but it’s a random course at that point.”" - that is a scientist speaking as a scientist. But of course people sharing this on social media, retweeting, writing new stories about it, pick up the “we are due” and omit the scientific qualification “but it’s a random course at that point”. </w:t>
      </w:r>
      <w:r>
        <w:rPr>
          <w:rStyle w:val="StyleUnderline"/>
        </w:rPr>
        <w:t xml:space="preserve">To say that we are “due” a mass extinction is a bit like saying that after you throw nine heads, you are </w:t>
      </w:r>
      <w:r>
        <w:rPr>
          <w:rStyle w:val="Emphasis"/>
        </w:rPr>
        <w:t>due to throw a tail</w:t>
      </w:r>
      <w:r>
        <w:rPr>
          <w:rStyle w:val="StyleUnderline"/>
        </w:rPr>
        <w:t>.</w:t>
      </w:r>
      <w:r>
        <w:rPr>
          <w:sz w:val="16"/>
        </w:rPr>
        <w:t xml:space="preserve"> </w:t>
      </w:r>
      <w:r>
        <w:rPr>
          <w:rStyle w:val="Emphasis"/>
        </w:rPr>
        <w:t>Not true</w:t>
      </w:r>
      <w:r>
        <w:rPr>
          <w:rStyle w:val="StyleUnderline"/>
        </w:rPr>
        <w:t xml:space="preserve">. The chance that the next coin toss is a tail is always going to be 50/50 for a fair coin </w:t>
      </w:r>
      <w:r>
        <w:rPr>
          <w:rStyle w:val="Emphasis"/>
        </w:rPr>
        <w:t xml:space="preserve">no matter how many heads you throw. </w:t>
      </w:r>
      <w:r>
        <w:rPr>
          <w:rStyle w:val="StyleUnderline"/>
        </w:rPr>
        <w:t xml:space="preserve">It's the same with extinctions. So long as it is a random process, then an extinction that happens every 60 million years </w:t>
      </w:r>
      <w:r>
        <w:rPr>
          <w:rStyle w:val="Emphasis"/>
        </w:rPr>
        <w:t>could happen tomorrow</w:t>
      </w:r>
      <w:r>
        <w:rPr>
          <w:rStyle w:val="StyleUnderline"/>
        </w:rPr>
        <w:t xml:space="preserve"> or it could be </w:t>
      </w:r>
      <w:r>
        <w:rPr>
          <w:rStyle w:val="Emphasis"/>
        </w:rPr>
        <w:t>60 million years or 120 million years before it happens.</w:t>
      </w:r>
      <w:r>
        <w:rPr>
          <w:sz w:val="16"/>
        </w:rPr>
        <w:t xml:space="preserve"> </w:t>
      </w:r>
      <w:r>
        <w:rPr>
          <w:rStyle w:val="StyleUnderline"/>
        </w:rPr>
        <w:t>On average we would still expect to wait 60 million years for the next such mass extinction even if the last one happened hundreds of millions of years ago. It’s just as for the coin toss</w:t>
      </w:r>
      <w:r>
        <w:rPr>
          <w:sz w:val="16"/>
        </w:rPr>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Pr>
          <w:rStyle w:val="StyleUnderline"/>
        </w:rPr>
        <w:t>Some scientists have tried to discern a periodicity</w:t>
      </w:r>
      <w:r>
        <w:rPr>
          <w:sz w:val="16"/>
        </w:rPr>
        <w:t xml:space="preserve"> in the extinctions of perhaps 26 to 30 million years. </w:t>
      </w:r>
      <w:r>
        <w:rPr>
          <w:rStyle w:val="StyleUnderline"/>
        </w:rPr>
        <w:t xml:space="preserve">If they are right then we are due the next extinction perhaps </w:t>
      </w:r>
      <w:r>
        <w:rPr>
          <w:rStyle w:val="Emphasis"/>
        </w:rPr>
        <w:t>15 million</w:t>
      </w:r>
      <w:r>
        <w:rPr>
          <w:rStyle w:val="StyleUnderline"/>
        </w:rPr>
        <w:t xml:space="preserve"> years or so from now. But that is very controversial and if true, it wouldn’t cover all mass extinctions. At any rate </w:t>
      </w:r>
      <w:r>
        <w:rPr>
          <w:rStyle w:val="StyleUnderline"/>
        </w:rPr>
        <w:lastRenderedPageBreak/>
        <w:t xml:space="preserve">that's </w:t>
      </w:r>
      <w:r>
        <w:rPr>
          <w:rStyle w:val="Emphasis"/>
          <w:highlight w:val="green"/>
        </w:rPr>
        <w:t>so far into the future</w:t>
      </w:r>
      <w:r>
        <w:rPr>
          <w:rStyle w:val="StyleUnderline"/>
          <w:highlight w:val="green"/>
        </w:rPr>
        <w:t xml:space="preserve"> it makes </w:t>
      </w:r>
      <w:r>
        <w:rPr>
          <w:rStyle w:val="Emphasis"/>
          <w:highlight w:val="green"/>
        </w:rPr>
        <w:t>no difference</w:t>
      </w:r>
      <w:r>
        <w:rPr>
          <w:rStyle w:val="Emphasis"/>
        </w:rPr>
        <w:t xml:space="preserve"> to us now</w:t>
      </w:r>
      <w:r>
        <w:rPr>
          <w:rStyle w:val="StyleUnderline"/>
        </w:rPr>
        <w:t xml:space="preserve">, if they are right or wrong. We could get a mass extinction in the next few millions of years. But it is </w:t>
      </w:r>
      <w:r>
        <w:rPr>
          <w:rStyle w:val="Emphasis"/>
        </w:rPr>
        <w:t>nearly impossibly unlikely in the next century</w:t>
      </w:r>
      <w:r>
        <w:rPr>
          <w:rStyle w:val="StyleUnderline"/>
        </w:rPr>
        <w:t>.</w:t>
      </w:r>
      <w:r>
        <w:rPr>
          <w:sz w:val="16"/>
        </w:rPr>
        <w:t xml:space="preserve"> </w:t>
      </w:r>
    </w:p>
    <w:p w14:paraId="68507728" w14:textId="77777777" w:rsidR="00E45FE5" w:rsidRDefault="00E45FE5" w:rsidP="00E45FE5">
      <w:pPr>
        <w:pStyle w:val="Heading4"/>
        <w:rPr>
          <w:rFonts w:cs="Calibri"/>
          <w:bCs/>
        </w:rPr>
      </w:pPr>
      <w:r>
        <w:rPr>
          <w:rFonts w:cs="Calibri"/>
          <w:b w:val="0"/>
          <w:bCs/>
        </w:rPr>
        <w:t>6---Lasers solve.</w:t>
      </w:r>
    </w:p>
    <w:p w14:paraId="71F83755" w14:textId="77777777" w:rsidR="00E45FE5" w:rsidRDefault="00E45FE5" w:rsidP="00E45FE5">
      <w:r>
        <w:rPr>
          <w:rStyle w:val="Style13ptBold"/>
        </w:rPr>
        <w:t>Kumar ‘13</w:t>
      </w:r>
      <w:r>
        <w:t xml:space="preserve"> (2013, Prashant, Administrator/writer for Vivid Times, “Scientists Propose System to Vaporize Asteroids That Threaten Earth”)</w:t>
      </w:r>
    </w:p>
    <w:p w14:paraId="5A6FB71B" w14:textId="77777777" w:rsidR="00E45FE5" w:rsidRDefault="00E45FE5" w:rsidP="00E45FE5"/>
    <w:p w14:paraId="0AD07123" w14:textId="77777777" w:rsidR="00E45FE5" w:rsidRDefault="00E45FE5" w:rsidP="00E45FE5">
      <w:pPr>
        <w:rPr>
          <w:sz w:val="10"/>
          <w:szCs w:val="10"/>
        </w:rPr>
      </w:pPr>
      <w:r>
        <w:rPr>
          <w:sz w:val="10"/>
          <w:szCs w:val="10"/>
        </w:rPr>
        <w:t xml:space="preserve">It has been an eventful year for space enthusiasts, with it seeming like a new asteroid is announced every week, each one coming closer and closer to our blue marble. Then, just a few days ago, a large meteorite smashed into Russia, injuring over 1000 people. Now a researcher and a physicist have teamed up to propose a solution to the problem – a laser-beam generating solar-based asteroid destroyer that could destroy a space rock half the size of a football field in 30 minutes. </w:t>
      </w:r>
      <w:r>
        <w:rPr>
          <w:rStyle w:val="StyleUnderline"/>
          <w:highlight w:val="green"/>
        </w:rPr>
        <w:t>UC</w:t>
      </w:r>
      <w:r>
        <w:rPr>
          <w:sz w:val="10"/>
          <w:szCs w:val="10"/>
        </w:rPr>
        <w:t xml:space="preserve"> Santa Barbara </w:t>
      </w:r>
      <w:r>
        <w:rPr>
          <w:rStyle w:val="StyleUnderline"/>
          <w:highlight w:val="green"/>
        </w:rPr>
        <w:t>physicist and professor</w:t>
      </w:r>
      <w:r>
        <w:rPr>
          <w:sz w:val="10"/>
          <w:szCs w:val="10"/>
        </w:rPr>
        <w:t xml:space="preserve"> Philip M. Lubin, and Gary B. Hughes, a researcher and professor from California Polytechnic State University, San Luis Obispo, </w:t>
      </w:r>
      <w:r>
        <w:rPr>
          <w:rStyle w:val="StyleUnderline"/>
          <w:highlight w:val="green"/>
        </w:rPr>
        <w:t>conceived</w:t>
      </w:r>
      <w:r>
        <w:rPr>
          <w:sz w:val="10"/>
          <w:szCs w:val="10"/>
        </w:rPr>
        <w:t xml:space="preserve"> DE-STAR, or Directed Energy Solar Targeting of Asteroids an exploRation, as </w:t>
      </w:r>
      <w:r>
        <w:rPr>
          <w:rStyle w:val="StyleUnderline"/>
          <w:highlight w:val="green"/>
        </w:rPr>
        <w:t>a realistic means of mitigating</w:t>
      </w:r>
      <w:r>
        <w:rPr>
          <w:sz w:val="10"/>
          <w:szCs w:val="10"/>
        </w:rPr>
        <w:t xml:space="preserve"> potential threats posed to the Earth by </w:t>
      </w:r>
      <w:r>
        <w:rPr>
          <w:rStyle w:val="StyleUnderline"/>
          <w:highlight w:val="green"/>
        </w:rPr>
        <w:t>asteroids</w:t>
      </w:r>
      <w:r>
        <w:rPr>
          <w:sz w:val="10"/>
          <w:szCs w:val="10"/>
        </w:rPr>
        <w:t xml:space="preserve"> and comets. “We have to come to grips with discussing these issues in a logical and rational way,” said Lubin, who began work on </w:t>
      </w:r>
      <w:r>
        <w:rPr>
          <w:rStyle w:val="StyleUnderline"/>
          <w:highlight w:val="green"/>
        </w:rPr>
        <w:t>DE-STAR</w:t>
      </w:r>
      <w:r>
        <w:rPr>
          <w:sz w:val="10"/>
          <w:szCs w:val="10"/>
        </w:rPr>
        <w:t xml:space="preserve"> a year ago. “We need to be proactive rather than reactive in dealing with threats. Duck and cover is not an option. We can actually do something about it and it’s credible to do something. So let’s begin along this path. Let’s start small and work our way up. There is no need to break the bank to start.” The system</w:t>
      </w:r>
      <w:r>
        <w:rPr>
          <w:rStyle w:val="StyleUnderline"/>
          <w:highlight w:val="green"/>
        </w:rPr>
        <w:t xml:space="preserve"> will work </w:t>
      </w:r>
      <w:r>
        <w:rPr>
          <w:sz w:val="10"/>
          <w:szCs w:val="10"/>
        </w:rPr>
        <w:t>by</w:t>
      </w:r>
      <w:r>
        <w:rPr>
          <w:rStyle w:val="StyleUnderline"/>
          <w:highlight w:val="green"/>
        </w:rPr>
        <w:t xml:space="preserve"> using solar panels to turn energy </w:t>
      </w:r>
      <w:r>
        <w:rPr>
          <w:sz w:val="10"/>
          <w:szCs w:val="10"/>
        </w:rPr>
        <w:t>from the sun into a “phased array” of individual laser beams that are channeled</w:t>
      </w:r>
      <w:r>
        <w:rPr>
          <w:rStyle w:val="StyleUnderline"/>
          <w:highlight w:val="green"/>
        </w:rPr>
        <w:t xml:space="preserve"> into a single </w:t>
      </w:r>
      <w:r>
        <w:rPr>
          <w:sz w:val="10"/>
          <w:szCs w:val="10"/>
        </w:rPr>
        <w:t>mega-laser</w:t>
      </w:r>
      <w:r>
        <w:rPr>
          <w:rStyle w:val="StyleUnderline"/>
          <w:highlight w:val="green"/>
        </w:rPr>
        <w:t xml:space="preserve"> beam that eradicates the asteroids, </w:t>
      </w:r>
      <w:r>
        <w:rPr>
          <w:sz w:val="10"/>
          <w:szCs w:val="10"/>
        </w:rPr>
        <w:t xml:space="preserve">a la the Death Star. If the asteroid is too large, DE-STAR would work by deflecting it away from our fragile planet. The best part? </w:t>
      </w:r>
      <w:r>
        <w:rPr>
          <w:rStyle w:val="StyleUnderline"/>
          <w:highlight w:val="green"/>
        </w:rPr>
        <w:t xml:space="preserve">The </w:t>
      </w:r>
      <w:r>
        <w:rPr>
          <w:sz w:val="10"/>
          <w:szCs w:val="10"/>
        </w:rPr>
        <w:t>concept is based on</w:t>
      </w:r>
      <w:r>
        <w:rPr>
          <w:rStyle w:val="StyleUnderline"/>
          <w:highlight w:val="green"/>
        </w:rPr>
        <w:t xml:space="preserve"> technology </w:t>
      </w:r>
      <w:r>
        <w:rPr>
          <w:sz w:val="10"/>
          <w:szCs w:val="10"/>
        </w:rPr>
        <w:t>that</w:t>
      </w:r>
      <w:r>
        <w:rPr>
          <w:rStyle w:val="StyleUnderline"/>
          <w:highlight w:val="green"/>
        </w:rPr>
        <w:t xml:space="preserve"> is widely available now.</w:t>
      </w:r>
      <w:r>
        <w:rPr>
          <w:sz w:val="10"/>
          <w:szCs w:val="10"/>
        </w:rPr>
        <w:t xml:space="preserve"> “</w:t>
      </w:r>
      <w:r>
        <w:rPr>
          <w:rStyle w:val="StyleUnderline"/>
          <w:highlight w:val="green"/>
        </w:rPr>
        <w:t>This system is not some far-out idea from Star Trek</w:t>
      </w:r>
      <w:r>
        <w:rPr>
          <w:sz w:val="10"/>
          <w:szCs w:val="10"/>
        </w:rPr>
        <w:t>,” Hughes said. “</w:t>
      </w:r>
      <w:r>
        <w:rPr>
          <w:rStyle w:val="StyleUnderline"/>
          <w:highlight w:val="green"/>
        </w:rPr>
        <w:t>All the components of this system</w:t>
      </w:r>
      <w:r>
        <w:rPr>
          <w:sz w:val="10"/>
          <w:szCs w:val="10"/>
        </w:rPr>
        <w:t xml:space="preserve"> pretty much </w:t>
      </w:r>
      <w:r>
        <w:rPr>
          <w:rStyle w:val="StyleUnderline"/>
          <w:highlight w:val="green"/>
        </w:rPr>
        <w:t>exist today</w:t>
      </w:r>
      <w:r>
        <w:rPr>
          <w:sz w:val="10"/>
          <w:szCs w:val="10"/>
        </w:rPr>
        <w:t>. Maybe not quite at the scale that we’d need –– scaling up would be the challenge –– but the basic elements are all there and ready to go. We just need to put them into a larger system to be effective, and once the system is there, it can do so many things.” “These are not just back-of-the-envelope numbers,” Hughes concurred. “They are actually based on detailed analysis, through solid calculations, justifying what is possible. And it’s all available under current theory and current technology. “There are large asteroids and comets that cross the Earth’s orbit, and some very dangerous ones going to hit the Earth eventually,” he added. “Many have hit in the past and many will hit in the future. We should feel compelled to do something about the risk. Realistic solutions need to be considered, and this is definitely one of those.”</w:t>
      </w:r>
    </w:p>
    <w:p w14:paraId="7990F586" w14:textId="77777777" w:rsidR="00E45FE5" w:rsidRDefault="00E45FE5" w:rsidP="00E45FE5">
      <w:pPr>
        <w:pStyle w:val="analytics---nngb"/>
      </w:pPr>
    </w:p>
    <w:p w14:paraId="4927FD28" w14:textId="77777777" w:rsidR="00E45FE5" w:rsidRPr="00B55AD5" w:rsidRDefault="00E45FE5" w:rsidP="00E45FE5"/>
    <w:p w14:paraId="58409259" w14:textId="1E27BB87" w:rsidR="00E45FE5" w:rsidRDefault="00E45FE5" w:rsidP="00E45FE5"/>
    <w:p w14:paraId="7551F545" w14:textId="263C6270" w:rsidR="00E45FE5" w:rsidRPr="00E45FE5" w:rsidRDefault="00E45FE5" w:rsidP="00E45FE5">
      <w:pPr>
        <w:pStyle w:val="Heading4"/>
      </w:pPr>
      <w:r>
        <w:t xml:space="preserve">Esc </w:t>
      </w:r>
    </w:p>
    <w:p w14:paraId="32ED5154" w14:textId="167A4E1F" w:rsidR="00E45FE5" w:rsidRPr="005A5216" w:rsidRDefault="00E45FE5" w:rsidP="00E45FE5">
      <w:pPr>
        <w:rPr>
          <w:sz w:val="12"/>
        </w:rPr>
      </w:pPr>
    </w:p>
    <w:p w14:paraId="5555D410" w14:textId="77777777" w:rsidR="00E45FE5" w:rsidRDefault="00E45FE5" w:rsidP="00E45FE5">
      <w:pPr>
        <w:pStyle w:val="Heading4"/>
        <w:rPr>
          <w:rFonts w:cs="Arial"/>
        </w:rPr>
      </w:pPr>
      <w:r>
        <w:rPr>
          <w:rFonts w:cs="Arial"/>
        </w:rPr>
        <w:t xml:space="preserve">No Escalation over Satellites: </w:t>
      </w:r>
    </w:p>
    <w:p w14:paraId="58B54DC4" w14:textId="77777777" w:rsidR="00E45FE5" w:rsidRDefault="00E45FE5" w:rsidP="00E45FE5">
      <w:pPr>
        <w:pStyle w:val="Heading4"/>
        <w:rPr>
          <w:rFonts w:cs="Arial"/>
          <w:u w:val="single"/>
        </w:rPr>
      </w:pPr>
      <w:r>
        <w:rPr>
          <w:rFonts w:cs="Arial"/>
        </w:rPr>
        <w:t xml:space="preserve">1] </w:t>
      </w:r>
      <w:r w:rsidRPr="00FE4F08">
        <w:rPr>
          <w:rFonts w:cs="Arial"/>
          <w:u w:val="single"/>
        </w:rPr>
        <w:t>Planning Priorities</w:t>
      </w:r>
    </w:p>
    <w:p w14:paraId="3E753DE2" w14:textId="77777777" w:rsidR="00E45FE5" w:rsidRPr="00470926" w:rsidRDefault="00E45FE5" w:rsidP="00E45FE5">
      <w:r w:rsidRPr="00470926">
        <w:rPr>
          <w:rStyle w:val="Style13ptBold"/>
        </w:rPr>
        <w:t>Bowen 18</w:t>
      </w:r>
      <w:r>
        <w:t xml:space="preserve"> Bleddyn Bowen 2-20-2018 “</w:t>
      </w:r>
      <w:r w:rsidRPr="00F35F0D">
        <w:t>The Art of Space Deterrence</w:t>
      </w:r>
      <w:r>
        <w:t xml:space="preserve">” </w:t>
      </w:r>
      <w:hyperlink r:id="rId37"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32D3CD3C" w14:textId="77777777" w:rsidR="00E45FE5" w:rsidRDefault="00E45FE5" w:rsidP="00E45FE5">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minimise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0275513D" w14:textId="77777777" w:rsidR="00E45FE5" w:rsidRDefault="00E45FE5" w:rsidP="00E45FE5">
      <w:pPr>
        <w:pStyle w:val="Heading4"/>
        <w:rPr>
          <w:u w:val="single"/>
        </w:rPr>
      </w:pPr>
      <w:bookmarkStart w:id="1" w:name="_Hlk30232579"/>
      <w:r>
        <w:t xml:space="preserve">2] </w:t>
      </w:r>
      <w:r>
        <w:rPr>
          <w:u w:val="single"/>
        </w:rPr>
        <w:t>Military Precedent</w:t>
      </w:r>
    </w:p>
    <w:p w14:paraId="69BA4DDA" w14:textId="77777777" w:rsidR="00E45FE5" w:rsidRPr="00470926" w:rsidRDefault="00E45FE5" w:rsidP="00E45FE5">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2B4982FC" w14:textId="77777777" w:rsidR="00E45FE5" w:rsidRPr="00FE4F08" w:rsidRDefault="00E45FE5" w:rsidP="00E45FE5">
      <w:r w:rsidRPr="00F47ACC">
        <w:lastRenderedPageBreak/>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highpowered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1"/>
    </w:p>
    <w:p w14:paraId="3E32BF69" w14:textId="77777777" w:rsidR="00E45FE5" w:rsidRPr="00F35F0D" w:rsidRDefault="00E45FE5" w:rsidP="00E45FE5">
      <w:pPr>
        <w:pStyle w:val="Heading4"/>
        <w:rPr>
          <w:rFonts w:cs="Arial"/>
          <w:u w:val="single"/>
        </w:rPr>
      </w:pPr>
      <w:bookmarkStart w:id="2" w:name="_Hlk20749314"/>
      <w:r>
        <w:rPr>
          <w:rFonts w:cs="Arial"/>
        </w:rPr>
        <w:t xml:space="preserve">3] </w:t>
      </w: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3BE5EC06" w14:textId="77777777" w:rsidR="00E45FE5" w:rsidRPr="00F35F0D" w:rsidRDefault="00E45FE5" w:rsidP="00E45FE5">
      <w:r w:rsidRPr="00F35F0D">
        <w:rPr>
          <w:rStyle w:val="Style13ptBold"/>
        </w:rPr>
        <w:t>Firth 7/1</w:t>
      </w:r>
      <w:r w:rsidRPr="00F35F0D">
        <w:t>/19 [News Editor at MIT Technology Review, was Chief News Editor at New Scientist. How to fight a war in space (and get away with it). July 1, 2019. MIT Technology Review]</w:t>
      </w:r>
    </w:p>
    <w:p w14:paraId="7E9C6397" w14:textId="77777777" w:rsidR="00E45FE5" w:rsidRDefault="00E45FE5" w:rsidP="00E45FE5">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2"/>
    </w:p>
    <w:p w14:paraId="50A587A6" w14:textId="77777777" w:rsidR="00E45FE5" w:rsidRDefault="00E45FE5" w:rsidP="00E45FE5">
      <w:pPr>
        <w:pStyle w:val="Heading4"/>
      </w:pPr>
      <w:r>
        <w:t xml:space="preserve">4] </w:t>
      </w:r>
      <w:r w:rsidRPr="008F5D92">
        <w:t xml:space="preserve">If we don’t have sufficient data we move the satellite to </w:t>
      </w:r>
      <w:r>
        <w:t>‘</w:t>
      </w:r>
      <w:r w:rsidRPr="008F5D92">
        <w:t xml:space="preserve">lost’ category </w:t>
      </w:r>
    </w:p>
    <w:p w14:paraId="7951C571" w14:textId="77777777" w:rsidR="00E45FE5" w:rsidRPr="001007BF" w:rsidRDefault="00E45FE5" w:rsidP="00E45FE5">
      <w:pPr>
        <w:rPr>
          <w:b/>
          <w:sz w:val="26"/>
          <w:u w:val="single"/>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38" w:history="1">
        <w:r w:rsidRPr="001A09D0">
          <w:rPr>
            <w:rStyle w:val="Hyperlink"/>
          </w:rPr>
          <w:t>https://aerospace.org/sites/default/files/2019-04/Crosslink%20Fall%202015%20V16N1%20.pdf</w:t>
        </w:r>
      </w:hyperlink>
      <w:r w:rsidRPr="001A09D0">
        <w:t>; RP]</w:t>
      </w:r>
    </w:p>
    <w:p w14:paraId="51106D98" w14:textId="77777777" w:rsidR="00E45FE5" w:rsidRDefault="00E45FE5" w:rsidP="00E45FE5">
      <w:r>
        <w:t xml:space="preserve">The </w:t>
      </w:r>
      <w:r w:rsidRPr="008F5D92">
        <w:rPr>
          <w:rStyle w:val="StyleUnderline"/>
        </w:rPr>
        <w:t>JSpOC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of using observations to correct and refine an orbit in an ongoing feedback loop is called catalog maintenance</w:t>
      </w:r>
      <w:r>
        <w:t>, and it continues as long as the satellite remains in orbit. Ideally, the process is automatic, with manual intervention only required when satellites maneuver or get near to reentry due to atmospheric drag.</w:t>
      </w:r>
    </w:p>
    <w:p w14:paraId="7E494FA2" w14:textId="77777777" w:rsidR="00E45FE5" w:rsidRDefault="00E45FE5" w:rsidP="00E45FE5">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2E54A0">
        <w:rPr>
          <w:rStyle w:val="StyleUnderline"/>
          <w:highlight w:val="green"/>
        </w:rPr>
        <w:t>if a satellite is not tracked for five days, it is placed on an attention list for manual intervention</w:t>
      </w:r>
      <w:r>
        <w:t xml:space="preserve">. In that case, an analyst will attempt to match the </w:t>
      </w:r>
      <w:r>
        <w:lastRenderedPageBreak/>
        <w:t xml:space="preserve">wayward satellite to one of these partially correlated or uncorrelated tracks. </w:t>
      </w:r>
      <w:r w:rsidRPr="008F5D92">
        <w:rPr>
          <w:rStyle w:val="StyleUnderline"/>
        </w:rPr>
        <w:t>If that effort succeeds, then the 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14:paraId="5D80FDE0" w14:textId="77777777" w:rsidR="00E45FE5" w:rsidRPr="002E54A0" w:rsidRDefault="00E45FE5" w:rsidP="00E45FE5">
      <w:pPr>
        <w:rPr>
          <w:sz w:val="16"/>
          <w:szCs w:val="16"/>
        </w:rPr>
      </w:pPr>
      <w:r w:rsidRPr="002E54A0">
        <w:rPr>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14:paraId="38985650" w14:textId="77777777" w:rsidR="00E45FE5" w:rsidRPr="002E54A0" w:rsidRDefault="00E45FE5" w:rsidP="00E45FE5">
      <w:pPr>
        <w:rPr>
          <w:sz w:val="16"/>
          <w:szCs w:val="16"/>
        </w:rPr>
      </w:pPr>
      <w:r w:rsidRPr="002E54A0">
        <w:rPr>
          <w:sz w:val="16"/>
          <w:szCs w:val="16"/>
        </w:rPr>
        <w:t>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14:paraId="47341008" w14:textId="77777777" w:rsidR="00E45FE5" w:rsidRDefault="00E45FE5" w:rsidP="00E45FE5">
      <w:pPr>
        <w:rPr>
          <w:rStyle w:val="StyleUnderline"/>
        </w:rPr>
      </w:pPr>
      <w:r w:rsidRPr="006543E9">
        <w:t>Collisions and spontaneous breakups do happen</w:t>
      </w:r>
      <w:r>
        <w:t xml:space="preserve">. The first satellite breakup occurred on June 29, 1961, when residual fuel in an Ablestar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most cases, these breakups are 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Analysts at JSpOC then attempt to link uncorrelated tracks from different sensors to form a candidate orbit</w:t>
      </w:r>
      <w:r>
        <w:t xml:space="preserve">. </w:t>
      </w:r>
      <w:r w:rsidRPr="006543E9">
        <w:rPr>
          <w:rStyle w:val="StyleUnderline"/>
        </w:rPr>
        <w:t>Subsequent tracking improves the orbit to the point that the object can be named and numbered and moved into the catalog for automatic maintenance.</w:t>
      </w:r>
    </w:p>
    <w:p w14:paraId="3357DBFF" w14:textId="77777777" w:rsidR="00E45FE5" w:rsidRDefault="00E45FE5" w:rsidP="00E45FE5">
      <w:pPr>
        <w:rPr>
          <w:rStyle w:val="StyleUnderline"/>
        </w:rPr>
      </w:pPr>
    </w:p>
    <w:p w14:paraId="4C9F9E5A" w14:textId="77777777" w:rsidR="00E45FE5" w:rsidRDefault="00E45FE5" w:rsidP="00E45FE5">
      <w:pPr>
        <w:pStyle w:val="Heading4"/>
      </w:pPr>
      <w:r>
        <w:t xml:space="preserve">5] Lack of attribution means no retal </w:t>
      </w:r>
    </w:p>
    <w:p w14:paraId="228ABEEF" w14:textId="77777777" w:rsidR="00E45FE5" w:rsidRPr="003C4E87" w:rsidRDefault="00E45FE5" w:rsidP="00E45FE5">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Auswartige Politik, “Technology and Strategy: The Changing Security Environment in Space Demands New Diplomatic and Military Answers,” </w:t>
      </w:r>
      <w:hyperlink r:id="rId39" w:history="1">
        <w:r w:rsidRPr="00245BC5">
          <w:rPr>
            <w:rStyle w:val="Hyperlink"/>
          </w:rPr>
          <w:t>https://www.ssoar.info/ssoar/bitstream/handle/document/63288/ssoar-2019-schutz-Technology_and_Strategy_the_Changing.pdf</w:t>
        </w:r>
      </w:hyperlink>
      <w:r w:rsidRPr="00245BC5">
        <w:t>;</w:t>
      </w:r>
      <w:r>
        <w:t xml:space="preserve">] </w:t>
      </w:r>
    </w:p>
    <w:p w14:paraId="3FCBA14E" w14:textId="77777777" w:rsidR="00E45FE5" w:rsidRDefault="00E45FE5" w:rsidP="00E45FE5">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 xml:space="preserve">retaliation more </w:t>
      </w:r>
      <w:r w:rsidRPr="00953A81">
        <w:rPr>
          <w:rStyle w:val="Emphasis"/>
          <w:highlight w:val="yellow"/>
        </w:rPr>
        <w:lastRenderedPageBreak/>
        <w:t>difficult</w:t>
      </w:r>
      <w:r w:rsidRPr="003C4E87">
        <w:rPr>
          <w:rStyle w:val="Emphasis"/>
        </w:rPr>
        <w:t>.</w:t>
      </w:r>
      <w:r>
        <w:t xml:space="preserve"> </w:t>
      </w:r>
      <w:r w:rsidRPr="003C4E87">
        <w:rPr>
          <w:rStyle w:val="StyleUnderline"/>
        </w:rPr>
        <w:t>Although cross-domain deterrence, i.e.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01F7F5F2" w14:textId="08497B52" w:rsidR="00E45FE5" w:rsidRDefault="005465FC" w:rsidP="005465FC">
      <w:pPr>
        <w:pStyle w:val="Heading3"/>
      </w:pPr>
      <w:r>
        <w:lastRenderedPageBreak/>
        <w:t>Dc</w:t>
      </w:r>
    </w:p>
    <w:p w14:paraId="060CB197" w14:textId="77777777" w:rsidR="005465FC" w:rsidRDefault="005465FC" w:rsidP="005465FC">
      <w:pPr>
        <w:pStyle w:val="Heading4"/>
        <w:rPr>
          <w:rFonts w:cs="Calibri"/>
          <w:u w:val="single"/>
        </w:rPr>
      </w:pPr>
      <w:r>
        <w:rPr>
          <w:rFonts w:cs="Calibri"/>
        </w:rPr>
        <w:t xml:space="preserve">Death impacts are </w:t>
      </w:r>
      <w:r>
        <w:rPr>
          <w:rFonts w:cs="Calibri"/>
          <w:u w:val="single"/>
        </w:rPr>
        <w:t>necrophilia</w:t>
      </w:r>
      <w:r>
        <w:rPr>
          <w:rFonts w:cs="Calibri"/>
        </w:rPr>
        <w:t xml:space="preserve"> that results in </w:t>
      </w:r>
      <w:r>
        <w:rPr>
          <w:rFonts w:cs="Calibri"/>
          <w:u w:val="single"/>
        </w:rPr>
        <w:t>extinction</w:t>
      </w:r>
      <w:r>
        <w:rPr>
          <w:rFonts w:cs="Calibri"/>
        </w:rPr>
        <w:t xml:space="preserve">---vote </w:t>
      </w:r>
      <w:r>
        <w:rPr>
          <w:rFonts w:cs="Calibri"/>
          <w:u w:val="single"/>
        </w:rPr>
        <w:t>NEG</w:t>
      </w:r>
      <w:r>
        <w:rPr>
          <w:rFonts w:cs="Calibri"/>
        </w:rPr>
        <w:t xml:space="preserve"> to reject </w:t>
      </w:r>
      <w:r>
        <w:rPr>
          <w:rFonts w:cs="Calibri"/>
          <w:u w:val="single"/>
        </w:rPr>
        <w:t>death impacts</w:t>
      </w:r>
      <w:r>
        <w:rPr>
          <w:rFonts w:cs="Calibri"/>
        </w:rPr>
        <w:t xml:space="preserve">---that’s a </w:t>
      </w:r>
      <w:r>
        <w:rPr>
          <w:rFonts w:cs="Calibri"/>
          <w:u w:val="single"/>
        </w:rPr>
        <w:t>gateway issue</w:t>
      </w:r>
    </w:p>
    <w:p w14:paraId="30059532" w14:textId="77777777" w:rsidR="005465FC" w:rsidRDefault="005465FC" w:rsidP="005465FC">
      <w:r>
        <w:t xml:space="preserve">Dr. Erich Seligmann </w:t>
      </w:r>
      <w:r w:rsidRPr="00364B8D">
        <w:rPr>
          <w:rStyle w:val="Style13ptBold"/>
        </w:rPr>
        <w:t>Fromm 64</w:t>
      </w:r>
      <w:r>
        <w:t xml:space="preserve"> (Dr. </w:t>
      </w:r>
      <w:r w:rsidRPr="00364B8D">
        <w:t>Erich Seligmann Fromm was a German social psychologist, psychoanalyst, sociologist, humanistic philosopher, and democratic socialist</w:t>
      </w:r>
      <w:r>
        <w:t xml:space="preserve">, 1964, accessed 12/28/21, “Creators and Destroyers”)AGabay </w:t>
      </w:r>
    </w:p>
    <w:p w14:paraId="61396080" w14:textId="77777777" w:rsidR="005465FC" w:rsidRPr="00364B8D" w:rsidRDefault="005465FC" w:rsidP="005465FC">
      <w:r>
        <w:t>*language modification is denotated with brackets</w:t>
      </w:r>
    </w:p>
    <w:p w14:paraId="7137F752" w14:textId="77777777" w:rsidR="005465FC" w:rsidRDefault="005465FC" w:rsidP="005465FC">
      <w:pPr>
        <w:rPr>
          <w:sz w:val="16"/>
        </w:rPr>
      </w:pPr>
      <w:r w:rsidRPr="00294691">
        <w:rPr>
          <w:u w:val="single"/>
        </w:rPr>
        <w:t>People are aware of</w:t>
      </w:r>
      <w:r w:rsidRPr="00927CA3">
        <w:rPr>
          <w:sz w:val="16"/>
        </w:rPr>
        <w:t xml:space="preserve"> the </w:t>
      </w:r>
      <w:r w:rsidRPr="00294691">
        <w:rPr>
          <w:u w:val="single"/>
        </w:rPr>
        <w:t>possibility</w:t>
      </w:r>
      <w:r w:rsidRPr="00927CA3">
        <w:rPr>
          <w:sz w:val="16"/>
        </w:rPr>
        <w:t xml:space="preserve"> </w:t>
      </w:r>
      <w:r w:rsidRPr="00294691">
        <w:rPr>
          <w:u w:val="single"/>
        </w:rPr>
        <w:t>of nuclear war</w:t>
      </w:r>
      <w:r w:rsidRPr="00927CA3">
        <w:rPr>
          <w:sz w:val="16"/>
        </w:rPr>
        <w:t xml:space="preserve">; </w:t>
      </w:r>
      <w:r w:rsidRPr="00294691">
        <w:rPr>
          <w:u w:val="single"/>
        </w:rPr>
        <w:t>they are aware of</w:t>
      </w:r>
      <w:r w:rsidRPr="00927CA3">
        <w:rPr>
          <w:sz w:val="16"/>
        </w:rPr>
        <w:t xml:space="preserve"> the </w:t>
      </w:r>
      <w:r w:rsidRPr="00294691">
        <w:rPr>
          <w:u w:val="single"/>
        </w:rPr>
        <w:t>destruction</w:t>
      </w:r>
      <w:r w:rsidRPr="00927CA3">
        <w:rPr>
          <w:sz w:val="16"/>
        </w:rPr>
        <w:t xml:space="preserve"> </w:t>
      </w:r>
      <w:r w:rsidRPr="00294691">
        <w:rPr>
          <w:u w:val="single"/>
        </w:rPr>
        <w:t>such a war could bring</w:t>
      </w:r>
      <w:r w:rsidRPr="00927CA3">
        <w:rPr>
          <w:sz w:val="16"/>
        </w:rPr>
        <w:t xml:space="preserve"> with it--</w:t>
      </w:r>
      <w:r w:rsidRPr="00294691">
        <w:rPr>
          <w:u w:val="single"/>
        </w:rPr>
        <w:t>and yet</w:t>
      </w:r>
      <w:r w:rsidRPr="00927CA3">
        <w:rPr>
          <w:sz w:val="16"/>
        </w:rPr>
        <w:t xml:space="preserve"> </w:t>
      </w:r>
      <w:r w:rsidRPr="00294691">
        <w:rPr>
          <w:u w:val="single"/>
        </w:rPr>
        <w:t>they</w:t>
      </w:r>
      <w:r w:rsidRPr="00927CA3">
        <w:rPr>
          <w:sz w:val="16"/>
        </w:rPr>
        <w:t xml:space="preserve"> seemingly </w:t>
      </w:r>
      <w:r w:rsidRPr="00294691">
        <w:rPr>
          <w:u w:val="single"/>
        </w:rPr>
        <w:t>make no effort to avoid</w:t>
      </w:r>
      <w:r w:rsidRPr="00927CA3">
        <w:rPr>
          <w:sz w:val="16"/>
        </w:rPr>
        <w:t xml:space="preserve"> </w:t>
      </w:r>
      <w:r w:rsidRPr="00294691">
        <w:rPr>
          <w:u w:val="single"/>
        </w:rPr>
        <w:t>it</w:t>
      </w:r>
      <w:r w:rsidRPr="00927CA3">
        <w:rPr>
          <w:sz w:val="16"/>
        </w:rPr>
        <w:t xml:space="preserve">. </w:t>
      </w:r>
      <w:r w:rsidRPr="00294691">
        <w:rPr>
          <w:u w:val="single"/>
        </w:rPr>
        <w:t>Most</w:t>
      </w:r>
      <w:r w:rsidRPr="00927CA3">
        <w:rPr>
          <w:sz w:val="16"/>
        </w:rPr>
        <w:t xml:space="preserve"> of us are </w:t>
      </w:r>
      <w:r w:rsidRPr="00294691">
        <w:rPr>
          <w:u w:val="single"/>
        </w:rPr>
        <w:t>puzzled</w:t>
      </w:r>
      <w:r w:rsidRPr="00927CA3">
        <w:rPr>
          <w:sz w:val="16"/>
        </w:rPr>
        <w:t xml:space="preserve"> </w:t>
      </w:r>
      <w:r w:rsidRPr="00294691">
        <w:rPr>
          <w:u w:val="single"/>
        </w:rPr>
        <w:t>by</w:t>
      </w:r>
      <w:r w:rsidRPr="00927CA3">
        <w:rPr>
          <w:sz w:val="16"/>
        </w:rPr>
        <w:t xml:space="preserve"> </w:t>
      </w:r>
      <w:r w:rsidRPr="00294691">
        <w:rPr>
          <w:u w:val="single"/>
        </w:rPr>
        <w:t>this behavior</w:t>
      </w:r>
      <w:r w:rsidRPr="00927CA3">
        <w:rPr>
          <w:sz w:val="16"/>
        </w:rPr>
        <w:t xml:space="preserve"> </w:t>
      </w:r>
      <w:r w:rsidRPr="00294691">
        <w:rPr>
          <w:u w:val="single"/>
        </w:rPr>
        <w:t>because</w:t>
      </w:r>
      <w:r w:rsidRPr="00927CA3">
        <w:rPr>
          <w:sz w:val="16"/>
        </w:rPr>
        <w:t xml:space="preserve"> </w:t>
      </w:r>
      <w:r w:rsidRPr="00294691">
        <w:rPr>
          <w:u w:val="single"/>
        </w:rPr>
        <w:t xml:space="preserve">we start </w:t>
      </w:r>
      <w:r w:rsidRPr="00927CA3">
        <w:rPr>
          <w:sz w:val="16"/>
        </w:rPr>
        <w:t xml:space="preserve">out </w:t>
      </w:r>
      <w:r w:rsidRPr="00294691">
        <w:rPr>
          <w:u w:val="single"/>
        </w:rPr>
        <w:t>from</w:t>
      </w:r>
      <w:r w:rsidRPr="00927CA3">
        <w:rPr>
          <w:sz w:val="16"/>
        </w:rPr>
        <w:t xml:space="preserve"> the </w:t>
      </w:r>
      <w:r w:rsidRPr="00294691">
        <w:rPr>
          <w:u w:val="single"/>
        </w:rPr>
        <w:t>premise</w:t>
      </w:r>
      <w:r w:rsidRPr="00927CA3">
        <w:rPr>
          <w:sz w:val="16"/>
        </w:rPr>
        <w:t xml:space="preserve"> </w:t>
      </w:r>
      <w:r w:rsidRPr="00294691">
        <w:rPr>
          <w:u w:val="single"/>
        </w:rPr>
        <w:t>that people love life and fear death</w:t>
      </w:r>
      <w:r w:rsidRPr="00927CA3">
        <w:rPr>
          <w:sz w:val="16"/>
        </w:rPr>
        <w:t xml:space="preserve">. Perhaps </w:t>
      </w:r>
      <w:r w:rsidRPr="00294691">
        <w:rPr>
          <w:u w:val="single"/>
        </w:rPr>
        <w:t>we should be less puzzled</w:t>
      </w:r>
      <w:r w:rsidRPr="00927CA3">
        <w:rPr>
          <w:sz w:val="16"/>
        </w:rPr>
        <w:t xml:space="preserve"> </w:t>
      </w:r>
      <w:r w:rsidRPr="00294691">
        <w:rPr>
          <w:u w:val="single"/>
        </w:rPr>
        <w:t>if</w:t>
      </w:r>
      <w:r w:rsidRPr="00927CA3">
        <w:rPr>
          <w:sz w:val="16"/>
        </w:rPr>
        <w:t xml:space="preserve"> we </w:t>
      </w:r>
      <w:r w:rsidRPr="00294691">
        <w:rPr>
          <w:u w:val="single"/>
        </w:rPr>
        <w:t>questioned</w:t>
      </w:r>
      <w:r w:rsidRPr="00927CA3">
        <w:rPr>
          <w:sz w:val="16"/>
        </w:rPr>
        <w:t xml:space="preserve"> </w:t>
      </w:r>
      <w:r w:rsidRPr="00294691">
        <w:rPr>
          <w:u w:val="single"/>
        </w:rPr>
        <w:t>this premise</w:t>
      </w:r>
      <w:r w:rsidRPr="00927CA3">
        <w:rPr>
          <w:sz w:val="16"/>
        </w:rPr>
        <w:t xml:space="preserve">. Maybe </w:t>
      </w:r>
      <w:r w:rsidRPr="00294691">
        <w:rPr>
          <w:u w:val="single"/>
        </w:rPr>
        <w:t>there are</w:t>
      </w:r>
      <w:r w:rsidRPr="00927CA3">
        <w:rPr>
          <w:sz w:val="16"/>
        </w:rPr>
        <w:t xml:space="preserve"> many </w:t>
      </w:r>
      <w:r w:rsidRPr="00294691">
        <w:rPr>
          <w:u w:val="single"/>
        </w:rPr>
        <w:t>people</w:t>
      </w:r>
      <w:r w:rsidRPr="00927CA3">
        <w:rPr>
          <w:sz w:val="16"/>
        </w:rPr>
        <w:t xml:space="preserve"> </w:t>
      </w:r>
      <w:r w:rsidRPr="00294691">
        <w:rPr>
          <w:u w:val="single"/>
        </w:rPr>
        <w:t>who</w:t>
      </w:r>
      <w:r w:rsidRPr="00927CA3">
        <w:rPr>
          <w:sz w:val="16"/>
        </w:rPr>
        <w:t xml:space="preserve"> </w:t>
      </w:r>
      <w:r w:rsidRPr="00294691">
        <w:rPr>
          <w:u w:val="single"/>
        </w:rPr>
        <w:t>are</w:t>
      </w:r>
      <w:r w:rsidRPr="00927CA3">
        <w:rPr>
          <w:sz w:val="16"/>
        </w:rPr>
        <w:t xml:space="preserve"> </w:t>
      </w:r>
      <w:r w:rsidRPr="00294691">
        <w:rPr>
          <w:u w:val="single"/>
        </w:rPr>
        <w:t>indifferent to life</w:t>
      </w:r>
      <w:r w:rsidRPr="00927CA3">
        <w:rPr>
          <w:sz w:val="16"/>
        </w:rPr>
        <w:t xml:space="preserve"> </w:t>
      </w:r>
      <w:r w:rsidRPr="00294691">
        <w:rPr>
          <w:u w:val="single"/>
        </w:rPr>
        <w:t>and</w:t>
      </w:r>
      <w:r w:rsidRPr="00927CA3">
        <w:rPr>
          <w:sz w:val="16"/>
        </w:rPr>
        <w:t xml:space="preserve"> many </w:t>
      </w:r>
      <w:r w:rsidRPr="00294691">
        <w:rPr>
          <w:u w:val="single"/>
        </w:rPr>
        <w:t>others who</w:t>
      </w:r>
      <w:r w:rsidRPr="00927CA3">
        <w:rPr>
          <w:sz w:val="16"/>
        </w:rPr>
        <w:t xml:space="preserve"> do not love life but who do </w:t>
      </w:r>
      <w:r w:rsidRPr="00294691">
        <w:rPr>
          <w:u w:val="single"/>
        </w:rPr>
        <w:t>love death</w:t>
      </w:r>
      <w:r w:rsidRPr="00927CA3">
        <w:rPr>
          <w:sz w:val="16"/>
        </w:rPr>
        <w:t xml:space="preserve">. There is an orientation which we may call love of life (biophilia); it is the normal orientation among healthy persons. But there is also to be found in others a deep attraction to death which, following Unamuno's classic speech made at the University of Salamanca (1938), I call </w:t>
      </w:r>
      <w:r w:rsidRPr="00294691">
        <w:rPr>
          <w:b/>
          <w:bCs/>
          <w:highlight w:val="green"/>
          <w:u w:val="single"/>
        </w:rPr>
        <w:t>necrophilia</w:t>
      </w:r>
      <w:r w:rsidRPr="00927CA3">
        <w:rPr>
          <w:sz w:val="16"/>
        </w:rPr>
        <w:t xml:space="preserve">. It is the attitude which a Franco general, Millán Astray, expressed in the slogan "Long live death, thus provoking Unamuno’s protest against this "necrophilous and senseless cry." Who is a necrophilous person?  He is one who </w:t>
      </w:r>
      <w:r w:rsidRPr="00294691">
        <w:rPr>
          <w:u w:val="single"/>
        </w:rPr>
        <w:t>is</w:t>
      </w:r>
      <w:r w:rsidRPr="00927CA3">
        <w:rPr>
          <w:sz w:val="16"/>
        </w:rPr>
        <w:t xml:space="preserve"> </w:t>
      </w:r>
      <w:r w:rsidRPr="00294691">
        <w:rPr>
          <w:b/>
          <w:bCs/>
          <w:u w:val="single"/>
        </w:rPr>
        <w:t>attracted</w:t>
      </w:r>
      <w:r w:rsidRPr="00927CA3">
        <w:rPr>
          <w:sz w:val="16"/>
        </w:rPr>
        <w:t xml:space="preserve"> to </w:t>
      </w:r>
      <w:r w:rsidRPr="00294691">
        <w:rPr>
          <w:u w:val="single"/>
        </w:rPr>
        <w:t>and</w:t>
      </w:r>
      <w:r w:rsidRPr="00927CA3">
        <w:rPr>
          <w:sz w:val="16"/>
        </w:rPr>
        <w:t xml:space="preserve"> </w:t>
      </w:r>
      <w:r w:rsidRPr="00294691">
        <w:rPr>
          <w:highlight w:val="green"/>
          <w:u w:val="single"/>
        </w:rPr>
        <w:t>fascinated</w:t>
      </w:r>
      <w:r w:rsidRPr="00927CA3">
        <w:rPr>
          <w:sz w:val="16"/>
        </w:rPr>
        <w:t xml:space="preserve"> </w:t>
      </w:r>
      <w:r w:rsidRPr="00294691">
        <w:rPr>
          <w:u w:val="single"/>
        </w:rPr>
        <w:t>by</w:t>
      </w:r>
      <w:r w:rsidRPr="00927CA3">
        <w:rPr>
          <w:sz w:val="16"/>
        </w:rPr>
        <w:t xml:space="preserve"> all that is not alive, to </w:t>
      </w:r>
      <w:r w:rsidRPr="00294691">
        <w:rPr>
          <w:u w:val="single"/>
        </w:rPr>
        <w:t xml:space="preserve">all that is </w:t>
      </w:r>
      <w:r w:rsidRPr="00294691">
        <w:rPr>
          <w:b/>
          <w:bCs/>
          <w:highlight w:val="green"/>
          <w:u w:val="single"/>
        </w:rPr>
        <w:t>dead</w:t>
      </w:r>
      <w:r w:rsidRPr="00927CA3">
        <w:rPr>
          <w:sz w:val="16"/>
        </w:rPr>
        <w:t xml:space="preserve">; to corpses, to decay, to feces, to dirt. </w:t>
      </w:r>
      <w:r w:rsidRPr="00294691">
        <w:rPr>
          <w:u w:val="single"/>
        </w:rPr>
        <w:t>Necrophiles are</w:t>
      </w:r>
      <w:r w:rsidRPr="00927CA3">
        <w:rPr>
          <w:sz w:val="16"/>
        </w:rPr>
        <w:t xml:space="preserve"> those </w:t>
      </w:r>
      <w:r w:rsidRPr="00294691">
        <w:rPr>
          <w:u w:val="single"/>
        </w:rPr>
        <w:t>people</w:t>
      </w:r>
      <w:r w:rsidRPr="00927CA3">
        <w:rPr>
          <w:sz w:val="16"/>
        </w:rPr>
        <w:t xml:space="preserve"> </w:t>
      </w:r>
      <w:r w:rsidRPr="00294691">
        <w:rPr>
          <w:u w:val="single"/>
        </w:rPr>
        <w:t>who love to talk about</w:t>
      </w:r>
      <w:r w:rsidRPr="00927CA3">
        <w:rPr>
          <w:sz w:val="16"/>
        </w:rPr>
        <w:t xml:space="preserve"> sickness, burials, </w:t>
      </w:r>
      <w:r w:rsidRPr="00294691">
        <w:rPr>
          <w:b/>
          <w:bCs/>
          <w:u w:val="single"/>
        </w:rPr>
        <w:t>death</w:t>
      </w:r>
      <w:r w:rsidRPr="00927CA3">
        <w:rPr>
          <w:sz w:val="16"/>
        </w:rPr>
        <w:t xml:space="preserve">. They come to life precisely when they can talk about death. A clear example of the pure necrophilous type was Hitler. He was fascinated by destruction, and the smell of death was sweet to [them] him. While in the years of success it may have appeared that he wanted only to destroy those whom he considered his enemies, the days of the Götterdämmerung at the end showed that his deepest satisfaction lay in witnessing total and absolute destruction: that of the German people, of those around [them] him, and of [themselves] himself. </w:t>
      </w:r>
      <w:r w:rsidRPr="00294691">
        <w:rPr>
          <w:u w:val="single"/>
        </w:rPr>
        <w:t>The necrophilous</w:t>
      </w:r>
      <w:r w:rsidRPr="00927CA3">
        <w:rPr>
          <w:sz w:val="16"/>
        </w:rPr>
        <w:t xml:space="preserve"> dwell in the past, never in the future. Their feelings are essentially sentimental; that is, they </w:t>
      </w:r>
      <w:r w:rsidRPr="00294691">
        <w:rPr>
          <w:u w:val="single"/>
        </w:rPr>
        <w:t>nurse</w:t>
      </w:r>
      <w:r w:rsidRPr="00927CA3">
        <w:rPr>
          <w:sz w:val="16"/>
        </w:rPr>
        <w:t xml:space="preserve"> the </w:t>
      </w:r>
      <w:r w:rsidRPr="00294691">
        <w:rPr>
          <w:u w:val="single"/>
        </w:rPr>
        <w:t>memory</w:t>
      </w:r>
      <w:r w:rsidRPr="00927CA3">
        <w:rPr>
          <w:sz w:val="16"/>
        </w:rPr>
        <w:t xml:space="preserve"> of feelings which they had yesterday--or believe that they had. They are cold, distant, devotees of "law and order." Their values are precisely the reverse of the values we connect with normal life; not life, but </w:t>
      </w:r>
      <w:r w:rsidRPr="00294691">
        <w:rPr>
          <w:highlight w:val="green"/>
          <w:u w:val="single"/>
        </w:rPr>
        <w:t xml:space="preserve">death </w:t>
      </w:r>
      <w:r w:rsidRPr="00294691">
        <w:rPr>
          <w:b/>
          <w:bCs/>
          <w:highlight w:val="green"/>
          <w:u w:val="single"/>
        </w:rPr>
        <w:t>excites</w:t>
      </w:r>
      <w:r w:rsidRPr="00927CA3">
        <w:rPr>
          <w:sz w:val="16"/>
        </w:rPr>
        <w:t xml:space="preserve"> </w:t>
      </w:r>
      <w:r w:rsidRPr="00294691">
        <w:rPr>
          <w:u w:val="single"/>
        </w:rPr>
        <w:t>and</w:t>
      </w:r>
      <w:r w:rsidRPr="00927CA3">
        <w:rPr>
          <w:sz w:val="16"/>
        </w:rPr>
        <w:t xml:space="preserve"> </w:t>
      </w:r>
      <w:r w:rsidRPr="00294691">
        <w:rPr>
          <w:u w:val="single"/>
        </w:rPr>
        <w:t>satisfies</w:t>
      </w:r>
      <w:r w:rsidRPr="00927CA3">
        <w:rPr>
          <w:sz w:val="16"/>
        </w:rPr>
        <w:t xml:space="preserve"> </w:t>
      </w:r>
      <w:r w:rsidRPr="00294691">
        <w:rPr>
          <w:highlight w:val="green"/>
          <w:u w:val="single"/>
        </w:rPr>
        <w:t>them</w:t>
      </w:r>
      <w:r w:rsidRPr="00927CA3">
        <w:rPr>
          <w:sz w:val="16"/>
        </w:rPr>
        <w:t xml:space="preserve">. If one wants to understand the influence of [persons] men like </w:t>
      </w:r>
      <w:r w:rsidRPr="00364B8D">
        <w:rPr>
          <w:u w:val="single"/>
        </w:rPr>
        <w:t>Hitler and Stalin</w:t>
      </w:r>
      <w:r w:rsidRPr="00927CA3">
        <w:rPr>
          <w:sz w:val="16"/>
        </w:rPr>
        <w:t xml:space="preserve">, it lies precisely in their unlimited capacity and willingness to kill. For this they' </w:t>
      </w:r>
      <w:r w:rsidRPr="00364B8D">
        <w:rPr>
          <w:u w:val="single"/>
        </w:rPr>
        <w:t>were loved by</w:t>
      </w:r>
      <w:r w:rsidRPr="00927CA3">
        <w:rPr>
          <w:sz w:val="16"/>
        </w:rPr>
        <w:t xml:space="preserve"> the </w:t>
      </w:r>
      <w:r w:rsidRPr="00364B8D">
        <w:rPr>
          <w:u w:val="single"/>
        </w:rPr>
        <w:t>necrophiles</w:t>
      </w:r>
      <w:r w:rsidRPr="00927CA3">
        <w:rPr>
          <w:sz w:val="16"/>
        </w:rPr>
        <w:t xml:space="preserve">. Of the rest, many were afraid of them and so preferred to admire, rather than to be aware of, their fear. Many others did not sense the necrophilous quality of these leaders and saw in them the builders, saviors, good fathers. If the necrophilous leaders had not pretended that they were builders and protectors, the number of people attracted to them would hardly have been sufficient to help them seize power, and the number of those repelled by them would probably soon have led to their downfall. While life is characterized by growth in a structured, functional manner, the </w:t>
      </w:r>
      <w:r w:rsidRPr="00364B8D">
        <w:rPr>
          <w:u w:val="single"/>
        </w:rPr>
        <w:t>necrophilous</w:t>
      </w:r>
      <w:r w:rsidRPr="00927CA3">
        <w:rPr>
          <w:sz w:val="16"/>
        </w:rPr>
        <w:t xml:space="preserve"> </w:t>
      </w:r>
      <w:r w:rsidRPr="00364B8D">
        <w:rPr>
          <w:u w:val="single"/>
        </w:rPr>
        <w:t>principle</w:t>
      </w:r>
      <w:r w:rsidRPr="00927CA3">
        <w:rPr>
          <w:sz w:val="16"/>
        </w:rPr>
        <w:t xml:space="preserve"> </w:t>
      </w:r>
      <w:r w:rsidRPr="00364B8D">
        <w:rPr>
          <w:u w:val="single"/>
        </w:rPr>
        <w:t>is</w:t>
      </w:r>
      <w:r w:rsidRPr="00927CA3">
        <w:rPr>
          <w:sz w:val="16"/>
        </w:rPr>
        <w:t xml:space="preserve"> </w:t>
      </w:r>
      <w:r w:rsidRPr="00364B8D">
        <w:rPr>
          <w:u w:val="single"/>
        </w:rPr>
        <w:t>all</w:t>
      </w:r>
      <w:r w:rsidRPr="00927CA3">
        <w:rPr>
          <w:sz w:val="16"/>
        </w:rPr>
        <w:t xml:space="preserve"> that which does not grow, </w:t>
      </w:r>
      <w:r w:rsidRPr="00364B8D">
        <w:rPr>
          <w:u w:val="single"/>
        </w:rPr>
        <w:t>that</w:t>
      </w:r>
      <w:r w:rsidRPr="00927CA3">
        <w:rPr>
          <w:sz w:val="16"/>
        </w:rPr>
        <w:t xml:space="preserve"> which </w:t>
      </w:r>
      <w:r w:rsidRPr="00364B8D">
        <w:rPr>
          <w:u w:val="single"/>
        </w:rPr>
        <w:t>is mechanical</w:t>
      </w:r>
      <w:r w:rsidRPr="00927CA3">
        <w:rPr>
          <w:sz w:val="16"/>
        </w:rPr>
        <w:t xml:space="preserve">. The </w:t>
      </w:r>
      <w:r w:rsidRPr="00364B8D">
        <w:rPr>
          <w:u w:val="single"/>
        </w:rPr>
        <w:t>necrophilous person</w:t>
      </w:r>
      <w:r w:rsidRPr="00927CA3">
        <w:rPr>
          <w:sz w:val="16"/>
        </w:rPr>
        <w:t xml:space="preserve"> is </w:t>
      </w:r>
      <w:r w:rsidRPr="00364B8D">
        <w:rPr>
          <w:u w:val="single"/>
        </w:rPr>
        <w:t>driven</w:t>
      </w:r>
      <w:r w:rsidRPr="00927CA3">
        <w:rPr>
          <w:sz w:val="16"/>
        </w:rPr>
        <w:t xml:space="preserve"> </w:t>
      </w:r>
      <w:r w:rsidRPr="00364B8D">
        <w:rPr>
          <w:u w:val="single"/>
        </w:rPr>
        <w:t>by</w:t>
      </w:r>
      <w:r w:rsidRPr="00927CA3">
        <w:rPr>
          <w:sz w:val="16"/>
        </w:rPr>
        <w:t xml:space="preserve"> the </w:t>
      </w:r>
      <w:r w:rsidRPr="00364B8D">
        <w:rPr>
          <w:b/>
          <w:bCs/>
          <w:u w:val="single"/>
        </w:rPr>
        <w:t>desire</w:t>
      </w:r>
      <w:r w:rsidRPr="00927CA3">
        <w:rPr>
          <w:sz w:val="16"/>
        </w:rPr>
        <w:t xml:space="preserve"> </w:t>
      </w:r>
      <w:r w:rsidRPr="00364B8D">
        <w:rPr>
          <w:u w:val="single"/>
        </w:rPr>
        <w:t>to transform</w:t>
      </w:r>
      <w:r w:rsidRPr="00927CA3">
        <w:rPr>
          <w:sz w:val="16"/>
        </w:rPr>
        <w:t xml:space="preserve"> the </w:t>
      </w:r>
      <w:r w:rsidRPr="00364B8D">
        <w:rPr>
          <w:u w:val="single"/>
        </w:rPr>
        <w:t>organic</w:t>
      </w:r>
      <w:r w:rsidRPr="00927CA3">
        <w:rPr>
          <w:sz w:val="16"/>
        </w:rPr>
        <w:t xml:space="preserve"> </w:t>
      </w:r>
      <w:r w:rsidRPr="00364B8D">
        <w:rPr>
          <w:u w:val="single"/>
        </w:rPr>
        <w:t>into</w:t>
      </w:r>
      <w:r w:rsidRPr="00927CA3">
        <w:rPr>
          <w:sz w:val="16"/>
        </w:rPr>
        <w:t xml:space="preserve"> the </w:t>
      </w:r>
      <w:r w:rsidRPr="00364B8D">
        <w:rPr>
          <w:u w:val="single"/>
        </w:rPr>
        <w:t>inorganic</w:t>
      </w:r>
      <w:r w:rsidRPr="00927CA3">
        <w:rPr>
          <w:sz w:val="16"/>
        </w:rPr>
        <w:t xml:space="preserve">, </w:t>
      </w:r>
      <w:r w:rsidRPr="00364B8D">
        <w:rPr>
          <w:u w:val="single"/>
        </w:rPr>
        <w:t>to approach life</w:t>
      </w:r>
      <w:r w:rsidRPr="00927CA3">
        <w:rPr>
          <w:sz w:val="16"/>
        </w:rPr>
        <w:t xml:space="preserve"> mechanically, </w:t>
      </w:r>
      <w:r w:rsidRPr="00364B8D">
        <w:rPr>
          <w:u w:val="single"/>
        </w:rPr>
        <w:t>as if all</w:t>
      </w:r>
      <w:r w:rsidRPr="00927CA3">
        <w:rPr>
          <w:sz w:val="16"/>
        </w:rPr>
        <w:t xml:space="preserve"> living </w:t>
      </w:r>
      <w:r w:rsidRPr="00364B8D">
        <w:rPr>
          <w:u w:val="single"/>
        </w:rPr>
        <w:t>persons</w:t>
      </w:r>
      <w:r w:rsidRPr="00927CA3">
        <w:rPr>
          <w:sz w:val="16"/>
        </w:rPr>
        <w:t xml:space="preserve"> </w:t>
      </w:r>
      <w:r w:rsidRPr="00364B8D">
        <w:rPr>
          <w:u w:val="single"/>
        </w:rPr>
        <w:t>were things</w:t>
      </w:r>
      <w:r w:rsidRPr="00927CA3">
        <w:rPr>
          <w:sz w:val="16"/>
        </w:rPr>
        <w:t xml:space="preserve">. </w:t>
      </w:r>
      <w:r w:rsidRPr="00364B8D">
        <w:rPr>
          <w:u w:val="single"/>
        </w:rPr>
        <w:t>All living processes</w:t>
      </w:r>
      <w:r w:rsidRPr="00927CA3">
        <w:rPr>
          <w:sz w:val="16"/>
        </w:rPr>
        <w:t xml:space="preserve">, feelings, and thoughts </w:t>
      </w:r>
      <w:r w:rsidRPr="00364B8D">
        <w:rPr>
          <w:u w:val="single"/>
        </w:rPr>
        <w:t>are</w:t>
      </w:r>
      <w:r w:rsidRPr="00927CA3">
        <w:rPr>
          <w:sz w:val="16"/>
        </w:rPr>
        <w:t xml:space="preserve"> </w:t>
      </w:r>
      <w:r w:rsidRPr="00364B8D">
        <w:rPr>
          <w:u w:val="single"/>
        </w:rPr>
        <w:t>transformed into things</w:t>
      </w:r>
      <w:r w:rsidRPr="00927CA3">
        <w:rPr>
          <w:sz w:val="16"/>
        </w:rPr>
        <w:t xml:space="preserve">. Memory, rather than experience--having, rather than being--are what counts. The </w:t>
      </w:r>
      <w:r w:rsidRPr="00364B8D">
        <w:rPr>
          <w:u w:val="single"/>
        </w:rPr>
        <w:t>necrophilous</w:t>
      </w:r>
      <w:r w:rsidRPr="00927CA3">
        <w:rPr>
          <w:sz w:val="16"/>
        </w:rPr>
        <w:t xml:space="preserve"> </w:t>
      </w:r>
      <w:r w:rsidRPr="00364B8D">
        <w:rPr>
          <w:u w:val="single"/>
        </w:rPr>
        <w:t>person</w:t>
      </w:r>
      <w:r w:rsidRPr="00927CA3">
        <w:rPr>
          <w:sz w:val="16"/>
        </w:rPr>
        <w:t xml:space="preserve"> can </w:t>
      </w:r>
      <w:r w:rsidRPr="00364B8D">
        <w:rPr>
          <w:u w:val="single"/>
        </w:rPr>
        <w:t>relate to an object</w:t>
      </w:r>
      <w:r w:rsidRPr="00927CA3">
        <w:rPr>
          <w:sz w:val="16"/>
        </w:rPr>
        <w:t>--a flower or a person--</w:t>
      </w:r>
      <w:r w:rsidRPr="00364B8D">
        <w:rPr>
          <w:u w:val="single"/>
        </w:rPr>
        <w:t>only if he possesses it</w:t>
      </w:r>
      <w:r w:rsidRPr="00927CA3">
        <w:rPr>
          <w:sz w:val="16"/>
        </w:rPr>
        <w:t xml:space="preserve">; hence, a threat to his possession is a threat to [themselves] himself; if he loses possession he loses contact with the world. That is why we find the paradoxical reaction that he would rather lose life than possession, even though, by losing life, he who possesses has ceased to exist. </w:t>
      </w:r>
      <w:r w:rsidRPr="00364B8D">
        <w:rPr>
          <w:u w:val="single"/>
        </w:rPr>
        <w:t>He loves control</w:t>
      </w:r>
      <w:r w:rsidRPr="00927CA3">
        <w:rPr>
          <w:sz w:val="16"/>
        </w:rPr>
        <w:t xml:space="preserve">, </w:t>
      </w:r>
      <w:r w:rsidRPr="00364B8D">
        <w:rPr>
          <w:u w:val="single"/>
        </w:rPr>
        <w:t>and</w:t>
      </w:r>
      <w:r w:rsidRPr="00927CA3">
        <w:rPr>
          <w:sz w:val="16"/>
        </w:rPr>
        <w:t xml:space="preserve"> </w:t>
      </w:r>
      <w:r w:rsidRPr="00364B8D">
        <w:rPr>
          <w:u w:val="single"/>
        </w:rPr>
        <w:t>in</w:t>
      </w:r>
      <w:r w:rsidRPr="00927CA3">
        <w:rPr>
          <w:sz w:val="16"/>
        </w:rPr>
        <w:t xml:space="preserve"> the </w:t>
      </w:r>
      <w:r w:rsidRPr="00364B8D">
        <w:rPr>
          <w:u w:val="single"/>
        </w:rPr>
        <w:t>act of</w:t>
      </w:r>
      <w:r w:rsidRPr="00927CA3">
        <w:rPr>
          <w:sz w:val="16"/>
        </w:rPr>
        <w:t xml:space="preserve"> </w:t>
      </w:r>
      <w:r w:rsidRPr="00364B8D">
        <w:rPr>
          <w:u w:val="single"/>
        </w:rPr>
        <w:t>controlling</w:t>
      </w:r>
      <w:r w:rsidRPr="00927CA3">
        <w:rPr>
          <w:sz w:val="16"/>
        </w:rPr>
        <w:t xml:space="preserve"> </w:t>
      </w:r>
      <w:r w:rsidRPr="00364B8D">
        <w:rPr>
          <w:u w:val="single"/>
        </w:rPr>
        <w:t>he kills life</w:t>
      </w:r>
      <w:r w:rsidRPr="00927CA3">
        <w:rPr>
          <w:sz w:val="16"/>
        </w:rPr>
        <w:t xml:space="preserve">. </w:t>
      </w:r>
      <w:r w:rsidRPr="00364B8D">
        <w:rPr>
          <w:u w:val="single"/>
        </w:rPr>
        <w:t>He is</w:t>
      </w:r>
      <w:r w:rsidRPr="00927CA3">
        <w:rPr>
          <w:sz w:val="16"/>
        </w:rPr>
        <w:t xml:space="preserve"> deeply </w:t>
      </w:r>
      <w:r w:rsidRPr="00364B8D">
        <w:rPr>
          <w:u w:val="single"/>
        </w:rPr>
        <w:t>afraid of life</w:t>
      </w:r>
      <w:r w:rsidRPr="00927CA3">
        <w:rPr>
          <w:sz w:val="16"/>
        </w:rPr>
        <w:t xml:space="preserve">, </w:t>
      </w:r>
      <w:r w:rsidRPr="00364B8D">
        <w:rPr>
          <w:u w:val="single"/>
        </w:rPr>
        <w:t>because</w:t>
      </w:r>
      <w:r w:rsidRPr="00927CA3">
        <w:rPr>
          <w:sz w:val="16"/>
        </w:rPr>
        <w:t xml:space="preserve"> </w:t>
      </w:r>
      <w:r w:rsidRPr="00364B8D">
        <w:rPr>
          <w:u w:val="single"/>
        </w:rPr>
        <w:t>it is</w:t>
      </w:r>
      <w:r w:rsidRPr="00927CA3">
        <w:rPr>
          <w:sz w:val="16"/>
        </w:rPr>
        <w:t xml:space="preserve"> disorderly and </w:t>
      </w:r>
      <w:r w:rsidRPr="00364B8D">
        <w:rPr>
          <w:u w:val="single"/>
        </w:rPr>
        <w:t>uncontrollable</w:t>
      </w:r>
      <w:r w:rsidRPr="00927CA3">
        <w:rPr>
          <w:sz w:val="16"/>
        </w:rPr>
        <w:t xml:space="preserve"> by its very nature. The woman who wrongly claims to be the mother of the child in the story of Solomon's judgment is typical of this tendency; she would rather have a properly divided dead child than lose a living one. </w:t>
      </w:r>
      <w:r w:rsidRPr="00364B8D">
        <w:rPr>
          <w:u w:val="single"/>
        </w:rPr>
        <w:t>To</w:t>
      </w:r>
      <w:r w:rsidRPr="00927CA3">
        <w:rPr>
          <w:sz w:val="16"/>
        </w:rPr>
        <w:t xml:space="preserve"> the </w:t>
      </w:r>
      <w:r w:rsidRPr="00364B8D">
        <w:rPr>
          <w:u w:val="single"/>
        </w:rPr>
        <w:t>necrophilous person</w:t>
      </w:r>
      <w:r w:rsidRPr="00927CA3">
        <w:rPr>
          <w:sz w:val="16"/>
        </w:rPr>
        <w:t xml:space="preserve"> </w:t>
      </w:r>
      <w:r w:rsidRPr="00364B8D">
        <w:rPr>
          <w:u w:val="single"/>
        </w:rPr>
        <w:t>justice</w:t>
      </w:r>
      <w:r w:rsidRPr="00927CA3">
        <w:rPr>
          <w:sz w:val="16"/>
        </w:rPr>
        <w:t xml:space="preserve"> </w:t>
      </w:r>
      <w:r w:rsidRPr="00364B8D">
        <w:rPr>
          <w:u w:val="single"/>
        </w:rPr>
        <w:t>means</w:t>
      </w:r>
      <w:r w:rsidRPr="00927CA3">
        <w:rPr>
          <w:sz w:val="16"/>
        </w:rPr>
        <w:t xml:space="preserve"> </w:t>
      </w:r>
      <w:r w:rsidRPr="00364B8D">
        <w:rPr>
          <w:u w:val="single"/>
        </w:rPr>
        <w:t>correct division</w:t>
      </w:r>
      <w:r w:rsidRPr="00927CA3">
        <w:rPr>
          <w:sz w:val="16"/>
        </w:rPr>
        <w:t xml:space="preserve">, and </w:t>
      </w:r>
      <w:r w:rsidRPr="00364B8D">
        <w:rPr>
          <w:u w:val="single"/>
        </w:rPr>
        <w:t>they are willing to</w:t>
      </w:r>
      <w:r w:rsidRPr="00927CA3">
        <w:rPr>
          <w:sz w:val="16"/>
        </w:rPr>
        <w:t xml:space="preserve"> </w:t>
      </w:r>
      <w:r w:rsidRPr="00364B8D">
        <w:rPr>
          <w:u w:val="single"/>
        </w:rPr>
        <w:t>kill</w:t>
      </w:r>
      <w:r w:rsidRPr="00927CA3">
        <w:rPr>
          <w:sz w:val="16"/>
        </w:rPr>
        <w:t xml:space="preserve"> or die </w:t>
      </w:r>
      <w:r w:rsidRPr="00364B8D">
        <w:rPr>
          <w:u w:val="single"/>
        </w:rPr>
        <w:t>for the sake of what they call</w:t>
      </w:r>
      <w:r w:rsidRPr="00927CA3">
        <w:rPr>
          <w:sz w:val="16"/>
        </w:rPr>
        <w:t xml:space="preserve">, </w:t>
      </w:r>
      <w:r w:rsidRPr="00364B8D">
        <w:rPr>
          <w:u w:val="single"/>
        </w:rPr>
        <w:t>justice</w:t>
      </w:r>
      <w:r w:rsidRPr="00927CA3">
        <w:rPr>
          <w:sz w:val="16"/>
        </w:rPr>
        <w:t>. "</w:t>
      </w:r>
      <w:r w:rsidRPr="00364B8D">
        <w:rPr>
          <w:u w:val="single"/>
        </w:rPr>
        <w:t>Law and order</w:t>
      </w:r>
      <w:r w:rsidRPr="00927CA3">
        <w:rPr>
          <w:sz w:val="16"/>
        </w:rPr>
        <w:t xml:space="preserve">" for them </w:t>
      </w:r>
      <w:r w:rsidRPr="00364B8D">
        <w:rPr>
          <w:u w:val="single"/>
        </w:rPr>
        <w:t>are idols</w:t>
      </w:r>
      <w:r w:rsidRPr="00927CA3">
        <w:rPr>
          <w:sz w:val="16"/>
        </w:rPr>
        <w:t xml:space="preserve">, </w:t>
      </w:r>
      <w:r w:rsidRPr="00364B8D">
        <w:rPr>
          <w:u w:val="single"/>
        </w:rPr>
        <w:t>and everything</w:t>
      </w:r>
      <w:r w:rsidRPr="00927CA3">
        <w:rPr>
          <w:sz w:val="16"/>
        </w:rPr>
        <w:t xml:space="preserve"> </w:t>
      </w:r>
      <w:r w:rsidRPr="00364B8D">
        <w:rPr>
          <w:u w:val="single"/>
        </w:rPr>
        <w:t>that</w:t>
      </w:r>
      <w:r w:rsidRPr="00927CA3">
        <w:rPr>
          <w:sz w:val="16"/>
        </w:rPr>
        <w:t xml:space="preserve"> </w:t>
      </w:r>
      <w:r w:rsidRPr="00364B8D">
        <w:rPr>
          <w:u w:val="single"/>
        </w:rPr>
        <w:t>threatens</w:t>
      </w:r>
      <w:r w:rsidRPr="00927CA3">
        <w:rPr>
          <w:sz w:val="16"/>
        </w:rPr>
        <w:t xml:space="preserve"> </w:t>
      </w:r>
      <w:r w:rsidRPr="00364B8D">
        <w:rPr>
          <w:u w:val="single"/>
        </w:rPr>
        <w:t>law and order</w:t>
      </w:r>
      <w:r w:rsidRPr="00927CA3">
        <w:rPr>
          <w:sz w:val="16"/>
        </w:rPr>
        <w:t xml:space="preserve"> </w:t>
      </w:r>
      <w:r w:rsidRPr="00364B8D">
        <w:rPr>
          <w:u w:val="single"/>
        </w:rPr>
        <w:t>is</w:t>
      </w:r>
      <w:r w:rsidRPr="00927CA3">
        <w:rPr>
          <w:sz w:val="16"/>
        </w:rPr>
        <w:t xml:space="preserve"> </w:t>
      </w:r>
      <w:r w:rsidRPr="00364B8D">
        <w:rPr>
          <w:u w:val="single"/>
        </w:rPr>
        <w:t>felt</w:t>
      </w:r>
      <w:r w:rsidRPr="00927CA3">
        <w:rPr>
          <w:sz w:val="16"/>
        </w:rPr>
        <w:t xml:space="preserve"> </w:t>
      </w:r>
      <w:r w:rsidRPr="00364B8D">
        <w:rPr>
          <w:u w:val="single"/>
        </w:rPr>
        <w:t>as a satanic attack</w:t>
      </w:r>
      <w:r w:rsidRPr="00927CA3">
        <w:rPr>
          <w:sz w:val="16"/>
        </w:rPr>
        <w:t xml:space="preserve"> </w:t>
      </w:r>
      <w:r w:rsidRPr="00364B8D">
        <w:rPr>
          <w:u w:val="single"/>
        </w:rPr>
        <w:t>against</w:t>
      </w:r>
      <w:r w:rsidRPr="00927CA3">
        <w:rPr>
          <w:sz w:val="16"/>
        </w:rPr>
        <w:t xml:space="preserve"> their </w:t>
      </w:r>
      <w:r w:rsidRPr="00364B8D">
        <w:rPr>
          <w:u w:val="single"/>
        </w:rPr>
        <w:t>supreme values</w:t>
      </w:r>
      <w:r w:rsidRPr="00927CA3">
        <w:rPr>
          <w:sz w:val="16"/>
        </w:rPr>
        <w:t xml:space="preserve">. The necrophilous person is attracted to darkness and night. In mythology and poetry (as well as in dreams) he is attracted to caves, or to the depth of the ocean, or depicted as being blind. (The trolls in Ibsen's Peer Gynt are a good example.) All that is away from or directed against life attracts [them] him. He wants to return to the darkness {23} of the womb, to the past of inorganic or subhuman existence. He is essentially oriented to the past, not to the future, which he hates and fears. </w:t>
      </w:r>
      <w:r w:rsidRPr="005C6289">
        <w:rPr>
          <w:u w:val="single"/>
        </w:rPr>
        <w:t>Related</w:t>
      </w:r>
      <w:r w:rsidRPr="00927CA3">
        <w:rPr>
          <w:sz w:val="16"/>
        </w:rPr>
        <w:t xml:space="preserve"> </w:t>
      </w:r>
      <w:r w:rsidRPr="005C6289">
        <w:rPr>
          <w:u w:val="single"/>
        </w:rPr>
        <w:t>to this is</w:t>
      </w:r>
      <w:r w:rsidRPr="00927CA3">
        <w:rPr>
          <w:sz w:val="16"/>
        </w:rPr>
        <w:t xml:space="preserve"> his </w:t>
      </w:r>
      <w:r w:rsidRPr="005C6289">
        <w:rPr>
          <w:highlight w:val="green"/>
          <w:u w:val="single"/>
        </w:rPr>
        <w:t>craving for certainty</w:t>
      </w:r>
      <w:r w:rsidRPr="00927CA3">
        <w:rPr>
          <w:sz w:val="16"/>
        </w:rPr>
        <w:t xml:space="preserve">. But </w:t>
      </w:r>
      <w:r w:rsidRPr="005C6289">
        <w:rPr>
          <w:u w:val="single"/>
        </w:rPr>
        <w:t>life</w:t>
      </w:r>
      <w:r w:rsidRPr="00927CA3">
        <w:rPr>
          <w:sz w:val="16"/>
        </w:rPr>
        <w:t xml:space="preserve"> is </w:t>
      </w:r>
      <w:r w:rsidRPr="005C6289">
        <w:rPr>
          <w:u w:val="single"/>
        </w:rPr>
        <w:t>never certain</w:t>
      </w:r>
      <w:r w:rsidRPr="00927CA3">
        <w:rPr>
          <w:sz w:val="16"/>
        </w:rPr>
        <w:t xml:space="preserve">, never </w:t>
      </w:r>
      <w:r w:rsidRPr="005C6289">
        <w:rPr>
          <w:u w:val="single"/>
        </w:rPr>
        <w:t>predictable</w:t>
      </w:r>
      <w:r w:rsidRPr="00927CA3">
        <w:rPr>
          <w:sz w:val="16"/>
        </w:rPr>
        <w:t xml:space="preserve">, never </w:t>
      </w:r>
      <w:r w:rsidRPr="005C6289">
        <w:rPr>
          <w:u w:val="single"/>
        </w:rPr>
        <w:t>controllable</w:t>
      </w:r>
      <w:r w:rsidRPr="00927CA3">
        <w:rPr>
          <w:sz w:val="16"/>
        </w:rPr>
        <w:t xml:space="preserve">; </w:t>
      </w:r>
      <w:r w:rsidRPr="005C6289">
        <w:rPr>
          <w:u w:val="single"/>
        </w:rPr>
        <w:t xml:space="preserve">in order </w:t>
      </w:r>
      <w:r w:rsidRPr="005C6289">
        <w:rPr>
          <w:highlight w:val="green"/>
          <w:u w:val="single"/>
        </w:rPr>
        <w:t>to make life</w:t>
      </w:r>
      <w:r w:rsidRPr="00927CA3">
        <w:rPr>
          <w:sz w:val="16"/>
        </w:rPr>
        <w:t xml:space="preserve"> </w:t>
      </w:r>
      <w:r w:rsidRPr="005C6289">
        <w:rPr>
          <w:highlight w:val="green"/>
          <w:u w:val="single"/>
        </w:rPr>
        <w:t>controllable</w:t>
      </w:r>
      <w:r w:rsidRPr="00927CA3">
        <w:rPr>
          <w:sz w:val="16"/>
        </w:rPr>
        <w:t xml:space="preserve">, </w:t>
      </w:r>
      <w:r w:rsidRPr="005C6289">
        <w:rPr>
          <w:u w:val="single"/>
        </w:rPr>
        <w:t xml:space="preserve">it </w:t>
      </w:r>
      <w:r w:rsidRPr="005C6289">
        <w:rPr>
          <w:highlight w:val="green"/>
          <w:u w:val="single"/>
        </w:rPr>
        <w:t>must be transformed</w:t>
      </w:r>
      <w:r w:rsidRPr="005C6289">
        <w:rPr>
          <w:u w:val="single"/>
        </w:rPr>
        <w:t xml:space="preserve"> in</w:t>
      </w:r>
      <w:r w:rsidRPr="005C6289">
        <w:rPr>
          <w:highlight w:val="green"/>
          <w:u w:val="single"/>
        </w:rPr>
        <w:t>to</w:t>
      </w:r>
      <w:r w:rsidRPr="005C6289">
        <w:rPr>
          <w:u w:val="single"/>
        </w:rPr>
        <w:t xml:space="preserve"> </w:t>
      </w:r>
      <w:r w:rsidRPr="005C6289">
        <w:rPr>
          <w:b/>
          <w:bCs/>
          <w:highlight w:val="green"/>
          <w:u w:val="single"/>
        </w:rPr>
        <w:t>death</w:t>
      </w:r>
      <w:r w:rsidRPr="00927CA3">
        <w:rPr>
          <w:sz w:val="16"/>
        </w:rPr>
        <w:t xml:space="preserve">; </w:t>
      </w:r>
      <w:r w:rsidRPr="005C6289">
        <w:rPr>
          <w:u w:val="single"/>
        </w:rPr>
        <w:t>death</w:t>
      </w:r>
      <w:r w:rsidRPr="00927CA3">
        <w:rPr>
          <w:sz w:val="16"/>
        </w:rPr>
        <w:t xml:space="preserve">, indeed, </w:t>
      </w:r>
      <w:r w:rsidRPr="005C6289">
        <w:rPr>
          <w:u w:val="single"/>
        </w:rPr>
        <w:t>is the only thing</w:t>
      </w:r>
      <w:r w:rsidRPr="00927CA3">
        <w:rPr>
          <w:sz w:val="16"/>
        </w:rPr>
        <w:t xml:space="preserve"> </w:t>
      </w:r>
      <w:r w:rsidRPr="005C6289">
        <w:rPr>
          <w:u w:val="single"/>
        </w:rPr>
        <w:t>about life that is certain</w:t>
      </w:r>
      <w:r w:rsidRPr="00927CA3">
        <w:rPr>
          <w:sz w:val="16"/>
        </w:rPr>
        <w:t xml:space="preserve"> to [them] him. The necrophilous person can often be recognized by his looks and his gestures. He is cold, his skin looks dead, and often he has an expression on his face as though he were smelling a bad odor. (This expression could be clearly seen in Hitler's face.) He is orderly and obsessive. This aspect of the necrophilous person has been demonstrated to the world in the figure of Eichmann. Eichmann was fascinated by order and death. His supreme values were obedience and the proper functioning of the organization. He transported Jews as he would have transported coal. That they were human beings was hardly within the field of his vision; hence, even the problem of his having hated or not hated his victims is irrelevant. He was the perfect bureaucrat who had transformed all life into the administration of things. But examples of the necrophilous character are by no means to be found only among the inquisitors, the Hitlers and the Eichmanns. There are any number of individuals who do not have the opportunity and the power to kill, vet whose necrophilia expresses itself in other and (superficially seen) more harmless ways. An example is the mother who will always be interested in her child's sickness, in his failures, in dark prognoses for the future; at the same time she will not be impressed by a favorable change nor respond to her child's joy, nor will she notice anything new that is growing within [them] him. We might find that her dreams deal with sickness, death, corpses, blood. She does not harm the child in any obvious way, yet she may slowly strangle the child's joy of life, his faith--in growth, and eventually infect [them] him with her own necrophilous orientation. My description may have given the impression that all the features mentioned here are necessarily found in the necrophilous person. It is true that such divergent features as the wish to kill, the worship of force, the attraction to death and dirt, sadism, the wish to transform the organic into the inorganic through "order" are all part of the same basic orientation. Yet so far as individuals are concerned, there are considerable differences with respect to the strength of these respective trends. Any one of the features mentioned here may be more pronounced in one person than in another. Furthermore, the degree to which a person is necrophilous in comparison with his biophilous aspects and the degree to which a person is aware of necrophilous tendencies and rationalizes them vary considerably from person to person. Yet the concept of the necrophilous type is by no means an abstraction or summary of various disparate behavior trends. </w:t>
      </w:r>
      <w:r w:rsidRPr="005C6289">
        <w:rPr>
          <w:u w:val="single"/>
        </w:rPr>
        <w:t>Necrophilia</w:t>
      </w:r>
      <w:r w:rsidRPr="00927CA3">
        <w:rPr>
          <w:sz w:val="16"/>
        </w:rPr>
        <w:t xml:space="preserve"> </w:t>
      </w:r>
      <w:r w:rsidRPr="005C6289">
        <w:rPr>
          <w:u w:val="single"/>
        </w:rPr>
        <w:t>constitutes</w:t>
      </w:r>
      <w:r w:rsidRPr="00927CA3">
        <w:rPr>
          <w:sz w:val="16"/>
        </w:rPr>
        <w:t xml:space="preserve"> a </w:t>
      </w:r>
      <w:r w:rsidRPr="005C6289">
        <w:rPr>
          <w:b/>
          <w:bCs/>
          <w:u w:val="single"/>
        </w:rPr>
        <w:t>fundamental orientation</w:t>
      </w:r>
      <w:r w:rsidRPr="00927CA3">
        <w:rPr>
          <w:sz w:val="16"/>
        </w:rPr>
        <w:t xml:space="preserve">; </w:t>
      </w:r>
      <w:r w:rsidRPr="005C6289">
        <w:rPr>
          <w:u w:val="single"/>
        </w:rPr>
        <w:t>it is the</w:t>
      </w:r>
      <w:r w:rsidRPr="00927CA3">
        <w:rPr>
          <w:sz w:val="16"/>
        </w:rPr>
        <w:t xml:space="preserve"> one </w:t>
      </w:r>
      <w:r w:rsidRPr="005C6289">
        <w:rPr>
          <w:u w:val="single"/>
        </w:rPr>
        <w:t>answer</w:t>
      </w:r>
      <w:r w:rsidRPr="00927CA3">
        <w:rPr>
          <w:sz w:val="16"/>
        </w:rPr>
        <w:t xml:space="preserve"> </w:t>
      </w:r>
      <w:r w:rsidRPr="005C6289">
        <w:rPr>
          <w:u w:val="single"/>
        </w:rPr>
        <w:t>to life that is in complete opposition to life</w:t>
      </w:r>
      <w:r w:rsidRPr="00927CA3">
        <w:rPr>
          <w:sz w:val="16"/>
        </w:rPr>
        <w:t xml:space="preserve">; </w:t>
      </w:r>
      <w:r w:rsidRPr="005C6289">
        <w:rPr>
          <w:u w:val="single"/>
        </w:rPr>
        <w:t>it is the</w:t>
      </w:r>
      <w:r w:rsidRPr="00927CA3">
        <w:rPr>
          <w:sz w:val="16"/>
        </w:rPr>
        <w:t xml:space="preserve"> most morbid and the </w:t>
      </w:r>
      <w:r w:rsidRPr="005C6289">
        <w:rPr>
          <w:u w:val="single"/>
        </w:rPr>
        <w:t>most dangerous</w:t>
      </w:r>
      <w:r w:rsidRPr="00927CA3">
        <w:rPr>
          <w:sz w:val="16"/>
        </w:rPr>
        <w:t xml:space="preserve"> </w:t>
      </w:r>
      <w:r w:rsidRPr="005C6289">
        <w:rPr>
          <w:u w:val="single"/>
        </w:rPr>
        <w:t>among</w:t>
      </w:r>
      <w:r w:rsidRPr="00927CA3">
        <w:rPr>
          <w:sz w:val="16"/>
        </w:rPr>
        <w:t xml:space="preserve"> the </w:t>
      </w:r>
      <w:r w:rsidRPr="005C6289">
        <w:rPr>
          <w:u w:val="single"/>
        </w:rPr>
        <w:t>orientations to life</w:t>
      </w:r>
      <w:r w:rsidRPr="00927CA3">
        <w:rPr>
          <w:sz w:val="16"/>
        </w:rPr>
        <w:t xml:space="preserve"> of which [person] man is capable. </w:t>
      </w:r>
      <w:r w:rsidRPr="005C6289">
        <w:rPr>
          <w:u w:val="single"/>
        </w:rPr>
        <w:t>It is true perversion</w:t>
      </w:r>
      <w:r w:rsidRPr="00927CA3">
        <w:rPr>
          <w:sz w:val="16"/>
        </w:rPr>
        <w:t xml:space="preserve">; </w:t>
      </w:r>
      <w:r w:rsidRPr="005C6289">
        <w:rPr>
          <w:u w:val="single"/>
        </w:rPr>
        <w:t>while</w:t>
      </w:r>
      <w:r w:rsidRPr="00927CA3">
        <w:rPr>
          <w:sz w:val="16"/>
        </w:rPr>
        <w:t xml:space="preserve"> </w:t>
      </w:r>
      <w:r w:rsidRPr="005C6289">
        <w:rPr>
          <w:u w:val="single"/>
        </w:rPr>
        <w:t>living</w:t>
      </w:r>
      <w:r w:rsidRPr="00927CA3">
        <w:rPr>
          <w:sz w:val="16"/>
        </w:rPr>
        <w:t xml:space="preserve">, not life but </w:t>
      </w:r>
      <w:r w:rsidRPr="005C6289">
        <w:rPr>
          <w:u w:val="single"/>
        </w:rPr>
        <w:t>death is loved</w:t>
      </w:r>
      <w:r w:rsidRPr="00927CA3">
        <w:rPr>
          <w:sz w:val="16"/>
        </w:rPr>
        <w:t xml:space="preserve">--not growth, but destruction. The </w:t>
      </w:r>
      <w:r w:rsidRPr="005C6289">
        <w:rPr>
          <w:u w:val="single"/>
        </w:rPr>
        <w:t>necrophilous person</w:t>
      </w:r>
      <w:r w:rsidRPr="00927CA3">
        <w:rPr>
          <w:sz w:val="16"/>
        </w:rPr>
        <w:t xml:space="preserve">, if he dares to be aware of what he feels, </w:t>
      </w:r>
      <w:r w:rsidRPr="005C6289">
        <w:rPr>
          <w:u w:val="single"/>
        </w:rPr>
        <w:t>expresses</w:t>
      </w:r>
      <w:r w:rsidRPr="00927CA3">
        <w:rPr>
          <w:sz w:val="16"/>
        </w:rPr>
        <w:t xml:space="preserve"> the </w:t>
      </w:r>
      <w:r w:rsidRPr="005C6289">
        <w:rPr>
          <w:u w:val="single"/>
        </w:rPr>
        <w:t>motto</w:t>
      </w:r>
      <w:r w:rsidRPr="00927CA3">
        <w:rPr>
          <w:sz w:val="16"/>
        </w:rPr>
        <w:t xml:space="preserve"> of his life when he says: "</w:t>
      </w:r>
      <w:r w:rsidRPr="005C6289">
        <w:rPr>
          <w:u w:val="single"/>
        </w:rPr>
        <w:t>Long live death</w:t>
      </w:r>
      <w:r w:rsidRPr="00927CA3">
        <w:rPr>
          <w:sz w:val="16"/>
        </w:rPr>
        <w:t xml:space="preserve">!" </w:t>
      </w:r>
      <w:r w:rsidRPr="005C6289">
        <w:rPr>
          <w:u w:val="single"/>
        </w:rPr>
        <w:t>The opposite</w:t>
      </w:r>
      <w:r w:rsidRPr="00927CA3">
        <w:rPr>
          <w:sz w:val="16"/>
        </w:rPr>
        <w:t xml:space="preserve"> </w:t>
      </w:r>
      <w:r w:rsidRPr="005C6289">
        <w:rPr>
          <w:u w:val="single"/>
        </w:rPr>
        <w:t>of</w:t>
      </w:r>
      <w:r w:rsidRPr="00927CA3">
        <w:rPr>
          <w:sz w:val="16"/>
        </w:rPr>
        <w:t xml:space="preserve"> the </w:t>
      </w:r>
      <w:r w:rsidRPr="005C6289">
        <w:rPr>
          <w:u w:val="single"/>
        </w:rPr>
        <w:t>necrophilous orientation</w:t>
      </w:r>
      <w:r w:rsidRPr="00927CA3">
        <w:rPr>
          <w:sz w:val="16"/>
        </w:rPr>
        <w:t xml:space="preserve"> </w:t>
      </w:r>
      <w:r w:rsidRPr="005C6289">
        <w:rPr>
          <w:u w:val="single"/>
        </w:rPr>
        <w:t>is</w:t>
      </w:r>
      <w:r w:rsidRPr="00927CA3">
        <w:rPr>
          <w:sz w:val="16"/>
        </w:rPr>
        <w:t xml:space="preserve"> the </w:t>
      </w:r>
      <w:r w:rsidRPr="005C6289">
        <w:rPr>
          <w:u w:val="single"/>
        </w:rPr>
        <w:t>biophilous</w:t>
      </w:r>
      <w:r w:rsidRPr="00927CA3">
        <w:rPr>
          <w:sz w:val="16"/>
        </w:rPr>
        <w:t xml:space="preserve"> one; </w:t>
      </w:r>
      <w:r w:rsidRPr="005C6289">
        <w:rPr>
          <w:u w:val="single"/>
        </w:rPr>
        <w:t>its essence is</w:t>
      </w:r>
      <w:r w:rsidRPr="00927CA3">
        <w:rPr>
          <w:sz w:val="16"/>
        </w:rPr>
        <w:t xml:space="preserve"> </w:t>
      </w:r>
      <w:r w:rsidRPr="005C6289">
        <w:rPr>
          <w:u w:val="single"/>
        </w:rPr>
        <w:t>love</w:t>
      </w:r>
      <w:r w:rsidRPr="00927CA3">
        <w:rPr>
          <w:sz w:val="16"/>
        </w:rPr>
        <w:t xml:space="preserve"> of </w:t>
      </w:r>
      <w:r w:rsidRPr="005C6289">
        <w:rPr>
          <w:u w:val="single"/>
        </w:rPr>
        <w:t>life</w:t>
      </w:r>
      <w:r w:rsidRPr="00927CA3">
        <w:rPr>
          <w:sz w:val="16"/>
        </w:rPr>
        <w:t xml:space="preserve"> </w:t>
      </w:r>
      <w:r w:rsidRPr="005C6289">
        <w:rPr>
          <w:u w:val="single"/>
        </w:rPr>
        <w:t>in contrast to</w:t>
      </w:r>
      <w:r w:rsidRPr="00927CA3">
        <w:rPr>
          <w:sz w:val="16"/>
        </w:rPr>
        <w:t xml:space="preserve"> </w:t>
      </w:r>
      <w:r w:rsidRPr="005C6289">
        <w:rPr>
          <w:u w:val="single"/>
        </w:rPr>
        <w:t>love of death</w:t>
      </w:r>
      <w:r w:rsidRPr="00927CA3">
        <w:rPr>
          <w:sz w:val="16"/>
        </w:rPr>
        <w:t xml:space="preserve">. Like necrophilia, </w:t>
      </w:r>
      <w:r w:rsidRPr="005C6289">
        <w:rPr>
          <w:u w:val="single"/>
        </w:rPr>
        <w:t>biophilia is</w:t>
      </w:r>
      <w:r w:rsidRPr="00927CA3">
        <w:rPr>
          <w:sz w:val="16"/>
        </w:rPr>
        <w:t xml:space="preserve"> not constituted by a single trait but represents </w:t>
      </w:r>
      <w:r w:rsidRPr="005C6289">
        <w:rPr>
          <w:u w:val="single"/>
        </w:rPr>
        <w:t>a total orientation</w:t>
      </w:r>
      <w:r w:rsidRPr="00927CA3">
        <w:rPr>
          <w:sz w:val="16"/>
        </w:rPr>
        <w:t xml:space="preserve">, </w:t>
      </w:r>
      <w:r w:rsidRPr="005C6289">
        <w:rPr>
          <w:u w:val="single"/>
        </w:rPr>
        <w:t>an entire way of being</w:t>
      </w:r>
      <w:r w:rsidRPr="00927CA3">
        <w:rPr>
          <w:sz w:val="16"/>
        </w:rPr>
        <w:t xml:space="preserve">. It is manifested in a person's bodily processes, in his emotions, in his thoughts, in his gestures; the biophilous orientation expresses itself in the whole [person] man. The person who fully loves life is attracted by the process of life in all spheres. He prefers to construct, rather than to retain. </w:t>
      </w:r>
      <w:r w:rsidRPr="005C6289">
        <w:rPr>
          <w:u w:val="single"/>
        </w:rPr>
        <w:t>He is capable of wondering</w:t>
      </w:r>
      <w:r w:rsidRPr="00927CA3">
        <w:rPr>
          <w:sz w:val="16"/>
        </w:rPr>
        <w:t xml:space="preserve">, </w:t>
      </w:r>
      <w:r w:rsidRPr="005C6289">
        <w:rPr>
          <w:u w:val="single"/>
        </w:rPr>
        <w:t>and</w:t>
      </w:r>
      <w:r w:rsidRPr="00927CA3">
        <w:rPr>
          <w:sz w:val="16"/>
        </w:rPr>
        <w:t xml:space="preserve"> he </w:t>
      </w:r>
      <w:r w:rsidRPr="005C6289">
        <w:rPr>
          <w:u w:val="single"/>
        </w:rPr>
        <w:t>prefers</w:t>
      </w:r>
      <w:r w:rsidRPr="00927CA3">
        <w:rPr>
          <w:sz w:val="16"/>
        </w:rPr>
        <w:t xml:space="preserve"> </w:t>
      </w:r>
      <w:r w:rsidRPr="005C6289">
        <w:rPr>
          <w:u w:val="single"/>
        </w:rPr>
        <w:t>to see something new</w:t>
      </w:r>
      <w:r w:rsidRPr="00927CA3">
        <w:rPr>
          <w:sz w:val="16"/>
        </w:rPr>
        <w:t xml:space="preserve"> </w:t>
      </w:r>
      <w:r w:rsidRPr="005C6289">
        <w:rPr>
          <w:u w:val="single"/>
        </w:rPr>
        <w:t>to</w:t>
      </w:r>
      <w:r w:rsidRPr="00927CA3">
        <w:rPr>
          <w:sz w:val="16"/>
        </w:rPr>
        <w:t xml:space="preserve"> the </w:t>
      </w:r>
      <w:r w:rsidRPr="005C6289">
        <w:rPr>
          <w:u w:val="single"/>
        </w:rPr>
        <w:t>security</w:t>
      </w:r>
      <w:r w:rsidRPr="00927CA3">
        <w:rPr>
          <w:sz w:val="16"/>
        </w:rPr>
        <w:t xml:space="preserve"> </w:t>
      </w:r>
      <w:r w:rsidRPr="005C6289">
        <w:rPr>
          <w:u w:val="single"/>
        </w:rPr>
        <w:t>of finding</w:t>
      </w:r>
      <w:r w:rsidRPr="00927CA3">
        <w:rPr>
          <w:sz w:val="16"/>
        </w:rPr>
        <w:t xml:space="preserve"> the </w:t>
      </w:r>
      <w:r w:rsidRPr="005C6289">
        <w:rPr>
          <w:u w:val="single"/>
        </w:rPr>
        <w:t>old confirmed</w:t>
      </w:r>
      <w:r w:rsidRPr="00927CA3">
        <w:rPr>
          <w:sz w:val="16"/>
        </w:rPr>
        <w:t xml:space="preserve">. </w:t>
      </w:r>
      <w:r w:rsidRPr="005C6289">
        <w:rPr>
          <w:u w:val="single"/>
        </w:rPr>
        <w:t>He loves the</w:t>
      </w:r>
      <w:r w:rsidRPr="00927CA3">
        <w:rPr>
          <w:sz w:val="16"/>
        </w:rPr>
        <w:t xml:space="preserve"> </w:t>
      </w:r>
      <w:r w:rsidRPr="005C6289">
        <w:rPr>
          <w:u w:val="single"/>
        </w:rPr>
        <w:t>adventure</w:t>
      </w:r>
      <w:r w:rsidRPr="00927CA3">
        <w:rPr>
          <w:sz w:val="16"/>
        </w:rPr>
        <w:t xml:space="preserve"> </w:t>
      </w:r>
      <w:r w:rsidRPr="005C6289">
        <w:rPr>
          <w:u w:val="single"/>
        </w:rPr>
        <w:t>of living more than he does certainty</w:t>
      </w:r>
      <w:r w:rsidRPr="00927CA3">
        <w:rPr>
          <w:sz w:val="16"/>
        </w:rPr>
        <w:t xml:space="preserve">. His </w:t>
      </w:r>
      <w:r w:rsidRPr="005C6289">
        <w:rPr>
          <w:u w:val="single"/>
        </w:rPr>
        <w:t>approach</w:t>
      </w:r>
      <w:r w:rsidRPr="00927CA3">
        <w:rPr>
          <w:sz w:val="16"/>
        </w:rPr>
        <w:t xml:space="preserve"> </w:t>
      </w:r>
      <w:r w:rsidRPr="005C6289">
        <w:rPr>
          <w:u w:val="single"/>
        </w:rPr>
        <w:t>to life is functional</w:t>
      </w:r>
      <w:r w:rsidRPr="00927CA3">
        <w:rPr>
          <w:sz w:val="16"/>
        </w:rPr>
        <w:t xml:space="preserve"> </w:t>
      </w:r>
      <w:r w:rsidRPr="005C6289">
        <w:rPr>
          <w:u w:val="single"/>
        </w:rPr>
        <w:t>rather than mechanical</w:t>
      </w:r>
      <w:r w:rsidRPr="00927CA3">
        <w:rPr>
          <w:sz w:val="16"/>
        </w:rPr>
        <w:t xml:space="preserve">. He sees the whole rather than only the parts, structures rather than summations. He wants to mold and to influence by love, by reason, by his example--not by force, by cutting things apart, by the bureaucratic manner of administering people as if they were things. He enjoys life and all its manifestations, rather than mere excitement. </w:t>
      </w:r>
      <w:r w:rsidRPr="002B318E">
        <w:rPr>
          <w:u w:val="single"/>
        </w:rPr>
        <w:t>Biophilic ethics</w:t>
      </w:r>
      <w:r w:rsidRPr="00927CA3">
        <w:rPr>
          <w:sz w:val="16"/>
        </w:rPr>
        <w:t xml:space="preserve"> </w:t>
      </w:r>
      <w:r w:rsidRPr="002B318E">
        <w:rPr>
          <w:u w:val="single"/>
        </w:rPr>
        <w:t>has</w:t>
      </w:r>
      <w:r w:rsidRPr="00927CA3">
        <w:rPr>
          <w:sz w:val="16"/>
        </w:rPr>
        <w:t xml:space="preserve"> </w:t>
      </w:r>
      <w:r w:rsidRPr="002B318E">
        <w:rPr>
          <w:u w:val="single"/>
        </w:rPr>
        <w:t>its own principle of</w:t>
      </w:r>
      <w:r w:rsidRPr="00927CA3">
        <w:rPr>
          <w:sz w:val="16"/>
        </w:rPr>
        <w:t xml:space="preserve"> </w:t>
      </w:r>
      <w:r w:rsidRPr="002B318E">
        <w:rPr>
          <w:u w:val="single"/>
        </w:rPr>
        <w:t>good</w:t>
      </w:r>
      <w:r w:rsidRPr="00927CA3">
        <w:rPr>
          <w:sz w:val="16"/>
        </w:rPr>
        <w:t xml:space="preserve"> </w:t>
      </w:r>
      <w:r w:rsidRPr="002B318E">
        <w:rPr>
          <w:u w:val="single"/>
        </w:rPr>
        <w:t>and evil</w:t>
      </w:r>
      <w:r w:rsidRPr="00927CA3">
        <w:rPr>
          <w:sz w:val="16"/>
        </w:rPr>
        <w:t xml:space="preserve">. </w:t>
      </w:r>
      <w:r w:rsidRPr="002B318E">
        <w:rPr>
          <w:u w:val="single"/>
        </w:rPr>
        <w:t>Good</w:t>
      </w:r>
      <w:r w:rsidRPr="00927CA3">
        <w:rPr>
          <w:sz w:val="16"/>
        </w:rPr>
        <w:t xml:space="preserve"> </w:t>
      </w:r>
      <w:r w:rsidRPr="002B318E">
        <w:rPr>
          <w:u w:val="single"/>
        </w:rPr>
        <w:t>is all that serves life</w:t>
      </w:r>
      <w:r w:rsidRPr="00927CA3">
        <w:rPr>
          <w:sz w:val="16"/>
        </w:rPr>
        <w:t xml:space="preserve">; </w:t>
      </w:r>
      <w:r w:rsidRPr="002B318E">
        <w:rPr>
          <w:u w:val="single"/>
        </w:rPr>
        <w:t>evil</w:t>
      </w:r>
      <w:r w:rsidRPr="00927CA3">
        <w:rPr>
          <w:sz w:val="16"/>
        </w:rPr>
        <w:t xml:space="preserve"> is all that </w:t>
      </w:r>
      <w:r w:rsidRPr="002B318E">
        <w:rPr>
          <w:u w:val="single"/>
        </w:rPr>
        <w:t>serves death</w:t>
      </w:r>
      <w:r w:rsidRPr="00927CA3">
        <w:rPr>
          <w:sz w:val="16"/>
        </w:rPr>
        <w:t xml:space="preserve">. </w:t>
      </w:r>
      <w:r w:rsidRPr="002B318E">
        <w:rPr>
          <w:u w:val="single"/>
        </w:rPr>
        <w:t>Good is</w:t>
      </w:r>
      <w:r w:rsidRPr="00927CA3">
        <w:rPr>
          <w:sz w:val="16"/>
        </w:rPr>
        <w:t xml:space="preserve"> </w:t>
      </w:r>
      <w:r w:rsidRPr="002B318E">
        <w:rPr>
          <w:u w:val="single"/>
        </w:rPr>
        <w:t>reverence for life</w:t>
      </w:r>
      <w:r w:rsidRPr="00927CA3">
        <w:rPr>
          <w:sz w:val="16"/>
        </w:rPr>
        <w:t xml:space="preserve"> (this is the main thesis of Albert Schweitzer, one of the great representatives of the love of life--both in his writings and in his person), </w:t>
      </w:r>
      <w:r w:rsidRPr="002B318E">
        <w:rPr>
          <w:u w:val="single"/>
        </w:rPr>
        <w:t>and all that</w:t>
      </w:r>
      <w:r w:rsidRPr="00927CA3">
        <w:rPr>
          <w:sz w:val="16"/>
        </w:rPr>
        <w:t xml:space="preserve"> </w:t>
      </w:r>
      <w:r w:rsidRPr="002B318E">
        <w:rPr>
          <w:u w:val="single"/>
        </w:rPr>
        <w:t>enhances life</w:t>
      </w:r>
      <w:r w:rsidRPr="00927CA3">
        <w:rPr>
          <w:sz w:val="16"/>
        </w:rPr>
        <w:t xml:space="preserve">. </w:t>
      </w:r>
      <w:r w:rsidRPr="002B318E">
        <w:rPr>
          <w:u w:val="single"/>
        </w:rPr>
        <w:t>Evil</w:t>
      </w:r>
      <w:r w:rsidRPr="00927CA3">
        <w:rPr>
          <w:sz w:val="16"/>
        </w:rPr>
        <w:t xml:space="preserve"> is </w:t>
      </w:r>
      <w:r w:rsidRPr="002B318E">
        <w:rPr>
          <w:u w:val="single"/>
        </w:rPr>
        <w:t>all that stifles life</w:t>
      </w:r>
      <w:r w:rsidRPr="00927CA3">
        <w:rPr>
          <w:sz w:val="16"/>
        </w:rPr>
        <w:t xml:space="preserve">, narrows it down, {24} cuts it into pieces. Thus it is from the standpoint of life-ethics that the Bible mentions as the central sin of the Hebrews: "Because thou didst not serve thy Lord with joy and gladness of heart in the abundance of all things." The conscience of the biophilous person is not one of forcing oneself to refrain from evil and to do good. It is not the superego described by .Freud, a strict taskmaster employing sadism against oneself for the sake of virtue. The biophilous conscience is motivated by its attraction to life and joy; the moral effort consists in strengthening the life-loving side in oneself. For this reasons </w:t>
      </w:r>
      <w:r w:rsidRPr="002B318E">
        <w:rPr>
          <w:u w:val="single"/>
        </w:rPr>
        <w:t>the biophile does not dwell in remorse</w:t>
      </w:r>
      <w:r w:rsidRPr="00927CA3">
        <w:rPr>
          <w:sz w:val="16"/>
        </w:rPr>
        <w:t xml:space="preserve"> and guilt, </w:t>
      </w:r>
      <w:r w:rsidRPr="002B318E">
        <w:rPr>
          <w:u w:val="single"/>
        </w:rPr>
        <w:t>which are</w:t>
      </w:r>
      <w:r w:rsidRPr="00927CA3">
        <w:rPr>
          <w:sz w:val="16"/>
        </w:rPr>
        <w:t xml:space="preserve">, after all, </w:t>
      </w:r>
      <w:r w:rsidRPr="002B318E">
        <w:rPr>
          <w:u w:val="single"/>
        </w:rPr>
        <w:t xml:space="preserve">only aspects of </w:t>
      </w:r>
      <w:r w:rsidRPr="00927CA3">
        <w:rPr>
          <w:sz w:val="16"/>
        </w:rPr>
        <w:t xml:space="preserve">self-loathing and </w:t>
      </w:r>
      <w:r w:rsidRPr="002B318E">
        <w:rPr>
          <w:u w:val="single"/>
        </w:rPr>
        <w:t>sadness</w:t>
      </w:r>
      <w:r w:rsidRPr="00927CA3">
        <w:rPr>
          <w:sz w:val="16"/>
        </w:rPr>
        <w:t xml:space="preserve">. </w:t>
      </w:r>
      <w:r w:rsidRPr="002B318E">
        <w:rPr>
          <w:u w:val="single"/>
        </w:rPr>
        <w:t>He turns</w:t>
      </w:r>
      <w:r w:rsidRPr="00927CA3">
        <w:rPr>
          <w:sz w:val="16"/>
        </w:rPr>
        <w:t xml:space="preserve"> quickly </w:t>
      </w:r>
      <w:r w:rsidRPr="002B318E">
        <w:rPr>
          <w:u w:val="single"/>
        </w:rPr>
        <w:t>to life</w:t>
      </w:r>
      <w:r w:rsidRPr="00927CA3">
        <w:rPr>
          <w:sz w:val="16"/>
        </w:rPr>
        <w:t xml:space="preserve"> </w:t>
      </w:r>
      <w:r w:rsidRPr="002B318E">
        <w:rPr>
          <w:u w:val="single"/>
        </w:rPr>
        <w:t>and</w:t>
      </w:r>
      <w:r w:rsidRPr="00927CA3">
        <w:rPr>
          <w:sz w:val="16"/>
        </w:rPr>
        <w:t xml:space="preserve"> </w:t>
      </w:r>
      <w:r w:rsidRPr="002B318E">
        <w:rPr>
          <w:u w:val="single"/>
        </w:rPr>
        <w:t>attempts to do good</w:t>
      </w:r>
      <w:r w:rsidRPr="00927CA3">
        <w:rPr>
          <w:sz w:val="16"/>
        </w:rPr>
        <w:t>. Spinoza's Ethics is a striking example of biophilic morality. "Pleasure," he says, "in itself is not bad but good; contrariwise, pain in itself is bad." And in the same spirit: "</w:t>
      </w:r>
      <w:r w:rsidRPr="002B318E">
        <w:rPr>
          <w:highlight w:val="green"/>
          <w:u w:val="single"/>
        </w:rPr>
        <w:t>A free</w:t>
      </w:r>
      <w:r w:rsidRPr="00927CA3">
        <w:rPr>
          <w:sz w:val="16"/>
        </w:rPr>
        <w:t xml:space="preserve"> [</w:t>
      </w:r>
      <w:r w:rsidRPr="002B318E">
        <w:rPr>
          <w:b/>
          <w:bCs/>
          <w:highlight w:val="green"/>
          <w:u w:val="single"/>
        </w:rPr>
        <w:t>person</w:t>
      </w:r>
      <w:r w:rsidRPr="00927CA3">
        <w:rPr>
          <w:sz w:val="16"/>
        </w:rPr>
        <w:t xml:space="preserve">] man </w:t>
      </w:r>
      <w:r w:rsidRPr="002B318E">
        <w:rPr>
          <w:highlight w:val="green"/>
          <w:u w:val="single"/>
        </w:rPr>
        <w:t>thinks</w:t>
      </w:r>
      <w:r w:rsidRPr="00927CA3">
        <w:rPr>
          <w:sz w:val="16"/>
        </w:rPr>
        <w:t xml:space="preserve"> </w:t>
      </w:r>
      <w:r w:rsidRPr="002B318E">
        <w:rPr>
          <w:highlight w:val="green"/>
          <w:u w:val="single"/>
        </w:rPr>
        <w:t>of</w:t>
      </w:r>
      <w:r w:rsidRPr="002B318E">
        <w:rPr>
          <w:u w:val="single"/>
        </w:rPr>
        <w:t xml:space="preserve"> </w:t>
      </w:r>
      <w:r w:rsidRPr="002B318E">
        <w:rPr>
          <w:highlight w:val="green"/>
          <w:u w:val="single"/>
        </w:rPr>
        <w:t>death least</w:t>
      </w:r>
      <w:r w:rsidRPr="00927CA3">
        <w:rPr>
          <w:sz w:val="16"/>
        </w:rPr>
        <w:t xml:space="preserve"> of all things; </w:t>
      </w:r>
      <w:r w:rsidRPr="002B318E">
        <w:rPr>
          <w:u w:val="single"/>
        </w:rPr>
        <w:t>and</w:t>
      </w:r>
      <w:r w:rsidRPr="00927CA3">
        <w:rPr>
          <w:sz w:val="16"/>
        </w:rPr>
        <w:t xml:space="preserve"> his </w:t>
      </w:r>
      <w:r w:rsidRPr="000C4CB8">
        <w:rPr>
          <w:highlight w:val="green"/>
          <w:u w:val="single"/>
        </w:rPr>
        <w:t>wisdom</w:t>
      </w:r>
      <w:r w:rsidRPr="00927CA3">
        <w:rPr>
          <w:sz w:val="16"/>
        </w:rPr>
        <w:t xml:space="preserve"> </w:t>
      </w:r>
      <w:r w:rsidRPr="000C4CB8">
        <w:rPr>
          <w:u w:val="single"/>
        </w:rPr>
        <w:t>is</w:t>
      </w:r>
      <w:r w:rsidRPr="00927CA3">
        <w:rPr>
          <w:sz w:val="16"/>
        </w:rPr>
        <w:t xml:space="preserve"> a </w:t>
      </w:r>
      <w:r w:rsidRPr="000C4CB8">
        <w:rPr>
          <w:b/>
          <w:bCs/>
          <w:highlight w:val="green"/>
          <w:u w:val="single"/>
        </w:rPr>
        <w:t>meditation</w:t>
      </w:r>
      <w:r w:rsidRPr="00927CA3">
        <w:rPr>
          <w:sz w:val="16"/>
        </w:rPr>
        <w:t xml:space="preserve"> not of death but </w:t>
      </w:r>
      <w:r w:rsidRPr="000C4CB8">
        <w:rPr>
          <w:highlight w:val="green"/>
          <w:u w:val="single"/>
        </w:rPr>
        <w:t xml:space="preserve">of </w:t>
      </w:r>
      <w:r w:rsidRPr="000C4CB8">
        <w:rPr>
          <w:b/>
          <w:bCs/>
          <w:highlight w:val="green"/>
          <w:u w:val="single"/>
        </w:rPr>
        <w:t>life</w:t>
      </w:r>
      <w:r w:rsidRPr="00927CA3">
        <w:rPr>
          <w:sz w:val="16"/>
        </w:rPr>
        <w:t xml:space="preserve">." Love of life underlies the various versions of humanistic philosophy. In various conceptual forms these philosophies are in the same vein as Spinoza's; they express the principle that the same man loves life; </w:t>
      </w:r>
      <w:r w:rsidRPr="00927CA3">
        <w:rPr>
          <w:highlight w:val="green"/>
          <w:u w:val="single"/>
        </w:rPr>
        <w:t>that</w:t>
      </w:r>
      <w:r w:rsidRPr="00927CA3">
        <w:rPr>
          <w:sz w:val="16"/>
        </w:rPr>
        <w:t xml:space="preserve"> [peoples] man's </w:t>
      </w:r>
      <w:r w:rsidRPr="000C4CB8">
        <w:rPr>
          <w:highlight w:val="green"/>
          <w:u w:val="single"/>
        </w:rPr>
        <w:t>aim</w:t>
      </w:r>
      <w:r w:rsidRPr="00927CA3">
        <w:rPr>
          <w:sz w:val="16"/>
        </w:rPr>
        <w:t xml:space="preserve"> in life </w:t>
      </w:r>
      <w:r w:rsidRPr="000C4CB8">
        <w:rPr>
          <w:u w:val="single"/>
        </w:rPr>
        <w:t xml:space="preserve">is </w:t>
      </w:r>
      <w:r w:rsidRPr="000C4CB8">
        <w:rPr>
          <w:highlight w:val="green"/>
          <w:u w:val="single"/>
        </w:rPr>
        <w:t>to be attracted</w:t>
      </w:r>
      <w:r w:rsidRPr="000C4CB8">
        <w:rPr>
          <w:u w:val="single"/>
        </w:rPr>
        <w:t xml:space="preserve"> </w:t>
      </w:r>
      <w:r w:rsidRPr="000C4CB8">
        <w:rPr>
          <w:highlight w:val="green"/>
          <w:u w:val="single"/>
        </w:rPr>
        <w:t>by all that is alive</w:t>
      </w:r>
      <w:r w:rsidRPr="00927CA3">
        <w:rPr>
          <w:sz w:val="16"/>
        </w:rPr>
        <w:t xml:space="preserve"> </w:t>
      </w:r>
      <w:r w:rsidRPr="000C4CB8">
        <w:rPr>
          <w:u w:val="single"/>
        </w:rPr>
        <w:t>and</w:t>
      </w:r>
      <w:r w:rsidRPr="00927CA3">
        <w:rPr>
          <w:sz w:val="16"/>
        </w:rPr>
        <w:t xml:space="preserve"> to </w:t>
      </w:r>
      <w:r w:rsidRPr="000C4CB8">
        <w:rPr>
          <w:u w:val="single"/>
        </w:rPr>
        <w:t>separate</w:t>
      </w:r>
      <w:r w:rsidRPr="00927CA3">
        <w:rPr>
          <w:sz w:val="16"/>
        </w:rPr>
        <w:t xml:space="preserve"> [</w:t>
      </w:r>
      <w:r w:rsidRPr="000C4CB8">
        <w:rPr>
          <w:u w:val="single"/>
        </w:rPr>
        <w:t>themselves</w:t>
      </w:r>
      <w:r w:rsidRPr="00927CA3">
        <w:rPr>
          <w:sz w:val="16"/>
        </w:rPr>
        <w:t xml:space="preserve">] himself </w:t>
      </w:r>
      <w:r w:rsidRPr="000C4CB8">
        <w:rPr>
          <w:u w:val="single"/>
        </w:rPr>
        <w:t>from</w:t>
      </w:r>
      <w:r w:rsidRPr="00927CA3">
        <w:rPr>
          <w:sz w:val="16"/>
        </w:rPr>
        <w:t xml:space="preserve"> </w:t>
      </w:r>
      <w:r w:rsidRPr="000C4CB8">
        <w:rPr>
          <w:u w:val="single"/>
        </w:rPr>
        <w:t>all that is</w:t>
      </w:r>
      <w:r w:rsidRPr="00927CA3">
        <w:rPr>
          <w:sz w:val="16"/>
        </w:rPr>
        <w:t xml:space="preserve"> </w:t>
      </w:r>
      <w:r w:rsidRPr="000C4CB8">
        <w:rPr>
          <w:u w:val="single"/>
        </w:rPr>
        <w:t>dead</w:t>
      </w:r>
      <w:r w:rsidRPr="00927CA3">
        <w:rPr>
          <w:sz w:val="16"/>
        </w:rPr>
        <w:t xml:space="preserve"> and mechanical. The dichotomy of biophilia-necrophilia is the same as Freud's life-and-death instinct. I believe, as Freud did, that this is the most fundamental polarity that exists. However, there is one important difference. Freud assumes that the striving toward death and toward life are two biologically given tendencies inherent in all living substance that their respective strengths are relatively constant, and that there is only one alternative within the operation of the death instinct--namely, that it can be directed against the outside world or against oneself. In contrast to these assumptions I believe that necrophilia is not a normal biological tendency, but a pathological phenomenon--in fact, the most malignant pathology that exists in mail. What are we, the people of the United States today, with respect to necrophilia and biophilia? Undoubtedly our spiritual tradition is one of love of life. And not only this. Was there ever a culture with more love of "fun" and excitement, or with greater opportunities for the majority to enjoy fun and excitement? But even if this is so, fun and excitement is not the same as joy and love of life; perhaps underneath there is indifference to life, or attraction to death? To answer this question </w:t>
      </w:r>
      <w:r w:rsidRPr="000C4CB8">
        <w:rPr>
          <w:u w:val="single"/>
        </w:rPr>
        <w:t>we must consider</w:t>
      </w:r>
      <w:r w:rsidRPr="00927CA3">
        <w:rPr>
          <w:sz w:val="16"/>
        </w:rPr>
        <w:t xml:space="preserve"> the </w:t>
      </w:r>
      <w:r w:rsidRPr="000C4CB8">
        <w:rPr>
          <w:u w:val="single"/>
        </w:rPr>
        <w:t>nature</w:t>
      </w:r>
      <w:r w:rsidRPr="00927CA3">
        <w:rPr>
          <w:sz w:val="16"/>
        </w:rPr>
        <w:t xml:space="preserve"> </w:t>
      </w:r>
      <w:r w:rsidRPr="000C4CB8">
        <w:rPr>
          <w:u w:val="single"/>
        </w:rPr>
        <w:t>of our bureaucratized</w:t>
      </w:r>
      <w:r w:rsidRPr="00927CA3">
        <w:rPr>
          <w:sz w:val="16"/>
        </w:rPr>
        <w:t xml:space="preserve">, industrial, mass </w:t>
      </w:r>
      <w:r w:rsidRPr="000C4CB8">
        <w:rPr>
          <w:u w:val="single"/>
        </w:rPr>
        <w:t>civilization</w:t>
      </w:r>
      <w:r w:rsidRPr="00927CA3">
        <w:rPr>
          <w:sz w:val="16"/>
        </w:rPr>
        <w:t xml:space="preserve">. </w:t>
      </w:r>
      <w:r w:rsidRPr="000C4CB8">
        <w:rPr>
          <w:u w:val="single"/>
        </w:rPr>
        <w:t>Our approach to</w:t>
      </w:r>
      <w:r w:rsidRPr="00927CA3">
        <w:rPr>
          <w:sz w:val="16"/>
        </w:rPr>
        <w:t xml:space="preserve"> </w:t>
      </w:r>
      <w:r w:rsidRPr="000C4CB8">
        <w:rPr>
          <w:u w:val="single"/>
        </w:rPr>
        <w:t>life becomes</w:t>
      </w:r>
      <w:r w:rsidRPr="00927CA3">
        <w:rPr>
          <w:sz w:val="16"/>
        </w:rPr>
        <w:t xml:space="preserve"> increasingly </w:t>
      </w:r>
      <w:r w:rsidRPr="000C4CB8">
        <w:rPr>
          <w:u w:val="single"/>
        </w:rPr>
        <w:t>mechanical</w:t>
      </w:r>
      <w:r w:rsidRPr="00927CA3">
        <w:rPr>
          <w:sz w:val="16"/>
        </w:rPr>
        <w:t xml:space="preserve">. </w:t>
      </w:r>
      <w:r w:rsidRPr="000C4CB8">
        <w:rPr>
          <w:u w:val="single"/>
        </w:rPr>
        <w:t>The aim</w:t>
      </w:r>
      <w:r w:rsidRPr="00927CA3">
        <w:rPr>
          <w:sz w:val="16"/>
        </w:rPr>
        <w:t xml:space="preserve"> </w:t>
      </w:r>
      <w:r w:rsidRPr="000C4CB8">
        <w:rPr>
          <w:u w:val="single"/>
        </w:rPr>
        <w:t>of social efforts</w:t>
      </w:r>
      <w:r w:rsidRPr="00927CA3">
        <w:rPr>
          <w:sz w:val="16"/>
        </w:rPr>
        <w:t xml:space="preserve"> is </w:t>
      </w:r>
      <w:r w:rsidRPr="000C4CB8">
        <w:rPr>
          <w:u w:val="single"/>
        </w:rPr>
        <w:t>to produce things</w:t>
      </w:r>
      <w:r w:rsidRPr="00927CA3">
        <w:rPr>
          <w:sz w:val="16"/>
        </w:rPr>
        <w:t xml:space="preserve">, </w:t>
      </w:r>
      <w:r w:rsidRPr="000C4CB8">
        <w:rPr>
          <w:u w:val="single"/>
        </w:rPr>
        <w:t>and</w:t>
      </w:r>
      <w:r w:rsidRPr="00927CA3">
        <w:rPr>
          <w:sz w:val="16"/>
        </w:rPr>
        <w:t xml:space="preserve">, </w:t>
      </w:r>
      <w:r w:rsidRPr="000C4CB8">
        <w:rPr>
          <w:u w:val="single"/>
        </w:rPr>
        <w:t>in</w:t>
      </w:r>
      <w:r w:rsidRPr="00927CA3">
        <w:rPr>
          <w:sz w:val="16"/>
        </w:rPr>
        <w:t xml:space="preserve"> </w:t>
      </w:r>
      <w:r w:rsidRPr="000C4CB8">
        <w:rPr>
          <w:u w:val="single"/>
        </w:rPr>
        <w:t>the process</w:t>
      </w:r>
      <w:r w:rsidRPr="00927CA3">
        <w:rPr>
          <w:sz w:val="16"/>
        </w:rPr>
        <w:t xml:space="preserve"> of idolatry of things </w:t>
      </w:r>
      <w:r w:rsidRPr="000C4CB8">
        <w:rPr>
          <w:u w:val="single"/>
        </w:rPr>
        <w:t>we</w:t>
      </w:r>
      <w:r w:rsidRPr="00927CA3">
        <w:rPr>
          <w:sz w:val="16"/>
        </w:rPr>
        <w:t xml:space="preserve"> </w:t>
      </w:r>
      <w:r w:rsidRPr="000C4CB8">
        <w:rPr>
          <w:u w:val="single"/>
        </w:rPr>
        <w:t>transform</w:t>
      </w:r>
      <w:r w:rsidRPr="00927CA3">
        <w:rPr>
          <w:sz w:val="16"/>
        </w:rPr>
        <w:t xml:space="preserve"> </w:t>
      </w:r>
      <w:r w:rsidRPr="000C4CB8">
        <w:rPr>
          <w:u w:val="single"/>
        </w:rPr>
        <w:t>ourselves</w:t>
      </w:r>
      <w:r w:rsidRPr="00927CA3">
        <w:rPr>
          <w:sz w:val="16"/>
        </w:rPr>
        <w:t xml:space="preserve"> </w:t>
      </w:r>
      <w:r w:rsidRPr="000C4CB8">
        <w:rPr>
          <w:u w:val="single"/>
        </w:rPr>
        <w:t>into commodities</w:t>
      </w:r>
      <w:r w:rsidRPr="00927CA3">
        <w:rPr>
          <w:sz w:val="16"/>
        </w:rPr>
        <w:t xml:space="preserve">. The question here is not whether they are treated nicely and are well fed (things, too, can be treated nicely); </w:t>
      </w:r>
      <w:r w:rsidRPr="000C4CB8">
        <w:rPr>
          <w:u w:val="single"/>
        </w:rPr>
        <w:t>the question</w:t>
      </w:r>
      <w:r w:rsidRPr="00927CA3">
        <w:rPr>
          <w:sz w:val="16"/>
        </w:rPr>
        <w:t xml:space="preserve"> </w:t>
      </w:r>
      <w:r w:rsidRPr="000C4CB8">
        <w:rPr>
          <w:u w:val="single"/>
        </w:rPr>
        <w:t>is whether people</w:t>
      </w:r>
      <w:r w:rsidRPr="00927CA3">
        <w:rPr>
          <w:sz w:val="16"/>
        </w:rPr>
        <w:t xml:space="preserve"> </w:t>
      </w:r>
      <w:r w:rsidRPr="000C4CB8">
        <w:rPr>
          <w:u w:val="single"/>
        </w:rPr>
        <w:t>are</w:t>
      </w:r>
      <w:r w:rsidRPr="00927CA3">
        <w:rPr>
          <w:sz w:val="16"/>
        </w:rPr>
        <w:t xml:space="preserve"> </w:t>
      </w:r>
      <w:r w:rsidRPr="000C4CB8">
        <w:rPr>
          <w:u w:val="single"/>
        </w:rPr>
        <w:t>things</w:t>
      </w:r>
      <w:r w:rsidRPr="00927CA3">
        <w:rPr>
          <w:sz w:val="16"/>
        </w:rPr>
        <w:t xml:space="preserve"> </w:t>
      </w:r>
      <w:r w:rsidRPr="000C4CB8">
        <w:rPr>
          <w:u w:val="single"/>
        </w:rPr>
        <w:t>or living beings</w:t>
      </w:r>
      <w:r w:rsidRPr="00927CA3">
        <w:rPr>
          <w:sz w:val="16"/>
        </w:rPr>
        <w:t xml:space="preserve">. </w:t>
      </w:r>
      <w:r w:rsidRPr="000C4CB8">
        <w:rPr>
          <w:u w:val="single"/>
        </w:rPr>
        <w:t>People</w:t>
      </w:r>
      <w:r w:rsidRPr="00927CA3">
        <w:rPr>
          <w:sz w:val="16"/>
        </w:rPr>
        <w:t xml:space="preserve"> </w:t>
      </w:r>
      <w:r w:rsidRPr="000C4CB8">
        <w:rPr>
          <w:u w:val="single"/>
        </w:rPr>
        <w:t>love</w:t>
      </w:r>
      <w:r w:rsidRPr="00927CA3">
        <w:rPr>
          <w:sz w:val="16"/>
        </w:rPr>
        <w:t xml:space="preserve"> </w:t>
      </w:r>
      <w:r w:rsidRPr="000C4CB8">
        <w:rPr>
          <w:u w:val="single"/>
        </w:rPr>
        <w:t>mechanical gadgets</w:t>
      </w:r>
      <w:r w:rsidRPr="00927CA3">
        <w:rPr>
          <w:sz w:val="16"/>
        </w:rPr>
        <w:t xml:space="preserve"> </w:t>
      </w:r>
      <w:r w:rsidRPr="000C4CB8">
        <w:rPr>
          <w:u w:val="single"/>
        </w:rPr>
        <w:t>more</w:t>
      </w:r>
      <w:r w:rsidRPr="00927CA3">
        <w:rPr>
          <w:sz w:val="16"/>
        </w:rPr>
        <w:t xml:space="preserve"> </w:t>
      </w:r>
      <w:r w:rsidRPr="000C4CB8">
        <w:rPr>
          <w:u w:val="single"/>
        </w:rPr>
        <w:t>than living beings</w:t>
      </w:r>
      <w:r w:rsidRPr="00927CA3">
        <w:rPr>
          <w:sz w:val="16"/>
        </w:rPr>
        <w:t xml:space="preserve">. The approach to man is intellectual-abstract. </w:t>
      </w:r>
      <w:r w:rsidRPr="000C4CB8">
        <w:rPr>
          <w:u w:val="single"/>
        </w:rPr>
        <w:t>One</w:t>
      </w:r>
      <w:r w:rsidRPr="00927CA3">
        <w:rPr>
          <w:sz w:val="16"/>
        </w:rPr>
        <w:t xml:space="preserve"> </w:t>
      </w:r>
      <w:r w:rsidRPr="000C4CB8">
        <w:rPr>
          <w:u w:val="single"/>
        </w:rPr>
        <w:t>is</w:t>
      </w:r>
      <w:r w:rsidRPr="00927CA3">
        <w:rPr>
          <w:sz w:val="16"/>
        </w:rPr>
        <w:t xml:space="preserve"> </w:t>
      </w:r>
      <w:r w:rsidRPr="000C4CB8">
        <w:rPr>
          <w:b/>
          <w:bCs/>
          <w:highlight w:val="green"/>
          <w:u w:val="single"/>
        </w:rPr>
        <w:t>interested</w:t>
      </w:r>
      <w:r w:rsidRPr="00927CA3">
        <w:rPr>
          <w:sz w:val="16"/>
        </w:rPr>
        <w:t xml:space="preserve"> </w:t>
      </w:r>
      <w:r w:rsidRPr="000C4CB8">
        <w:rPr>
          <w:highlight w:val="green"/>
          <w:u w:val="single"/>
        </w:rPr>
        <w:t>in</w:t>
      </w:r>
      <w:r w:rsidRPr="00927CA3">
        <w:rPr>
          <w:sz w:val="16"/>
        </w:rPr>
        <w:t xml:space="preserve"> </w:t>
      </w:r>
      <w:r w:rsidRPr="000C4CB8">
        <w:rPr>
          <w:highlight w:val="green"/>
          <w:u w:val="single"/>
        </w:rPr>
        <w:t>people as objects</w:t>
      </w:r>
      <w:r w:rsidRPr="00927CA3">
        <w:rPr>
          <w:sz w:val="16"/>
        </w:rPr>
        <w:t xml:space="preserve">, </w:t>
      </w:r>
      <w:r w:rsidRPr="000C4CB8">
        <w:rPr>
          <w:u w:val="single"/>
        </w:rPr>
        <w:t>in</w:t>
      </w:r>
      <w:r w:rsidRPr="00927CA3">
        <w:rPr>
          <w:sz w:val="16"/>
        </w:rPr>
        <w:t xml:space="preserve"> </w:t>
      </w:r>
      <w:r w:rsidRPr="000C4CB8">
        <w:rPr>
          <w:u w:val="single"/>
        </w:rPr>
        <w:t>their common</w:t>
      </w:r>
      <w:r w:rsidRPr="00927CA3">
        <w:rPr>
          <w:sz w:val="16"/>
        </w:rPr>
        <w:t xml:space="preserve"> </w:t>
      </w:r>
      <w:r w:rsidRPr="000C4CB8">
        <w:rPr>
          <w:u w:val="single"/>
        </w:rPr>
        <w:t>properties</w:t>
      </w:r>
      <w:r w:rsidRPr="00927CA3">
        <w:rPr>
          <w:sz w:val="16"/>
        </w:rPr>
        <w:t xml:space="preserve">, in </w:t>
      </w:r>
      <w:r w:rsidRPr="000C4CB8">
        <w:rPr>
          <w:u w:val="single"/>
        </w:rPr>
        <w:t>the statistical rules</w:t>
      </w:r>
      <w:r w:rsidRPr="00927CA3">
        <w:rPr>
          <w:sz w:val="16"/>
        </w:rPr>
        <w:t xml:space="preserve"> </w:t>
      </w:r>
      <w:r w:rsidRPr="000C4CB8">
        <w:rPr>
          <w:u w:val="single"/>
        </w:rPr>
        <w:t>of mass behavior</w:t>
      </w:r>
      <w:r w:rsidRPr="00927CA3">
        <w:rPr>
          <w:sz w:val="16"/>
        </w:rPr>
        <w:t xml:space="preserve">, not in living individuals. </w:t>
      </w:r>
      <w:r w:rsidRPr="000C4CB8">
        <w:rPr>
          <w:u w:val="single"/>
        </w:rPr>
        <w:t>All</w:t>
      </w:r>
      <w:r w:rsidRPr="00927CA3">
        <w:rPr>
          <w:sz w:val="16"/>
        </w:rPr>
        <w:t xml:space="preserve"> this </w:t>
      </w:r>
      <w:r w:rsidRPr="000C4CB8">
        <w:rPr>
          <w:u w:val="single"/>
        </w:rPr>
        <w:t>goes together</w:t>
      </w:r>
      <w:r w:rsidRPr="00927CA3">
        <w:rPr>
          <w:sz w:val="16"/>
        </w:rPr>
        <w:t xml:space="preserve"> </w:t>
      </w:r>
      <w:r w:rsidRPr="000C4CB8">
        <w:rPr>
          <w:u w:val="single"/>
        </w:rPr>
        <w:t>with</w:t>
      </w:r>
      <w:r w:rsidRPr="00927CA3">
        <w:rPr>
          <w:sz w:val="16"/>
        </w:rPr>
        <w:t xml:space="preserve"> the </w:t>
      </w:r>
      <w:r w:rsidRPr="000C4CB8">
        <w:rPr>
          <w:u w:val="single"/>
        </w:rPr>
        <w:t>increasing role of</w:t>
      </w:r>
      <w:r w:rsidRPr="00927CA3">
        <w:rPr>
          <w:sz w:val="16"/>
        </w:rPr>
        <w:t xml:space="preserve"> </w:t>
      </w:r>
      <w:r w:rsidRPr="000C4CB8">
        <w:rPr>
          <w:u w:val="single"/>
        </w:rPr>
        <w:t>bureaucratic methods</w:t>
      </w:r>
      <w:r w:rsidRPr="00927CA3">
        <w:rPr>
          <w:sz w:val="16"/>
        </w:rPr>
        <w:t xml:space="preserve">. </w:t>
      </w:r>
      <w:r w:rsidRPr="000C4CB8">
        <w:rPr>
          <w:u w:val="single"/>
        </w:rPr>
        <w:t>In</w:t>
      </w:r>
      <w:r w:rsidRPr="00927CA3">
        <w:rPr>
          <w:sz w:val="16"/>
        </w:rPr>
        <w:t xml:space="preserve"> giant </w:t>
      </w:r>
      <w:r w:rsidRPr="000C4CB8">
        <w:rPr>
          <w:u w:val="single"/>
        </w:rPr>
        <w:t>centers</w:t>
      </w:r>
      <w:r w:rsidRPr="00927CA3">
        <w:rPr>
          <w:sz w:val="16"/>
        </w:rPr>
        <w:t xml:space="preserve"> </w:t>
      </w:r>
      <w:r w:rsidRPr="000C4CB8">
        <w:rPr>
          <w:u w:val="single"/>
        </w:rPr>
        <w:t>of production</w:t>
      </w:r>
      <w:r w:rsidRPr="00927CA3">
        <w:rPr>
          <w:sz w:val="16"/>
        </w:rPr>
        <w:t>, giant cities, giant countries, [</w:t>
      </w:r>
      <w:r w:rsidRPr="000C4CB8">
        <w:rPr>
          <w:u w:val="single"/>
        </w:rPr>
        <w:t>people</w:t>
      </w:r>
      <w:r w:rsidRPr="00927CA3">
        <w:rPr>
          <w:sz w:val="16"/>
        </w:rPr>
        <w:t xml:space="preserve">] men </w:t>
      </w:r>
      <w:r w:rsidRPr="000C4CB8">
        <w:rPr>
          <w:u w:val="single"/>
        </w:rPr>
        <w:t>are administered</w:t>
      </w:r>
      <w:r w:rsidRPr="00927CA3">
        <w:rPr>
          <w:sz w:val="16"/>
        </w:rPr>
        <w:t xml:space="preserve"> </w:t>
      </w:r>
      <w:r w:rsidRPr="000C4CB8">
        <w:rPr>
          <w:u w:val="single"/>
        </w:rPr>
        <w:t>as if they</w:t>
      </w:r>
      <w:r w:rsidRPr="00927CA3">
        <w:rPr>
          <w:sz w:val="16"/>
        </w:rPr>
        <w:t xml:space="preserve"> </w:t>
      </w:r>
      <w:r w:rsidRPr="00DF0BD1">
        <w:rPr>
          <w:u w:val="single"/>
        </w:rPr>
        <w:t>were things</w:t>
      </w:r>
      <w:r w:rsidRPr="00927CA3">
        <w:rPr>
          <w:sz w:val="16"/>
        </w:rPr>
        <w:t>; [</w:t>
      </w:r>
      <w:r w:rsidRPr="00DF0BD1">
        <w:rPr>
          <w:u w:val="single"/>
        </w:rPr>
        <w:t>people</w:t>
      </w:r>
      <w:r w:rsidRPr="00927CA3">
        <w:rPr>
          <w:sz w:val="16"/>
        </w:rPr>
        <w:t xml:space="preserve">] men </w:t>
      </w:r>
      <w:r w:rsidRPr="00DF0BD1">
        <w:rPr>
          <w:u w:val="single"/>
        </w:rPr>
        <w:t>and their administrators</w:t>
      </w:r>
      <w:r w:rsidRPr="00927CA3">
        <w:rPr>
          <w:sz w:val="16"/>
        </w:rPr>
        <w:t xml:space="preserve"> </w:t>
      </w:r>
      <w:r w:rsidRPr="00DF0BD1">
        <w:rPr>
          <w:u w:val="single"/>
        </w:rPr>
        <w:t>are transformed</w:t>
      </w:r>
      <w:r w:rsidRPr="00927CA3">
        <w:rPr>
          <w:sz w:val="16"/>
        </w:rPr>
        <w:t xml:space="preserve"> </w:t>
      </w:r>
      <w:r w:rsidRPr="00DF0BD1">
        <w:rPr>
          <w:u w:val="single"/>
        </w:rPr>
        <w:t>into</w:t>
      </w:r>
      <w:r w:rsidRPr="00927CA3">
        <w:rPr>
          <w:sz w:val="16"/>
        </w:rPr>
        <w:t xml:space="preserve"> </w:t>
      </w:r>
      <w:r w:rsidRPr="00DF0BD1">
        <w:rPr>
          <w:u w:val="single"/>
        </w:rPr>
        <w:t>things</w:t>
      </w:r>
      <w:r w:rsidRPr="00927CA3">
        <w:rPr>
          <w:sz w:val="16"/>
        </w:rPr>
        <w:t xml:space="preserve">, </w:t>
      </w:r>
      <w:r w:rsidRPr="00DF0BD1">
        <w:rPr>
          <w:u w:val="single"/>
        </w:rPr>
        <w:t>and</w:t>
      </w:r>
      <w:r w:rsidRPr="00927CA3">
        <w:rPr>
          <w:sz w:val="16"/>
        </w:rPr>
        <w:t xml:space="preserve"> they </w:t>
      </w:r>
      <w:r w:rsidRPr="00DF0BD1">
        <w:rPr>
          <w:u w:val="single"/>
        </w:rPr>
        <w:t>obey the law of things</w:t>
      </w:r>
      <w:r w:rsidRPr="00927CA3">
        <w:rPr>
          <w:sz w:val="16"/>
        </w:rPr>
        <w:t xml:space="preserve">. </w:t>
      </w:r>
      <w:r w:rsidRPr="00DF0BD1">
        <w:rPr>
          <w:u w:val="single"/>
        </w:rPr>
        <w:t>In</w:t>
      </w:r>
      <w:r w:rsidRPr="00927CA3">
        <w:rPr>
          <w:sz w:val="16"/>
        </w:rPr>
        <w:t xml:space="preserve"> a bureaucratically organized and </w:t>
      </w:r>
      <w:r w:rsidRPr="00DF0BD1">
        <w:rPr>
          <w:u w:val="single"/>
        </w:rPr>
        <w:t>centralized industrialism</w:t>
      </w:r>
      <w:r w:rsidRPr="00927CA3">
        <w:rPr>
          <w:sz w:val="16"/>
        </w:rPr>
        <w:t>, [</w:t>
      </w:r>
      <w:r w:rsidRPr="00DF0BD1">
        <w:rPr>
          <w:u w:val="single"/>
        </w:rPr>
        <w:t>people’s</w:t>
      </w:r>
      <w:r w:rsidRPr="00927CA3">
        <w:rPr>
          <w:sz w:val="16"/>
        </w:rPr>
        <w:t xml:space="preserve">] men's </w:t>
      </w:r>
      <w:r w:rsidRPr="00DF0BD1">
        <w:rPr>
          <w:u w:val="single"/>
        </w:rPr>
        <w:t>tastes are manipulated</w:t>
      </w:r>
      <w:r w:rsidRPr="00927CA3">
        <w:rPr>
          <w:sz w:val="16"/>
        </w:rPr>
        <w:t xml:space="preserve"> </w:t>
      </w:r>
      <w:r w:rsidRPr="00DF0BD1">
        <w:rPr>
          <w:u w:val="single"/>
        </w:rPr>
        <w:t>so</w:t>
      </w:r>
      <w:r w:rsidRPr="00927CA3">
        <w:rPr>
          <w:sz w:val="16"/>
        </w:rPr>
        <w:t xml:space="preserve"> that </w:t>
      </w:r>
      <w:r w:rsidRPr="00DF0BD1">
        <w:rPr>
          <w:u w:val="single"/>
        </w:rPr>
        <w:t>they consume</w:t>
      </w:r>
      <w:r w:rsidRPr="00927CA3">
        <w:rPr>
          <w:sz w:val="16"/>
        </w:rPr>
        <w:t xml:space="preserve"> maximally and </w:t>
      </w:r>
      <w:r w:rsidRPr="00DF0BD1">
        <w:rPr>
          <w:u w:val="single"/>
        </w:rPr>
        <w:t>in</w:t>
      </w:r>
      <w:r w:rsidRPr="00927CA3">
        <w:rPr>
          <w:sz w:val="16"/>
        </w:rPr>
        <w:t xml:space="preserve"> predictable </w:t>
      </w:r>
      <w:r w:rsidRPr="00DF0BD1">
        <w:rPr>
          <w:u w:val="single"/>
        </w:rPr>
        <w:t>and profitable directions</w:t>
      </w:r>
      <w:r w:rsidRPr="00927CA3">
        <w:rPr>
          <w:sz w:val="16"/>
        </w:rPr>
        <w:t xml:space="preserve">. Their </w:t>
      </w:r>
      <w:r w:rsidRPr="00DF0BD1">
        <w:rPr>
          <w:u w:val="single"/>
        </w:rPr>
        <w:t>intelligence</w:t>
      </w:r>
      <w:r w:rsidRPr="00927CA3">
        <w:rPr>
          <w:sz w:val="16"/>
        </w:rPr>
        <w:t xml:space="preserve"> and character </w:t>
      </w:r>
      <w:r w:rsidRPr="00DF0BD1">
        <w:rPr>
          <w:u w:val="single"/>
        </w:rPr>
        <w:t>become standardized</w:t>
      </w:r>
      <w:r w:rsidRPr="00927CA3">
        <w:rPr>
          <w:sz w:val="16"/>
        </w:rPr>
        <w:t xml:space="preserve"> </w:t>
      </w:r>
      <w:r w:rsidRPr="00DF0BD1">
        <w:rPr>
          <w:u w:val="single"/>
        </w:rPr>
        <w:t>by</w:t>
      </w:r>
      <w:r w:rsidRPr="00927CA3">
        <w:rPr>
          <w:sz w:val="16"/>
        </w:rPr>
        <w:t xml:space="preserve"> the ever-increasing use of </w:t>
      </w:r>
      <w:r w:rsidRPr="00DF0BD1">
        <w:rPr>
          <w:u w:val="single"/>
        </w:rPr>
        <w:t>tests</w:t>
      </w:r>
      <w:r w:rsidRPr="00927CA3">
        <w:rPr>
          <w:sz w:val="16"/>
        </w:rPr>
        <w:t xml:space="preserve">, </w:t>
      </w:r>
      <w:r w:rsidRPr="00DF0BD1">
        <w:rPr>
          <w:u w:val="single"/>
        </w:rPr>
        <w:t>which</w:t>
      </w:r>
      <w:r w:rsidRPr="00927CA3">
        <w:rPr>
          <w:sz w:val="16"/>
        </w:rPr>
        <w:t xml:space="preserve"> </w:t>
      </w:r>
      <w:r w:rsidRPr="00DF0BD1">
        <w:rPr>
          <w:u w:val="single"/>
        </w:rPr>
        <w:t>select</w:t>
      </w:r>
      <w:r w:rsidRPr="00927CA3">
        <w:rPr>
          <w:sz w:val="16"/>
        </w:rPr>
        <w:t xml:space="preserve"> the mediocre and </w:t>
      </w:r>
      <w:r w:rsidRPr="00DF0BD1">
        <w:rPr>
          <w:u w:val="single"/>
        </w:rPr>
        <w:t>unadventurous</w:t>
      </w:r>
      <w:r w:rsidRPr="00927CA3">
        <w:rPr>
          <w:sz w:val="16"/>
        </w:rPr>
        <w:t xml:space="preserve"> </w:t>
      </w:r>
      <w:r w:rsidRPr="00DF0BD1">
        <w:rPr>
          <w:u w:val="single"/>
        </w:rPr>
        <w:t>over</w:t>
      </w:r>
      <w:r w:rsidRPr="00927CA3">
        <w:rPr>
          <w:sz w:val="16"/>
        </w:rPr>
        <w:t xml:space="preserve"> the original and </w:t>
      </w:r>
      <w:r w:rsidRPr="00DF0BD1">
        <w:rPr>
          <w:u w:val="single"/>
        </w:rPr>
        <w:t>daring</w:t>
      </w:r>
      <w:r w:rsidRPr="00927CA3">
        <w:rPr>
          <w:sz w:val="16"/>
        </w:rPr>
        <w:t xml:space="preserve">. Indeed, the bureaucratic-industrial civilization that has been victorious in Europe and North America has created a new type of man. He has been described as the "organization man" and as homo consumens. He is in addition the homo mechanicus. By this I mean a "gadget man," deeply attracted to all that is mechanical and inclined against all that is alive. It is, of course, true that man's biological and physiological equipment provides him with such strong sexual impulses that even the homo mechanicus still has sexual desires and looks for women. But there is no doubt that the gadget man's interest in women is diminishing. A New Yorker cartoon pointed to this very amusingly: a sales girl trying to sell a certain brand of perfume to a young female customer recommends it by remarking, "It smells like a new sports car." Indeed, any observer of [people’s] men's behavior today will confirm that this cartoon is more than a clever joke. There are apparently a great number of [people] men who are more interested in sports-cars, television and radio sets, space travel, and any number of gadgets than they are in women, love, nature, food; who are more stimulated by the manipulation of non-organic, mechanical things than by life. Their attitude toward a woman is like that toward a car: you push the button and watch it race. It is not even too farfetched to assume that </w:t>
      </w:r>
      <w:r w:rsidRPr="00DF0BD1">
        <w:rPr>
          <w:b/>
          <w:bCs/>
          <w:highlight w:val="green"/>
          <w:u w:val="single"/>
        </w:rPr>
        <w:t>homo mechanicus</w:t>
      </w:r>
      <w:r w:rsidRPr="00927CA3">
        <w:rPr>
          <w:sz w:val="16"/>
        </w:rPr>
        <w:t xml:space="preserve"> </w:t>
      </w:r>
      <w:r w:rsidRPr="00DF0BD1">
        <w:rPr>
          <w:u w:val="single"/>
        </w:rPr>
        <w:t>has</w:t>
      </w:r>
      <w:r w:rsidRPr="00927CA3">
        <w:rPr>
          <w:sz w:val="16"/>
        </w:rPr>
        <w:t xml:space="preserve"> more </w:t>
      </w:r>
      <w:r w:rsidRPr="00DF0BD1">
        <w:rPr>
          <w:u w:val="single"/>
        </w:rPr>
        <w:t>pride in</w:t>
      </w:r>
      <w:r w:rsidRPr="00927CA3">
        <w:rPr>
          <w:sz w:val="16"/>
        </w:rPr>
        <w:t xml:space="preserve"> </w:t>
      </w:r>
      <w:r w:rsidRPr="00DF0BD1">
        <w:rPr>
          <w:u w:val="single"/>
        </w:rPr>
        <w:t>and</w:t>
      </w:r>
      <w:r w:rsidRPr="00927CA3">
        <w:rPr>
          <w:sz w:val="16"/>
        </w:rPr>
        <w:t xml:space="preserve"> </w:t>
      </w:r>
      <w:r w:rsidRPr="00DF0BD1">
        <w:rPr>
          <w:u w:val="single"/>
        </w:rPr>
        <w:t>is</w:t>
      </w:r>
      <w:r w:rsidRPr="00927CA3">
        <w:rPr>
          <w:sz w:val="16"/>
        </w:rPr>
        <w:t xml:space="preserve"> more </w:t>
      </w:r>
      <w:r w:rsidRPr="00DF0BD1">
        <w:rPr>
          <w:highlight w:val="green"/>
          <w:u w:val="single"/>
        </w:rPr>
        <w:t>fascinated</w:t>
      </w:r>
      <w:r w:rsidRPr="00927CA3">
        <w:rPr>
          <w:sz w:val="16"/>
        </w:rPr>
        <w:t xml:space="preserve"> </w:t>
      </w:r>
      <w:r w:rsidRPr="00DF0BD1">
        <w:rPr>
          <w:highlight w:val="green"/>
          <w:u w:val="single"/>
        </w:rPr>
        <w:t>by</w:t>
      </w:r>
      <w:r w:rsidRPr="00927CA3">
        <w:rPr>
          <w:sz w:val="16"/>
        </w:rPr>
        <w:t xml:space="preserve">, </w:t>
      </w:r>
      <w:r w:rsidRPr="00DF0BD1">
        <w:rPr>
          <w:highlight w:val="green"/>
          <w:u w:val="single"/>
        </w:rPr>
        <w:t>devices</w:t>
      </w:r>
      <w:r w:rsidRPr="00927CA3">
        <w:rPr>
          <w:sz w:val="16"/>
        </w:rPr>
        <w:t xml:space="preserve"> </w:t>
      </w:r>
      <w:r w:rsidRPr="00DF0BD1">
        <w:rPr>
          <w:highlight w:val="green"/>
          <w:u w:val="single"/>
        </w:rPr>
        <w:t>that</w:t>
      </w:r>
      <w:r w:rsidRPr="00927CA3">
        <w:rPr>
          <w:sz w:val="16"/>
        </w:rPr>
        <w:t xml:space="preserve"> can </w:t>
      </w:r>
      <w:r w:rsidRPr="00DF0BD1">
        <w:rPr>
          <w:b/>
          <w:bCs/>
          <w:highlight w:val="green"/>
          <w:u w:val="single"/>
        </w:rPr>
        <w:t>kill millions</w:t>
      </w:r>
      <w:r w:rsidRPr="00927CA3">
        <w:rPr>
          <w:sz w:val="16"/>
        </w:rPr>
        <w:t xml:space="preserve"> </w:t>
      </w:r>
      <w:r w:rsidRPr="00DF0BD1">
        <w:rPr>
          <w:u w:val="single"/>
        </w:rPr>
        <w:t>of people</w:t>
      </w:r>
      <w:r w:rsidRPr="00927CA3">
        <w:rPr>
          <w:sz w:val="16"/>
        </w:rPr>
        <w:t xml:space="preserve"> across a distance of several thousands of miles within minutes than he is frightened and depressed by the possibility of such mass destruction. Homo mechanicus still likes sex {25} and drink. But all these pleasures are sought for in the frame of reference of the mechanical and the unalive. He expects that there must be a button which, if pushed, brings happiness, love, pleasure. (Many go to a psychoanalyst under the illusion that he can teach them to find the button.) The homo mechanicus becomes more and more interested in the manipulation of machines, rather than in the participation in and response to life. Hence he becomes indifferent to life, fascinated by the mechanical, and eventually attracted by death and total destruction. This affinity between the love of destruction and the love of the mechanical may well have been expressed for the first time in Marinetti's Futurist Manifesto (1909). "A roaring motor-car, which looks as though running on a shrapnel is more beautiful than the Victory of Samothrace. … We wish to glorify war--the only health-giver of the world-- militarism, patriotism, the destructive arm of the Anarchist, the beautiful Ideas that kill the contempt for woman." Briefly then, </w:t>
      </w:r>
      <w:r w:rsidRPr="00DF0BD1">
        <w:rPr>
          <w:u w:val="single"/>
        </w:rPr>
        <w:t>intellectualization</w:t>
      </w:r>
      <w:r w:rsidRPr="00927CA3">
        <w:rPr>
          <w:sz w:val="16"/>
        </w:rPr>
        <w:t xml:space="preserve">, </w:t>
      </w:r>
      <w:r w:rsidRPr="00DF0BD1">
        <w:rPr>
          <w:u w:val="single"/>
        </w:rPr>
        <w:t>quantification</w:t>
      </w:r>
      <w:r w:rsidRPr="00927CA3">
        <w:rPr>
          <w:sz w:val="16"/>
        </w:rPr>
        <w:t xml:space="preserve">, </w:t>
      </w:r>
      <w:r w:rsidRPr="00DF0BD1">
        <w:rPr>
          <w:u w:val="single"/>
        </w:rPr>
        <w:t>abstractification</w:t>
      </w:r>
      <w:r w:rsidRPr="00927CA3">
        <w:rPr>
          <w:sz w:val="16"/>
        </w:rPr>
        <w:t xml:space="preserve">, </w:t>
      </w:r>
      <w:r w:rsidRPr="00DF0BD1">
        <w:rPr>
          <w:u w:val="single"/>
        </w:rPr>
        <w:t>bureaucratization</w:t>
      </w:r>
      <w:r w:rsidRPr="00927CA3">
        <w:rPr>
          <w:sz w:val="16"/>
        </w:rPr>
        <w:t xml:space="preserve">, </w:t>
      </w:r>
      <w:r w:rsidRPr="00DF0BD1">
        <w:rPr>
          <w:u w:val="single"/>
        </w:rPr>
        <w:t>and reification</w:t>
      </w:r>
      <w:r w:rsidRPr="00927CA3">
        <w:rPr>
          <w:sz w:val="16"/>
        </w:rPr>
        <w:t>--the very characteristics of modern industrial society--</w:t>
      </w:r>
      <w:r w:rsidRPr="00DF0BD1">
        <w:rPr>
          <w:u w:val="single"/>
        </w:rPr>
        <w:t>when</w:t>
      </w:r>
      <w:r w:rsidRPr="00927CA3">
        <w:rPr>
          <w:sz w:val="16"/>
        </w:rPr>
        <w:t xml:space="preserve"> </w:t>
      </w:r>
      <w:r w:rsidRPr="00DF0BD1">
        <w:rPr>
          <w:u w:val="single"/>
        </w:rPr>
        <w:t>applied to people rather</w:t>
      </w:r>
      <w:r w:rsidRPr="00927CA3">
        <w:rPr>
          <w:sz w:val="16"/>
        </w:rPr>
        <w:t xml:space="preserve"> </w:t>
      </w:r>
      <w:r w:rsidRPr="00DF0BD1">
        <w:rPr>
          <w:u w:val="single"/>
        </w:rPr>
        <w:t>than</w:t>
      </w:r>
      <w:r w:rsidRPr="00927CA3">
        <w:rPr>
          <w:sz w:val="16"/>
        </w:rPr>
        <w:t xml:space="preserve"> to </w:t>
      </w:r>
      <w:r w:rsidRPr="00DF0BD1">
        <w:rPr>
          <w:u w:val="single"/>
        </w:rPr>
        <w:t>things</w:t>
      </w:r>
      <w:r w:rsidRPr="00927CA3">
        <w:rPr>
          <w:sz w:val="16"/>
        </w:rPr>
        <w:t xml:space="preserve"> </w:t>
      </w:r>
      <w:r w:rsidRPr="00DF0BD1">
        <w:rPr>
          <w:u w:val="single"/>
        </w:rPr>
        <w:t>are</w:t>
      </w:r>
      <w:r w:rsidRPr="00927CA3">
        <w:rPr>
          <w:sz w:val="16"/>
        </w:rPr>
        <w:t xml:space="preserve"> not the principles of life but those of </w:t>
      </w:r>
      <w:r w:rsidRPr="00DF0BD1">
        <w:rPr>
          <w:u w:val="single"/>
        </w:rPr>
        <w:t>mechanics</w:t>
      </w:r>
      <w:r w:rsidRPr="00927CA3">
        <w:rPr>
          <w:sz w:val="16"/>
        </w:rPr>
        <w:t xml:space="preserve">. </w:t>
      </w:r>
      <w:r w:rsidRPr="00DF0BD1">
        <w:rPr>
          <w:u w:val="single"/>
        </w:rPr>
        <w:t>People living</w:t>
      </w:r>
      <w:r w:rsidRPr="00927CA3">
        <w:rPr>
          <w:sz w:val="16"/>
        </w:rPr>
        <w:t xml:space="preserve"> </w:t>
      </w:r>
      <w:r w:rsidRPr="00DF0BD1">
        <w:rPr>
          <w:u w:val="single"/>
        </w:rPr>
        <w:t>in</w:t>
      </w:r>
      <w:r w:rsidRPr="00927CA3">
        <w:rPr>
          <w:sz w:val="16"/>
        </w:rPr>
        <w:t xml:space="preserve"> </w:t>
      </w:r>
      <w:r w:rsidRPr="00DF0BD1">
        <w:rPr>
          <w:u w:val="single"/>
        </w:rPr>
        <w:t>such</w:t>
      </w:r>
      <w:r w:rsidRPr="00927CA3">
        <w:rPr>
          <w:sz w:val="16"/>
        </w:rPr>
        <w:t xml:space="preserve"> </w:t>
      </w:r>
      <w:r w:rsidRPr="00DF0BD1">
        <w:rPr>
          <w:u w:val="single"/>
        </w:rPr>
        <w:t>a system</w:t>
      </w:r>
      <w:r w:rsidRPr="00927CA3">
        <w:rPr>
          <w:sz w:val="16"/>
        </w:rPr>
        <w:t xml:space="preserve"> must necessarily </w:t>
      </w:r>
      <w:r w:rsidRPr="00DF0BD1">
        <w:rPr>
          <w:u w:val="single"/>
        </w:rPr>
        <w:t>become</w:t>
      </w:r>
      <w:r w:rsidRPr="00927CA3">
        <w:rPr>
          <w:sz w:val="16"/>
        </w:rPr>
        <w:t xml:space="preserve"> </w:t>
      </w:r>
      <w:r w:rsidRPr="00DF0BD1">
        <w:rPr>
          <w:u w:val="single"/>
        </w:rPr>
        <w:t>indifferent</w:t>
      </w:r>
      <w:r w:rsidRPr="00927CA3">
        <w:rPr>
          <w:sz w:val="16"/>
        </w:rPr>
        <w:t xml:space="preserve"> </w:t>
      </w:r>
      <w:r w:rsidRPr="00DF0BD1">
        <w:rPr>
          <w:u w:val="single"/>
        </w:rPr>
        <w:t>to life</w:t>
      </w:r>
      <w:r w:rsidRPr="00927CA3">
        <w:rPr>
          <w:sz w:val="16"/>
        </w:rPr>
        <w:t xml:space="preserve">, </w:t>
      </w:r>
      <w:r w:rsidRPr="00DF0BD1">
        <w:rPr>
          <w:u w:val="single"/>
        </w:rPr>
        <w:t xml:space="preserve">even </w:t>
      </w:r>
      <w:r w:rsidRPr="00DF0BD1">
        <w:rPr>
          <w:b/>
          <w:bCs/>
          <w:u w:val="single"/>
        </w:rPr>
        <w:t>attracted</w:t>
      </w:r>
      <w:r w:rsidRPr="00DF0BD1">
        <w:rPr>
          <w:u w:val="single"/>
        </w:rPr>
        <w:t xml:space="preserve"> to </w:t>
      </w:r>
      <w:r w:rsidRPr="00DF0BD1">
        <w:rPr>
          <w:b/>
          <w:bCs/>
          <w:u w:val="single"/>
        </w:rPr>
        <w:t>death</w:t>
      </w:r>
      <w:r w:rsidRPr="00927CA3">
        <w:rPr>
          <w:sz w:val="16"/>
        </w:rPr>
        <w:t xml:space="preserve">. </w:t>
      </w:r>
      <w:r w:rsidRPr="00DF0BD1">
        <w:rPr>
          <w:u w:val="single"/>
        </w:rPr>
        <w:t>They are not</w:t>
      </w:r>
      <w:r w:rsidRPr="00927CA3">
        <w:rPr>
          <w:sz w:val="16"/>
        </w:rPr>
        <w:t xml:space="preserve"> </w:t>
      </w:r>
      <w:r w:rsidRPr="00DF0BD1">
        <w:rPr>
          <w:u w:val="single"/>
        </w:rPr>
        <w:t>aware</w:t>
      </w:r>
      <w:r w:rsidRPr="00927CA3">
        <w:rPr>
          <w:sz w:val="16"/>
        </w:rPr>
        <w:t xml:space="preserve"> </w:t>
      </w:r>
      <w:r w:rsidRPr="00DF0BD1">
        <w:rPr>
          <w:u w:val="single"/>
        </w:rPr>
        <w:t>of this</w:t>
      </w:r>
      <w:r w:rsidRPr="00927CA3">
        <w:rPr>
          <w:sz w:val="16"/>
        </w:rPr>
        <w:t xml:space="preserve">. </w:t>
      </w:r>
      <w:r w:rsidRPr="00DF0BD1">
        <w:rPr>
          <w:u w:val="single"/>
        </w:rPr>
        <w:t>They take</w:t>
      </w:r>
      <w:r w:rsidRPr="00927CA3">
        <w:rPr>
          <w:sz w:val="16"/>
        </w:rPr>
        <w:t xml:space="preserve"> the </w:t>
      </w:r>
      <w:r w:rsidRPr="00DF0BD1">
        <w:rPr>
          <w:u w:val="single"/>
        </w:rPr>
        <w:t>thrills</w:t>
      </w:r>
      <w:r w:rsidRPr="00927CA3">
        <w:rPr>
          <w:sz w:val="16"/>
        </w:rPr>
        <w:t xml:space="preserve"> </w:t>
      </w:r>
      <w:r w:rsidRPr="00DF0BD1">
        <w:rPr>
          <w:u w:val="single"/>
        </w:rPr>
        <w:t>of</w:t>
      </w:r>
      <w:r w:rsidRPr="00927CA3">
        <w:rPr>
          <w:sz w:val="16"/>
        </w:rPr>
        <w:t xml:space="preserve"> </w:t>
      </w:r>
      <w:r w:rsidRPr="00DF0BD1">
        <w:rPr>
          <w:u w:val="single"/>
        </w:rPr>
        <w:t>excitement</w:t>
      </w:r>
      <w:r w:rsidRPr="00927CA3">
        <w:rPr>
          <w:sz w:val="16"/>
        </w:rPr>
        <w:t xml:space="preserve"> </w:t>
      </w:r>
      <w:r w:rsidRPr="00DF0BD1">
        <w:rPr>
          <w:u w:val="single"/>
        </w:rPr>
        <w:t>for</w:t>
      </w:r>
      <w:r w:rsidRPr="00927CA3">
        <w:rPr>
          <w:sz w:val="16"/>
        </w:rPr>
        <w:t xml:space="preserve"> the </w:t>
      </w:r>
      <w:r w:rsidRPr="00DF0BD1">
        <w:rPr>
          <w:u w:val="single"/>
        </w:rPr>
        <w:t>joys of life</w:t>
      </w:r>
      <w:r w:rsidRPr="00927CA3">
        <w:rPr>
          <w:sz w:val="16"/>
        </w:rPr>
        <w:t xml:space="preserve"> </w:t>
      </w:r>
      <w:r w:rsidRPr="00DF0BD1">
        <w:rPr>
          <w:u w:val="single"/>
        </w:rPr>
        <w:t>and</w:t>
      </w:r>
      <w:r w:rsidRPr="00927CA3">
        <w:rPr>
          <w:sz w:val="16"/>
        </w:rPr>
        <w:t xml:space="preserve"> </w:t>
      </w:r>
      <w:r w:rsidRPr="00DF0BD1">
        <w:rPr>
          <w:u w:val="single"/>
        </w:rPr>
        <w:t>live</w:t>
      </w:r>
      <w:r w:rsidRPr="00927CA3">
        <w:rPr>
          <w:sz w:val="16"/>
        </w:rPr>
        <w:t xml:space="preserve"> </w:t>
      </w:r>
      <w:r w:rsidRPr="00DF0BD1">
        <w:rPr>
          <w:u w:val="single"/>
        </w:rPr>
        <w:t>under</w:t>
      </w:r>
      <w:r w:rsidRPr="00927CA3">
        <w:rPr>
          <w:sz w:val="16"/>
        </w:rPr>
        <w:t xml:space="preserve"> the </w:t>
      </w:r>
      <w:r w:rsidRPr="00DF0BD1">
        <w:rPr>
          <w:u w:val="single"/>
        </w:rPr>
        <w:t>illusion</w:t>
      </w:r>
      <w:r w:rsidRPr="00927CA3">
        <w:rPr>
          <w:sz w:val="16"/>
        </w:rPr>
        <w:t xml:space="preserve"> </w:t>
      </w:r>
      <w:r w:rsidRPr="00DF0BD1">
        <w:rPr>
          <w:u w:val="single"/>
        </w:rPr>
        <w:t>that they are</w:t>
      </w:r>
      <w:r w:rsidRPr="00927CA3">
        <w:rPr>
          <w:sz w:val="16"/>
        </w:rPr>
        <w:t xml:space="preserve"> very much </w:t>
      </w:r>
      <w:r w:rsidRPr="00DF0BD1">
        <w:rPr>
          <w:u w:val="single"/>
        </w:rPr>
        <w:t>alive</w:t>
      </w:r>
      <w:r w:rsidRPr="00927CA3">
        <w:rPr>
          <w:sz w:val="16"/>
        </w:rPr>
        <w:t xml:space="preserve"> </w:t>
      </w:r>
      <w:r w:rsidRPr="00927CA3">
        <w:rPr>
          <w:u w:val="single"/>
        </w:rPr>
        <w:t>when they only have</w:t>
      </w:r>
      <w:r w:rsidRPr="00927CA3">
        <w:rPr>
          <w:sz w:val="16"/>
        </w:rPr>
        <w:t xml:space="preserve"> many </w:t>
      </w:r>
      <w:r w:rsidRPr="00927CA3">
        <w:rPr>
          <w:u w:val="single"/>
        </w:rPr>
        <w:t>things</w:t>
      </w:r>
      <w:r w:rsidRPr="00927CA3">
        <w:rPr>
          <w:sz w:val="16"/>
        </w:rPr>
        <w:t xml:space="preserve"> to own and </w:t>
      </w:r>
      <w:r w:rsidRPr="00927CA3">
        <w:rPr>
          <w:u w:val="single"/>
        </w:rPr>
        <w:t>to use</w:t>
      </w:r>
      <w:r w:rsidRPr="00927CA3">
        <w:rPr>
          <w:sz w:val="16"/>
        </w:rPr>
        <w:t xml:space="preserve">. The </w:t>
      </w:r>
      <w:r w:rsidRPr="00927CA3">
        <w:rPr>
          <w:u w:val="single"/>
        </w:rPr>
        <w:t>lack of protest against</w:t>
      </w:r>
      <w:r w:rsidRPr="00927CA3">
        <w:rPr>
          <w:sz w:val="16"/>
        </w:rPr>
        <w:t xml:space="preserve"> </w:t>
      </w:r>
      <w:r w:rsidRPr="00927CA3">
        <w:rPr>
          <w:u w:val="single"/>
        </w:rPr>
        <w:t>nuclear war</w:t>
      </w:r>
      <w:r w:rsidRPr="00927CA3">
        <w:rPr>
          <w:sz w:val="16"/>
        </w:rPr>
        <w:t xml:space="preserve"> and the discussion of our "atomologists" of the balance sheet of total or half-total destruction </w:t>
      </w:r>
      <w:r w:rsidRPr="00927CA3">
        <w:rPr>
          <w:u w:val="single"/>
        </w:rPr>
        <w:t>show how far we</w:t>
      </w:r>
      <w:r w:rsidRPr="00927CA3">
        <w:rPr>
          <w:sz w:val="16"/>
        </w:rPr>
        <w:t xml:space="preserve"> </w:t>
      </w:r>
      <w:r w:rsidRPr="00927CA3">
        <w:rPr>
          <w:u w:val="single"/>
        </w:rPr>
        <w:t>have</w:t>
      </w:r>
      <w:r w:rsidRPr="00927CA3">
        <w:rPr>
          <w:sz w:val="16"/>
        </w:rPr>
        <w:t xml:space="preserve"> already </w:t>
      </w:r>
      <w:r w:rsidRPr="00927CA3">
        <w:rPr>
          <w:u w:val="single"/>
        </w:rPr>
        <w:t>gone into the</w:t>
      </w:r>
      <w:r w:rsidRPr="00927CA3">
        <w:rPr>
          <w:sz w:val="16"/>
        </w:rPr>
        <w:t xml:space="preserve"> "</w:t>
      </w:r>
      <w:r w:rsidRPr="00927CA3">
        <w:rPr>
          <w:b/>
          <w:bCs/>
          <w:u w:val="single"/>
        </w:rPr>
        <w:t>valley of the shadow of death.</w:t>
      </w:r>
      <w:r w:rsidRPr="00927CA3">
        <w:rPr>
          <w:sz w:val="16"/>
        </w:rPr>
        <w:t xml:space="preserve">"1 To speak of the necrophilous quality of our industrial civilization does not imply that industrial production as such is necessarily contrary to the principles of life. </w:t>
      </w:r>
      <w:r w:rsidRPr="00927CA3">
        <w:rPr>
          <w:u w:val="single"/>
        </w:rPr>
        <w:t>The question is whether</w:t>
      </w:r>
      <w:r w:rsidRPr="00927CA3">
        <w:rPr>
          <w:sz w:val="16"/>
        </w:rPr>
        <w:t xml:space="preserve"> the </w:t>
      </w:r>
      <w:r w:rsidRPr="00927CA3">
        <w:rPr>
          <w:u w:val="single"/>
        </w:rPr>
        <w:t>principles of social organization</w:t>
      </w:r>
      <w:r w:rsidRPr="00927CA3">
        <w:rPr>
          <w:sz w:val="16"/>
        </w:rPr>
        <w:t xml:space="preserve"> </w:t>
      </w:r>
      <w:r w:rsidRPr="00927CA3">
        <w:rPr>
          <w:u w:val="single"/>
        </w:rPr>
        <w:t>and</w:t>
      </w:r>
      <w:r w:rsidRPr="00927CA3">
        <w:rPr>
          <w:sz w:val="16"/>
        </w:rPr>
        <w:t xml:space="preserve"> of </w:t>
      </w:r>
      <w:r w:rsidRPr="00927CA3">
        <w:rPr>
          <w:u w:val="single"/>
        </w:rPr>
        <w:t>life</w:t>
      </w:r>
      <w:r w:rsidRPr="00927CA3">
        <w:rPr>
          <w:sz w:val="16"/>
        </w:rPr>
        <w:t xml:space="preserve"> </w:t>
      </w:r>
      <w:r w:rsidRPr="00927CA3">
        <w:rPr>
          <w:u w:val="single"/>
        </w:rPr>
        <w:t>are</w:t>
      </w:r>
      <w:r w:rsidRPr="00927CA3">
        <w:rPr>
          <w:sz w:val="16"/>
        </w:rPr>
        <w:t xml:space="preserve"> </w:t>
      </w:r>
      <w:r w:rsidRPr="00927CA3">
        <w:rPr>
          <w:u w:val="single"/>
        </w:rPr>
        <w:t xml:space="preserve">subordinated to </w:t>
      </w:r>
      <w:r w:rsidRPr="00927CA3">
        <w:rPr>
          <w:sz w:val="16"/>
        </w:rPr>
        <w:t xml:space="preserve">those of </w:t>
      </w:r>
      <w:r w:rsidRPr="00927CA3">
        <w:rPr>
          <w:u w:val="single"/>
        </w:rPr>
        <w:t>mechanization</w:t>
      </w:r>
      <w:r w:rsidRPr="00927CA3">
        <w:rPr>
          <w:sz w:val="16"/>
        </w:rPr>
        <w:t xml:space="preserve">, </w:t>
      </w:r>
      <w:r w:rsidRPr="00927CA3">
        <w:rPr>
          <w:u w:val="single"/>
        </w:rPr>
        <w:t>or whether</w:t>
      </w:r>
      <w:r w:rsidRPr="00927CA3">
        <w:rPr>
          <w:sz w:val="16"/>
        </w:rPr>
        <w:t xml:space="preserve"> the </w:t>
      </w:r>
      <w:r w:rsidRPr="00927CA3">
        <w:rPr>
          <w:u w:val="single"/>
        </w:rPr>
        <w:t>principles of life</w:t>
      </w:r>
      <w:r w:rsidRPr="00927CA3">
        <w:rPr>
          <w:sz w:val="16"/>
        </w:rPr>
        <w:t xml:space="preserve"> </w:t>
      </w:r>
      <w:r w:rsidRPr="00927CA3">
        <w:rPr>
          <w:u w:val="single"/>
        </w:rPr>
        <w:t>are</w:t>
      </w:r>
      <w:r w:rsidRPr="00927CA3">
        <w:rPr>
          <w:sz w:val="16"/>
        </w:rPr>
        <w:t xml:space="preserve"> the </w:t>
      </w:r>
      <w:r w:rsidRPr="00927CA3">
        <w:rPr>
          <w:u w:val="single"/>
        </w:rPr>
        <w:t>dominant</w:t>
      </w:r>
      <w:r w:rsidRPr="00927CA3">
        <w:rPr>
          <w:sz w:val="16"/>
        </w:rPr>
        <w:t xml:space="preserve"> ones. Obviously, the industrialized world has not found thus far an answer, to the question posed here: How is it possible to create a humanist industrialism as against the bureaucratic mass industrialism that rules our lives today? The danger of nuclear war is so grave that man may arrive at a new barbarism before he has even a chance to find the road to a humanist industrialism. Yet </w:t>
      </w:r>
      <w:r w:rsidRPr="00927CA3">
        <w:rPr>
          <w:u w:val="single"/>
        </w:rPr>
        <w:t>not</w:t>
      </w:r>
      <w:r w:rsidRPr="00927CA3">
        <w:rPr>
          <w:sz w:val="16"/>
        </w:rPr>
        <w:t xml:space="preserve"> </w:t>
      </w:r>
      <w:r w:rsidRPr="00927CA3">
        <w:rPr>
          <w:u w:val="single"/>
        </w:rPr>
        <w:t>all hope is lost</w:t>
      </w:r>
      <w:r w:rsidRPr="00927CA3">
        <w:rPr>
          <w:sz w:val="16"/>
        </w:rPr>
        <w:t xml:space="preserve">; hence we might ask ourselves whether the hypothesis developed here could in any way contribute to finding peaceful solutions. I believe it might be useful in several ways. First of all, an </w:t>
      </w:r>
      <w:r w:rsidRPr="00927CA3">
        <w:rPr>
          <w:highlight w:val="green"/>
          <w:u w:val="single"/>
        </w:rPr>
        <w:t>awareness</w:t>
      </w:r>
      <w:r w:rsidRPr="00927CA3">
        <w:rPr>
          <w:sz w:val="16"/>
        </w:rPr>
        <w:t xml:space="preserve"> </w:t>
      </w:r>
      <w:r w:rsidRPr="00927CA3">
        <w:rPr>
          <w:u w:val="single"/>
        </w:rPr>
        <w:t>of</w:t>
      </w:r>
      <w:r w:rsidRPr="00927CA3">
        <w:rPr>
          <w:sz w:val="16"/>
        </w:rPr>
        <w:t xml:space="preserve"> </w:t>
      </w:r>
      <w:r w:rsidRPr="00927CA3">
        <w:rPr>
          <w:u w:val="single"/>
        </w:rPr>
        <w:t>our</w:t>
      </w:r>
      <w:r w:rsidRPr="00927CA3">
        <w:rPr>
          <w:sz w:val="16"/>
        </w:rPr>
        <w:t xml:space="preserve"> </w:t>
      </w:r>
      <w:r w:rsidRPr="00927CA3">
        <w:rPr>
          <w:u w:val="single"/>
        </w:rPr>
        <w:t>pathological</w:t>
      </w:r>
      <w:r w:rsidRPr="00927CA3">
        <w:rPr>
          <w:sz w:val="16"/>
        </w:rPr>
        <w:t xml:space="preserve"> </w:t>
      </w:r>
      <w:r w:rsidRPr="00927CA3">
        <w:rPr>
          <w:u w:val="single"/>
        </w:rPr>
        <w:t>situation</w:t>
      </w:r>
      <w:r w:rsidRPr="00927CA3">
        <w:rPr>
          <w:sz w:val="16"/>
        </w:rPr>
        <w:t xml:space="preserve">, while not yet a cure, </w:t>
      </w:r>
      <w:r w:rsidRPr="00927CA3">
        <w:rPr>
          <w:u w:val="single"/>
        </w:rPr>
        <w:t>is</w:t>
      </w:r>
      <w:r w:rsidRPr="00927CA3">
        <w:rPr>
          <w:sz w:val="16"/>
        </w:rPr>
        <w:t xml:space="preserve"> nevertheless </w:t>
      </w:r>
      <w:r w:rsidRPr="00927CA3">
        <w:rPr>
          <w:u w:val="single"/>
        </w:rPr>
        <w:t xml:space="preserve">a </w:t>
      </w:r>
      <w:r w:rsidRPr="00927CA3">
        <w:rPr>
          <w:b/>
          <w:bCs/>
          <w:highlight w:val="green"/>
          <w:u w:val="single"/>
        </w:rPr>
        <w:t>first step</w:t>
      </w:r>
      <w:r w:rsidRPr="00927CA3">
        <w:rPr>
          <w:sz w:val="16"/>
        </w:rPr>
        <w:t xml:space="preserve">. </w:t>
      </w:r>
      <w:r w:rsidRPr="00927CA3">
        <w:rPr>
          <w:highlight w:val="green"/>
          <w:u w:val="single"/>
        </w:rPr>
        <w:t>If</w:t>
      </w:r>
      <w:r w:rsidRPr="00927CA3">
        <w:rPr>
          <w:sz w:val="16"/>
        </w:rPr>
        <w:t xml:space="preserve"> more </w:t>
      </w:r>
      <w:r w:rsidRPr="00927CA3">
        <w:rPr>
          <w:highlight w:val="green"/>
          <w:u w:val="single"/>
        </w:rPr>
        <w:t xml:space="preserve">people </w:t>
      </w:r>
      <w:r w:rsidRPr="00927CA3">
        <w:rPr>
          <w:b/>
          <w:bCs/>
          <w:highlight w:val="green"/>
          <w:u w:val="single"/>
        </w:rPr>
        <w:t>became aware</w:t>
      </w:r>
      <w:r w:rsidRPr="00927CA3">
        <w:rPr>
          <w:sz w:val="16"/>
        </w:rPr>
        <w:t xml:space="preserve"> </w:t>
      </w:r>
      <w:r w:rsidRPr="00927CA3">
        <w:rPr>
          <w:u w:val="single"/>
        </w:rPr>
        <w:t>of the difference between</w:t>
      </w:r>
      <w:r w:rsidRPr="00927CA3">
        <w:rPr>
          <w:sz w:val="16"/>
        </w:rPr>
        <w:t xml:space="preserve"> </w:t>
      </w:r>
      <w:r w:rsidRPr="00927CA3">
        <w:rPr>
          <w:u w:val="single"/>
        </w:rPr>
        <w:t>love of</w:t>
      </w:r>
      <w:r w:rsidRPr="00927CA3">
        <w:rPr>
          <w:sz w:val="16"/>
        </w:rPr>
        <w:t xml:space="preserve"> </w:t>
      </w:r>
      <w:r w:rsidRPr="00927CA3">
        <w:rPr>
          <w:u w:val="single"/>
        </w:rPr>
        <w:t>life and</w:t>
      </w:r>
      <w:r w:rsidRPr="00927CA3">
        <w:rPr>
          <w:sz w:val="16"/>
        </w:rPr>
        <w:t xml:space="preserve"> love of </w:t>
      </w:r>
      <w:r w:rsidRPr="00927CA3">
        <w:rPr>
          <w:u w:val="single"/>
        </w:rPr>
        <w:t>death</w:t>
      </w:r>
      <w:r w:rsidRPr="00927CA3">
        <w:rPr>
          <w:sz w:val="16"/>
        </w:rPr>
        <w:t xml:space="preserve">, if </w:t>
      </w:r>
      <w:r w:rsidRPr="00927CA3">
        <w:rPr>
          <w:highlight w:val="green"/>
          <w:u w:val="single"/>
        </w:rPr>
        <w:t>they</w:t>
      </w:r>
      <w:r w:rsidRPr="00927CA3">
        <w:rPr>
          <w:sz w:val="16"/>
        </w:rPr>
        <w:t xml:space="preserve"> </w:t>
      </w:r>
      <w:r w:rsidRPr="00927CA3">
        <w:rPr>
          <w:u w:val="single"/>
        </w:rPr>
        <w:t>became aware</w:t>
      </w:r>
      <w:r w:rsidRPr="00927CA3">
        <w:rPr>
          <w:sz w:val="16"/>
        </w:rPr>
        <w:t xml:space="preserve"> </w:t>
      </w:r>
      <w:r w:rsidRPr="00927CA3">
        <w:rPr>
          <w:u w:val="single"/>
        </w:rPr>
        <w:t>that they</w:t>
      </w:r>
      <w:r w:rsidRPr="00927CA3">
        <w:rPr>
          <w:sz w:val="16"/>
        </w:rPr>
        <w:t xml:space="preserve"> themselves </w:t>
      </w:r>
      <w:r w:rsidRPr="00927CA3">
        <w:rPr>
          <w:u w:val="single"/>
        </w:rPr>
        <w:t>are</w:t>
      </w:r>
      <w:r w:rsidRPr="00927CA3">
        <w:rPr>
          <w:sz w:val="16"/>
        </w:rPr>
        <w:t xml:space="preserve"> already </w:t>
      </w:r>
      <w:r w:rsidRPr="00927CA3">
        <w:rPr>
          <w:u w:val="single"/>
        </w:rPr>
        <w:t>far gone</w:t>
      </w:r>
      <w:r w:rsidRPr="00927CA3">
        <w:rPr>
          <w:sz w:val="16"/>
        </w:rPr>
        <w:t xml:space="preserve"> </w:t>
      </w:r>
      <w:r w:rsidRPr="00927CA3">
        <w:rPr>
          <w:u w:val="single"/>
        </w:rPr>
        <w:t>in</w:t>
      </w:r>
      <w:r w:rsidRPr="00927CA3">
        <w:rPr>
          <w:sz w:val="16"/>
        </w:rPr>
        <w:t xml:space="preserve"> the </w:t>
      </w:r>
      <w:r w:rsidRPr="00927CA3">
        <w:rPr>
          <w:u w:val="single"/>
        </w:rPr>
        <w:t>direction of indifference</w:t>
      </w:r>
      <w:r w:rsidRPr="00927CA3">
        <w:rPr>
          <w:sz w:val="16"/>
        </w:rPr>
        <w:t xml:space="preserve"> </w:t>
      </w:r>
      <w:r w:rsidRPr="00927CA3">
        <w:rPr>
          <w:u w:val="single"/>
        </w:rPr>
        <w:t>or</w:t>
      </w:r>
      <w:r w:rsidRPr="00927CA3">
        <w:rPr>
          <w:sz w:val="16"/>
        </w:rPr>
        <w:t xml:space="preserve"> </w:t>
      </w:r>
      <w:r w:rsidRPr="00927CA3">
        <w:rPr>
          <w:u w:val="single"/>
        </w:rPr>
        <w:t>of</w:t>
      </w:r>
      <w:r w:rsidRPr="00927CA3">
        <w:rPr>
          <w:sz w:val="16"/>
        </w:rPr>
        <w:t xml:space="preserve"> </w:t>
      </w:r>
      <w:r w:rsidRPr="00927CA3">
        <w:rPr>
          <w:u w:val="single"/>
        </w:rPr>
        <w:t>necrophilia</w:t>
      </w:r>
      <w:r w:rsidRPr="00927CA3">
        <w:rPr>
          <w:sz w:val="16"/>
        </w:rPr>
        <w:t xml:space="preserve">, this </w:t>
      </w:r>
      <w:r w:rsidRPr="00927CA3">
        <w:rPr>
          <w:u w:val="single"/>
        </w:rPr>
        <w:t>shock alone</w:t>
      </w:r>
      <w:r w:rsidRPr="00927CA3">
        <w:rPr>
          <w:sz w:val="16"/>
        </w:rPr>
        <w:t xml:space="preserve"> </w:t>
      </w:r>
      <w:r w:rsidRPr="00927CA3">
        <w:rPr>
          <w:highlight w:val="green"/>
          <w:u w:val="single"/>
        </w:rPr>
        <w:t>could produce new</w:t>
      </w:r>
      <w:r w:rsidRPr="00927CA3">
        <w:rPr>
          <w:sz w:val="16"/>
        </w:rPr>
        <w:t xml:space="preserve"> </w:t>
      </w:r>
      <w:r w:rsidRPr="00927CA3">
        <w:rPr>
          <w:u w:val="single"/>
        </w:rPr>
        <w:t xml:space="preserve">and healthy </w:t>
      </w:r>
      <w:r w:rsidRPr="00927CA3">
        <w:rPr>
          <w:highlight w:val="green"/>
          <w:u w:val="single"/>
        </w:rPr>
        <w:t>reactions</w:t>
      </w:r>
      <w:r w:rsidRPr="00927CA3">
        <w:rPr>
          <w:sz w:val="16"/>
        </w:rPr>
        <w:t>.</w:t>
      </w:r>
    </w:p>
    <w:p w14:paraId="0B18096A" w14:textId="77777777" w:rsidR="005465FC" w:rsidRPr="00013772" w:rsidRDefault="005465FC" w:rsidP="005465FC">
      <w:pPr>
        <w:pStyle w:val="Heading4"/>
        <w:rPr>
          <w:rFonts w:cs="Calibri"/>
        </w:rPr>
      </w:pPr>
      <w:r w:rsidRPr="00013772">
        <w:rPr>
          <w:rFonts w:cs="Calibri"/>
        </w:rPr>
        <w:t>[</w:t>
      </w:r>
      <w:r w:rsidRPr="00013772">
        <w:rPr>
          <w:rFonts w:cs="Calibri"/>
        </w:rPr>
        <w:tab/>
        <w:t xml:space="preserve">] Images of death </w:t>
      </w:r>
      <w:r w:rsidRPr="00013772">
        <w:rPr>
          <w:rFonts w:cs="Calibri"/>
          <w:u w:val="single"/>
        </w:rPr>
        <w:t>trade-off</w:t>
      </w:r>
      <w:r w:rsidRPr="00013772">
        <w:rPr>
          <w:rFonts w:cs="Calibri"/>
        </w:rPr>
        <w:t xml:space="preserve"> with crucial energy and create </w:t>
      </w:r>
      <w:r w:rsidRPr="00013772">
        <w:rPr>
          <w:rFonts w:cs="Calibri"/>
          <w:u w:val="single"/>
        </w:rPr>
        <w:t>addictions</w:t>
      </w:r>
      <w:r w:rsidRPr="00013772">
        <w:rPr>
          <w:rFonts w:cs="Calibri"/>
        </w:rPr>
        <w:t xml:space="preserve"> that are </w:t>
      </w:r>
      <w:r w:rsidRPr="00013772">
        <w:rPr>
          <w:rFonts w:cs="Calibri"/>
          <w:u w:val="single"/>
        </w:rPr>
        <w:t>incompatible</w:t>
      </w:r>
      <w:r w:rsidRPr="00013772">
        <w:rPr>
          <w:rFonts w:cs="Calibri"/>
        </w:rPr>
        <w:t xml:space="preserve"> with the alt</w:t>
      </w:r>
    </w:p>
    <w:p w14:paraId="342DEE77" w14:textId="77777777" w:rsidR="005465FC" w:rsidRPr="00013772" w:rsidRDefault="005465FC" w:rsidP="005465FC">
      <w:r w:rsidRPr="00013772">
        <w:rPr>
          <w:rStyle w:val="Style13ptBold"/>
        </w:rPr>
        <w:t>hooks 2k –</w:t>
      </w:r>
      <w:r w:rsidRPr="00013772">
        <w:t xml:space="preserve"> bell hooks, Distinguished Lecturer of English Literature – City College of New York, All About Love, 2000, p. 191-2</w:t>
      </w:r>
    </w:p>
    <w:p w14:paraId="61222598" w14:textId="77777777" w:rsidR="005465FC" w:rsidRPr="00013772" w:rsidRDefault="005465FC" w:rsidP="005465FC">
      <w:pPr>
        <w:rPr>
          <w:rFonts w:eastAsia="SimSun"/>
          <w:szCs w:val="24"/>
          <w:u w:val="single"/>
          <w:lang w:eastAsia="zh-CN"/>
        </w:rPr>
      </w:pPr>
      <w:r w:rsidRPr="00013772">
        <w:t xml:space="preserve">Love makes us feel more alive. Living in a state of lovelessness we feel we might as well be dead; everything within us is silent and still. We are unmoved. </w:t>
      </w:r>
      <w:r w:rsidRPr="00013772">
        <w:rPr>
          <w:rStyle w:val="Style1Char"/>
        </w:rPr>
        <w:t>“Soul murder” is</w:t>
      </w:r>
      <w:r w:rsidRPr="00013772">
        <w:t xml:space="preserve"> the term psychoanalysts use to describe </w:t>
      </w:r>
      <w:r w:rsidRPr="00013772">
        <w:rPr>
          <w:rStyle w:val="Style1Char"/>
        </w:rPr>
        <w:t>this state of living death.</w:t>
      </w:r>
      <w:r w:rsidRPr="00013772">
        <w:t xml:space="preserve"> It echoes the biblical declaration that “anyone who does not know love is still in death.” </w:t>
      </w:r>
      <w:r w:rsidRPr="00013772">
        <w:rPr>
          <w:rStyle w:val="Style1Char"/>
        </w:rPr>
        <w:t>Cultures of domination court death. Hence the</w:t>
      </w:r>
      <w:r w:rsidRPr="00013772">
        <w:t xml:space="preserve"> ongoing </w:t>
      </w:r>
      <w:r w:rsidRPr="00013772">
        <w:rPr>
          <w:rStyle w:val="Style1Char"/>
        </w:rPr>
        <w:t>fascination with violence</w:t>
      </w:r>
      <w:r w:rsidRPr="00013772">
        <w:t xml:space="preserve">, the false insistence that it is natural for the strong to prey upon the weak, for the more powerful to prey upon the powerless. </w:t>
      </w:r>
      <w:r w:rsidRPr="00013772">
        <w:rPr>
          <w:rStyle w:val="Style1Char"/>
        </w:rPr>
        <w:t xml:space="preserve">In our culture </w:t>
      </w:r>
      <w:r w:rsidRPr="00DC2175">
        <w:rPr>
          <w:rStyle w:val="Style1Char"/>
          <w:highlight w:val="green"/>
        </w:rPr>
        <w:t xml:space="preserve">the worship of death is </w:t>
      </w:r>
      <w:r w:rsidRPr="00DC2175">
        <w:rPr>
          <w:rStyle w:val="Emphasis"/>
          <w:highlight w:val="green"/>
        </w:rPr>
        <w:t>so intense</w:t>
      </w:r>
      <w:r w:rsidRPr="00DC2175">
        <w:rPr>
          <w:rStyle w:val="Style1Char"/>
          <w:highlight w:val="green"/>
        </w:rPr>
        <w:t xml:space="preserve"> it stands in the way of love</w:t>
      </w:r>
      <w:r w:rsidRPr="00013772">
        <w:rPr>
          <w:rStyle w:val="StyleUnderline"/>
        </w:rPr>
        <w:t xml:space="preserve">. On his deathbed Erich Fromm asked a beloved friend why we prefer love of death to love of life, why </w:t>
      </w:r>
      <w:r w:rsidRPr="00DC2175">
        <w:rPr>
          <w:rStyle w:val="StyleUnderline"/>
          <w:highlight w:val="green"/>
        </w:rPr>
        <w:t>“the</w:t>
      </w:r>
      <w:r w:rsidRPr="00DC2175">
        <w:rPr>
          <w:rStyle w:val="Style1Char"/>
          <w:highlight w:val="green"/>
        </w:rPr>
        <w:t xml:space="preserve"> human race prefers necrophilia to </w:t>
      </w:r>
      <w:r w:rsidRPr="00DC2175">
        <w:rPr>
          <w:rStyle w:val="StyleUnderline"/>
          <w:highlight w:val="green"/>
        </w:rPr>
        <w:t>biophilia.”</w:t>
      </w:r>
      <w:r w:rsidRPr="00013772">
        <w:t xml:space="preserve"> Coming from Fromm this question was merely rhetorical, as he had spent his life explaining our cultural failure to fully embrace the reality that love gives life meaning. Unlike love, death will touch us all at some point in our lives. We will witness the death of others or we will witness our own dying, even if it’s just in that brief instance when life is fading away. Living with lovelessness is not a problem we openly and readily complain about. Yet </w:t>
      </w:r>
      <w:r w:rsidRPr="00DC2175">
        <w:rPr>
          <w:rStyle w:val="Style1Char"/>
          <w:highlight w:val="green"/>
        </w:rPr>
        <w:t>the reality</w:t>
      </w:r>
      <w:r w:rsidRPr="00013772">
        <w:rPr>
          <w:rStyle w:val="Style1Char"/>
        </w:rPr>
        <w:t xml:space="preserve"> that </w:t>
      </w:r>
      <w:r w:rsidRPr="00DC2175">
        <w:rPr>
          <w:rStyle w:val="Style1Char"/>
          <w:highlight w:val="green"/>
        </w:rPr>
        <w:t>we will die generates tremendous</w:t>
      </w:r>
      <w:r w:rsidRPr="00013772">
        <w:t xml:space="preserve"> concern, </w:t>
      </w:r>
      <w:r w:rsidRPr="00DC2175">
        <w:rPr>
          <w:rStyle w:val="Style1Char"/>
          <w:highlight w:val="green"/>
        </w:rPr>
        <w:t>fear</w:t>
      </w:r>
      <w:r w:rsidRPr="00013772">
        <w:t xml:space="preserve">, and worry. It may very well be that </w:t>
      </w:r>
      <w:r w:rsidRPr="00DC2175">
        <w:rPr>
          <w:rStyle w:val="Style1Char"/>
          <w:highlight w:val="green"/>
        </w:rPr>
        <w:t xml:space="preserve">the worship of death, indicated </w:t>
      </w:r>
      <w:r w:rsidRPr="00DC2175">
        <w:rPr>
          <w:rStyle w:val="StyleUnderline"/>
          <w:highlight w:val="green"/>
        </w:rPr>
        <w:t>by</w:t>
      </w:r>
      <w:r w:rsidRPr="00013772">
        <w:rPr>
          <w:rStyle w:val="StyleUnderline"/>
        </w:rPr>
        <w:t xml:space="preserve"> the </w:t>
      </w:r>
      <w:r w:rsidRPr="00DC2175">
        <w:rPr>
          <w:rStyle w:val="StyleUnderline"/>
          <w:highlight w:val="green"/>
        </w:rPr>
        <w:t>constant</w:t>
      </w:r>
      <w:r w:rsidRPr="00DC2175">
        <w:rPr>
          <w:rStyle w:val="Style1Char"/>
          <w:highlight w:val="green"/>
        </w:rPr>
        <w:t xml:space="preserve"> </w:t>
      </w:r>
      <w:r w:rsidRPr="00DC2175">
        <w:rPr>
          <w:rStyle w:val="Emphasis"/>
          <w:highlight w:val="green"/>
        </w:rPr>
        <w:t>spectacles of dying</w:t>
      </w:r>
      <w:r w:rsidRPr="00013772">
        <w:t xml:space="preserve"> we watch on television screens daily, </w:t>
      </w:r>
      <w:r w:rsidRPr="00DC2175">
        <w:rPr>
          <w:rStyle w:val="Style1Char"/>
          <w:highlight w:val="green"/>
        </w:rPr>
        <w:t xml:space="preserve">is one way our culture tries to </w:t>
      </w:r>
      <w:r w:rsidRPr="00DC2175">
        <w:rPr>
          <w:rStyle w:val="Emphasis"/>
          <w:highlight w:val="green"/>
        </w:rPr>
        <w:t>still</w:t>
      </w:r>
      <w:r w:rsidRPr="00013772">
        <w:rPr>
          <w:rStyle w:val="Emphasis"/>
        </w:rPr>
        <w:t xml:space="preserve"> that </w:t>
      </w:r>
      <w:r w:rsidRPr="00DC2175">
        <w:rPr>
          <w:rStyle w:val="Emphasis"/>
          <w:highlight w:val="green"/>
        </w:rPr>
        <w:t>fear</w:t>
      </w:r>
      <w:r w:rsidRPr="00013772">
        <w:t xml:space="preserve">, to conquer it, to make use comfortable. Writing about the meaning of death in contemporary culture Thomas Merton explains: “Psychoanalysis has taught us something about the death wish that pervades the modern world. </w:t>
      </w:r>
      <w:r w:rsidRPr="00DC2175">
        <w:rPr>
          <w:rStyle w:val="Style1Char"/>
          <w:highlight w:val="green"/>
        </w:rPr>
        <w:t xml:space="preserve">We </w:t>
      </w:r>
      <w:r w:rsidRPr="00DC2175">
        <w:rPr>
          <w:rStyle w:val="StyleUnderline"/>
          <w:highlight w:val="green"/>
        </w:rPr>
        <w:t>discover</w:t>
      </w:r>
      <w:r w:rsidRPr="00013772">
        <w:rPr>
          <w:rStyle w:val="StyleUnderline"/>
        </w:rPr>
        <w:t xml:space="preserve"> our affluent </w:t>
      </w:r>
      <w:r w:rsidRPr="00DC2175">
        <w:rPr>
          <w:rStyle w:val="StyleUnderline"/>
          <w:highlight w:val="green"/>
        </w:rPr>
        <w:t>societ</w:t>
      </w:r>
      <w:r w:rsidRPr="00DC2175">
        <w:rPr>
          <w:rStyle w:val="Style1Char"/>
          <w:highlight w:val="green"/>
        </w:rPr>
        <w:t xml:space="preserve">y to be profoundly </w:t>
      </w:r>
      <w:r w:rsidRPr="00DC2175">
        <w:rPr>
          <w:rStyle w:val="Emphasis"/>
          <w:highlight w:val="green"/>
        </w:rPr>
        <w:t>addicted</w:t>
      </w:r>
      <w:r w:rsidRPr="00DC2175">
        <w:rPr>
          <w:rStyle w:val="Style1Char"/>
          <w:highlight w:val="green"/>
        </w:rPr>
        <w:t xml:space="preserve"> to</w:t>
      </w:r>
      <w:r w:rsidRPr="00013772">
        <w:rPr>
          <w:rStyle w:val="Style1Char"/>
        </w:rPr>
        <w:t xml:space="preserve"> the love of </w:t>
      </w:r>
      <w:r w:rsidRPr="00DC2175">
        <w:rPr>
          <w:rStyle w:val="Style1Char"/>
          <w:highlight w:val="green"/>
        </w:rPr>
        <w:t>death</w:t>
      </w:r>
      <w:r w:rsidRPr="00013772">
        <w:t xml:space="preserve"> …. </w:t>
      </w:r>
      <w:r w:rsidRPr="00013772">
        <w:rPr>
          <w:rStyle w:val="Style1Char"/>
        </w:rPr>
        <w:t>In such a society</w:t>
      </w:r>
      <w:r w:rsidRPr="00013772">
        <w:t xml:space="preserve">, though much may officially be said about human values, </w:t>
      </w:r>
      <w:r w:rsidRPr="00DC2175">
        <w:rPr>
          <w:rStyle w:val="Style1Char"/>
          <w:highlight w:val="green"/>
        </w:rPr>
        <w:t xml:space="preserve">whenever </w:t>
      </w:r>
      <w:r w:rsidRPr="00DC2175">
        <w:rPr>
          <w:rStyle w:val="StyleUnderline"/>
          <w:highlight w:val="green"/>
        </w:rPr>
        <w:t>there is</w:t>
      </w:r>
      <w:r w:rsidRPr="00013772">
        <w:rPr>
          <w:rStyle w:val="StyleUnderline"/>
        </w:rPr>
        <w:t xml:space="preserve">, in fact, </w:t>
      </w:r>
      <w:r w:rsidRPr="00DC2175">
        <w:rPr>
          <w:rStyle w:val="StyleUnderline"/>
          <w:highlight w:val="green"/>
        </w:rPr>
        <w:t>a choice</w:t>
      </w:r>
      <w:r w:rsidRPr="00013772">
        <w:t xml:space="preserve"> between the living and the dead, between men and money; or men and power, or men and bombs, </w:t>
      </w:r>
      <w:r w:rsidRPr="00DC2175">
        <w:rPr>
          <w:rStyle w:val="Style1Char"/>
          <w:highlight w:val="green"/>
        </w:rPr>
        <w:t xml:space="preserve">the choice will </w:t>
      </w:r>
      <w:r w:rsidRPr="00DC2175">
        <w:rPr>
          <w:rStyle w:val="Emphasis"/>
          <w:highlight w:val="green"/>
        </w:rPr>
        <w:t>always be for death</w:t>
      </w:r>
      <w:r w:rsidRPr="00013772">
        <w:t xml:space="preserve">, for death is the end or the goal of life.” </w:t>
      </w:r>
      <w:r w:rsidRPr="00DC2175">
        <w:rPr>
          <w:rStyle w:val="Style1Char"/>
          <w:highlight w:val="green"/>
        </w:rPr>
        <w:t xml:space="preserve">Our cultural obsession with death </w:t>
      </w:r>
      <w:r w:rsidRPr="00DC2175">
        <w:rPr>
          <w:rStyle w:val="Style1Char"/>
          <w:highlight w:val="green"/>
          <w:bdr w:val="single" w:sz="4" w:space="0" w:color="auto"/>
        </w:rPr>
        <w:t>consumes energy</w:t>
      </w:r>
      <w:r w:rsidRPr="00DC2175">
        <w:rPr>
          <w:rStyle w:val="Style1Char"/>
          <w:highlight w:val="green"/>
        </w:rPr>
        <w:t xml:space="preserve"> that could be given to</w:t>
      </w:r>
      <w:r w:rsidRPr="00013772">
        <w:rPr>
          <w:rStyle w:val="Style1Char"/>
        </w:rPr>
        <w:t xml:space="preserve"> the art of </w:t>
      </w:r>
      <w:r w:rsidRPr="00DC2175">
        <w:rPr>
          <w:rStyle w:val="Style1Char"/>
          <w:highlight w:val="green"/>
        </w:rPr>
        <w:t>loving</w:t>
      </w:r>
      <w:r w:rsidRPr="00013772">
        <w:t>.</w:t>
      </w:r>
    </w:p>
    <w:p w14:paraId="3B71C1CA" w14:textId="77777777" w:rsidR="005465FC" w:rsidRPr="005465FC" w:rsidRDefault="005465FC" w:rsidP="005465FC"/>
    <w:p w14:paraId="0C4EF7E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45FE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65FC"/>
    <w:rsid w:val="0057268A"/>
    <w:rsid w:val="0058330C"/>
    <w:rsid w:val="005D1602"/>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5FE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C2F72"/>
  <w15:chartTrackingRefBased/>
  <w15:docId w15:val="{C6FA1B1A-EE68-4883-BF81-C5FC29086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1602"/>
    <w:rPr>
      <w:rFonts w:ascii="Calibri" w:hAnsi="Calibri"/>
    </w:rPr>
  </w:style>
  <w:style w:type="paragraph" w:styleId="Heading1">
    <w:name w:val="heading 1"/>
    <w:aliases w:val="Pocket"/>
    <w:basedOn w:val="Normal"/>
    <w:next w:val="Normal"/>
    <w:link w:val="Heading1Char"/>
    <w:qFormat/>
    <w:rsid w:val="005D16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16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5D16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5D16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D16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1602"/>
  </w:style>
  <w:style w:type="character" w:customStyle="1" w:styleId="Heading1Char">
    <w:name w:val="Heading 1 Char"/>
    <w:aliases w:val="Pocket Char"/>
    <w:basedOn w:val="DefaultParagraphFont"/>
    <w:link w:val="Heading1"/>
    <w:rsid w:val="005D16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D1602"/>
    <w:rPr>
      <w:rFonts w:ascii="Calibri" w:eastAsiaTheme="majorEastAsia" w:hAnsi="Calibri" w:cstheme="majorBidi"/>
      <w:b/>
      <w:sz w:val="44"/>
      <w:szCs w:val="26"/>
      <w:u w:val="double"/>
    </w:rPr>
  </w:style>
  <w:style w:type="character" w:customStyle="1" w:styleId="Heading3Char">
    <w:name w:val="Heading 3 Char"/>
    <w:aliases w:val="Block Char,CD Underline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5D1602"/>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D160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B,s,/,B1"/>
    <w:basedOn w:val="DefaultParagraphFont"/>
    <w:link w:val="Emphasis1"/>
    <w:uiPriority w:val="7"/>
    <w:qFormat/>
    <w:rsid w:val="005D160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D1602"/>
    <w:rPr>
      <w:b/>
      <w:bCs/>
      <w:sz w:val="26"/>
      <w:u w:val="none"/>
    </w:rPr>
  </w:style>
  <w:style w:type="character" w:customStyle="1" w:styleId="StyleUnderline">
    <w:name w:val="Style Underline"/>
    <w:aliases w:val="Underline,Style Bold Underline,apple-style-span + 6 pt,Bold,Kern at 16 pt,Intense Emphasis1,Intense Emphasis2,HHeading 3 + 12 pt,Intense Emphasis11,Intense Emphasis111,Bold Cite Char,Title Char,Cards + Font: 12 pt Char,Minimized Char,c,ci"/>
    <w:basedOn w:val="DefaultParagraphFont"/>
    <w:uiPriority w:val="6"/>
    <w:qFormat/>
    <w:rsid w:val="005D1602"/>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D1602"/>
    <w:rPr>
      <w:color w:val="auto"/>
      <w:u w:val="none"/>
    </w:rPr>
  </w:style>
  <w:style w:type="character" w:styleId="FollowedHyperlink">
    <w:name w:val="FollowedHyperlink"/>
    <w:basedOn w:val="DefaultParagraphFont"/>
    <w:uiPriority w:val="99"/>
    <w:semiHidden/>
    <w:unhideWhenUsed/>
    <w:rsid w:val="005D1602"/>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45FE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E45FE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E45FE5"/>
    <w:pPr>
      <w:ind w:left="720"/>
      <w:jc w:val="both"/>
    </w:pPr>
    <w:rPr>
      <w:rFonts w:eastAsiaTheme="minorEastAsia"/>
      <w:b/>
      <w:iCs/>
      <w:szCs w:val="24"/>
      <w:u w:val="single"/>
    </w:rPr>
  </w:style>
  <w:style w:type="paragraph" w:customStyle="1" w:styleId="analytics---nngb">
    <w:name w:val="analytics---nngb"/>
    <w:basedOn w:val="Heading4"/>
    <w:link w:val="analytics---nngbChar"/>
    <w:autoRedefine/>
    <w:uiPriority w:val="4"/>
    <w:qFormat/>
    <w:rsid w:val="00E45FE5"/>
    <w:rPr>
      <w:rFonts w:asciiTheme="minorHAnsi" w:hAnsiTheme="minorHAnsi" w:cstheme="minorHAnsi"/>
      <w:color w:val="4472C4" w:themeColor="accent5"/>
    </w:rPr>
  </w:style>
  <w:style w:type="character" w:customStyle="1" w:styleId="analytics---nngbChar">
    <w:name w:val="analytics---nngb Char"/>
    <w:basedOn w:val="DefaultParagraphFont"/>
    <w:link w:val="analytics---nngb"/>
    <w:uiPriority w:val="4"/>
    <w:rsid w:val="00E45FE5"/>
    <w:rPr>
      <w:rFonts w:eastAsiaTheme="majorEastAsia" w:cstheme="minorHAnsi"/>
      <w:b/>
      <w:iCs/>
      <w:color w:val="4472C4" w:themeColor="accent5"/>
      <w:sz w:val="26"/>
    </w:rPr>
  </w:style>
  <w:style w:type="paragraph" w:customStyle="1" w:styleId="UnderlinePara">
    <w:name w:val="Underline Para"/>
    <w:basedOn w:val="Normal"/>
    <w:uiPriority w:val="6"/>
    <w:qFormat/>
    <w:rsid w:val="005465FC"/>
    <w:pPr>
      <w:widowControl w:val="0"/>
      <w:suppressAutoHyphens/>
      <w:spacing w:after="200"/>
      <w:contextualSpacing/>
    </w:pPr>
    <w:rPr>
      <w:rFonts w:asciiTheme="minorHAnsi" w:hAnsiTheme="minorHAnsi"/>
      <w:u w:val="single"/>
    </w:rPr>
  </w:style>
  <w:style w:type="character" w:customStyle="1" w:styleId="Style1Char">
    <w:name w:val="Style1 Char"/>
    <w:basedOn w:val="DefaultParagraphFont"/>
    <w:rsid w:val="005465FC"/>
    <w:rPr>
      <w:rFonts w:eastAsia="SimSun"/>
      <w:szCs w:val="24"/>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library-wiley-com.proxy.lib.umich.edu/doi/full/10.1111/1758-5899.12647" TargetMode="External"/><Relationship Id="rId18" Type="http://schemas.openxmlformats.org/officeDocument/2006/relationships/hyperlink" Target="https://onlinelibrary-wiley-com.proxy.lib.umich.edu/doi/full/10.1111/1758-5899.12647" TargetMode="External"/><Relationship Id="rId26" Type="http://schemas.openxmlformats.org/officeDocument/2006/relationships/hyperlink" Target="https://oilprice.com/Metals/Commodities/Mining-the-Infinite-Resources-of-Space.html" TargetMode="External"/><Relationship Id="rId39"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21" Type="http://schemas.openxmlformats.org/officeDocument/2006/relationships/hyperlink" Target="https://onlinelibrary-wiley-com.proxy.lib.umich.edu/doi/full/10.1111/1758-5899.12647" TargetMode="External"/><Relationship Id="rId34" Type="http://schemas.openxmlformats.org/officeDocument/2006/relationships/hyperlink" Target="https://www.theatlantic.com/science/archive/2019/05/jeff-bezos-moon-nasa/589150/" TargetMode="External"/><Relationship Id="rId7" Type="http://schemas.openxmlformats.org/officeDocument/2006/relationships/hyperlink" Target="https://onlinelibrary-wiley-com.proxy.lib.umich.edu/doi/full/10.1111/1758-5899.12647" TargetMode="External"/><Relationship Id="rId2" Type="http://schemas.openxmlformats.org/officeDocument/2006/relationships/numbering" Target="numbering.xml"/><Relationship Id="rId16" Type="http://schemas.openxmlformats.org/officeDocument/2006/relationships/hyperlink" Target="https://onlinelibrary-wiley-com.proxy.lib.umich.edu/doi/full/10.1111/1758-5899.12647" TargetMode="External"/><Relationship Id="rId20" Type="http://schemas.openxmlformats.org/officeDocument/2006/relationships/hyperlink" Target="https://onlinelibrary-wiley-com.proxy.lib.umich.edu/doi/full/10.1111/1758-5899.12647" TargetMode="External"/><Relationship Id="rId29" Type="http://schemas.openxmlformats.org/officeDocument/2006/relationships/hyperlink" Target="https://pubs.usgs.gov/of/2017/1041/ofr20171041.pd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technologyreview.com/2018/10/19/139664/asteroid-mining-might-actually-be-better-for-the-environment/" TargetMode="External"/><Relationship Id="rId11" Type="http://schemas.openxmlformats.org/officeDocument/2006/relationships/hyperlink" Target="https://onlinelibrary-wiley-com.proxy.lib.umich.edu/doi/full/10.1111/1758-5899.12647"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spectrum.ieee.org/automaton/robotics/military-robots/nasa-training-swarmie-robots-for-space-mining" TargetMode="External"/><Relationship Id="rId37" Type="http://schemas.openxmlformats.org/officeDocument/2006/relationships/hyperlink" Target="https://www.europeanleadershipnetwork.org/commentary/the-art-of-space-deterrence/"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onlinelibrary-wiley-com.proxy.lib.umich.edu/doi/full/10.1111/1758-5899.12647"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www.space.com/41707-space-mining-usgs-resource-survey.html" TargetMode="External"/><Relationship Id="rId36" Type="http://schemas.openxmlformats.org/officeDocument/2006/relationships/hyperlink" Target="https://globalnews.ca/news/3175097/nasa-plans-mission-to-a-metal-rich-asteroid-worth-quadrillions/" TargetMode="External"/><Relationship Id="rId10" Type="http://schemas.openxmlformats.org/officeDocument/2006/relationships/hyperlink" Target="https://onlinelibrary-wiley-com.proxy.lib.umich.edu/doi/full/10.1111/1758-5899.12647" TargetMode="External"/><Relationship Id="rId19" Type="http://schemas.openxmlformats.org/officeDocument/2006/relationships/hyperlink" Target="https://onlinelibrary-wiley-com.proxy.lib.umich.edu/doi/full/10.1111/1758-5899.12647" TargetMode="External"/><Relationship Id="rId31" Type="http://schemas.openxmlformats.org/officeDocument/2006/relationships/hyperlink" Target="https://itunes.apple.com/us/podcast/risk-roundup/id1041763748?mt=2" TargetMode="External"/><Relationship Id="rId4" Type="http://schemas.openxmlformats.org/officeDocument/2006/relationships/settings" Target="settings.xml"/><Relationship Id="rId9" Type="http://schemas.openxmlformats.org/officeDocument/2006/relationships/hyperlink" Target="https://onlinelibrary-wiley-com.proxy.lib.umich.edu/doi/full/10.1111/1758-5899.12647" TargetMode="External"/><Relationship Id="rId14" Type="http://schemas.openxmlformats.org/officeDocument/2006/relationships/hyperlink" Target="https://onlinelibrary-wiley-com.proxy.lib.umich.edu/doi/full/10.1111/1758-5899.12647"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ilprice.com/Metals/Commodities/Mining-the-Infinite-Resources-of-Space.html" TargetMode="External"/><Relationship Id="rId30" Type="http://schemas.openxmlformats.org/officeDocument/2006/relationships/hyperlink" Target="https://www.riskgroupllc.com/" TargetMode="External"/><Relationship Id="rId35" Type="http://schemas.openxmlformats.org/officeDocument/2006/relationships/hyperlink" Target="https://www.sciencefocus.com/space/space-mining-the-new-goldrush/" TargetMode="External"/><Relationship Id="rId8" Type="http://schemas.openxmlformats.org/officeDocument/2006/relationships/hyperlink" Target="https://onlinelibrary-wiley-com.proxy.lib.umich.edu/doi/full/10.1111/1758-5899.12647" TargetMode="External"/><Relationship Id="rId3" Type="http://schemas.openxmlformats.org/officeDocument/2006/relationships/styles" Target="styles.xml"/><Relationship Id="rId12" Type="http://schemas.openxmlformats.org/officeDocument/2006/relationships/hyperlink" Target="https://onlinelibrary-wiley-com.proxy.lib.umich.edu/doi/full/10.1111/1758-5899.12647" TargetMode="External"/><Relationship Id="rId17" Type="http://schemas.openxmlformats.org/officeDocument/2006/relationships/hyperlink" Target="https://onlinelibrary-wiley-com.proxy.lib.umich.edu/doi/full/10.1111/1758-5899.12647" TargetMode="External"/><Relationship Id="rId25" Type="http://schemas.openxmlformats.org/officeDocument/2006/relationships/hyperlink" Target="https://oilprice.com/Metals/Commodities/Mining-the-Infinite-Resources-of-Space.html" TargetMode="External"/><Relationship Id="rId33" Type="http://schemas.openxmlformats.org/officeDocument/2006/relationships/hyperlink" Target="https://www.independent.co.uk/news/science/china-nasa-asteroid-space-agency-beijing-a7732306.html" TargetMode="External"/><Relationship Id="rId38" Type="http://schemas.openxmlformats.org/officeDocument/2006/relationships/hyperlink" Target="https://aerospace.org/sites/default/files/2019-04/Crosslink%20Fall%202015%20V16N1%2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uff\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18</Pages>
  <Words>14885</Words>
  <Characters>84848</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dc:creator>
  <cp:keywords>5.1.1</cp:keywords>
  <dc:description/>
  <cp:lastModifiedBy>Elizabeth Elliott</cp:lastModifiedBy>
  <cp:revision>3</cp:revision>
  <dcterms:created xsi:type="dcterms:W3CDTF">2022-02-17T23:31:00Z</dcterms:created>
  <dcterms:modified xsi:type="dcterms:W3CDTF">2022-02-17T23:50:00Z</dcterms:modified>
</cp:coreProperties>
</file>