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95154" w14:textId="77777777" w:rsidR="00044529" w:rsidRDefault="00044529" w:rsidP="00044529">
      <w:pPr>
        <w:pStyle w:val="Heading2"/>
      </w:pPr>
      <w:r>
        <w:t>Off</w:t>
      </w:r>
    </w:p>
    <w:p w14:paraId="1FC1CD66" w14:textId="77777777" w:rsidR="00044529" w:rsidRDefault="00044529" w:rsidP="00044529">
      <w:pPr>
        <w:pStyle w:val="Heading3"/>
      </w:pPr>
      <w:r>
        <w:t>1NC --- OFF</w:t>
      </w:r>
    </w:p>
    <w:p w14:paraId="68F17946" w14:textId="77777777" w:rsidR="00044529" w:rsidRDefault="00044529" w:rsidP="00044529">
      <w:pPr>
        <w:pStyle w:val="Heading4"/>
      </w:pPr>
      <w:r>
        <w:t xml:space="preserve">Innovation high now but </w:t>
      </w:r>
      <w:proofErr w:type="spellStart"/>
      <w:r>
        <w:t>aff</w:t>
      </w:r>
      <w:proofErr w:type="spellEnd"/>
      <w:r>
        <w:t xml:space="preserve"> trades off </w:t>
      </w:r>
    </w:p>
    <w:p w14:paraId="12C66D9D" w14:textId="77777777" w:rsidR="00044529" w:rsidRDefault="00044529" w:rsidP="00044529">
      <w:pPr>
        <w:rPr>
          <w:sz w:val="16"/>
        </w:rPr>
      </w:pPr>
      <w:r>
        <w:rPr>
          <w:rStyle w:val="Style13ptBold"/>
        </w:rPr>
        <w:t>Raghavan 21</w:t>
      </w:r>
      <w:r>
        <w:rPr>
          <w:sz w:val="16"/>
        </w:rPr>
        <w:t>[Seetha Raghavan, Seetha Raghavan is a professor in UCF’s Department of Mechanical and Aerospace Engineering. 8-4-2021, "The Impact of Innovation in the New Era of Space Exploration," University of Central Florida News | UCF Today, https://www.ucf.edu/news/the-impact-of-innovation-in-the-new-era-of-space-exploration/]/ISEE</w:t>
      </w:r>
    </w:p>
    <w:p w14:paraId="6167EB30" w14:textId="77777777" w:rsidR="00044529" w:rsidRDefault="00044529" w:rsidP="00044529">
      <w:pPr>
        <w:rPr>
          <w:rStyle w:val="StyleUnderline"/>
        </w:rPr>
      </w:pPr>
      <w:proofErr w:type="gramStart"/>
      <w:r>
        <w:rPr>
          <w:sz w:val="16"/>
        </w:rPr>
        <w:t>Every once in a while</w:t>
      </w:r>
      <w:proofErr w:type="gramEnd"/>
      <w:r>
        <w:rPr>
          <w:sz w:val="16"/>
        </w:rPr>
        <w:t xml:space="preserve">, a confluence of discoveries, events and initiatives results in a breakthrough so significant that it propels the entire world to a higher level, redefining what is possible in so many different fields. This breakthrough is taking centerstage now, as the new era of space exploration — catalyzed by increasing launch access — dawns upon us. </w:t>
      </w:r>
      <w:r>
        <w:rPr>
          <w:rStyle w:val="StyleUnderline"/>
        </w:rPr>
        <w:t xml:space="preserve">The </w:t>
      </w:r>
      <w:r w:rsidRPr="00243DA3">
        <w:rPr>
          <w:rStyle w:val="StyleUnderline"/>
          <w:highlight w:val="green"/>
        </w:rPr>
        <w:t>surge of inno</w:t>
      </w:r>
      <w:r>
        <w:rPr>
          <w:rStyle w:val="StyleUnderline"/>
        </w:rPr>
        <w:t xml:space="preserve">vation that </w:t>
      </w:r>
      <w:r w:rsidRPr="00243DA3">
        <w:rPr>
          <w:rStyle w:val="StyleUnderline"/>
          <w:highlight w:val="green"/>
        </w:rPr>
        <w:t>comes wit</w:t>
      </w:r>
      <w:r>
        <w:rPr>
          <w:rStyle w:val="StyleUnderline"/>
        </w:rPr>
        <w:t xml:space="preserve">h this will create new </w:t>
      </w:r>
      <w:r w:rsidRPr="00243DA3">
        <w:rPr>
          <w:rStyle w:val="StyleUnderline"/>
          <w:highlight w:val="green"/>
        </w:rPr>
        <w:t>opportunities</w:t>
      </w:r>
      <w:r>
        <w:rPr>
          <w:rStyle w:val="StyleUnderline"/>
        </w:rPr>
        <w:t xml:space="preserve"> and inspire the next generation of doers</w:t>
      </w:r>
      <w:r>
        <w:rPr>
          <w:sz w:val="16"/>
        </w:rPr>
        <w:t xml:space="preserve">. When this happens, boundaries between scientific and social impact are blurred. </w:t>
      </w:r>
      <w:r>
        <w:rPr>
          <w:rStyle w:val="StyleUnderline"/>
        </w:rPr>
        <w:t xml:space="preserve">Innovation leading </w:t>
      </w:r>
      <w:r w:rsidRPr="00243DA3">
        <w:rPr>
          <w:rStyle w:val="StyleUnderline"/>
          <w:highlight w:val="green"/>
        </w:rPr>
        <w:t>to scientific discovery</w:t>
      </w:r>
      <w:r>
        <w:rPr>
          <w:rStyle w:val="StyleUnderline"/>
        </w:rPr>
        <w:t xml:space="preserve"> can benefit society in the same way that social innovation can diversify and support scientific innovators, who can contribute to global progress. </w:t>
      </w:r>
      <w:r w:rsidRPr="00243DA3">
        <w:rPr>
          <w:rStyle w:val="StyleUnderline"/>
          <w:highlight w:val="green"/>
        </w:rPr>
        <w:t>To ride</w:t>
      </w:r>
      <w:r>
        <w:rPr>
          <w:rStyle w:val="StyleUnderline"/>
        </w:rPr>
        <w:t xml:space="preserve"> this wave of </w:t>
      </w:r>
      <w:r w:rsidRPr="00243DA3">
        <w:rPr>
          <w:rStyle w:val="StyleUnderline"/>
          <w:highlight w:val="green"/>
        </w:rPr>
        <w:t>progress</w:t>
      </w:r>
      <w:r>
        <w:rPr>
          <w:rStyle w:val="StyleUnderline"/>
        </w:rPr>
        <w:t xml:space="preserve">, we must all </w:t>
      </w:r>
      <w:r w:rsidRPr="00243DA3">
        <w:rPr>
          <w:rStyle w:val="StyleUnderline"/>
          <w:highlight w:val="green"/>
        </w:rPr>
        <w:t>participate and innovate in</w:t>
      </w:r>
      <w:r>
        <w:rPr>
          <w:rStyle w:val="StyleUnderline"/>
        </w:rPr>
        <w:t xml:space="preserve"> the </w:t>
      </w:r>
      <w:r w:rsidRPr="00243DA3">
        <w:rPr>
          <w:rStyle w:val="StyleUnderline"/>
          <w:highlight w:val="green"/>
        </w:rPr>
        <w:t>new era of space</w:t>
      </w:r>
      <w:r>
        <w:rPr>
          <w:rStyle w:val="StyleUnderline"/>
        </w:rPr>
        <w:t xml:space="preserve"> exploration. The intersection of space exploration, innovation and impact isn’t a new phenomeno</w:t>
      </w:r>
      <w:r>
        <w:rPr>
          <w:sz w:val="16"/>
        </w:rPr>
        <w:t xml:space="preserve">n. In the past, technology developments and spin-offs from space research have consistently found their way into communities worldwide sometimes with lifesaving benefits. </w:t>
      </w:r>
      <w:r>
        <w:rPr>
          <w:rStyle w:val="StyleUnderline"/>
        </w:rPr>
        <w:t xml:space="preserve">The International Space Station supports </w:t>
      </w:r>
      <w:r w:rsidRPr="00243DA3">
        <w:rPr>
          <w:rStyle w:val="StyleUnderline"/>
          <w:highlight w:val="green"/>
        </w:rPr>
        <w:t>experiments</w:t>
      </w:r>
      <w:r>
        <w:rPr>
          <w:rStyle w:val="StyleUnderline"/>
        </w:rPr>
        <w:t xml:space="preserve"> that </w:t>
      </w:r>
      <w:r w:rsidRPr="00243DA3">
        <w:rPr>
          <w:rStyle w:val="StyleUnderline"/>
          <w:highlight w:val="green"/>
        </w:rPr>
        <w:t>have led to discoveries and inventions in</w:t>
      </w:r>
      <w:r>
        <w:rPr>
          <w:rStyle w:val="StyleUnderline"/>
        </w:rPr>
        <w:t xml:space="preserve"> communication, </w:t>
      </w:r>
      <w:r w:rsidRPr="00243DA3">
        <w:rPr>
          <w:rStyle w:val="StyleUnderline"/>
          <w:highlight w:val="green"/>
        </w:rPr>
        <w:t xml:space="preserve">water purification, and </w:t>
      </w:r>
      <w:r>
        <w:rPr>
          <w:rStyle w:val="StyleUnderline"/>
        </w:rPr>
        <w:t xml:space="preserve">remote guidance for </w:t>
      </w:r>
      <w:r w:rsidRPr="00243DA3">
        <w:rPr>
          <w:rStyle w:val="StyleUnderline"/>
          <w:highlight w:val="green"/>
        </w:rPr>
        <w:t>health</w:t>
      </w:r>
      <w:r>
        <w:rPr>
          <w:rStyle w:val="StyleUnderline"/>
        </w:rPr>
        <w:t xml:space="preserve"> procedures and robotic surgeries</w:t>
      </w:r>
      <w:r>
        <w:rPr>
          <w:sz w:val="16"/>
        </w:rPr>
        <w:t xml:space="preserve">. Satellite-enabled Earth observation capabilities that monitor natural disasters, climate and crops often support early warnings for threats and mitigation strategies. Space exploration has always been relevant to everyone no matter the discipline or interest. </w:t>
      </w:r>
      <w:r w:rsidRPr="00243DA3">
        <w:rPr>
          <w:rStyle w:val="StyleUnderline"/>
          <w:highlight w:val="green"/>
        </w:rPr>
        <w:t>Commercialization of space has been key</w:t>
      </w:r>
      <w:r>
        <w:rPr>
          <w:rStyle w:val="StyleUnderline"/>
        </w:rPr>
        <w:t xml:space="preserve"> in many ways </w:t>
      </w:r>
      <w:r w:rsidRPr="00243DA3">
        <w:rPr>
          <w:rStyle w:val="StyleUnderline"/>
          <w:highlight w:val="green"/>
        </w:rPr>
        <w:t>to the current boost</w:t>
      </w:r>
      <w:r>
        <w:rPr>
          <w:rStyle w:val="StyleUnderline"/>
        </w:rPr>
        <w:t xml:space="preserve"> in “firsts” over the last few years. </w:t>
      </w:r>
      <w:r w:rsidRPr="00243DA3">
        <w:rPr>
          <w:rStyle w:val="StyleUnderline"/>
          <w:highlight w:val="green"/>
        </w:rPr>
        <w:t>It has spurred innovation in</w:t>
      </w:r>
      <w:r>
        <w:rPr>
          <w:rStyle w:val="StyleUnderline"/>
        </w:rPr>
        <w:t xml:space="preserve"> launch </w:t>
      </w:r>
      <w:r w:rsidRPr="00243DA3">
        <w:rPr>
          <w:rStyle w:val="StyleUnderline"/>
          <w:highlight w:val="green"/>
        </w:rPr>
        <w:t>vehicles and</w:t>
      </w:r>
      <w:r>
        <w:rPr>
          <w:rStyle w:val="StyleUnderline"/>
        </w:rPr>
        <w:t xml:space="preserve"> related </w:t>
      </w:r>
      <w:r w:rsidRPr="00243DA3">
        <w:rPr>
          <w:rStyle w:val="StyleUnderline"/>
          <w:highlight w:val="green"/>
        </w:rPr>
        <w:t>technologies that led to firsts</w:t>
      </w:r>
      <w:r>
        <w:rPr>
          <w:rStyle w:val="StyleUnderline"/>
        </w:rPr>
        <w:t xml:space="preserve"> in vertical-takeoff-vertical landing rocket technology, reusability of rocket boosters and privately developed crewed missions to orbit.</w:t>
      </w:r>
      <w:r>
        <w:rPr>
          <w:sz w:val="16"/>
        </w:rPr>
        <w:t xml:space="preserve">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w:t>
      </w:r>
      <w:r>
        <w:rPr>
          <w:rStyle w:val="StyleUnderline"/>
        </w:rPr>
        <w:t>Lunar, planetary, and even asteroid exploration may lead to discoveries of new materials — busting the limitations now imposed on capabilities for energy, transportation, and infrastructure or creating new sensors and devices that enhance safety on Earth.</w:t>
      </w:r>
      <w:r>
        <w:rPr>
          <w:sz w:val="16"/>
        </w:rPr>
        <w:t xml:space="preserve"> </w:t>
      </w:r>
      <w:r>
        <w:rPr>
          <w:rStyle w:val="StyleUnderline"/>
        </w:rPr>
        <w:t>Space tourism —one can hope — has the power to potentially create an awareness of our oneness that may lead to social change.</w:t>
      </w:r>
    </w:p>
    <w:p w14:paraId="6AB67164" w14:textId="77777777" w:rsidR="00044529" w:rsidRDefault="00044529" w:rsidP="00044529">
      <w:pPr>
        <w:pStyle w:val="Heading4"/>
      </w:pPr>
      <w:r>
        <w:t>Chinese space development is key to long term innovation</w:t>
      </w:r>
    </w:p>
    <w:p w14:paraId="74290B2D" w14:textId="77777777" w:rsidR="00044529" w:rsidRDefault="00044529" w:rsidP="00044529">
      <w:r>
        <w:t xml:space="preserve">Neel V. </w:t>
      </w:r>
      <w:r w:rsidRPr="00021130">
        <w:rPr>
          <w:rStyle w:val="Style13ptBold"/>
        </w:rPr>
        <w:t xml:space="preserve">Patel </w:t>
      </w:r>
      <w:r>
        <w:t>1-21-</w:t>
      </w:r>
      <w:r w:rsidRPr="00021130">
        <w:rPr>
          <w:rStyle w:val="Style13ptBold"/>
        </w:rPr>
        <w:t>2021</w:t>
      </w:r>
      <w:r>
        <w:t>, "China’s surging private space industry is out to challenge the US," MIT Technology Review, https://www.technologyreview.com/2021/01/21/1016513/china-private-commercial-space-industry-dominance/</w:t>
      </w:r>
    </w:p>
    <w:p w14:paraId="659EB53B" w14:textId="77777777" w:rsidR="00044529" w:rsidRPr="00021130" w:rsidRDefault="00044529" w:rsidP="00044529">
      <w:pPr>
        <w:rPr>
          <w:rStyle w:val="StyleUnderline"/>
        </w:rPr>
      </w:pPr>
      <w:r w:rsidRPr="001D07A7">
        <w:rPr>
          <w:sz w:val="16"/>
        </w:rPr>
        <w:t xml:space="preserve">At first glance, the Ceres-1 launch might seem unremarkable. Ceres-1, however, wasn’t built and launched by China’s national program. It was a commercial rocket—only the second from a Chinese company ever to go into space. And the launch happened less than three years after the company was founded. </w:t>
      </w:r>
      <w:r w:rsidRPr="00021130">
        <w:rPr>
          <w:rStyle w:val="StyleUnderline"/>
        </w:rPr>
        <w:t xml:space="preserve">The achievement is a milestone for China’s fledgling—but </w:t>
      </w:r>
      <w:r w:rsidRPr="00243DA3">
        <w:rPr>
          <w:rStyle w:val="StyleUnderline"/>
          <w:highlight w:val="green"/>
        </w:rPr>
        <w:t>rapidly growing—private space industry, an increasingly critical part of the</w:t>
      </w:r>
      <w:r w:rsidRPr="00021130">
        <w:rPr>
          <w:rStyle w:val="StyleUnderline"/>
        </w:rPr>
        <w:t xml:space="preserve"> country’s quest to dethrone the US as the world’s preeminent </w:t>
      </w:r>
      <w:r w:rsidRPr="00243DA3">
        <w:rPr>
          <w:rStyle w:val="StyleUnderline"/>
          <w:highlight w:val="green"/>
        </w:rPr>
        <w:t>space power</w:t>
      </w:r>
      <w:r w:rsidRPr="001D07A7">
        <w:rPr>
          <w:sz w:val="16"/>
        </w:rPr>
        <w:t xml:space="preserve">. Related Story </w:t>
      </w:r>
      <w:proofErr w:type="spellStart"/>
      <w:r w:rsidRPr="001D07A7">
        <w:rPr>
          <w:sz w:val="16"/>
        </w:rPr>
        <w:t>Lunik</w:t>
      </w:r>
      <w:proofErr w:type="spellEnd"/>
      <w:r w:rsidRPr="001D07A7">
        <w:rPr>
          <w:sz w:val="16"/>
        </w:rPr>
        <w:t xml:space="preserve">: Inside the CIA's audacious plot to steal a Soviet satellite How a team of spies in Mexico got their hands on Russia's space secrets—and tried to change the course of the Cold War. The rivalry between the US and China, whose space program has surged over the last two decades, is what most people mean when they refer to the 21st-century's space race. China is set to build a new space station later this year and will likely attempt to send its taikonauts to the moon before the decade ends. But these big-picture projects represent just one aspect of the country’s space </w:t>
      </w:r>
      <w:r w:rsidRPr="00021130">
        <w:rPr>
          <w:rStyle w:val="StyleUnderline"/>
        </w:rPr>
        <w:t xml:space="preserve">ambitions. Increasingly, the focus is now on </w:t>
      </w:r>
      <w:r w:rsidRPr="00243DA3">
        <w:rPr>
          <w:rStyle w:val="StyleUnderline"/>
          <w:highlight w:val="green"/>
        </w:rPr>
        <w:t>the commercial space industry</w:t>
      </w:r>
      <w:r w:rsidRPr="00021130">
        <w:rPr>
          <w:rStyle w:val="StyleUnderline"/>
        </w:rPr>
        <w:t xml:space="preserve"> as well. The nation's growing private space </w:t>
      </w:r>
      <w:r w:rsidRPr="00243DA3">
        <w:rPr>
          <w:rStyle w:val="StyleUnderline"/>
          <w:highlight w:val="green"/>
        </w:rPr>
        <w:t>business is less focus</w:t>
      </w:r>
      <w:r w:rsidRPr="00021130">
        <w:rPr>
          <w:rStyle w:val="StyleUnderline"/>
        </w:rPr>
        <w:t xml:space="preserve">ed on bringing prestige and glory to the nation and more concerned with </w:t>
      </w:r>
      <w:r w:rsidRPr="00243DA3">
        <w:rPr>
          <w:rStyle w:val="StyleUnderline"/>
          <w:highlight w:val="green"/>
        </w:rPr>
        <w:t>reducing the cost of spaceflight, increasing its international influence—and making money.</w:t>
      </w:r>
      <w:r w:rsidRPr="00021130">
        <w:rPr>
          <w:rStyle w:val="StyleUnderline"/>
        </w:rPr>
        <w:t xml:space="preserve"> “The state is really great at large, </w:t>
      </w:r>
      <w:r w:rsidRPr="00243DA3">
        <w:rPr>
          <w:rStyle w:val="StyleUnderline"/>
          <w:highlight w:val="green"/>
        </w:rPr>
        <w:t>ambitious projects like going to the moon or developing a large reconnaissance satellite</w:t>
      </w:r>
      <w:r w:rsidRPr="00243DA3">
        <w:rPr>
          <w:sz w:val="16"/>
          <w:highlight w:val="green"/>
        </w:rPr>
        <w:t>,”</w:t>
      </w:r>
      <w:r w:rsidRPr="001D07A7">
        <w:rPr>
          <w:sz w:val="16"/>
        </w:rPr>
        <w:t xml:space="preserve"> says Lincoln Hines, a Cornell University researcher who focuses on Chinese foreign policy. “But it’s not responsive to meeting market needs”—one big way to encourage rapid technological growth and innovation. “I think the government thinks its commercial space sector can be complementary to the state,” he says. What </w:t>
      </w:r>
      <w:proofErr w:type="gramStart"/>
      <w:r w:rsidRPr="001D07A7">
        <w:rPr>
          <w:sz w:val="16"/>
        </w:rPr>
        <w:t>are</w:t>
      </w:r>
      <w:proofErr w:type="gramEnd"/>
      <w:r w:rsidRPr="001D07A7">
        <w:rPr>
          <w:sz w:val="16"/>
        </w:rPr>
        <w:t xml:space="preserve"> the market needs that Hines is referring to? Satellites, and rockets that can launch them into orbit. </w:t>
      </w:r>
      <w:r w:rsidRPr="00021130">
        <w:rPr>
          <w:rStyle w:val="StyleUnderline"/>
        </w:rPr>
        <w:t xml:space="preserve">The space industry is undergoing a </w:t>
      </w:r>
      <w:r w:rsidRPr="00243DA3">
        <w:rPr>
          <w:rStyle w:val="StyleUnderline"/>
          <w:highlight w:val="green"/>
        </w:rPr>
        <w:t>renaissance thanks to two big trends spurred by the commercial industry: we can make satellites for less money</w:t>
      </w:r>
      <w:r w:rsidRPr="00021130">
        <w:rPr>
          <w:rStyle w:val="StyleUnderline"/>
        </w:rPr>
        <w:t xml:space="preserve"> by making them smaller and using off-the-shelf hardware; and we can also make rockets for less money, </w:t>
      </w:r>
      <w:r w:rsidRPr="00243DA3">
        <w:rPr>
          <w:rStyle w:val="StyleUnderline"/>
          <w:highlight w:val="green"/>
        </w:rPr>
        <w:t>by using less costly materials or reusing boosters after they’ve already flown</w:t>
      </w:r>
      <w:r w:rsidRPr="001D07A7">
        <w:rPr>
          <w:sz w:val="16"/>
        </w:rPr>
        <w:t xml:space="preserve"> (which SpaceX pioneered with its Falcon 9). These trends mean it is now cheaper to send stuff into space, and the services and data that satellites can offer have come down in price accordingly. </w:t>
      </w:r>
      <w:r w:rsidRPr="00021130">
        <w:rPr>
          <w:rStyle w:val="StyleUnderline"/>
        </w:rPr>
        <w:t>China has seen an opportunity.</w:t>
      </w:r>
      <w:r w:rsidRPr="001D07A7">
        <w:rPr>
          <w:sz w:val="16"/>
        </w:rPr>
        <w:t xml:space="preserve"> A 2017 report by Bank of America Merrill Lynch estimates that the space industry could be worth up to $2.7 trillion by 2030. Setting foot on the moon and establishing a lunar colony might be a statement of national </w:t>
      </w:r>
      <w:proofErr w:type="gramStart"/>
      <w:r w:rsidRPr="001D07A7">
        <w:rPr>
          <w:sz w:val="16"/>
        </w:rPr>
        <w:t>power, but</w:t>
      </w:r>
      <w:proofErr w:type="gramEnd"/>
      <w:r w:rsidRPr="001D07A7">
        <w:rPr>
          <w:sz w:val="16"/>
        </w:rPr>
        <w:t xml:space="preserve"> securing a share of such a highly lucrative business is perhaps even more important to the country’s future. “In the future, there will be tens of thousands of satellites waiting to launch, which is a major opportunity for Galactic Energy” says Wu Yue, a company spokesperson. The problem is, China </w:t>
      </w:r>
      <w:proofErr w:type="gramStart"/>
      <w:r w:rsidRPr="001D07A7">
        <w:rPr>
          <w:sz w:val="16"/>
        </w:rPr>
        <w:t>has to</w:t>
      </w:r>
      <w:proofErr w:type="gramEnd"/>
      <w:r w:rsidRPr="001D07A7">
        <w:rPr>
          <w:sz w:val="16"/>
        </w:rPr>
        <w:t xml:space="preserve"> make up decades’ worth of ground lost to the West. How did China get here—and why? Until recently, China’s space activity has been overwhelmingly dominated by two state-owned enterprises: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w:t>
      </w:r>
      <w:proofErr w:type="gramStart"/>
      <w:r w:rsidRPr="001D07A7">
        <w:rPr>
          <w:sz w:val="16"/>
        </w:rPr>
        <w:t>in reality a</w:t>
      </w:r>
      <w:proofErr w:type="gramEnd"/>
      <w:r w:rsidRPr="001D07A7">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1D07A7">
        <w:rPr>
          <w:sz w:val="16"/>
        </w:rPr>
        <w:t>actually deliver</w:t>
      </w:r>
      <w:proofErr w:type="gramEnd"/>
      <w:r w:rsidRPr="001D07A7">
        <w:rPr>
          <w:sz w:val="16"/>
        </w:rPr>
        <w:t xml:space="preserve"> to orbit. The costs involved were too much for anything but national budgets to handle. That all changed this past decade as the costs of making satellites and launching rockets plunged. In 2014, a year after Xi Jinping took over as the new leader of China, the Chinese government decided to treat civil space development as a key area of innovation, as it had already begun doing with AI and solar power. </w:t>
      </w:r>
      <w:r w:rsidRPr="00021130">
        <w:rPr>
          <w:rStyle w:val="StyleUnderline"/>
        </w:rPr>
        <w:t xml:space="preserve">It issued a policy directive called Document 60 that year to enable large private investment in companies interested in participating in the space industry. </w:t>
      </w:r>
    </w:p>
    <w:p w14:paraId="149B8A41" w14:textId="77777777" w:rsidR="00044529" w:rsidRDefault="00044529" w:rsidP="00243DA3">
      <w:pPr>
        <w:pStyle w:val="Heading4"/>
      </w:pPr>
      <w:r>
        <w:t>Commercial space innovation stops extinction</w:t>
      </w:r>
    </w:p>
    <w:p w14:paraId="2E138FB8" w14:textId="77777777" w:rsidR="00044529" w:rsidRDefault="00044529" w:rsidP="00044529">
      <w:r>
        <w:t xml:space="preserve">Charles </w:t>
      </w:r>
      <w:proofErr w:type="spellStart"/>
      <w:r>
        <w:rPr>
          <w:rStyle w:val="Style13ptBold"/>
        </w:rPr>
        <w:t>Beames</w:t>
      </w:r>
      <w:proofErr w:type="spellEnd"/>
      <w:r>
        <w:rPr>
          <w:rStyle w:val="Style13ptBold"/>
        </w:rPr>
        <w:t xml:space="preserve"> 18</w:t>
      </w:r>
      <w:r>
        <w:t xml:space="preserve">, Chairman of the </w:t>
      </w:r>
      <w:proofErr w:type="spellStart"/>
      <w:r>
        <w:t>SmallSat</w:t>
      </w:r>
      <w:proofErr w:type="spellEnd"/>
      <w:r>
        <w:t xml:space="preserve"> Alliance, Executive Chairman of York Space Systems, former Principal Director of Space and Intelligence in the Office of the Undersecretary of Defense for Acquisition, Technology, and Logistics (OUSD(AT&amp;L)), Col. (ret.) in the USAF where he served 23 years in space &amp; intelligence leadership positions around the world, 8/8/18, “Op-ed | </w:t>
      </w:r>
      <w:proofErr w:type="spellStart"/>
      <w:r>
        <w:t>SmallSat</w:t>
      </w:r>
      <w:proofErr w:type="spellEnd"/>
      <w:r>
        <w:t xml:space="preserve"> Alliance is on a path toward a new space horizon,” </w:t>
      </w:r>
      <w:hyperlink r:id="rId6" w:history="1">
        <w:r>
          <w:rPr>
            <w:rStyle w:val="Hyperlink"/>
            <w:color w:val="000000"/>
            <w:u w:val="single"/>
          </w:rPr>
          <w:t>https://spacenews.com/op-ed-smallsat-alliance-is-on-a-path-toward-a-new-space-horizon/</w:t>
        </w:r>
      </w:hyperlink>
    </w:p>
    <w:p w14:paraId="3F7D50D9" w14:textId="5D380E7C" w:rsidR="00044529" w:rsidRDefault="00044529" w:rsidP="00044529">
      <w:pPr>
        <w:rPr>
          <w:sz w:val="14"/>
        </w:rPr>
      </w:pPr>
      <w:r>
        <w:rPr>
          <w:rStyle w:val="StyleUnderline"/>
        </w:rPr>
        <w:t xml:space="preserve">We find ourselves still at the dawn of a </w:t>
      </w:r>
      <w:r w:rsidRPr="00243DA3">
        <w:rPr>
          <w:rStyle w:val="Emphasis"/>
          <w:highlight w:val="green"/>
        </w:rPr>
        <w:t>new space</w:t>
      </w:r>
      <w:r>
        <w:rPr>
          <w:rStyle w:val="Emphasis"/>
        </w:rPr>
        <w:t xml:space="preserve"> century</w:t>
      </w:r>
      <w:r>
        <w:rPr>
          <w:sz w:val="14"/>
        </w:rPr>
        <w:t xml:space="preserve">, mindful of the victories and setbacks of our past, </w:t>
      </w:r>
      <w:r>
        <w:rPr>
          <w:rStyle w:val="StyleUnderline"/>
        </w:rPr>
        <w:t xml:space="preserve">eager to pass the torch to the next generation of space visionaries, scientists, engineers, and enthusiasts. We look to the future not just to see how much </w:t>
      </w:r>
      <w:r>
        <w:rPr>
          <w:rStyle w:val="Emphasis"/>
        </w:rPr>
        <w:t>bigger</w:t>
      </w:r>
      <w:r>
        <w:rPr>
          <w:rStyle w:val="StyleUnderline"/>
        </w:rPr>
        <w:t xml:space="preserve">, </w:t>
      </w:r>
      <w:r>
        <w:rPr>
          <w:rStyle w:val="Emphasis"/>
        </w:rPr>
        <w:t>faster</w:t>
      </w:r>
      <w:r>
        <w:rPr>
          <w:rStyle w:val="StyleUnderline"/>
        </w:rPr>
        <w:t xml:space="preserve">, or </w:t>
      </w:r>
      <w:r>
        <w:rPr>
          <w:rStyle w:val="Emphasis"/>
        </w:rPr>
        <w:t>higher</w:t>
      </w:r>
      <w:r>
        <w:rPr>
          <w:rStyle w:val="StyleUnderline"/>
        </w:rPr>
        <w:t xml:space="preserve"> we can reach, but also how the </w:t>
      </w:r>
      <w:r>
        <w:rPr>
          <w:rStyle w:val="Emphasis"/>
        </w:rPr>
        <w:t>U</w:t>
      </w:r>
      <w:r>
        <w:rPr>
          <w:rStyle w:val="StyleUnderline"/>
        </w:rPr>
        <w:t xml:space="preserve">nited </w:t>
      </w:r>
      <w:r>
        <w:rPr>
          <w:rStyle w:val="Emphasis"/>
        </w:rPr>
        <w:t>S</w:t>
      </w:r>
      <w:r>
        <w:rPr>
          <w:rStyle w:val="StyleUnderline"/>
        </w:rPr>
        <w:t>tates,</w:t>
      </w:r>
      <w:r>
        <w:rPr>
          <w:sz w:val="14"/>
        </w:rPr>
        <w:t xml:space="preserve"> and specifically the U.S. space community, </w:t>
      </w:r>
      <w:r>
        <w:rPr>
          <w:rStyle w:val="StyleUnderline"/>
        </w:rPr>
        <w:t>can again inspire the nations of the world to align with us</w:t>
      </w:r>
      <w:r>
        <w:rPr>
          <w:sz w:val="14"/>
        </w:rPr>
        <w:t xml:space="preserve">, as it did in the 20th century. </w:t>
      </w:r>
      <w:r>
        <w:rPr>
          <w:rStyle w:val="StyleUnderline"/>
        </w:rPr>
        <w:t xml:space="preserve">The </w:t>
      </w:r>
      <w:proofErr w:type="spellStart"/>
      <w:r>
        <w:rPr>
          <w:rStyle w:val="StyleUnderline"/>
        </w:rPr>
        <w:t>SmallSat</w:t>
      </w:r>
      <w:proofErr w:type="spellEnd"/>
      <w:r>
        <w:rPr>
          <w:rStyle w:val="StyleUnderline"/>
        </w:rPr>
        <w:t xml:space="preserve"> Alliance is an </w:t>
      </w:r>
      <w:r>
        <w:rPr>
          <w:rStyle w:val="Emphasis"/>
        </w:rPr>
        <w:t xml:space="preserve">alliance of </w:t>
      </w:r>
      <w:r w:rsidRPr="00243DA3">
        <w:rPr>
          <w:rStyle w:val="Emphasis"/>
          <w:highlight w:val="green"/>
        </w:rPr>
        <w:t>companies</w:t>
      </w:r>
      <w:r w:rsidRPr="00243DA3">
        <w:rPr>
          <w:sz w:val="14"/>
          <w:highlight w:val="green"/>
        </w:rPr>
        <w:t xml:space="preserve"> </w:t>
      </w:r>
      <w:r w:rsidRPr="00243DA3">
        <w:rPr>
          <w:rStyle w:val="Emphasis"/>
          <w:highlight w:val="green"/>
        </w:rPr>
        <w:t>developing</w:t>
      </w:r>
      <w:r>
        <w:rPr>
          <w:rStyle w:val="StyleUnderline"/>
        </w:rPr>
        <w:t xml:space="preserve">, </w:t>
      </w:r>
      <w:r>
        <w:rPr>
          <w:rStyle w:val="Emphasis"/>
        </w:rPr>
        <w:t>producing</w:t>
      </w:r>
      <w:r>
        <w:rPr>
          <w:rStyle w:val="StyleUnderline"/>
        </w:rPr>
        <w:t xml:space="preserve">, and </w:t>
      </w:r>
      <w:r>
        <w:rPr>
          <w:rStyle w:val="Emphasis"/>
        </w:rPr>
        <w:t>operating</w:t>
      </w:r>
      <w:r>
        <w:rPr>
          <w:sz w:val="14"/>
        </w:rPr>
        <w:t xml:space="preserve"> </w:t>
      </w:r>
      <w:r>
        <w:rPr>
          <w:rStyle w:val="StyleUnderline"/>
        </w:rPr>
        <w:t xml:space="preserve">in all segments of the </w:t>
      </w:r>
      <w:r>
        <w:rPr>
          <w:rStyle w:val="Emphasis"/>
        </w:rPr>
        <w:t xml:space="preserve">‘next generation’ space </w:t>
      </w:r>
      <w:proofErr w:type="gramStart"/>
      <w:r>
        <w:rPr>
          <w:rStyle w:val="Emphasis"/>
        </w:rPr>
        <w:t>economy</w:t>
      </w:r>
      <w:r>
        <w:rPr>
          <w:sz w:val="14"/>
        </w:rPr>
        <w:t>;</w:t>
      </w:r>
      <w:proofErr w:type="gramEnd"/>
      <w:r>
        <w:rPr>
          <w:sz w:val="14"/>
        </w:rPr>
        <w:t xml:space="preserve"> </w:t>
      </w:r>
      <w:r>
        <w:rPr>
          <w:rStyle w:val="StyleUnderline"/>
        </w:rPr>
        <w:t xml:space="preserve">championing renewed </w:t>
      </w:r>
      <w:r>
        <w:rPr>
          <w:rStyle w:val="Emphasis"/>
        </w:rPr>
        <w:t>U.S. leadership</w:t>
      </w:r>
      <w:r>
        <w:rPr>
          <w:sz w:val="14"/>
        </w:rPr>
        <w:t xml:space="preserve"> </w:t>
      </w:r>
      <w:r>
        <w:rPr>
          <w:rStyle w:val="StyleUnderline"/>
        </w:rPr>
        <w:t xml:space="preserve">in </w:t>
      </w:r>
      <w:r w:rsidRPr="00243DA3">
        <w:rPr>
          <w:rStyle w:val="StyleUnderline"/>
          <w:highlight w:val="green"/>
        </w:rPr>
        <w:t>the</w:t>
      </w:r>
      <w:r>
        <w:rPr>
          <w:rStyle w:val="StyleUnderline"/>
        </w:rPr>
        <w:t xml:space="preserve"> burgeoning </w:t>
      </w:r>
      <w:r w:rsidRPr="00243DA3">
        <w:rPr>
          <w:rStyle w:val="Emphasis"/>
          <w:highlight w:val="green"/>
        </w:rPr>
        <w:t>commercial space economy</w:t>
      </w:r>
      <w:r>
        <w:rPr>
          <w:rStyle w:val="StyleUnderline"/>
        </w:rPr>
        <w:t>, and advocating for the</w:t>
      </w:r>
      <w:r>
        <w:rPr>
          <w:sz w:val="14"/>
        </w:rPr>
        <w:t xml:space="preserve"> </w:t>
      </w:r>
      <w:r>
        <w:rPr>
          <w:rStyle w:val="Emphasis"/>
        </w:rPr>
        <w:t>transformation</w:t>
      </w:r>
      <w:r>
        <w:rPr>
          <w:sz w:val="14"/>
        </w:rPr>
        <w:t xml:space="preserve"> </w:t>
      </w:r>
      <w:r>
        <w:rPr>
          <w:rStyle w:val="StyleUnderline"/>
        </w:rPr>
        <w:t>of government-led space capabilities</w:t>
      </w:r>
      <w:r>
        <w:rPr>
          <w:sz w:val="14"/>
        </w:rPr>
        <w:t xml:space="preserve">. We are experienced space professionals who have chosen to join with others leveraging our decades of hard-won experience, to develop smarter ways to explore space in the 21st century. </w:t>
      </w:r>
      <w:r>
        <w:rPr>
          <w:rStyle w:val="StyleUnderline"/>
        </w:rPr>
        <w:t>A wonderful outgrowth of the legacy space program is the</w:t>
      </w:r>
      <w:r>
        <w:rPr>
          <w:sz w:val="14"/>
        </w:rPr>
        <w:t xml:space="preserve"> </w:t>
      </w:r>
      <w:r>
        <w:rPr>
          <w:rStyle w:val="Emphasis"/>
        </w:rPr>
        <w:t>commercial</w:t>
      </w:r>
      <w:r>
        <w:rPr>
          <w:sz w:val="14"/>
        </w:rPr>
        <w:t xml:space="preserve">, </w:t>
      </w:r>
      <w:r>
        <w:rPr>
          <w:rStyle w:val="Emphasis"/>
        </w:rPr>
        <w:t>entrepreneurial</w:t>
      </w:r>
      <w:r>
        <w:rPr>
          <w:sz w:val="14"/>
        </w:rPr>
        <w:t xml:space="preserve">, </w:t>
      </w:r>
      <w:r>
        <w:rPr>
          <w:rStyle w:val="StyleUnderline"/>
        </w:rPr>
        <w:t xml:space="preserve">and </w:t>
      </w:r>
      <w:r>
        <w:rPr>
          <w:rStyle w:val="Emphasis"/>
        </w:rPr>
        <w:t>job-creating commercial space business</w:t>
      </w:r>
      <w:r>
        <w:rPr>
          <w:sz w:val="14"/>
        </w:rPr>
        <w:t xml:space="preserve"> </w:t>
      </w:r>
      <w:r>
        <w:rPr>
          <w:rStyle w:val="StyleUnderline"/>
        </w:rPr>
        <w:t xml:space="preserve">that it bequeathed. These </w:t>
      </w:r>
      <w:r>
        <w:rPr>
          <w:rStyle w:val="Emphasis"/>
        </w:rPr>
        <w:t>next-generation enterprises</w:t>
      </w:r>
      <w:r>
        <w:rPr>
          <w:sz w:val="14"/>
        </w:rPr>
        <w:t xml:space="preserve"> </w:t>
      </w:r>
      <w:r w:rsidRPr="00243DA3">
        <w:rPr>
          <w:rStyle w:val="StyleUnderline"/>
          <w:highlight w:val="green"/>
        </w:rPr>
        <w:t>range from</w:t>
      </w:r>
      <w:r>
        <w:rPr>
          <w:sz w:val="14"/>
        </w:rPr>
        <w:t xml:space="preserve"> multi-million-dollar </w:t>
      </w:r>
      <w:r w:rsidRPr="00243DA3">
        <w:rPr>
          <w:rStyle w:val="StyleUnderline"/>
          <w:highlight w:val="green"/>
        </w:rPr>
        <w:t>startups</w:t>
      </w:r>
      <w:r>
        <w:rPr>
          <w:rStyle w:val="StyleUnderline"/>
        </w:rPr>
        <w:t xml:space="preserve"> providing rideshare opportunities</w:t>
      </w:r>
      <w:r>
        <w:rPr>
          <w:sz w:val="14"/>
        </w:rPr>
        <w:t xml:space="preserve"> or components for small satellites </w:t>
      </w:r>
      <w:r w:rsidRPr="00243DA3">
        <w:rPr>
          <w:rStyle w:val="StyleUnderline"/>
          <w:highlight w:val="green"/>
        </w:rPr>
        <w:t>to</w:t>
      </w:r>
      <w:r>
        <w:rPr>
          <w:rStyle w:val="StyleUnderline"/>
        </w:rPr>
        <w:t xml:space="preserve"> multi-</w:t>
      </w:r>
      <w:r w:rsidRPr="00243DA3">
        <w:rPr>
          <w:rStyle w:val="StyleUnderline"/>
          <w:highlight w:val="green"/>
        </w:rPr>
        <w:t>billion-dollar</w:t>
      </w:r>
      <w:r>
        <w:rPr>
          <w:rStyle w:val="StyleUnderline"/>
        </w:rPr>
        <w:t xml:space="preserve"> </w:t>
      </w:r>
      <w:r>
        <w:rPr>
          <w:rStyle w:val="Emphasis"/>
        </w:rPr>
        <w:t xml:space="preserve">space </w:t>
      </w:r>
      <w:r w:rsidRPr="00243DA3">
        <w:rPr>
          <w:rStyle w:val="Emphasis"/>
          <w:highlight w:val="green"/>
        </w:rPr>
        <w:t>data</w:t>
      </w:r>
      <w:r>
        <w:rPr>
          <w:rStyle w:val="Emphasis"/>
        </w:rPr>
        <w:t xml:space="preserve">-analytic </w:t>
      </w:r>
      <w:r w:rsidRPr="00243DA3">
        <w:rPr>
          <w:rStyle w:val="Emphasis"/>
          <w:highlight w:val="green"/>
        </w:rPr>
        <w:t>platforms</w:t>
      </w:r>
      <w:r>
        <w:rPr>
          <w:sz w:val="14"/>
        </w:rPr>
        <w:t xml:space="preserve"> reinventing urban car service and agricultural production. The </w:t>
      </w:r>
      <w:r>
        <w:rPr>
          <w:rStyle w:val="StyleUnderline"/>
        </w:rPr>
        <w:t xml:space="preserve">early returns of this economic revolution are already on our doorstep: </w:t>
      </w:r>
      <w:r>
        <w:rPr>
          <w:rStyle w:val="Emphasis"/>
        </w:rPr>
        <w:t>space data capabilities are exponentially growing</w:t>
      </w:r>
      <w:r>
        <w:rPr>
          <w:rStyle w:val="StyleUnderline"/>
        </w:rPr>
        <w:t xml:space="preserve"> elements of the 21st century world economy. </w:t>
      </w:r>
      <w:r>
        <w:rPr>
          <w:sz w:val="14"/>
        </w:rPr>
        <w:t xml:space="preserve">Beginning with the dreams and funding by successful tech entrepreneurs, enormous venture investments are already delivering wondrous benefits to the world. Commercial Space – Profit and Non-Profit There are really two major categories in the commercial sector, the profit driven and the non-profit. The </w:t>
      </w:r>
      <w:r>
        <w:rPr>
          <w:rStyle w:val="StyleUnderline"/>
        </w:rPr>
        <w:t>classic for-profit companies include</w:t>
      </w:r>
      <w:r>
        <w:rPr>
          <w:sz w:val="14"/>
        </w:rPr>
        <w:t xml:space="preserve"> not only those designing, building, launching, and operating satellites but also </w:t>
      </w:r>
      <w:r w:rsidRPr="00243DA3">
        <w:rPr>
          <w:rStyle w:val="StyleUnderline"/>
          <w:highlight w:val="green"/>
        </w:rPr>
        <w:t>the tech sector</w:t>
      </w:r>
      <w:r>
        <w:rPr>
          <w:rStyle w:val="StyleUnderline"/>
        </w:rPr>
        <w:t xml:space="preserve"> that </w:t>
      </w:r>
      <w:r w:rsidRPr="00243DA3">
        <w:rPr>
          <w:rStyle w:val="StyleUnderline"/>
          <w:highlight w:val="green"/>
        </w:rPr>
        <w:t>is turning</w:t>
      </w:r>
      <w:r>
        <w:rPr>
          <w:rStyle w:val="StyleUnderline"/>
        </w:rPr>
        <w:t xml:space="preserve"> that raw</w:t>
      </w:r>
      <w:r>
        <w:rPr>
          <w:sz w:val="14"/>
        </w:rPr>
        <w:t xml:space="preserve"> </w:t>
      </w:r>
      <w:r>
        <w:rPr>
          <w:rStyle w:val="Emphasis"/>
        </w:rPr>
        <w:t xml:space="preserve">space </w:t>
      </w:r>
      <w:r w:rsidRPr="00243DA3">
        <w:rPr>
          <w:rStyle w:val="Emphasis"/>
          <w:highlight w:val="green"/>
        </w:rPr>
        <w:t>data</w:t>
      </w:r>
      <w:r w:rsidRPr="00243DA3">
        <w:rPr>
          <w:rStyle w:val="StyleUnderline"/>
          <w:highlight w:val="green"/>
        </w:rPr>
        <w:t xml:space="preserve"> into </w:t>
      </w:r>
      <w:r w:rsidRPr="00243DA3">
        <w:rPr>
          <w:rStyle w:val="Emphasis"/>
          <w:highlight w:val="green"/>
        </w:rPr>
        <w:t>gold</w:t>
      </w:r>
      <w:r w:rsidRPr="00243DA3">
        <w:rPr>
          <w:sz w:val="14"/>
          <w:highlight w:val="green"/>
        </w:rPr>
        <w:t xml:space="preserve"> </w:t>
      </w:r>
      <w:r w:rsidRPr="00243DA3">
        <w:rPr>
          <w:rStyle w:val="StyleUnderline"/>
          <w:highlight w:val="green"/>
        </w:rPr>
        <w:t xml:space="preserve">through </w:t>
      </w:r>
      <w:r w:rsidRPr="00243DA3">
        <w:rPr>
          <w:rStyle w:val="Emphasis"/>
          <w:highlight w:val="green"/>
        </w:rPr>
        <w:t>machine-learning</w:t>
      </w:r>
      <w:r>
        <w:rPr>
          <w:rStyle w:val="Emphasis"/>
        </w:rPr>
        <w:t xml:space="preserve"> analytics</w:t>
      </w:r>
      <w:r>
        <w:rPr>
          <w:sz w:val="14"/>
        </w:rPr>
        <w:t xml:space="preserve">. Since for-profit companies are no longer dependent upon the revenues generated by the Cold War space race culture of a bygone era, </w:t>
      </w:r>
      <w:r>
        <w:rPr>
          <w:rStyle w:val="StyleUnderline"/>
        </w:rPr>
        <w:t xml:space="preserve">this new generation of space companies </w:t>
      </w:r>
      <w:proofErr w:type="gramStart"/>
      <w:r>
        <w:rPr>
          <w:rStyle w:val="StyleUnderline"/>
        </w:rPr>
        <w:t>is able to</w:t>
      </w:r>
      <w:proofErr w:type="gramEnd"/>
      <w:r>
        <w:rPr>
          <w:rStyle w:val="StyleUnderline"/>
        </w:rPr>
        <w:t xml:space="preserve"> more</w:t>
      </w:r>
      <w:r>
        <w:rPr>
          <w:sz w:val="14"/>
        </w:rPr>
        <w:t xml:space="preserve"> </w:t>
      </w:r>
      <w:r>
        <w:rPr>
          <w:rStyle w:val="Emphasis"/>
        </w:rPr>
        <w:t>efficiently capitalize on Moore’s Law</w:t>
      </w:r>
      <w:r>
        <w:rPr>
          <w:sz w:val="14"/>
        </w:rPr>
        <w:t xml:space="preserve">, </w:t>
      </w:r>
      <w:r>
        <w:rPr>
          <w:rStyle w:val="StyleUnderline"/>
        </w:rPr>
        <w:t>the</w:t>
      </w:r>
      <w:r>
        <w:rPr>
          <w:sz w:val="14"/>
        </w:rPr>
        <w:t xml:space="preserve"> nonstop </w:t>
      </w:r>
      <w:r>
        <w:rPr>
          <w:rStyle w:val="Emphasis"/>
        </w:rPr>
        <w:t>exponential growth in chip density</w:t>
      </w:r>
      <w:r>
        <w:rPr>
          <w:rStyle w:val="StyleUnderline"/>
        </w:rPr>
        <w:t xml:space="preserve">, and the associated networking technology co-evolving with it. </w:t>
      </w:r>
      <w:r w:rsidRPr="00243DA3">
        <w:rPr>
          <w:rStyle w:val="StyleUnderline"/>
          <w:highlight w:val="green"/>
        </w:rPr>
        <w:t>This</w:t>
      </w:r>
      <w:r>
        <w:rPr>
          <w:rStyle w:val="StyleUnderline"/>
        </w:rPr>
        <w:t xml:space="preserve"> new generation </w:t>
      </w:r>
      <w:r w:rsidRPr="00243DA3">
        <w:rPr>
          <w:rStyle w:val="StyleUnderline"/>
          <w:highlight w:val="green"/>
        </w:rPr>
        <w:t xml:space="preserve">is building </w:t>
      </w:r>
      <w:r w:rsidRPr="00243DA3">
        <w:rPr>
          <w:rStyle w:val="Emphasis"/>
          <w:highlight w:val="green"/>
        </w:rPr>
        <w:t>profitable businesses</w:t>
      </w:r>
      <w:r w:rsidRPr="00243DA3">
        <w:rPr>
          <w:sz w:val="14"/>
          <w:highlight w:val="green"/>
        </w:rPr>
        <w:t xml:space="preserve"> </w:t>
      </w:r>
      <w:r w:rsidRPr="00243DA3">
        <w:rPr>
          <w:rStyle w:val="StyleUnderline"/>
          <w:highlight w:val="green"/>
        </w:rPr>
        <w:t>helping</w:t>
      </w:r>
      <w:r>
        <w:rPr>
          <w:rStyle w:val="StyleUnderline"/>
        </w:rPr>
        <w:t xml:space="preserve"> to </w:t>
      </w:r>
      <w:r>
        <w:rPr>
          <w:rStyle w:val="Emphasis"/>
        </w:rPr>
        <w:t>clean up</w:t>
      </w:r>
      <w:r>
        <w:rPr>
          <w:sz w:val="14"/>
        </w:rPr>
        <w:t xml:space="preserve"> our </w:t>
      </w:r>
      <w:r>
        <w:rPr>
          <w:rStyle w:val="Emphasis"/>
        </w:rPr>
        <w:t>oceans of garbage and debris</w:t>
      </w:r>
      <w:r>
        <w:rPr>
          <w:sz w:val="14"/>
        </w:rPr>
        <w:t xml:space="preserve"> with satellite surveillance, </w:t>
      </w:r>
      <w:r>
        <w:rPr>
          <w:rStyle w:val="StyleUnderline"/>
        </w:rPr>
        <w:t>reconnoitering to assist in enforcing laws that</w:t>
      </w:r>
      <w:r>
        <w:rPr>
          <w:sz w:val="14"/>
        </w:rPr>
        <w:t xml:space="preserve"> </w:t>
      </w:r>
      <w:r w:rsidRPr="00243DA3">
        <w:rPr>
          <w:rStyle w:val="Emphasis"/>
          <w:highlight w:val="green"/>
        </w:rPr>
        <w:t>protect</w:t>
      </w:r>
      <w:r>
        <w:rPr>
          <w:rStyle w:val="Emphasis"/>
        </w:rPr>
        <w:t xml:space="preserve"> our </w:t>
      </w:r>
      <w:r w:rsidRPr="00243DA3">
        <w:rPr>
          <w:rStyle w:val="Emphasis"/>
          <w:highlight w:val="green"/>
        </w:rPr>
        <w:t>oceans</w:t>
      </w:r>
      <w:r>
        <w:rPr>
          <w:sz w:val="14"/>
        </w:rPr>
        <w:t xml:space="preserve"> from illegal, unregulated, unlicensed fishing, something that is rapidly depleting the world’s most valuable and essential lifeforms. </w:t>
      </w:r>
      <w:r>
        <w:rPr>
          <w:rStyle w:val="StyleUnderline"/>
        </w:rPr>
        <w:t xml:space="preserve">It’s leading in the innovative use of low-cost satellite constellations to produce ubiquitous </w:t>
      </w:r>
      <w:r w:rsidRPr="00243DA3">
        <w:rPr>
          <w:rStyle w:val="Emphasis"/>
          <w:highlight w:val="green"/>
        </w:rPr>
        <w:t>remote-sensing</w:t>
      </w:r>
      <w:r>
        <w:rPr>
          <w:rStyle w:val="Emphasis"/>
        </w:rPr>
        <w:t xml:space="preserve"> data</w:t>
      </w:r>
      <w:r>
        <w:rPr>
          <w:sz w:val="14"/>
        </w:rPr>
        <w:t xml:space="preserve">, enabling small business owners to be more profitable and less wasteful. For example, </w:t>
      </w:r>
      <w:r>
        <w:rPr>
          <w:rStyle w:val="StyleUnderline"/>
        </w:rPr>
        <w:t xml:space="preserve">precise timing signals from space are already </w:t>
      </w:r>
      <w:r w:rsidRPr="00243DA3">
        <w:rPr>
          <w:rStyle w:val="Emphasis"/>
          <w:highlight w:val="green"/>
        </w:rPr>
        <w:t>optimizing transportation</w:t>
      </w:r>
      <w:r>
        <w:rPr>
          <w:sz w:val="14"/>
        </w:rPr>
        <w:t xml:space="preserve"> of people, goods, and services, </w:t>
      </w:r>
      <w:r>
        <w:rPr>
          <w:rStyle w:val="StyleUnderline"/>
        </w:rPr>
        <w:t xml:space="preserve">with even further gains anticipated with the introduction of </w:t>
      </w:r>
      <w:r w:rsidRPr="00243DA3">
        <w:rPr>
          <w:rStyle w:val="Emphasis"/>
          <w:highlight w:val="green"/>
        </w:rPr>
        <w:t>a</w:t>
      </w:r>
      <w:r>
        <w:rPr>
          <w:rStyle w:val="StyleUnderline"/>
        </w:rPr>
        <w:t xml:space="preserve">rtificial </w:t>
      </w:r>
      <w:r w:rsidRPr="00243DA3">
        <w:rPr>
          <w:rStyle w:val="Emphasis"/>
          <w:highlight w:val="green"/>
        </w:rPr>
        <w:t>i</w:t>
      </w:r>
      <w:r>
        <w:rPr>
          <w:rStyle w:val="StyleUnderline"/>
        </w:rPr>
        <w:t>ntelligence</w:t>
      </w:r>
      <w:r>
        <w:rPr>
          <w:sz w:val="14"/>
        </w:rPr>
        <w:t xml:space="preserve"> to assist drivers, perhaps even someday replacing them entirely. </w:t>
      </w:r>
      <w:r>
        <w:rPr>
          <w:rStyle w:val="StyleUnderline"/>
        </w:rPr>
        <w:t>The non-profit sector is</w:t>
      </w:r>
      <w:r>
        <w:rPr>
          <w:sz w:val="14"/>
        </w:rPr>
        <w:t xml:space="preserve"> the other side of commercial space, </w:t>
      </w:r>
      <w:r>
        <w:rPr>
          <w:rStyle w:val="StyleUnderline"/>
        </w:rPr>
        <w:t>concerned</w:t>
      </w:r>
      <w:r>
        <w:rPr>
          <w:sz w:val="14"/>
        </w:rPr>
        <w:t xml:space="preserve"> more </w:t>
      </w:r>
      <w:r>
        <w:rPr>
          <w:rStyle w:val="StyleUnderline"/>
        </w:rPr>
        <w:t xml:space="preserve">for the </w:t>
      </w:r>
      <w:r>
        <w:rPr>
          <w:rStyle w:val="Emphasis"/>
        </w:rPr>
        <w:t>general welfare</w:t>
      </w:r>
      <w:r>
        <w:rPr>
          <w:rStyle w:val="StyleUnderline"/>
        </w:rPr>
        <w:t xml:space="preserve"> of society</w:t>
      </w:r>
      <w:r>
        <w:rPr>
          <w:sz w:val="14"/>
        </w:rPr>
        <w:t xml:space="preserve">, but every bit as integral to this new space enterprise. Much </w:t>
      </w:r>
      <w:r>
        <w:rPr>
          <w:rStyle w:val="StyleUnderline"/>
        </w:rPr>
        <w:t>like every century</w:t>
      </w:r>
      <w:r>
        <w:rPr>
          <w:sz w:val="14"/>
        </w:rPr>
        <w:t xml:space="preserve"> before it in human history, </w:t>
      </w:r>
      <w:r>
        <w:rPr>
          <w:rStyle w:val="StyleUnderline"/>
        </w:rPr>
        <w:t>ours is not without its unique challenges</w:t>
      </w:r>
      <w:r>
        <w:rPr>
          <w:sz w:val="14"/>
        </w:rPr>
        <w:t xml:space="preserve">, some of which have been a consequence of the last, and all of </w:t>
      </w:r>
      <w:r>
        <w:rPr>
          <w:rStyle w:val="StyleUnderline"/>
        </w:rPr>
        <w:t>which</w:t>
      </w:r>
      <w:r>
        <w:rPr>
          <w:sz w:val="14"/>
        </w:rPr>
        <w:t xml:space="preserve"> the </w:t>
      </w:r>
      <w:r w:rsidRPr="00243DA3">
        <w:rPr>
          <w:rStyle w:val="StyleUnderline"/>
          <w:highlight w:val="green"/>
        </w:rPr>
        <w:t>space data</w:t>
      </w:r>
      <w:r>
        <w:rPr>
          <w:sz w:val="14"/>
        </w:rPr>
        <w:t xml:space="preserve"> domain </w:t>
      </w:r>
      <w:r w:rsidRPr="00243DA3">
        <w:rPr>
          <w:rStyle w:val="StyleUnderline"/>
          <w:highlight w:val="green"/>
        </w:rPr>
        <w:t>can</w:t>
      </w:r>
      <w:r>
        <w:rPr>
          <w:rStyle w:val="StyleUnderline"/>
        </w:rPr>
        <w:t xml:space="preserve"> be leveraged to </w:t>
      </w:r>
      <w:r w:rsidRPr="00243DA3">
        <w:rPr>
          <w:rStyle w:val="StyleUnderline"/>
          <w:highlight w:val="green"/>
        </w:rPr>
        <w:t>help solve</w:t>
      </w:r>
      <w:r>
        <w:rPr>
          <w:rStyle w:val="StyleUnderline"/>
        </w:rPr>
        <w:t xml:space="preserve">. </w:t>
      </w:r>
      <w:r>
        <w:rPr>
          <w:rStyle w:val="Emphasis"/>
        </w:rPr>
        <w:t>Examples are endless</w:t>
      </w:r>
      <w:r>
        <w:rPr>
          <w:sz w:val="14"/>
        </w:rPr>
        <w:t xml:space="preserve">, but </w:t>
      </w:r>
      <w:r>
        <w:rPr>
          <w:rStyle w:val="StyleUnderline"/>
        </w:rPr>
        <w:t>one challenge</w:t>
      </w:r>
      <w:r>
        <w:rPr>
          <w:sz w:val="14"/>
        </w:rPr>
        <w:t xml:space="preserve"> that this new space community </w:t>
      </w:r>
      <w:r>
        <w:rPr>
          <w:rStyle w:val="StyleUnderline"/>
        </w:rPr>
        <w:t>is</w:t>
      </w:r>
      <w:r>
        <w:rPr>
          <w:sz w:val="14"/>
        </w:rPr>
        <w:t xml:space="preserve"> uniquely well-adapted for is to further inform </w:t>
      </w:r>
      <w:r>
        <w:rPr>
          <w:rStyle w:val="Emphasis"/>
        </w:rPr>
        <w:t>worldwide resource allocation</w:t>
      </w:r>
      <w:r>
        <w:rPr>
          <w:sz w:val="14"/>
        </w:rPr>
        <w:t xml:space="preserve"> for the 21st century and beyond. </w:t>
      </w:r>
      <w:r>
        <w:rPr>
          <w:rStyle w:val="StyleUnderline"/>
        </w:rPr>
        <w:t>These two primary resources are</w:t>
      </w:r>
      <w:r>
        <w:rPr>
          <w:sz w:val="14"/>
        </w:rPr>
        <w:t xml:space="preserve"> </w:t>
      </w:r>
      <w:r w:rsidRPr="00243DA3">
        <w:rPr>
          <w:rStyle w:val="Emphasis"/>
          <w:highlight w:val="green"/>
        </w:rPr>
        <w:t>sustainable water</w:t>
      </w:r>
      <w:r>
        <w:rPr>
          <w:sz w:val="14"/>
        </w:rPr>
        <w:t xml:space="preserve"> </w:t>
      </w:r>
      <w:r>
        <w:rPr>
          <w:rStyle w:val="StyleUnderline"/>
        </w:rPr>
        <w:t>and the</w:t>
      </w:r>
      <w:r>
        <w:rPr>
          <w:sz w:val="14"/>
        </w:rPr>
        <w:t xml:space="preserve"> </w:t>
      </w:r>
      <w:r>
        <w:rPr>
          <w:rStyle w:val="Emphasis"/>
        </w:rPr>
        <w:t>materials</w:t>
      </w:r>
      <w:r>
        <w:rPr>
          <w:sz w:val="14"/>
        </w:rPr>
        <w:t xml:space="preserve"> </w:t>
      </w:r>
      <w:r>
        <w:rPr>
          <w:rStyle w:val="StyleUnderline"/>
        </w:rPr>
        <w:t>needed for adequate</w:t>
      </w:r>
      <w:r>
        <w:rPr>
          <w:sz w:val="14"/>
        </w:rPr>
        <w:t xml:space="preserve"> </w:t>
      </w:r>
      <w:r>
        <w:rPr>
          <w:rStyle w:val="Emphasis"/>
        </w:rPr>
        <w:t>housing</w:t>
      </w:r>
      <w:r>
        <w:rPr>
          <w:sz w:val="14"/>
        </w:rPr>
        <w:t xml:space="preserve"> </w:t>
      </w:r>
      <w:r>
        <w:rPr>
          <w:rStyle w:val="StyleUnderline"/>
        </w:rPr>
        <w:t xml:space="preserve">for </w:t>
      </w:r>
      <w:r w:rsidRPr="00243DA3">
        <w:rPr>
          <w:rStyle w:val="StyleUnderline"/>
          <w:highlight w:val="green"/>
        </w:rPr>
        <w:t>an</w:t>
      </w:r>
      <w:r>
        <w:rPr>
          <w:rStyle w:val="StyleUnderline"/>
        </w:rPr>
        <w:t xml:space="preserve"> ever-</w:t>
      </w:r>
      <w:r w:rsidRPr="00243DA3">
        <w:rPr>
          <w:rStyle w:val="Emphasis"/>
          <w:highlight w:val="green"/>
        </w:rPr>
        <w:t>increasing</w:t>
      </w:r>
      <w:r>
        <w:rPr>
          <w:rStyle w:val="Emphasis"/>
        </w:rPr>
        <w:t xml:space="preserve"> human </w:t>
      </w:r>
      <w:r w:rsidRPr="00243DA3">
        <w:rPr>
          <w:rStyle w:val="Emphasis"/>
          <w:highlight w:val="green"/>
        </w:rPr>
        <w:t>population</w:t>
      </w:r>
      <w:r>
        <w:rPr>
          <w:sz w:val="14"/>
        </w:rPr>
        <w:t xml:space="preserve">. As cities and urbanization continue to expand, </w:t>
      </w:r>
      <w:r>
        <w:rPr>
          <w:rStyle w:val="StyleUnderline"/>
        </w:rPr>
        <w:t xml:space="preserve">governmental planning challenges such as transportation design optimization for goods and services are only the beginning. Additionally, through using inexpensive remote sensing technologies, some members are designing space data analytics to </w:t>
      </w:r>
      <w:r>
        <w:rPr>
          <w:rStyle w:val="Emphasis"/>
        </w:rPr>
        <w:t>mitigate human suffering</w:t>
      </w:r>
      <w:r>
        <w:rPr>
          <w:sz w:val="14"/>
        </w:rPr>
        <w:t xml:space="preserve"> </w:t>
      </w:r>
      <w:r>
        <w:rPr>
          <w:rStyle w:val="StyleUnderline"/>
        </w:rPr>
        <w:t xml:space="preserve">from </w:t>
      </w:r>
      <w:r w:rsidRPr="00243DA3">
        <w:rPr>
          <w:rStyle w:val="Emphasis"/>
          <w:highlight w:val="green"/>
        </w:rPr>
        <w:t>plagues</w:t>
      </w:r>
      <w:r>
        <w:rPr>
          <w:sz w:val="14"/>
        </w:rPr>
        <w:t xml:space="preserve">, </w:t>
      </w:r>
      <w:r>
        <w:rPr>
          <w:rStyle w:val="StyleUnderline"/>
        </w:rPr>
        <w:t xml:space="preserve">contain </w:t>
      </w:r>
      <w:r>
        <w:rPr>
          <w:rStyle w:val="Emphasis"/>
        </w:rPr>
        <w:t>outbreaks</w:t>
      </w:r>
      <w:r>
        <w:rPr>
          <w:sz w:val="14"/>
        </w:rPr>
        <w:t xml:space="preserve">, </w:t>
      </w:r>
      <w:r>
        <w:rPr>
          <w:rStyle w:val="StyleUnderline"/>
        </w:rPr>
        <w:t>and combating illegal</w:t>
      </w:r>
      <w:r>
        <w:rPr>
          <w:sz w:val="14"/>
        </w:rPr>
        <w:t xml:space="preserve"> </w:t>
      </w:r>
      <w:r w:rsidRPr="00243DA3">
        <w:rPr>
          <w:rStyle w:val="Emphasis"/>
          <w:highlight w:val="green"/>
        </w:rPr>
        <w:t>poaching</w:t>
      </w:r>
      <w:r>
        <w:rPr>
          <w:sz w:val="14"/>
        </w:rPr>
        <w:t xml:space="preserve">. </w:t>
      </w:r>
      <w:r>
        <w:rPr>
          <w:rStyle w:val="StyleUnderline"/>
        </w:rPr>
        <w:t xml:space="preserve">Some are connecting with other non-profits to curtail </w:t>
      </w:r>
      <w:r>
        <w:rPr>
          <w:rStyle w:val="Emphasis"/>
        </w:rPr>
        <w:t xml:space="preserve">human </w:t>
      </w:r>
      <w:r w:rsidRPr="00243DA3">
        <w:rPr>
          <w:rStyle w:val="Emphasis"/>
          <w:highlight w:val="green"/>
        </w:rPr>
        <w:t>trafficking</w:t>
      </w:r>
      <w:r>
        <w:rPr>
          <w:sz w:val="14"/>
        </w:rPr>
        <w:t xml:space="preserve"> for the sex trade or forced labor for migrant debt repayment. Still others are helping non-governmental organizations in their work to expose the use of children as soldiers. </w:t>
      </w:r>
      <w:r>
        <w:rPr>
          <w:rStyle w:val="StyleUnderline"/>
        </w:rPr>
        <w:t>Addressing these challenges has little to do with resuscitating dreams conceived by long deceased science-fiction writers and much more to do with turning “swords back into plowshares” to</w:t>
      </w:r>
      <w:r>
        <w:rPr>
          <w:sz w:val="14"/>
        </w:rPr>
        <w:t xml:space="preserve"> </w:t>
      </w:r>
      <w:r>
        <w:rPr>
          <w:rStyle w:val="Emphasis"/>
        </w:rPr>
        <w:t xml:space="preserve">solve real </w:t>
      </w:r>
      <w:r w:rsidRPr="00243DA3">
        <w:rPr>
          <w:rStyle w:val="Emphasis"/>
          <w:highlight w:val="green"/>
        </w:rPr>
        <w:t>threats to humanity</w:t>
      </w:r>
      <w:r>
        <w:rPr>
          <w:sz w:val="14"/>
        </w:rPr>
        <w:t xml:space="preserve">. Other non-profit initiatives include pursuing an even more foundational understanding of who we are and how to be the best custodians of our environment. </w:t>
      </w:r>
      <w:r>
        <w:rPr>
          <w:rStyle w:val="StyleUnderline"/>
        </w:rPr>
        <w:t>Much as exploring and monitoring the world’s oceans has advanced civilization through a better understanding of human life and the planet, so too does exploring and monitoring from space. Low Earth orbit (</w:t>
      </w:r>
      <w:r w:rsidRPr="00243DA3">
        <w:rPr>
          <w:rStyle w:val="StyleUnderline"/>
          <w:highlight w:val="green"/>
        </w:rPr>
        <w:t>LEO</w:t>
      </w:r>
      <w:r>
        <w:rPr>
          <w:rStyle w:val="StyleUnderline"/>
        </w:rPr>
        <w:t xml:space="preserve">) </w:t>
      </w:r>
      <w:r w:rsidRPr="00243DA3">
        <w:rPr>
          <w:rStyle w:val="StyleUnderline"/>
          <w:highlight w:val="green"/>
        </w:rPr>
        <w:t>provides a</w:t>
      </w:r>
      <w:r>
        <w:rPr>
          <w:rStyle w:val="StyleUnderline"/>
        </w:rPr>
        <w:t xml:space="preserve"> unique </w:t>
      </w:r>
      <w:r w:rsidRPr="00243DA3">
        <w:rPr>
          <w:rStyle w:val="StyleUnderline"/>
          <w:highlight w:val="green"/>
        </w:rPr>
        <w:t>vantage point to</w:t>
      </w:r>
      <w:r>
        <w:rPr>
          <w:rStyle w:val="StyleUnderline"/>
        </w:rPr>
        <w:t xml:space="preserve"> look back on the planet and understand what is happening,</w:t>
      </w:r>
      <w:r>
        <w:rPr>
          <w:sz w:val="14"/>
        </w:rPr>
        <w:t xml:space="preserve"> anticipate what might happen and prepare for the future. </w:t>
      </w:r>
      <w:r>
        <w:rPr>
          <w:rStyle w:val="StyleUnderline"/>
        </w:rPr>
        <w:t>In addition to</w:t>
      </w:r>
      <w:r>
        <w:rPr>
          <w:sz w:val="14"/>
        </w:rPr>
        <w:t xml:space="preserve"> </w:t>
      </w:r>
      <w:r w:rsidRPr="00243DA3">
        <w:rPr>
          <w:rStyle w:val="Emphasis"/>
          <w:highlight w:val="green"/>
        </w:rPr>
        <w:t>better understand</w:t>
      </w:r>
      <w:r>
        <w:rPr>
          <w:rStyle w:val="Emphasis"/>
        </w:rPr>
        <w:t xml:space="preserve">ing </w:t>
      </w:r>
      <w:r w:rsidRPr="00243DA3">
        <w:rPr>
          <w:rStyle w:val="Emphasis"/>
          <w:highlight w:val="green"/>
        </w:rPr>
        <w:t>Earth</w:t>
      </w:r>
      <w:r>
        <w:rPr>
          <w:rStyle w:val="StyleUnderline"/>
        </w:rPr>
        <w:t xml:space="preserve">, responsible and rapid exploitation of the low Earth orbit domain will enhance the understanding of the </w:t>
      </w:r>
      <w:r>
        <w:rPr>
          <w:rStyle w:val="Emphasis"/>
        </w:rPr>
        <w:t>solar system</w:t>
      </w:r>
      <w:r>
        <w:rPr>
          <w:rStyle w:val="StyleUnderline"/>
        </w:rPr>
        <w:t xml:space="preserve"> and the rest of the </w:t>
      </w:r>
      <w:r>
        <w:rPr>
          <w:rStyle w:val="Emphasis"/>
        </w:rPr>
        <w:t>universe</w:t>
      </w:r>
      <w:r>
        <w:rPr>
          <w:sz w:val="14"/>
        </w:rPr>
        <w:t xml:space="preserve">. Small satellites already offer low-cost platforms to study and explore what lies beyond the Earth. Other members are pioneering the use of zero-carbon, hydrogen-based reusable propulsion systems to ensure we don’t worsen our atmosphere using kerosene-fueled rockets for the coming tsunami of satellite launches. Finally, </w:t>
      </w:r>
      <w:r>
        <w:rPr>
          <w:rStyle w:val="StyleUnderline"/>
        </w:rPr>
        <w:t xml:space="preserve">a mission </w:t>
      </w:r>
      <w:r w:rsidRPr="00243DA3">
        <w:rPr>
          <w:rStyle w:val="StyleUnderline"/>
          <w:highlight w:val="green"/>
        </w:rPr>
        <w:t>ensuring</w:t>
      </w:r>
      <w:r>
        <w:rPr>
          <w:rStyle w:val="StyleUnderline"/>
        </w:rPr>
        <w:t xml:space="preserve"> the general welfare and</w:t>
      </w:r>
      <w:r>
        <w:rPr>
          <w:sz w:val="14"/>
        </w:rPr>
        <w:t xml:space="preserve"> </w:t>
      </w:r>
      <w:r w:rsidRPr="00243DA3">
        <w:rPr>
          <w:rStyle w:val="Emphasis"/>
          <w:highlight w:val="green"/>
        </w:rPr>
        <w:t>planet survival</w:t>
      </w:r>
      <w:r>
        <w:rPr>
          <w:sz w:val="14"/>
        </w:rPr>
        <w:t xml:space="preserve"> </w:t>
      </w:r>
      <w:r>
        <w:rPr>
          <w:rStyle w:val="StyleUnderline"/>
        </w:rPr>
        <w:t xml:space="preserve">for the next thousand years is finally </w:t>
      </w:r>
      <w:r w:rsidRPr="00243DA3">
        <w:rPr>
          <w:rStyle w:val="StyleUnderline"/>
          <w:highlight w:val="green"/>
        </w:rPr>
        <w:t>confronting the</w:t>
      </w:r>
      <w:r w:rsidRPr="00243DA3">
        <w:rPr>
          <w:sz w:val="14"/>
          <w:highlight w:val="green"/>
        </w:rPr>
        <w:t xml:space="preserve"> </w:t>
      </w:r>
      <w:r w:rsidRPr="00243DA3">
        <w:rPr>
          <w:rStyle w:val="Emphasis"/>
          <w:highlight w:val="green"/>
        </w:rPr>
        <w:t>existential threat</w:t>
      </w:r>
      <w:r>
        <w:rPr>
          <w:sz w:val="14"/>
        </w:rPr>
        <w:t xml:space="preserve"> that </w:t>
      </w:r>
      <w:r w:rsidRPr="00243DA3">
        <w:rPr>
          <w:rStyle w:val="StyleUnderline"/>
          <w:highlight w:val="green"/>
        </w:rPr>
        <w:t>asteroids</w:t>
      </w:r>
      <w:r>
        <w:rPr>
          <w:rStyle w:val="StyleUnderline"/>
        </w:rPr>
        <w:t xml:space="preserve"> and comets </w:t>
      </w:r>
      <w:r w:rsidRPr="00243DA3">
        <w:rPr>
          <w:rStyle w:val="StyleUnderline"/>
          <w:highlight w:val="green"/>
        </w:rPr>
        <w:t>pose</w:t>
      </w:r>
      <w:r>
        <w:rPr>
          <w:rStyle w:val="StyleUnderline"/>
        </w:rPr>
        <w:t xml:space="preserve"> to humanity</w:t>
      </w:r>
      <w:r>
        <w:rPr>
          <w:sz w:val="14"/>
        </w:rPr>
        <w:t xml:space="preserve">. These extra-terrestrial, deep-space threats are passing dangerously close to our planet, and today we have no solar map of them and no defense. </w:t>
      </w:r>
    </w:p>
    <w:p w14:paraId="3E982ADF" w14:textId="77777777" w:rsidR="00C517B0" w:rsidRPr="00C517B0" w:rsidRDefault="00C517B0" w:rsidP="00044529">
      <w:pPr>
        <w:rPr>
          <w:rStyle w:val="StyleUnderline"/>
        </w:rPr>
      </w:pPr>
      <w:r w:rsidRPr="00C517B0">
        <w:rPr>
          <w:rStyle w:val="StyleUnderline"/>
        </w:rPr>
        <w:t xml:space="preserve">Noting the recent successful landing of the Tianwen-1 Mars rover </w:t>
      </w:r>
      <w:proofErr w:type="spellStart"/>
      <w:r w:rsidRPr="00C517B0">
        <w:rPr>
          <w:rStyle w:val="StyleUnderline"/>
        </w:rPr>
        <w:t>Zhurong</w:t>
      </w:r>
      <w:proofErr w:type="spellEnd"/>
      <w:r w:rsidRPr="00C517B0">
        <w:rPr>
          <w:rStyle w:val="StyleUnderline"/>
        </w:rPr>
        <w:t>, Wang stated that China has bigger plans, beyond even a Mars sample return mission planned to launch in early 2029.</w:t>
      </w:r>
    </w:p>
    <w:p w14:paraId="7AD0A3DB" w14:textId="14DDE7CF" w:rsidR="009B3505" w:rsidRDefault="009B3505" w:rsidP="009B3505">
      <w:pPr>
        <w:pStyle w:val="Heading4"/>
      </w:pPr>
      <w:r>
        <w:t xml:space="preserve">China in space key to long term colonization </w:t>
      </w:r>
    </w:p>
    <w:p w14:paraId="2B13906E" w14:textId="1B2879AD" w:rsidR="00C517B0" w:rsidRDefault="009B3505" w:rsidP="00044529">
      <w:pPr>
        <w:rPr>
          <w:sz w:val="14"/>
        </w:rPr>
      </w:pPr>
      <w:r>
        <w:rPr>
          <w:sz w:val="14"/>
        </w:rPr>
        <w:t xml:space="preserve">Andrew </w:t>
      </w:r>
      <w:r w:rsidRPr="009B3505">
        <w:rPr>
          <w:rStyle w:val="Style13ptBold"/>
        </w:rPr>
        <w:t>Jones</w:t>
      </w:r>
      <w:r>
        <w:rPr>
          <w:sz w:val="14"/>
        </w:rPr>
        <w:t>, 3-18-</w:t>
      </w:r>
      <w:r w:rsidRPr="009B3505">
        <w:rPr>
          <w:rStyle w:val="Style13ptBold"/>
        </w:rPr>
        <w:t>2021</w:t>
      </w:r>
      <w:r>
        <w:rPr>
          <w:sz w:val="14"/>
        </w:rPr>
        <w:t>, "China wants to build a sustainable human presence on Mars. Here's how.," Space, https://www.space.com/china-plans-mars-base-with-astronauts/ISEE</w:t>
      </w:r>
    </w:p>
    <w:p w14:paraId="4212C169" w14:textId="61C973B8" w:rsidR="00C517B0" w:rsidRPr="009B3505" w:rsidRDefault="00C517B0" w:rsidP="00044529">
      <w:pPr>
        <w:rPr>
          <w:sz w:val="12"/>
        </w:rPr>
      </w:pPr>
      <w:r w:rsidRPr="009B3505">
        <w:rPr>
          <w:sz w:val="12"/>
        </w:rPr>
        <w:t>These and other, unspecified robotic missions to Mars, including in-situ resource utilization tests — for example extracting subsurface water from beneath the surface or generating oxygen — are intended to build a platform for initial human missions, starting with an orbital outpost, then landing on the planet's surface and finally constructing a Mars base.</w:t>
      </w:r>
      <w:r w:rsidR="009B3505" w:rsidRPr="009B3505">
        <w:rPr>
          <w:sz w:val="12"/>
        </w:rPr>
        <w:t xml:space="preserve"> </w:t>
      </w:r>
      <w:r w:rsidRPr="00C517B0">
        <w:rPr>
          <w:rStyle w:val="StyleUnderline"/>
        </w:rPr>
        <w:t xml:space="preserve">The third and </w:t>
      </w:r>
      <w:r w:rsidRPr="009B3505">
        <w:rPr>
          <w:rStyle w:val="StyleUnderline"/>
          <w:highlight w:val="green"/>
        </w:rPr>
        <w:t>final stage envisions forming a so-called "</w:t>
      </w:r>
      <w:proofErr w:type="spellStart"/>
      <w:r w:rsidRPr="009B3505">
        <w:rPr>
          <w:rStyle w:val="StyleUnderline"/>
          <w:highlight w:val="green"/>
        </w:rPr>
        <w:t>econosphe</w:t>
      </w:r>
      <w:r w:rsidRPr="00C517B0">
        <w:rPr>
          <w:rStyle w:val="StyleUnderline"/>
        </w:rPr>
        <w:t>re</w:t>
      </w:r>
      <w:proofErr w:type="spellEnd"/>
      <w:r w:rsidRPr="00C517B0">
        <w:rPr>
          <w:rStyle w:val="StyleUnderline"/>
        </w:rPr>
        <w:t xml:space="preserve">," facilitated by a large-scale Earth-to-Mars fleet, large-scale </w:t>
      </w:r>
      <w:proofErr w:type="gramStart"/>
      <w:r w:rsidRPr="00C517B0">
        <w:rPr>
          <w:rStyle w:val="StyleUnderline"/>
        </w:rPr>
        <w:t>development</w:t>
      </w:r>
      <w:proofErr w:type="gramEnd"/>
      <w:r w:rsidRPr="00C517B0">
        <w:rPr>
          <w:rStyle w:val="StyleUnderline"/>
        </w:rPr>
        <w:t xml:space="preserve"> and utilization of resources.</w:t>
      </w:r>
      <w:r w:rsidR="009B3505">
        <w:rPr>
          <w:rStyle w:val="StyleUnderline"/>
        </w:rPr>
        <w:t xml:space="preserve"> </w:t>
      </w:r>
      <w:r w:rsidRPr="00C517B0">
        <w:rPr>
          <w:rStyle w:val="StyleUnderline"/>
        </w:rPr>
        <w:t xml:space="preserve">Wang revealed that CALT, which belongs to China's main space contractor, the China Aerospace Science and Technology Corporation </w:t>
      </w:r>
      <w:r w:rsidRPr="009B3505">
        <w:rPr>
          <w:rStyle w:val="StyleUnderline"/>
          <w:highlight w:val="green"/>
        </w:rPr>
        <w:t>(CASC), has completed comprehensive research on mission architecture.</w:t>
      </w:r>
      <w:r w:rsidRPr="00C517B0">
        <w:rPr>
          <w:rStyle w:val="StyleUnderline"/>
        </w:rPr>
        <w:t xml:space="preserve"> This includes looking at the available launch times, </w:t>
      </w:r>
      <w:r w:rsidRPr="009B3505">
        <w:rPr>
          <w:rStyle w:val="StyleUnderline"/>
          <w:highlight w:val="green"/>
        </w:rPr>
        <w:t>the types of orbits the spacecraft can use to get to Mars</w:t>
      </w:r>
      <w:r w:rsidRPr="00C517B0">
        <w:rPr>
          <w:rStyle w:val="StyleUnderline"/>
        </w:rPr>
        <w:t xml:space="preserve"> and the propulsion system best suited to allow short- and long-term stays and regular, repeated visits.</w:t>
      </w:r>
      <w:r w:rsidR="009B3505">
        <w:rPr>
          <w:rStyle w:val="StyleUnderline"/>
        </w:rPr>
        <w:t xml:space="preserve"> </w:t>
      </w:r>
      <w:r w:rsidRPr="009B3505">
        <w:rPr>
          <w:sz w:val="12"/>
        </w:rPr>
        <w:t xml:space="preserve">China's Mars rover </w:t>
      </w:r>
      <w:proofErr w:type="spellStart"/>
      <w:r w:rsidRPr="009B3505">
        <w:rPr>
          <w:sz w:val="12"/>
        </w:rPr>
        <w:t>Zhurong</w:t>
      </w:r>
      <w:proofErr w:type="spellEnd"/>
      <w:r w:rsidRPr="009B3505">
        <w:rPr>
          <w:sz w:val="12"/>
        </w:rPr>
        <w:t xml:space="preserve"> poses for a </w:t>
      </w:r>
      <w:proofErr w:type="spellStart"/>
      <w:r w:rsidRPr="009B3505">
        <w:rPr>
          <w:sz w:val="12"/>
        </w:rPr>
        <w:t>self portrait</w:t>
      </w:r>
      <w:proofErr w:type="spellEnd"/>
      <w:r w:rsidRPr="009B3505">
        <w:rPr>
          <w:sz w:val="12"/>
        </w:rPr>
        <w:t xml:space="preserve"> with its lander in this photo from Utopia Planitia released on June 11, 2021.</w:t>
      </w:r>
      <w:r w:rsidR="009B3505" w:rsidRPr="009B3505">
        <w:rPr>
          <w:sz w:val="12"/>
        </w:rPr>
        <w:t xml:space="preserve"> </w:t>
      </w:r>
      <w:r w:rsidRPr="009B3505">
        <w:rPr>
          <w:sz w:val="12"/>
        </w:rPr>
        <w:t xml:space="preserve">China's Mars rover </w:t>
      </w:r>
      <w:proofErr w:type="spellStart"/>
      <w:r w:rsidRPr="009B3505">
        <w:rPr>
          <w:sz w:val="12"/>
        </w:rPr>
        <w:t>Zhurong</w:t>
      </w:r>
      <w:proofErr w:type="spellEnd"/>
      <w:r w:rsidRPr="009B3505">
        <w:rPr>
          <w:sz w:val="12"/>
        </w:rPr>
        <w:t xml:space="preserve"> poses for a </w:t>
      </w:r>
      <w:proofErr w:type="spellStart"/>
      <w:r w:rsidRPr="009B3505">
        <w:rPr>
          <w:sz w:val="12"/>
        </w:rPr>
        <w:t>self portrait</w:t>
      </w:r>
      <w:proofErr w:type="spellEnd"/>
      <w:r w:rsidRPr="009B3505">
        <w:rPr>
          <w:sz w:val="12"/>
        </w:rPr>
        <w:t xml:space="preserve"> with its lander in this photo from Utopia Planitia released on June 11, 2021. (Image credit: CNSA)</w:t>
      </w:r>
      <w:r w:rsidR="009B3505" w:rsidRPr="009B3505">
        <w:rPr>
          <w:sz w:val="12"/>
        </w:rPr>
        <w:t xml:space="preserve"> </w:t>
      </w:r>
      <w:r w:rsidRPr="00C517B0">
        <w:rPr>
          <w:rStyle w:val="StyleUnderline"/>
        </w:rPr>
        <w:t>The initial robotic phase of Chi</w:t>
      </w:r>
      <w:r w:rsidRPr="009B3505">
        <w:rPr>
          <w:rStyle w:val="StyleUnderline"/>
          <w:highlight w:val="green"/>
        </w:rPr>
        <w:t>na's exploration plans would rely on chemical rockets, the propulsion used today for launches.</w:t>
      </w:r>
      <w:r w:rsidRPr="00C517B0">
        <w:rPr>
          <w:rStyle w:val="StyleUnderline"/>
        </w:rPr>
        <w:t xml:space="preserve"> Early human missions would use </w:t>
      </w:r>
      <w:proofErr w:type="gramStart"/>
      <w:r w:rsidRPr="00C517B0">
        <w:rPr>
          <w:rStyle w:val="StyleUnderline"/>
        </w:rPr>
        <w:t>a number of</w:t>
      </w:r>
      <w:proofErr w:type="gramEnd"/>
      <w:r w:rsidRPr="00C517B0">
        <w:rPr>
          <w:rStyle w:val="StyleUnderline"/>
        </w:rPr>
        <w:t xml:space="preserve"> heavy-lift launchers to construct the Mars spacecraft in orbit, Wang said. These would then rendezvous and dock with a ferry stage using nuclear electric and nuclear thermal propulsion for Earth-Mars transfer. Cargo would fly to and land on Mars separately, and a Mars descent and ascent vehicle (MDAV) would transfer astronauts to and from the surface, he added.</w:t>
      </w:r>
      <w:r w:rsidR="009B3505">
        <w:rPr>
          <w:rStyle w:val="StyleUnderline"/>
        </w:rPr>
        <w:t xml:space="preserve"> </w:t>
      </w:r>
      <w:r w:rsidRPr="009B3505">
        <w:rPr>
          <w:sz w:val="12"/>
        </w:rPr>
        <w:t xml:space="preserve">Nuclear technologies would allow a large decrease in the size of the Earth-Mars transfer vehicles. </w:t>
      </w:r>
      <w:r w:rsidRPr="00C517B0">
        <w:rPr>
          <w:rStyle w:val="StyleUnderline"/>
        </w:rPr>
        <w:t xml:space="preserve">This </w:t>
      </w:r>
      <w:r w:rsidRPr="009B3505">
        <w:rPr>
          <w:rStyle w:val="StyleUnderline"/>
          <w:highlight w:val="green"/>
        </w:rPr>
        <w:t xml:space="preserve">method of propulsion has been discussed and researched for decades but still requires </w:t>
      </w:r>
      <w:proofErr w:type="gramStart"/>
      <w:r w:rsidRPr="009B3505">
        <w:rPr>
          <w:rStyle w:val="StyleUnderline"/>
          <w:highlight w:val="green"/>
        </w:rPr>
        <w:t>a number of</w:t>
      </w:r>
      <w:proofErr w:type="gramEnd"/>
      <w:r w:rsidRPr="009B3505">
        <w:rPr>
          <w:rStyle w:val="StyleUnderline"/>
          <w:highlight w:val="green"/>
        </w:rPr>
        <w:t xml:space="preserve"> technological breakthrough</w:t>
      </w:r>
      <w:r w:rsidRPr="00C517B0">
        <w:rPr>
          <w:rStyle w:val="StyleUnderline"/>
        </w:rPr>
        <w:t>s and its prospective use have typically been met with environmental concerns.</w:t>
      </w:r>
      <w:r w:rsidR="009B3505">
        <w:rPr>
          <w:rStyle w:val="StyleUnderline"/>
        </w:rPr>
        <w:t xml:space="preserve"> </w:t>
      </w:r>
      <w:r w:rsidRPr="00C517B0">
        <w:rPr>
          <w:rStyle w:val="StyleUnderline"/>
        </w:rPr>
        <w:t>Nuclear fusion propulsion and space elevator technology were also considered but require both theoretical and technological breakthroughs.</w:t>
      </w:r>
      <w:r w:rsidR="009B3505">
        <w:rPr>
          <w:rStyle w:val="StyleUnderline"/>
        </w:rPr>
        <w:t xml:space="preserve"> </w:t>
      </w:r>
      <w:r w:rsidRPr="009B3505">
        <w:rPr>
          <w:sz w:val="12"/>
        </w:rPr>
        <w:t xml:space="preserve">The </w:t>
      </w:r>
      <w:proofErr w:type="spellStart"/>
      <w:r w:rsidRPr="009B3505">
        <w:rPr>
          <w:sz w:val="12"/>
        </w:rPr>
        <w:t>econosphere</w:t>
      </w:r>
      <w:proofErr w:type="spellEnd"/>
      <w:r w:rsidRPr="009B3505">
        <w:rPr>
          <w:sz w:val="12"/>
        </w:rPr>
        <w:t xml:space="preserve"> phase envisions developing reusable fleets of spacecraft, propellant depots for refueling spacecraft in Mars orbit, and the use of cycle orbits, a concept previously put forward by Buzz Aldrin.</w:t>
      </w:r>
      <w:r w:rsidR="009B3505" w:rsidRPr="009B3505">
        <w:rPr>
          <w:sz w:val="12"/>
        </w:rPr>
        <w:t xml:space="preserve"> </w:t>
      </w:r>
      <w:r w:rsidRPr="00C517B0">
        <w:rPr>
          <w:rStyle w:val="StyleUnderline"/>
        </w:rPr>
        <w:t>The plan presented by Wang is both ambitious but also at a very early stage. CALT makes many of China's Long March rockets and deals only with the ideas for propulsion.</w:t>
      </w:r>
      <w:r w:rsidR="009B3505">
        <w:rPr>
          <w:rStyle w:val="StyleUnderline"/>
        </w:rPr>
        <w:t xml:space="preserve"> </w:t>
      </w:r>
      <w:r w:rsidRPr="00C517B0">
        <w:rPr>
          <w:rStyle w:val="StyleUnderline"/>
        </w:rPr>
        <w:t>China's Shenzhou-12 spacecraft and its Long March 2F rocket roll out to the launch pad on June 9, 2021.</w:t>
      </w:r>
      <w:r w:rsidR="009B3505">
        <w:rPr>
          <w:rStyle w:val="StyleUnderline"/>
        </w:rPr>
        <w:t xml:space="preserve"> </w:t>
      </w:r>
      <w:r w:rsidRPr="00C517B0">
        <w:rPr>
          <w:rStyle w:val="StyleUnderline"/>
        </w:rPr>
        <w:t>China's Shenzhou-12 spacecraft and its Long March 2F rocket roll out to the launch pad on June 9, 2021. (Image credit: CASC)</w:t>
      </w:r>
      <w:r w:rsidR="009B3505">
        <w:rPr>
          <w:rStyle w:val="StyleUnderline"/>
        </w:rPr>
        <w:t xml:space="preserve"> </w:t>
      </w:r>
      <w:r w:rsidRPr="009B3505">
        <w:rPr>
          <w:sz w:val="12"/>
        </w:rPr>
        <w:t>Advertisement</w:t>
      </w:r>
      <w:r w:rsidR="009B3505" w:rsidRPr="009B3505">
        <w:rPr>
          <w:sz w:val="12"/>
        </w:rPr>
        <w:t xml:space="preserve"> </w:t>
      </w:r>
      <w:r w:rsidRPr="009B3505">
        <w:rPr>
          <w:sz w:val="12"/>
        </w:rPr>
        <w:t xml:space="preserve">Wang delivered his pre-recorded talk as CALT is preparing for the launch of the Shenzhou 12 mission, which is scheduled to launch three astronauts to China's new Tianhe space station today (June 16) at 9:22 p.m. EDT (0122 June 17 GMT; 9:22 a.m. June 17 local time in Beijing). </w:t>
      </w:r>
    </w:p>
    <w:p w14:paraId="69794FC5" w14:textId="77777777" w:rsidR="00C517B0" w:rsidRDefault="00C517B0" w:rsidP="00044529">
      <w:pPr>
        <w:rPr>
          <w:sz w:val="14"/>
        </w:rPr>
      </w:pPr>
    </w:p>
    <w:p w14:paraId="459367DA" w14:textId="77777777" w:rsidR="00044529" w:rsidRDefault="00044529" w:rsidP="00243DA3">
      <w:pPr>
        <w:pStyle w:val="Heading4"/>
      </w:pPr>
      <w:r>
        <w:t xml:space="preserve">That’s key to getting off the rock </w:t>
      </w:r>
    </w:p>
    <w:p w14:paraId="4303F9ED" w14:textId="77777777" w:rsidR="00044529" w:rsidRDefault="00044529" w:rsidP="00044529">
      <w:pPr>
        <w:rPr>
          <w:rFonts w:eastAsia="Times New Roman"/>
        </w:rPr>
      </w:pPr>
      <w:r>
        <w:rPr>
          <w:rFonts w:eastAsia="Times New Roman"/>
          <w:b/>
          <w:bCs/>
          <w:sz w:val="26"/>
          <w:szCs w:val="26"/>
        </w:rPr>
        <w:t>Mallick and Rajagopalan, 19</w:t>
      </w:r>
      <w:r>
        <w:rPr>
          <w:rFonts w:eastAsia="Times New Roman"/>
        </w:rPr>
        <w:t> (</w:t>
      </w:r>
      <w:proofErr w:type="spellStart"/>
      <w:r>
        <w:rPr>
          <w:rFonts w:eastAsia="Times New Roman"/>
        </w:rPr>
        <w:t>Senjuti</w:t>
      </w:r>
      <w:proofErr w:type="spellEnd"/>
      <w:r>
        <w:rPr>
          <w:rFonts w:eastAsia="Times New Roman"/>
        </w:rPr>
        <w:t xml:space="preserve"> Mallick is </w:t>
      </w:r>
      <w:r>
        <w:t>pursuing an L.L.M. in International Law at the Fletcher School of Law and Diplomacy, Graduate of ILS Law College</w:t>
      </w:r>
      <w:r>
        <w:rPr>
          <w:rFonts w:eastAsia="Times New Roman"/>
        </w:rPr>
        <w:t xml:space="preserve"> and Rajeswari Rajagopalan is a </w:t>
      </w:r>
      <w:r>
        <w:t xml:space="preserve">Distinguished Fellow and Head of the Nuclear and Space Policy Initiative at the Observer Research Foundation, Technical Adviser to the UN Group of Governmental Experts on the Prevention of Arms Race in Outer Space, former Research Officer at the Institute of </w:t>
      </w:r>
      <w:proofErr w:type="spellStart"/>
      <w:r>
        <w:t>Defence</w:t>
      </w:r>
      <w:proofErr w:type="spellEnd"/>
      <w:r>
        <w:t xml:space="preserve"> Studies and Analyses and Professor at the Graduate Institute of International Politics at National Chung </w:t>
      </w:r>
      <w:proofErr w:type="spellStart"/>
      <w:r>
        <w:t>Hsing</w:t>
      </w:r>
      <w:proofErr w:type="spellEnd"/>
      <w:r>
        <w:t xml:space="preserve"> University</w:t>
      </w:r>
      <w:r>
        <w:rPr>
          <w:rFonts w:eastAsia="Times New Roman"/>
        </w:rPr>
        <w:t>, 1-24-2019, accessed on 10-17-2021, Observer Research Foundation, "</w:t>
      </w:r>
      <w:r>
        <w:t xml:space="preserve"> If space is ‘the province of mankind’, who owns its resources</w:t>
      </w:r>
      <w:r>
        <w:rPr>
          <w:rFonts w:eastAsia="Times New Roman"/>
        </w:rPr>
        <w:t xml:space="preserve"> ", https://www.orfonline.org/wp-content/uploads/2019/01/ORF_Occasional_Paper_182_Space_Mining.pdf, HBisevac)</w:t>
      </w:r>
    </w:p>
    <w:p w14:paraId="0A97C9E0" w14:textId="77777777" w:rsidR="00044529" w:rsidRDefault="00044529" w:rsidP="00044529">
      <w:pPr>
        <w:rPr>
          <w:sz w:val="16"/>
        </w:rPr>
      </w:pPr>
      <w:r>
        <w:rPr>
          <w:sz w:val="16"/>
        </w:rPr>
        <w:t xml:space="preserve">Why Mining? </w:t>
      </w:r>
      <w:r w:rsidRPr="00243DA3">
        <w:rPr>
          <w:b/>
          <w:bCs/>
          <w:highlight w:val="green"/>
          <w:u w:val="single"/>
        </w:rPr>
        <w:t>Tech</w:t>
      </w:r>
      <w:r>
        <w:rPr>
          <w:b/>
          <w:bCs/>
          <w:u w:val="single"/>
        </w:rPr>
        <w:t xml:space="preserve">nological </w:t>
      </w:r>
      <w:r w:rsidRPr="00243DA3">
        <w:rPr>
          <w:b/>
          <w:bCs/>
          <w:highlight w:val="green"/>
          <w:u w:val="single"/>
        </w:rPr>
        <w:t>innovation</w:t>
      </w:r>
      <w:r>
        <w:rPr>
          <w:sz w:val="16"/>
        </w:rPr>
        <w:t xml:space="preserve">—primarily </w:t>
      </w:r>
      <w:r>
        <w:rPr>
          <w:u w:val="single"/>
        </w:rPr>
        <w:t xml:space="preserve">brought about by </w:t>
      </w:r>
      <w:r>
        <w:rPr>
          <w:b/>
          <w:bCs/>
          <w:u w:val="single"/>
        </w:rPr>
        <w:t>commercial players</w:t>
      </w:r>
      <w:r>
        <w:rPr>
          <w:sz w:val="16"/>
        </w:rPr>
        <w:t xml:space="preserve"> such as Elon </w:t>
      </w:r>
      <w:proofErr w:type="gramStart"/>
      <w:r>
        <w:rPr>
          <w:sz w:val="16"/>
        </w:rPr>
        <w:t>Musk[</w:t>
      </w:r>
      <w:proofErr w:type="gramEnd"/>
      <w:r>
        <w:rPr>
          <w:sz w:val="16"/>
        </w:rPr>
        <w:t>2] and Jeff Bezos[3]—</w:t>
      </w:r>
      <w:r w:rsidRPr="00243DA3">
        <w:rPr>
          <w:highlight w:val="green"/>
          <w:u w:val="single"/>
        </w:rPr>
        <w:t xml:space="preserve">is </w:t>
      </w:r>
      <w:r w:rsidRPr="00243DA3">
        <w:rPr>
          <w:b/>
          <w:bCs/>
          <w:highlight w:val="green"/>
          <w:u w:val="single"/>
        </w:rPr>
        <w:t>changing the landscape</w:t>
      </w:r>
      <w:r w:rsidRPr="00243DA3">
        <w:rPr>
          <w:highlight w:val="green"/>
          <w:u w:val="single"/>
        </w:rPr>
        <w:t xml:space="preserve"> of space exploration. </w:t>
      </w:r>
      <w:r>
        <w:rPr>
          <w:b/>
          <w:bCs/>
          <w:u w:val="single"/>
        </w:rPr>
        <w:t>Leading the way</w:t>
      </w:r>
      <w:r>
        <w:rPr>
          <w:u w:val="single"/>
        </w:rPr>
        <w:t xml:space="preserve"> in this new-era race are</w:t>
      </w:r>
      <w:r>
        <w:rPr>
          <w:sz w:val="16"/>
        </w:rPr>
        <w:t xml:space="preserve"> the </w:t>
      </w:r>
      <w:r>
        <w:rPr>
          <w:b/>
          <w:bCs/>
          <w:u w:val="single"/>
        </w:rPr>
        <w:t>startups</w:t>
      </w:r>
      <w:r>
        <w:rPr>
          <w:sz w:val="16"/>
        </w:rPr>
        <w:t xml:space="preserve"> including Planetary Resources, Deep Space Industries, </w:t>
      </w:r>
      <w:proofErr w:type="spellStart"/>
      <w:r>
        <w:rPr>
          <w:sz w:val="16"/>
        </w:rPr>
        <w:t>Ispace</w:t>
      </w:r>
      <w:proofErr w:type="spellEnd"/>
      <w:r>
        <w:rPr>
          <w:sz w:val="16"/>
        </w:rPr>
        <w:t xml:space="preserve">, and </w:t>
      </w:r>
      <w:proofErr w:type="spellStart"/>
      <w:r>
        <w:rPr>
          <w:sz w:val="16"/>
        </w:rPr>
        <w:t>Kleos</w:t>
      </w:r>
      <w:proofErr w:type="spellEnd"/>
      <w:r>
        <w:rPr>
          <w:sz w:val="16"/>
        </w:rPr>
        <w:t xml:space="preserve"> Space.[vii] </w:t>
      </w:r>
      <w:r>
        <w:rPr>
          <w:u w:val="single"/>
        </w:rPr>
        <w:t>Research into the feasibility</w:t>
      </w:r>
      <w:r>
        <w:rPr>
          <w:sz w:val="16"/>
        </w:rPr>
        <w:t xml:space="preserve"> of human and robotic </w:t>
      </w:r>
      <w:r>
        <w:rPr>
          <w:u w:val="single"/>
        </w:rPr>
        <w:t>missions</w:t>
      </w:r>
      <w:r>
        <w:rPr>
          <w:sz w:val="16"/>
        </w:rPr>
        <w:t xml:space="preserve"> to asteroids </w:t>
      </w:r>
      <w:r>
        <w:rPr>
          <w:u w:val="single"/>
        </w:rPr>
        <w:t xml:space="preserve">is being conducted by both governmental </w:t>
      </w:r>
      <w:proofErr w:type="spellStart"/>
      <w:r>
        <w:rPr>
          <w:u w:val="single"/>
        </w:rPr>
        <w:t>organisations</w:t>
      </w:r>
      <w:proofErr w:type="spellEnd"/>
      <w:r>
        <w:rPr>
          <w:sz w:val="16"/>
        </w:rPr>
        <w:t xml:space="preserve">, like NASA and JAXA (Japan Aerospace Exploration Agency), </w:t>
      </w:r>
      <w:r>
        <w:rPr>
          <w:u w:val="single"/>
        </w:rPr>
        <w:t>as well as private companies</w:t>
      </w:r>
      <w:r>
        <w:rPr>
          <w:sz w:val="16"/>
        </w:rPr>
        <w:t xml:space="preserve"> such as Planetary Resources.[viii] However, </w:t>
      </w:r>
      <w:r>
        <w:rPr>
          <w:u w:val="single"/>
        </w:rPr>
        <w:t xml:space="preserve">for </w:t>
      </w:r>
      <w:proofErr w:type="spellStart"/>
      <w:r>
        <w:rPr>
          <w:u w:val="single"/>
        </w:rPr>
        <w:t>realising</w:t>
      </w:r>
      <w:proofErr w:type="spellEnd"/>
      <w:r>
        <w:rPr>
          <w:u w:val="single"/>
        </w:rPr>
        <w:t xml:space="preserve"> affordable</w:t>
      </w:r>
      <w:r>
        <w:rPr>
          <w:sz w:val="16"/>
        </w:rPr>
        <w:t xml:space="preserve"> space travel and </w:t>
      </w:r>
      <w:r>
        <w:rPr>
          <w:u w:val="single"/>
        </w:rPr>
        <w:t xml:space="preserve">space </w:t>
      </w:r>
      <w:proofErr w:type="spellStart"/>
      <w:r>
        <w:rPr>
          <w:u w:val="single"/>
        </w:rPr>
        <w:t>industrialisation</w:t>
      </w:r>
      <w:proofErr w:type="spellEnd"/>
      <w:r>
        <w:rPr>
          <w:u w:val="single"/>
        </w:rPr>
        <w:t xml:space="preserve">, it is </w:t>
      </w:r>
      <w:r w:rsidRPr="00243DA3">
        <w:rPr>
          <w:b/>
          <w:bCs/>
          <w:highlight w:val="green"/>
          <w:u w:val="single"/>
        </w:rPr>
        <w:t>essential</w:t>
      </w:r>
      <w:r w:rsidRPr="00243DA3">
        <w:rPr>
          <w:highlight w:val="green"/>
          <w:u w:val="single"/>
        </w:rPr>
        <w:t xml:space="preserve"> to find </w:t>
      </w:r>
      <w:r w:rsidRPr="00243DA3">
        <w:rPr>
          <w:b/>
          <w:bCs/>
          <w:highlight w:val="green"/>
          <w:u w:val="single"/>
        </w:rPr>
        <w:t>extraterrestrial materials</w:t>
      </w:r>
      <w:r>
        <w:rPr>
          <w:u w:val="single"/>
        </w:rPr>
        <w:t xml:space="preserve"> such as metals, minerals and water that do not have to be transported from Earth</w:t>
      </w:r>
      <w:r>
        <w:rPr>
          <w:sz w:val="16"/>
        </w:rPr>
        <w:t xml:space="preserve">. Thus, </w:t>
      </w:r>
      <w:r>
        <w:rPr>
          <w:rStyle w:val="StyleUnderline"/>
        </w:rPr>
        <w:t xml:space="preserve">the </w:t>
      </w:r>
      <w:r>
        <w:rPr>
          <w:rStyle w:val="Emphasis"/>
        </w:rPr>
        <w:t>first objective</w:t>
      </w:r>
      <w:r>
        <w:rPr>
          <w:rStyle w:val="StyleUnderline"/>
        </w:rPr>
        <w:t xml:space="preserve"> in</w:t>
      </w:r>
      <w:r>
        <w:rPr>
          <w:sz w:val="16"/>
        </w:rPr>
        <w:t xml:space="preserve"> carrying out </w:t>
      </w:r>
      <w:r>
        <w:rPr>
          <w:rStyle w:val="StyleUnderline"/>
        </w:rPr>
        <w:t>asteroid mining</w:t>
      </w:r>
      <w:r>
        <w:rPr>
          <w:sz w:val="16"/>
        </w:rPr>
        <w:t xml:space="preserve"> activity </w:t>
      </w:r>
      <w:r>
        <w:rPr>
          <w:rStyle w:val="StyleUnderline"/>
        </w:rPr>
        <w:t>is to obtain elements</w:t>
      </w:r>
      <w:r>
        <w:rPr>
          <w:sz w:val="16"/>
        </w:rPr>
        <w:t xml:space="preserve"> that are </w:t>
      </w:r>
      <w:r>
        <w:rPr>
          <w:rStyle w:val="StyleUnderline"/>
        </w:rPr>
        <w:t>critical for basic sustenance</w:t>
      </w:r>
      <w:r>
        <w:rPr>
          <w:sz w:val="16"/>
        </w:rPr>
        <w:t xml:space="preserve"> on Earth. </w:t>
      </w:r>
      <w:r>
        <w:rPr>
          <w:rStyle w:val="StyleUnderline"/>
        </w:rPr>
        <w:t>It has been identified</w:t>
      </w:r>
      <w:r>
        <w:rPr>
          <w:sz w:val="16"/>
        </w:rPr>
        <w:t xml:space="preserve"> that </w:t>
      </w:r>
      <w:r>
        <w:rPr>
          <w:rStyle w:val="StyleUnderline"/>
        </w:rPr>
        <w:t>the asteroid belt</w:t>
      </w:r>
      <w:r>
        <w:rPr>
          <w:sz w:val="16"/>
        </w:rPr>
        <w:t xml:space="preserve"> in our solar system </w:t>
      </w:r>
      <w:r>
        <w:rPr>
          <w:rStyle w:val="StyleUnderline"/>
        </w:rPr>
        <w:t xml:space="preserve">contains eight-percent </w:t>
      </w:r>
      <w:r w:rsidRPr="00243DA3">
        <w:rPr>
          <w:rStyle w:val="Emphasis"/>
          <w:highlight w:val="green"/>
        </w:rPr>
        <w:t>metal-rich</w:t>
      </w:r>
      <w:r>
        <w:rPr>
          <w:sz w:val="16"/>
        </w:rPr>
        <w:t xml:space="preserve"> (M type) </w:t>
      </w:r>
      <w:r w:rsidRPr="00243DA3">
        <w:rPr>
          <w:rStyle w:val="StyleUnderline"/>
          <w:highlight w:val="green"/>
        </w:rPr>
        <w:t>asteroids</w:t>
      </w:r>
      <w:r>
        <w:rPr>
          <w:rStyle w:val="StyleUnderline"/>
        </w:rPr>
        <w:t xml:space="preserve"> and</w:t>
      </w:r>
      <w:r>
        <w:rPr>
          <w:sz w:val="16"/>
        </w:rPr>
        <w:t xml:space="preserve"> 75-percent volatile-rich </w:t>
      </w:r>
      <w:r>
        <w:rPr>
          <w:rStyle w:val="StyleUnderline"/>
        </w:rPr>
        <w:t>carbonaceous</w:t>
      </w:r>
      <w:r>
        <w:rPr>
          <w:sz w:val="16"/>
        </w:rPr>
        <w:t xml:space="preserve"> (C type) </w:t>
      </w:r>
      <w:proofErr w:type="gramStart"/>
      <w:r>
        <w:rPr>
          <w:rStyle w:val="StyleUnderline"/>
        </w:rPr>
        <w:t>asteroids</w:t>
      </w:r>
      <w:r>
        <w:rPr>
          <w:sz w:val="16"/>
        </w:rPr>
        <w:t>.[</w:t>
      </w:r>
      <w:proofErr w:type="gramEnd"/>
      <w:r>
        <w:rPr>
          <w:sz w:val="16"/>
        </w:rPr>
        <w:t xml:space="preserve">ix] </w:t>
      </w:r>
      <w:r>
        <w:rPr>
          <w:rStyle w:val="StyleUnderline"/>
        </w:rPr>
        <w:t>The second incentive for celestial mining</w:t>
      </w:r>
      <w:r>
        <w:rPr>
          <w:sz w:val="16"/>
        </w:rPr>
        <w:t xml:space="preserve"> companies </w:t>
      </w:r>
      <w:r>
        <w:rPr>
          <w:rStyle w:val="StyleUnderline"/>
        </w:rPr>
        <w:t xml:space="preserve">is to </w:t>
      </w:r>
      <w:r w:rsidRPr="00243DA3">
        <w:rPr>
          <w:rStyle w:val="StyleUnderline"/>
          <w:highlight w:val="green"/>
        </w:rPr>
        <w:t>haul</w:t>
      </w:r>
      <w:r>
        <w:rPr>
          <w:rStyle w:val="StyleUnderline"/>
        </w:rPr>
        <w:t xml:space="preserve"> </w:t>
      </w:r>
      <w:r>
        <w:rPr>
          <w:rStyle w:val="Emphasis"/>
        </w:rPr>
        <w:t xml:space="preserve">precious </w:t>
      </w:r>
      <w:r w:rsidRPr="00243DA3">
        <w:rPr>
          <w:rStyle w:val="Emphasis"/>
          <w:highlight w:val="green"/>
        </w:rPr>
        <w:t>minerals</w:t>
      </w:r>
      <w:r>
        <w:rPr>
          <w:rStyle w:val="StyleUnderline"/>
        </w:rPr>
        <w:t xml:space="preserve"> and</w:t>
      </w:r>
      <w:r>
        <w:rPr>
          <w:sz w:val="16"/>
        </w:rPr>
        <w:t xml:space="preserve"> cargo </w:t>
      </w:r>
      <w:r>
        <w:rPr>
          <w:rStyle w:val="StyleUnderline"/>
        </w:rPr>
        <w:t xml:space="preserve">raw materials to Earth </w:t>
      </w:r>
      <w:r w:rsidRPr="00243DA3">
        <w:rPr>
          <w:rStyle w:val="StyleUnderline"/>
          <w:highlight w:val="green"/>
        </w:rPr>
        <w:t>to fuel</w:t>
      </w:r>
      <w:r>
        <w:rPr>
          <w:rStyle w:val="StyleUnderline"/>
        </w:rPr>
        <w:t xml:space="preserve"> its fast </w:t>
      </w:r>
      <w:r w:rsidRPr="00243DA3">
        <w:rPr>
          <w:rStyle w:val="Emphasis"/>
          <w:highlight w:val="green"/>
        </w:rPr>
        <w:t>depleting resources</w:t>
      </w:r>
      <w:r w:rsidRPr="00243DA3">
        <w:rPr>
          <w:rStyle w:val="StyleUnderline"/>
          <w:highlight w:val="green"/>
        </w:rPr>
        <w:t>. This would</w:t>
      </w:r>
      <w:r>
        <w:rPr>
          <w:rStyle w:val="StyleUnderline"/>
        </w:rPr>
        <w:t xml:space="preserve"> </w:t>
      </w:r>
      <w:r>
        <w:rPr>
          <w:rStyle w:val="Emphasis"/>
        </w:rPr>
        <w:t xml:space="preserve">significantly </w:t>
      </w:r>
      <w:r w:rsidRPr="00243DA3">
        <w:rPr>
          <w:rStyle w:val="Emphasis"/>
          <w:highlight w:val="green"/>
        </w:rPr>
        <w:t>increase</w:t>
      </w:r>
      <w:r>
        <w:rPr>
          <w:rStyle w:val="StyleUnderline"/>
        </w:rPr>
        <w:t xml:space="preserve"> the </w:t>
      </w:r>
      <w:r w:rsidRPr="00243DA3">
        <w:rPr>
          <w:rStyle w:val="StyleUnderline"/>
          <w:highlight w:val="green"/>
        </w:rPr>
        <w:t>mining</w:t>
      </w:r>
      <w:r>
        <w:rPr>
          <w:rStyle w:val="StyleUnderline"/>
        </w:rPr>
        <w:t xml:space="preserve"> company’s </w:t>
      </w:r>
      <w:r w:rsidRPr="00243DA3">
        <w:rPr>
          <w:rStyle w:val="StyleUnderline"/>
          <w:highlight w:val="green"/>
        </w:rPr>
        <w:t>valuation and</w:t>
      </w:r>
      <w:r>
        <w:rPr>
          <w:rStyle w:val="StyleUnderline"/>
        </w:rPr>
        <w:t xml:space="preserve"> greatly </w:t>
      </w:r>
      <w:r w:rsidRPr="00243DA3">
        <w:rPr>
          <w:rStyle w:val="Emphasis"/>
          <w:highlight w:val="green"/>
        </w:rPr>
        <w:t>impact the global economy</w:t>
      </w:r>
      <w:r>
        <w:rPr>
          <w:rStyle w:val="StyleUnderline"/>
        </w:rPr>
        <w:t>. According to</w:t>
      </w:r>
      <w:r>
        <w:rPr>
          <w:sz w:val="16"/>
        </w:rPr>
        <w:t xml:space="preserve"> a 2012 Reuters interview with </w:t>
      </w:r>
      <w:r>
        <w:rPr>
          <w:rStyle w:val="StyleUnderline"/>
        </w:rPr>
        <w:t>Planetary Resources, a 30-meter-long</w:t>
      </w:r>
      <w:r>
        <w:rPr>
          <w:sz w:val="16"/>
        </w:rPr>
        <w:t xml:space="preserve"> (98-foot) </w:t>
      </w:r>
      <w:r>
        <w:rPr>
          <w:rStyle w:val="StyleUnderline"/>
        </w:rPr>
        <w:t>asteroid can hold platinum worth</w:t>
      </w:r>
      <w:r>
        <w:rPr>
          <w:sz w:val="16"/>
        </w:rPr>
        <w:t xml:space="preserve"> somewhere from US$25 billion to US </w:t>
      </w:r>
      <w:r>
        <w:rPr>
          <w:rStyle w:val="StyleUnderline"/>
        </w:rPr>
        <w:t>$50 billion</w:t>
      </w:r>
      <w:r>
        <w:rPr>
          <w:sz w:val="16"/>
        </w:rPr>
        <w:t xml:space="preserve">.[x] </w:t>
      </w:r>
      <w:r>
        <w:rPr>
          <w:rStyle w:val="StyleUnderline"/>
        </w:rPr>
        <w:t xml:space="preserve">These </w:t>
      </w:r>
      <w:r w:rsidRPr="00243DA3">
        <w:rPr>
          <w:rStyle w:val="StyleUnderline"/>
          <w:highlight w:val="green"/>
        </w:rPr>
        <w:t>metals</w:t>
      </w:r>
      <w:r>
        <w:rPr>
          <w:rStyle w:val="StyleUnderline"/>
        </w:rPr>
        <w:t xml:space="preserve"> are </w:t>
      </w:r>
      <w:r>
        <w:rPr>
          <w:rStyle w:val="Emphasis"/>
        </w:rPr>
        <w:t>highly useful</w:t>
      </w:r>
      <w:r>
        <w:rPr>
          <w:sz w:val="16"/>
        </w:rPr>
        <w:t xml:space="preserve"> and valuable, both </w:t>
      </w:r>
      <w:r>
        <w:rPr>
          <w:rStyle w:val="StyleUnderline"/>
        </w:rPr>
        <w:t>on Earth and in space</w:t>
      </w:r>
      <w:r>
        <w:rPr>
          <w:sz w:val="16"/>
        </w:rPr>
        <w:t xml:space="preserve">.[xi] </w:t>
      </w:r>
      <w:r>
        <w:rPr>
          <w:rStyle w:val="StyleUnderline"/>
        </w:rPr>
        <w:t>Third, asteroids give humans</w:t>
      </w:r>
      <w:r>
        <w:rPr>
          <w:sz w:val="16"/>
        </w:rPr>
        <w:t xml:space="preserve"> the </w:t>
      </w:r>
      <w:r>
        <w:rPr>
          <w:rStyle w:val="StyleUnderline"/>
        </w:rPr>
        <w:t xml:space="preserve">potential to </w:t>
      </w:r>
      <w:r w:rsidRPr="00243DA3">
        <w:rPr>
          <w:rStyle w:val="StyleUnderline"/>
          <w:highlight w:val="green"/>
        </w:rPr>
        <w:t xml:space="preserve">create </w:t>
      </w:r>
      <w:r w:rsidRPr="00243DA3">
        <w:rPr>
          <w:rStyle w:val="Emphasis"/>
          <w:highlight w:val="green"/>
        </w:rPr>
        <w:t>tools in space</w:t>
      </w:r>
      <w:r>
        <w:rPr>
          <w:rStyle w:val="StyleUnderline"/>
        </w:rPr>
        <w:t>, since iron, nickel and cobalt are in abundance</w:t>
      </w:r>
      <w:r>
        <w:rPr>
          <w:sz w:val="16"/>
        </w:rPr>
        <w:t xml:space="preserve">.[xii] Chris Lewicki, Planetary Resources CEO, has said, </w:t>
      </w:r>
      <w:r>
        <w:rPr>
          <w:rStyle w:val="StyleUnderline"/>
        </w:rPr>
        <w:t xml:space="preserve">“Using </w:t>
      </w:r>
      <w:r>
        <w:rPr>
          <w:rStyle w:val="Emphasis"/>
        </w:rPr>
        <w:t>3D printing</w:t>
      </w:r>
      <w:r>
        <w:rPr>
          <w:rStyle w:val="StyleUnderline"/>
        </w:rPr>
        <w:t xml:space="preserve"> technology</w:t>
      </w:r>
      <w:r>
        <w:rPr>
          <w:sz w:val="16"/>
        </w:rPr>
        <w:t xml:space="preserve"> one </w:t>
      </w:r>
      <w:r>
        <w:rPr>
          <w:rStyle w:val="StyleUnderline"/>
        </w:rPr>
        <w:t>can grab material off asteroids and</w:t>
      </w:r>
      <w:r>
        <w:rPr>
          <w:sz w:val="16"/>
        </w:rPr>
        <w:t xml:space="preserve"> 3D </w:t>
      </w:r>
      <w:r>
        <w:rPr>
          <w:rStyle w:val="StyleUnderline"/>
        </w:rPr>
        <w:t>print something</w:t>
      </w:r>
      <w:r>
        <w:rPr>
          <w:sz w:val="16"/>
        </w:rPr>
        <w:t xml:space="preserve"> that </w:t>
      </w:r>
      <w:r>
        <w:rPr>
          <w:rStyle w:val="StyleUnderline"/>
        </w:rPr>
        <w:t>never</w:t>
      </w:r>
      <w:r>
        <w:rPr>
          <w:sz w:val="16"/>
        </w:rPr>
        <w:t xml:space="preserve"> has to be </w:t>
      </w:r>
      <w:r>
        <w:rPr>
          <w:rStyle w:val="StyleUnderline"/>
        </w:rPr>
        <w:t>on a rocket</w:t>
      </w:r>
      <w:r>
        <w:rPr>
          <w:sz w:val="16"/>
        </w:rPr>
        <w:t xml:space="preserve">. Tools, </w:t>
      </w:r>
      <w:r>
        <w:rPr>
          <w:rStyle w:val="StyleUnderline"/>
        </w:rPr>
        <w:t>machines and</w:t>
      </w:r>
      <w:r>
        <w:rPr>
          <w:sz w:val="16"/>
        </w:rPr>
        <w:t xml:space="preserve"> even </w:t>
      </w:r>
      <w:r>
        <w:rPr>
          <w:rStyle w:val="StyleUnderline"/>
        </w:rPr>
        <w:t>habitats can</w:t>
      </w:r>
      <w:r>
        <w:rPr>
          <w:sz w:val="16"/>
        </w:rPr>
        <w:t xml:space="preserve"> then </w:t>
      </w:r>
      <w:r>
        <w:rPr>
          <w:rStyle w:val="StyleUnderline"/>
        </w:rPr>
        <w:t>be built off Earth, reducing the cost of exploration</w:t>
      </w:r>
      <w:r>
        <w:rPr>
          <w:sz w:val="16"/>
        </w:rPr>
        <w:t xml:space="preserve"> even </w:t>
      </w:r>
      <w:r>
        <w:rPr>
          <w:rStyle w:val="StyleUnderline"/>
        </w:rPr>
        <w:t>further</w:t>
      </w:r>
      <w:r>
        <w:rPr>
          <w:sz w:val="16"/>
        </w:rPr>
        <w:t xml:space="preserve">.[xiii] </w:t>
      </w:r>
      <w:r>
        <w:rPr>
          <w:rStyle w:val="StyleUnderline"/>
        </w:rPr>
        <w:t xml:space="preserve">Fourth, </w:t>
      </w:r>
      <w:r>
        <w:rPr>
          <w:rStyle w:val="Emphasis"/>
        </w:rPr>
        <w:t xml:space="preserve">resource </w:t>
      </w:r>
      <w:r w:rsidRPr="00243DA3">
        <w:rPr>
          <w:rStyle w:val="Emphasis"/>
          <w:highlight w:val="green"/>
        </w:rPr>
        <w:t>extraction</w:t>
      </w:r>
      <w:r w:rsidRPr="00243DA3">
        <w:rPr>
          <w:rStyle w:val="StyleUnderline"/>
          <w:highlight w:val="green"/>
        </w:rPr>
        <w:t xml:space="preserve"> is</w:t>
      </w:r>
      <w:r>
        <w:rPr>
          <w:sz w:val="16"/>
        </w:rPr>
        <w:t xml:space="preserve"> also becoming </w:t>
      </w:r>
      <w:r w:rsidRPr="00243DA3">
        <w:rPr>
          <w:rStyle w:val="StyleUnderline"/>
          <w:highlight w:val="green"/>
        </w:rPr>
        <w:t>a focus</w:t>
      </w:r>
      <w:r>
        <w:rPr>
          <w:rStyle w:val="StyleUnderline"/>
        </w:rPr>
        <w:t xml:space="preserve"> for many Middle Eastern nations</w:t>
      </w:r>
      <w:r>
        <w:rPr>
          <w:sz w:val="16"/>
        </w:rPr>
        <w:t xml:space="preserve">.[xiv] The Middle Eastern </w:t>
      </w:r>
      <w:r>
        <w:rPr>
          <w:rStyle w:val="StyleUnderline"/>
        </w:rPr>
        <w:t>oil states, such as Saudi Arabia and the</w:t>
      </w:r>
      <w:r>
        <w:rPr>
          <w:sz w:val="16"/>
        </w:rPr>
        <w:t xml:space="preserve"> United Arab </w:t>
      </w:r>
      <w:r>
        <w:rPr>
          <w:rStyle w:val="StyleUnderline"/>
        </w:rPr>
        <w:t>Emirates are investing heavily</w:t>
      </w:r>
      <w:r>
        <w:rPr>
          <w:sz w:val="16"/>
        </w:rPr>
        <w:t xml:space="preserve"> in this industry as they are looking at space as a way </w:t>
      </w:r>
      <w:r w:rsidRPr="00243DA3">
        <w:rPr>
          <w:rStyle w:val="StyleUnderline"/>
          <w:highlight w:val="green"/>
        </w:rPr>
        <w:t xml:space="preserve">to </w:t>
      </w:r>
      <w:r w:rsidRPr="00243DA3">
        <w:rPr>
          <w:rStyle w:val="Emphasis"/>
          <w:highlight w:val="green"/>
        </w:rPr>
        <w:t>diversify</w:t>
      </w:r>
      <w:r>
        <w:rPr>
          <w:sz w:val="16"/>
        </w:rPr>
        <w:t xml:space="preserve"> out of </w:t>
      </w:r>
      <w:r>
        <w:rPr>
          <w:rStyle w:val="StyleUnderline"/>
        </w:rPr>
        <w:t>the</w:t>
      </w:r>
      <w:r>
        <w:rPr>
          <w:sz w:val="16"/>
        </w:rPr>
        <w:t xml:space="preserve"> earthly </w:t>
      </w:r>
      <w:r>
        <w:rPr>
          <w:rStyle w:val="StyleUnderline"/>
        </w:rPr>
        <w:t xml:space="preserve">benefits of </w:t>
      </w:r>
      <w:r w:rsidRPr="00243DA3">
        <w:rPr>
          <w:rStyle w:val="StyleUnderline"/>
          <w:highlight w:val="green"/>
        </w:rPr>
        <w:t>fossil fuel</w:t>
      </w:r>
      <w:r>
        <w:rPr>
          <w:sz w:val="16"/>
        </w:rPr>
        <w:t xml:space="preserve">.[xv] </w:t>
      </w:r>
      <w:r>
        <w:rPr>
          <w:rStyle w:val="StyleUnderline"/>
        </w:rPr>
        <w:t>Fifth</w:t>
      </w:r>
      <w:r>
        <w:rPr>
          <w:sz w:val="16"/>
        </w:rPr>
        <w:t xml:space="preserve">, countries such as </w:t>
      </w:r>
      <w:r w:rsidRPr="00243DA3">
        <w:rPr>
          <w:rStyle w:val="Emphasis"/>
          <w:highlight w:val="green"/>
        </w:rPr>
        <w:t>India</w:t>
      </w:r>
      <w:r w:rsidRPr="00243DA3">
        <w:rPr>
          <w:rStyle w:val="StyleUnderline"/>
          <w:highlight w:val="green"/>
        </w:rPr>
        <w:t xml:space="preserve"> and </w:t>
      </w:r>
      <w:r w:rsidRPr="00243DA3">
        <w:rPr>
          <w:rStyle w:val="Emphasis"/>
          <w:highlight w:val="green"/>
        </w:rPr>
        <w:t>China</w:t>
      </w:r>
      <w:r w:rsidRPr="00243DA3">
        <w:rPr>
          <w:rStyle w:val="StyleUnderline"/>
          <w:highlight w:val="green"/>
        </w:rPr>
        <w:t xml:space="preserve"> are looking</w:t>
      </w:r>
      <w:r>
        <w:rPr>
          <w:rStyle w:val="StyleUnderline"/>
        </w:rPr>
        <w:t xml:space="preserve"> to mine the Moon </w:t>
      </w:r>
      <w:r w:rsidRPr="00243DA3">
        <w:rPr>
          <w:rStyle w:val="StyleUnderline"/>
          <w:highlight w:val="green"/>
        </w:rPr>
        <w:t>for</w:t>
      </w:r>
      <w:r>
        <w:rPr>
          <w:rStyle w:val="StyleUnderline"/>
        </w:rPr>
        <w:t xml:space="preserve"> extracting </w:t>
      </w:r>
      <w:r w:rsidRPr="00243DA3">
        <w:rPr>
          <w:rStyle w:val="Emphasis"/>
          <w:highlight w:val="green"/>
        </w:rPr>
        <w:t>Helium-3</w:t>
      </w:r>
      <w:r>
        <w:rPr>
          <w:sz w:val="16"/>
        </w:rPr>
        <w:t xml:space="preserve">, which is considered </w:t>
      </w:r>
      <w:r>
        <w:rPr>
          <w:rStyle w:val="StyleUnderline"/>
        </w:rPr>
        <w:t xml:space="preserve">a </w:t>
      </w:r>
      <w:r w:rsidRPr="00243DA3">
        <w:rPr>
          <w:rStyle w:val="StyleUnderline"/>
          <w:highlight w:val="green"/>
        </w:rPr>
        <w:t xml:space="preserve">clean and </w:t>
      </w:r>
      <w:r w:rsidRPr="00243DA3">
        <w:rPr>
          <w:rStyle w:val="Emphasis"/>
          <w:highlight w:val="green"/>
        </w:rPr>
        <w:t>efficient</w:t>
      </w:r>
      <w:r>
        <w:rPr>
          <w:rStyle w:val="Emphasis"/>
        </w:rPr>
        <w:t xml:space="preserve"> form</w:t>
      </w:r>
      <w:r>
        <w:rPr>
          <w:rStyle w:val="StyleUnderline"/>
        </w:rPr>
        <w:t xml:space="preserve"> of energy</w:t>
      </w:r>
      <w:r>
        <w:rPr>
          <w:sz w:val="16"/>
        </w:rPr>
        <w:t xml:space="preserve">. It is thought that </w:t>
      </w:r>
      <w:r>
        <w:rPr>
          <w:rStyle w:val="StyleUnderline"/>
        </w:rPr>
        <w:t xml:space="preserve">this isotope could provide safer </w:t>
      </w:r>
      <w:r w:rsidRPr="00243DA3">
        <w:rPr>
          <w:rStyle w:val="Emphasis"/>
          <w:highlight w:val="green"/>
        </w:rPr>
        <w:t>nuclear energy</w:t>
      </w:r>
      <w:r>
        <w:rPr>
          <w:rStyle w:val="StyleUnderline"/>
        </w:rPr>
        <w:t xml:space="preserve"> in a fusion reactor, since it is not radioactive and would not produce</w:t>
      </w:r>
      <w:r>
        <w:rPr>
          <w:sz w:val="16"/>
        </w:rPr>
        <w:t xml:space="preserve"> dangerous </w:t>
      </w:r>
      <w:r>
        <w:rPr>
          <w:rStyle w:val="StyleUnderline"/>
        </w:rPr>
        <w:t xml:space="preserve">waste </w:t>
      </w:r>
      <w:proofErr w:type="gramStart"/>
      <w:r>
        <w:rPr>
          <w:rStyle w:val="StyleUnderline"/>
        </w:rPr>
        <w:t>products</w:t>
      </w:r>
      <w:r>
        <w:rPr>
          <w:sz w:val="16"/>
        </w:rPr>
        <w:t>.[</w:t>
      </w:r>
      <w:proofErr w:type="gramEnd"/>
      <w:r>
        <w:rPr>
          <w:sz w:val="16"/>
        </w:rPr>
        <w:t xml:space="preserve">xvi] </w:t>
      </w:r>
      <w:r w:rsidRPr="00243DA3">
        <w:rPr>
          <w:rStyle w:val="StyleUnderline"/>
          <w:highlight w:val="green"/>
        </w:rPr>
        <w:t>Finally</w:t>
      </w:r>
      <w:r>
        <w:rPr>
          <w:rStyle w:val="StyleUnderline"/>
        </w:rPr>
        <w:t xml:space="preserve">, the </w:t>
      </w:r>
      <w:r w:rsidRPr="00243DA3">
        <w:rPr>
          <w:rStyle w:val="Emphasis"/>
          <w:highlight w:val="green"/>
        </w:rPr>
        <w:t>water</w:t>
      </w:r>
      <w:r>
        <w:rPr>
          <w:rStyle w:val="StyleUnderline"/>
        </w:rPr>
        <w:t xml:space="preserve"> available in outer space </w:t>
      </w:r>
      <w:r w:rsidRPr="00243DA3">
        <w:rPr>
          <w:rStyle w:val="StyleUnderline"/>
          <w:highlight w:val="green"/>
        </w:rPr>
        <w:t>could</w:t>
      </w:r>
      <w:r>
        <w:rPr>
          <w:sz w:val="16"/>
        </w:rPr>
        <w:t xml:space="preserve"> be used to </w:t>
      </w:r>
      <w:r w:rsidRPr="00243DA3">
        <w:rPr>
          <w:rStyle w:val="StyleUnderline"/>
          <w:highlight w:val="green"/>
        </w:rPr>
        <w:t xml:space="preserve">make </w:t>
      </w:r>
      <w:r w:rsidRPr="00243DA3">
        <w:rPr>
          <w:rStyle w:val="Emphasis"/>
          <w:highlight w:val="green"/>
        </w:rPr>
        <w:t>rocket propellants</w:t>
      </w:r>
      <w:r>
        <w:rPr>
          <w:sz w:val="16"/>
        </w:rPr>
        <w:t xml:space="preserve">. According to scientists, </w:t>
      </w:r>
      <w:r>
        <w:rPr>
          <w:rStyle w:val="StyleUnderline"/>
        </w:rPr>
        <w:t>since water is abundant</w:t>
      </w:r>
      <w:r>
        <w:rPr>
          <w:sz w:val="16"/>
        </w:rPr>
        <w:t xml:space="preserve"> in outer space, in some or the other form, </w:t>
      </w:r>
      <w:r>
        <w:rPr>
          <w:rStyle w:val="StyleUnderline"/>
        </w:rPr>
        <w:t>it could be extracted</w:t>
      </w:r>
      <w:r>
        <w:rPr>
          <w:sz w:val="16"/>
        </w:rPr>
        <w:t xml:space="preserve"> and </w:t>
      </w:r>
      <w:proofErr w:type="spellStart"/>
      <w:r>
        <w:rPr>
          <w:sz w:val="16"/>
        </w:rPr>
        <w:t>electrolysed</w:t>
      </w:r>
      <w:proofErr w:type="spellEnd"/>
      <w:r>
        <w:rPr>
          <w:sz w:val="16"/>
        </w:rPr>
        <w:t xml:space="preserve"> </w:t>
      </w:r>
      <w:r>
        <w:rPr>
          <w:rStyle w:val="StyleUnderline"/>
        </w:rPr>
        <w:t>to derive hydrogen and oxygen</w:t>
      </w:r>
      <w:r>
        <w:rPr>
          <w:sz w:val="16"/>
        </w:rPr>
        <w:t xml:space="preserve">, the </w:t>
      </w:r>
      <w:r>
        <w:rPr>
          <w:rStyle w:val="StyleUnderline"/>
        </w:rPr>
        <w:t xml:space="preserve">key ingredients of rocket </w:t>
      </w:r>
      <w:proofErr w:type="gramStart"/>
      <w:r>
        <w:rPr>
          <w:rStyle w:val="StyleUnderline"/>
        </w:rPr>
        <w:t>fuel</w:t>
      </w:r>
      <w:r>
        <w:rPr>
          <w:sz w:val="16"/>
        </w:rPr>
        <w:t>.[</w:t>
      </w:r>
      <w:proofErr w:type="gramEnd"/>
      <w:r>
        <w:rPr>
          <w:sz w:val="16"/>
        </w:rPr>
        <w:t xml:space="preserve">xvii] Thus, </w:t>
      </w:r>
      <w:r>
        <w:rPr>
          <w:rStyle w:val="StyleUnderline"/>
        </w:rPr>
        <w:t>instead of carrying one’s own fuel</w:t>
      </w:r>
      <w:r>
        <w:rPr>
          <w:sz w:val="16"/>
        </w:rPr>
        <w:t xml:space="preserve"> all the way, </w:t>
      </w:r>
      <w:r w:rsidRPr="00243DA3">
        <w:rPr>
          <w:rStyle w:val="StyleUnderline"/>
          <w:highlight w:val="green"/>
        </w:rPr>
        <w:t>asteroids</w:t>
      </w:r>
      <w:r>
        <w:rPr>
          <w:rStyle w:val="StyleUnderline"/>
        </w:rPr>
        <w:t xml:space="preserve"> could </w:t>
      </w:r>
      <w:r w:rsidRPr="00243DA3">
        <w:rPr>
          <w:rStyle w:val="StyleUnderline"/>
          <w:highlight w:val="green"/>
        </w:rPr>
        <w:t>serve as</w:t>
      </w:r>
      <w:r>
        <w:rPr>
          <w:sz w:val="16"/>
        </w:rPr>
        <w:t xml:space="preserve"> extraterrestrial/</w:t>
      </w:r>
      <w:r>
        <w:rPr>
          <w:rStyle w:val="StyleUnderline"/>
        </w:rPr>
        <w:t xml:space="preserve">orbital </w:t>
      </w:r>
      <w:r w:rsidRPr="00243DA3">
        <w:rPr>
          <w:rStyle w:val="StyleUnderline"/>
          <w:highlight w:val="green"/>
        </w:rPr>
        <w:t>“</w:t>
      </w:r>
      <w:r w:rsidRPr="00243DA3">
        <w:rPr>
          <w:rStyle w:val="Emphasis"/>
          <w:highlight w:val="green"/>
        </w:rPr>
        <w:t>gas stations</w:t>
      </w:r>
      <w:r w:rsidRPr="00243DA3">
        <w:rPr>
          <w:rStyle w:val="StyleUnderline"/>
          <w:highlight w:val="green"/>
        </w:rPr>
        <w:t>” for</w:t>
      </w:r>
      <w:r>
        <w:rPr>
          <w:rStyle w:val="StyleUnderline"/>
        </w:rPr>
        <w:t xml:space="preserve"> </w:t>
      </w:r>
      <w:proofErr w:type="spellStart"/>
      <w:r>
        <w:rPr>
          <w:rStyle w:val="StyleUnderline"/>
        </w:rPr>
        <w:t>fuelling</w:t>
      </w:r>
      <w:proofErr w:type="spellEnd"/>
      <w:r>
        <w:rPr>
          <w:rStyle w:val="StyleUnderline"/>
        </w:rPr>
        <w:t xml:space="preserve"> future </w:t>
      </w:r>
      <w:r w:rsidRPr="00243DA3">
        <w:rPr>
          <w:rStyle w:val="Emphasis"/>
          <w:highlight w:val="green"/>
        </w:rPr>
        <w:t>deep space</w:t>
      </w:r>
      <w:r w:rsidRPr="00243DA3">
        <w:rPr>
          <w:rStyle w:val="StyleUnderline"/>
          <w:highlight w:val="green"/>
        </w:rPr>
        <w:t xml:space="preserve"> missions. This would</w:t>
      </w:r>
      <w:r>
        <w:rPr>
          <w:sz w:val="16"/>
        </w:rPr>
        <w:t xml:space="preserve"> simultaneously </w:t>
      </w:r>
      <w:r w:rsidRPr="00243DA3">
        <w:rPr>
          <w:rStyle w:val="StyleUnderline"/>
          <w:highlight w:val="green"/>
        </w:rPr>
        <w:t>make</w:t>
      </w:r>
      <w:r>
        <w:rPr>
          <w:rStyle w:val="StyleUnderline"/>
        </w:rPr>
        <w:t xml:space="preserve"> space </w:t>
      </w:r>
      <w:r w:rsidRPr="00243DA3">
        <w:rPr>
          <w:rStyle w:val="StyleUnderline"/>
          <w:highlight w:val="green"/>
        </w:rPr>
        <w:t>travel</w:t>
      </w:r>
      <w:r>
        <w:rPr>
          <w:rStyle w:val="StyleUnderline"/>
        </w:rPr>
        <w:t xml:space="preserve"> more </w:t>
      </w:r>
      <w:r w:rsidRPr="00243DA3">
        <w:rPr>
          <w:rStyle w:val="Emphasis"/>
          <w:highlight w:val="green"/>
        </w:rPr>
        <w:t>cost-effective</w:t>
      </w:r>
      <w:r w:rsidRPr="00243DA3">
        <w:rPr>
          <w:rStyle w:val="StyleUnderline"/>
          <w:highlight w:val="green"/>
        </w:rPr>
        <w:t xml:space="preserve"> and</w:t>
      </w:r>
      <w:r>
        <w:rPr>
          <w:rStyle w:val="StyleUnderline"/>
        </w:rPr>
        <w:t xml:space="preserve"> productive</w:t>
      </w:r>
      <w:r>
        <w:rPr>
          <w:sz w:val="16"/>
        </w:rPr>
        <w:t xml:space="preserve">. Such </w:t>
      </w:r>
      <w:r>
        <w:rPr>
          <w:rStyle w:val="StyleUnderline"/>
        </w:rPr>
        <w:t>ventures are</w:t>
      </w:r>
      <w:r>
        <w:rPr>
          <w:sz w:val="16"/>
        </w:rPr>
        <w:t xml:space="preserve"> also </w:t>
      </w:r>
      <w:r>
        <w:rPr>
          <w:rStyle w:val="StyleUnderline"/>
        </w:rPr>
        <w:t xml:space="preserve">seen to be </w:t>
      </w:r>
      <w:r w:rsidRPr="00243DA3">
        <w:rPr>
          <w:rStyle w:val="StyleUnderline"/>
          <w:highlight w:val="green"/>
        </w:rPr>
        <w:t>intrinsic</w:t>
      </w:r>
      <w:r>
        <w:rPr>
          <w:sz w:val="16"/>
        </w:rPr>
        <w:t xml:space="preserve"> to further science and discovery, in addition </w:t>
      </w:r>
      <w:r w:rsidRPr="00243DA3">
        <w:rPr>
          <w:rStyle w:val="StyleUnderline"/>
          <w:highlight w:val="green"/>
        </w:rPr>
        <w:t xml:space="preserve">to </w:t>
      </w:r>
      <w:proofErr w:type="spellStart"/>
      <w:r w:rsidRPr="00243DA3">
        <w:rPr>
          <w:rStyle w:val="Emphasis"/>
          <w:highlight w:val="green"/>
        </w:rPr>
        <w:t>revolutionising</w:t>
      </w:r>
      <w:proofErr w:type="spellEnd"/>
      <w:r>
        <w:rPr>
          <w:rStyle w:val="StyleUnderline"/>
        </w:rPr>
        <w:t xml:space="preserve"> commercial </w:t>
      </w:r>
      <w:r w:rsidRPr="00243DA3">
        <w:rPr>
          <w:rStyle w:val="Emphasis"/>
          <w:highlight w:val="green"/>
        </w:rPr>
        <w:t>development</w:t>
      </w:r>
      <w:r>
        <w:rPr>
          <w:rStyle w:val="StyleUnderline"/>
        </w:rPr>
        <w:t xml:space="preserve"> in outer space</w:t>
      </w:r>
      <w:r>
        <w:rPr>
          <w:sz w:val="16"/>
        </w:rPr>
        <w:t xml:space="preserve">. The </w:t>
      </w:r>
      <w:r>
        <w:rPr>
          <w:rStyle w:val="StyleUnderline"/>
        </w:rPr>
        <w:t>mining of asteroids could</w:t>
      </w:r>
      <w:r>
        <w:rPr>
          <w:sz w:val="16"/>
        </w:rPr>
        <w:t xml:space="preserve"> also </w:t>
      </w:r>
      <w:r>
        <w:rPr>
          <w:rStyle w:val="StyleUnderline"/>
        </w:rPr>
        <w:t xml:space="preserve">provide </w:t>
      </w:r>
      <w:r w:rsidRPr="00243DA3">
        <w:rPr>
          <w:rStyle w:val="StyleUnderline"/>
          <w:highlight w:val="green"/>
        </w:rPr>
        <w:t>a</w:t>
      </w:r>
      <w:r>
        <w:rPr>
          <w:rStyle w:val="StyleUnderline"/>
        </w:rPr>
        <w:t xml:space="preserve"> </w:t>
      </w:r>
      <w:r>
        <w:rPr>
          <w:rStyle w:val="Emphasis"/>
        </w:rPr>
        <w:t>near-</w:t>
      </w:r>
      <w:r w:rsidRPr="00243DA3">
        <w:rPr>
          <w:rStyle w:val="Emphasis"/>
          <w:highlight w:val="green"/>
        </w:rPr>
        <w:t>infinite supply</w:t>
      </w:r>
      <w:r w:rsidRPr="00243DA3">
        <w:rPr>
          <w:rStyle w:val="StyleUnderline"/>
          <w:highlight w:val="green"/>
        </w:rPr>
        <w:t xml:space="preserve"> of</w:t>
      </w:r>
      <w:r>
        <w:rPr>
          <w:sz w:val="16"/>
        </w:rPr>
        <w:t xml:space="preserve"> the </w:t>
      </w:r>
      <w:r>
        <w:rPr>
          <w:rStyle w:val="StyleUnderline"/>
        </w:rPr>
        <w:t xml:space="preserve">precious </w:t>
      </w:r>
      <w:r w:rsidRPr="00243DA3">
        <w:rPr>
          <w:rStyle w:val="StyleUnderline"/>
          <w:highlight w:val="green"/>
        </w:rPr>
        <w:t>resources</w:t>
      </w:r>
      <w:r>
        <w:rPr>
          <w:rStyle w:val="StyleUnderline"/>
        </w:rPr>
        <w:t xml:space="preserve"> for Earth</w:t>
      </w:r>
      <w:r>
        <w:rPr>
          <w:sz w:val="16"/>
        </w:rPr>
        <w:t xml:space="preserve"> to use. [xviii]</w:t>
      </w:r>
    </w:p>
    <w:p w14:paraId="7C284281" w14:textId="77777777" w:rsidR="00044529" w:rsidRDefault="00044529" w:rsidP="00044529">
      <w:pPr>
        <w:pStyle w:val="Heading4"/>
        <w:rPr>
          <w:rFonts w:cs="Calibri"/>
        </w:rPr>
      </w:pPr>
      <w:r>
        <w:rPr>
          <w:rFonts w:cs="Calibri"/>
          <w:b w:val="0"/>
        </w:rPr>
        <w:t>Extinction’s inevitable – only growth can sustain colonization and solve.</w:t>
      </w:r>
    </w:p>
    <w:p w14:paraId="2F8C4E8B" w14:textId="77777777" w:rsidR="00044529" w:rsidRDefault="00044529" w:rsidP="00044529">
      <w:proofErr w:type="spellStart"/>
      <w:r>
        <w:rPr>
          <w:b/>
          <w:sz w:val="26"/>
          <w:szCs w:val="26"/>
        </w:rPr>
        <w:t>Skran</w:t>
      </w:r>
      <w:proofErr w:type="spellEnd"/>
      <w:r>
        <w:rPr>
          <w:b/>
          <w:sz w:val="26"/>
          <w:szCs w:val="26"/>
        </w:rPr>
        <w:t xml:space="preserve"> 16</w:t>
      </w:r>
      <w:r>
        <w:rPr>
          <w:b/>
        </w:rPr>
        <w:t xml:space="preserve"> </w:t>
      </w:r>
      <w:r>
        <w:t xml:space="preserve">[Dale </w:t>
      </w:r>
      <w:proofErr w:type="spellStart"/>
      <w:r>
        <w:t>Skran</w:t>
      </w:r>
      <w:proofErr w:type="spellEnd"/>
      <w:r>
        <w:t xml:space="preserve"> is Executive Vice President of the National Space Society and a member of the Board of Directors of the Alliance for Space Development. “Settling space is the only sustainable reason for humans to be in space,” </w:t>
      </w:r>
      <w:hyperlink r:id="rId7" w:history="1">
        <w:r>
          <w:rPr>
            <w:rStyle w:val="Hyperlink"/>
            <w:color w:val="000000"/>
            <w:u w:val="single"/>
          </w:rPr>
          <w:t>http://www.thespacereview.com/article/2915/1</w:t>
        </w:r>
      </w:hyperlink>
      <w:r>
        <w:t xml:space="preserve">] </w:t>
      </w:r>
    </w:p>
    <w:p w14:paraId="34ADF1C1" w14:textId="77777777" w:rsidR="00044529" w:rsidRDefault="00044529" w:rsidP="00044529">
      <w:pPr>
        <w:rPr>
          <w:sz w:val="12"/>
        </w:rPr>
      </w:pPr>
      <w:r w:rsidRPr="00243DA3">
        <w:rPr>
          <w:rStyle w:val="IntenseEmphasis"/>
          <w:highlight w:val="green"/>
        </w:rPr>
        <w:t xml:space="preserve">As </w:t>
      </w:r>
      <w:r>
        <w:rPr>
          <w:rStyle w:val="IntenseEmphasis"/>
        </w:rPr>
        <w:t xml:space="preserve">robotic and artificial intelligence </w:t>
      </w:r>
      <w:r w:rsidRPr="00243DA3">
        <w:rPr>
          <w:rStyle w:val="IntenseEmphasis"/>
          <w:highlight w:val="green"/>
        </w:rPr>
        <w:t>tech</w:t>
      </w:r>
      <w:r>
        <w:rPr>
          <w:rStyle w:val="IntenseEmphasis"/>
        </w:rPr>
        <w:t>nologies</w:t>
      </w:r>
      <w:r>
        <w:rPr>
          <w:sz w:val="12"/>
        </w:rPr>
        <w:t xml:space="preserve"> improve and </w:t>
      </w:r>
      <w:r w:rsidRPr="00243DA3">
        <w:rPr>
          <w:rStyle w:val="IntenseEmphasis"/>
          <w:highlight w:val="green"/>
        </w:rPr>
        <w:t xml:space="preserve">enable </w:t>
      </w:r>
      <w:r>
        <w:rPr>
          <w:rStyle w:val="IntenseEmphasis"/>
        </w:rPr>
        <w:t xml:space="preserve">increasingly robust </w:t>
      </w:r>
      <w:r w:rsidRPr="00243DA3">
        <w:rPr>
          <w:rStyle w:val="IntenseEmphasis"/>
          <w:highlight w:val="green"/>
        </w:rPr>
        <w:t>exploration</w:t>
      </w:r>
      <w:r>
        <w:rPr>
          <w:sz w:val="12"/>
        </w:rPr>
        <w:t xml:space="preserve"> without a human presence, eventually </w:t>
      </w:r>
      <w:r w:rsidRPr="00243DA3">
        <w:rPr>
          <w:rStyle w:val="IntenseEmphasis"/>
          <w:highlight w:val="green"/>
        </w:rPr>
        <w:t>there will be only one</w:t>
      </w:r>
      <w:r>
        <w:rPr>
          <w:rStyle w:val="IntenseEmphasis"/>
        </w:rPr>
        <w:t xml:space="preserve"> sustainable </w:t>
      </w:r>
      <w:r w:rsidRPr="00243DA3">
        <w:rPr>
          <w:rStyle w:val="IntenseEmphasis"/>
          <w:highlight w:val="green"/>
        </w:rPr>
        <w:t>reason</w:t>
      </w:r>
      <w:r>
        <w:rPr>
          <w:rStyle w:val="IntenseEmphasis"/>
        </w:rPr>
        <w:t xml:space="preserve"> for humans to be in space</w:t>
      </w:r>
      <w:r>
        <w:rPr>
          <w:sz w:val="12"/>
        </w:rPr>
        <w:t xml:space="preserve">: </w:t>
      </w:r>
      <w:r w:rsidRPr="00243DA3">
        <w:rPr>
          <w:rStyle w:val="Emphasis"/>
          <w:highlight w:val="green"/>
        </w:rPr>
        <w:t>settlement</w:t>
      </w:r>
      <w:r w:rsidRPr="00243DA3">
        <w:rPr>
          <w:sz w:val="12"/>
          <w:highlight w:val="green"/>
        </w:rPr>
        <w:t>.</w:t>
      </w:r>
      <w:r>
        <w:rPr>
          <w:sz w:val="12"/>
        </w:rPr>
        <w:t xml:space="preserve"> </w:t>
      </w:r>
      <w:r>
        <w:rPr>
          <w:rStyle w:val="IntenseEmphasis"/>
        </w:rPr>
        <w:t xml:space="preserve">Research into the </w:t>
      </w:r>
      <w:r w:rsidRPr="00243DA3">
        <w:rPr>
          <w:rStyle w:val="IntenseEmphasis"/>
          <w:highlight w:val="green"/>
        </w:rPr>
        <w:t>recycling tech</w:t>
      </w:r>
      <w:r>
        <w:rPr>
          <w:rStyle w:val="IntenseEmphasis"/>
        </w:rPr>
        <w:t>nology required for long-term off-Earth settlements</w:t>
      </w:r>
      <w:r>
        <w:rPr>
          <w:sz w:val="12"/>
        </w:rPr>
        <w:t xml:space="preserve"> </w:t>
      </w:r>
      <w:r w:rsidRPr="00243DA3">
        <w:rPr>
          <w:rStyle w:val="Emphasis"/>
          <w:highlight w:val="green"/>
        </w:rPr>
        <w:t>will</w:t>
      </w:r>
      <w:r>
        <w:rPr>
          <w:rStyle w:val="Emphasis"/>
        </w:rPr>
        <w:t xml:space="preserve"> directly </w:t>
      </w:r>
      <w:r w:rsidRPr="00243DA3">
        <w:rPr>
          <w:rStyle w:val="Emphasis"/>
          <w:highlight w:val="green"/>
        </w:rPr>
        <w:t>benefit terrestrial sustainability</w:t>
      </w:r>
      <w:r>
        <w:rPr>
          <w:sz w:val="12"/>
        </w:rPr>
        <w:t xml:space="preserve">. </w:t>
      </w:r>
      <w:r>
        <w:rPr>
          <w:rStyle w:val="IntenseEmphasis"/>
        </w:rPr>
        <w:t>Actively working toward</w:t>
      </w:r>
      <w:r>
        <w:rPr>
          <w:sz w:val="12"/>
        </w:rPr>
        <w:t xml:space="preserve"> developing and </w:t>
      </w:r>
      <w:r w:rsidRPr="00243DA3">
        <w:rPr>
          <w:rStyle w:val="IntenseEmphasis"/>
          <w:highlight w:val="green"/>
        </w:rPr>
        <w:t>settling space</w:t>
      </w:r>
      <w:r w:rsidRPr="00243DA3">
        <w:rPr>
          <w:sz w:val="12"/>
          <w:highlight w:val="green"/>
        </w:rPr>
        <w:t xml:space="preserve"> </w:t>
      </w:r>
      <w:r w:rsidRPr="00243DA3">
        <w:rPr>
          <w:rStyle w:val="IntenseEmphasis"/>
          <w:highlight w:val="green"/>
        </w:rPr>
        <w:t>will make available</w:t>
      </w:r>
      <w:r>
        <w:rPr>
          <w:rStyle w:val="IntenseEmphasis"/>
        </w:rPr>
        <w:t xml:space="preserve"> mineral and energy </w:t>
      </w:r>
      <w:r w:rsidRPr="00243DA3">
        <w:rPr>
          <w:rStyle w:val="IntenseEmphasis"/>
          <w:highlight w:val="green"/>
        </w:rPr>
        <w:t>resources</w:t>
      </w:r>
      <w:r w:rsidRPr="00243DA3">
        <w:rPr>
          <w:sz w:val="12"/>
          <w:highlight w:val="green"/>
        </w:rPr>
        <w:t xml:space="preserve"> </w:t>
      </w:r>
      <w:r w:rsidRPr="00243DA3">
        <w:rPr>
          <w:rStyle w:val="Emphasis"/>
          <w:highlight w:val="green"/>
        </w:rPr>
        <w:t>for use on Earth</w:t>
      </w:r>
      <w:r>
        <w:rPr>
          <w:rStyle w:val="Emphasis"/>
        </w:rPr>
        <w:t xml:space="preserve"> on a vast scale</w:t>
      </w:r>
      <w:r>
        <w:rPr>
          <w:sz w:val="12"/>
        </w:rPr>
        <w:t xml:space="preserve">. Finally, </w:t>
      </w:r>
      <w:r>
        <w:rPr>
          <w:rStyle w:val="IntenseEmphasis"/>
        </w:rPr>
        <w:t xml:space="preserve">space settlement offers the hope of long-term species survival that remaining on Earth does not. </w:t>
      </w:r>
      <w:r>
        <w:rPr>
          <w:sz w:val="12"/>
        </w:rPr>
        <w:t xml:space="preserve">There are more than seven billion people on the Earth today. No rational space settlement advocate suggests that any significant portion of that population, or even of those who are rich, will be moving to Mars or anywhere else in space. However, a recent essay by Astro Teller, head of Google X Labs, and his wife Danielle, a physician and researcher takes the bold position that “It’s completely ridiculous to think that humans could live on Mars.” This essay, published by Quartz, repeats with little examination some of the hoariest arguments against space settlement. To support this view, the Tellers quote their 12-year-old daughter: “I can’t stand that people think we’re all going to live on Mars after we destroy our own planet.” This quote contains two mischaracterizations that demand refutation: </w:t>
      </w:r>
      <w:r>
        <w:rPr>
          <w:rStyle w:val="IntenseEmphasis"/>
        </w:rPr>
        <w:t>that “we are all” going to live in space</w:t>
      </w:r>
      <w:r>
        <w:rPr>
          <w:sz w:val="12"/>
        </w:rPr>
        <w:t xml:space="preserve"> </w:t>
      </w:r>
      <w:r>
        <w:rPr>
          <w:rStyle w:val="IntenseEmphasis"/>
        </w:rPr>
        <w:t>and that we are going to live in space after we destroy Earth</w:t>
      </w:r>
      <w:r>
        <w:rPr>
          <w:sz w:val="12"/>
        </w:rPr>
        <w:t>. Another canard that has long floated about was given form by the recent film Elysium starring Matt Damon</w:t>
      </w:r>
      <w:r>
        <w:rPr>
          <w:rStyle w:val="IntenseEmphasis"/>
        </w:rPr>
        <w:t>: the rich will leave the poor on the Earth</w:t>
      </w:r>
      <w:r>
        <w:rPr>
          <w:sz w:val="12"/>
        </w:rPr>
        <w:t xml:space="preserve"> and escape to space settlements. Upon examination, </w:t>
      </w:r>
      <w:r>
        <w:rPr>
          <w:rStyle w:val="Emphasis"/>
        </w:rPr>
        <w:t xml:space="preserve">all three of these ideas are strawmen. </w:t>
      </w:r>
      <w:r>
        <w:rPr>
          <w:sz w:val="12"/>
        </w:rPr>
        <w:t xml:space="preserve">There are more than seven billion people on the Earth today. No rational space settlement advocate suggests that any significant portion of that population, or even of those who are rich, will be moving to Mars or anywhere else in space. Instead, </w:t>
      </w:r>
      <w:r>
        <w:rPr>
          <w:rStyle w:val="IntenseEmphasis"/>
        </w:rPr>
        <w:t>we expect that relatively small numbers of highly qualified individuals</w:t>
      </w:r>
      <w:r>
        <w:rPr>
          <w:sz w:val="12"/>
        </w:rPr>
        <w:t xml:space="preserve">, or those </w:t>
      </w:r>
      <w:r>
        <w:rPr>
          <w:rStyle w:val="IntenseEmphasis"/>
        </w:rPr>
        <w:t>who are deeply dedicated to living in space, would form the first settlements</w:t>
      </w:r>
      <w:r>
        <w:rPr>
          <w:sz w:val="12"/>
        </w:rPr>
        <w:t xml:space="preserve">. Over a significant </w:t>
      </w:r>
      <w:proofErr w:type="gramStart"/>
      <w:r>
        <w:rPr>
          <w:sz w:val="12"/>
        </w:rPr>
        <w:t>period of time</w:t>
      </w:r>
      <w:proofErr w:type="gramEnd"/>
      <w:r>
        <w:rPr>
          <w:sz w:val="12"/>
        </w:rPr>
        <w:t xml:space="preserve">, </w:t>
      </w:r>
      <w:r>
        <w:rPr>
          <w:rStyle w:val="IntenseEmphasis"/>
        </w:rPr>
        <w:t>thousands more from the Earth would join those settlements as they become increasingly self-sufficient</w:t>
      </w:r>
      <w:r>
        <w:rPr>
          <w:sz w:val="12"/>
        </w:rPr>
        <w:t xml:space="preserve">. Over more time, </w:t>
      </w:r>
      <w:r>
        <w:rPr>
          <w:rStyle w:val="IntenseEmphasis"/>
        </w:rPr>
        <w:t>various possible niches</w:t>
      </w:r>
      <w:r>
        <w:rPr>
          <w:sz w:val="12"/>
        </w:rPr>
        <w:t xml:space="preserve"> for settlement (</w:t>
      </w:r>
      <w:r w:rsidRPr="00243DA3">
        <w:rPr>
          <w:rStyle w:val="IntenseEmphasis"/>
          <w:highlight w:val="green"/>
        </w:rPr>
        <w:t>Moon, Mars, asteroids, free space</w:t>
      </w:r>
      <w:r>
        <w:rPr>
          <w:sz w:val="12"/>
        </w:rPr>
        <w:t xml:space="preserve">, etc.) </w:t>
      </w:r>
      <w:r>
        <w:rPr>
          <w:rStyle w:val="IntenseEmphasis"/>
        </w:rPr>
        <w:t>will be occupied</w:t>
      </w:r>
      <w:r>
        <w:rPr>
          <w:sz w:val="12"/>
        </w:rPr>
        <w:t xml:space="preserve">, and eventually </w:t>
      </w:r>
      <w:r w:rsidRPr="00243DA3">
        <w:rPr>
          <w:rStyle w:val="Emphasis"/>
          <w:highlight w:val="green"/>
        </w:rPr>
        <w:t>the population in space will total many millions</w:t>
      </w:r>
      <w:r>
        <w:rPr>
          <w:sz w:val="12"/>
        </w:rPr>
        <w:t xml:space="preserve">, most of whom will have been born in space. So why then do Elon Musk, Stephen Hawking, and many others, including organizations like the National Space Society (NSS) and Alliance for Space Development, believe strongly that space settlement is essential to human survival? Although this may seem surprising, </w:t>
      </w:r>
      <w:r>
        <w:rPr>
          <w:rStyle w:val="Emphasis"/>
        </w:rPr>
        <w:t>the Earth is not a “safe space.”</w:t>
      </w:r>
      <w:r>
        <w:rPr>
          <w:sz w:val="12"/>
        </w:rPr>
        <w:t xml:space="preserve"> </w:t>
      </w:r>
      <w:r w:rsidRPr="00243DA3">
        <w:rPr>
          <w:rStyle w:val="IntenseEmphasis"/>
          <w:highlight w:val="green"/>
        </w:rPr>
        <w:t>The destiny of</w:t>
      </w:r>
      <w:r>
        <w:rPr>
          <w:rStyle w:val="IntenseEmphasis"/>
        </w:rPr>
        <w:t xml:space="preserve"> virtually </w:t>
      </w:r>
      <w:r w:rsidRPr="00243DA3">
        <w:rPr>
          <w:rStyle w:val="IntenseEmphasis"/>
          <w:highlight w:val="green"/>
        </w:rPr>
        <w:t>all species on Earth is extinction</w:t>
      </w:r>
      <w:r>
        <w:rPr>
          <w:sz w:val="12"/>
        </w:rPr>
        <w:t xml:space="preserve"> in a relatively short span of geologic time. The Tellers claim that “we live on a planet that is perfect for us.” This statement is both completely true and total nonsense. </w:t>
      </w:r>
      <w:r>
        <w:rPr>
          <w:rStyle w:val="IntenseEmphasis"/>
        </w:rPr>
        <w:t>We fit well on the Earth because we have evolved over millions of years to become creatures that are both adapted to live here and to like living here</w:t>
      </w:r>
      <w:r>
        <w:rPr>
          <w:sz w:val="12"/>
        </w:rPr>
        <w:t xml:space="preserve">. It is truer to say that we are perfect for the Earth than the reverse. In fact, </w:t>
      </w:r>
      <w:r>
        <w:rPr>
          <w:rStyle w:val="IntenseEmphasis"/>
        </w:rPr>
        <w:t>the Earth is not such a commodious place.</w:t>
      </w:r>
      <w:r>
        <w:rPr>
          <w:sz w:val="12"/>
        </w:rPr>
        <w:t xml:space="preserve"> </w:t>
      </w:r>
      <w:r>
        <w:rPr>
          <w:rStyle w:val="Emphasis"/>
        </w:rPr>
        <w:t>It is subject to periodic calamities</w:t>
      </w:r>
      <w:r>
        <w:rPr>
          <w:sz w:val="12"/>
        </w:rPr>
        <w:t xml:space="preserve"> of various sorts, ranging from massive asteroid and comet impacts to titanic volcanic eruptions, and from periodic ice ages to disastrous solar flares. In the short run, the Earth seems balmy and comfortable. </w:t>
      </w:r>
      <w:r>
        <w:rPr>
          <w:rStyle w:val="IntenseEmphasis"/>
        </w:rPr>
        <w:t>Viewed from the perspective of</w:t>
      </w:r>
      <w:r>
        <w:rPr>
          <w:sz w:val="12"/>
        </w:rPr>
        <w:t xml:space="preserve"> </w:t>
      </w:r>
      <w:r>
        <w:rPr>
          <w:rStyle w:val="IntenseEmphasis"/>
        </w:rPr>
        <w:t>deep time,</w:t>
      </w:r>
      <w:r>
        <w:rPr>
          <w:sz w:val="12"/>
        </w:rPr>
        <w:t xml:space="preserve"> </w:t>
      </w:r>
      <w:r>
        <w:rPr>
          <w:rStyle w:val="Emphasis"/>
        </w:rPr>
        <w:t xml:space="preserve">it starts to look more like a death trap, bedeviled by </w:t>
      </w:r>
      <w:r w:rsidRPr="00243DA3">
        <w:rPr>
          <w:rStyle w:val="Emphasis"/>
          <w:highlight w:val="green"/>
        </w:rPr>
        <w:t>regular mass extinctions</w:t>
      </w:r>
      <w:r>
        <w:rPr>
          <w:sz w:val="12"/>
        </w:rPr>
        <w:t xml:space="preserve">. However, </w:t>
      </w:r>
      <w:r>
        <w:rPr>
          <w:rStyle w:val="Emphasis"/>
        </w:rPr>
        <w:t xml:space="preserve">things are </w:t>
      </w:r>
      <w:proofErr w:type="gramStart"/>
      <w:r>
        <w:rPr>
          <w:rStyle w:val="Emphasis"/>
        </w:rPr>
        <w:t>actually quite</w:t>
      </w:r>
      <w:proofErr w:type="gramEnd"/>
      <w:r>
        <w:rPr>
          <w:rStyle w:val="Emphasis"/>
        </w:rPr>
        <w:t xml:space="preserve"> a bit worse</w:t>
      </w:r>
      <w:r>
        <w:rPr>
          <w:sz w:val="12"/>
        </w:rPr>
        <w:t xml:space="preserve">. Although </w:t>
      </w:r>
      <w:r>
        <w:rPr>
          <w:rStyle w:val="IntenseEmphasis"/>
        </w:rPr>
        <w:t xml:space="preserve">there are many potentially bad things that might happen to </w:t>
      </w:r>
      <w:proofErr w:type="gramStart"/>
      <w:r>
        <w:rPr>
          <w:rStyle w:val="IntenseEmphasis"/>
        </w:rPr>
        <w:t>the human race</w:t>
      </w:r>
      <w:proofErr w:type="gramEnd"/>
      <w:r>
        <w:rPr>
          <w:rStyle w:val="IntenseEmphasis"/>
        </w:rPr>
        <w:t xml:space="preserve"> on the Earth from natural sources</w:t>
      </w:r>
      <w:r>
        <w:rPr>
          <w:sz w:val="12"/>
        </w:rPr>
        <w:t xml:space="preserve">, </w:t>
      </w:r>
      <w:r>
        <w:rPr>
          <w:rStyle w:val="IntenseEmphasis"/>
        </w:rPr>
        <w:t>there are many more from unnatural sources</w:t>
      </w:r>
      <w:r>
        <w:rPr>
          <w:sz w:val="12"/>
        </w:rPr>
        <w:t xml:space="preserve">. </w:t>
      </w:r>
      <w:r>
        <w:rPr>
          <w:rStyle w:val="Emphasis"/>
        </w:rPr>
        <w:t xml:space="preserve">We have been dancing with </w:t>
      </w:r>
      <w:r w:rsidRPr="00243DA3">
        <w:rPr>
          <w:rStyle w:val="Emphasis"/>
          <w:highlight w:val="green"/>
        </w:rPr>
        <w:t>nuclear disaster</w:t>
      </w:r>
      <w:r>
        <w:rPr>
          <w:rStyle w:val="Emphasis"/>
        </w:rPr>
        <w:t xml:space="preserve"> for a long time.</w:t>
      </w:r>
      <w:r>
        <w:rPr>
          <w:sz w:val="12"/>
        </w:rPr>
        <w:t xml:space="preserve"> An apocalyptic atomic war is not inevitable, but it is possible. </w:t>
      </w:r>
      <w:r>
        <w:rPr>
          <w:rStyle w:val="IntenseEmphasis"/>
        </w:rPr>
        <w:t>Add to this scenario</w:t>
      </w:r>
      <w:r>
        <w:rPr>
          <w:sz w:val="12"/>
        </w:rPr>
        <w:t xml:space="preserve"> the </w:t>
      </w:r>
      <w:r>
        <w:rPr>
          <w:rStyle w:val="Emphasis"/>
        </w:rPr>
        <w:t xml:space="preserve">genetically </w:t>
      </w:r>
      <w:r w:rsidRPr="00243DA3">
        <w:rPr>
          <w:rStyle w:val="Emphasis"/>
          <w:highlight w:val="green"/>
        </w:rPr>
        <w:t>engineered killer virus</w:t>
      </w:r>
      <w:r>
        <w:rPr>
          <w:sz w:val="12"/>
        </w:rPr>
        <w:t>, “</w:t>
      </w:r>
      <w:r w:rsidRPr="00243DA3">
        <w:rPr>
          <w:rStyle w:val="Emphasis"/>
          <w:highlight w:val="green"/>
        </w:rPr>
        <w:t>gray goo</w:t>
      </w:r>
      <w:r>
        <w:rPr>
          <w:sz w:val="12"/>
        </w:rPr>
        <w:t xml:space="preserve">,” a </w:t>
      </w:r>
      <w:r w:rsidRPr="00243DA3">
        <w:rPr>
          <w:rStyle w:val="Emphasis"/>
          <w:highlight w:val="green"/>
        </w:rPr>
        <w:t>robot revolt</w:t>
      </w:r>
      <w:r w:rsidRPr="00243DA3">
        <w:rPr>
          <w:sz w:val="12"/>
          <w:highlight w:val="green"/>
        </w:rPr>
        <w:t xml:space="preserve">, </w:t>
      </w:r>
      <w:r w:rsidRPr="00243DA3">
        <w:rPr>
          <w:rStyle w:val="Emphasis"/>
          <w:highlight w:val="green"/>
        </w:rPr>
        <w:t>and other horrors</w:t>
      </w:r>
      <w:r>
        <w:rPr>
          <w:rStyle w:val="Emphasis"/>
        </w:rPr>
        <w:t xml:space="preserve"> </w:t>
      </w:r>
      <w:proofErr w:type="gramStart"/>
      <w:r>
        <w:rPr>
          <w:rStyle w:val="Emphasis"/>
        </w:rPr>
        <w:t>as yet</w:t>
      </w:r>
      <w:proofErr w:type="gramEnd"/>
      <w:r>
        <w:rPr>
          <w:rStyle w:val="Emphasis"/>
        </w:rPr>
        <w:t xml:space="preserve"> undreamt</w:t>
      </w:r>
      <w:r>
        <w:rPr>
          <w:sz w:val="12"/>
        </w:rPr>
        <w:t xml:space="preserve">, and </w:t>
      </w:r>
      <w:r>
        <w:rPr>
          <w:rStyle w:val="IntenseEmphasis"/>
        </w:rPr>
        <w:t>the odds against human survival get longer</w:t>
      </w:r>
      <w:r>
        <w:rPr>
          <w:sz w:val="12"/>
        </w:rPr>
        <w:t xml:space="preserve">. Hence, the need to abandon the fiction of Earth as our eternal and unchanging perfect home and to appreciate both the need for, and promise of, space settlement. </w:t>
      </w:r>
      <w:r>
        <w:rPr>
          <w:rStyle w:val="IntenseEmphasis"/>
        </w:rPr>
        <w:t>Not so the rich can escape to an Elysium</w:t>
      </w:r>
      <w:r>
        <w:rPr>
          <w:sz w:val="12"/>
        </w:rPr>
        <w:t xml:space="preserve"> in the sky, or so we can all leave behind a polluted and overheated Earth, </w:t>
      </w:r>
      <w:r>
        <w:rPr>
          <w:rStyle w:val="IntenseEmphasis"/>
        </w:rPr>
        <w:t>but simply so that the human species and human culture has a chance at surviving</w:t>
      </w:r>
      <w:r>
        <w:rPr>
          <w:sz w:val="12"/>
        </w:rPr>
        <w:t xml:space="preserve"> and flourishing </w:t>
      </w:r>
      <w:r>
        <w:rPr>
          <w:rStyle w:val="Emphasis"/>
        </w:rPr>
        <w:t xml:space="preserve">in the long term. </w:t>
      </w:r>
      <w:r>
        <w:rPr>
          <w:sz w:val="12"/>
        </w:rPr>
        <w:t xml:space="preserve">The Tellers believe that sustainability on the Earth has no relationship to what we do in space, but </w:t>
      </w:r>
      <w:r>
        <w:rPr>
          <w:rStyle w:val="IntenseEmphasis"/>
        </w:rPr>
        <w:t>the same technologies that enable deep space settlement will have a profound impact on terrestrial sustainability</w:t>
      </w:r>
      <w:r>
        <w:rPr>
          <w:sz w:val="12"/>
        </w:rPr>
        <w:t xml:space="preserve">. The Tellers write, “We haven’t even colonized the </w:t>
      </w:r>
      <w:proofErr w:type="gramStart"/>
      <w:r>
        <w:rPr>
          <w:sz w:val="12"/>
        </w:rPr>
        <w:t>Sahara desert</w:t>
      </w:r>
      <w:proofErr w:type="gramEnd"/>
      <w:r>
        <w:rPr>
          <w:sz w:val="12"/>
        </w:rPr>
        <w:t>, the bottom of the oceans… because it makes no economic sense.” This may be true, but</w:t>
      </w:r>
      <w:r>
        <w:rPr>
          <w:rStyle w:val="IntenseEmphasis"/>
        </w:rPr>
        <w:t xml:space="preserve"> it</w:t>
      </w:r>
      <w:r>
        <w:rPr>
          <w:sz w:val="12"/>
        </w:rPr>
        <w:t xml:space="preserve"> also </w:t>
      </w:r>
      <w:r>
        <w:rPr>
          <w:rStyle w:val="IntenseEmphasis"/>
        </w:rPr>
        <w:t xml:space="preserve">makes no sense to settle the </w:t>
      </w:r>
      <w:proofErr w:type="gramStart"/>
      <w:r>
        <w:rPr>
          <w:rStyle w:val="IntenseEmphasis"/>
        </w:rPr>
        <w:t xml:space="preserve">Sahara </w:t>
      </w:r>
      <w:r>
        <w:rPr>
          <w:sz w:val="12"/>
        </w:rPr>
        <w:t>desert</w:t>
      </w:r>
      <w:proofErr w:type="gramEnd"/>
      <w:r>
        <w:rPr>
          <w:sz w:val="12"/>
        </w:rPr>
        <w:t xml:space="preserve">, the bottom of the </w:t>
      </w:r>
      <w:r>
        <w:rPr>
          <w:rStyle w:val="IntenseEmphasis"/>
        </w:rPr>
        <w:t>oceans, or Antarctica</w:t>
      </w:r>
      <w:r>
        <w:rPr>
          <w:sz w:val="12"/>
        </w:rPr>
        <w:t xml:space="preserve"> </w:t>
      </w:r>
      <w:r>
        <w:rPr>
          <w:rStyle w:val="IntenseEmphasis"/>
        </w:rPr>
        <w:t xml:space="preserve">since </w:t>
      </w:r>
      <w:r>
        <w:rPr>
          <w:sz w:val="12"/>
        </w:rPr>
        <w:t xml:space="preserve">these locations are on the Earth, and </w:t>
      </w:r>
      <w:r>
        <w:rPr>
          <w:rStyle w:val="Emphasis"/>
        </w:rPr>
        <w:t xml:space="preserve">humans living there will not increase the probability of species survival. </w:t>
      </w:r>
      <w:r>
        <w:rPr>
          <w:sz w:val="12"/>
        </w:rPr>
        <w:t xml:space="preserve">Near-Earth free space settlements and lunar bases are just </w:t>
      </w:r>
      <w:proofErr w:type="gramStart"/>
      <w:r>
        <w:rPr>
          <w:sz w:val="12"/>
        </w:rPr>
        <w:t>stepping stones</w:t>
      </w:r>
      <w:proofErr w:type="gramEnd"/>
      <w:r>
        <w:rPr>
          <w:sz w:val="12"/>
        </w:rPr>
        <w:t xml:space="preserve"> to ones much further out that are quarantined from Earth by millions of kilometers of vacuum. Once the motivation of species survival is put front and center, it becomes clear that </w:t>
      </w:r>
      <w:r>
        <w:rPr>
          <w:rStyle w:val="IntenseEmphasis"/>
        </w:rPr>
        <w:t>a settlement in low Earth orbit,</w:t>
      </w:r>
      <w:r>
        <w:rPr>
          <w:sz w:val="12"/>
        </w:rPr>
        <w:t xml:space="preserve"> on the Moon, at L5, or on the Martian surface </w:t>
      </w:r>
      <w:r>
        <w:rPr>
          <w:rStyle w:val="Emphasis"/>
        </w:rPr>
        <w:t>is not nearly sufficient</w:t>
      </w:r>
      <w:r>
        <w:rPr>
          <w:sz w:val="12"/>
        </w:rPr>
        <w:t xml:space="preserve">. </w:t>
      </w:r>
      <w:r>
        <w:rPr>
          <w:rStyle w:val="IntenseEmphasis"/>
        </w:rPr>
        <w:t xml:space="preserve">What is needed is a large set of thriving communities distributed throughout the solar system, and even ultimately in the Oort Cloud surrounding the solar system </w:t>
      </w:r>
      <w:r>
        <w:rPr>
          <w:sz w:val="12"/>
        </w:rPr>
        <w:t xml:space="preserve">proper. This vision is not a small thing. </w:t>
      </w:r>
      <w:r>
        <w:rPr>
          <w:rStyle w:val="IntenseEmphasis"/>
        </w:rPr>
        <w:t>It will be the work of many generations</w:t>
      </w:r>
      <w:r>
        <w:rPr>
          <w:sz w:val="12"/>
        </w:rPr>
        <w:t xml:space="preserve">, just as was the settling of the New World or, even earlier in history, the human diaspora out of Africa along the Asian coast to Australia and beyond. The Tellers believe that sustainability on the Earth has no relationship to what we do in space, but the same technologies that enable deep space settlement will have a profound impact on terrestrial sustainability. </w:t>
      </w:r>
      <w:r>
        <w:rPr>
          <w:rStyle w:val="IntenseEmphasis"/>
        </w:rPr>
        <w:t>Space settlements, of necessity, push the limits of food production per square meter and per liter of wate</w:t>
      </w:r>
      <w:r>
        <w:rPr>
          <w:sz w:val="12"/>
        </w:rPr>
        <w:t xml:space="preserve">r. Space settlement </w:t>
      </w:r>
      <w:r>
        <w:rPr>
          <w:rStyle w:val="Emphasis"/>
        </w:rPr>
        <w:t>agricultural methods can also be applied to growing food in parched California or in vertical farms in crowded urban areas</w:t>
      </w:r>
      <w:r>
        <w:rPr>
          <w:sz w:val="12"/>
        </w:rPr>
        <w:t xml:space="preserve">. </w:t>
      </w:r>
      <w:r>
        <w:rPr>
          <w:rStyle w:val="IntenseEmphasis"/>
        </w:rPr>
        <w:t xml:space="preserve">Space </w:t>
      </w:r>
      <w:r w:rsidRPr="00243DA3">
        <w:rPr>
          <w:rStyle w:val="IntenseEmphasis"/>
          <w:highlight w:val="green"/>
        </w:rPr>
        <w:t>settlements require</w:t>
      </w:r>
      <w:r>
        <w:rPr>
          <w:rStyle w:val="IntenseEmphasis"/>
        </w:rPr>
        <w:t xml:space="preserve"> humans and technology to co-exist in </w:t>
      </w:r>
      <w:proofErr w:type="gramStart"/>
      <w:r>
        <w:rPr>
          <w:rStyle w:val="IntenseEmphasis"/>
        </w:rPr>
        <w:t>close proximit</w:t>
      </w:r>
      <w:r>
        <w:rPr>
          <w:sz w:val="12"/>
        </w:rPr>
        <w:t>y</w:t>
      </w:r>
      <w:proofErr w:type="gramEnd"/>
      <w:r>
        <w:rPr>
          <w:sz w:val="12"/>
        </w:rPr>
        <w:t xml:space="preserve">. This implies </w:t>
      </w:r>
      <w:r>
        <w:rPr>
          <w:rStyle w:val="Emphasis"/>
        </w:rPr>
        <w:t xml:space="preserve">an absolute </w:t>
      </w:r>
      <w:r w:rsidRPr="00243DA3">
        <w:rPr>
          <w:rStyle w:val="Emphasis"/>
          <w:highlight w:val="green"/>
        </w:rPr>
        <w:t>minimization of pollution</w:t>
      </w:r>
      <w:r>
        <w:rPr>
          <w:sz w:val="12"/>
        </w:rPr>
        <w:t xml:space="preserve"> </w:t>
      </w:r>
      <w:r>
        <w:rPr>
          <w:rStyle w:val="IntenseEmphasis"/>
        </w:rPr>
        <w:t>and sustained recycling of all waste</w:t>
      </w:r>
      <w:r>
        <w:rPr>
          <w:sz w:val="12"/>
        </w:rPr>
        <w:t xml:space="preserve">. Such </w:t>
      </w:r>
      <w:r>
        <w:rPr>
          <w:rStyle w:val="IntenseEmphasis"/>
        </w:rPr>
        <w:t xml:space="preserve">technologies seem </w:t>
      </w:r>
      <w:r w:rsidRPr="00243DA3">
        <w:rPr>
          <w:rStyle w:val="IntenseEmphasis"/>
          <w:highlight w:val="green"/>
        </w:rPr>
        <w:t>highly applicable to sustainability on Earth</w:t>
      </w:r>
      <w:r>
        <w:rPr>
          <w:rStyle w:val="IntenseEmphasis"/>
        </w:rPr>
        <w:t xml:space="preserve"> as well</w:t>
      </w:r>
      <w:r>
        <w:rPr>
          <w:sz w:val="12"/>
        </w:rPr>
        <w:t>. We will need to provide the best possible medical care for remote space settlements, which will be far from hospitals on Earth. The technologies that make such medicine effective</w:t>
      </w:r>
      <w:proofErr w:type="gramStart"/>
      <w:r>
        <w:rPr>
          <w:sz w:val="12"/>
        </w:rPr>
        <w:t>—“</w:t>
      </w:r>
      <w:proofErr w:type="gramEnd"/>
      <w:r>
        <w:rPr>
          <w:sz w:val="12"/>
        </w:rPr>
        <w:t xml:space="preserve">tricorders”, </w:t>
      </w:r>
      <w:r w:rsidRPr="00243DA3">
        <w:rPr>
          <w:rStyle w:val="Emphasis"/>
          <w:highlight w:val="green"/>
        </w:rPr>
        <w:t>telemedicine</w:t>
      </w:r>
      <w:r w:rsidRPr="00243DA3">
        <w:rPr>
          <w:sz w:val="12"/>
          <w:highlight w:val="green"/>
        </w:rPr>
        <w:t>,</w:t>
      </w:r>
      <w:r>
        <w:rPr>
          <w:sz w:val="12"/>
        </w:rPr>
        <w:t xml:space="preserve"> and so on—</w:t>
      </w:r>
      <w:r w:rsidRPr="00243DA3">
        <w:rPr>
          <w:rStyle w:val="IntenseEmphasis"/>
          <w:highlight w:val="green"/>
        </w:rPr>
        <w:t>can</w:t>
      </w:r>
      <w:r>
        <w:rPr>
          <w:rStyle w:val="IntenseEmphasis"/>
        </w:rPr>
        <w:t xml:space="preserve"> also </w:t>
      </w:r>
      <w:r w:rsidRPr="00243DA3">
        <w:rPr>
          <w:rStyle w:val="IntenseEmphasis"/>
          <w:highlight w:val="green"/>
        </w:rPr>
        <w:t>bring medical care to</w:t>
      </w:r>
      <w:r>
        <w:rPr>
          <w:rStyle w:val="IntenseEmphasis"/>
        </w:rPr>
        <w:t xml:space="preserve"> underdeveloped and </w:t>
      </w:r>
      <w:r w:rsidRPr="00243DA3">
        <w:rPr>
          <w:rStyle w:val="IntenseEmphasis"/>
          <w:highlight w:val="green"/>
        </w:rPr>
        <w:t>underserved areas</w:t>
      </w:r>
      <w:r>
        <w:rPr>
          <w:rStyle w:val="IntenseEmphasis"/>
        </w:rPr>
        <w:t xml:space="preserve"> of the Earth. </w:t>
      </w:r>
      <w:r>
        <w:rPr>
          <w:sz w:val="12"/>
        </w:rPr>
        <w:t xml:space="preserve">The Tellers raise the specter of “winter-over syndrome” in the Antarctic, writing that “living on Mars would be way, way more miserable than living in Antarctica,” and concluding, “Nobody wants to live there.” Although </w:t>
      </w:r>
      <w:proofErr w:type="gramStart"/>
      <w:r>
        <w:rPr>
          <w:sz w:val="12"/>
        </w:rPr>
        <w:t>it is clear that the</w:t>
      </w:r>
      <w:proofErr w:type="gramEnd"/>
      <w:r>
        <w:rPr>
          <w:sz w:val="12"/>
        </w:rPr>
        <w:t xml:space="preserve"> Tellers will not be going, the </w:t>
      </w:r>
      <w:r>
        <w:rPr>
          <w:rStyle w:val="IntenseEmphasis"/>
        </w:rPr>
        <w:t>large numbers who signed up for Mars One’s</w:t>
      </w:r>
      <w:r>
        <w:rPr>
          <w:sz w:val="12"/>
        </w:rPr>
        <w:t xml:space="preserve"> sketchy settlement </w:t>
      </w:r>
      <w:r>
        <w:rPr>
          <w:rStyle w:val="IntenseEmphasis"/>
        </w:rPr>
        <w:t>plans suggest that a lot of people do want to live on Mars</w:t>
      </w:r>
      <w:r>
        <w:rPr>
          <w:sz w:val="12"/>
        </w:rPr>
        <w:t xml:space="preserve">. </w:t>
      </w:r>
      <w:r>
        <w:rPr>
          <w:rStyle w:val="IntenseEmphasis"/>
        </w:rPr>
        <w:t>There are real challenges</w:t>
      </w:r>
      <w:r>
        <w:rPr>
          <w:sz w:val="12"/>
        </w:rPr>
        <w:t xml:space="preserve"> to constructing space settlements, </w:t>
      </w:r>
      <w:r>
        <w:rPr>
          <w:rStyle w:val="IntenseEmphasis"/>
        </w:rPr>
        <w:t>but current Antarctic bases are not true settlements</w:t>
      </w:r>
      <w:r>
        <w:rPr>
          <w:sz w:val="12"/>
        </w:rPr>
        <w:t xml:space="preserve">. Nobody lives there with their families, </w:t>
      </w:r>
      <w:proofErr w:type="gramStart"/>
      <w:r>
        <w:rPr>
          <w:sz w:val="12"/>
        </w:rPr>
        <w:t>with the exception of</w:t>
      </w:r>
      <w:proofErr w:type="gramEnd"/>
      <w:r>
        <w:rPr>
          <w:sz w:val="12"/>
        </w:rPr>
        <w:t xml:space="preserve"> the coastal Esperanza Base, where about ten families routinely winter over. </w:t>
      </w:r>
      <w:r>
        <w:rPr>
          <w:rStyle w:val="IntenseEmphasis"/>
        </w:rPr>
        <w:t xml:space="preserve">No real effort is made to create any kind of human environment that is comfortable </w:t>
      </w:r>
      <w:r>
        <w:rPr>
          <w:sz w:val="12"/>
        </w:rPr>
        <w:t xml:space="preserve">over a long period of time. </w:t>
      </w:r>
      <w:r>
        <w:rPr>
          <w:rStyle w:val="IntenseEmphasis"/>
        </w:rPr>
        <w:t>Conditions in Antarctica might be better compared to living in a campground than a self-sustaining settlement.</w:t>
      </w:r>
      <w:r>
        <w:rPr>
          <w:sz w:val="12"/>
        </w:rPr>
        <w:t xml:space="preserve"> Additionally, </w:t>
      </w:r>
      <w:r>
        <w:rPr>
          <w:rStyle w:val="IntenseEmphasis"/>
        </w:rPr>
        <w:t>the current Antarctic Treaty</w:t>
      </w:r>
      <w:r>
        <w:rPr>
          <w:sz w:val="12"/>
        </w:rPr>
        <w:t xml:space="preserve"> essentially </w:t>
      </w:r>
      <w:r>
        <w:rPr>
          <w:rStyle w:val="Emphasis"/>
        </w:rPr>
        <w:t>prevents any extraction or use of the natural resources</w:t>
      </w:r>
      <w:r>
        <w:rPr>
          <w:sz w:val="12"/>
        </w:rPr>
        <w:t xml:space="preserve"> found there, thus </w:t>
      </w:r>
      <w:r>
        <w:rPr>
          <w:rStyle w:val="IntenseEmphasis"/>
        </w:rPr>
        <w:t>making economically independent settlements infeasible</w:t>
      </w:r>
      <w:r>
        <w:rPr>
          <w:sz w:val="12"/>
        </w:rPr>
        <w:t xml:space="preserve">. The Tellers think that, from an economic perspective, “Mars has nothing to offer in return.” Here, at least in the short run, they have a point. Let us not shy from the truth. </w:t>
      </w:r>
      <w:r>
        <w:rPr>
          <w:rStyle w:val="IntenseEmphasis"/>
        </w:rPr>
        <w:t>Conditions in the early settlements</w:t>
      </w:r>
      <w:r>
        <w:rPr>
          <w:sz w:val="12"/>
        </w:rPr>
        <w:t xml:space="preserve"> in the New </w:t>
      </w:r>
      <w:r>
        <w:rPr>
          <w:rStyle w:val="IntenseEmphasis"/>
        </w:rPr>
        <w:t>World were difficult at best</w:t>
      </w:r>
      <w:r>
        <w:rPr>
          <w:sz w:val="12"/>
        </w:rPr>
        <w:t xml:space="preserve">, and the casualty rate was high. </w:t>
      </w:r>
      <w:r>
        <w:rPr>
          <w:rStyle w:val="IntenseEmphasis"/>
        </w:rPr>
        <w:t>We should expect the same to hold true for early space settlements</w:t>
      </w:r>
      <w:r>
        <w:rPr>
          <w:sz w:val="12"/>
        </w:rPr>
        <w:t xml:space="preserve">. However, </w:t>
      </w:r>
      <w:r>
        <w:rPr>
          <w:rStyle w:val="Emphasis"/>
        </w:rPr>
        <w:t>Jamestown and Plymouth gave rise to vast cities and a tamed landscape on a scale of hundreds of years.</w:t>
      </w:r>
      <w:r>
        <w:rPr>
          <w:sz w:val="12"/>
        </w:rPr>
        <w:t xml:space="preserve"> </w:t>
      </w:r>
      <w:r>
        <w:rPr>
          <w:rStyle w:val="IntenseEmphasis"/>
        </w:rPr>
        <w:t>We now bring to the table technological means that would seem magical to the Jamestown settlers</w:t>
      </w:r>
      <w:r>
        <w:rPr>
          <w:sz w:val="12"/>
        </w:rPr>
        <w:t xml:space="preserve">. Even as difficult an environment as the Moon can be developed and settled using technology that either exists currently or is an engineering project, as one book suggests. The Tellers think that, from an economic perspective, “Mars has nothing to offer in return.” Here, at least in the short run, they have a point. Although </w:t>
      </w:r>
      <w:r>
        <w:rPr>
          <w:rStyle w:val="IntenseEmphasis"/>
        </w:rPr>
        <w:t>Mars may have more of the natural resources a settlement will need than</w:t>
      </w:r>
      <w:r>
        <w:rPr>
          <w:sz w:val="12"/>
        </w:rPr>
        <w:t xml:space="preserve">, say, </w:t>
      </w:r>
      <w:r>
        <w:rPr>
          <w:rStyle w:val="IntenseEmphasis"/>
        </w:rPr>
        <w:t>the Moon</w:t>
      </w:r>
      <w:r>
        <w:rPr>
          <w:sz w:val="12"/>
        </w:rPr>
        <w:t xml:space="preserve">, it is at the bottom of a </w:t>
      </w:r>
      <w:proofErr w:type="gramStart"/>
      <w:r>
        <w:rPr>
          <w:sz w:val="12"/>
        </w:rPr>
        <w:t>fairly steep</w:t>
      </w:r>
      <w:proofErr w:type="gramEnd"/>
      <w:r>
        <w:rPr>
          <w:sz w:val="12"/>
        </w:rPr>
        <w:t xml:space="preserve"> gravity well and, for the time being, it is not likely that there will be many Mars-to-Earth exports. However, this is like looking at the resources of the New World via a keyhole, seeing a swamp, and reporting back that there is no point in going there. It is worth keeping in mind the example of “Seward’s Folly.” </w:t>
      </w:r>
      <w:r>
        <w:rPr>
          <w:rStyle w:val="IntenseEmphasis"/>
        </w:rPr>
        <w:t>The purchase of Alaska from Russia was mocked</w:t>
      </w:r>
      <w:r>
        <w:rPr>
          <w:sz w:val="12"/>
        </w:rPr>
        <w:t xml:space="preserve"> as “Seward’s icebox” and a “polar bear garden.” </w:t>
      </w:r>
      <w:r>
        <w:rPr>
          <w:rStyle w:val="Emphasis"/>
        </w:rPr>
        <w:t>At the time, the oil and mineral riches of Alaska were undiscovered</w:t>
      </w:r>
      <w:r>
        <w:rPr>
          <w:sz w:val="12"/>
        </w:rPr>
        <w:t xml:space="preserve"> and undreamt of. </w:t>
      </w:r>
      <w:r>
        <w:rPr>
          <w:rStyle w:val="Emphasis"/>
        </w:rPr>
        <w:t>Space itself teems with valuable resources</w:t>
      </w:r>
      <w:r>
        <w:rPr>
          <w:sz w:val="12"/>
        </w:rPr>
        <w:t xml:space="preserve">, including continuous and abundant solar energy and mineral wealth on a scale beyond imagination just in the </w:t>
      </w:r>
      <w:proofErr w:type="gramStart"/>
      <w:r>
        <w:rPr>
          <w:sz w:val="12"/>
        </w:rPr>
        <w:t>near Earth</w:t>
      </w:r>
      <w:proofErr w:type="gramEnd"/>
      <w:r>
        <w:rPr>
          <w:sz w:val="12"/>
        </w:rPr>
        <w:t xml:space="preserve"> asteroids. Just as the Tellers were dismissing space resources as irrelevant, the US Congress was laying the legal groundwork for asteroid and lunar mining with the passage of the Commercial Space Launch Competitiveness Act, signed by President Obama on November 23, 2015. The Tellers also seem unaware that their leadership at Google, Larry Page and Eric Schmidt, are investors in the asteroid mining firm Planetary Resources. The Tellers say that “we won’t survive [on Earth] unless we learn to live in a resource neutral way.” This statement assumes that that Earth is a closed system, which it is not. </w:t>
      </w:r>
      <w:r w:rsidRPr="00243DA3">
        <w:rPr>
          <w:rStyle w:val="IntenseEmphasis"/>
          <w:highlight w:val="green"/>
        </w:rPr>
        <w:t>The Earth is flooded</w:t>
      </w:r>
      <w:r>
        <w:rPr>
          <w:rStyle w:val="IntenseEmphasis"/>
        </w:rPr>
        <w:t xml:space="preserve"> daily </w:t>
      </w:r>
      <w:r w:rsidRPr="00243DA3">
        <w:rPr>
          <w:rStyle w:val="IntenseEmphasis"/>
          <w:highlight w:val="green"/>
        </w:rPr>
        <w:t>with</w:t>
      </w:r>
      <w:r>
        <w:rPr>
          <w:rStyle w:val="IntenseEmphasis"/>
        </w:rPr>
        <w:t xml:space="preserve"> vast amounts of </w:t>
      </w:r>
      <w:r w:rsidRPr="00243DA3">
        <w:rPr>
          <w:rStyle w:val="IntenseEmphasis"/>
          <w:highlight w:val="green"/>
        </w:rPr>
        <w:t>solar energy that</w:t>
      </w:r>
      <w:r>
        <w:rPr>
          <w:rStyle w:val="IntenseEmphasis"/>
        </w:rPr>
        <w:t>, if exploited</w:t>
      </w:r>
      <w:r>
        <w:rPr>
          <w:sz w:val="12"/>
        </w:rPr>
        <w:t xml:space="preserve">, </w:t>
      </w:r>
      <w:r w:rsidRPr="00243DA3">
        <w:rPr>
          <w:rStyle w:val="IntenseEmphasis"/>
          <w:highlight w:val="green"/>
        </w:rPr>
        <w:t>could power</w:t>
      </w:r>
      <w:r>
        <w:rPr>
          <w:rStyle w:val="IntenseEmphasis"/>
        </w:rPr>
        <w:t xml:space="preserve"> just about </w:t>
      </w:r>
      <w:r w:rsidRPr="00243DA3">
        <w:rPr>
          <w:rStyle w:val="IntenseEmphasis"/>
          <w:highlight w:val="green"/>
        </w:rPr>
        <w:t>any civilization</w:t>
      </w:r>
      <w:r>
        <w:rPr>
          <w:rStyle w:val="IntenseEmphasis"/>
        </w:rPr>
        <w:t xml:space="preserve"> we wish to maintain</w:t>
      </w:r>
      <w:r>
        <w:rPr>
          <w:sz w:val="12"/>
        </w:rPr>
        <w:t xml:space="preserve">. </w:t>
      </w:r>
      <w:r w:rsidRPr="00243DA3">
        <w:rPr>
          <w:rStyle w:val="Emphasis"/>
          <w:highlight w:val="green"/>
        </w:rPr>
        <w:t>There is no technical limitation to providing continuous, carbon-free power from space</w:t>
      </w:r>
      <w:r>
        <w:rPr>
          <w:rStyle w:val="Emphasis"/>
        </w:rPr>
        <w:t xml:space="preserve"> solar power satellites beaming power back to the surface of the Earth anywhere it might be needed</w:t>
      </w:r>
      <w:r>
        <w:rPr>
          <w:sz w:val="12"/>
        </w:rPr>
        <w:t xml:space="preserve">. </w:t>
      </w:r>
      <w:r>
        <w:rPr>
          <w:rStyle w:val="IntenseEmphasis"/>
        </w:rPr>
        <w:t>The main opposition to this idea derives from an unwillingness to consider centralized power systems on</w:t>
      </w:r>
      <w:r>
        <w:rPr>
          <w:sz w:val="12"/>
        </w:rPr>
        <w:t xml:space="preserve"> </w:t>
      </w:r>
      <w:r>
        <w:rPr>
          <w:rStyle w:val="Emphasis"/>
        </w:rPr>
        <w:t>ideological grounds</w:t>
      </w:r>
      <w:r>
        <w:rPr>
          <w:sz w:val="12"/>
        </w:rPr>
        <w:t xml:space="preserve">, combined with the unexpected reality of very cheap natural gas today. </w:t>
      </w:r>
      <w:r>
        <w:rPr>
          <w:rStyle w:val="IntenseEmphasis"/>
        </w:rPr>
        <w:t xml:space="preserve">Even the most conservative consideration of near-Earth asteroid resources suggests that </w:t>
      </w:r>
      <w:r>
        <w:rPr>
          <w:rStyle w:val="Emphasis"/>
        </w:rPr>
        <w:t xml:space="preserve">there is no reason to view the Earth as a closed system to which nothing can be added. </w:t>
      </w:r>
      <w:r>
        <w:rPr>
          <w:sz w:val="12"/>
        </w:rPr>
        <w:t xml:space="preserve">The time for the settlement of Mars will come, but first we need to build on our success in developing the resources of Earth orbit, in the form of navigation, Earth observation, communication, and weather satellites, by fully developing the economic potential of the Earth-Moon system. </w:t>
      </w:r>
      <w:r>
        <w:rPr>
          <w:rStyle w:val="IntenseEmphasis"/>
        </w:rPr>
        <w:t>Space settlements must flow out of the development of the economic resources of space if they are to be sustainable in the long term</w:t>
      </w:r>
      <w:r>
        <w:rPr>
          <w:sz w:val="12"/>
        </w:rPr>
        <w:t xml:space="preserve">. The NSS has developed a complete description of milestones toward the development of space settlements. In view of the above, Astro Teller was probably right to turn down the “space cadet” who wanted Google X to spend money on Mars settlement. But wait—Google is doing exactly that. A key first step toward space settlement is ensuring a gapless transition from the existing International Space Station to commercially owned and operated LEO space stations as described in the NSS position paper “Next Generation Space Stations.” Next will come the development of the resources of the Moon and </w:t>
      </w:r>
      <w:proofErr w:type="spellStart"/>
      <w:r>
        <w:rPr>
          <w:sz w:val="12"/>
        </w:rPr>
        <w:t>neaby</w:t>
      </w:r>
      <w:proofErr w:type="spellEnd"/>
      <w:r>
        <w:rPr>
          <w:sz w:val="12"/>
        </w:rPr>
        <w:t xml:space="preserve"> asteroids leading to the creation of a self-sustaining Earth-Moon economy. Once we have established an asteroid-Earth-Moon economy that makes the resources found in this region fully available for projects ranging from the construction of solar power satellites to fueling future Mars missions, trips to Mars will be far less of a reach than they are today. In view of the above, Astro Teller was probably right to turn down the “space cadet” who wanted Google X to spend money on Mars settlement. Currently Google’s money would be better spent in low Earth orbit, among the asteroids, and on the Moon, joining forces with the growing number of entrepreneurs seeking their fortunes in space. But wait—Google is doing exactly that by sponsoring the Google Lunar X PRIZE to encourage private groups to send landers to the </w:t>
      </w:r>
      <w:proofErr w:type="gramStart"/>
      <w:r>
        <w:rPr>
          <w:sz w:val="12"/>
        </w:rPr>
        <w:t>Moon, and</w:t>
      </w:r>
      <w:proofErr w:type="gramEnd"/>
      <w:r>
        <w:rPr>
          <w:sz w:val="12"/>
        </w:rPr>
        <w:t xml:space="preserve"> investing $900 million in Elon Musk’s SpaceX. Given that corporate Google (now Alphabet) has just made a massive investment in a company founded to settle Mars, the Tellers’ essay sounds a bit like sour grapes. In any case, </w:t>
      </w:r>
      <w:r>
        <w:rPr>
          <w:rStyle w:val="IntenseEmphasis"/>
        </w:rPr>
        <w:t>the Tellers are completely wrong</w:t>
      </w:r>
      <w:r>
        <w:rPr>
          <w:sz w:val="12"/>
        </w:rPr>
        <w:t xml:space="preserve"> in their disregard of the potential economic benefits of space development and the underlying motivation for space settlement.</w:t>
      </w:r>
    </w:p>
    <w:p w14:paraId="102048FD" w14:textId="77777777" w:rsidR="00044529" w:rsidRPr="00FD1760" w:rsidRDefault="00044529" w:rsidP="00044529">
      <w:pPr>
        <w:pStyle w:val="Heading3"/>
      </w:pPr>
      <w:r>
        <w:t>1NC --- OFF</w:t>
      </w:r>
    </w:p>
    <w:p w14:paraId="419CDD83" w14:textId="77777777" w:rsidR="00044529" w:rsidRPr="001D07A7" w:rsidRDefault="00044529" w:rsidP="00044529">
      <w:pPr>
        <w:pStyle w:val="Heading4"/>
      </w:pPr>
      <w:r w:rsidRPr="001D07A7">
        <w:t>China</w:t>
      </w:r>
      <w:r>
        <w:t xml:space="preserve"> should</w:t>
      </w:r>
    </w:p>
    <w:p w14:paraId="39EACEFF" w14:textId="77777777" w:rsidR="00044529" w:rsidRDefault="00044529" w:rsidP="00044529">
      <w:pPr>
        <w:pStyle w:val="Heading4"/>
      </w:pPr>
      <w:r w:rsidRPr="001D07A7">
        <w:t>----create and</w:t>
      </w:r>
      <w:r>
        <w:t xml:space="preserve"> comply with a global NFU policy on nuclear weapons in which no nuclear weapon will ever be launched</w:t>
      </w:r>
    </w:p>
    <w:p w14:paraId="0013CF67" w14:textId="7A8A4780" w:rsidR="00044529" w:rsidRDefault="00044529" w:rsidP="00044529">
      <w:pPr>
        <w:pStyle w:val="Heading4"/>
        <w:rPr>
          <w:bCs/>
        </w:rPr>
      </w:pPr>
      <w:r w:rsidRPr="001D07A7">
        <w:rPr>
          <w:bCs/>
        </w:rPr>
        <w:t>----</w:t>
      </w:r>
      <w:r>
        <w:rPr>
          <w:bCs/>
        </w:rPr>
        <w:t xml:space="preserve">sever its alliance with Russia permanently </w:t>
      </w:r>
    </w:p>
    <w:p w14:paraId="25E5FB94" w14:textId="0545B7A9" w:rsidR="00C517B0" w:rsidRDefault="00C517B0" w:rsidP="00C517B0">
      <w:pPr>
        <w:pStyle w:val="Heading4"/>
      </w:pPr>
      <w:r>
        <w:t xml:space="preserve">----commit to not building mining base in space </w:t>
      </w:r>
    </w:p>
    <w:p w14:paraId="5EA37A73" w14:textId="2109DAFB" w:rsidR="00C517B0" w:rsidRPr="00C517B0" w:rsidRDefault="00C517B0" w:rsidP="00C517B0">
      <w:pPr>
        <w:pStyle w:val="Heading4"/>
      </w:pPr>
      <w:r>
        <w:t>----not mine asteroids in space</w:t>
      </w:r>
    </w:p>
    <w:p w14:paraId="195D9B30" w14:textId="77777777" w:rsidR="00044529" w:rsidRDefault="00044529" w:rsidP="00044529">
      <w:pPr>
        <w:pStyle w:val="Heading4"/>
      </w:pPr>
      <w:r>
        <w:t xml:space="preserve">Global NFU solves escalation. </w:t>
      </w:r>
    </w:p>
    <w:p w14:paraId="37175110" w14:textId="77777777" w:rsidR="00044529" w:rsidRDefault="00044529" w:rsidP="00044529">
      <w:r>
        <w:rPr>
          <w:rStyle w:val="Style13ptBold"/>
        </w:rPr>
        <w:t>Global Zero, No Date</w:t>
      </w:r>
      <w:r>
        <w:t xml:space="preserve">, [Since its launch in Paris in December 2008, Global Zero has grown to include 300 world leaders and half a million citizens </w:t>
      </w:r>
      <w:proofErr w:type="spellStart"/>
      <w:r>
        <w:t>worldwide"No</w:t>
      </w:r>
      <w:proofErr w:type="spellEnd"/>
      <w:r>
        <w:t xml:space="preserve"> First Use FAQs," https://www.globalzero.org/no-first-use-faqs/]/ISEE</w:t>
      </w:r>
    </w:p>
    <w:p w14:paraId="148D9760" w14:textId="77777777" w:rsidR="00044529" w:rsidRDefault="00044529" w:rsidP="00044529">
      <w:pPr>
        <w:rPr>
          <w:sz w:val="16"/>
        </w:rPr>
      </w:pPr>
      <w:r>
        <w:rPr>
          <w:sz w:val="16"/>
        </w:rPr>
        <w:t>What does No-</w:t>
      </w:r>
      <w:proofErr w:type="gramStart"/>
      <w:r>
        <w:rPr>
          <w:sz w:val="16"/>
        </w:rPr>
        <w:t>First-Use</w:t>
      </w:r>
      <w:proofErr w:type="gramEnd"/>
      <w:r>
        <w:rPr>
          <w:sz w:val="16"/>
        </w:rPr>
        <w:t xml:space="preserve"> (NFU) actually mean? “</w:t>
      </w:r>
      <w:r>
        <w:rPr>
          <w:rStyle w:val="StyleUnderline"/>
        </w:rPr>
        <w:t>No First Use” is a commitment to never use nuclear weapons first under any circumstances, whether as a preemptive attack or first strike, or in response to non-nuclear attack of any kind</w:t>
      </w:r>
      <w:r>
        <w:rPr>
          <w:sz w:val="16"/>
        </w:rPr>
        <w:t xml:space="preserve">. Where do nuclear-armed countries stand on No First Use? China is the only nuclear-armed country to have an unconditional NFU policy. India maintains a policy of NFU with exceptions for a response to chemical or biological attacks. France, North Korea, Pakistan, Russia, the United </w:t>
      </w:r>
      <w:proofErr w:type="gramStart"/>
      <w:r>
        <w:rPr>
          <w:sz w:val="16"/>
        </w:rPr>
        <w:t>Kingdom</w:t>
      </w:r>
      <w:proofErr w:type="gramEnd"/>
      <w:r>
        <w:rPr>
          <w:sz w:val="16"/>
        </w:rPr>
        <w:t xml:space="preserve"> and the United States maintain policies that permit the first use of nuclear weapons in a conflict. Israel does not acknowledge the existence of its nuclear arsenal so has no publicly known position. Why advocate for global NFU commitments now? The world has never faced so many crises that could escalate to nuclear conflict. In addition to the precarious situation on the Korean peninsula, we’re running acceptably high risks of nuclear weapons use between NATO and Russia, India and Pakistan, and the United States and China. In </w:t>
      </w:r>
      <w:proofErr w:type="gramStart"/>
      <w:r>
        <w:rPr>
          <w:sz w:val="16"/>
        </w:rPr>
        <w:t>fact</w:t>
      </w:r>
      <w:proofErr w:type="gramEnd"/>
      <w:r>
        <w:rPr>
          <w:sz w:val="16"/>
        </w:rPr>
        <w:t xml:space="preserve"> right now the chances that nuclear weapons will be used — intentionally, accidentally, or due to miscalculation — are the highest they’ve been since the worst days of the Cold War. </w:t>
      </w:r>
      <w:r>
        <w:rPr>
          <w:rStyle w:val="StyleUnderline"/>
        </w:rPr>
        <w:t xml:space="preserve">Establishing </w:t>
      </w:r>
      <w:r w:rsidRPr="00243DA3">
        <w:rPr>
          <w:rStyle w:val="StyleUnderline"/>
          <w:highlight w:val="green"/>
        </w:rPr>
        <w:t>global NFU commitments would</w:t>
      </w:r>
      <w:r>
        <w:rPr>
          <w:rStyle w:val="StyleUnderline"/>
        </w:rPr>
        <w:t xml:space="preserve"> immediately make the world safer by </w:t>
      </w:r>
      <w:r w:rsidRPr="00243DA3">
        <w:rPr>
          <w:rStyle w:val="StyleUnderline"/>
          <w:highlight w:val="green"/>
        </w:rPr>
        <w:t>resolv</w:t>
      </w:r>
      <w:r>
        <w:rPr>
          <w:rStyle w:val="StyleUnderline"/>
        </w:rPr>
        <w:t xml:space="preserve">ing </w:t>
      </w:r>
      <w:r w:rsidRPr="00243DA3">
        <w:rPr>
          <w:rStyle w:val="StyleUnderline"/>
          <w:highlight w:val="green"/>
        </w:rPr>
        <w:t>uncertainty about what a nuclear-armed country might do</w:t>
      </w:r>
      <w:r>
        <w:rPr>
          <w:rStyle w:val="StyleUnderline"/>
        </w:rPr>
        <w:t xml:space="preserve"> in a crisis, which removes pressure and incentive for any one country to “go nuclear” first in a crisis.</w:t>
      </w:r>
      <w:r>
        <w:rPr>
          <w:sz w:val="16"/>
        </w:rPr>
        <w:t xml:space="preserve"> What are consequences of nuclear first use? Any use of a nuclear weapon would invite massive retaliation. A recent study by Global Zero estimated U. S. fatalities due to a Russian retaliation to a U.S. nuclear first strike. It found 30% of the total population of the top 145 biggest cities in the United States — 21 million Americans — would die in a Russian nuclear counterattack. To put that in perspective, in the first 24 hours the U.S. death toll would be 50 times greater than all American casualties in World War II. Not to mention the horrific aftermath of nuclear war. A 2014 study shows that so-called “limited” nuclear war in South Asia, in which 100 nuclear weapons are used, would have global consequences. Millions of tons of smoke would be sent into the atmosphere, plunging </w:t>
      </w:r>
      <w:proofErr w:type="gramStart"/>
      <w:r>
        <w:rPr>
          <w:sz w:val="16"/>
        </w:rPr>
        <w:t>temperatures</w:t>
      </w:r>
      <w:proofErr w:type="gramEnd"/>
      <w:r>
        <w:rPr>
          <w:sz w:val="16"/>
        </w:rPr>
        <w:t xml:space="preserve"> and damaging the global food supply. Two billion people would be at risk of death by starvation. How are No First Use commitments a step toward the goal of eliminating all nuclear weapons? </w:t>
      </w:r>
      <w:r>
        <w:rPr>
          <w:rStyle w:val="StyleUnderline"/>
        </w:rPr>
        <w:t xml:space="preserve">Global No First Use would be an important step toward </w:t>
      </w:r>
      <w:r w:rsidRPr="00243DA3">
        <w:rPr>
          <w:rStyle w:val="StyleUnderline"/>
          <w:highlight w:val="green"/>
        </w:rPr>
        <w:t>making nuclear weapons irrelevant to national security</w:t>
      </w:r>
      <w:r>
        <w:rPr>
          <w:rStyle w:val="StyleUnderline"/>
        </w:rPr>
        <w:t>. These policies would strip nuclear weapons of value in the eyes of military planners, enable future nuclear disarmament negotiations, and accelerate the dismantling of these weapons.</w:t>
      </w:r>
      <w:r>
        <w:rPr>
          <w:sz w:val="16"/>
        </w:rPr>
        <w:t xml:space="preserve"> It would also serve as a “confidence-building measure” that establishes greater trust among nuclear-armed countries and makes it easier to work together to reduce nuclear risks and ultimately eliminate all nuclear weapons. No First Use in the United States What does current United States policy say about the first use of nuclear weapons? The 2018 U.S. Nuclear Posture Review (NPR) maintains the policy “the United States would only consider the employment of nuclear weapons in extreme circumstances to defend the vital interests of the United States, its allies, and partners.” This loose language holds open the possibility that nuclear weapons would be used in an initial attack (which can be ordered by the president, whose authority to use nuclear weapons is virtually limitless) or in response to a conventional, biological, </w:t>
      </w:r>
      <w:proofErr w:type="gramStart"/>
      <w:r>
        <w:rPr>
          <w:sz w:val="16"/>
        </w:rPr>
        <w:t>chemical</w:t>
      </w:r>
      <w:proofErr w:type="gramEnd"/>
      <w:r>
        <w:rPr>
          <w:sz w:val="16"/>
        </w:rPr>
        <w:t xml:space="preserve"> or </w:t>
      </w:r>
      <w:proofErr w:type="spellStart"/>
      <w:r>
        <w:rPr>
          <w:sz w:val="16"/>
        </w:rPr>
        <w:t>cyber attack</w:t>
      </w:r>
      <w:proofErr w:type="spellEnd"/>
      <w:r>
        <w:rPr>
          <w:sz w:val="16"/>
        </w:rPr>
        <w:t xml:space="preserve">. Who would believe a U.S. NFU policy? </w:t>
      </w:r>
      <w:r>
        <w:rPr>
          <w:rStyle w:val="StyleUnderline"/>
        </w:rPr>
        <w:t>Making a NFU policy credible — establishing it as a commitment that other countries can count on — means going beyond simple declaratory statements.</w:t>
      </w:r>
      <w:r>
        <w:rPr>
          <w:sz w:val="16"/>
        </w:rPr>
        <w:t xml:space="preserve"> This would require meaningful changes to the kinds of nuclear weapons the United States builds and the way it deploys them. </w:t>
      </w:r>
      <w:r>
        <w:rPr>
          <w:rStyle w:val="StyleUnderline"/>
        </w:rPr>
        <w:t xml:space="preserve">One tangible way to show your NFU policy means something is to </w:t>
      </w:r>
      <w:r w:rsidRPr="00243DA3">
        <w:rPr>
          <w:rStyle w:val="StyleUnderline"/>
          <w:highlight w:val="green"/>
        </w:rPr>
        <w:t xml:space="preserve">take all nuclear weapons off </w:t>
      </w:r>
      <w:proofErr w:type="gramStart"/>
      <w:r w:rsidRPr="00243DA3">
        <w:rPr>
          <w:rStyle w:val="StyleUnderline"/>
          <w:highlight w:val="green"/>
        </w:rPr>
        <w:t>high-alert</w:t>
      </w:r>
      <w:proofErr w:type="gramEnd"/>
      <w:r w:rsidRPr="00243DA3">
        <w:rPr>
          <w:rStyle w:val="StyleUnderline"/>
          <w:highlight w:val="green"/>
        </w:rPr>
        <w:t>,</w:t>
      </w:r>
      <w:r>
        <w:rPr>
          <w:rStyle w:val="StyleUnderline"/>
        </w:rPr>
        <w:t xml:space="preserve"> meaning they are no longer ready to launch instantly</w:t>
      </w:r>
      <w:r>
        <w:rPr>
          <w:sz w:val="16"/>
        </w:rPr>
        <w:t xml:space="preserve">. Another is to eliminate all land-based nuclear missiles (also known as intercontinental ballistic missiles, or ICBMs), which are </w:t>
      </w:r>
      <w:proofErr w:type="gramStart"/>
      <w:r>
        <w:rPr>
          <w:sz w:val="16"/>
        </w:rPr>
        <w:t>by definition nuclear</w:t>
      </w:r>
      <w:proofErr w:type="gramEnd"/>
      <w:r>
        <w:rPr>
          <w:sz w:val="16"/>
        </w:rPr>
        <w:t xml:space="preserve"> first-strike weapons, and prioritize the kinds of systems that would be used only in response to a nuclear attack. More recommendations for what the U.S. nuclear arsenal could look like under a guiding principle of NFU can be found in Global Zero’s Alternative U.S. Nuclear Posture Review. How would adoption of a NFU policy affect national security? Don’t we need to keep all our options on the table to deter our enemies? There exists no plausible circumstance in which the use of a nuclear weapon would be in the national security interests of the United States, American people, or U.S. allies. A nuclear counterattack following a U.S. first strike would be catastrophic, resulting in the deaths of millions of Americans and the total devastation of economic and social infrastructure. Any first use against lesser threats, such as countries or terrorist groups with chemical and biological weapons, would be gratuitous; there are very effective alternative means of countering those threats. </w:t>
      </w:r>
      <w:r>
        <w:rPr>
          <w:rStyle w:val="StyleUnderline"/>
        </w:rPr>
        <w:t xml:space="preserve">There is </w:t>
      </w:r>
      <w:r w:rsidRPr="00243DA3">
        <w:rPr>
          <w:rStyle w:val="StyleUnderline"/>
          <w:highlight w:val="green"/>
        </w:rPr>
        <w:t>little evidence</w:t>
      </w:r>
      <w:r>
        <w:rPr>
          <w:rStyle w:val="StyleUnderline"/>
        </w:rPr>
        <w:t xml:space="preserve"> to </w:t>
      </w:r>
      <w:r w:rsidRPr="00243DA3">
        <w:rPr>
          <w:rStyle w:val="StyleUnderline"/>
          <w:highlight w:val="green"/>
        </w:rPr>
        <w:t>suggest nuclear weapons are effective in deterring non-nuclear attacks</w:t>
      </w:r>
      <w:r>
        <w:rPr>
          <w:rStyle w:val="StyleUnderline"/>
        </w:rPr>
        <w:t xml:space="preserve">, including biological and chemical use. If the United States suffered a non-nuclear attack, it is difficult to imagine any president considering using nuclear weapons </w:t>
      </w:r>
      <w:r>
        <w:rPr>
          <w:sz w:val="16"/>
        </w:rPr>
        <w:t xml:space="preserve">— destroying entire cities and killing hundreds of thousands of people, damaging the environment for generations, spreading deadly radiation possibly to uninvolved countries — in retaliation. Is there support for U.S. adoption of NFU? There is growing momentum for NFU in the United States. A 2016 poll showed at least two-thirds of Americans support NFU. Senator Elizabeth Warren (D-MA) and Chairman of the House Armed Services Committee Representative Adam Smith (D-WA9) have introduced the No First Use Act (S.1219/H.R.2603) which states, “It is the policy of the United States to not use nuclear weapons first.” </w:t>
      </w:r>
      <w:proofErr w:type="gramStart"/>
      <w:r>
        <w:rPr>
          <w:sz w:val="16"/>
        </w:rPr>
        <w:t>A number of</w:t>
      </w:r>
      <w:proofErr w:type="gramEnd"/>
      <w:r>
        <w:rPr>
          <w:sz w:val="16"/>
        </w:rPr>
        <w:t xml:space="preserve"> former senior-level military commanders and government officials support U.S. adoption of NFU, including former Vice Chair of the Joint Chiefs of Staff General (ret.) James E. Cartwright, Ambassador Thomas Pickering, and former Secretary of Defense William Perry. How would adoption of No First Use affect U.S. commitments to its allies and partners? Would they be encouraged to develop their own nuclear arsenals? NFU in no way reduces the ability of the United States to deter nuclear attacks on the U.S. or its allies. Allies would be able to rely on the superior capabilities of U.S. non-nuclear forces, which are sufficient to deal with threats to the U.S. and its allies, including biological or chemical weapons threats. A NFU policy would also help allay apprehensions among some allies about the U.S. using nuclear weapons first in a conflict. The first use of nuclear weapons against Russia or China would invite massive retaliation against the U.S. and its allies. First use against lesser threats like North Korea could result in blanketing allies or others uninvolved in the conflict with deadly radioactive fallout. A 2016 Global Zero study that looked at the potential for a NFU policy to encourage proliferation by U.S. allies with extended deterrence agreements found no evidence that a country’s decision to remain non-nuclear was based on its expectation that the United States would conduct a nuclear first strike on its behalf. The reliability of commitments to second-strike and conventional (non-nuclear) defense were found to be more important to extended deterrence. A move to develop nuclear weapons would also go against allied obligations under the Nuclear Non-Proliferation Treaty. Is it true the U.S. President has the sole authority to order the launch of nuclear weapons? What effect does NFU have on that authority? Every American president has sole authority to order the launch of nuclear weapons. No one — not Congress, not the secretary of defense, not the chairman of the Joint Chiefs of Staff — can veto his or her decision. That means under the current system, one person has the power to start a nuclear war at any time, for any reason. A </w:t>
      </w:r>
      <w:proofErr w:type="gramStart"/>
      <w:r>
        <w:rPr>
          <w:sz w:val="16"/>
        </w:rPr>
        <w:t>legally-binding</w:t>
      </w:r>
      <w:proofErr w:type="gramEnd"/>
      <w:r>
        <w:rPr>
          <w:sz w:val="16"/>
        </w:rPr>
        <w:t xml:space="preserve"> NFU policy would change that by making the first use of nuclear weapons illegal, clearly limiting the circumstances under which a president’s nuclear launch order could be executed. What can I do to make No First Use the policy of the United States? Global Zero is working every day to make No First Use a reality </w:t>
      </w:r>
      <w:proofErr w:type="gramStart"/>
      <w:r>
        <w:rPr>
          <w:sz w:val="16"/>
        </w:rPr>
        <w:t>all of</w:t>
      </w:r>
      <w:proofErr w:type="gramEnd"/>
      <w:r>
        <w:rPr>
          <w:sz w:val="16"/>
        </w:rPr>
        <w:t xml:space="preserve"> the nuclear-armed countries of the world, including the United States. If you’d like to support the work of our experts and advocates, please chip in here. Your donation will fund our work to educate policymakers, the public and the press, and help build a broad base of political support for this critical next step on the road to zero. If you’re interested in rolling up your sleeves and getting more involved, check out Beyond the Bomb, a grassroots organization building a people-powered movement to prevent nuclear war. You can sign the No First Use pledge to let your representatives know where you stand and get updates about key moments when your voice will make the biggest impact on your elected officials.</w:t>
      </w:r>
    </w:p>
    <w:p w14:paraId="16F4F912" w14:textId="73B443A5" w:rsidR="00044529" w:rsidRDefault="00044529" w:rsidP="00044529">
      <w:pPr>
        <w:pStyle w:val="Heading3"/>
      </w:pPr>
      <w:r>
        <w:t>1NC --- OFF</w:t>
      </w:r>
    </w:p>
    <w:p w14:paraId="7909F0B9" w14:textId="77777777" w:rsidR="00C517B0" w:rsidRPr="00C43880" w:rsidRDefault="00C517B0" w:rsidP="00C517B0">
      <w:pPr>
        <w:pStyle w:val="Heading4"/>
      </w:pPr>
      <w:r>
        <w:t>Xi’s regime is stable now, but its success depends on strong growth and private sector development.</w:t>
      </w:r>
    </w:p>
    <w:p w14:paraId="0D64F062" w14:textId="77777777" w:rsidR="00C517B0" w:rsidRPr="00C43880" w:rsidRDefault="00C517B0" w:rsidP="00C517B0">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8" w:history="1">
        <w:r w:rsidRPr="00C43880">
          <w:rPr>
            <w:rStyle w:val="Hyperlink"/>
          </w:rPr>
          <w:t>Rana Mitter</w:t>
        </w:r>
      </w:hyperlink>
      <w:r w:rsidRPr="00C43880">
        <w:t xml:space="preserve"> is a professor of the history and politics of modern China at Oxford. </w:t>
      </w:r>
      <w:hyperlink r:id="rId9"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0" w:history="1">
        <w:r w:rsidRPr="00D57645">
          <w:rPr>
            <w:rStyle w:val="Hyperlink"/>
          </w:rPr>
          <w:t>https://hbr.org/2021/05/what-the-west-gets-wrong-about-china accessed 12/14/21</w:t>
        </w:r>
      </w:hyperlink>
      <w:r>
        <w:t>] Adam</w:t>
      </w:r>
    </w:p>
    <w:p w14:paraId="746686C9" w14:textId="77777777" w:rsidR="00C517B0" w:rsidRPr="00607D72" w:rsidRDefault="00C517B0" w:rsidP="00C517B0">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1C4DCD26" w14:textId="77777777" w:rsidR="00C517B0" w:rsidRPr="00607D72" w:rsidRDefault="00C517B0" w:rsidP="00C517B0">
      <w:pPr>
        <w:rPr>
          <w:rStyle w:val="StyleUnderline"/>
        </w:rPr>
      </w:pPr>
      <w:r w:rsidRPr="00607D72">
        <w:rPr>
          <w:rStyle w:val="StyleUnderline"/>
        </w:rPr>
        <w:t>China has also defied predictions that its authoritarianism would inhibit its capacity to </w:t>
      </w:r>
      <w:hyperlink r:id="rId11"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6FC3F5A8" w14:textId="77777777" w:rsidR="00C517B0" w:rsidRDefault="00C517B0" w:rsidP="00C517B0">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4BB4197A" w14:textId="77777777" w:rsidR="00C517B0" w:rsidRDefault="00C517B0" w:rsidP="00C517B0">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57424971" w14:textId="77777777" w:rsidR="00C517B0" w:rsidRDefault="00C517B0" w:rsidP="00C517B0">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2" w:history="1">
        <w:r w:rsidRPr="00E24A24">
          <w:rPr>
            <w:rStyle w:val="Hyperlink"/>
          </w:rPr>
          <w:t>https://www.technologyreview.com/2021/01/21/1016513/china-private-commercial-space-industry-dominance/</w:t>
        </w:r>
      </w:hyperlink>
      <w:r>
        <w:t xml:space="preserve"> accessed 12/14/21] Adam</w:t>
      </w:r>
    </w:p>
    <w:p w14:paraId="25085203" w14:textId="77777777" w:rsidR="00C517B0" w:rsidRPr="00BC42E1" w:rsidRDefault="00C517B0" w:rsidP="00C517B0">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4B3F0E63" w14:textId="77777777" w:rsidR="00C517B0" w:rsidRPr="00473116" w:rsidRDefault="00C517B0" w:rsidP="00C517B0">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3"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4D17C8E0" w14:textId="77777777" w:rsidR="00C517B0" w:rsidRPr="00761F18" w:rsidRDefault="00C517B0" w:rsidP="00C517B0">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24821C35" w14:textId="77777777" w:rsidR="00C517B0" w:rsidRPr="00BC42E1" w:rsidRDefault="00C517B0" w:rsidP="00C517B0">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4"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2E80E722" w14:textId="77777777" w:rsidR="00C517B0" w:rsidRPr="00BC42E1" w:rsidRDefault="00C517B0" w:rsidP="00C517B0">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222FE0F0" w14:textId="77777777" w:rsidR="00C517B0" w:rsidRPr="00BC42E1" w:rsidRDefault="00C517B0" w:rsidP="00C517B0">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5"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21D52C02" w14:textId="77777777" w:rsidR="00C517B0" w:rsidRPr="00BC42E1" w:rsidRDefault="00C517B0" w:rsidP="00C517B0">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0A0613E2" w14:textId="77777777" w:rsidR="00C517B0" w:rsidRPr="00761F18" w:rsidRDefault="00C517B0" w:rsidP="00C517B0">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26357FB3" w14:textId="77777777" w:rsidR="00C517B0" w:rsidRPr="00BC42E1" w:rsidRDefault="00C517B0" w:rsidP="00C517B0">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6D70AB26" w14:textId="77777777" w:rsidR="00C517B0" w:rsidRPr="00BE438B" w:rsidRDefault="00C517B0" w:rsidP="00C517B0">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1662C8B1" w14:textId="77777777" w:rsidR="00C517B0" w:rsidRPr="006D6491" w:rsidRDefault="00C517B0" w:rsidP="00C517B0">
      <w:r w:rsidRPr="006D6491">
        <w:t>Making friends</w:t>
      </w:r>
    </w:p>
    <w:p w14:paraId="66B9F9C0" w14:textId="77777777" w:rsidR="00C517B0" w:rsidRPr="007B3035" w:rsidRDefault="00C517B0" w:rsidP="00C517B0">
      <w:pPr>
        <w:rPr>
          <w:rStyle w:val="StyleUnderline"/>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rPr>
          <w:sz w:val="16"/>
        </w:rPr>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07AF3796" w14:textId="77777777" w:rsidR="00C517B0" w:rsidRPr="000834BA" w:rsidRDefault="00C517B0" w:rsidP="00C517B0">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67F41A21" w14:textId="77777777" w:rsidR="00C517B0" w:rsidRPr="00BC42E1" w:rsidRDefault="00C517B0" w:rsidP="00C517B0">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6" w:tgtFrame="_blank" w:history="1">
        <w:r w:rsidRPr="00BC42E1">
          <w:rPr>
            <w:rStyle w:val="Hyperlink"/>
            <w:sz w:val="16"/>
          </w:rPr>
          <w:t>very cagey about what its national program is even up to</w:t>
        </w:r>
      </w:hyperlink>
      <w:r w:rsidRPr="00BC42E1">
        <w:rPr>
          <w:sz w:val="16"/>
        </w:rPr>
        <w:t>.</w:t>
      </w:r>
    </w:p>
    <w:p w14:paraId="1A9B5D60" w14:textId="77777777" w:rsidR="00C517B0" w:rsidRPr="00FF5CF0" w:rsidRDefault="00C517B0" w:rsidP="00C517B0">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5559E93E" w14:textId="77777777" w:rsidR="00C517B0" w:rsidRDefault="00C517B0" w:rsidP="00C517B0">
      <w:pPr>
        <w:pStyle w:val="Heading4"/>
      </w:pPr>
      <w:r>
        <w:t>Shifts in regime perception threatens CCP’s legitimacy from nationalist hardliners</w:t>
      </w:r>
    </w:p>
    <w:p w14:paraId="7555C04B" w14:textId="77777777" w:rsidR="00C517B0" w:rsidRPr="00F82438" w:rsidRDefault="00C517B0" w:rsidP="00C517B0">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7"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75BEF61A" w14:textId="77777777" w:rsidR="00C517B0" w:rsidRPr="00F64DA8" w:rsidRDefault="00C517B0" w:rsidP="00C517B0">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highlight w:val="green"/>
        </w:rPr>
        <w:t>incentives in international crises.</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39F44333" w14:textId="77777777" w:rsidR="00C517B0" w:rsidRDefault="00C517B0" w:rsidP="00C517B0">
      <w:pPr>
        <w:pStyle w:val="Heading4"/>
      </w:pPr>
      <w:r>
        <w:t xml:space="preserve">Xi will launch diversionary war to domestic backlash – escalates in </w:t>
      </w:r>
      <w:r w:rsidRPr="00B4266E">
        <w:rPr>
          <w:u w:val="single"/>
        </w:rPr>
        <w:t>multiple hotspots</w:t>
      </w:r>
      <w:r w:rsidRPr="00B4266E">
        <w:t xml:space="preserve"> </w:t>
      </w:r>
    </w:p>
    <w:p w14:paraId="6AC2C9D3" w14:textId="77777777" w:rsidR="00C517B0" w:rsidRPr="009521F3" w:rsidRDefault="00C517B0" w:rsidP="00C517B0">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4DC59CBC" w14:textId="77777777" w:rsidR="00C517B0" w:rsidRPr="009243AC" w:rsidRDefault="00C517B0" w:rsidP="00C517B0">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311AC685" w14:textId="77777777" w:rsidR="00C517B0" w:rsidRDefault="00C517B0" w:rsidP="00C517B0">
      <w:pPr>
        <w:pStyle w:val="Heading4"/>
        <w:rPr>
          <w:rStyle w:val="Style13ptBold"/>
          <w:b/>
          <w:bCs w:val="0"/>
        </w:rPr>
      </w:pPr>
      <w:r>
        <w:rPr>
          <w:rStyle w:val="Style13ptBold"/>
        </w:rPr>
        <w:t xml:space="preserve">US–China war goes nuclear – crisis </w:t>
      </w:r>
      <w:proofErr w:type="gramStart"/>
      <w:r>
        <w:rPr>
          <w:rStyle w:val="Style13ptBold"/>
        </w:rPr>
        <w:t>mis-management</w:t>
      </w:r>
      <w:proofErr w:type="gramEnd"/>
      <w:r>
        <w:rPr>
          <w:rStyle w:val="Style13ptBold"/>
        </w:rPr>
        <w:t xml:space="preserve"> ensures conventional escalation - extinction</w:t>
      </w:r>
    </w:p>
    <w:p w14:paraId="6B3E9735" w14:textId="77777777" w:rsidR="00C517B0" w:rsidRPr="007D7E20" w:rsidRDefault="00C517B0" w:rsidP="00C517B0">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6593FAD0" w14:textId="1ECC4583" w:rsidR="00C517B0" w:rsidRPr="00C517B0" w:rsidRDefault="00C517B0" w:rsidP="00C517B0">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All 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7B396B78" w14:textId="401218D0" w:rsidR="00044529" w:rsidRDefault="00044529" w:rsidP="00044529">
      <w:pPr>
        <w:pStyle w:val="Heading2"/>
      </w:pPr>
      <w:r>
        <w:t>Case</w:t>
      </w:r>
    </w:p>
    <w:p w14:paraId="24322A40" w14:textId="77777777" w:rsidR="00C517B0" w:rsidRDefault="00C517B0" w:rsidP="00C517B0">
      <w:pPr>
        <w:pStyle w:val="Heading3"/>
      </w:pPr>
      <w:r>
        <w:t>1NC --- Solvency</w:t>
      </w:r>
    </w:p>
    <w:p w14:paraId="338BABE6" w14:textId="77777777" w:rsidR="00C517B0" w:rsidRPr="00D32347" w:rsidRDefault="00C517B0" w:rsidP="00C517B0">
      <w:pPr>
        <w:pStyle w:val="Heading4"/>
      </w:pPr>
      <w:r>
        <w:t xml:space="preserve">Chinese space industry is </w:t>
      </w:r>
      <w:r>
        <w:rPr>
          <w:u w:val="single"/>
        </w:rPr>
        <w:t>overwhelmingly</w:t>
      </w:r>
      <w:r>
        <w:t xml:space="preserve"> dominated by the government—private enterprises </w:t>
      </w:r>
      <w:r>
        <w:rPr>
          <w:u w:val="single"/>
        </w:rPr>
        <w:t>cannot</w:t>
      </w:r>
      <w:r>
        <w:t xml:space="preserve"> exist independently under domestic law—private sector complementary to the public sector means 0 solvency</w:t>
      </w:r>
    </w:p>
    <w:p w14:paraId="104E5772" w14:textId="77777777" w:rsidR="00C517B0" w:rsidRDefault="00C517B0" w:rsidP="00C517B0">
      <w:proofErr w:type="spellStart"/>
      <w:r w:rsidRPr="00D32347">
        <w:rPr>
          <w:rStyle w:val="Style13ptBold"/>
        </w:rPr>
        <w:t>Nie</w:t>
      </w:r>
      <w:proofErr w:type="spellEnd"/>
      <w:r w:rsidRPr="00D32347">
        <w:rPr>
          <w:rStyle w:val="Style13ptBold"/>
        </w:rPr>
        <w:t xml:space="preserve"> 12-24</w:t>
      </w:r>
      <w:r>
        <w:t xml:space="preserve"> </w:t>
      </w:r>
      <w:r w:rsidRPr="00445946">
        <w:t>(</w:t>
      </w:r>
      <w:proofErr w:type="spellStart"/>
      <w:r w:rsidRPr="00445946">
        <w:t>Mingya</w:t>
      </w:r>
      <w:r>
        <w:t>n</w:t>
      </w:r>
      <w:proofErr w:type="spellEnd"/>
      <w:r>
        <w:t xml:space="preserve"> </w:t>
      </w:r>
      <w:proofErr w:type="spellStart"/>
      <w:r>
        <w:t>Ni</w:t>
      </w:r>
      <w:r w:rsidRPr="00445946">
        <w:t>e</w:t>
      </w:r>
      <w:proofErr w:type="spellEnd"/>
      <w:r>
        <w:t>, JD</w:t>
      </w:r>
      <w:r w:rsidRPr="00445946">
        <w:t xml:space="preserve">; </w:t>
      </w:r>
      <w:r>
        <w:t>Nanjing University of Aeronautics and Astronautics Department of Law</w:t>
      </w:r>
      <w:r w:rsidRPr="00445946">
        <w:t xml:space="preserve">; 12-24-2021; "The Growth of China’s Non-governmental Space Sector in the Context of Government Support for Public-Private Partnerships: An Assessment of Major Legal </w:t>
      </w:r>
      <w:proofErr w:type="spellStart"/>
      <w:r w:rsidRPr="00445946">
        <w:t>Challenges</w:t>
      </w:r>
      <w:proofErr w:type="gramStart"/>
      <w:r w:rsidRPr="00445946">
        <w:t>";</w:t>
      </w:r>
      <w:r>
        <w:t>S</w:t>
      </w:r>
      <w:r>
        <w:rPr>
          <w:i/>
          <w:iCs/>
        </w:rPr>
        <w:t>pace</w:t>
      </w:r>
      <w:proofErr w:type="spellEnd"/>
      <w:proofErr w:type="gramEnd"/>
      <w:r>
        <w:rPr>
          <w:i/>
          <w:iCs/>
        </w:rPr>
        <w:t xml:space="preserve"> Policy </w:t>
      </w:r>
      <w:r>
        <w:t xml:space="preserve">(2021) </w:t>
      </w:r>
      <w:r w:rsidRPr="00445946">
        <w:t xml:space="preserve">https://doi.org/10.1016/j.spacepol.2021.101461., accessed 1-14-2022; </w:t>
      </w:r>
      <w:proofErr w:type="spellStart"/>
      <w:r w:rsidRPr="00445946">
        <w:t>JPark</w:t>
      </w:r>
      <w:proofErr w:type="spellEnd"/>
      <w:r w:rsidRPr="00445946">
        <w:t>)</w:t>
      </w:r>
      <w:r>
        <w:t xml:space="preserve"> </w:t>
      </w:r>
    </w:p>
    <w:p w14:paraId="287D6F6E" w14:textId="77777777" w:rsidR="00C517B0" w:rsidRDefault="00C517B0" w:rsidP="00C517B0">
      <w:pPr>
        <w:pStyle w:val="ListParagraph"/>
        <w:numPr>
          <w:ilvl w:val="0"/>
          <w:numId w:val="11"/>
        </w:numPr>
      </w:pPr>
      <w:r>
        <w:t>PPPs = public-private partnerships</w:t>
      </w:r>
    </w:p>
    <w:p w14:paraId="6F289F95" w14:textId="77777777" w:rsidR="00C517B0" w:rsidRDefault="00C517B0" w:rsidP="00C517B0">
      <w:pPr>
        <w:pStyle w:val="ListParagraph"/>
        <w:numPr>
          <w:ilvl w:val="0"/>
          <w:numId w:val="11"/>
        </w:numPr>
      </w:pPr>
      <w:r>
        <w:t>Strict and opaque governmental regulation basically makes it impossible for private entities to act independently and are subsumed by the state</w:t>
      </w:r>
    </w:p>
    <w:p w14:paraId="047F020E" w14:textId="77777777" w:rsidR="00C517B0" w:rsidRPr="00445946" w:rsidRDefault="00C517B0" w:rsidP="00C517B0">
      <w:pPr>
        <w:pStyle w:val="ListParagraph"/>
        <w:numPr>
          <w:ilvl w:val="0"/>
          <w:numId w:val="11"/>
        </w:numPr>
      </w:pPr>
      <w:r>
        <w:t xml:space="preserve">Laws are </w:t>
      </w:r>
      <w:r>
        <w:rPr>
          <w:u w:val="single"/>
        </w:rPr>
        <w:t>deliberately</w:t>
      </w:r>
      <w:r>
        <w:t xml:space="preserve"> unclear to maximize state control – e.g., classifying launch vehicles as weapons</w:t>
      </w:r>
    </w:p>
    <w:p w14:paraId="177E8E5B" w14:textId="77777777" w:rsidR="00C517B0" w:rsidRPr="00BF308A" w:rsidRDefault="00C517B0" w:rsidP="00C517B0">
      <w:pPr>
        <w:rPr>
          <w:sz w:val="16"/>
        </w:rPr>
      </w:pPr>
      <w:proofErr w:type="gramStart"/>
      <w:r w:rsidRPr="00BF308A">
        <w:rPr>
          <w:sz w:val="16"/>
        </w:rPr>
        <w:t>In light of</w:t>
      </w:r>
      <w:proofErr w:type="gramEnd"/>
      <w:r w:rsidRPr="00BF308A">
        <w:rPr>
          <w:sz w:val="16"/>
        </w:rPr>
        <w:t xml:space="preserve"> China’s recent policies and other measures, </w:t>
      </w:r>
      <w:r w:rsidRPr="00D32347">
        <w:rPr>
          <w:rStyle w:val="StyleUnderline"/>
        </w:rPr>
        <w:t>it is evident that decision-makers in the space industry intend to privatize space activities</w:t>
      </w:r>
      <w:r w:rsidRPr="00BF308A">
        <w:rPr>
          <w:sz w:val="16"/>
        </w:rPr>
        <w:t xml:space="preserve"> to meet urgent market demands and social goals, </w:t>
      </w:r>
      <w:r w:rsidRPr="00D32347">
        <w:rPr>
          <w:rStyle w:val="StyleUnderline"/>
        </w:rPr>
        <w:t>including promoting PPPs.</w:t>
      </w:r>
      <w:r w:rsidRPr="00BF308A">
        <w:rPr>
          <w:sz w:val="16"/>
        </w:rPr>
        <w:t xml:space="preserve">19 </w:t>
      </w:r>
      <w:r w:rsidRPr="00D32347">
        <w:rPr>
          <w:rStyle w:val="StyleUnderline"/>
        </w:rPr>
        <w:t xml:space="preserve">However, </w:t>
      </w:r>
      <w:r w:rsidRPr="00D93831">
        <w:rPr>
          <w:rStyle w:val="StyleUnderline"/>
          <w:highlight w:val="green"/>
        </w:rPr>
        <w:t>the military dominates</w:t>
      </w:r>
      <w:r w:rsidRPr="00D32347">
        <w:rPr>
          <w:rStyle w:val="StyleUnderline"/>
        </w:rPr>
        <w:t xml:space="preserve"> the </w:t>
      </w:r>
      <w:r w:rsidRPr="00D93831">
        <w:rPr>
          <w:rStyle w:val="StyleUnderline"/>
          <w:highlight w:val="green"/>
        </w:rPr>
        <w:t>Chinese space industry</w:t>
      </w:r>
      <w:r w:rsidRPr="00D32347">
        <w:rPr>
          <w:rStyle w:val="StyleUnderline"/>
        </w:rPr>
        <w:t xml:space="preserve">, </w:t>
      </w:r>
      <w:r w:rsidRPr="00D93831">
        <w:rPr>
          <w:rStyle w:val="StyleUnderline"/>
          <w:highlight w:val="green"/>
        </w:rPr>
        <w:t>and</w:t>
      </w:r>
      <w:r w:rsidRPr="00D32347">
        <w:rPr>
          <w:rStyle w:val="StyleUnderline"/>
        </w:rPr>
        <w:t xml:space="preserve"> the </w:t>
      </w:r>
      <w:r w:rsidRPr="00D93831">
        <w:rPr>
          <w:rStyle w:val="StyleUnderline"/>
          <w:highlight w:val="green"/>
        </w:rPr>
        <w:t>government controls nearly all civil space activities</w:t>
      </w:r>
      <w:r w:rsidRPr="00BF308A">
        <w:rPr>
          <w:sz w:val="16"/>
        </w:rPr>
        <w:t xml:space="preserve">, while state-owned companies conduct programs related to space exploration. </w:t>
      </w:r>
      <w:r w:rsidRPr="00D93831">
        <w:rPr>
          <w:rStyle w:val="StyleUnderline"/>
          <w:highlight w:val="green"/>
        </w:rPr>
        <w:t>These dynamics have led to</w:t>
      </w:r>
      <w:r w:rsidRPr="00D32347">
        <w:rPr>
          <w:rStyle w:val="StyleUnderline"/>
        </w:rPr>
        <w:t xml:space="preserve"> an unclear administration of space activities that has created an unstable environment for the growth of private enterprises</w:t>
      </w:r>
      <w:r w:rsidRPr="00BF308A">
        <w:rPr>
          <w:sz w:val="16"/>
        </w:rPr>
        <w:t xml:space="preserve">. In addition, the </w:t>
      </w:r>
      <w:r w:rsidRPr="00D32347">
        <w:rPr>
          <w:rStyle w:val="StyleUnderline"/>
        </w:rPr>
        <w:t>reality</w:t>
      </w:r>
      <w:r w:rsidRPr="00BF308A">
        <w:rPr>
          <w:sz w:val="16"/>
        </w:rPr>
        <w:t xml:space="preserve"> of military-dominated space activities </w:t>
      </w:r>
      <w:r w:rsidRPr="00D32347">
        <w:rPr>
          <w:rStyle w:val="StyleUnderline"/>
        </w:rPr>
        <w:t xml:space="preserve">has engendered </w:t>
      </w:r>
      <w:r w:rsidRPr="00D93831">
        <w:rPr>
          <w:rStyle w:val="StyleUnderline"/>
          <w:highlight w:val="green"/>
        </w:rPr>
        <w:t>harsh regulations for all non-governmental affairs</w:t>
      </w:r>
      <w:r w:rsidRPr="00D32347">
        <w:rPr>
          <w:rStyle w:val="StyleUnderline"/>
        </w:rPr>
        <w:t xml:space="preserve"> related to space exploration.</w:t>
      </w:r>
      <w:r>
        <w:rPr>
          <w:rStyle w:val="StyleUnderline"/>
        </w:rPr>
        <w:t xml:space="preserve"> </w:t>
      </w:r>
      <w:r w:rsidRPr="00BF308A">
        <w:rPr>
          <w:sz w:val="16"/>
        </w:rPr>
        <w:t xml:space="preserve">3.1. Complex administration of space activities and the non-governmental participation </w:t>
      </w:r>
      <w:proofErr w:type="gramStart"/>
      <w:r w:rsidRPr="00BF308A">
        <w:rPr>
          <w:sz w:val="16"/>
        </w:rPr>
        <w:t>The</w:t>
      </w:r>
      <w:proofErr w:type="gramEnd"/>
      <w:r w:rsidRPr="00BF308A">
        <w:rPr>
          <w:sz w:val="16"/>
        </w:rPr>
        <w:t xml:space="preserve"> role of the military and the government in the space field has resulted in a complicated framework for governing space activities in China. SASTIND, which was established under the Ministry of Industry and Information Technology of the PRC (MIIT), is the main administrative body under the State Council tasked with coordinating and managing the country’s space activities20. The impact of China’s military on space activities is extremely relevant. The role of </w:t>
      </w:r>
      <w:r w:rsidRPr="00D32347">
        <w:rPr>
          <w:rStyle w:val="StyleUnderline"/>
        </w:rPr>
        <w:t>the Equipment Development Department</w:t>
      </w:r>
      <w:r w:rsidRPr="00BF308A">
        <w:rPr>
          <w:sz w:val="16"/>
        </w:rPr>
        <w:t xml:space="preserve"> (EDD), </w:t>
      </w:r>
      <w:r w:rsidRPr="00D32347">
        <w:rPr>
          <w:rStyle w:val="StyleUnderline"/>
        </w:rPr>
        <w:t xml:space="preserve">which belongs to </w:t>
      </w:r>
      <w:r w:rsidRPr="00D93831">
        <w:rPr>
          <w:rStyle w:val="StyleUnderline"/>
          <w:highlight w:val="green"/>
        </w:rPr>
        <w:t>the</w:t>
      </w:r>
      <w:r w:rsidRPr="00D32347">
        <w:rPr>
          <w:rStyle w:val="StyleUnderline"/>
        </w:rPr>
        <w:t xml:space="preserve"> People’s Republic of China </w:t>
      </w:r>
      <w:r w:rsidRPr="00D93831">
        <w:rPr>
          <w:rStyle w:val="StyleUnderline"/>
          <w:highlight w:val="green"/>
        </w:rPr>
        <w:t>Central Military Commission</w:t>
      </w:r>
      <w:r w:rsidRPr="00BF308A">
        <w:rPr>
          <w:sz w:val="16"/>
        </w:rPr>
        <w:t xml:space="preserve">,21 is also notable. The EDD </w:t>
      </w:r>
      <w:r w:rsidRPr="00D93831">
        <w:rPr>
          <w:rStyle w:val="StyleUnderline"/>
          <w:highlight w:val="green"/>
        </w:rPr>
        <w:t>is qualified to conduct space projects directly</w:t>
      </w:r>
      <w:r w:rsidRPr="00D32347">
        <w:rPr>
          <w:rStyle w:val="StyleUnderline"/>
        </w:rPr>
        <w:t>.</w:t>
      </w:r>
      <w:r w:rsidRPr="00BF308A">
        <w:rPr>
          <w:sz w:val="16"/>
        </w:rPr>
        <w:t xml:space="preserve"> For instance, the human spaceflight program and the launching infrastructure, including launching sites and the hub of China’s telemetry, tracking, and control network, are mainly operated by the EDD. Furthermore, </w:t>
      </w:r>
      <w:r w:rsidRPr="00D32347">
        <w:rPr>
          <w:rStyle w:val="StyleUnderline"/>
        </w:rPr>
        <w:t xml:space="preserve">the EDD collaborates with SASTIND to establish regulations, monitor their implementation, allocate research funds, </w:t>
      </w:r>
      <w:r w:rsidRPr="00D93831">
        <w:rPr>
          <w:rStyle w:val="StyleUnderline"/>
          <w:highlight w:val="green"/>
        </w:rPr>
        <w:t>and determine the qualification of private entities to enter the</w:t>
      </w:r>
      <w:r w:rsidRPr="00D32347">
        <w:rPr>
          <w:rStyle w:val="StyleUnderline"/>
        </w:rPr>
        <w:t xml:space="preserve"> space </w:t>
      </w:r>
      <w:r w:rsidRPr="00D93831">
        <w:rPr>
          <w:rStyle w:val="StyleUnderline"/>
          <w:highlight w:val="green"/>
        </w:rPr>
        <w:t>industry</w:t>
      </w:r>
      <w:r w:rsidRPr="00D32347">
        <w:rPr>
          <w:rStyle w:val="StyleUnderline"/>
        </w:rPr>
        <w:t xml:space="preserve"> </w:t>
      </w:r>
      <w:r w:rsidRPr="00BF308A">
        <w:rPr>
          <w:sz w:val="16"/>
        </w:rPr>
        <w:t xml:space="preserve">[[17], p.13]. </w:t>
      </w:r>
      <w:r w:rsidRPr="00D93831">
        <w:rPr>
          <w:rStyle w:val="StyleUnderline"/>
          <w:highlight w:val="green"/>
        </w:rPr>
        <w:t>This</w:t>
      </w:r>
      <w:r w:rsidRPr="00D32347">
        <w:rPr>
          <w:rStyle w:val="StyleUnderline"/>
        </w:rPr>
        <w:t xml:space="preserve"> complicated and </w:t>
      </w:r>
      <w:r w:rsidRPr="00D93831">
        <w:rPr>
          <w:rStyle w:val="StyleUnderline"/>
          <w:highlight w:val="green"/>
        </w:rPr>
        <w:t>opaque organizational structure is detrimental</w:t>
      </w:r>
      <w:r w:rsidRPr="00D32347">
        <w:rPr>
          <w:rStyle w:val="StyleUnderline"/>
        </w:rPr>
        <w:t xml:space="preserve"> </w:t>
      </w:r>
      <w:r w:rsidRPr="00D93831">
        <w:rPr>
          <w:rStyle w:val="StyleUnderline"/>
          <w:highlight w:val="green"/>
        </w:rPr>
        <w:t>to</w:t>
      </w:r>
      <w:r w:rsidRPr="00D32347">
        <w:rPr>
          <w:rStyle w:val="StyleUnderline"/>
        </w:rPr>
        <w:t xml:space="preserve"> the participation of </w:t>
      </w:r>
      <w:r w:rsidRPr="00D93831">
        <w:rPr>
          <w:rStyle w:val="StyleUnderline"/>
          <w:highlight w:val="green"/>
        </w:rPr>
        <w:t>private actors in space</w:t>
      </w:r>
      <w:r w:rsidRPr="00D32347">
        <w:rPr>
          <w:rStyle w:val="StyleUnderline"/>
        </w:rPr>
        <w:t>-related activities in China.</w:t>
      </w:r>
      <w:r w:rsidRPr="00BF308A">
        <w:rPr>
          <w:sz w:val="16"/>
        </w:rPr>
        <w:t xml:space="preserve"> Space </w:t>
      </w:r>
      <w:r w:rsidRPr="00D32347">
        <w:rPr>
          <w:rStyle w:val="StyleUnderline"/>
        </w:rPr>
        <w:t>facilities</w:t>
      </w:r>
      <w:r w:rsidRPr="00BF308A">
        <w:rPr>
          <w:sz w:val="16"/>
        </w:rPr>
        <w:t xml:space="preserve">, including launching sites, </w:t>
      </w:r>
      <w:r w:rsidRPr="00D32347">
        <w:rPr>
          <w:rStyle w:val="StyleUnderline"/>
        </w:rPr>
        <w:t>are controlled by the military that does not distinguish the nature of space activities.</w:t>
      </w:r>
      <w:r w:rsidRPr="00BF308A">
        <w:rPr>
          <w:sz w:val="16"/>
        </w:rPr>
        <w:t xml:space="preserve"> Thus, </w:t>
      </w:r>
      <w:r w:rsidRPr="00D93831">
        <w:rPr>
          <w:rStyle w:val="StyleUnderline"/>
          <w:highlight w:val="green"/>
        </w:rPr>
        <w:t>private enterprises with a sole focus on</w:t>
      </w:r>
      <w:r w:rsidRPr="00D32347">
        <w:rPr>
          <w:rStyle w:val="StyleUnderline"/>
        </w:rPr>
        <w:t xml:space="preserve"> developing </w:t>
      </w:r>
      <w:r w:rsidRPr="00D93831">
        <w:rPr>
          <w:rStyle w:val="StyleUnderline"/>
          <w:highlight w:val="green"/>
        </w:rPr>
        <w:t>commercial</w:t>
      </w:r>
      <w:r w:rsidRPr="00D32347">
        <w:rPr>
          <w:rStyle w:val="StyleUnderline"/>
        </w:rPr>
        <w:t xml:space="preserve"> space </w:t>
      </w:r>
      <w:r w:rsidRPr="00D93831">
        <w:rPr>
          <w:rStyle w:val="StyleUnderline"/>
          <w:highlight w:val="green"/>
        </w:rPr>
        <w:t>activities will have to fulfill the same</w:t>
      </w:r>
      <w:r w:rsidRPr="00D32347">
        <w:rPr>
          <w:rStyle w:val="StyleUnderline"/>
        </w:rPr>
        <w:t xml:space="preserve"> high-level </w:t>
      </w:r>
      <w:r w:rsidRPr="00D93831">
        <w:rPr>
          <w:rStyle w:val="StyleUnderline"/>
          <w:highlight w:val="green"/>
        </w:rPr>
        <w:t>military requirements as the gov</w:t>
      </w:r>
      <w:r w:rsidRPr="00D32347">
        <w:rPr>
          <w:rStyle w:val="StyleUnderline"/>
        </w:rPr>
        <w:t xml:space="preserve">ernment. </w:t>
      </w:r>
      <w:r w:rsidRPr="00BF308A">
        <w:rPr>
          <w:sz w:val="16"/>
        </w:rPr>
        <w:t xml:space="preserve">Additionally, the co-existence of more than one administrative body with similar supervision functions impedes non-governmental enterprises’ involvement in space activities [[31], pp. 4–5]. 3.2. Strict supervision of non-governmental entry into the space field: focusing on launch activities and satellite development </w:t>
      </w:r>
      <w:r w:rsidRPr="00D32347">
        <w:rPr>
          <w:rStyle w:val="StyleUnderline"/>
        </w:rPr>
        <w:t>In contrast to the United States, which promotes private entities to comprehensively participate</w:t>
      </w:r>
      <w:r w:rsidRPr="00BF308A">
        <w:rPr>
          <w:sz w:val="16"/>
        </w:rPr>
        <w:t xml:space="preserve"> in numerous space areas through PPPs [5], </w:t>
      </w:r>
      <w:r w:rsidRPr="00D32347">
        <w:rPr>
          <w:rStyle w:val="StyleUnderline"/>
        </w:rPr>
        <w:t>existing Chinese PPP policies related to space activities stress the domains of space science research, the launching of commercial satellites, the manufacture and operation of satellites, space infrastructure construction, and so on.</w:t>
      </w:r>
      <w:r w:rsidRPr="00BF308A">
        <w:rPr>
          <w:sz w:val="16"/>
        </w:rPr>
        <w:t xml:space="preserve">22 The newly defined scope of the new type of infrastructure in China contains satellite internet, which motivates the creation of PPPs in space programs, and demands the growth of private participants to succeed in doing so. The fields of most relevance to this are launching activities and satellite development (including micro-satellite). Furthermore, emerging non-governmental space corporations are mainly interested in developing their launching and satellite manufacturing capacities (including micro-satellites) [32]. This is consistent with the policy requirements and constitutes a good starting point for conducting space PPPs and will, in turn, contribute to the growth of the commercial space industry. However, </w:t>
      </w:r>
      <w:r w:rsidRPr="00D32347">
        <w:rPr>
          <w:rStyle w:val="StyleUnderline"/>
        </w:rPr>
        <w:t xml:space="preserve">the administration of the </w:t>
      </w:r>
      <w:r w:rsidRPr="00D93831">
        <w:rPr>
          <w:rStyle w:val="StyleUnderline"/>
          <w:highlight w:val="green"/>
        </w:rPr>
        <w:t>rules of these areas is unfavorable for the n</w:t>
      </w:r>
      <w:r w:rsidRPr="00D32347">
        <w:rPr>
          <w:rStyle w:val="StyleUnderline"/>
        </w:rPr>
        <w:t>on-</w:t>
      </w:r>
      <w:r w:rsidRPr="00D93831">
        <w:rPr>
          <w:rStyle w:val="StyleUnderline"/>
          <w:highlight w:val="green"/>
        </w:rPr>
        <w:t>go</w:t>
      </w:r>
      <w:r w:rsidRPr="00D32347">
        <w:rPr>
          <w:rStyle w:val="StyleUnderline"/>
        </w:rPr>
        <w:t xml:space="preserve">vernmental </w:t>
      </w:r>
      <w:r w:rsidRPr="00D93831">
        <w:rPr>
          <w:rStyle w:val="StyleUnderline"/>
          <w:highlight w:val="green"/>
        </w:rPr>
        <w:t>s</w:t>
      </w:r>
      <w:r w:rsidRPr="00D32347">
        <w:rPr>
          <w:rStyle w:val="StyleUnderline"/>
        </w:rPr>
        <w:t>ector.</w:t>
      </w:r>
      <w:r>
        <w:rPr>
          <w:rStyle w:val="StyleUnderline"/>
        </w:rPr>
        <w:t xml:space="preserve"> </w:t>
      </w:r>
      <w:r w:rsidRPr="00BF308A">
        <w:rPr>
          <w:sz w:val="16"/>
        </w:rPr>
        <w:t xml:space="preserve">Concerning launch activities, in June 2019, SASTIND and EDD announced the ‘Notice on Promoting the Orderly Development of Commercial Launch Vehicles’ (2019 Notice) [33]. </w:t>
      </w:r>
      <w:r w:rsidRPr="00D32347">
        <w:rPr>
          <w:rStyle w:val="StyleUnderline"/>
        </w:rPr>
        <w:t xml:space="preserve">Commercial launch activities are divided into phases of research and development, manufacturing, and launching. For non-governmental entities that intend to get involved in any of these phases, </w:t>
      </w:r>
      <w:r w:rsidRPr="00D93831">
        <w:rPr>
          <w:rStyle w:val="StyleUnderline"/>
          <w:highlight w:val="green"/>
        </w:rPr>
        <w:t>authorization is required</w:t>
      </w:r>
      <w:r w:rsidRPr="00D32347">
        <w:rPr>
          <w:rStyle w:val="StyleUnderline"/>
        </w:rPr>
        <w:t>.</w:t>
      </w:r>
      <w:r w:rsidRPr="00BF308A">
        <w:rPr>
          <w:sz w:val="16"/>
        </w:rPr>
        <w:t xml:space="preserve"> However, conditions and other requirements for obtaining such permissions are unfavorable. </w:t>
      </w:r>
      <w:r w:rsidRPr="00D93831">
        <w:rPr>
          <w:rStyle w:val="StyleUnderline"/>
          <w:highlight w:val="green"/>
        </w:rPr>
        <w:t>For example, launch vehicles are identified as a weapon</w:t>
      </w:r>
      <w:r w:rsidRPr="00BF308A">
        <w:rPr>
          <w:rStyle w:val="StyleUnderline"/>
        </w:rPr>
        <w:t>.</w:t>
      </w:r>
      <w:r w:rsidRPr="00BF308A">
        <w:rPr>
          <w:sz w:val="16"/>
        </w:rPr>
        <w:t xml:space="preserve"> Given that SASTIND provides authorization for the research, development, and manufacture of weapons, </w:t>
      </w:r>
      <w:r w:rsidRPr="00BF308A">
        <w:rPr>
          <w:rStyle w:val="StyleUnderline"/>
        </w:rPr>
        <w:t>any related technology must comply with the ‘Regulation on the Administration of Licenses for Scientific Research and Production of Weapons and Equipment’</w:t>
      </w:r>
      <w:r w:rsidRPr="00BF308A">
        <w:rPr>
          <w:sz w:val="16"/>
        </w:rPr>
        <w:t xml:space="preserve">23 and the ‘Measures for the Implementation of the License for Scientific Research and Production of Weapons and Equipment’.24 Furthermore, the 2019 Notice states </w:t>
      </w:r>
      <w:r w:rsidRPr="00D93831">
        <w:rPr>
          <w:rStyle w:val="StyleUnderline"/>
          <w:highlight w:val="green"/>
        </w:rPr>
        <w:t>that every applicant must receive support from the provincial government</w:t>
      </w:r>
      <w:r w:rsidRPr="00BF308A">
        <w:rPr>
          <w:rStyle w:val="StyleUnderline"/>
        </w:rPr>
        <w:t xml:space="preserve"> </w:t>
      </w:r>
      <w:r w:rsidRPr="00BF308A">
        <w:rPr>
          <w:sz w:val="16"/>
        </w:rPr>
        <w:t xml:space="preserve">where its enterprise is registered. The involved </w:t>
      </w:r>
      <w:r w:rsidRPr="00BF308A">
        <w:rPr>
          <w:rStyle w:val="StyleUnderline"/>
        </w:rPr>
        <w:t>provincial government must inform SASTIND by issuing a letter to express their support and elaborate supervision measures</w:t>
      </w:r>
      <w:r w:rsidRPr="00BF308A">
        <w:rPr>
          <w:sz w:val="16"/>
        </w:rPr>
        <w:t xml:space="preserve"> to ensure that relevant enterprises have conducted the authorized space activities in compliance with confidentiality, safety, security, and quality standards. Thus, before conducting authorized operations, a notification to SASTIND and the EDD is required. </w:t>
      </w:r>
      <w:r w:rsidRPr="00BF308A">
        <w:rPr>
          <w:rStyle w:val="StyleUnderline"/>
        </w:rPr>
        <w:t>The requirements</w:t>
      </w:r>
      <w:r w:rsidRPr="00BF308A">
        <w:rPr>
          <w:sz w:val="16"/>
        </w:rPr>
        <w:t xml:space="preserve"> stipulated in the 2019 Notice </w:t>
      </w:r>
      <w:r w:rsidRPr="00BF308A">
        <w:rPr>
          <w:rStyle w:val="StyleUnderline"/>
        </w:rPr>
        <w:t>are unfavorable to private entities</w:t>
      </w:r>
      <w:r w:rsidRPr="00BF308A">
        <w:rPr>
          <w:sz w:val="16"/>
        </w:rPr>
        <w:t xml:space="preserve"> starting space activities </w:t>
      </w:r>
      <w:r w:rsidRPr="00BF308A">
        <w:rPr>
          <w:rStyle w:val="StyleUnderline"/>
        </w:rPr>
        <w:t>for many reasons.</w:t>
      </w:r>
      <w:r w:rsidRPr="00BF308A">
        <w:rPr>
          <w:sz w:val="16"/>
        </w:rPr>
        <w:t xml:space="preserve"> First, the 2019 Notice refers the notification process to the EDD. However, no further details are available on this procedure. Moreover, the specific functions of the EDD in this process are not explained. Second, the relevant provincial government’s letter is a prerequisite for applying to receive authorization. Also, the provincial government’s supervision measures are the primary basis for conducting permitted activities. However, how the applicants obtain the provincial government’s approval letter is unclear. Third, whether the supervision measures elaborated by the relevant provincial government are only applicable to the specific applicant or equally applicable to similar subsequent applicants is not addressed [[31], pp. 5–6]. In the context of conducting PPPs, </w:t>
      </w:r>
      <w:r w:rsidRPr="00BF308A">
        <w:rPr>
          <w:rStyle w:val="StyleUnderline"/>
        </w:rPr>
        <w:t xml:space="preserve">provincial governments can act as the ‘public’ party, so if no specifics are clarified, </w:t>
      </w:r>
      <w:r w:rsidRPr="00D93831">
        <w:rPr>
          <w:rStyle w:val="StyleUnderline"/>
          <w:highlight w:val="green"/>
        </w:rPr>
        <w:t>it is difficult to ensure a fair legal environment for establishing PPPs in space</w:t>
      </w:r>
      <w:r w:rsidRPr="00BF308A">
        <w:rPr>
          <w:rStyle w:val="StyleUnderline"/>
        </w:rPr>
        <w:t>, which may breed corruption.</w:t>
      </w:r>
      <w:r>
        <w:rPr>
          <w:rStyle w:val="StyleUnderline"/>
        </w:rPr>
        <w:t xml:space="preserve"> </w:t>
      </w:r>
      <w:r w:rsidRPr="00BF308A">
        <w:rPr>
          <w:sz w:val="16"/>
        </w:rPr>
        <w:t xml:space="preserve">The </w:t>
      </w:r>
      <w:r w:rsidRPr="00BF308A">
        <w:rPr>
          <w:rStyle w:val="StyleUnderline"/>
        </w:rPr>
        <w:t>launching phase is also strictly administrated</w:t>
      </w:r>
      <w:r w:rsidRPr="00BF308A">
        <w:rPr>
          <w:sz w:val="16"/>
        </w:rPr>
        <w:t xml:space="preserve">. This phase mandates that the application of launching permits should generally be consistent with the ‘Interim Measures on the Administration of Permits for Civil Space Launch Project’, which was released in2002.25 However, an extra review process by the EDD has been added as the pre-condition for approving the permit. Furthermore, any launching activity should be carried out on officially authorized launching sites or testing grounds, </w:t>
      </w:r>
      <w:proofErr w:type="gramStart"/>
      <w:r w:rsidRPr="00BF308A">
        <w:rPr>
          <w:sz w:val="16"/>
        </w:rPr>
        <w:t>administrated</w:t>
      </w:r>
      <w:proofErr w:type="gramEnd"/>
      <w:r w:rsidRPr="00BF308A">
        <w:rPr>
          <w:sz w:val="16"/>
        </w:rPr>
        <w:t xml:space="preserve"> and controlled by the military department, and the rules thereof should be observed. When referring to the development of satellites, no regulations have been adopted thus far. Non-governmental enterprises that intend to invest in this field </w:t>
      </w:r>
      <w:proofErr w:type="gramStart"/>
      <w:r w:rsidRPr="00BF308A">
        <w:rPr>
          <w:sz w:val="16"/>
        </w:rPr>
        <w:t>have to</w:t>
      </w:r>
      <w:proofErr w:type="gramEnd"/>
      <w:r w:rsidRPr="00BF308A">
        <w:rPr>
          <w:sz w:val="16"/>
        </w:rPr>
        <w:t xml:space="preserve"> meet the requirements of national security safeguards. Accordingly, licenses are necessary. </w:t>
      </w:r>
      <w:r w:rsidRPr="00BF308A">
        <w:rPr>
          <w:rStyle w:val="StyleUnderline"/>
        </w:rPr>
        <w:t>Since the government and military have historically been responsible for the research and manufacture of satellites, no specific rules applicable to the private sector can be found</w:t>
      </w:r>
      <w:r w:rsidRPr="00BF308A">
        <w:rPr>
          <w:sz w:val="16"/>
        </w:rPr>
        <w:t xml:space="preserve"> in this field. In 2008, the Aerospace </w:t>
      </w:r>
      <w:proofErr w:type="spellStart"/>
      <w:r w:rsidRPr="00BF308A">
        <w:rPr>
          <w:sz w:val="16"/>
        </w:rPr>
        <w:t>Dongfanghong</w:t>
      </w:r>
      <w:proofErr w:type="spellEnd"/>
      <w:r w:rsidRPr="00BF308A">
        <w:rPr>
          <w:sz w:val="16"/>
        </w:rPr>
        <w:t xml:space="preserve"> Development Ltd., Shenzhen (ADD Ltd.), a state-owned corporation, was established.26 This corporation focuses on micro-satellite development. It is the first Chinese company that received authorization to research and develop micro-satellites [35]. Before initiating micro-satellite development programs, this corporation established the ‘certified weapon and equipment quality management system’. Therefore, the corporation was qualified ‘as a weapon and equipment bearer’ and obtained permission to conduct weapon and equipment research and product and met the requirements of acting as a so-called ‘national secondary class confidential qualified corporation’.27 As a result, the ADD Ltd. example offers valuable insights into non-governmental entities that want to get involved in satellite development, especially micro-satellites, as part of the recent interest in building satellite-based interest as a new type of infrastructure. However, these </w:t>
      </w:r>
      <w:r w:rsidRPr="00BF308A">
        <w:rPr>
          <w:rStyle w:val="StyleUnderline"/>
        </w:rPr>
        <w:t>conditions or qualifications are inconsistent with the fundamental policies of facilitating private growth in space-related activities</w:t>
      </w:r>
      <w:r w:rsidRPr="00BF308A">
        <w:rPr>
          <w:sz w:val="16"/>
        </w:rPr>
        <w:t xml:space="preserve">. Specific rules must be formulated to remove or simplify the excessive obstacles that impede private participation in satellite development, including the development of micro-satellites and the implementation of relevant policies. Concerning the procedural requirements for satellites manufacturing, non-governmental enterprises </w:t>
      </w:r>
      <w:proofErr w:type="gramStart"/>
      <w:r w:rsidRPr="00BF308A">
        <w:rPr>
          <w:sz w:val="16"/>
        </w:rPr>
        <w:t>have to</w:t>
      </w:r>
      <w:proofErr w:type="gramEnd"/>
      <w:r w:rsidRPr="00BF308A">
        <w:rPr>
          <w:sz w:val="16"/>
        </w:rPr>
        <w:t xml:space="preserve"> get approval from the NDRC. These firms must submit application documents, including the files issued by the provincial development and reform commission, the application report, and the confidential agreement to begin work [36]. </w:t>
      </w:r>
      <w:proofErr w:type="gramStart"/>
      <w:r w:rsidRPr="00BF308A">
        <w:rPr>
          <w:sz w:val="16"/>
        </w:rPr>
        <w:t>Similar to</w:t>
      </w:r>
      <w:proofErr w:type="gramEnd"/>
      <w:r w:rsidRPr="00BF308A">
        <w:rPr>
          <w:sz w:val="16"/>
        </w:rPr>
        <w:t xml:space="preserve"> the launch permit application, these application requirements set forth by the NDRC allow for the provincial departments to determine the details of the process, creating an unstable legal environment for potential applicants. In brief, </w:t>
      </w:r>
      <w:r w:rsidRPr="00BF308A">
        <w:rPr>
          <w:rStyle w:val="StyleUnderline"/>
        </w:rPr>
        <w:t>the inevitable growth of the private sector in space is the main reason for creating PPPs in space exploration.</w:t>
      </w:r>
      <w:r w:rsidRPr="00BF308A">
        <w:rPr>
          <w:sz w:val="16"/>
        </w:rPr>
        <w:t xml:space="preserve"> Yet, </w:t>
      </w:r>
      <w:r w:rsidRPr="00D93831">
        <w:rPr>
          <w:rStyle w:val="StyleUnderline"/>
          <w:highlight w:val="green"/>
        </w:rPr>
        <w:t>the</w:t>
      </w:r>
      <w:r w:rsidRPr="00BF308A">
        <w:rPr>
          <w:rStyle w:val="StyleUnderline"/>
        </w:rPr>
        <w:t xml:space="preserve"> current </w:t>
      </w:r>
      <w:r w:rsidRPr="00D93831">
        <w:rPr>
          <w:rStyle w:val="StyleUnderline"/>
          <w:highlight w:val="green"/>
        </w:rPr>
        <w:t>dominant role of the military in China’s space industry results in a complex administrative framework and strict requirements</w:t>
      </w:r>
      <w:r w:rsidRPr="00BF308A">
        <w:rPr>
          <w:rStyle w:val="StyleUnderline"/>
        </w:rPr>
        <w:t xml:space="preserve"> for </w:t>
      </w:r>
      <w:r w:rsidRPr="00BF308A">
        <w:rPr>
          <w:sz w:val="16"/>
        </w:rPr>
        <w:t xml:space="preserve">those </w:t>
      </w:r>
      <w:r w:rsidRPr="00BF308A">
        <w:rPr>
          <w:rStyle w:val="StyleUnderline"/>
        </w:rPr>
        <w:t>non-governmental entities</w:t>
      </w:r>
      <w:r w:rsidRPr="00BF308A">
        <w:rPr>
          <w:sz w:val="16"/>
        </w:rPr>
        <w:t xml:space="preserve"> willing to undertake space activities. This constrains the development of the private space sector that remains in an underdeveloped stage to date. In addition, </w:t>
      </w:r>
      <w:r w:rsidRPr="00BF308A">
        <w:rPr>
          <w:rStyle w:val="StyleUnderline"/>
        </w:rPr>
        <w:t>ambiguous rules concerning the power of the relevant provincial departments</w:t>
      </w:r>
      <w:r w:rsidRPr="00BF308A">
        <w:rPr>
          <w:sz w:val="16"/>
        </w:rPr>
        <w:t xml:space="preserve"> in authorizing launching activities and satellite development </w:t>
      </w:r>
      <w:r w:rsidRPr="00BF308A">
        <w:rPr>
          <w:rStyle w:val="StyleUnderline"/>
        </w:rPr>
        <w:t xml:space="preserve">make creating and effective implementation of space PPPs more difficult. </w:t>
      </w:r>
      <w:r w:rsidRPr="00BF308A">
        <w:rPr>
          <w:sz w:val="16"/>
        </w:rPr>
        <w:t>However, given the growing importance of the private sector in the implementation of the PPP policies regarding space, the existing rules and regulations should be improved.</w:t>
      </w:r>
    </w:p>
    <w:p w14:paraId="6D280688" w14:textId="77777777" w:rsidR="00C517B0" w:rsidRPr="00445946" w:rsidRDefault="00C517B0" w:rsidP="00C517B0"/>
    <w:p w14:paraId="338F8891" w14:textId="77777777" w:rsidR="00C517B0" w:rsidRPr="00745C0D" w:rsidRDefault="00C517B0" w:rsidP="00C517B0">
      <w:pPr>
        <w:pStyle w:val="Heading4"/>
      </w:pPr>
      <w:r>
        <w:t xml:space="preserve">Private Chinese space ventures are </w:t>
      </w:r>
      <w:r w:rsidRPr="00745C0D">
        <w:rPr>
          <w:u w:val="single"/>
        </w:rPr>
        <w:t>subsumed</w:t>
      </w:r>
      <w:r w:rsidRPr="00745C0D">
        <w:t xml:space="preserve"> by the </w:t>
      </w:r>
      <w:r w:rsidRPr="00745C0D">
        <w:rPr>
          <w:u w:val="single"/>
        </w:rPr>
        <w:t>public sphere</w:t>
      </w:r>
      <w:r w:rsidRPr="00745C0D">
        <w:t xml:space="preserve"> and </w:t>
      </w:r>
      <w:r w:rsidRPr="00745C0D">
        <w:rPr>
          <w:u w:val="single"/>
        </w:rPr>
        <w:t>national interests</w:t>
      </w:r>
      <w:r>
        <w:t xml:space="preserve"> under Xi</w:t>
      </w:r>
    </w:p>
    <w:p w14:paraId="2476F194" w14:textId="77777777" w:rsidR="00C517B0" w:rsidRDefault="00C517B0" w:rsidP="00C517B0">
      <w:r w:rsidRPr="00745C0D">
        <w:rPr>
          <w:rStyle w:val="Style13ptBold"/>
        </w:rPr>
        <w:t>Patel '21</w:t>
      </w:r>
      <w:r w:rsidRPr="00745C0D">
        <w:t xml:space="preserve"> (Neel V. </w:t>
      </w:r>
      <w:r>
        <w:t>Patel</w:t>
      </w:r>
      <w:r w:rsidRPr="00745C0D">
        <w:t>; science and tech journalist, currently working as a senior editor at The Daily Beast</w:t>
      </w:r>
      <w:r>
        <w:t xml:space="preserve"> and space reporter for MIT Tech Review</w:t>
      </w:r>
      <w:r w:rsidRPr="00745C0D">
        <w:t xml:space="preserve">; 1-21-2021; "China’s surging private space industry is out to challenge the US"; https://www.technologyreview.com/2021/01/21/1016513/china-private-commercial-space-industry-dominance/, MIT Technology Review, accessed 1-14-2022; </w:t>
      </w:r>
      <w:proofErr w:type="spellStart"/>
      <w:r w:rsidRPr="00745C0D">
        <w:t>JPark</w:t>
      </w:r>
      <w:proofErr w:type="spellEnd"/>
      <w:r w:rsidRPr="00745C0D">
        <w:t>)</w:t>
      </w:r>
    </w:p>
    <w:p w14:paraId="021E7883" w14:textId="77777777" w:rsidR="00C517B0" w:rsidRPr="00BF308A" w:rsidRDefault="00C517B0" w:rsidP="00C517B0">
      <w:pPr>
        <w:rPr>
          <w:sz w:val="16"/>
        </w:rPr>
      </w:pPr>
      <w:r w:rsidRPr="00BF308A">
        <w:rPr>
          <w:sz w:val="16"/>
        </w:rPr>
        <w:t xml:space="preserve">“The state is really great at large, ambitious projects like going to the moon or developing a large reconnaissance satellite,” says Lincoln </w:t>
      </w:r>
      <w:r w:rsidRPr="00745C0D">
        <w:rPr>
          <w:rStyle w:val="StyleUnderline"/>
        </w:rPr>
        <w:t xml:space="preserve">Hines, a Cornell University researcher who focuses on </w:t>
      </w:r>
      <w:r w:rsidRPr="00D93831">
        <w:rPr>
          <w:rStyle w:val="StyleUnderline"/>
          <w:highlight w:val="green"/>
        </w:rPr>
        <w:t>Chinese</w:t>
      </w:r>
      <w:r w:rsidRPr="00745C0D">
        <w:rPr>
          <w:rStyle w:val="StyleUnderline"/>
        </w:rPr>
        <w:t xml:space="preserve"> foreign policy.</w:t>
      </w:r>
      <w:r w:rsidRPr="00BF308A">
        <w:rPr>
          <w:sz w:val="16"/>
        </w:rPr>
        <w:t xml:space="preserve"> “But it’s not responsive to meeting market needs”—one big way to encourage rapid technological growth and innovation. “I think </w:t>
      </w:r>
      <w:r w:rsidRPr="00745C0D">
        <w:rPr>
          <w:rStyle w:val="StyleUnderline"/>
        </w:rPr>
        <w:t xml:space="preserve">the </w:t>
      </w:r>
      <w:r w:rsidRPr="00D93831">
        <w:rPr>
          <w:rStyle w:val="StyleUnderline"/>
          <w:highlight w:val="green"/>
        </w:rPr>
        <w:t>government thinks its commercial space sector can be complementary to the state</w:t>
      </w:r>
      <w:r w:rsidRPr="00BF308A">
        <w:rPr>
          <w:sz w:val="16"/>
        </w:rPr>
        <w:t xml:space="preserve">,” he says. What </w:t>
      </w:r>
      <w:proofErr w:type="gramStart"/>
      <w:r w:rsidRPr="00BF308A">
        <w:rPr>
          <w:sz w:val="16"/>
        </w:rPr>
        <w:t>are</w:t>
      </w:r>
      <w:proofErr w:type="gramEnd"/>
      <w:r w:rsidRPr="00BF308A">
        <w:rPr>
          <w:sz w:val="16"/>
        </w:rPr>
        <w:t xml:space="preserve"> the market needs that Hines is referring to? Satellites, and rockets that can launch them into orbit. The space industry is undergoing a renaissance thanks to two big trends spurred by the commercial industry: we can make satellites for less money by making them smaller and using off-the-shelf hardware; and we can also make rockets for less money, by using less costly materials or reusing boosters after they’ve already flown (which SpaceX pioneered with its Falcon 9). These trends mean it is now cheaper to send stuff into space, and the services and data that satellites can offer have come down in price accordingly. </w:t>
      </w:r>
      <w:r w:rsidRPr="00745C0D">
        <w:rPr>
          <w:rStyle w:val="StyleUnderline"/>
        </w:rPr>
        <w:t>China has seen an opportunity</w:t>
      </w:r>
      <w:r w:rsidRPr="00BF308A">
        <w:rPr>
          <w:sz w:val="16"/>
        </w:rPr>
        <w:t xml:space="preserve">. A 2017 report by Bank of America Merrill Lynch estimates that </w:t>
      </w:r>
      <w:r w:rsidRPr="00745C0D">
        <w:rPr>
          <w:rStyle w:val="StyleUnderline"/>
        </w:rPr>
        <w:t>the space industry could be worth up to $2.7 trillion by 2030</w:t>
      </w:r>
      <w:r w:rsidRPr="00BF308A">
        <w:rPr>
          <w:sz w:val="16"/>
        </w:rPr>
        <w:t xml:space="preserve">. Setting foot on the moon and establishing a lunar colony might be a statement of national </w:t>
      </w:r>
      <w:proofErr w:type="gramStart"/>
      <w:r w:rsidRPr="00BF308A">
        <w:rPr>
          <w:sz w:val="16"/>
        </w:rPr>
        <w:t>power, but</w:t>
      </w:r>
      <w:proofErr w:type="gramEnd"/>
      <w:r w:rsidRPr="00BF308A">
        <w:rPr>
          <w:sz w:val="16"/>
        </w:rPr>
        <w:t xml:space="preserve"> </w:t>
      </w:r>
      <w:r w:rsidRPr="00745C0D">
        <w:rPr>
          <w:rStyle w:val="StyleUnderline"/>
        </w:rPr>
        <w:t xml:space="preserve">securing a share of such a highly </w:t>
      </w:r>
      <w:r w:rsidRPr="00D93831">
        <w:rPr>
          <w:rStyle w:val="StyleUnderline"/>
          <w:highlight w:val="green"/>
        </w:rPr>
        <w:t>lucrative business is</w:t>
      </w:r>
      <w:r w:rsidRPr="00745C0D">
        <w:rPr>
          <w:rStyle w:val="StyleUnderline"/>
        </w:rPr>
        <w:t xml:space="preserve"> perhaps even more </w:t>
      </w:r>
      <w:r w:rsidRPr="00D93831">
        <w:rPr>
          <w:rStyle w:val="StyleUnderline"/>
          <w:highlight w:val="green"/>
        </w:rPr>
        <w:t>important to the country’s future</w:t>
      </w:r>
      <w:r w:rsidRPr="00BF308A">
        <w:rPr>
          <w:sz w:val="16"/>
        </w:rPr>
        <w:t xml:space="preserve">. “In the future, there will be tens of thousands of satellites waiting to launch, which is a major opportunity for Galactic Energy” says Wu Yue, a company spokesperson. The problem is, China </w:t>
      </w:r>
      <w:proofErr w:type="gramStart"/>
      <w:r w:rsidRPr="00BF308A">
        <w:rPr>
          <w:sz w:val="16"/>
        </w:rPr>
        <w:t>has to</w:t>
      </w:r>
      <w:proofErr w:type="gramEnd"/>
      <w:r w:rsidRPr="00BF308A">
        <w:rPr>
          <w:sz w:val="16"/>
        </w:rPr>
        <w:t xml:space="preserve"> make up decades’ worth of ground lost to the West. How did China get here—and why? </w:t>
      </w:r>
      <w:r w:rsidRPr="00745C0D">
        <w:rPr>
          <w:rStyle w:val="StyleUnderline"/>
        </w:rPr>
        <w:t>Until recently, China’s space activity has been overwhelmingly dominated by two state-owned enterprises</w:t>
      </w:r>
      <w:r w:rsidRPr="00BF308A">
        <w:rPr>
          <w:sz w:val="16"/>
        </w:rPr>
        <w:t xml:space="preserve">: </w:t>
      </w:r>
      <w:r w:rsidRPr="00745C0D">
        <w:rPr>
          <w:rStyle w:val="StyleUnderline"/>
        </w:rPr>
        <w:t>the China Aerospace Science &amp; Industry Corporation Limited</w:t>
      </w:r>
      <w:r w:rsidRPr="00BF308A">
        <w:rPr>
          <w:sz w:val="16"/>
        </w:rPr>
        <w:t xml:space="preserve"> (CASIC) </w:t>
      </w:r>
      <w:r w:rsidRPr="00745C0D">
        <w:rPr>
          <w:rStyle w:val="StyleUnderline"/>
        </w:rPr>
        <w:t>and the China Aerospace Science and Technology Corporation</w:t>
      </w:r>
      <w:r w:rsidRPr="00BF308A">
        <w:rPr>
          <w:sz w:val="16"/>
        </w:rPr>
        <w:t xml:space="preserve"> (CASC). A few private space firms have been allowed to operate in the country for a while: for example, there’s the China Great Wall Industry Corporation Limited (</w:t>
      </w:r>
      <w:proofErr w:type="gramStart"/>
      <w:r w:rsidRPr="00BF308A">
        <w:rPr>
          <w:sz w:val="16"/>
        </w:rPr>
        <w:t>in reality a</w:t>
      </w:r>
      <w:proofErr w:type="gramEnd"/>
      <w:r w:rsidRPr="00BF308A">
        <w:rPr>
          <w:sz w:val="16"/>
        </w:rPr>
        <w:t xml:space="preserve"> subsidiary of CASC), which has provided commercial launches since it was established in 1980. But </w:t>
      </w:r>
      <w:r w:rsidRPr="00745C0D">
        <w:rPr>
          <w:rStyle w:val="StyleUnderline"/>
        </w:rPr>
        <w:t>for the most part, China’s commercial space industry has been nonexistent.</w:t>
      </w:r>
      <w:r w:rsidRPr="00BF308A">
        <w:rPr>
          <w:sz w:val="16"/>
        </w:rPr>
        <w:t xml:space="preserve"> Satellites were expensive to build and launch, and they were too heavy and large for anything but the biggest rockets to </w:t>
      </w:r>
      <w:proofErr w:type="gramStart"/>
      <w:r w:rsidRPr="00BF308A">
        <w:rPr>
          <w:sz w:val="16"/>
        </w:rPr>
        <w:t>actually deliver</w:t>
      </w:r>
      <w:proofErr w:type="gramEnd"/>
      <w:r w:rsidRPr="00BF308A">
        <w:rPr>
          <w:sz w:val="16"/>
        </w:rPr>
        <w:t xml:space="preserve"> to orbit. The costs involved were too much for anything but national budgets to handle. </w:t>
      </w:r>
      <w:r w:rsidRPr="00745C0D">
        <w:rPr>
          <w:rStyle w:val="StyleUnderline"/>
        </w:rPr>
        <w:t>That all changed this past decade as the costs</w:t>
      </w:r>
      <w:r w:rsidRPr="00BF308A">
        <w:rPr>
          <w:sz w:val="16"/>
        </w:rPr>
        <w:t xml:space="preserve"> of making satellites and launching rockets </w:t>
      </w:r>
      <w:r w:rsidRPr="00745C0D">
        <w:rPr>
          <w:rStyle w:val="StyleUnderline"/>
        </w:rPr>
        <w:t>plunged</w:t>
      </w:r>
      <w:r w:rsidRPr="00BF308A">
        <w:rPr>
          <w:sz w:val="16"/>
        </w:rPr>
        <w:t xml:space="preserve">. In </w:t>
      </w:r>
      <w:r w:rsidRPr="00745C0D">
        <w:rPr>
          <w:rStyle w:val="StyleUnderline"/>
        </w:rPr>
        <w:t>2014</w:t>
      </w:r>
      <w:r w:rsidRPr="00BF308A">
        <w:rPr>
          <w:sz w:val="16"/>
        </w:rPr>
        <w:t xml:space="preserve">, a year </w:t>
      </w:r>
      <w:r w:rsidRPr="00D93831">
        <w:rPr>
          <w:rStyle w:val="StyleUnderline"/>
          <w:highlight w:val="green"/>
        </w:rPr>
        <w:t>after Xi</w:t>
      </w:r>
      <w:r w:rsidRPr="00745C0D">
        <w:rPr>
          <w:rStyle w:val="StyleUnderline"/>
        </w:rPr>
        <w:t xml:space="preserve"> Jinping </w:t>
      </w:r>
      <w:r w:rsidRPr="00D93831">
        <w:rPr>
          <w:rStyle w:val="StyleUnderline"/>
          <w:highlight w:val="green"/>
        </w:rPr>
        <w:t>took over</w:t>
      </w:r>
      <w:r w:rsidRPr="00BF308A">
        <w:rPr>
          <w:sz w:val="16"/>
        </w:rPr>
        <w:t xml:space="preserve"> as the new leader of China, </w:t>
      </w:r>
      <w:r w:rsidRPr="00D93831">
        <w:rPr>
          <w:rStyle w:val="StyleUnderline"/>
          <w:highlight w:val="green"/>
        </w:rPr>
        <w:t>the</w:t>
      </w:r>
      <w:r w:rsidRPr="00745C0D">
        <w:rPr>
          <w:rStyle w:val="StyleUnderline"/>
        </w:rPr>
        <w:t xml:space="preserve"> Chinese </w:t>
      </w:r>
      <w:r w:rsidRPr="00D93831">
        <w:rPr>
          <w:rStyle w:val="StyleUnderline"/>
          <w:highlight w:val="green"/>
        </w:rPr>
        <w:t>government decided to treat civil space</w:t>
      </w:r>
      <w:r w:rsidRPr="00745C0D">
        <w:rPr>
          <w:rStyle w:val="StyleUnderline"/>
        </w:rPr>
        <w:t xml:space="preserve"> development </w:t>
      </w:r>
      <w:r w:rsidRPr="00D93831">
        <w:rPr>
          <w:rStyle w:val="StyleUnderline"/>
          <w:highlight w:val="green"/>
        </w:rPr>
        <w:t>as a key area</w:t>
      </w:r>
      <w:r w:rsidRPr="00745C0D">
        <w:rPr>
          <w:rStyle w:val="StyleUnderline"/>
        </w:rPr>
        <w:t xml:space="preserve"> of innovation</w:t>
      </w:r>
      <w:r w:rsidRPr="00BF308A">
        <w:rPr>
          <w:sz w:val="16"/>
        </w:rPr>
        <w:t xml:space="preserve">, as it had already begun doing with AI and solar power. </w:t>
      </w:r>
      <w:r w:rsidRPr="00745C0D">
        <w:rPr>
          <w:rStyle w:val="StyleUnderline"/>
        </w:rPr>
        <w:t>It issued</w:t>
      </w:r>
      <w:r w:rsidRPr="00BF308A">
        <w:rPr>
          <w:sz w:val="16"/>
        </w:rPr>
        <w:t xml:space="preserve"> a policy directive called </w:t>
      </w:r>
      <w:r w:rsidRPr="00745C0D">
        <w:rPr>
          <w:rStyle w:val="StyleUnderline"/>
        </w:rPr>
        <w:t>Document 60 that year to enable large private investment in companies interested in participating in the space industry.</w:t>
      </w:r>
      <w:r>
        <w:rPr>
          <w:rStyle w:val="StyleUnderline"/>
        </w:rPr>
        <w:t xml:space="preserve"> </w:t>
      </w:r>
      <w:r w:rsidRPr="00BF308A">
        <w:rPr>
          <w:sz w:val="16"/>
        </w:rPr>
        <w:t>“</w:t>
      </w:r>
      <w:r w:rsidRPr="00D93831">
        <w:rPr>
          <w:rStyle w:val="StyleUnderline"/>
          <w:highlight w:val="green"/>
        </w:rPr>
        <w:t>Xi’s goal was that</w:t>
      </w:r>
      <w:r w:rsidRPr="00745C0D">
        <w:rPr>
          <w:rStyle w:val="StyleUnderline"/>
        </w:rPr>
        <w:t xml:space="preserve"> if </w:t>
      </w:r>
      <w:r w:rsidRPr="00D93831">
        <w:rPr>
          <w:rStyle w:val="StyleUnderline"/>
          <w:highlight w:val="green"/>
        </w:rPr>
        <w:t>China</w:t>
      </w:r>
      <w:r w:rsidRPr="00745C0D">
        <w:rPr>
          <w:rStyle w:val="StyleUnderline"/>
        </w:rPr>
        <w:t xml:space="preserve"> has to become a critical player in technology</w:t>
      </w:r>
      <w:r w:rsidRPr="00BF308A">
        <w:rPr>
          <w:sz w:val="16"/>
        </w:rPr>
        <w:t xml:space="preserve">, including in civil space and aerospace, </w:t>
      </w:r>
      <w:r w:rsidRPr="00745C0D">
        <w:rPr>
          <w:rStyle w:val="StyleUnderline"/>
        </w:rPr>
        <w:t xml:space="preserve">it was critical to </w:t>
      </w:r>
      <w:r w:rsidRPr="00D93831">
        <w:rPr>
          <w:rStyle w:val="StyleUnderline"/>
          <w:highlight w:val="green"/>
        </w:rPr>
        <w:t>develop a space ecosystem that includes the private sector</w:t>
      </w:r>
      <w:r w:rsidRPr="00BF308A">
        <w:rPr>
          <w:sz w:val="16"/>
        </w:rPr>
        <w:t xml:space="preserve">,” says Namrata Goswami, a geopolitics expert based in Montgomery, Alabama, who’s been studying China’s space program for many years. “He was </w:t>
      </w:r>
      <w:r w:rsidRPr="00745C0D">
        <w:rPr>
          <w:rStyle w:val="StyleUnderline"/>
        </w:rPr>
        <w:t>taking a cue from the American private sector</w:t>
      </w:r>
      <w:r w:rsidRPr="00BF308A">
        <w:rPr>
          <w:sz w:val="16"/>
        </w:rPr>
        <w:t xml:space="preserve"> to encourage innovation from a talent pool that extended beyond state-funded organizations.” As a result, </w:t>
      </w:r>
      <w:r w:rsidRPr="00D93831">
        <w:rPr>
          <w:rStyle w:val="StyleUnderline"/>
          <w:highlight w:val="green"/>
        </w:rPr>
        <w:t>there are now 78</w:t>
      </w:r>
      <w:r w:rsidRPr="00745C0D">
        <w:rPr>
          <w:rStyle w:val="StyleUnderline"/>
        </w:rPr>
        <w:t xml:space="preserve"> commercial space </w:t>
      </w:r>
      <w:r w:rsidRPr="00D93831">
        <w:rPr>
          <w:rStyle w:val="StyleUnderline"/>
          <w:highlight w:val="green"/>
        </w:rPr>
        <w:t>companies</w:t>
      </w:r>
      <w:r w:rsidRPr="00745C0D">
        <w:rPr>
          <w:rStyle w:val="StyleUnderline"/>
        </w:rPr>
        <w:t xml:space="preserve"> operating in China</w:t>
      </w:r>
      <w:r w:rsidRPr="00BF308A">
        <w:rPr>
          <w:sz w:val="16"/>
        </w:rPr>
        <w:t xml:space="preserve">, according to a 2019 report by the Institute for Defense Analyses. </w:t>
      </w:r>
      <w:r w:rsidRPr="00D93831">
        <w:rPr>
          <w:rStyle w:val="StyleUnderline"/>
          <w:highlight w:val="green"/>
        </w:rPr>
        <w:t>More than half</w:t>
      </w:r>
      <w:r w:rsidRPr="00745C0D">
        <w:rPr>
          <w:rStyle w:val="StyleUnderline"/>
        </w:rPr>
        <w:t xml:space="preserve"> have been founded </w:t>
      </w:r>
      <w:r w:rsidRPr="00D93831">
        <w:rPr>
          <w:rStyle w:val="StyleUnderline"/>
          <w:highlight w:val="green"/>
        </w:rPr>
        <w:t>since 2014</w:t>
      </w:r>
      <w:r w:rsidRPr="00BF308A">
        <w:rPr>
          <w:sz w:val="16"/>
        </w:rPr>
        <w:t xml:space="preserve">, and the vast majority focus on satellite manufacturing and launch services. For example, </w:t>
      </w:r>
      <w:r w:rsidRPr="00745C0D">
        <w:rPr>
          <w:rStyle w:val="StyleUnderline"/>
        </w:rPr>
        <w:t>Galactic Energy</w:t>
      </w:r>
      <w:r w:rsidRPr="00BF308A">
        <w:rPr>
          <w:sz w:val="16"/>
        </w:rPr>
        <w:t xml:space="preserve">, founded in February 2018, is building its Ceres rocket to offer rapid launch service for single payloads, while its Pallas rocket is being built to deploy entire constellations. Rival company </w:t>
      </w:r>
      <w:proofErr w:type="spellStart"/>
      <w:r w:rsidRPr="00BF308A">
        <w:rPr>
          <w:sz w:val="16"/>
        </w:rPr>
        <w:t>i</w:t>
      </w:r>
      <w:proofErr w:type="spellEnd"/>
      <w:r w:rsidRPr="00BF308A">
        <w:rPr>
          <w:sz w:val="16"/>
        </w:rPr>
        <w:t xml:space="preserve">-Space, formed in 2016, became the first commercial Chinese company to make it to space with its Hyperbola-1 in July 2019. It wants to pursue reusable first-stage boosters that can land vertically, like those from SpaceX. So does </w:t>
      </w:r>
      <w:proofErr w:type="spellStart"/>
      <w:r w:rsidRPr="00BF308A">
        <w:rPr>
          <w:sz w:val="16"/>
        </w:rPr>
        <w:t>LinkSpace</w:t>
      </w:r>
      <w:proofErr w:type="spellEnd"/>
      <w:r w:rsidRPr="00BF308A">
        <w:rPr>
          <w:sz w:val="16"/>
        </w:rPr>
        <w:t xml:space="preserve"> (founded in 2014), although it also hopes to use rockets to deliver packages from one terrestrial location to another. </w:t>
      </w:r>
      <w:proofErr w:type="spellStart"/>
      <w:r w:rsidRPr="00745C0D">
        <w:rPr>
          <w:rStyle w:val="StyleUnderline"/>
        </w:rPr>
        <w:t>Spacety</w:t>
      </w:r>
      <w:proofErr w:type="spellEnd"/>
      <w:r w:rsidRPr="00BF308A">
        <w:rPr>
          <w:sz w:val="16"/>
        </w:rPr>
        <w:t xml:space="preserve">,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BF308A">
        <w:rPr>
          <w:sz w:val="16"/>
        </w:rPr>
        <w:t>Spacety</w:t>
      </w:r>
      <w:proofErr w:type="spellEnd"/>
      <w:r w:rsidRPr="00BF308A">
        <w:rPr>
          <w:sz w:val="16"/>
        </w:rPr>
        <w:t xml:space="preserve"> wants to launch a constellation of these satellites to offer high-quality imaging at low cost. To a large extent, </w:t>
      </w:r>
      <w:r w:rsidRPr="00745C0D">
        <w:rPr>
          <w:rStyle w:val="StyleUnderline"/>
        </w:rPr>
        <w:t>China is</w:t>
      </w:r>
      <w:r w:rsidRPr="00BF308A">
        <w:rPr>
          <w:sz w:val="16"/>
        </w:rPr>
        <w:t xml:space="preserve"> following the same blueprint drawn up by the US: </w:t>
      </w:r>
      <w:r w:rsidRPr="00D93831">
        <w:rPr>
          <w:rStyle w:val="StyleUnderline"/>
          <w:highlight w:val="green"/>
        </w:rPr>
        <w:t>using government contracts and subsidies to give these companies a foot up</w:t>
      </w:r>
      <w:r w:rsidRPr="00745C0D">
        <w:rPr>
          <w:rStyle w:val="StyleUnderline"/>
        </w:rPr>
        <w:t>.</w:t>
      </w:r>
      <w:r w:rsidRPr="00BF308A">
        <w:rPr>
          <w:sz w:val="16"/>
        </w:rPr>
        <w:t xml:space="preserve">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Venture capital is another tried-and-true route. The IDA report estimates that VC funding for Chinese space companies was up to $516 million in 2018—far shy of the $2.2 billion American companies raised, but nothing to scoff at for an industry that </w:t>
      </w:r>
      <w:proofErr w:type="gramStart"/>
      <w:r w:rsidRPr="00BF308A">
        <w:rPr>
          <w:sz w:val="16"/>
        </w:rPr>
        <w:t>really only</w:t>
      </w:r>
      <w:proofErr w:type="gramEnd"/>
      <w:r w:rsidRPr="00BF308A">
        <w:rPr>
          <w:sz w:val="16"/>
        </w:rPr>
        <w:t xml:space="preserve"> began seven years ago. At least 42 companies had no known government funding. 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There’s also one advantage specific to China: manufacturing. “What is the best country to trust for manufacturing needs?” asks James Zheng, the CEO of </w:t>
      </w:r>
      <w:proofErr w:type="spellStart"/>
      <w:r w:rsidRPr="00BF308A">
        <w:rPr>
          <w:sz w:val="16"/>
        </w:rPr>
        <w:t>Spacety’s</w:t>
      </w:r>
      <w:proofErr w:type="spellEnd"/>
      <w:r w:rsidRPr="00BF308A">
        <w:rPr>
          <w:sz w:val="16"/>
        </w:rPr>
        <w:t xml:space="preserve"> Luxembourg headquarters. “It’s China. It’s the manufacturing center of the world.” Zheng believes </w:t>
      </w:r>
      <w:r w:rsidRPr="00745C0D">
        <w:rPr>
          <w:rStyle w:val="StyleUnderline"/>
        </w:rPr>
        <w:t>the country is in a better position than any other to take advantage of the space industry’s new need for mass production of satellites and rockets alike.</w:t>
      </w:r>
      <w:r>
        <w:rPr>
          <w:rStyle w:val="StyleUnderline"/>
        </w:rPr>
        <w:t xml:space="preserve"> </w:t>
      </w:r>
      <w:r w:rsidRPr="00BF308A">
        <w:rPr>
          <w:sz w:val="16"/>
        </w:rPr>
        <w:t xml:space="preserve">Making friends </w:t>
      </w:r>
      <w:proofErr w:type="gramStart"/>
      <w:r w:rsidRPr="00745C0D">
        <w:rPr>
          <w:rStyle w:val="StyleUnderline"/>
        </w:rPr>
        <w:t>The</w:t>
      </w:r>
      <w:proofErr w:type="gramEnd"/>
      <w:r w:rsidRPr="00745C0D">
        <w:rPr>
          <w:rStyle w:val="StyleUnderline"/>
        </w:rPr>
        <w:t xml:space="preserve"> most critical strategic reason to encourage a private space sector is</w:t>
      </w:r>
      <w:r w:rsidRPr="00BF308A">
        <w:rPr>
          <w:sz w:val="16"/>
        </w:rPr>
        <w:t xml:space="preserve"> to create opportunities for </w:t>
      </w:r>
      <w:r w:rsidRPr="00745C0D">
        <w:rPr>
          <w:rStyle w:val="StyleUnderline"/>
        </w:rPr>
        <w:t>international collaboration—particularly to attract customers wary of being seen to mix with the Chinese government</w:t>
      </w:r>
      <w:r w:rsidRPr="00BF308A">
        <w:rPr>
          <w:sz w:val="16"/>
        </w:rPr>
        <w:t>. (US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 “</w:t>
      </w:r>
      <w:r w:rsidRPr="00745C0D">
        <w:rPr>
          <w:rStyle w:val="StyleUnderline"/>
        </w:rPr>
        <w:t>China realizes there are certain things they cannot get on their own</w:t>
      </w:r>
      <w:r w:rsidRPr="00BF308A">
        <w:rPr>
          <w:sz w:val="16"/>
        </w:rPr>
        <w:t xml:space="preserve">,” says Frans von der Dunk, a space policy expert at the University of Nebraska–Lincoln. Chinese </w:t>
      </w:r>
      <w:r w:rsidRPr="00745C0D">
        <w:rPr>
          <w:rStyle w:val="StyleUnderline"/>
        </w:rPr>
        <w:t xml:space="preserve">companies like </w:t>
      </w:r>
      <w:proofErr w:type="spellStart"/>
      <w:r w:rsidRPr="00745C0D">
        <w:rPr>
          <w:rStyle w:val="StyleUnderline"/>
        </w:rPr>
        <w:t>LandSpace</w:t>
      </w:r>
      <w:proofErr w:type="spellEnd"/>
      <w:r w:rsidRPr="00745C0D">
        <w:rPr>
          <w:rStyle w:val="StyleUnderline"/>
        </w:rPr>
        <w:t xml:space="preserve"> and </w:t>
      </w:r>
      <w:proofErr w:type="spellStart"/>
      <w:r w:rsidRPr="00745C0D">
        <w:rPr>
          <w:rStyle w:val="StyleUnderline"/>
        </w:rPr>
        <w:t>MinoSpace</w:t>
      </w:r>
      <w:proofErr w:type="spellEnd"/>
      <w:r w:rsidRPr="00745C0D">
        <w:rPr>
          <w:rStyle w:val="StyleUnderline"/>
        </w:rPr>
        <w:t xml:space="preserve"> have worked to accrue funding through foreign investment</w:t>
      </w:r>
      <w:r w:rsidRPr="00BF308A">
        <w:rPr>
          <w:sz w:val="16"/>
        </w:rPr>
        <w:t xml:space="preserve">, escaping dependence on state subsidies. And </w:t>
      </w:r>
      <w:r w:rsidRPr="00745C0D">
        <w:rPr>
          <w:rStyle w:val="StyleUnderline"/>
        </w:rPr>
        <w:t xml:space="preserve">by avoiding state funding, a company can also avoid an array of restrictions </w:t>
      </w:r>
      <w:r w:rsidRPr="00BF308A">
        <w:rPr>
          <w:sz w:val="16"/>
        </w:rPr>
        <w:t xml:space="preserve">on what it can and can’t do (such as constraints on talking with the media). Foreign investment also makes it easier to compete on a global scale: you’re taking on clients around the world, launching from other countries, and bringing talent from outside China. Although China is taking inspiration from the US in building out its private industry, </w:t>
      </w:r>
      <w:r w:rsidRPr="00745C0D">
        <w:rPr>
          <w:rStyle w:val="StyleUnderline"/>
        </w:rPr>
        <w:t>the nature of the Chinese state also means these new companies face obstacles that their rivals</w:t>
      </w:r>
      <w:r w:rsidRPr="00BF308A">
        <w:rPr>
          <w:sz w:val="16"/>
        </w:rPr>
        <w:t xml:space="preserve"> in the West </w:t>
      </w:r>
      <w:r w:rsidRPr="00745C0D">
        <w:rPr>
          <w:rStyle w:val="StyleUnderline"/>
        </w:rPr>
        <w:t>don’t have to worry about</w:t>
      </w:r>
      <w:r w:rsidRPr="00BF308A">
        <w:rPr>
          <w:sz w:val="16"/>
        </w:rPr>
        <w:t xml:space="preserve">. </w:t>
      </w:r>
      <w:r w:rsidRPr="00D93831">
        <w:rPr>
          <w:rStyle w:val="StyleUnderline"/>
          <w:highlight w:val="green"/>
        </w:rPr>
        <w:t>While</w:t>
      </w:r>
      <w:r w:rsidRPr="00745C0D">
        <w:rPr>
          <w:rStyle w:val="StyleUnderline"/>
        </w:rPr>
        <w:t xml:space="preserve"> Chinese </w:t>
      </w:r>
      <w:r w:rsidRPr="00D93831">
        <w:rPr>
          <w:rStyle w:val="StyleUnderline"/>
          <w:highlight w:val="green"/>
        </w:rPr>
        <w:t>companies</w:t>
      </w:r>
      <w:r w:rsidRPr="00745C0D">
        <w:rPr>
          <w:rStyle w:val="StyleUnderline"/>
        </w:rPr>
        <w:t xml:space="preserve"> may </w:t>
      </w:r>
      <w:r w:rsidRPr="00D93831">
        <w:rPr>
          <w:rStyle w:val="StyleUnderline"/>
          <w:highlight w:val="green"/>
        </w:rPr>
        <w:t>look private on paper, they must still submit to government</w:t>
      </w:r>
      <w:r w:rsidRPr="00745C0D">
        <w:rPr>
          <w:rStyle w:val="StyleUnderline"/>
        </w:rPr>
        <w:t xml:space="preserve"> guidance and </w:t>
      </w:r>
      <w:r w:rsidRPr="00D93831">
        <w:rPr>
          <w:rStyle w:val="StyleUnderline"/>
          <w:highlight w:val="green"/>
        </w:rPr>
        <w:t>control</w:t>
      </w:r>
      <w:r w:rsidRPr="00745C0D">
        <w:rPr>
          <w:rStyle w:val="StyleUnderline"/>
        </w:rPr>
        <w:t xml:space="preserve">, </w:t>
      </w:r>
      <w:r w:rsidRPr="00D93831">
        <w:rPr>
          <w:rStyle w:val="StyleUnderline"/>
          <w:highlight w:val="green"/>
        </w:rPr>
        <w:t>and accept</w:t>
      </w:r>
      <w:r w:rsidRPr="00745C0D">
        <w:rPr>
          <w:rStyle w:val="StyleUnderline"/>
        </w:rPr>
        <w:t xml:space="preserve"> some level of </w:t>
      </w:r>
      <w:r w:rsidRPr="00D93831">
        <w:rPr>
          <w:rStyle w:val="StyleUnderline"/>
          <w:highlight w:val="green"/>
        </w:rPr>
        <w:t>interference</w:t>
      </w:r>
      <w:r w:rsidRPr="00745C0D">
        <w:rPr>
          <w:rStyle w:val="StyleUnderline"/>
        </w:rPr>
        <w:t>.</w:t>
      </w:r>
      <w:r w:rsidRPr="00BF308A">
        <w:rPr>
          <w:sz w:val="16"/>
        </w:rPr>
        <w:t xml:space="preserve"> It may be difficult for them to make a case to potential overseas customers that they are independent. </w:t>
      </w:r>
      <w:r w:rsidRPr="00745C0D">
        <w:rPr>
          <w:rStyle w:val="StyleUnderline"/>
        </w:rPr>
        <w:t xml:space="preserve">The </w:t>
      </w:r>
      <w:r w:rsidRPr="00D93831">
        <w:rPr>
          <w:rStyle w:val="StyleUnderline"/>
          <w:highlight w:val="green"/>
        </w:rPr>
        <w:t>distinction between</w:t>
      </w:r>
      <w:r w:rsidRPr="00745C0D">
        <w:rPr>
          <w:rStyle w:val="StyleUnderline"/>
        </w:rPr>
        <w:t xml:space="preserve"> companies that are </w:t>
      </w:r>
      <w:r w:rsidRPr="00D93831">
        <w:rPr>
          <w:rStyle w:val="StyleUnderline"/>
          <w:highlight w:val="green"/>
        </w:rPr>
        <w:t>truly private</w:t>
      </w:r>
      <w:r w:rsidRPr="00745C0D">
        <w:rPr>
          <w:rStyle w:val="StyleUnderline"/>
        </w:rPr>
        <w:t xml:space="preserve"> </w:t>
      </w:r>
      <w:r w:rsidRPr="00D93831">
        <w:rPr>
          <w:rStyle w:val="StyleUnderline"/>
          <w:highlight w:val="green"/>
        </w:rPr>
        <w:t>and</w:t>
      </w:r>
      <w:r w:rsidRPr="00745C0D">
        <w:rPr>
          <w:rStyle w:val="StyleUnderline"/>
        </w:rPr>
        <w:t xml:space="preserve"> those that are </w:t>
      </w:r>
      <w:proofErr w:type="gramStart"/>
      <w:r w:rsidRPr="00745C0D">
        <w:rPr>
          <w:rStyle w:val="StyleUnderline"/>
        </w:rPr>
        <w:t xml:space="preserve">more or less </w:t>
      </w:r>
      <w:r w:rsidRPr="00D93831">
        <w:rPr>
          <w:rStyle w:val="StyleUnderline"/>
          <w:highlight w:val="green"/>
        </w:rPr>
        <w:t>state</w:t>
      </w:r>
      <w:proofErr w:type="gramEnd"/>
      <w:r w:rsidRPr="00D93831">
        <w:rPr>
          <w:rStyle w:val="StyleUnderline"/>
          <w:highlight w:val="green"/>
        </w:rPr>
        <w:t xml:space="preserve"> actors is </w:t>
      </w:r>
      <w:r w:rsidRPr="00BF308A">
        <w:rPr>
          <w:rStyle w:val="StyleUnderline"/>
        </w:rPr>
        <w:t xml:space="preserve">still </w:t>
      </w:r>
      <w:r w:rsidRPr="00D93831">
        <w:rPr>
          <w:rStyle w:val="StyleUnderline"/>
          <w:highlight w:val="green"/>
        </w:rPr>
        <w:t>quite fuzzy</w:t>
      </w:r>
      <w:r w:rsidRPr="00BF308A">
        <w:rPr>
          <w:sz w:val="16"/>
        </w:rPr>
        <w:t xml:space="preserve">, especially if the government is a frequent customer. “That could still lead to a lack of trust from other partners,” says Goswami. It doesn’t help that the government itself is often very cagey about what its national program is even up to. And Hines adds that </w:t>
      </w:r>
      <w:r w:rsidRPr="00745C0D">
        <w:rPr>
          <w:rStyle w:val="StyleUnderline"/>
        </w:rPr>
        <w:t>it’s not always clear exactly how separate these companies are from, say, the People’s Liberation Army</w:t>
      </w:r>
      <w:r w:rsidRPr="00BF308A">
        <w:rPr>
          <w:sz w:val="16"/>
        </w:rPr>
        <w:t xml:space="preserve">, </w:t>
      </w:r>
      <w:r w:rsidRPr="00D93831">
        <w:rPr>
          <w:rStyle w:val="StyleUnderline"/>
          <w:highlight w:val="green"/>
        </w:rPr>
        <w:t>given</w:t>
      </w:r>
      <w:r w:rsidRPr="00BF308A">
        <w:rPr>
          <w:sz w:val="16"/>
        </w:rPr>
        <w:t xml:space="preserve"> the </w:t>
      </w:r>
      <w:r w:rsidRPr="00D93831">
        <w:rPr>
          <w:rStyle w:val="StyleUnderline"/>
          <w:highlight w:val="green"/>
        </w:rPr>
        <w:t>historical ties between the space and defense sectors</w:t>
      </w:r>
      <w:r w:rsidRPr="00BF308A">
        <w:rPr>
          <w:sz w:val="16"/>
        </w:rPr>
        <w:t>. “Some of these things will pose significant hurdles for the commercial space sector as it tries to expand,” he says.</w:t>
      </w:r>
    </w:p>
    <w:p w14:paraId="6601E07A" w14:textId="77777777" w:rsidR="00C517B0" w:rsidRDefault="00C517B0" w:rsidP="00C517B0">
      <w:pPr>
        <w:pStyle w:val="Heading4"/>
      </w:pPr>
      <w:r>
        <w:t xml:space="preserve">The plan has </w:t>
      </w:r>
      <w:r>
        <w:rPr>
          <w:u w:val="single"/>
        </w:rPr>
        <w:t>no effect</w:t>
      </w:r>
      <w:r>
        <w:t xml:space="preserve">—private space ventures are </w:t>
      </w:r>
      <w:r>
        <w:rPr>
          <w:u w:val="single"/>
        </w:rPr>
        <w:t>inextricable</w:t>
      </w:r>
      <w:r>
        <w:t xml:space="preserve"> from public interest.</w:t>
      </w:r>
    </w:p>
    <w:p w14:paraId="710D8C93" w14:textId="77777777" w:rsidR="00C517B0" w:rsidRDefault="00C517B0" w:rsidP="00C517B0">
      <w:r w:rsidRPr="00445946">
        <w:rPr>
          <w:rStyle w:val="Style13ptBold"/>
        </w:rPr>
        <w:t>Goswami '19</w:t>
      </w:r>
      <w:r w:rsidRPr="00445946">
        <w:t xml:space="preserve"> (</w:t>
      </w:r>
      <w:r>
        <w:t xml:space="preserve">Dr. </w:t>
      </w:r>
      <w:r w:rsidRPr="00445946">
        <w:t>Namrata Goswami; author, strategic analyst and consultant on counter-insurgency, counter-terrorism, alternate futures, and great power politics</w:t>
      </w:r>
      <w:r>
        <w:t>, worked at IDSA, selected as a Jennings-Randolph Senior Fellow, won MINERVA grant and contract with JSOU</w:t>
      </w:r>
      <w:r w:rsidRPr="00445946">
        <w:t xml:space="preserve">; 4-5-2019; "Misplaced Confidence? The US Private Space Sector vs. China"; https://thediplomat.com/2019/04/misplaced-confidence-the-us-private-space-sector-vs-china/, </w:t>
      </w:r>
      <w:r>
        <w:t>The Diplomat</w:t>
      </w:r>
      <w:r w:rsidRPr="00445946">
        <w:t xml:space="preserve">, accessed 1-14-2022; </w:t>
      </w:r>
      <w:proofErr w:type="spellStart"/>
      <w:r w:rsidRPr="00445946">
        <w:t>JPark</w:t>
      </w:r>
      <w:proofErr w:type="spellEnd"/>
      <w:r w:rsidRPr="00445946">
        <w:t>)</w:t>
      </w:r>
    </w:p>
    <w:p w14:paraId="2FD6D598" w14:textId="77777777" w:rsidR="00C517B0" w:rsidRPr="00BF308A" w:rsidRDefault="00C517B0" w:rsidP="00C517B0">
      <w:pPr>
        <w:rPr>
          <w:sz w:val="16"/>
        </w:rPr>
      </w:pPr>
      <w:r w:rsidRPr="00445946">
        <w:rPr>
          <w:rStyle w:val="StyleUnderline"/>
        </w:rPr>
        <w:t xml:space="preserve">Over the past three years, nearly 60 private space startups have entered the private launch industry, supported by the Chinese state. </w:t>
      </w:r>
      <w:r w:rsidRPr="00BF308A">
        <w:rPr>
          <w:sz w:val="16"/>
        </w:rPr>
        <w:t xml:space="preserve">Spokesperson of </w:t>
      </w:r>
      <w:r w:rsidRPr="00D93831">
        <w:rPr>
          <w:rStyle w:val="StyleUnderline"/>
          <w:highlight w:val="green"/>
        </w:rPr>
        <w:t>the China National Space Administration</w:t>
      </w:r>
      <w:r w:rsidRPr="00BF308A">
        <w:rPr>
          <w:sz w:val="16"/>
        </w:rPr>
        <w:t xml:space="preserve"> (CNSA), Li </w:t>
      </w:r>
      <w:proofErr w:type="spellStart"/>
      <w:r w:rsidRPr="00BF308A">
        <w:rPr>
          <w:sz w:val="16"/>
        </w:rPr>
        <w:t>Guoping</w:t>
      </w:r>
      <w:proofErr w:type="spellEnd"/>
      <w:r w:rsidRPr="00BF308A">
        <w:rPr>
          <w:sz w:val="16"/>
        </w:rPr>
        <w:t xml:space="preserve">, </w:t>
      </w:r>
      <w:r w:rsidRPr="00D93831">
        <w:rPr>
          <w:rStyle w:val="StyleUnderline"/>
          <w:highlight w:val="green"/>
        </w:rPr>
        <w:t>specified</w:t>
      </w:r>
      <w:r w:rsidRPr="00BF308A">
        <w:rPr>
          <w:sz w:val="16"/>
        </w:rPr>
        <w:t xml:space="preserve">: The output value of the satellite application sector makes up over 80 percent of the whole satellite industry chain. </w:t>
      </w:r>
      <w:proofErr w:type="gramStart"/>
      <w:r w:rsidRPr="00BF308A">
        <w:rPr>
          <w:sz w:val="16"/>
        </w:rPr>
        <w:t>So</w:t>
      </w:r>
      <w:proofErr w:type="gramEnd"/>
      <w:r w:rsidRPr="00BF308A">
        <w:rPr>
          <w:sz w:val="16"/>
        </w:rPr>
        <w:t xml:space="preserve"> </w:t>
      </w:r>
      <w:r w:rsidRPr="00445946">
        <w:rPr>
          <w:rStyle w:val="StyleUnderline"/>
        </w:rPr>
        <w:t>we encourage private companies and social capital to invest</w:t>
      </w:r>
      <w:r w:rsidRPr="00BF308A">
        <w:rPr>
          <w:sz w:val="16"/>
        </w:rPr>
        <w:t xml:space="preserve"> in the application of satellite communication, remote sensing and navigation…</w:t>
      </w:r>
      <w:r w:rsidRPr="00445946">
        <w:rPr>
          <w:rStyle w:val="StyleUnderline"/>
        </w:rPr>
        <w:t xml:space="preserve">When we </w:t>
      </w:r>
      <w:r w:rsidRPr="00BF308A">
        <w:rPr>
          <w:rStyle w:val="StyleUnderline"/>
        </w:rPr>
        <w:t xml:space="preserve">make </w:t>
      </w:r>
      <w:r w:rsidRPr="00D93831">
        <w:rPr>
          <w:rStyle w:val="StyleUnderline"/>
          <w:highlight w:val="green"/>
        </w:rPr>
        <w:t>a top-level plan for China</w:t>
      </w:r>
      <w:r w:rsidRPr="00445946">
        <w:rPr>
          <w:rStyle w:val="StyleUnderline"/>
        </w:rPr>
        <w:t xml:space="preserve">’s aerospace development, we </w:t>
      </w:r>
      <w:r w:rsidRPr="00D93831">
        <w:rPr>
          <w:rStyle w:val="StyleUnderline"/>
          <w:highlight w:val="green"/>
        </w:rPr>
        <w:t>will consider</w:t>
      </w:r>
      <w:r w:rsidRPr="00445946">
        <w:rPr>
          <w:rStyle w:val="StyleUnderline"/>
        </w:rPr>
        <w:t xml:space="preserve"> the development of </w:t>
      </w:r>
      <w:r w:rsidRPr="00D93831">
        <w:rPr>
          <w:rStyle w:val="StyleUnderline"/>
          <w:highlight w:val="green"/>
        </w:rPr>
        <w:t>commercial space activity</w:t>
      </w:r>
      <w:r w:rsidRPr="00445946">
        <w:rPr>
          <w:rStyle w:val="StyleUnderline"/>
        </w:rPr>
        <w:t>.</w:t>
      </w:r>
      <w:r w:rsidRPr="00BF308A">
        <w:rPr>
          <w:sz w:val="16"/>
        </w:rPr>
        <w:t xml:space="preserve"> The government will open space programs that can be carried out in a commercial way, and buy services from commercial companies… </w:t>
      </w:r>
      <w:r w:rsidRPr="00445946">
        <w:rPr>
          <w:rStyle w:val="StyleUnderline"/>
        </w:rPr>
        <w:t xml:space="preserve">Since 2014, </w:t>
      </w:r>
      <w:r w:rsidRPr="00D93831">
        <w:rPr>
          <w:rStyle w:val="StyleUnderline"/>
          <w:highlight w:val="green"/>
        </w:rPr>
        <w:t>Xi has urged China’s private space sector to emerge as the leader in</w:t>
      </w:r>
      <w:r w:rsidRPr="00445946">
        <w:rPr>
          <w:rStyle w:val="StyleUnderline"/>
        </w:rPr>
        <w:t xml:space="preserve"> the “implementation of </w:t>
      </w:r>
      <w:r w:rsidRPr="00D93831">
        <w:rPr>
          <w:rStyle w:val="StyleUnderline"/>
          <w:highlight w:val="green"/>
        </w:rPr>
        <w:t>civil-military integration strategy</w:t>
      </w:r>
      <w:r w:rsidRPr="00445946">
        <w:rPr>
          <w:rStyle w:val="StyleUnderline"/>
        </w:rPr>
        <w:t>.”</w:t>
      </w:r>
      <w:r w:rsidRPr="00BF308A">
        <w:rPr>
          <w:sz w:val="16"/>
        </w:rPr>
        <w:t xml:space="preserve"> Xi’s policy guidance has been followed up by </w:t>
      </w:r>
      <w:r w:rsidRPr="00445946">
        <w:rPr>
          <w:rStyle w:val="StyleUnderline"/>
        </w:rPr>
        <w:t>the PLA</w:t>
      </w:r>
      <w:r w:rsidRPr="00BF308A">
        <w:rPr>
          <w:sz w:val="16"/>
        </w:rPr>
        <w:t xml:space="preserve">, which </w:t>
      </w:r>
      <w:r w:rsidRPr="00445946">
        <w:rPr>
          <w:rStyle w:val="StyleUnderline"/>
        </w:rPr>
        <w:t xml:space="preserve">opened its </w:t>
      </w:r>
      <w:proofErr w:type="spellStart"/>
      <w:r w:rsidRPr="00445946">
        <w:rPr>
          <w:rStyle w:val="StyleUnderline"/>
        </w:rPr>
        <w:t>Jiuquan</w:t>
      </w:r>
      <w:proofErr w:type="spellEnd"/>
      <w:r w:rsidRPr="00445946">
        <w:rPr>
          <w:rStyle w:val="StyleUnderline"/>
        </w:rPr>
        <w:t xml:space="preserve"> Satellite Launch Center</w:t>
      </w:r>
      <w:r w:rsidRPr="00BF308A">
        <w:rPr>
          <w:sz w:val="16"/>
        </w:rPr>
        <w:t xml:space="preserve"> (China’s primary launch facility) in the northwestern Gobi Desert </w:t>
      </w:r>
      <w:r w:rsidRPr="00445946">
        <w:rPr>
          <w:rStyle w:val="StyleUnderline"/>
        </w:rPr>
        <w:t>for private rocket launches.</w:t>
      </w:r>
      <w:r w:rsidRPr="00BF308A">
        <w:rPr>
          <w:sz w:val="16"/>
        </w:rPr>
        <w:t xml:space="preserve"> This </w:t>
      </w:r>
      <w:r w:rsidRPr="00445946">
        <w:rPr>
          <w:rStyle w:val="StyleUnderline"/>
        </w:rPr>
        <w:t xml:space="preserve">civil-military integration has been identified as </w:t>
      </w:r>
      <w:r w:rsidRPr="00D93831">
        <w:rPr>
          <w:rStyle w:val="StyleUnderline"/>
          <w:highlight w:val="green"/>
        </w:rPr>
        <w:t>a priority</w:t>
      </w:r>
      <w:r w:rsidRPr="00445946">
        <w:rPr>
          <w:rStyle w:val="StyleUnderline"/>
        </w:rPr>
        <w:t xml:space="preserve"> by Xi </w:t>
      </w:r>
      <w:r w:rsidRPr="00D93831">
        <w:rPr>
          <w:rStyle w:val="StyleUnderline"/>
          <w:highlight w:val="green"/>
        </w:rPr>
        <w:t xml:space="preserve">for China’s overall national strategy </w:t>
      </w:r>
      <w:proofErr w:type="gramStart"/>
      <w:r w:rsidRPr="00D93831">
        <w:rPr>
          <w:rStyle w:val="StyleUnderline"/>
          <w:highlight w:val="green"/>
        </w:rPr>
        <w:t>with regard to</w:t>
      </w:r>
      <w:proofErr w:type="gramEnd"/>
      <w:r w:rsidRPr="00D93831">
        <w:rPr>
          <w:rStyle w:val="StyleUnderline"/>
          <w:highlight w:val="green"/>
        </w:rPr>
        <w:t xml:space="preserve"> outer space</w:t>
      </w:r>
      <w:r w:rsidRPr="00445946">
        <w:rPr>
          <w:rStyle w:val="StyleUnderline"/>
        </w:rPr>
        <w:t>.</w:t>
      </w:r>
      <w:r w:rsidRPr="00BF308A">
        <w:rPr>
          <w:sz w:val="16"/>
        </w:rPr>
        <w:t xml:space="preserve"> The planning chief of the </w:t>
      </w:r>
      <w:proofErr w:type="spellStart"/>
      <w:r w:rsidRPr="00BF308A">
        <w:rPr>
          <w:sz w:val="16"/>
        </w:rPr>
        <w:t>Jiuquan</w:t>
      </w:r>
      <w:proofErr w:type="spellEnd"/>
      <w:r w:rsidRPr="00BF308A">
        <w:rPr>
          <w:sz w:val="16"/>
        </w:rPr>
        <w:t xml:space="preserve"> Satellite Launch Center, Jia </w:t>
      </w:r>
      <w:proofErr w:type="spellStart"/>
      <w:r w:rsidRPr="00BF308A">
        <w:rPr>
          <w:sz w:val="16"/>
        </w:rPr>
        <w:t>Lide</w:t>
      </w:r>
      <w:proofErr w:type="spellEnd"/>
      <w:r w:rsidRPr="00BF308A">
        <w:rPr>
          <w:sz w:val="16"/>
        </w:rPr>
        <w:t xml:space="preserve">, stated that </w:t>
      </w:r>
      <w:r w:rsidRPr="00445946">
        <w:rPr>
          <w:rStyle w:val="StyleUnderline"/>
        </w:rPr>
        <w:t>“</w:t>
      </w:r>
      <w:r w:rsidRPr="00D93831">
        <w:rPr>
          <w:rStyle w:val="StyleUnderline"/>
          <w:highlight w:val="green"/>
        </w:rPr>
        <w:t>favorable policies and targeted measures</w:t>
      </w:r>
      <w:r w:rsidRPr="00445946">
        <w:rPr>
          <w:rStyle w:val="StyleUnderline"/>
        </w:rPr>
        <w:t xml:space="preserve"> have been created for the benefit of private space enterprises.”</w:t>
      </w:r>
      <w:r>
        <w:rPr>
          <w:rStyle w:val="StyleUnderline"/>
        </w:rPr>
        <w:t xml:space="preserve"> </w:t>
      </w:r>
      <w:r w:rsidRPr="00BF308A">
        <w:rPr>
          <w:sz w:val="16"/>
        </w:rPr>
        <w:t xml:space="preserve">The latter point is particularly important. The U.S. private sector does very well with strong government support, through programs like Commercial Orbital Transportation System (COTS), Commercial Crew Program, and now the Commercial Lunar Payload Service (CLPS). Most U.S. space industries still rely to a significant degree on the government market either to get started or to stay solvent. </w:t>
      </w:r>
    </w:p>
    <w:p w14:paraId="5FCCFB2A" w14:textId="77777777" w:rsidR="00C517B0" w:rsidRDefault="00C517B0" w:rsidP="00C517B0">
      <w:pPr>
        <w:pStyle w:val="Heading3"/>
      </w:pPr>
      <w:r>
        <w:t>1NC --- Impact Defense</w:t>
      </w:r>
    </w:p>
    <w:p w14:paraId="55CC5705" w14:textId="77777777" w:rsidR="00C517B0" w:rsidRDefault="00C517B0" w:rsidP="00C517B0">
      <w:pPr>
        <w:pStyle w:val="Heading4"/>
      </w:pPr>
      <w:r>
        <w:t xml:space="preserve">Mining war assumes trump, doesn’t say war is imminent, and says Russia is an alt cause. </w:t>
      </w:r>
    </w:p>
    <w:p w14:paraId="1B332FB6" w14:textId="77777777" w:rsidR="00C517B0" w:rsidRPr="007F5131" w:rsidRDefault="00C517B0" w:rsidP="00C517B0">
      <w:pPr>
        <w:pStyle w:val="Heading4"/>
      </w:pPr>
      <w:r>
        <w:t xml:space="preserve">Offensive capabilities are </w:t>
      </w:r>
      <w:r>
        <w:rPr>
          <w:u w:val="single"/>
        </w:rPr>
        <w:t>weak</w:t>
      </w:r>
      <w:r>
        <w:t xml:space="preserve">, there are </w:t>
      </w:r>
      <w:r>
        <w:rPr>
          <w:u w:val="single"/>
        </w:rPr>
        <w:t>lots</w:t>
      </w:r>
      <w:r>
        <w:t xml:space="preserve"> of defenses---their </w:t>
      </w:r>
      <w:proofErr w:type="spellStart"/>
      <w:r>
        <w:t>ev</w:t>
      </w:r>
      <w:proofErr w:type="spellEnd"/>
      <w:r>
        <w:t xml:space="preserve"> is </w:t>
      </w:r>
      <w:r>
        <w:rPr>
          <w:u w:val="single"/>
        </w:rPr>
        <w:t>hype</w:t>
      </w:r>
    </w:p>
    <w:p w14:paraId="15BA2B3E" w14:textId="77777777" w:rsidR="00C517B0" w:rsidRDefault="00C517B0" w:rsidP="00C517B0">
      <w:bookmarkStart w:id="0" w:name="_Hlk18677941"/>
      <w:r>
        <w:t>Dr. Joan Johnson-</w:t>
      </w:r>
      <w:r w:rsidRPr="00BA5FFB">
        <w:rPr>
          <w:rStyle w:val="Style13ptBold"/>
        </w:rPr>
        <w:t>Freese 1</w:t>
      </w:r>
      <w:r>
        <w:rPr>
          <w:rStyle w:val="Style13ptBold"/>
        </w:rPr>
        <w:t>6</w:t>
      </w:r>
      <w:r>
        <w:t>, Ph.D. in Political Science and International Relations from Kent State University, Chair of the Department of National Security Studies at the Naval War College, and Theresa Hitchens, Senior Research Scholar at the Center for International and Security Studies and Former Director of the United Nations Institute for Disarmament Research (UNIDIR), “Stop The Fearmongering Over War In Space: The Sky’s Not Falling, Part 1”, Breaking Defense, 12/27/2016, https://breakingdefense.com/2016/12/stop-the-fearmongering-over-war-in-space-the-skys-not-falling-part-1/</w:t>
      </w:r>
    </w:p>
    <w:p w14:paraId="2219A000" w14:textId="77777777" w:rsidR="00C517B0" w:rsidRPr="006B1C73" w:rsidRDefault="00C517B0" w:rsidP="00C517B0">
      <w:pPr>
        <w:rPr>
          <w:sz w:val="16"/>
        </w:rPr>
      </w:pPr>
      <w:r w:rsidRPr="006B1C73">
        <w:rPr>
          <w:sz w:val="16"/>
        </w:rPr>
        <w:t xml:space="preserve">Star Wars it </w:t>
      </w:r>
      <w:proofErr w:type="spellStart"/>
      <w:r w:rsidRPr="006B1C73">
        <w:rPr>
          <w:sz w:val="16"/>
        </w:rPr>
        <w:t>ain’t</w:t>
      </w:r>
      <w:proofErr w:type="spellEnd"/>
      <w:r w:rsidRPr="006B1C73">
        <w:rPr>
          <w:sz w:val="16"/>
        </w:rPr>
        <w:t xml:space="preserve">, but the Pentagon is increasingly anxious over threats to its satellites, as we’ve reported frequently in recent years. But in this op-ed, scholars Joan Johnson-Freese and Theresa Hitchens argue that </w:t>
      </w:r>
      <w:r w:rsidRPr="00D93831">
        <w:rPr>
          <w:rStyle w:val="StyleUnderline"/>
          <w:highlight w:val="green"/>
        </w:rPr>
        <w:t xml:space="preserve">war in space is </w:t>
      </w:r>
      <w:r w:rsidRPr="00D93831">
        <w:rPr>
          <w:rStyle w:val="Emphasis"/>
          <w:highlight w:val="green"/>
        </w:rPr>
        <w:t>dangerously overhyped</w:t>
      </w:r>
      <w:r w:rsidRPr="006B1C73">
        <w:rPr>
          <w:sz w:val="16"/>
        </w:rPr>
        <w:t>. — the editors</w:t>
      </w:r>
    </w:p>
    <w:p w14:paraId="4C1BD580" w14:textId="77777777" w:rsidR="00C517B0" w:rsidRPr="006B1C73" w:rsidRDefault="00C517B0" w:rsidP="00C517B0">
      <w:pPr>
        <w:rPr>
          <w:sz w:val="16"/>
        </w:rPr>
      </w:pPr>
      <w:r w:rsidRPr="006B1C73">
        <w:rPr>
          <w:sz w:val="16"/>
        </w:rPr>
        <w:t xml:space="preserve">In the last two years, we’ve seen rising hysteria over a future war in space. </w:t>
      </w:r>
      <w:r w:rsidRPr="00D93831">
        <w:rPr>
          <w:rStyle w:val="StyleUnderline"/>
          <w:highlight w:val="green"/>
        </w:rPr>
        <w:t>Fanning the flames are</w:t>
      </w:r>
      <w:r w:rsidRPr="006B1C73">
        <w:rPr>
          <w:rStyle w:val="StyleUnderline"/>
        </w:rPr>
        <w:t xml:space="preserve"> not only dire assessments from the US military, but also </w:t>
      </w:r>
      <w:r w:rsidRPr="00D93831">
        <w:rPr>
          <w:rStyle w:val="Emphasis"/>
          <w:highlight w:val="green"/>
        </w:rPr>
        <w:t>breathless coverage</w:t>
      </w:r>
      <w:r w:rsidRPr="00D93831">
        <w:rPr>
          <w:rStyle w:val="StyleUnderline"/>
          <w:highlight w:val="green"/>
        </w:rPr>
        <w:t xml:space="preserve"> from</w:t>
      </w:r>
      <w:r w:rsidRPr="006B1C73">
        <w:rPr>
          <w:rStyle w:val="StyleUnderline"/>
        </w:rPr>
        <w:t xml:space="preserve"> a cooperative</w:t>
      </w:r>
      <w:r w:rsidRPr="006B1C73">
        <w:rPr>
          <w:sz w:val="16"/>
        </w:rPr>
        <w:t xml:space="preserve"> and credulous </w:t>
      </w:r>
      <w:r w:rsidRPr="00D93831">
        <w:rPr>
          <w:rStyle w:val="StyleUnderline"/>
          <w:highlight w:val="green"/>
        </w:rPr>
        <w:t>press. This reporting</w:t>
      </w:r>
      <w:r w:rsidRPr="006B1C73">
        <w:rPr>
          <w:sz w:val="16"/>
        </w:rPr>
        <w:t xml:space="preserve"> doesn’t only </w:t>
      </w:r>
      <w:r w:rsidRPr="00D93831">
        <w:rPr>
          <w:rStyle w:val="Emphasis"/>
          <w:highlight w:val="green"/>
        </w:rPr>
        <w:t>muddy</w:t>
      </w:r>
      <w:r w:rsidRPr="006B1C73">
        <w:rPr>
          <w:sz w:val="16"/>
        </w:rPr>
        <w:t xml:space="preserve"> public </w:t>
      </w:r>
      <w:r w:rsidRPr="00D93831">
        <w:rPr>
          <w:rStyle w:val="Emphasis"/>
          <w:highlight w:val="green"/>
        </w:rPr>
        <w:t>debate</w:t>
      </w:r>
      <w:r w:rsidRPr="006B1C73">
        <w:rPr>
          <w:sz w:val="16"/>
        </w:rPr>
        <w:t xml:space="preserve"> over whether we really need expensive systems. It could also become a self-fulfilling prophecy. The irony is that </w:t>
      </w:r>
      <w:r w:rsidRPr="00D93831">
        <w:rPr>
          <w:rStyle w:val="StyleUnderline"/>
          <w:highlight w:val="green"/>
        </w:rPr>
        <w:t>nothing makes</w:t>
      </w:r>
      <w:r w:rsidRPr="006B1C73">
        <w:rPr>
          <w:rStyle w:val="StyleUnderline"/>
        </w:rPr>
        <w:t xml:space="preserve"> the </w:t>
      </w:r>
      <w:r w:rsidRPr="00D93831">
        <w:rPr>
          <w:rStyle w:val="Emphasis"/>
          <w:highlight w:val="green"/>
        </w:rPr>
        <w:t>currently slim</w:t>
      </w:r>
      <w:r w:rsidRPr="00D93831">
        <w:rPr>
          <w:rStyle w:val="StyleUnderline"/>
          <w:highlight w:val="green"/>
        </w:rPr>
        <w:t xml:space="preserve"> possibility</w:t>
      </w:r>
      <w:r w:rsidRPr="006B1C73">
        <w:rPr>
          <w:rStyle w:val="StyleUnderline"/>
        </w:rPr>
        <w:t xml:space="preserve"> of war in space </w:t>
      </w:r>
      <w:r w:rsidRPr="00D93831">
        <w:rPr>
          <w:rStyle w:val="StyleUnderline"/>
          <w:highlight w:val="green"/>
        </w:rPr>
        <w:t xml:space="preserve">more likely than </w:t>
      </w:r>
      <w:r w:rsidRPr="00D93831">
        <w:rPr>
          <w:rStyle w:val="Emphasis"/>
          <w:highlight w:val="green"/>
        </w:rPr>
        <w:t>fearmongering</w:t>
      </w:r>
      <w:r w:rsidRPr="006B1C73">
        <w:rPr>
          <w:sz w:val="16"/>
        </w:rPr>
        <w:t xml:space="preserve"> over the threat of war in space.</w:t>
      </w:r>
    </w:p>
    <w:p w14:paraId="62DA5D80" w14:textId="77777777" w:rsidR="00C517B0" w:rsidRPr="006B1C73" w:rsidRDefault="00C517B0" w:rsidP="00C517B0">
      <w:pPr>
        <w:rPr>
          <w:sz w:val="12"/>
          <w:szCs w:val="18"/>
        </w:rPr>
      </w:pPr>
      <w:r w:rsidRPr="006B1C73">
        <w:rPr>
          <w:sz w:val="12"/>
          <w:szCs w:val="18"/>
        </w:rPr>
        <w:t xml:space="preserve">Two television programs in the past two years show how egregious this fearmongering can get. In April 2015, the CBS show 60 Minutes ran a segment called “The Battle Above.”  In an interview with General John </w:t>
      </w:r>
      <w:proofErr w:type="spellStart"/>
      <w:r w:rsidRPr="006B1C73">
        <w:rPr>
          <w:sz w:val="12"/>
          <w:szCs w:val="18"/>
        </w:rPr>
        <w:t>Hyten</w:t>
      </w:r>
      <w:proofErr w:type="spellEnd"/>
      <w:r w:rsidRPr="006B1C73">
        <w:rPr>
          <w:sz w:val="12"/>
          <w:szCs w:val="18"/>
        </w:rPr>
        <w:t xml:space="preserve">, the then-chief of U.S. Air Force Space Command, it came across loud and clear that the United States was being forced to prepare for a battle in </w:t>
      </w:r>
      <w:proofErr w:type="gramStart"/>
      <w:r w:rsidRPr="006B1C73">
        <w:rPr>
          <w:sz w:val="12"/>
          <w:szCs w:val="18"/>
        </w:rPr>
        <w:t>space  —</w:t>
      </w:r>
      <w:proofErr w:type="gramEnd"/>
      <w:r w:rsidRPr="006B1C73">
        <w:rPr>
          <w:sz w:val="12"/>
          <w:szCs w:val="18"/>
        </w:rPr>
        <w:t xml:space="preserve"> specifically against China — that it really didn’t want.</w:t>
      </w:r>
    </w:p>
    <w:p w14:paraId="6E41D4B5" w14:textId="77777777" w:rsidR="00C517B0" w:rsidRPr="006B1C73" w:rsidRDefault="00C517B0" w:rsidP="00C517B0">
      <w:pPr>
        <w:ind w:left="720"/>
        <w:rPr>
          <w:sz w:val="12"/>
          <w:szCs w:val="18"/>
        </w:rPr>
      </w:pPr>
      <w:r w:rsidRPr="006B1C73">
        <w:rPr>
          <w:sz w:val="12"/>
          <w:szCs w:val="18"/>
        </w:rPr>
        <w:t xml:space="preserve">Gen. John </w:t>
      </w:r>
      <w:proofErr w:type="spellStart"/>
      <w:r w:rsidRPr="006B1C73">
        <w:rPr>
          <w:sz w:val="12"/>
          <w:szCs w:val="18"/>
        </w:rPr>
        <w:t>Hyten</w:t>
      </w:r>
      <w:proofErr w:type="spellEnd"/>
      <w:r w:rsidRPr="006B1C73">
        <w:rPr>
          <w:sz w:val="12"/>
          <w:szCs w:val="18"/>
        </w:rPr>
        <w:t>: It’s a competition that I wish wasn’t occurring, but it is. And if we’re threatened in space, we have the right of self-defense, and we’ll make sure we can execute that right.</w:t>
      </w:r>
    </w:p>
    <w:p w14:paraId="6E8A2275" w14:textId="77777777" w:rsidR="00C517B0" w:rsidRPr="006B1C73" w:rsidRDefault="00C517B0" w:rsidP="00C517B0">
      <w:pPr>
        <w:ind w:left="720"/>
        <w:rPr>
          <w:sz w:val="12"/>
          <w:szCs w:val="18"/>
        </w:rPr>
      </w:pPr>
      <w:r w:rsidRPr="006B1C73">
        <w:rPr>
          <w:sz w:val="12"/>
          <w:szCs w:val="18"/>
        </w:rPr>
        <w:t>David Martin: And use force if necessary.</w:t>
      </w:r>
    </w:p>
    <w:p w14:paraId="4458C256" w14:textId="77777777" w:rsidR="00C517B0" w:rsidRPr="006B1C73" w:rsidRDefault="00C517B0" w:rsidP="00C517B0">
      <w:pPr>
        <w:ind w:left="720"/>
        <w:rPr>
          <w:sz w:val="12"/>
          <w:szCs w:val="18"/>
        </w:rPr>
      </w:pPr>
      <w:r w:rsidRPr="006B1C73">
        <w:rPr>
          <w:sz w:val="12"/>
          <w:szCs w:val="18"/>
        </w:rPr>
        <w:t xml:space="preserve">Gen. John </w:t>
      </w:r>
      <w:proofErr w:type="spellStart"/>
      <w:r w:rsidRPr="006B1C73">
        <w:rPr>
          <w:sz w:val="12"/>
          <w:szCs w:val="18"/>
        </w:rPr>
        <w:t>Hyten</w:t>
      </w:r>
      <w:proofErr w:type="spellEnd"/>
      <w:r w:rsidRPr="006B1C73">
        <w:rPr>
          <w:sz w:val="12"/>
          <w:szCs w:val="18"/>
        </w:rPr>
        <w:t>: That’s why we have a military. You know, I’m not NASA.</w:t>
      </w:r>
    </w:p>
    <w:p w14:paraId="1C24435F" w14:textId="77777777" w:rsidR="00C517B0" w:rsidRPr="006B1C73" w:rsidRDefault="00C517B0" w:rsidP="00C517B0">
      <w:pPr>
        <w:rPr>
          <w:sz w:val="12"/>
          <w:szCs w:val="18"/>
        </w:rPr>
      </w:pPr>
      <w:r w:rsidRPr="006B1C73">
        <w:rPr>
          <w:sz w:val="12"/>
          <w:szCs w:val="18"/>
        </w:rPr>
        <w:t xml:space="preserve">It was explained by </w:t>
      </w:r>
      <w:proofErr w:type="spellStart"/>
      <w:r w:rsidRPr="006B1C73">
        <w:rPr>
          <w:sz w:val="12"/>
          <w:szCs w:val="18"/>
        </w:rPr>
        <w:t>Hyten</w:t>
      </w:r>
      <w:proofErr w:type="spellEnd"/>
      <w:r w:rsidRPr="006B1C73">
        <w:rPr>
          <w:sz w:val="12"/>
          <w:szCs w:val="18"/>
        </w:rPr>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36395D18" w14:textId="77777777" w:rsidR="00C517B0" w:rsidRPr="006B1C73" w:rsidRDefault="00C517B0" w:rsidP="00C517B0">
      <w:pPr>
        <w:rPr>
          <w:sz w:val="12"/>
          <w:szCs w:val="18"/>
        </w:rPr>
      </w:pPr>
      <w:r w:rsidRPr="006B1C73">
        <w:rPr>
          <w:sz w:val="12"/>
          <w:szCs w:val="18"/>
        </w:rPr>
        <w:t xml:space="preserve">Using terms like “offensive counterspace” as a 1984 </w:t>
      </w:r>
      <w:proofErr w:type="spellStart"/>
      <w:r w:rsidRPr="006B1C73">
        <w:rPr>
          <w:sz w:val="12"/>
          <w:szCs w:val="18"/>
        </w:rPr>
        <w:t>NewSpeak</w:t>
      </w:r>
      <w:proofErr w:type="spellEnd"/>
      <w:r w:rsidRPr="006B1C73">
        <w:rPr>
          <w:sz w:val="12"/>
          <w:szCs w:val="18"/>
        </w:rPr>
        <w:t xml:space="preserve"> euphemism for “weapons,” it was made clear that the United States had no choice but to spend billions of dollars on offensive counterspace technology to not just thwart the Chinese threat, but control and dominate space. While it didn’t </w:t>
      </w:r>
      <w:proofErr w:type="gramStart"/>
      <w:r w:rsidRPr="006B1C73">
        <w:rPr>
          <w:sz w:val="12"/>
          <w:szCs w:val="18"/>
        </w:rPr>
        <w:t>actually distort</w:t>
      </w:r>
      <w:proofErr w:type="gramEnd"/>
      <w:r w:rsidRPr="006B1C73">
        <w:rPr>
          <w:sz w:val="12"/>
          <w:szCs w:val="18"/>
        </w:rPr>
        <w:t xml:space="preserve"> facts — just omit facts about current U.S. space capabilities — the segment was basically a cost-free commercial for the military-industrial complex.</w:t>
      </w:r>
    </w:p>
    <w:p w14:paraId="51B5236E" w14:textId="77777777" w:rsidR="00C517B0" w:rsidRPr="006B1C73" w:rsidRDefault="00C517B0" w:rsidP="00C517B0">
      <w:pPr>
        <w:rPr>
          <w:sz w:val="12"/>
          <w:szCs w:val="18"/>
        </w:rPr>
      </w:pPr>
      <w:r w:rsidRPr="006B1C73">
        <w:rPr>
          <w:sz w:val="12"/>
          <w:szCs w:val="18"/>
        </w:rPr>
        <w:t xml:space="preserve">In retrospect though, “The Battle Above” was pretty good compared to CNN’s recent special, War in Space: The Next Battlefield. The latter might as well have been called Sharknado in Space – because the only far-out weapons technology our potential adversaries don’t have, according to the broadcast, seems to be “sharks with </w:t>
      </w:r>
      <w:proofErr w:type="spellStart"/>
      <w:r w:rsidRPr="006B1C73">
        <w:rPr>
          <w:sz w:val="12"/>
          <w:szCs w:val="18"/>
        </w:rPr>
        <w:t>frickin</w:t>
      </w:r>
      <w:proofErr w:type="spellEnd"/>
      <w:r w:rsidRPr="006B1C73">
        <w:rPr>
          <w:sz w:val="12"/>
          <w:szCs w:val="18"/>
        </w:rPr>
        <w:t>’ laser beams attached to their heads!”</w:t>
      </w:r>
    </w:p>
    <w:bookmarkEnd w:id="0"/>
    <w:p w14:paraId="2D1D1844" w14:textId="77777777" w:rsidR="00C517B0" w:rsidRPr="006B1C73" w:rsidRDefault="00C517B0" w:rsidP="00C517B0">
      <w:pPr>
        <w:rPr>
          <w:sz w:val="12"/>
          <w:szCs w:val="18"/>
        </w:rPr>
      </w:pPr>
      <w:r w:rsidRPr="006B1C73">
        <w:rPr>
          <w:sz w:val="16"/>
        </w:rPr>
        <w:t xml:space="preserve">First, CNN needs to hire some fact checkers. </w:t>
      </w:r>
      <w:r w:rsidRPr="006B1C73">
        <w:rPr>
          <w:rStyle w:val="StyleUnderline"/>
        </w:rPr>
        <w:t>Saying “unlike</w:t>
      </w:r>
      <w:r w:rsidRPr="006B1C73">
        <w:rPr>
          <w:sz w:val="16"/>
        </w:rPr>
        <w:t xml:space="preserve"> its </w:t>
      </w:r>
      <w:r w:rsidRPr="006B1C73">
        <w:rPr>
          <w:rStyle w:val="StyleUnderline"/>
        </w:rPr>
        <w:t>adversaries, the U.S. has not yet weaponized space” is deeply misleading, like saying “unlike</w:t>
      </w:r>
      <w:r w:rsidRPr="006B1C73">
        <w:rPr>
          <w:sz w:val="16"/>
        </w:rPr>
        <w:t xml:space="preserve"> his political </w:t>
      </w:r>
      <w:r w:rsidRPr="006B1C73">
        <w:rPr>
          <w:rStyle w:val="StyleUnderline"/>
        </w:rPr>
        <w:t>opponents</w:t>
      </w:r>
      <w:r w:rsidRPr="006B1C73">
        <w:rPr>
          <w:sz w:val="16"/>
        </w:rPr>
        <w:t xml:space="preserve">, President-Elect Donald </w:t>
      </w:r>
      <w:r w:rsidRPr="006B1C73">
        <w:rPr>
          <w:rStyle w:val="StyleUnderline"/>
        </w:rPr>
        <w:t>Trump has not sprouted wings and flown away”: A few</w:t>
      </w:r>
      <w:r w:rsidRPr="006B1C73">
        <w:rPr>
          <w:sz w:val="16"/>
        </w:rPr>
        <w:t xml:space="preserve"> (admittedly alarming) </w:t>
      </w:r>
      <w:r w:rsidRPr="006B1C73">
        <w:rPr>
          <w:rStyle w:val="StyleUnderline"/>
        </w:rPr>
        <w:t xml:space="preserve">weapons tests aside, </w:t>
      </w:r>
      <w:r w:rsidRPr="00D93831">
        <w:rPr>
          <w:rStyle w:val="Emphasis"/>
          <w:highlight w:val="green"/>
        </w:rPr>
        <w:t>no country</w:t>
      </w:r>
      <w:r w:rsidRPr="006B1C73">
        <w:rPr>
          <w:rStyle w:val="Emphasis"/>
        </w:rPr>
        <w:t xml:space="preserve"> in the world </w:t>
      </w:r>
      <w:r w:rsidRPr="00D93831">
        <w:rPr>
          <w:rStyle w:val="Emphasis"/>
          <w:highlight w:val="green"/>
        </w:rPr>
        <w:t>has</w:t>
      </w:r>
      <w:r w:rsidRPr="006B1C73">
        <w:rPr>
          <w:rStyle w:val="Emphasis"/>
        </w:rPr>
        <w:t xml:space="preserve"> yet </w:t>
      </w:r>
      <w:r w:rsidRPr="00D93831">
        <w:rPr>
          <w:rStyle w:val="Emphasis"/>
          <w:highlight w:val="green"/>
        </w:rPr>
        <w:t>weaponized space</w:t>
      </w:r>
      <w:r w:rsidRPr="006B1C73">
        <w:rPr>
          <w:sz w:val="12"/>
          <w:szCs w:val="18"/>
        </w:rPr>
        <w:t>. Contrary to CNN, stock market transactions are not timed nor synchronized through GPS, but a closed system. Cruise missiles can find their targets even without GPS, because they have both GPS and precision inertial measurement units onboard, and IMUs don’t rely on satellite data. Oh, and the British rock group Pink Floyd holds the only claim to the Dark Side of the Moon: There is a “far side” of the Moon — the side always turned away from the Earth — but not a “dark side” — which would be a side always turned away from the Sun.</w:t>
      </w:r>
    </w:p>
    <w:p w14:paraId="5038B25B" w14:textId="77777777" w:rsidR="00C517B0" w:rsidRPr="006B1C73" w:rsidRDefault="00C517B0" w:rsidP="00C517B0">
      <w:pPr>
        <w:rPr>
          <w:sz w:val="12"/>
          <w:szCs w:val="18"/>
        </w:rPr>
      </w:pPr>
      <w:r w:rsidRPr="006B1C73">
        <w:rPr>
          <w:sz w:val="12"/>
          <w:szCs w:val="18"/>
        </w:rPr>
        <w:t>More nefariously, the segment sensationalized nuggets of truth within a barrage of half-truths, backed by a heavy bass, dramatic soundtrack (and gravelly-voiced reporter Jim Sciutto) and accompanied by sexy and scary visuals.</w:t>
      </w:r>
    </w:p>
    <w:p w14:paraId="2A1F3C1B" w14:textId="77777777" w:rsidR="00C517B0" w:rsidRPr="006B1C73" w:rsidRDefault="00C517B0" w:rsidP="00C517B0">
      <w:pPr>
        <w:rPr>
          <w:sz w:val="12"/>
          <w:szCs w:val="18"/>
        </w:rPr>
      </w:pPr>
      <w:r w:rsidRPr="006B1C73">
        <w:rPr>
          <w:sz w:val="12"/>
          <w:szCs w:val="18"/>
        </w:rPr>
        <w:t>Make no mistake there are dangers in space, and the United States has the most to lose if space assets are lost. The question is how best to protect them. Here are a few facts CNN omitted.</w:t>
      </w:r>
    </w:p>
    <w:p w14:paraId="0B5192A1" w14:textId="77777777" w:rsidR="00C517B0" w:rsidRPr="006B1C73" w:rsidRDefault="00C517B0" w:rsidP="00C517B0">
      <w:pPr>
        <w:rPr>
          <w:sz w:val="12"/>
          <w:szCs w:val="18"/>
        </w:rPr>
      </w:pPr>
      <w:r w:rsidRPr="006B1C73">
        <w:rPr>
          <w:sz w:val="12"/>
          <w:szCs w:val="18"/>
        </w:rPr>
        <w:t>The Reality</w:t>
      </w:r>
    </w:p>
    <w:p w14:paraId="5372F484" w14:textId="77777777" w:rsidR="00C517B0" w:rsidRPr="006B1C73" w:rsidRDefault="00C517B0" w:rsidP="00C517B0">
      <w:pPr>
        <w:rPr>
          <w:sz w:val="12"/>
          <w:szCs w:val="18"/>
        </w:rPr>
      </w:pPr>
      <w:r w:rsidRPr="006B1C73">
        <w:rPr>
          <w:sz w:val="12"/>
          <w:szCs w:val="18"/>
        </w:rPr>
        <w:t xml:space="preserve">The U.S. has all of the technologies described on the CNN segment and deemed potentially offensive: maneuverable satellites, </w:t>
      </w:r>
      <w:proofErr w:type="gramStart"/>
      <w:r w:rsidRPr="006B1C73">
        <w:rPr>
          <w:sz w:val="12"/>
          <w:szCs w:val="18"/>
        </w:rPr>
        <w:t>nano-satellites</w:t>
      </w:r>
      <w:proofErr w:type="gramEnd"/>
      <w:r w:rsidRPr="006B1C73">
        <w:rPr>
          <w:sz w:val="12"/>
          <w:szCs w:val="18"/>
        </w:rPr>
        <w:t>, lasers, jamming capabilities, robotic arms, ballistic missiles that can be used as anti-satellite weapons, etc. In fact, the United States is more technologically advanced than other countries in both military and commercial space.</w:t>
      </w:r>
    </w:p>
    <w:p w14:paraId="7C1B5779" w14:textId="77777777" w:rsidR="00C517B0" w:rsidRPr="006B1C73" w:rsidRDefault="00C517B0" w:rsidP="00C517B0">
      <w:pPr>
        <w:rPr>
          <w:sz w:val="12"/>
          <w:szCs w:val="18"/>
        </w:rPr>
      </w:pPr>
      <w:r w:rsidRPr="006B1C73">
        <w:rPr>
          <w:sz w:val="12"/>
          <w:szCs w:val="18"/>
        </w:rPr>
        <w:t xml:space="preserve">That technological superiority scares other countries; just as the U.S. military space community </w:t>
      </w:r>
      <w:proofErr w:type="gramStart"/>
      <w:r w:rsidRPr="006B1C73">
        <w:rPr>
          <w:sz w:val="12"/>
          <w:szCs w:val="18"/>
        </w:rPr>
        <w:t>is scared of</w:t>
      </w:r>
      <w:proofErr w:type="gramEnd"/>
      <w:r w:rsidRPr="006B1C73">
        <w:rPr>
          <w:sz w:val="12"/>
          <w:szCs w:val="18"/>
        </w:rPr>
        <w:t xml:space="preserve"> other countries obtaining those technologies in the future. The U.S. military space budget is more than 10 times greater than that of all the countries in the world combined. That also causes other countries concern.</w:t>
      </w:r>
    </w:p>
    <w:p w14:paraId="3FF7AFE6" w14:textId="77777777" w:rsidR="00C517B0" w:rsidRPr="006B1C73" w:rsidRDefault="00C517B0" w:rsidP="00C517B0">
      <w:pPr>
        <w:rPr>
          <w:sz w:val="12"/>
          <w:szCs w:val="18"/>
        </w:rPr>
      </w:pPr>
      <w:r w:rsidRPr="006B1C73">
        <w:rPr>
          <w:sz w:val="12"/>
          <w:szCs w:val="18"/>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1C23D69C" w14:textId="77777777" w:rsidR="00C517B0" w:rsidRPr="006B1C73" w:rsidRDefault="00C517B0" w:rsidP="00C517B0">
      <w:pPr>
        <w:rPr>
          <w:sz w:val="12"/>
          <w:szCs w:val="18"/>
        </w:rPr>
      </w:pPr>
      <w:r w:rsidRPr="006B1C73">
        <w:rPr>
          <w:sz w:val="12"/>
          <w:szCs w:val="18"/>
        </w:rPr>
        <w:t xml:space="preserve">However, it must be remembered that most space-related technologies – </w:t>
      </w:r>
      <w:proofErr w:type="gramStart"/>
      <w:r w:rsidRPr="006B1C73">
        <w:rPr>
          <w:sz w:val="12"/>
          <w:szCs w:val="18"/>
        </w:rPr>
        <w:t>with the exception of</w:t>
      </w:r>
      <w:proofErr w:type="gramEnd"/>
      <w:r w:rsidRPr="006B1C73">
        <w:rPr>
          <w:sz w:val="12"/>
          <w:szCs w:val="18"/>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25ECE029" w14:textId="77777777" w:rsidR="00C517B0" w:rsidRPr="006B1C73" w:rsidRDefault="00C517B0" w:rsidP="00C517B0">
      <w:pPr>
        <w:rPr>
          <w:sz w:val="16"/>
        </w:rPr>
      </w:pPr>
      <w:r w:rsidRPr="006B1C73">
        <w:rPr>
          <w:sz w:val="16"/>
        </w:rPr>
        <w:t xml:space="preserve">Further, </w:t>
      </w:r>
      <w:r w:rsidRPr="006B1C73">
        <w:rPr>
          <w:rStyle w:val="StyleUnderline"/>
        </w:rPr>
        <w:t xml:space="preserve">the </w:t>
      </w:r>
      <w:r w:rsidRPr="00D93831">
        <w:rPr>
          <w:rStyle w:val="Emphasis"/>
          <w:highlight w:val="green"/>
        </w:rPr>
        <w:t>U</w:t>
      </w:r>
      <w:r w:rsidRPr="006B1C73">
        <w:rPr>
          <w:sz w:val="16"/>
        </w:rPr>
        <w:t xml:space="preserve">nited </w:t>
      </w:r>
      <w:r w:rsidRPr="00D93831">
        <w:rPr>
          <w:rStyle w:val="Emphasis"/>
          <w:highlight w:val="green"/>
        </w:rPr>
        <w:t>S</w:t>
      </w:r>
      <w:r w:rsidRPr="006B1C73">
        <w:rPr>
          <w:sz w:val="16"/>
        </w:rPr>
        <w:t xml:space="preserve">tates </w:t>
      </w:r>
      <w:r w:rsidRPr="00D93831">
        <w:rPr>
          <w:rStyle w:val="StyleUnderline"/>
          <w:highlight w:val="green"/>
        </w:rPr>
        <w:t xml:space="preserve">is </w:t>
      </w:r>
      <w:r w:rsidRPr="00D93831">
        <w:rPr>
          <w:rStyle w:val="Emphasis"/>
          <w:highlight w:val="green"/>
        </w:rPr>
        <w:t>not unable to protect</w:t>
      </w:r>
      <w:r w:rsidRPr="006B1C73">
        <w:rPr>
          <w:rStyle w:val="StyleUnderline"/>
        </w:rPr>
        <w:t xml:space="preserve"> its </w:t>
      </w:r>
      <w:r w:rsidRPr="00D93831">
        <w:rPr>
          <w:rStyle w:val="Emphasis"/>
          <w:highlight w:val="green"/>
        </w:rPr>
        <w:t>sat</w:t>
      </w:r>
      <w:r w:rsidRPr="006B1C73">
        <w:rPr>
          <w:rStyle w:val="StyleUnderline"/>
        </w:rPr>
        <w:t>ellite</w:t>
      </w:r>
      <w:r w:rsidRPr="00D93831">
        <w:rPr>
          <w:rStyle w:val="Emphasis"/>
          <w:highlight w:val="green"/>
        </w:rPr>
        <w:t>s</w:t>
      </w:r>
      <w:r w:rsidRPr="006B1C73">
        <w:rPr>
          <w:sz w:val="16"/>
        </w:rPr>
        <w:t xml:space="preserve">, as repeated during the CNN broadcast by various interviewees and the host. </w:t>
      </w:r>
      <w:r w:rsidRPr="00D93831">
        <w:rPr>
          <w:rStyle w:val="StyleUnderline"/>
          <w:highlight w:val="green"/>
        </w:rPr>
        <w:t>Many</w:t>
      </w:r>
      <w:r w:rsidRPr="006B1C73">
        <w:rPr>
          <w:rStyle w:val="StyleUnderline"/>
        </w:rPr>
        <w:t xml:space="preserve"> U.S. government-owned satellites, including precious spy satellites, have capabilities to </w:t>
      </w:r>
      <w:r w:rsidRPr="00D93831">
        <w:rPr>
          <w:rStyle w:val="Emphasis"/>
          <w:highlight w:val="green"/>
        </w:rPr>
        <w:t>maneuver</w:t>
      </w:r>
      <w:r w:rsidRPr="006B1C73">
        <w:rPr>
          <w:rStyle w:val="StyleUnderline"/>
        </w:rPr>
        <w:t xml:space="preserve">. Many </w:t>
      </w:r>
      <w:r w:rsidRPr="00D93831">
        <w:rPr>
          <w:rStyle w:val="StyleUnderline"/>
          <w:highlight w:val="green"/>
        </w:rPr>
        <w:t xml:space="preserve">are </w:t>
      </w:r>
      <w:r w:rsidRPr="00D93831">
        <w:rPr>
          <w:rStyle w:val="Emphasis"/>
          <w:highlight w:val="green"/>
        </w:rPr>
        <w:t>hardened</w:t>
      </w:r>
      <w:r w:rsidRPr="006B1C73">
        <w:rPr>
          <w:rStyle w:val="StyleUnderline"/>
        </w:rPr>
        <w:t xml:space="preserve"> against </w:t>
      </w:r>
      <w:r w:rsidRPr="006B1C73">
        <w:rPr>
          <w:rStyle w:val="Emphasis"/>
        </w:rPr>
        <w:t>e</w:t>
      </w:r>
      <w:r w:rsidRPr="006B1C73">
        <w:rPr>
          <w:sz w:val="16"/>
        </w:rPr>
        <w:t>lectro-</w:t>
      </w:r>
      <w:r w:rsidRPr="006B1C73">
        <w:rPr>
          <w:rStyle w:val="Emphasis"/>
        </w:rPr>
        <w:t>m</w:t>
      </w:r>
      <w:r w:rsidRPr="006B1C73">
        <w:rPr>
          <w:sz w:val="16"/>
        </w:rPr>
        <w:t xml:space="preserve">agnetic </w:t>
      </w:r>
      <w:r w:rsidRPr="006B1C73">
        <w:rPr>
          <w:rStyle w:val="Emphasis"/>
        </w:rPr>
        <w:t>p</w:t>
      </w:r>
      <w:r w:rsidRPr="006B1C73">
        <w:rPr>
          <w:sz w:val="16"/>
        </w:rPr>
        <w:t xml:space="preserve">ulse, </w:t>
      </w:r>
      <w:r w:rsidRPr="00D93831">
        <w:rPr>
          <w:rStyle w:val="StyleUnderline"/>
          <w:highlight w:val="green"/>
        </w:rPr>
        <w:t xml:space="preserve">sport </w:t>
      </w:r>
      <w:r w:rsidRPr="00D93831">
        <w:rPr>
          <w:rStyle w:val="Emphasis"/>
          <w:highlight w:val="green"/>
        </w:rPr>
        <w:t>“shutters”</w:t>
      </w:r>
      <w:r w:rsidRPr="006B1C73">
        <w:rPr>
          <w:rStyle w:val="StyleUnderline"/>
        </w:rPr>
        <w:t xml:space="preserve"> to protect optical “eyes” from solar flares and </w:t>
      </w:r>
      <w:proofErr w:type="gramStart"/>
      <w:r w:rsidRPr="006B1C73">
        <w:rPr>
          <w:rStyle w:val="StyleUnderline"/>
        </w:rPr>
        <w:t xml:space="preserve">lasers, </w:t>
      </w:r>
      <w:r w:rsidRPr="00D93831">
        <w:rPr>
          <w:rStyle w:val="StyleUnderline"/>
          <w:highlight w:val="green"/>
        </w:rPr>
        <w:t>and</w:t>
      </w:r>
      <w:proofErr w:type="gramEnd"/>
      <w:r w:rsidRPr="00D93831">
        <w:rPr>
          <w:rStyle w:val="StyleUnderline"/>
          <w:highlight w:val="green"/>
        </w:rPr>
        <w:t xml:space="preserve"> use </w:t>
      </w:r>
      <w:r w:rsidRPr="00D93831">
        <w:rPr>
          <w:rStyle w:val="Emphasis"/>
          <w:highlight w:val="green"/>
        </w:rPr>
        <w:t>r</w:t>
      </w:r>
      <w:r w:rsidRPr="006B1C73">
        <w:rPr>
          <w:rStyle w:val="Emphasis"/>
        </w:rPr>
        <w:t xml:space="preserve">adio </w:t>
      </w:r>
      <w:r w:rsidRPr="00D93831">
        <w:rPr>
          <w:rStyle w:val="Emphasis"/>
          <w:highlight w:val="green"/>
        </w:rPr>
        <w:t>f</w:t>
      </w:r>
      <w:r w:rsidRPr="006B1C73">
        <w:rPr>
          <w:rStyle w:val="Emphasis"/>
        </w:rPr>
        <w:t xml:space="preserve">requency </w:t>
      </w:r>
      <w:r w:rsidRPr="00D93831">
        <w:rPr>
          <w:rStyle w:val="Emphasis"/>
          <w:highlight w:val="green"/>
        </w:rPr>
        <w:t>hopping</w:t>
      </w:r>
      <w:r w:rsidRPr="00D93831">
        <w:rPr>
          <w:rStyle w:val="StyleUnderline"/>
          <w:highlight w:val="green"/>
        </w:rPr>
        <w:t xml:space="preserve"> to resist </w:t>
      </w:r>
      <w:r w:rsidRPr="00D93831">
        <w:rPr>
          <w:rStyle w:val="Emphasis"/>
          <w:highlight w:val="green"/>
        </w:rPr>
        <w:t>jamming</w:t>
      </w:r>
      <w:r w:rsidRPr="006B1C73">
        <w:rPr>
          <w:sz w:val="16"/>
        </w:rPr>
        <w:t>.</w:t>
      </w:r>
    </w:p>
    <w:p w14:paraId="0B60554C" w14:textId="77777777" w:rsidR="00C517B0" w:rsidRPr="006B1C73" w:rsidRDefault="00C517B0" w:rsidP="00C517B0">
      <w:pPr>
        <w:rPr>
          <w:sz w:val="16"/>
        </w:rPr>
      </w:pPr>
      <w:r w:rsidRPr="006B1C73">
        <w:rPr>
          <w:rStyle w:val="StyleUnderline"/>
        </w:rPr>
        <w:t xml:space="preserve">Offensive weapons, deployed on the ground to attack satellites, or in space, are </w:t>
      </w:r>
      <w:r w:rsidRPr="006B1C73">
        <w:rPr>
          <w:rStyle w:val="Emphasis"/>
        </w:rPr>
        <w:t>not a silver bullet</w:t>
      </w:r>
      <w:r w:rsidRPr="006B1C73">
        <w:rPr>
          <w:sz w:val="16"/>
        </w:rPr>
        <w:t xml:space="preserve">. To the contrary, U.S. deployment of such weapons may </w:t>
      </w:r>
      <w:proofErr w:type="gramStart"/>
      <w:r w:rsidRPr="006B1C73">
        <w:rPr>
          <w:sz w:val="16"/>
        </w:rPr>
        <w:t>actually be</w:t>
      </w:r>
      <w:proofErr w:type="gramEnd"/>
      <w:r w:rsidRPr="006B1C73">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09B4F444" w14:textId="77777777" w:rsidR="00C517B0" w:rsidRPr="006B1C73" w:rsidRDefault="00C517B0" w:rsidP="00C517B0">
      <w:pPr>
        <w:rPr>
          <w:sz w:val="16"/>
        </w:rPr>
      </w:pPr>
      <w:r w:rsidRPr="006B1C73">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7E0B9C42" w14:textId="77777777" w:rsidR="00C517B0" w:rsidRDefault="00C517B0" w:rsidP="00C517B0">
      <w:pPr>
        <w:rPr>
          <w:sz w:val="16"/>
        </w:rPr>
      </w:pPr>
      <w:r w:rsidRPr="006B1C73">
        <w:rPr>
          <w:sz w:val="16"/>
        </w:rPr>
        <w:t xml:space="preserve">Given CNN’s “cast,” the spin was not surprising. Starting with Ghost Fleet author Peter Singer set the sensationalist tone, which never altered. </w:t>
      </w:r>
      <w:r w:rsidRPr="00D93831">
        <w:rPr>
          <w:rStyle w:val="StyleUnderline"/>
          <w:highlight w:val="green"/>
        </w:rPr>
        <w:t xml:space="preserve">The </w:t>
      </w:r>
      <w:r w:rsidRPr="00D93831">
        <w:rPr>
          <w:rStyle w:val="Emphasis"/>
          <w:highlight w:val="green"/>
        </w:rPr>
        <w:t>apocalyptic</w:t>
      </w:r>
      <w:r w:rsidRPr="006B1C73">
        <w:rPr>
          <w:rStyle w:val="StyleUnderline"/>
        </w:rPr>
        <w:t xml:space="preserve"> opening</w:t>
      </w:r>
      <w:r w:rsidRPr="006B1C73">
        <w:rPr>
          <w:sz w:val="16"/>
        </w:rPr>
        <w:t xml:space="preserve">, inspired by Ghost Fleet, posited a scenario </w:t>
      </w:r>
      <w:r w:rsidRPr="00D93831">
        <w:rPr>
          <w:rStyle w:val="StyleUnderline"/>
          <w:highlight w:val="green"/>
        </w:rPr>
        <w:t>where all</w:t>
      </w:r>
      <w:r w:rsidRPr="006B1C73">
        <w:rPr>
          <w:rStyle w:val="StyleUnderline"/>
        </w:rPr>
        <w:t xml:space="preserve"> U.S. </w:t>
      </w:r>
      <w:r w:rsidRPr="00D93831">
        <w:rPr>
          <w:rStyle w:val="Emphasis"/>
          <w:highlight w:val="green"/>
        </w:rPr>
        <w:t>sat</w:t>
      </w:r>
      <w:r w:rsidRPr="006B1C73">
        <w:rPr>
          <w:rStyle w:val="StyleUnderline"/>
        </w:rPr>
        <w:t>ellite</w:t>
      </w:r>
      <w:r w:rsidRPr="00D93831">
        <w:rPr>
          <w:rStyle w:val="Emphasis"/>
          <w:highlight w:val="green"/>
        </w:rPr>
        <w:t>s</w:t>
      </w:r>
      <w:r w:rsidRPr="00D93831">
        <w:rPr>
          <w:rStyle w:val="StyleUnderline"/>
          <w:highlight w:val="green"/>
        </w:rPr>
        <w:t xml:space="preserve"> are taken off-line in</w:t>
      </w:r>
      <w:r w:rsidRPr="006B1C73">
        <w:rPr>
          <w:rStyle w:val="StyleUnderline"/>
        </w:rPr>
        <w:t xml:space="preserve"> nearly </w:t>
      </w:r>
      <w:r w:rsidRPr="00D93831">
        <w:rPr>
          <w:rStyle w:val="StyleUnderline"/>
          <w:highlight w:val="green"/>
        </w:rPr>
        <w:t>one</w:t>
      </w:r>
      <w:r w:rsidRPr="006B1C73">
        <w:rPr>
          <w:rStyle w:val="StyleUnderline"/>
        </w:rPr>
        <w:t xml:space="preserve"> fell </w:t>
      </w:r>
      <w:r w:rsidRPr="00D93831">
        <w:rPr>
          <w:rStyle w:val="StyleUnderline"/>
          <w:highlight w:val="green"/>
        </w:rPr>
        <w:t>swoop</w:t>
      </w:r>
      <w:r w:rsidRPr="006B1C73">
        <w:rPr>
          <w:sz w:val="16"/>
        </w:rPr>
        <w:t xml:space="preserve">. Unless we are talking about an alien invasion, that scenario </w:t>
      </w:r>
      <w:r w:rsidRPr="00D93831">
        <w:rPr>
          <w:rStyle w:val="StyleUnderline"/>
          <w:highlight w:val="green"/>
        </w:rPr>
        <w:t>is</w:t>
      </w:r>
      <w:r w:rsidRPr="006B1C73">
        <w:rPr>
          <w:rStyle w:val="StyleUnderline"/>
        </w:rPr>
        <w:t xml:space="preserve"> nigh on </w:t>
      </w:r>
      <w:r w:rsidRPr="00D93831">
        <w:rPr>
          <w:rStyle w:val="Emphasis"/>
          <w:highlight w:val="green"/>
        </w:rPr>
        <w:t>impossible</w:t>
      </w:r>
      <w:r w:rsidRPr="00D93831">
        <w:rPr>
          <w:rStyle w:val="StyleUnderline"/>
          <w:highlight w:val="green"/>
        </w:rPr>
        <w:t xml:space="preserve">. </w:t>
      </w:r>
      <w:r w:rsidRPr="00D93831">
        <w:rPr>
          <w:rStyle w:val="Emphasis"/>
          <w:highlight w:val="green"/>
        </w:rPr>
        <w:t>No</w:t>
      </w:r>
      <w:r w:rsidRPr="006B1C73">
        <w:rPr>
          <w:rStyle w:val="Emphasis"/>
        </w:rPr>
        <w:t xml:space="preserve"> potential </w:t>
      </w:r>
      <w:r w:rsidRPr="00D93831">
        <w:rPr>
          <w:rStyle w:val="Emphasis"/>
          <w:highlight w:val="green"/>
        </w:rPr>
        <w:t>adversary has</w:t>
      </w:r>
      <w:r w:rsidRPr="006B1C73">
        <w:rPr>
          <w:rStyle w:val="Emphasis"/>
        </w:rPr>
        <w:t xml:space="preserve"> such </w:t>
      </w:r>
      <w:r w:rsidRPr="00D93831">
        <w:rPr>
          <w:rStyle w:val="Emphasis"/>
          <w:highlight w:val="green"/>
        </w:rPr>
        <w:t>capabilities</w:t>
      </w:r>
      <w:r w:rsidRPr="00D93831">
        <w:rPr>
          <w:rStyle w:val="StyleUnderline"/>
          <w:highlight w:val="green"/>
        </w:rPr>
        <w:t xml:space="preserve">, nor will they </w:t>
      </w:r>
      <w:r w:rsidRPr="00D93831">
        <w:rPr>
          <w:rStyle w:val="Emphasis"/>
          <w:highlight w:val="green"/>
        </w:rPr>
        <w:t>ever</w:t>
      </w:r>
      <w:r w:rsidRPr="006B1C73">
        <w:rPr>
          <w:rStyle w:val="StyleUnderline"/>
        </w:rPr>
        <w:t xml:space="preserve"> likely do so. </w:t>
      </w:r>
      <w:r w:rsidRPr="00D93831">
        <w:rPr>
          <w:rStyle w:val="StyleUnderline"/>
          <w:highlight w:val="green"/>
        </w:rPr>
        <w:t>There is</w:t>
      </w:r>
      <w:r w:rsidRPr="006B1C73">
        <w:rPr>
          <w:rStyle w:val="StyleUnderline"/>
        </w:rPr>
        <w:t xml:space="preserve"> just </w:t>
      </w:r>
      <w:r w:rsidRPr="00D93831">
        <w:rPr>
          <w:rStyle w:val="Emphasis"/>
          <w:highlight w:val="green"/>
        </w:rPr>
        <w:t>too much redundancy</w:t>
      </w:r>
      <w:r w:rsidRPr="006B1C73">
        <w:rPr>
          <w:rStyle w:val="StyleUnderline"/>
        </w:rPr>
        <w:t xml:space="preserve"> in the system</w:t>
      </w:r>
      <w:r w:rsidRPr="006B1C73">
        <w:rPr>
          <w:sz w:val="16"/>
        </w:rPr>
        <w:t>.</w:t>
      </w:r>
    </w:p>
    <w:p w14:paraId="1E767BBA" w14:textId="77777777" w:rsidR="00C517B0" w:rsidRPr="001545B2" w:rsidRDefault="00C517B0" w:rsidP="00C517B0">
      <w:pPr>
        <w:pStyle w:val="Heading4"/>
      </w:pPr>
      <w:bookmarkStart w:id="1" w:name="_Hlk20646531"/>
      <w:r w:rsidRPr="001545B2">
        <w:t xml:space="preserve">No space wars – zero scenarios for </w:t>
      </w:r>
      <w:proofErr w:type="spellStart"/>
      <w:r w:rsidRPr="001545B2">
        <w:t>miscalc</w:t>
      </w:r>
      <w:proofErr w:type="spellEnd"/>
      <w:r w:rsidRPr="001545B2">
        <w:t xml:space="preserve"> or escalation</w:t>
      </w:r>
    </w:p>
    <w:p w14:paraId="427549D7" w14:textId="77777777" w:rsidR="00C517B0" w:rsidRPr="001545B2" w:rsidRDefault="00C517B0" w:rsidP="00C517B0">
      <w:proofErr w:type="spellStart"/>
      <w:r w:rsidRPr="001545B2">
        <w:rPr>
          <w:b/>
        </w:rPr>
        <w:t>Pavur</w:t>
      </w:r>
      <w:proofErr w:type="spellEnd"/>
      <w:r w:rsidRPr="001545B2">
        <w:rPr>
          <w:b/>
        </w:rPr>
        <w:t xml:space="preserve"> 19 </w:t>
      </w:r>
      <w:r w:rsidRPr="001545B2">
        <w:t xml:space="preserve">[James, DPhil Researcher at the Cybersecurity Centre for Doctoral Training at Oxford University, and Ivan Martinovic, Professor of Computer Science in the Department of Computer Science at Oxford University, “The Cyber-ASAT: On the Impact of Cyber Weapons in Outer Space”, 2019 11th International Conference on Cyber Conflict: Silent Battle, </w:t>
      </w:r>
      <w:hyperlink r:id="rId18" w:history="1">
        <w:r w:rsidRPr="001545B2">
          <w:rPr>
            <w:rStyle w:val="Hyperlink"/>
          </w:rPr>
          <w:t>https://ccdcoe.org/uploads/2019/06/Art_12_The-Cyber-ASAT.pdf</w:t>
        </w:r>
      </w:hyperlink>
      <w:r w:rsidRPr="001545B2">
        <w:t>]</w:t>
      </w:r>
    </w:p>
    <w:p w14:paraId="289E8A95" w14:textId="77777777" w:rsidR="00C517B0" w:rsidRPr="001545B2" w:rsidRDefault="00C517B0" w:rsidP="00C517B0"/>
    <w:p w14:paraId="653748EC" w14:textId="77777777" w:rsidR="00C517B0" w:rsidRDefault="00C517B0" w:rsidP="00C517B0">
      <w:r w:rsidRPr="001545B2">
        <w:rPr>
          <w:sz w:val="16"/>
        </w:rPr>
        <w:t xml:space="preserve">A. Limited Accessibility Space is difficult. Over 60 years have passed since the first Sputnik launch and only nine countries (ten including the EU) have orbital launch capabilities. Moreover, </w:t>
      </w:r>
      <w:r w:rsidRPr="001545B2">
        <w:rPr>
          <w:u w:val="single"/>
        </w:rPr>
        <w:t xml:space="preserve">a launch </w:t>
      </w:r>
      <w:proofErr w:type="spellStart"/>
      <w:r w:rsidRPr="001545B2">
        <w:rPr>
          <w:u w:val="single"/>
        </w:rPr>
        <w:t>programme</w:t>
      </w:r>
      <w:proofErr w:type="spellEnd"/>
      <w:r w:rsidRPr="001545B2">
        <w:rPr>
          <w:u w:val="single"/>
        </w:rPr>
        <w:t xml:space="preserve"> alone does not guarantee the </w:t>
      </w:r>
      <w:r w:rsidRPr="001545B2">
        <w:rPr>
          <w:b/>
          <w:iCs/>
          <w:u w:val="single"/>
          <w:bdr w:val="single" w:sz="8" w:space="0" w:color="auto"/>
        </w:rPr>
        <w:t>resources</w:t>
      </w:r>
      <w:r w:rsidRPr="001545B2">
        <w:rPr>
          <w:u w:val="single"/>
        </w:rPr>
        <w:t xml:space="preserve"> and </w:t>
      </w:r>
      <w:r w:rsidRPr="001545B2">
        <w:rPr>
          <w:b/>
          <w:iCs/>
          <w:u w:val="single"/>
          <w:bdr w:val="single" w:sz="8" w:space="0" w:color="auto"/>
        </w:rPr>
        <w:t>precision required</w:t>
      </w:r>
      <w:r w:rsidRPr="001545B2">
        <w:rPr>
          <w:u w:val="single"/>
        </w:rPr>
        <w:t xml:space="preserve"> to </w:t>
      </w:r>
      <w:r w:rsidRPr="001545B2">
        <w:rPr>
          <w:b/>
          <w:iCs/>
          <w:u w:val="single"/>
          <w:bdr w:val="single" w:sz="8" w:space="0" w:color="auto"/>
        </w:rPr>
        <w:t>operate a meaningful ASAT capability</w:t>
      </w:r>
      <w:r w:rsidRPr="001545B2">
        <w:rPr>
          <w:u w:val="single"/>
        </w:rPr>
        <w:t>.</w:t>
      </w:r>
      <w:r w:rsidRPr="001545B2">
        <w:rPr>
          <w:sz w:val="16"/>
        </w:rPr>
        <w:t xml:space="preserve"> Given this, one possible reason why </w:t>
      </w:r>
      <w:r w:rsidRPr="00D93831">
        <w:rPr>
          <w:b/>
          <w:iCs/>
          <w:highlight w:val="green"/>
          <w:u w:val="single"/>
          <w:bdr w:val="single" w:sz="8" w:space="0" w:color="auto"/>
        </w:rPr>
        <w:t>space wars have not broken out</w:t>
      </w:r>
      <w:r w:rsidRPr="001545B2">
        <w:rPr>
          <w:sz w:val="16"/>
        </w:rPr>
        <w:t xml:space="preserve"> is simply </w:t>
      </w:r>
      <w:r w:rsidRPr="001545B2">
        <w:rPr>
          <w:u w:val="single"/>
        </w:rPr>
        <w:t>because only the US has ever had the ability to fight one</w:t>
      </w:r>
      <w:r w:rsidRPr="001545B2">
        <w:rPr>
          <w:sz w:val="16"/>
        </w:rPr>
        <w:t xml:space="preserve"> [21, p. 402], [22, pp. 419–420]. </w:t>
      </w:r>
      <w:r w:rsidRPr="001545B2">
        <w:rPr>
          <w:u w:val="single"/>
        </w:rPr>
        <w:t xml:space="preserve">Although launch technology may become cheaper and easier, it is unclear to what extent these advances will be distributed among presently non-spacefaring nations. </w:t>
      </w:r>
      <w:r w:rsidRPr="00D93831">
        <w:rPr>
          <w:b/>
          <w:iCs/>
          <w:highlight w:val="green"/>
          <w:u w:val="single"/>
          <w:bdr w:val="single" w:sz="8" w:space="0" w:color="auto"/>
        </w:rPr>
        <w:t>Limited access to orbit</w:t>
      </w:r>
      <w:r w:rsidRPr="001545B2">
        <w:rPr>
          <w:u w:val="single"/>
        </w:rPr>
        <w:t xml:space="preserve"> necessarily </w:t>
      </w:r>
      <w:r w:rsidRPr="00D93831">
        <w:rPr>
          <w:highlight w:val="green"/>
          <w:u w:val="single"/>
        </w:rPr>
        <w:t>reduces</w:t>
      </w:r>
      <w:r w:rsidRPr="001545B2">
        <w:rPr>
          <w:u w:val="single"/>
        </w:rPr>
        <w:t xml:space="preserve"> the </w:t>
      </w:r>
      <w:r w:rsidRPr="00D93831">
        <w:rPr>
          <w:highlight w:val="green"/>
          <w:u w:val="single"/>
        </w:rPr>
        <w:t>scenarios which could</w:t>
      </w:r>
      <w:r w:rsidRPr="001545B2">
        <w:rPr>
          <w:u w:val="single"/>
        </w:rPr>
        <w:t xml:space="preserve"> plausibly </w:t>
      </w:r>
      <w:r w:rsidRPr="00D93831">
        <w:rPr>
          <w:highlight w:val="green"/>
          <w:u w:val="single"/>
        </w:rPr>
        <w:t>escalate</w:t>
      </w:r>
      <w:r w:rsidRPr="001545B2">
        <w:rPr>
          <w:u w:val="single"/>
        </w:rPr>
        <w:t xml:space="preserve"> to ASAT usage.</w:t>
      </w:r>
      <w:r w:rsidRPr="001545B2">
        <w:rPr>
          <w:sz w:val="16"/>
        </w:rPr>
        <w:t xml:space="preserve"> Only major conflicts between the handful of states with ‘space club’ membership could be considered possible flashpoints. Even then, the </w:t>
      </w:r>
      <w:r w:rsidRPr="00D93831">
        <w:rPr>
          <w:b/>
          <w:iCs/>
          <w:highlight w:val="green"/>
          <w:u w:val="single"/>
          <w:bdr w:val="single" w:sz="8" w:space="0" w:color="auto"/>
        </w:rPr>
        <w:t>fragility of</w:t>
      </w:r>
      <w:r w:rsidRPr="001545B2">
        <w:rPr>
          <w:b/>
          <w:iCs/>
          <w:u w:val="single"/>
          <w:bdr w:val="single" w:sz="8" w:space="0" w:color="auto"/>
        </w:rPr>
        <w:t xml:space="preserve"> an attacker’s </w:t>
      </w:r>
      <w:r w:rsidRPr="00D93831">
        <w:rPr>
          <w:b/>
          <w:iCs/>
          <w:highlight w:val="green"/>
          <w:u w:val="single"/>
          <w:bdr w:val="single" w:sz="8" w:space="0" w:color="auto"/>
        </w:rPr>
        <w:t>own</w:t>
      </w:r>
      <w:r w:rsidRPr="001545B2">
        <w:rPr>
          <w:b/>
          <w:iCs/>
          <w:u w:val="single"/>
          <w:bdr w:val="single" w:sz="8" w:space="0" w:color="auto"/>
        </w:rPr>
        <w:t xml:space="preserve"> space </w:t>
      </w:r>
      <w:r w:rsidRPr="00D93831">
        <w:rPr>
          <w:b/>
          <w:iCs/>
          <w:highlight w:val="green"/>
          <w:u w:val="single"/>
          <w:bdr w:val="single" w:sz="8" w:space="0" w:color="auto"/>
        </w:rPr>
        <w:t>assets</w:t>
      </w:r>
      <w:r w:rsidRPr="00D93831">
        <w:rPr>
          <w:highlight w:val="green"/>
          <w:u w:val="single"/>
        </w:rPr>
        <w:t xml:space="preserve"> creates </w:t>
      </w:r>
      <w:r w:rsidRPr="00D93831">
        <w:rPr>
          <w:b/>
          <w:iCs/>
          <w:highlight w:val="green"/>
          <w:u w:val="single"/>
          <w:bdr w:val="single" w:sz="8" w:space="0" w:color="auto"/>
        </w:rPr>
        <w:t>de-escalatory pressures</w:t>
      </w:r>
      <w:r w:rsidRPr="00D93831">
        <w:rPr>
          <w:highlight w:val="green"/>
          <w:u w:val="single"/>
        </w:rPr>
        <w:t xml:space="preserve"> due to</w:t>
      </w:r>
      <w:r w:rsidRPr="001545B2">
        <w:rPr>
          <w:u w:val="single"/>
        </w:rPr>
        <w:t xml:space="preserve"> the </w:t>
      </w:r>
      <w:r w:rsidRPr="00D93831">
        <w:rPr>
          <w:b/>
          <w:iCs/>
          <w:highlight w:val="green"/>
          <w:u w:val="single"/>
          <w:bdr w:val="single" w:sz="8" w:space="0" w:color="auto"/>
        </w:rPr>
        <w:t>deterrent effect of retal</w:t>
      </w:r>
      <w:r w:rsidRPr="001545B2">
        <w:rPr>
          <w:b/>
          <w:iCs/>
          <w:u w:val="single"/>
          <w:bdr w:val="single" w:sz="8" w:space="0" w:color="auto"/>
        </w:rPr>
        <w:t>iation</w:t>
      </w:r>
      <w:r w:rsidRPr="001545B2">
        <w:rPr>
          <w:u w:val="single"/>
        </w:rPr>
        <w:t>. Since</w:t>
      </w:r>
      <w:r w:rsidRPr="001545B2">
        <w:rPr>
          <w:sz w:val="16"/>
        </w:rPr>
        <w:t xml:space="preserve"> the earliest days of </w:t>
      </w:r>
      <w:r w:rsidRPr="001545B2">
        <w:rPr>
          <w:u w:val="single"/>
        </w:rPr>
        <w:t xml:space="preserve">the space race, dominant </w:t>
      </w:r>
      <w:r w:rsidRPr="00D93831">
        <w:rPr>
          <w:highlight w:val="green"/>
          <w:u w:val="single"/>
        </w:rPr>
        <w:t>powers</w:t>
      </w:r>
      <w:r w:rsidRPr="001545B2">
        <w:rPr>
          <w:u w:val="single"/>
        </w:rPr>
        <w:t xml:space="preserve"> have recognized this dynamic and </w:t>
      </w:r>
      <w:r w:rsidRPr="00D93831">
        <w:rPr>
          <w:highlight w:val="green"/>
          <w:u w:val="single"/>
        </w:rPr>
        <w:t>demonstrated</w:t>
      </w:r>
      <w:r w:rsidRPr="001545B2">
        <w:rPr>
          <w:u w:val="single"/>
        </w:rPr>
        <w:t xml:space="preserve"> an inclination </w:t>
      </w:r>
      <w:r w:rsidRPr="00D93831">
        <w:rPr>
          <w:b/>
          <w:iCs/>
          <w:highlight w:val="green"/>
          <w:u w:val="single"/>
          <w:bdr w:val="single" w:sz="8" w:space="0" w:color="auto"/>
        </w:rPr>
        <w:t>towards de-escalatory</w:t>
      </w:r>
      <w:r w:rsidRPr="001545B2">
        <w:rPr>
          <w:b/>
          <w:iCs/>
          <w:u w:val="single"/>
          <w:bdr w:val="single" w:sz="8" w:space="0" w:color="auto"/>
        </w:rPr>
        <w:t xml:space="preserve"> space </w:t>
      </w:r>
      <w:r w:rsidRPr="00D93831">
        <w:rPr>
          <w:b/>
          <w:iCs/>
          <w:highlight w:val="green"/>
          <w:u w:val="single"/>
          <w:bdr w:val="single" w:sz="8" w:space="0" w:color="auto"/>
        </w:rPr>
        <w:t>strategies</w:t>
      </w:r>
      <w:r w:rsidRPr="001545B2">
        <w:rPr>
          <w:sz w:val="16"/>
        </w:rPr>
        <w:t xml:space="preserve"> [23]. B. Attributable Norms </w:t>
      </w:r>
      <w:r w:rsidRPr="001545B2">
        <w:rPr>
          <w:u w:val="single"/>
        </w:rPr>
        <w:t>There</w:t>
      </w:r>
      <w:r w:rsidRPr="001545B2">
        <w:rPr>
          <w:sz w:val="16"/>
        </w:rPr>
        <w:t xml:space="preserve"> also </w:t>
      </w:r>
      <w:r w:rsidRPr="001545B2">
        <w:rPr>
          <w:u w:val="single"/>
        </w:rPr>
        <w:t xml:space="preserve">exists a </w:t>
      </w:r>
      <w:r w:rsidRPr="001545B2">
        <w:rPr>
          <w:b/>
          <w:iCs/>
          <w:u w:val="single"/>
          <w:bdr w:val="single" w:sz="8" w:space="0" w:color="auto"/>
        </w:rPr>
        <w:t>long-standing normative framework</w:t>
      </w:r>
      <w:r w:rsidRPr="001545B2">
        <w:rPr>
          <w:u w:val="single"/>
        </w:rPr>
        <w:t xml:space="preserve"> </w:t>
      </w:r>
      <w:proofErr w:type="spellStart"/>
      <w:r w:rsidRPr="001545B2">
        <w:rPr>
          <w:u w:val="single"/>
        </w:rPr>
        <w:t>favouring</w:t>
      </w:r>
      <w:proofErr w:type="spellEnd"/>
      <w:r w:rsidRPr="001545B2">
        <w:rPr>
          <w:u w:val="single"/>
        </w:rPr>
        <w:t xml:space="preserve"> the </w:t>
      </w:r>
      <w:r w:rsidRPr="001545B2">
        <w:rPr>
          <w:b/>
          <w:iCs/>
          <w:u w:val="single"/>
          <w:bdr w:val="single" w:sz="8" w:space="0" w:color="auto"/>
        </w:rPr>
        <w:t>peaceful use of space</w:t>
      </w:r>
      <w:r w:rsidRPr="001545B2">
        <w:rPr>
          <w:u w:val="single"/>
        </w:rPr>
        <w:t>.</w:t>
      </w:r>
      <w:r w:rsidRPr="001545B2">
        <w:rPr>
          <w:sz w:val="16"/>
        </w:rPr>
        <w:t xml:space="preserve"> The effectiveness of this regime, </w:t>
      </w:r>
      <w:proofErr w:type="spellStart"/>
      <w:r w:rsidRPr="001545B2">
        <w:rPr>
          <w:sz w:val="16"/>
        </w:rPr>
        <w:t>centred</w:t>
      </w:r>
      <w:proofErr w:type="spellEnd"/>
      <w:r w:rsidRPr="001545B2">
        <w:rPr>
          <w:sz w:val="16"/>
        </w:rPr>
        <w:t xml:space="preserve"> around the Outer Space Treaty </w:t>
      </w:r>
      <w:r w:rsidRPr="00D93831">
        <w:rPr>
          <w:highlight w:val="green"/>
          <w:u w:val="single"/>
        </w:rPr>
        <w:t>(</w:t>
      </w:r>
      <w:r w:rsidRPr="00D93831">
        <w:rPr>
          <w:b/>
          <w:iCs/>
          <w:highlight w:val="green"/>
          <w:u w:val="single"/>
          <w:bdr w:val="single" w:sz="8" w:space="0" w:color="auto"/>
        </w:rPr>
        <w:t>OST</w:t>
      </w:r>
      <w:r w:rsidRPr="00D93831">
        <w:rPr>
          <w:highlight w:val="green"/>
          <w:u w:val="single"/>
        </w:rPr>
        <w:t>)</w:t>
      </w:r>
      <w:r w:rsidRPr="00D93831">
        <w:rPr>
          <w:sz w:val="16"/>
          <w:highlight w:val="green"/>
        </w:rPr>
        <w:t>,</w:t>
      </w:r>
      <w:r w:rsidRPr="001545B2">
        <w:rPr>
          <w:sz w:val="16"/>
        </w:rPr>
        <w:t xml:space="preserve"> is highly contentious and many have pointed out its serious legal and political shortcomings [24]</w:t>
      </w:r>
      <w:proofErr w:type="gramStart"/>
      <w:r w:rsidRPr="001545B2">
        <w:rPr>
          <w:sz w:val="16"/>
        </w:rPr>
        <w:t>–[</w:t>
      </w:r>
      <w:proofErr w:type="gramEnd"/>
      <w:r w:rsidRPr="001545B2">
        <w:rPr>
          <w:sz w:val="16"/>
        </w:rPr>
        <w:t xml:space="preserve">26]. Nevertheless, this status quo framework has somehow </w:t>
      </w:r>
      <w:r w:rsidRPr="00D93831">
        <w:rPr>
          <w:highlight w:val="green"/>
          <w:u w:val="single"/>
        </w:rPr>
        <w:t>supported</w:t>
      </w:r>
      <w:r w:rsidRPr="001545B2">
        <w:rPr>
          <w:u w:val="single"/>
        </w:rPr>
        <w:t xml:space="preserve"> over </w:t>
      </w:r>
      <w:r w:rsidRPr="00D93831">
        <w:rPr>
          <w:b/>
          <w:iCs/>
          <w:highlight w:val="green"/>
          <w:u w:val="single"/>
          <w:bdr w:val="single" w:sz="8" w:space="0" w:color="auto"/>
        </w:rPr>
        <w:t>six decades of</w:t>
      </w:r>
      <w:r w:rsidRPr="001545B2">
        <w:rPr>
          <w:b/>
          <w:iCs/>
          <w:u w:val="single"/>
          <w:bdr w:val="single" w:sz="8" w:space="0" w:color="auto"/>
        </w:rPr>
        <w:t xml:space="preserve"> relative </w:t>
      </w:r>
      <w:r w:rsidRPr="00D93831">
        <w:rPr>
          <w:b/>
          <w:iCs/>
          <w:highlight w:val="green"/>
          <w:u w:val="single"/>
          <w:bdr w:val="single" w:sz="8" w:space="0" w:color="auto"/>
        </w:rPr>
        <w:t>peace</w:t>
      </w:r>
      <w:r w:rsidRPr="001545B2">
        <w:rPr>
          <w:u w:val="single"/>
        </w:rPr>
        <w:t xml:space="preserve"> in orbit.</w:t>
      </w:r>
      <w:r w:rsidRPr="001545B2">
        <w:rPr>
          <w:sz w:val="16"/>
        </w:rPr>
        <w:t xml:space="preserve"> Over these six decades, </w:t>
      </w:r>
      <w:r w:rsidRPr="001545B2">
        <w:rPr>
          <w:b/>
          <w:iCs/>
          <w:u w:val="single"/>
          <w:bdr w:val="single" w:sz="8" w:space="0" w:color="auto"/>
        </w:rPr>
        <w:t>norms have become deeply ingrained</w:t>
      </w:r>
      <w:r w:rsidRPr="001545B2">
        <w:rPr>
          <w:u w:val="single"/>
        </w:rPr>
        <w:t xml:space="preserve"> into the way states describe and perceive space weaponization.</w:t>
      </w:r>
      <w:r w:rsidRPr="001545B2">
        <w:rPr>
          <w:sz w:val="16"/>
        </w:rPr>
        <w:t xml:space="preserve"> This de facto codification was dramatically demonstrated in 2005 when the US found itself on the short end of a 160-1 UN vote after opposing a non-binding resolution on space weaponization. </w:t>
      </w:r>
      <w:r w:rsidRPr="001545B2">
        <w:rPr>
          <w:u w:val="single"/>
        </w:rPr>
        <w:t>Although states have occasionally pushed the boundaries of these norms, this</w:t>
      </w:r>
      <w:r w:rsidRPr="001545B2">
        <w:rPr>
          <w:sz w:val="16"/>
        </w:rPr>
        <w:t xml:space="preserve"> has typically </w:t>
      </w:r>
      <w:r w:rsidRPr="001545B2">
        <w:rPr>
          <w:u w:val="single"/>
        </w:rPr>
        <w:t>occurred through incremental legal re-interpretation</w:t>
      </w:r>
      <w:r w:rsidRPr="001545B2">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1545B2">
        <w:rPr>
          <w:sz w:val="16"/>
        </w:rPr>
        <w:t>peaceful global commons</w:t>
      </w:r>
      <w:proofErr w:type="gramEnd"/>
      <w:r w:rsidRPr="001545B2">
        <w:rPr>
          <w:sz w:val="16"/>
        </w:rPr>
        <w:t xml:space="preserve"> [27, p. 56]. Altogether, this suggests that </w:t>
      </w:r>
      <w:r w:rsidRPr="00D93831">
        <w:rPr>
          <w:b/>
          <w:iCs/>
          <w:highlight w:val="green"/>
          <w:u w:val="single"/>
          <w:bdr w:val="single" w:sz="8" w:space="0" w:color="auto"/>
        </w:rPr>
        <w:t>states perceive</w:t>
      </w:r>
      <w:r w:rsidRPr="001545B2">
        <w:rPr>
          <w:b/>
          <w:iCs/>
          <w:u w:val="single"/>
          <w:bdr w:val="single" w:sz="8" w:space="0" w:color="auto"/>
        </w:rPr>
        <w:t xml:space="preserve"> real </w:t>
      </w:r>
      <w:r w:rsidRPr="00D93831">
        <w:rPr>
          <w:b/>
          <w:iCs/>
          <w:highlight w:val="green"/>
          <w:u w:val="single"/>
          <w:bdr w:val="single" w:sz="8" w:space="0" w:color="auto"/>
        </w:rPr>
        <w:t>costs</w:t>
      </w:r>
      <w:r w:rsidRPr="00D93831">
        <w:rPr>
          <w:highlight w:val="green"/>
          <w:u w:val="single"/>
        </w:rPr>
        <w:t xml:space="preserve"> to breaking this</w:t>
      </w:r>
      <w:r w:rsidRPr="001545B2">
        <w:rPr>
          <w:u w:val="single"/>
        </w:rPr>
        <w:t xml:space="preserve"> normative </w:t>
      </w:r>
      <w:r w:rsidRPr="00D93831">
        <w:rPr>
          <w:highlight w:val="green"/>
          <w:u w:val="single"/>
        </w:rPr>
        <w:t>tradition and</w:t>
      </w:r>
      <w:r w:rsidRPr="001545B2">
        <w:rPr>
          <w:u w:val="single"/>
        </w:rPr>
        <w:t xml:space="preserve"> may even </w:t>
      </w:r>
      <w:r w:rsidRPr="00D93831">
        <w:rPr>
          <w:b/>
          <w:iCs/>
          <w:highlight w:val="green"/>
          <w:u w:val="single"/>
          <w:bdr w:val="single" w:sz="8" w:space="0" w:color="auto"/>
        </w:rPr>
        <w:t>moderate</w:t>
      </w:r>
      <w:r w:rsidRPr="001545B2">
        <w:rPr>
          <w:b/>
          <w:iCs/>
          <w:u w:val="single"/>
          <w:bdr w:val="single" w:sz="8" w:space="0" w:color="auto"/>
        </w:rPr>
        <w:t xml:space="preserve"> their </w:t>
      </w:r>
      <w:proofErr w:type="spellStart"/>
      <w:r w:rsidRPr="00D93831">
        <w:rPr>
          <w:b/>
          <w:iCs/>
          <w:highlight w:val="green"/>
          <w:u w:val="single"/>
          <w:bdr w:val="single" w:sz="8" w:space="0" w:color="auto"/>
        </w:rPr>
        <w:t>behaviours</w:t>
      </w:r>
      <w:proofErr w:type="spellEnd"/>
      <w:r w:rsidRPr="001545B2">
        <w:rPr>
          <w:u w:val="single"/>
        </w:rPr>
        <w:t xml:space="preserve"> accordingly.</w:t>
      </w:r>
      <w:r w:rsidRPr="001545B2">
        <w:rPr>
          <w:sz w:val="16"/>
        </w:rPr>
        <w:t xml:space="preserve"> One further factor supporting this norms regime is the </w:t>
      </w:r>
      <w:r w:rsidRPr="001545B2">
        <w:rPr>
          <w:b/>
          <w:iCs/>
          <w:u w:val="single"/>
          <w:bdr w:val="single" w:sz="8" w:space="0" w:color="auto"/>
        </w:rPr>
        <w:t>high degree of attributability</w:t>
      </w:r>
      <w:r w:rsidRPr="001545B2">
        <w:rPr>
          <w:u w:val="single"/>
        </w:rPr>
        <w:t xml:space="preserve"> surrounding ASAT weapons.</w:t>
      </w:r>
      <w:r w:rsidRPr="001545B2">
        <w:rPr>
          <w:sz w:val="16"/>
        </w:rPr>
        <w:t xml:space="preserve"> For kinetic ASAT technology, </w:t>
      </w:r>
      <w:r w:rsidRPr="00D93831">
        <w:rPr>
          <w:b/>
          <w:iCs/>
          <w:highlight w:val="green"/>
          <w:u w:val="single"/>
          <w:bdr w:val="single" w:sz="8" w:space="0" w:color="auto"/>
        </w:rPr>
        <w:t>plausible deniability</w:t>
      </w:r>
      <w:r w:rsidRPr="00D93831">
        <w:rPr>
          <w:highlight w:val="green"/>
          <w:u w:val="single"/>
        </w:rPr>
        <w:t xml:space="preserve"> and </w:t>
      </w:r>
      <w:r w:rsidRPr="00D93831">
        <w:rPr>
          <w:b/>
          <w:iCs/>
          <w:highlight w:val="green"/>
          <w:u w:val="single"/>
          <w:bdr w:val="single" w:sz="8" w:space="0" w:color="auto"/>
        </w:rPr>
        <w:t>stealth</w:t>
      </w:r>
      <w:r w:rsidRPr="00D93831">
        <w:rPr>
          <w:highlight w:val="green"/>
          <w:u w:val="single"/>
        </w:rPr>
        <w:t xml:space="preserve"> are</w:t>
      </w:r>
      <w:r w:rsidRPr="001545B2">
        <w:rPr>
          <w:u w:val="single"/>
        </w:rPr>
        <w:t xml:space="preserve"> essentially </w:t>
      </w:r>
      <w:r w:rsidRPr="00D93831">
        <w:rPr>
          <w:b/>
          <w:iCs/>
          <w:highlight w:val="green"/>
          <w:u w:val="single"/>
          <w:bdr w:val="single" w:sz="8" w:space="0" w:color="auto"/>
        </w:rPr>
        <w:t>impossible</w:t>
      </w:r>
      <w:r w:rsidRPr="001545B2">
        <w:rPr>
          <w:u w:val="single"/>
        </w:rPr>
        <w:t>.</w:t>
      </w:r>
      <w:r w:rsidRPr="001545B2">
        <w:rPr>
          <w:sz w:val="16"/>
        </w:rPr>
        <w:t xml:space="preserve"> The literally explosive act of launching a rocket cannot evade detection and, if used offensively, retaliation. </w:t>
      </w:r>
      <w:r w:rsidRPr="001545B2">
        <w:rPr>
          <w:u w:val="single"/>
        </w:rPr>
        <w:t xml:space="preserve">This imposes </w:t>
      </w:r>
      <w:r w:rsidRPr="001545B2">
        <w:rPr>
          <w:b/>
          <w:iCs/>
          <w:u w:val="single"/>
          <w:bdr w:val="single" w:sz="8" w:space="0" w:color="auto"/>
        </w:rPr>
        <w:t>high diplomatic costs</w:t>
      </w:r>
      <w:r w:rsidRPr="001545B2">
        <w:rPr>
          <w:u w:val="single"/>
        </w:rPr>
        <w:t xml:space="preserve"> on ASAT usage </w:t>
      </w:r>
      <w:r w:rsidRPr="001545B2">
        <w:rPr>
          <w:sz w:val="16"/>
        </w:rPr>
        <w:t xml:space="preserve">and testing, particularly during peacetime. C. Environmental Interdependence </w:t>
      </w:r>
      <w:r w:rsidRPr="001545B2">
        <w:rPr>
          <w:u w:val="single"/>
        </w:rPr>
        <w:t xml:space="preserve">A third </w:t>
      </w:r>
      <w:r w:rsidRPr="00D93831">
        <w:rPr>
          <w:highlight w:val="green"/>
          <w:u w:val="single"/>
        </w:rPr>
        <w:t>stabilizing force relates to</w:t>
      </w:r>
      <w:r w:rsidRPr="001545B2">
        <w:rPr>
          <w:u w:val="single"/>
        </w:rPr>
        <w:t xml:space="preserve"> the </w:t>
      </w:r>
      <w:r w:rsidRPr="001545B2">
        <w:rPr>
          <w:b/>
          <w:iCs/>
          <w:u w:val="single"/>
          <w:bdr w:val="single" w:sz="8" w:space="0" w:color="auto"/>
        </w:rPr>
        <w:t xml:space="preserve">orbital </w:t>
      </w:r>
      <w:r w:rsidRPr="00D93831">
        <w:rPr>
          <w:b/>
          <w:iCs/>
          <w:highlight w:val="green"/>
          <w:u w:val="single"/>
          <w:bdr w:val="single" w:sz="8" w:space="0" w:color="auto"/>
        </w:rPr>
        <w:t>debris consequences</w:t>
      </w:r>
      <w:r w:rsidRPr="001545B2">
        <w:t xml:space="preserve"> </w:t>
      </w:r>
      <w:r w:rsidRPr="001545B2">
        <w:rPr>
          <w:sz w:val="16"/>
        </w:rPr>
        <w:t xml:space="preserve">of ASATs. China’s 2007 ASAT demonstration was the largest debris-generating event in history, as the targeted satellite dissipated into thousands of dangerous debris particles [28, p. 4]. </w:t>
      </w:r>
      <w:r w:rsidRPr="001545B2">
        <w:rPr>
          <w:u w:val="single"/>
        </w:rPr>
        <w:t xml:space="preserve">Since debris particles are </w:t>
      </w:r>
      <w:r w:rsidRPr="00D93831">
        <w:rPr>
          <w:highlight w:val="green"/>
          <w:u w:val="single"/>
        </w:rPr>
        <w:t>indiscriminate</w:t>
      </w:r>
      <w:r w:rsidRPr="001545B2">
        <w:rPr>
          <w:u w:val="single"/>
        </w:rPr>
        <w:t xml:space="preserve"> and unpredictable, </w:t>
      </w:r>
      <w:r w:rsidRPr="00D93831">
        <w:rPr>
          <w:highlight w:val="green"/>
          <w:u w:val="single"/>
        </w:rPr>
        <w:t>they</w:t>
      </w:r>
      <w:r w:rsidRPr="001545B2">
        <w:rPr>
          <w:u w:val="single"/>
        </w:rPr>
        <w:t xml:space="preserve"> often </w:t>
      </w:r>
      <w:r w:rsidRPr="00D93831">
        <w:rPr>
          <w:highlight w:val="green"/>
          <w:u w:val="single"/>
        </w:rPr>
        <w:t>threaten</w:t>
      </w:r>
      <w:r w:rsidRPr="001545B2">
        <w:rPr>
          <w:u w:val="single"/>
        </w:rPr>
        <w:t xml:space="preserve"> the </w:t>
      </w:r>
      <w:r w:rsidRPr="00D93831">
        <w:rPr>
          <w:highlight w:val="green"/>
          <w:u w:val="single"/>
        </w:rPr>
        <w:t>attacker’s own</w:t>
      </w:r>
      <w:r w:rsidRPr="001545B2">
        <w:rPr>
          <w:u w:val="single"/>
        </w:rPr>
        <w:t xml:space="preserve"> space </w:t>
      </w:r>
      <w:r w:rsidRPr="00D93831">
        <w:rPr>
          <w:highlight w:val="green"/>
          <w:u w:val="single"/>
        </w:rPr>
        <w:t>assets</w:t>
      </w:r>
      <w:r w:rsidRPr="001545B2">
        <w:rPr>
          <w:sz w:val="16"/>
        </w:rPr>
        <w:t xml:space="preserve"> [22, p. 420]. This is compounded by Kessler syndrome, a phenomenon whereby orbital debris ‘breeds’ as large pieces of debris collide and disintegrate. As space debris remains in orbit for hundreds of years, the </w:t>
      </w:r>
      <w:r w:rsidRPr="001545B2">
        <w:rPr>
          <w:b/>
          <w:iCs/>
          <w:u w:val="single"/>
          <w:bdr w:val="single" w:sz="8" w:space="0" w:color="auto"/>
        </w:rPr>
        <w:t>cascade effect</w:t>
      </w:r>
      <w:r w:rsidRPr="001545B2">
        <w:rPr>
          <w:u w:val="single"/>
        </w:rPr>
        <w:t xml:space="preserve"> of an ASAT attack can constrain the attacker’s long-term use of space</w:t>
      </w:r>
      <w:r w:rsidRPr="001545B2">
        <w:rPr>
          <w:sz w:val="16"/>
        </w:rPr>
        <w:t xml:space="preserve"> [29, pp. 295– 296]. Any state with kinetic ASAT capabilities will likely also operate satellites of its own, and they are necessarily exposed to this collateral damage threat.</w:t>
      </w:r>
      <w:r w:rsidRPr="001545B2">
        <w:rPr>
          <w:u w:val="single"/>
        </w:rPr>
        <w:t xml:space="preserve"> Space debris thus acts as a strong strategic deterrent to ASAT usage</w:t>
      </w:r>
      <w:r w:rsidRPr="001545B2">
        <w:t>.</w:t>
      </w:r>
    </w:p>
    <w:bookmarkEnd w:id="1"/>
    <w:p w14:paraId="14F57AED" w14:textId="77777777" w:rsidR="00C517B0" w:rsidRPr="00685758" w:rsidRDefault="00C517B0" w:rsidP="00C517B0">
      <w:pPr>
        <w:rPr>
          <w:sz w:val="16"/>
        </w:rPr>
      </w:pPr>
    </w:p>
    <w:p w14:paraId="28798CDF" w14:textId="77777777" w:rsidR="00C517B0" w:rsidRPr="001545B2" w:rsidRDefault="00C517B0" w:rsidP="00C517B0">
      <w:pPr>
        <w:pStyle w:val="Heading4"/>
      </w:pPr>
      <w:r w:rsidRPr="001545B2">
        <w:t>Limited Russia/China co-op is inevitable and won’t be stopped by U.S. engagement, but deep ties are impossible, have no impact, and are better contained by continued pressure</w:t>
      </w:r>
    </w:p>
    <w:p w14:paraId="5A1E1862" w14:textId="77777777" w:rsidR="00C517B0" w:rsidRPr="001545B2" w:rsidRDefault="00C517B0" w:rsidP="00C517B0">
      <w:r w:rsidRPr="001545B2">
        <w:t xml:space="preserve">Dr. James Jay </w:t>
      </w:r>
      <w:r w:rsidRPr="001545B2">
        <w:rPr>
          <w:b/>
          <w:bCs/>
        </w:rPr>
        <w:t>Carafano 19</w:t>
      </w:r>
      <w:r w:rsidRPr="001545B2">
        <w:t xml:space="preserve">, PhD from Georgetown University, Master of Arts Degree in Strategy from the U.S. Army War College, Adjunct Professor at Georgetown University, Former Director of Military Studies at the Army’s Center of Military History, Vice President of the Kathryn and Shelby </w:t>
      </w:r>
      <w:proofErr w:type="spellStart"/>
      <w:r w:rsidRPr="001545B2">
        <w:t>Cullom</w:t>
      </w:r>
      <w:proofErr w:type="spellEnd"/>
      <w:r w:rsidRPr="001545B2">
        <w:t xml:space="preserve"> Davis Institute for National Security at the Heritage Foundation, “Why the China-Russia Alliance Won't Last”, The National Interest, 8/5/2019, https://nationalinterest.org/feature/why-china-russia-alliance-wont-last-71556</w:t>
      </w:r>
    </w:p>
    <w:p w14:paraId="4F9A4B7B" w14:textId="77777777" w:rsidR="00C517B0" w:rsidRPr="001545B2" w:rsidRDefault="00C517B0" w:rsidP="00C517B0">
      <w:pPr>
        <w:rPr>
          <w:sz w:val="14"/>
        </w:rPr>
      </w:pPr>
      <w:r w:rsidRPr="001545B2">
        <w:rPr>
          <w:sz w:val="14"/>
        </w:rPr>
        <w:t xml:space="preserve">So, now </w:t>
      </w:r>
      <w:r w:rsidRPr="001545B2">
        <w:rPr>
          <w:rStyle w:val="StyleUnderline"/>
        </w:rPr>
        <w:t>everybody</w:t>
      </w:r>
      <w:r w:rsidRPr="001545B2">
        <w:rPr>
          <w:sz w:val="14"/>
        </w:rPr>
        <w:t xml:space="preserve"> wants to be Bismarck. They see themselves shaping history by artfully moving big pieces on the geostrategic chessboard. And one gambit they just </w:t>
      </w:r>
      <w:r w:rsidRPr="001545B2">
        <w:rPr>
          <w:rStyle w:val="StyleUnderline"/>
        </w:rPr>
        <w:t>can’t resist</w:t>
      </w:r>
      <w:r w:rsidRPr="001545B2">
        <w:rPr>
          <w:sz w:val="14"/>
        </w:rPr>
        <w:t xml:space="preserve"> is </w:t>
      </w:r>
      <w:r w:rsidRPr="001545B2">
        <w:rPr>
          <w:rStyle w:val="StyleUnderline"/>
        </w:rPr>
        <w:t>moving to snip the growing bonds of Sino-Russian cooperation</w:t>
      </w:r>
      <w:r w:rsidRPr="001545B2">
        <w:rPr>
          <w:sz w:val="14"/>
        </w:rPr>
        <w:t xml:space="preserve">. My advice to them: </w:t>
      </w:r>
      <w:r w:rsidRPr="001545B2">
        <w:rPr>
          <w:rStyle w:val="Emphasis"/>
        </w:rPr>
        <w:t>Just stop</w:t>
      </w:r>
      <w:r w:rsidRPr="001545B2">
        <w:rPr>
          <w:sz w:val="14"/>
        </w:rPr>
        <w:t xml:space="preserve">. </w:t>
      </w:r>
      <w:r w:rsidRPr="00D93831">
        <w:rPr>
          <w:rStyle w:val="StyleUnderline"/>
          <w:highlight w:val="green"/>
        </w:rPr>
        <w:t>Fears of</w:t>
      </w:r>
      <w:r w:rsidRPr="001545B2">
        <w:rPr>
          <w:rStyle w:val="StyleUnderline"/>
        </w:rPr>
        <w:t xml:space="preserve"> an allied </w:t>
      </w:r>
      <w:r w:rsidRPr="00D93831">
        <w:rPr>
          <w:rStyle w:val="StyleUnderline"/>
          <w:highlight w:val="green"/>
        </w:rPr>
        <w:t>China and Russia</w:t>
      </w:r>
      <w:r w:rsidRPr="001545B2">
        <w:rPr>
          <w:rStyle w:val="StyleUnderline"/>
        </w:rPr>
        <w:t xml:space="preserve"> running </w:t>
      </w:r>
      <w:r w:rsidRPr="00D93831">
        <w:rPr>
          <w:rStyle w:val="StyleUnderline"/>
          <w:highlight w:val="green"/>
        </w:rPr>
        <w:t>amok</w:t>
      </w:r>
      <w:r w:rsidRPr="001545B2">
        <w:rPr>
          <w:rStyle w:val="StyleUnderline"/>
        </w:rPr>
        <w:t xml:space="preserve"> around the world </w:t>
      </w:r>
      <w:r w:rsidRPr="00D93831">
        <w:rPr>
          <w:rStyle w:val="StyleUnderline"/>
          <w:highlight w:val="green"/>
        </w:rPr>
        <w:t xml:space="preserve">are </w:t>
      </w:r>
      <w:r w:rsidRPr="00D93831">
        <w:rPr>
          <w:rStyle w:val="Emphasis"/>
          <w:highlight w:val="green"/>
        </w:rPr>
        <w:t>overblown</w:t>
      </w:r>
      <w:r w:rsidRPr="001545B2">
        <w:rPr>
          <w:rStyle w:val="StyleUnderline"/>
        </w:rPr>
        <w:t xml:space="preserve">. Indeed, </w:t>
      </w:r>
      <w:r w:rsidRPr="00D93831">
        <w:rPr>
          <w:rStyle w:val="StyleUnderline"/>
          <w:highlight w:val="green"/>
        </w:rPr>
        <w:t xml:space="preserve">there is </w:t>
      </w:r>
      <w:r w:rsidRPr="00D93831">
        <w:rPr>
          <w:rStyle w:val="Emphasis"/>
          <w:highlight w:val="green"/>
        </w:rPr>
        <w:t>so much friction</w:t>
      </w:r>
      <w:r w:rsidRPr="001545B2">
        <w:rPr>
          <w:rStyle w:val="StyleUnderline"/>
        </w:rPr>
        <w:t xml:space="preserve"> between these “friends,” </w:t>
      </w:r>
      <w:r w:rsidRPr="001545B2">
        <w:rPr>
          <w:rStyle w:val="Emphasis"/>
        </w:rPr>
        <w:t>any attempt</w:t>
      </w:r>
      <w:r w:rsidRPr="001545B2">
        <w:rPr>
          <w:rStyle w:val="StyleUnderline"/>
        </w:rPr>
        <w:t xml:space="preserve"> to team up would likely </w:t>
      </w:r>
      <w:r w:rsidRPr="001545B2">
        <w:rPr>
          <w:rStyle w:val="Emphasis"/>
        </w:rPr>
        <w:t>give both countries heat rash</w:t>
      </w:r>
      <w:r w:rsidRPr="001545B2">
        <w:rPr>
          <w:sz w:val="14"/>
        </w:rPr>
        <w:t xml:space="preserve">. Siren’s Cat Call </w:t>
      </w:r>
      <w:r w:rsidRPr="001545B2">
        <w:rPr>
          <w:rStyle w:val="StyleUnderline"/>
        </w:rPr>
        <w:t xml:space="preserve">Here’s the </w:t>
      </w:r>
      <w:r w:rsidRPr="001545B2">
        <w:rPr>
          <w:sz w:val="14"/>
        </w:rPr>
        <w:t xml:space="preserve">lame </w:t>
      </w:r>
      <w:r w:rsidRPr="001545B2">
        <w:rPr>
          <w:rStyle w:val="StyleUnderline"/>
        </w:rPr>
        <w:t xml:space="preserve">narrative that’s animating the Bismarck wannabes: The </w:t>
      </w:r>
      <w:r w:rsidRPr="001545B2">
        <w:rPr>
          <w:rStyle w:val="Emphasis"/>
        </w:rPr>
        <w:t>U</w:t>
      </w:r>
      <w:r w:rsidRPr="001545B2">
        <w:rPr>
          <w:sz w:val="14"/>
        </w:rPr>
        <w:t xml:space="preserve">nited </w:t>
      </w:r>
      <w:r w:rsidRPr="001545B2">
        <w:rPr>
          <w:rStyle w:val="Emphasis"/>
        </w:rPr>
        <w:t>S</w:t>
      </w:r>
      <w:r w:rsidRPr="001545B2">
        <w:rPr>
          <w:sz w:val="14"/>
        </w:rPr>
        <w:t xml:space="preserve">tates </w:t>
      </w:r>
      <w:r w:rsidRPr="001545B2">
        <w:rPr>
          <w:rStyle w:val="StyleUnderline"/>
        </w:rPr>
        <w:t>is pushing back against Moscow and pressing Beijing. This is driving Moscow and Beijing closer together. Beijing and Moscow will then gang-up</w:t>
      </w:r>
      <w:r w:rsidRPr="001545B2">
        <w:rPr>
          <w:sz w:val="14"/>
        </w:rPr>
        <w:t xml:space="preserve"> on the United States. </w:t>
      </w:r>
      <w:r w:rsidRPr="001545B2">
        <w:rPr>
          <w:rStyle w:val="StyleUnderline"/>
        </w:rPr>
        <w:t xml:space="preserve">To prevent this, the </w:t>
      </w:r>
      <w:r w:rsidRPr="001545B2">
        <w:rPr>
          <w:rStyle w:val="Emphasis"/>
        </w:rPr>
        <w:t>U</w:t>
      </w:r>
      <w:r w:rsidRPr="001545B2">
        <w:rPr>
          <w:sz w:val="14"/>
        </w:rPr>
        <w:t xml:space="preserve">nited </w:t>
      </w:r>
      <w:r w:rsidRPr="001545B2">
        <w:rPr>
          <w:rStyle w:val="Emphasis"/>
        </w:rPr>
        <w:t>S</w:t>
      </w:r>
      <w:r w:rsidRPr="001545B2">
        <w:rPr>
          <w:sz w:val="14"/>
        </w:rPr>
        <w:t xml:space="preserve">tates </w:t>
      </w:r>
      <w:r w:rsidRPr="001545B2">
        <w:rPr>
          <w:rStyle w:val="StyleUnderline"/>
        </w:rPr>
        <w:t>should make nice with Moscow (undermining the incipient Sino-Russian détente)</w:t>
      </w:r>
      <w:r w:rsidRPr="001545B2">
        <w:rPr>
          <w:sz w:val="14"/>
        </w:rPr>
        <w:t xml:space="preserve"> and then focus on beating back against China. </w:t>
      </w:r>
      <w:r w:rsidRPr="001545B2">
        <w:rPr>
          <w:rStyle w:val="StyleUnderline"/>
        </w:rPr>
        <w:t xml:space="preserve">Yes, </w:t>
      </w:r>
      <w:r w:rsidRPr="00D93831">
        <w:rPr>
          <w:rStyle w:val="StyleUnderline"/>
          <w:highlight w:val="green"/>
        </w:rPr>
        <w:t>China and Russia</w:t>
      </w:r>
      <w:r w:rsidRPr="001545B2">
        <w:rPr>
          <w:rStyle w:val="StyleUnderline"/>
        </w:rPr>
        <w:t xml:space="preserve"> are going to </w:t>
      </w:r>
      <w:r w:rsidRPr="00D93831">
        <w:rPr>
          <w:rStyle w:val="StyleUnderline"/>
          <w:highlight w:val="green"/>
        </w:rPr>
        <w:t xml:space="preserve">work together to </w:t>
      </w:r>
      <w:r w:rsidRPr="00D93831">
        <w:rPr>
          <w:rStyle w:val="Emphasis"/>
          <w:highlight w:val="green"/>
        </w:rPr>
        <w:t>some degree</w:t>
      </w:r>
      <w:r w:rsidRPr="00D93831">
        <w:rPr>
          <w:rStyle w:val="StyleUnderline"/>
          <w:highlight w:val="green"/>
        </w:rPr>
        <w:t>. They have</w:t>
      </w:r>
      <w:r w:rsidRPr="001545B2">
        <w:rPr>
          <w:rStyle w:val="StyleUnderline"/>
        </w:rPr>
        <w:t xml:space="preserve"> </w:t>
      </w:r>
      <w:r w:rsidRPr="001545B2">
        <w:rPr>
          <w:rStyle w:val="Emphasis"/>
        </w:rPr>
        <w:t xml:space="preserve">important </w:t>
      </w:r>
      <w:r w:rsidRPr="00D93831">
        <w:rPr>
          <w:rStyle w:val="Emphasis"/>
          <w:highlight w:val="green"/>
        </w:rPr>
        <w:t>things in common</w:t>
      </w:r>
      <w:r w:rsidRPr="001545B2">
        <w:rPr>
          <w:sz w:val="14"/>
        </w:rPr>
        <w:t xml:space="preserve">. For example, both are unaccountable authoritarian regimes that share the Eurasian continent. Other indicators of compatibility: they like doing business with each other, and both like to make up their own rules. Heck, they don’t even have to pretend the liberal world order is a </w:t>
      </w:r>
      <w:proofErr w:type="gramStart"/>
      <w:r w:rsidRPr="001545B2">
        <w:rPr>
          <w:sz w:val="14"/>
        </w:rPr>
        <w:t>speed-bump</w:t>
      </w:r>
      <w:proofErr w:type="gramEnd"/>
      <w:r w:rsidRPr="001545B2">
        <w:rPr>
          <w:sz w:val="14"/>
        </w:rPr>
        <w:t xml:space="preserve"> in their joint ventures. Both happily engage with the world’s most odious regimes, from Syria to Venezuela. And, of course, neither has any compunction about playing dirty when it serves their interests. </w:t>
      </w:r>
      <w:r w:rsidRPr="001545B2">
        <w:rPr>
          <w:rStyle w:val="StyleUnderline"/>
        </w:rPr>
        <w:t>They</w:t>
      </w:r>
      <w:r w:rsidRPr="001545B2">
        <w:rPr>
          <w:sz w:val="14"/>
        </w:rPr>
        <w:t xml:space="preserve"> already </w:t>
      </w:r>
      <w:r w:rsidRPr="001545B2">
        <w:rPr>
          <w:rStyle w:val="StyleUnderline"/>
        </w:rPr>
        <w:t xml:space="preserve">play </w:t>
      </w:r>
      <w:proofErr w:type="gramStart"/>
      <w:r w:rsidRPr="001545B2">
        <w:rPr>
          <w:rStyle w:val="StyleUnderline"/>
        </w:rPr>
        <w:t>off of</w:t>
      </w:r>
      <w:proofErr w:type="gramEnd"/>
      <w:r w:rsidRPr="001545B2">
        <w:rPr>
          <w:rStyle w:val="StyleUnderline"/>
        </w:rPr>
        <w:t xml:space="preserve"> each other to frustrate foreign-policy initiatives from Washington</w:t>
      </w:r>
      <w:r w:rsidRPr="001545B2">
        <w:rPr>
          <w:sz w:val="14"/>
        </w:rPr>
        <w:t>. For example, if the United States pressures Russia to vote a certain way on a measure before the UN Security Council, Russia will often don the white hat and vote as we desire, knowing that Beijing will veto the measure for them. Similarly, if the United States leans on Beijing stop giving North Korea some form of aid and comfort, Beijing can go along with the request, knowing that Moscow will pick up the baton for them. What the neo-</w:t>
      </w:r>
      <w:proofErr w:type="spellStart"/>
      <w:r w:rsidRPr="001545B2">
        <w:rPr>
          <w:sz w:val="14"/>
        </w:rPr>
        <w:t>Bismarcks</w:t>
      </w:r>
      <w:proofErr w:type="spellEnd"/>
      <w:r w:rsidRPr="001545B2">
        <w:rPr>
          <w:sz w:val="14"/>
        </w:rPr>
        <w:t xml:space="preserve"> need to ask themselves is: </w:t>
      </w:r>
      <w:r w:rsidRPr="00D93831">
        <w:rPr>
          <w:rStyle w:val="Emphasis"/>
          <w:highlight w:val="green"/>
        </w:rPr>
        <w:t>Why</w:t>
      </w:r>
      <w:r w:rsidRPr="001545B2">
        <w:rPr>
          <w:rStyle w:val="Emphasis"/>
        </w:rPr>
        <w:t xml:space="preserve"> would Russia or China </w:t>
      </w:r>
      <w:r w:rsidRPr="00D93831">
        <w:rPr>
          <w:rStyle w:val="Emphasis"/>
          <w:highlight w:val="green"/>
        </w:rPr>
        <w:t>ever</w:t>
      </w:r>
      <w:r w:rsidRPr="001545B2">
        <w:rPr>
          <w:rStyle w:val="Emphasis"/>
        </w:rPr>
        <w:t xml:space="preserve"> consider </w:t>
      </w:r>
      <w:r w:rsidRPr="00D93831">
        <w:rPr>
          <w:rStyle w:val="Emphasis"/>
          <w:highlight w:val="green"/>
        </w:rPr>
        <w:t>giv</w:t>
      </w:r>
      <w:r w:rsidRPr="001545B2">
        <w:rPr>
          <w:rStyle w:val="Emphasis"/>
        </w:rPr>
        <w:t xml:space="preserve">ing </w:t>
      </w:r>
      <w:r w:rsidRPr="00D93831">
        <w:rPr>
          <w:rStyle w:val="Emphasis"/>
          <w:highlight w:val="green"/>
        </w:rPr>
        <w:t>up</w:t>
      </w:r>
      <w:r w:rsidRPr="001545B2">
        <w:rPr>
          <w:rStyle w:val="Emphasis"/>
        </w:rPr>
        <w:t xml:space="preserve"> these </w:t>
      </w:r>
      <w:r w:rsidRPr="00D93831">
        <w:rPr>
          <w:rStyle w:val="Emphasis"/>
          <w:highlight w:val="green"/>
        </w:rPr>
        <w:t>practices?</w:t>
      </w:r>
      <w:r w:rsidRPr="00D93831">
        <w:rPr>
          <w:sz w:val="14"/>
          <w:highlight w:val="green"/>
        </w:rPr>
        <w:t xml:space="preserve"> </w:t>
      </w:r>
      <w:r w:rsidRPr="001545B2">
        <w:rPr>
          <w:rStyle w:val="StyleUnderline"/>
        </w:rPr>
        <w:t xml:space="preserve">Why would they make the ongoing great power competition easier for the </w:t>
      </w:r>
      <w:r w:rsidRPr="001545B2">
        <w:rPr>
          <w:rStyle w:val="Emphasis"/>
        </w:rPr>
        <w:t>U</w:t>
      </w:r>
      <w:r w:rsidRPr="001545B2">
        <w:rPr>
          <w:sz w:val="14"/>
        </w:rPr>
        <w:t xml:space="preserve">nited </w:t>
      </w:r>
      <w:r w:rsidRPr="001545B2">
        <w:rPr>
          <w:rStyle w:val="Emphasis"/>
        </w:rPr>
        <w:t>S</w:t>
      </w:r>
      <w:r w:rsidRPr="001545B2">
        <w:rPr>
          <w:sz w:val="14"/>
        </w:rPr>
        <w:t>tates</w:t>
      </w:r>
      <w:r w:rsidRPr="001545B2">
        <w:rPr>
          <w:rStyle w:val="StyleUnderline"/>
        </w:rPr>
        <w:t xml:space="preserve">? That makes </w:t>
      </w:r>
      <w:r w:rsidRPr="001545B2">
        <w:rPr>
          <w:rStyle w:val="Emphasis"/>
        </w:rPr>
        <w:t>no sense</w:t>
      </w:r>
      <w:r w:rsidRPr="001545B2">
        <w:rPr>
          <w:rStyle w:val="StyleUnderline"/>
        </w:rPr>
        <w:t xml:space="preserve">. That is </w:t>
      </w:r>
      <w:r w:rsidRPr="00D93831">
        <w:rPr>
          <w:rStyle w:val="StyleUnderline"/>
          <w:highlight w:val="green"/>
        </w:rPr>
        <w:t>not</w:t>
      </w:r>
      <w:r w:rsidRPr="001545B2">
        <w:rPr>
          <w:rStyle w:val="StyleUnderline"/>
        </w:rPr>
        <w:t xml:space="preserve"> in </w:t>
      </w:r>
      <w:r w:rsidRPr="00D93831">
        <w:rPr>
          <w:rStyle w:val="StyleUnderline"/>
          <w:highlight w:val="green"/>
        </w:rPr>
        <w:t xml:space="preserve">their </w:t>
      </w:r>
      <w:r w:rsidRPr="00D93831">
        <w:rPr>
          <w:rStyle w:val="Emphasis"/>
          <w:highlight w:val="green"/>
        </w:rPr>
        <w:t>self-interest</w:t>
      </w:r>
      <w:r w:rsidRPr="001545B2">
        <w:rPr>
          <w:sz w:val="14"/>
        </w:rPr>
        <w:t xml:space="preserve">. </w:t>
      </w:r>
      <w:r w:rsidRPr="00D93831">
        <w:rPr>
          <w:rStyle w:val="StyleUnderline"/>
          <w:highlight w:val="green"/>
        </w:rPr>
        <w:t>Any notion</w:t>
      </w:r>
      <w:r w:rsidRPr="001545B2">
        <w:rPr>
          <w:rStyle w:val="StyleUnderline"/>
        </w:rPr>
        <w:t xml:space="preserve"> that the </w:t>
      </w:r>
      <w:r w:rsidRPr="00D93831">
        <w:rPr>
          <w:rStyle w:val="Emphasis"/>
          <w:highlight w:val="green"/>
        </w:rPr>
        <w:t>U</w:t>
      </w:r>
      <w:r w:rsidRPr="001545B2">
        <w:rPr>
          <w:sz w:val="14"/>
        </w:rPr>
        <w:t xml:space="preserve">nited </w:t>
      </w:r>
      <w:r w:rsidRPr="00D93831">
        <w:rPr>
          <w:rStyle w:val="Emphasis"/>
          <w:highlight w:val="green"/>
        </w:rPr>
        <w:t>S</w:t>
      </w:r>
      <w:r w:rsidRPr="001545B2">
        <w:rPr>
          <w:sz w:val="14"/>
        </w:rPr>
        <w:t xml:space="preserve">tates </w:t>
      </w:r>
      <w:r w:rsidRPr="00D93831">
        <w:rPr>
          <w:rStyle w:val="StyleUnderline"/>
          <w:highlight w:val="green"/>
        </w:rPr>
        <w:t>could</w:t>
      </w:r>
      <w:r w:rsidRPr="001545B2">
        <w:rPr>
          <w:rStyle w:val="StyleUnderline"/>
        </w:rPr>
        <w:t xml:space="preserve"> somehow </w:t>
      </w:r>
      <w:r w:rsidRPr="00D93831">
        <w:rPr>
          <w:rStyle w:val="StyleUnderline"/>
          <w:highlight w:val="green"/>
        </w:rPr>
        <w:t>seduce</w:t>
      </w:r>
      <w:r w:rsidRPr="001545B2">
        <w:rPr>
          <w:sz w:val="14"/>
        </w:rPr>
        <w:t xml:space="preserve"> Russian president Vladimir </w:t>
      </w:r>
      <w:r w:rsidRPr="00D93831">
        <w:rPr>
          <w:rStyle w:val="StyleUnderline"/>
          <w:highlight w:val="green"/>
        </w:rPr>
        <w:t>Putin from playing</w:t>
      </w:r>
      <w:r w:rsidRPr="001545B2">
        <w:rPr>
          <w:rStyle w:val="StyleUnderline"/>
        </w:rPr>
        <w:t xml:space="preserve"> house </w:t>
      </w:r>
      <w:r w:rsidRPr="00D93831">
        <w:rPr>
          <w:rStyle w:val="StyleUnderline"/>
          <w:highlight w:val="green"/>
        </w:rPr>
        <w:t xml:space="preserve">with Beijing is </w:t>
      </w:r>
      <w:r w:rsidRPr="00D93831">
        <w:rPr>
          <w:rStyle w:val="Emphasis"/>
          <w:highlight w:val="green"/>
        </w:rPr>
        <w:t>fanciful</w:t>
      </w:r>
      <w:r w:rsidRPr="001545B2">
        <w:rPr>
          <w:rStyle w:val="StyleUnderline"/>
        </w:rPr>
        <w:t xml:space="preserve">. Putin </w:t>
      </w:r>
      <w:r w:rsidRPr="001545B2">
        <w:rPr>
          <w:rStyle w:val="Emphasis"/>
        </w:rPr>
        <w:t>doesn’t do something for nothing</w:t>
      </w:r>
      <w:r w:rsidRPr="001545B2">
        <w:rPr>
          <w:rStyle w:val="StyleUnderline"/>
        </w:rPr>
        <w:t xml:space="preserve">; his price would be </w:t>
      </w:r>
      <w:r w:rsidRPr="001545B2">
        <w:rPr>
          <w:rStyle w:val="Emphasis"/>
        </w:rPr>
        <w:t>quite high</w:t>
      </w:r>
      <w:r w:rsidRPr="001545B2">
        <w:rPr>
          <w:sz w:val="14"/>
        </w:rPr>
        <w:t xml:space="preserve">. He could demand a free hand in Ukraine, or lifting sanctions, or squelching opposition to </w:t>
      </w:r>
      <w:proofErr w:type="spellStart"/>
      <w:r w:rsidRPr="001545B2">
        <w:rPr>
          <w:sz w:val="14"/>
        </w:rPr>
        <w:t>Nordstream</w:t>
      </w:r>
      <w:proofErr w:type="spellEnd"/>
      <w:r w:rsidRPr="001545B2">
        <w:rPr>
          <w:sz w:val="14"/>
        </w:rPr>
        <w:t xml:space="preserve"> II, or giving Russia free rein in the Middle East. Any of these “deals” would greatly compromise American interests. Why would we do that? And what, exactly, is Putin going to deliver in return? What leverage does Russia have on Beijing? The answer is not near enough to justify any of these concessions. </w:t>
      </w:r>
      <w:r w:rsidRPr="001545B2">
        <w:rPr>
          <w:rStyle w:val="StyleUnderline"/>
        </w:rPr>
        <w:t xml:space="preserve">On the other hand, what leverage would a Russia-China alliance have on the </w:t>
      </w:r>
      <w:r w:rsidRPr="001545B2">
        <w:rPr>
          <w:rStyle w:val="Emphasis"/>
        </w:rPr>
        <w:t>U</w:t>
      </w:r>
      <w:r w:rsidRPr="001545B2">
        <w:rPr>
          <w:sz w:val="14"/>
        </w:rPr>
        <w:t xml:space="preserve">nited </w:t>
      </w:r>
      <w:r w:rsidRPr="001545B2">
        <w:rPr>
          <w:rStyle w:val="Emphasis"/>
        </w:rPr>
        <w:t>S</w:t>
      </w:r>
      <w:r w:rsidRPr="001545B2">
        <w:rPr>
          <w:sz w:val="14"/>
        </w:rPr>
        <w:t>tates</w:t>
      </w:r>
      <w:r w:rsidRPr="001545B2">
        <w:rPr>
          <w:rStyle w:val="StyleUnderline"/>
        </w:rPr>
        <w:t xml:space="preserve">? </w:t>
      </w:r>
      <w:r w:rsidRPr="00D93831">
        <w:rPr>
          <w:rStyle w:val="StyleUnderline"/>
          <w:highlight w:val="green"/>
        </w:rPr>
        <w:t>They wouldn’t</w:t>
      </w:r>
      <w:r w:rsidRPr="001545B2">
        <w:rPr>
          <w:rStyle w:val="StyleUnderline"/>
        </w:rPr>
        <w:t xml:space="preserve"> jointly </w:t>
      </w:r>
      <w:r w:rsidRPr="00D93831">
        <w:rPr>
          <w:rStyle w:val="StyleUnderline"/>
          <w:highlight w:val="green"/>
        </w:rPr>
        <w:t>threaten</w:t>
      </w:r>
      <w:r w:rsidRPr="001545B2">
        <w:rPr>
          <w:rStyle w:val="StyleUnderline"/>
        </w:rPr>
        <w:t xml:space="preserve"> Washington with </w:t>
      </w:r>
      <w:r w:rsidRPr="00D93831">
        <w:rPr>
          <w:rStyle w:val="StyleUnderline"/>
          <w:highlight w:val="green"/>
        </w:rPr>
        <w:t>military action</w:t>
      </w:r>
      <w:r w:rsidRPr="001545B2">
        <w:rPr>
          <w:rStyle w:val="StyleUnderline"/>
        </w:rPr>
        <w:t>. A central element of both their strategies is that they want to win</w:t>
      </w:r>
      <w:r w:rsidRPr="001545B2">
        <w:rPr>
          <w:sz w:val="14"/>
        </w:rPr>
        <w:t xml:space="preserve"> against the United States </w:t>
      </w:r>
      <w:r w:rsidRPr="001545B2">
        <w:rPr>
          <w:rStyle w:val="StyleUnderline"/>
        </w:rPr>
        <w:t>“without fighting.”</w:t>
      </w:r>
      <w:r w:rsidRPr="001545B2">
        <w:rPr>
          <w:u w:val="single"/>
        </w:rPr>
        <w:t xml:space="preserve"> </w:t>
      </w:r>
      <w:r w:rsidRPr="001545B2">
        <w:rPr>
          <w:sz w:val="14"/>
        </w:rPr>
        <w:t xml:space="preserve">Moscow might be happy if the United States got distracted in a military mix-up with China. Conversely, Beijing could okay with the Americans have an armed confrontation with the Russians. But, </w:t>
      </w:r>
      <w:r w:rsidRPr="001545B2">
        <w:rPr>
          <w:rStyle w:val="StyleUnderline"/>
        </w:rPr>
        <w:t>neither of them will be volunteering to go first anytime soon</w:t>
      </w:r>
      <w:r w:rsidRPr="001545B2">
        <w:rPr>
          <w:sz w:val="14"/>
        </w:rPr>
        <w:t xml:space="preserve">. </w:t>
      </w:r>
      <w:r w:rsidRPr="001545B2">
        <w:rPr>
          <w:rStyle w:val="Emphasis"/>
        </w:rPr>
        <w:t>Even if</w:t>
      </w:r>
      <w:r w:rsidRPr="001545B2">
        <w:rPr>
          <w:rStyle w:val="StyleUnderline"/>
        </w:rPr>
        <w:t xml:space="preserve"> they linked arms to threaten the </w:t>
      </w:r>
      <w:r w:rsidRPr="001545B2">
        <w:rPr>
          <w:rStyle w:val="Emphasis"/>
        </w:rPr>
        <w:t>U</w:t>
      </w:r>
      <w:r w:rsidRPr="001545B2">
        <w:rPr>
          <w:sz w:val="14"/>
        </w:rPr>
        <w:t xml:space="preserve">nited </w:t>
      </w:r>
      <w:r w:rsidRPr="001545B2">
        <w:rPr>
          <w:rStyle w:val="Emphasis"/>
        </w:rPr>
        <w:t>S</w:t>
      </w:r>
      <w:r w:rsidRPr="001545B2">
        <w:rPr>
          <w:sz w:val="14"/>
        </w:rPr>
        <w:t xml:space="preserve">tates </w:t>
      </w:r>
      <w:r w:rsidRPr="001545B2">
        <w:rPr>
          <w:rStyle w:val="StyleUnderline"/>
        </w:rPr>
        <w:t xml:space="preserve">in tandem, the </w:t>
      </w:r>
      <w:r w:rsidRPr="001545B2">
        <w:rPr>
          <w:rStyle w:val="Emphasis"/>
        </w:rPr>
        <w:t>pain would not be worth the gain</w:t>
      </w:r>
      <w:r w:rsidRPr="001545B2">
        <w:rPr>
          <w:rStyle w:val="StyleUnderline"/>
        </w:rPr>
        <w:t xml:space="preserve">. </w:t>
      </w:r>
      <w:proofErr w:type="gramStart"/>
      <w:r w:rsidRPr="001545B2">
        <w:rPr>
          <w:rStyle w:val="StyleUnderline"/>
        </w:rPr>
        <w:t xml:space="preserve">As long </w:t>
      </w:r>
      <w:r w:rsidRPr="00D93831">
        <w:rPr>
          <w:rStyle w:val="StyleUnderline"/>
          <w:highlight w:val="green"/>
        </w:rPr>
        <w:t>as</w:t>
      </w:r>
      <w:proofErr w:type="gramEnd"/>
      <w:r w:rsidRPr="00D93831">
        <w:rPr>
          <w:rStyle w:val="StyleUnderline"/>
          <w:highlight w:val="green"/>
        </w:rPr>
        <w:t xml:space="preserve"> America maintains a </w:t>
      </w:r>
      <w:r w:rsidRPr="00D93831">
        <w:rPr>
          <w:rStyle w:val="Emphasis"/>
          <w:highlight w:val="green"/>
        </w:rPr>
        <w:t>credible</w:t>
      </w:r>
      <w:r w:rsidRPr="001545B2">
        <w:rPr>
          <w:rStyle w:val="Emphasis"/>
        </w:rPr>
        <w:t xml:space="preserve"> global and strategic </w:t>
      </w:r>
      <w:r w:rsidRPr="00D93831">
        <w:rPr>
          <w:rStyle w:val="Emphasis"/>
          <w:highlight w:val="green"/>
        </w:rPr>
        <w:t>deterrent</w:t>
      </w:r>
      <w:r w:rsidRPr="00D93831">
        <w:rPr>
          <w:rStyle w:val="StyleUnderline"/>
          <w:highlight w:val="green"/>
        </w:rPr>
        <w:t>, a Sino-Russian</w:t>
      </w:r>
      <w:r w:rsidRPr="001545B2">
        <w:rPr>
          <w:rStyle w:val="StyleUnderline"/>
        </w:rPr>
        <w:t xml:space="preserve"> military one-two </w:t>
      </w:r>
      <w:r w:rsidRPr="00D93831">
        <w:rPr>
          <w:rStyle w:val="StyleUnderline"/>
          <w:highlight w:val="green"/>
        </w:rPr>
        <w:t>punch is</w:t>
      </w:r>
      <w:r w:rsidRPr="001545B2">
        <w:rPr>
          <w:rStyle w:val="StyleUnderline"/>
        </w:rPr>
        <w:t xml:space="preserve"> pretty much </w:t>
      </w:r>
      <w:r w:rsidRPr="00D93831">
        <w:rPr>
          <w:rStyle w:val="Emphasis"/>
          <w:highlight w:val="green"/>
        </w:rPr>
        <w:t>checkmated</w:t>
      </w:r>
      <w:r w:rsidRPr="001545B2">
        <w:rPr>
          <w:sz w:val="14"/>
        </w:rPr>
        <w:t xml:space="preserve">. Peace through strength really works. </w:t>
      </w:r>
      <w:r w:rsidRPr="001545B2">
        <w:rPr>
          <w:rStyle w:val="StyleUnderline"/>
        </w:rPr>
        <w:t xml:space="preserve">If direct military confrontation is out of bounds, then what can Beijing and Moscow do </w:t>
      </w:r>
      <w:proofErr w:type="gramStart"/>
      <w:r w:rsidRPr="001545B2">
        <w:rPr>
          <w:rStyle w:val="StyleUnderline"/>
        </w:rPr>
        <w:t>using</w:t>
      </w:r>
      <w:proofErr w:type="gramEnd"/>
      <w:r w:rsidRPr="001545B2">
        <w:rPr>
          <w:rStyle w:val="StyleUnderline"/>
        </w:rPr>
        <w:t xml:space="preserve"> economic, political, and diplomatic power or tools of </w:t>
      </w:r>
      <w:r w:rsidRPr="001545B2">
        <w:rPr>
          <w:rStyle w:val="Emphasis"/>
        </w:rPr>
        <w:t>hybrid war</w:t>
      </w:r>
      <w:r w:rsidRPr="001545B2">
        <w:rPr>
          <w:rStyle w:val="StyleUnderline"/>
        </w:rPr>
        <w:t xml:space="preserve">fare? The answer to that question is easy: </w:t>
      </w:r>
      <w:r w:rsidRPr="001545B2">
        <w:rPr>
          <w:rStyle w:val="Emphasis"/>
        </w:rPr>
        <w:t>exactly what they are already doing</w:t>
      </w:r>
      <w:r w:rsidRPr="001545B2">
        <w:rPr>
          <w:rStyle w:val="StyleUnderline"/>
        </w:rPr>
        <w:t xml:space="preserve">. </w:t>
      </w:r>
      <w:r w:rsidRPr="001545B2">
        <w:rPr>
          <w:sz w:val="14"/>
        </w:rPr>
        <w:t>We have plenty of evidence of on-going political warfare aimed at the United States, its friends, allies, and interests. Some of these activities are conducted in tandem; some are instances of copy-</w:t>
      </w:r>
      <w:proofErr w:type="spellStart"/>
      <w:r w:rsidRPr="001545B2">
        <w:rPr>
          <w:sz w:val="14"/>
        </w:rPr>
        <w:t>catism</w:t>
      </w:r>
      <w:proofErr w:type="spellEnd"/>
      <w:r w:rsidRPr="001545B2">
        <w:rPr>
          <w:sz w:val="14"/>
        </w:rPr>
        <w:t xml:space="preserve">; and some are independent and original. The political warfare takes many forms—ranging from corrosive economic behavior to aggressive diplomacy to military expansionism and more. All </w:t>
      </w:r>
      <w:r w:rsidRPr="001545B2">
        <w:rPr>
          <w:rStyle w:val="StyleUnderline"/>
        </w:rPr>
        <w:t>these malicious efforts</w:t>
      </w:r>
      <w:r w:rsidRPr="001545B2">
        <w:rPr>
          <w:sz w:val="14"/>
        </w:rPr>
        <w:t xml:space="preserve"> are a problem. What they </w:t>
      </w:r>
      <w:r w:rsidRPr="001545B2">
        <w:rPr>
          <w:rStyle w:val="Emphasis"/>
        </w:rPr>
        <w:t>don’t add up to is an existential threat</w:t>
      </w:r>
      <w:r w:rsidRPr="001545B2">
        <w:rPr>
          <w:rStyle w:val="StyleUnderline"/>
        </w:rPr>
        <w:t xml:space="preserve"> to vital U.S. interests</w:t>
      </w:r>
      <w:r w:rsidRPr="001545B2">
        <w:rPr>
          <w:sz w:val="14"/>
        </w:rPr>
        <w:t xml:space="preserve">. In other words, </w:t>
      </w:r>
      <w:r w:rsidRPr="001545B2">
        <w:rPr>
          <w:rStyle w:val="StyleUnderline"/>
        </w:rPr>
        <w:t xml:space="preserve">we can </w:t>
      </w:r>
      <w:r w:rsidRPr="001545B2">
        <w:rPr>
          <w:rStyle w:val="Emphasis"/>
        </w:rPr>
        <w:t>handle this without sucking up to Putin</w:t>
      </w:r>
      <w:r w:rsidRPr="001545B2">
        <w:rPr>
          <w:rStyle w:val="StyleUnderline"/>
        </w:rPr>
        <w:t xml:space="preserve"> and undermining our own interests. In fact, we </w:t>
      </w:r>
      <w:r w:rsidRPr="001545B2">
        <w:rPr>
          <w:rStyle w:val="Emphasis"/>
        </w:rPr>
        <w:t>already have</w:t>
      </w:r>
      <w:r w:rsidRPr="001545B2">
        <w:rPr>
          <w:rStyle w:val="StyleUnderline"/>
        </w:rPr>
        <w:t xml:space="preserve"> a national-security strategy that </w:t>
      </w:r>
      <w:r w:rsidRPr="001545B2">
        <w:rPr>
          <w:rStyle w:val="Emphasis"/>
        </w:rPr>
        <w:t>adequately addresses these concerns</w:t>
      </w:r>
      <w:r w:rsidRPr="001545B2">
        <w:rPr>
          <w:sz w:val="14"/>
        </w:rPr>
        <w:t xml:space="preserve">. </w:t>
      </w:r>
      <w:r w:rsidRPr="001545B2">
        <w:rPr>
          <w:rStyle w:val="StyleUnderline"/>
        </w:rPr>
        <w:t xml:space="preserve">One more thing </w:t>
      </w:r>
      <w:r w:rsidRPr="001545B2">
        <w:rPr>
          <w:rStyle w:val="Emphasis"/>
        </w:rPr>
        <w:t>inhibiting</w:t>
      </w:r>
      <w:r w:rsidRPr="001545B2">
        <w:rPr>
          <w:rStyle w:val="StyleUnderline"/>
        </w:rPr>
        <w:t xml:space="preserve"> a Sino-Russian hookup. </w:t>
      </w:r>
      <w:r w:rsidRPr="00D93831">
        <w:rPr>
          <w:rStyle w:val="StyleUnderline"/>
          <w:highlight w:val="green"/>
        </w:rPr>
        <w:t>Russian and Chinese power is</w:t>
      </w:r>
      <w:r w:rsidRPr="001545B2">
        <w:rPr>
          <w:rStyle w:val="StyleUnderline"/>
        </w:rPr>
        <w:t xml:space="preserve"> </w:t>
      </w:r>
      <w:r w:rsidRPr="001545B2">
        <w:rPr>
          <w:rStyle w:val="Emphasis"/>
        </w:rPr>
        <w:t xml:space="preserve">largely </w:t>
      </w:r>
      <w:r w:rsidRPr="00D93831">
        <w:rPr>
          <w:rStyle w:val="Emphasis"/>
          <w:highlight w:val="green"/>
        </w:rPr>
        <w:t>asymmetrical</w:t>
      </w:r>
      <w:r w:rsidRPr="001545B2">
        <w:rPr>
          <w:rStyle w:val="StyleUnderline"/>
        </w:rPr>
        <w:t xml:space="preserve">. They have very different strengths and weaknesses. In </w:t>
      </w:r>
      <w:r w:rsidRPr="00D93831">
        <w:rPr>
          <w:rStyle w:val="StyleUnderline"/>
          <w:highlight w:val="green"/>
        </w:rPr>
        <w:t>coordinating</w:t>
      </w:r>
      <w:r w:rsidRPr="001545B2">
        <w:rPr>
          <w:sz w:val="14"/>
        </w:rPr>
        <w:t xml:space="preserve"> their malicious activities </w:t>
      </w:r>
      <w:r w:rsidRPr="001545B2">
        <w:rPr>
          <w:rStyle w:val="StyleUnderline"/>
        </w:rPr>
        <w:t xml:space="preserve">against the </w:t>
      </w:r>
      <w:r w:rsidRPr="001545B2">
        <w:rPr>
          <w:rStyle w:val="Emphasis"/>
        </w:rPr>
        <w:t>U</w:t>
      </w:r>
      <w:r w:rsidRPr="001545B2">
        <w:rPr>
          <w:sz w:val="14"/>
        </w:rPr>
        <w:t xml:space="preserve">nited </w:t>
      </w:r>
      <w:r w:rsidRPr="001545B2">
        <w:rPr>
          <w:rStyle w:val="Emphasis"/>
        </w:rPr>
        <w:t>S</w:t>
      </w:r>
      <w:r w:rsidRPr="001545B2">
        <w:rPr>
          <w:sz w:val="14"/>
        </w:rPr>
        <w:t xml:space="preserve">tates, </w:t>
      </w:r>
      <w:r w:rsidRPr="001545B2">
        <w:rPr>
          <w:rStyle w:val="StyleUnderline"/>
        </w:rPr>
        <w:t xml:space="preserve">they </w:t>
      </w:r>
      <w:r w:rsidRPr="00D93831">
        <w:rPr>
          <w:rStyle w:val="StyleUnderline"/>
          <w:highlight w:val="green"/>
        </w:rPr>
        <w:t>don’t line out</w:t>
      </w:r>
      <w:r w:rsidRPr="001545B2">
        <w:rPr>
          <w:rStyle w:val="StyleUnderline"/>
        </w:rPr>
        <w:t xml:space="preserve"> very </w:t>
      </w:r>
      <w:r w:rsidRPr="00D93831">
        <w:rPr>
          <w:rStyle w:val="StyleUnderline"/>
          <w:highlight w:val="green"/>
        </w:rPr>
        <w:t>well. China</w:t>
      </w:r>
      <w:r w:rsidRPr="001545B2">
        <w:rPr>
          <w:sz w:val="14"/>
        </w:rPr>
        <w:t xml:space="preserve">, for example, </w:t>
      </w:r>
      <w:r w:rsidRPr="00D93831">
        <w:rPr>
          <w:rStyle w:val="StyleUnderline"/>
          <w:highlight w:val="green"/>
        </w:rPr>
        <w:t>can’t</w:t>
      </w:r>
      <w:r w:rsidRPr="001545B2">
        <w:rPr>
          <w:rStyle w:val="StyleUnderline"/>
        </w:rPr>
        <w:t xml:space="preserve"> really do anything substantive to </w:t>
      </w:r>
      <w:r w:rsidRPr="00D93831">
        <w:rPr>
          <w:rStyle w:val="StyleUnderline"/>
          <w:highlight w:val="green"/>
        </w:rPr>
        <w:t>help</w:t>
      </w:r>
      <w:r w:rsidRPr="001545B2">
        <w:rPr>
          <w:rStyle w:val="StyleUnderline"/>
        </w:rPr>
        <w:t xml:space="preserve"> Russia </w:t>
      </w:r>
      <w:r w:rsidRPr="00D93831">
        <w:rPr>
          <w:rStyle w:val="StyleUnderline"/>
          <w:highlight w:val="green"/>
        </w:rPr>
        <w:t>in Syria. Putin doesn’t</w:t>
      </w:r>
      <w:r w:rsidRPr="001545B2">
        <w:rPr>
          <w:rStyle w:val="StyleUnderline"/>
        </w:rPr>
        <w:t xml:space="preserve"> have much to </w:t>
      </w:r>
      <w:r w:rsidRPr="00D93831">
        <w:rPr>
          <w:rStyle w:val="StyleUnderline"/>
          <w:highlight w:val="green"/>
        </w:rPr>
        <w:t xml:space="preserve">offer in the </w:t>
      </w:r>
      <w:r w:rsidRPr="00D93831">
        <w:rPr>
          <w:rStyle w:val="Emphasis"/>
          <w:highlight w:val="green"/>
        </w:rPr>
        <w:t>S</w:t>
      </w:r>
      <w:r w:rsidRPr="001545B2">
        <w:rPr>
          <w:sz w:val="14"/>
        </w:rPr>
        <w:t xml:space="preserve">outh </w:t>
      </w:r>
      <w:r w:rsidRPr="00D93831">
        <w:rPr>
          <w:rStyle w:val="Emphasis"/>
          <w:highlight w:val="green"/>
        </w:rPr>
        <w:t>C</w:t>
      </w:r>
      <w:r w:rsidRPr="001545B2">
        <w:rPr>
          <w:sz w:val="14"/>
        </w:rPr>
        <w:t xml:space="preserve">hina </w:t>
      </w:r>
      <w:r w:rsidRPr="00D93831">
        <w:rPr>
          <w:rStyle w:val="Emphasis"/>
          <w:highlight w:val="green"/>
        </w:rPr>
        <w:t>S</w:t>
      </w:r>
      <w:r w:rsidRPr="001545B2">
        <w:rPr>
          <w:sz w:val="14"/>
        </w:rPr>
        <w:t xml:space="preserve">eas or in brokering a U.S.-China trade agreement. </w:t>
      </w:r>
      <w:r w:rsidRPr="00D93831">
        <w:rPr>
          <w:rStyle w:val="StyleUnderline"/>
          <w:highlight w:val="green"/>
        </w:rPr>
        <w:t>There are</w:t>
      </w:r>
      <w:r w:rsidRPr="001545B2">
        <w:rPr>
          <w:sz w:val="14"/>
        </w:rPr>
        <w:t xml:space="preserve"> also </w:t>
      </w:r>
      <w:r w:rsidRPr="00D93831">
        <w:rPr>
          <w:rStyle w:val="Emphasis"/>
          <w:highlight w:val="green"/>
        </w:rPr>
        <w:t>limits</w:t>
      </w:r>
      <w:r w:rsidRPr="00D93831">
        <w:rPr>
          <w:rStyle w:val="StyleUnderline"/>
          <w:highlight w:val="green"/>
        </w:rPr>
        <w:t xml:space="preserve"> to</w:t>
      </w:r>
      <w:r w:rsidRPr="001545B2">
        <w:rPr>
          <w:rStyle w:val="StyleUnderline"/>
        </w:rPr>
        <w:t xml:space="preserve"> the Sino-Russia era of </w:t>
      </w:r>
      <w:r w:rsidRPr="00D93831">
        <w:rPr>
          <w:rStyle w:val="StyleUnderline"/>
          <w:highlight w:val="green"/>
        </w:rPr>
        <w:t>good feelings</w:t>
      </w:r>
      <w:r w:rsidRPr="001545B2">
        <w:rPr>
          <w:rStyle w:val="StyleUnderline"/>
        </w:rPr>
        <w:t xml:space="preserve">. Other than trying to take America down a notch, their global </w:t>
      </w:r>
      <w:r w:rsidRPr="00D93831">
        <w:rPr>
          <w:rStyle w:val="StyleUnderline"/>
          <w:highlight w:val="green"/>
        </w:rPr>
        <w:t xml:space="preserve">goals are </w:t>
      </w:r>
      <w:r w:rsidRPr="00D93831">
        <w:rPr>
          <w:rStyle w:val="Emphasis"/>
          <w:highlight w:val="green"/>
        </w:rPr>
        <w:t>not</w:t>
      </w:r>
      <w:r w:rsidRPr="001545B2">
        <w:rPr>
          <w:rStyle w:val="Emphasis"/>
        </w:rPr>
        <w:t xml:space="preserve"> well </w:t>
      </w:r>
      <w:r w:rsidRPr="00D93831">
        <w:rPr>
          <w:rStyle w:val="Emphasis"/>
          <w:highlight w:val="green"/>
        </w:rPr>
        <w:t>aligned</w:t>
      </w:r>
      <w:r w:rsidRPr="001545B2">
        <w:rPr>
          <w:rStyle w:val="StyleUnderline"/>
        </w:rPr>
        <w:t xml:space="preserve">. Indeed, </w:t>
      </w:r>
      <w:r w:rsidRPr="00D93831">
        <w:rPr>
          <w:rStyle w:val="StyleUnderline"/>
          <w:highlight w:val="green"/>
        </w:rPr>
        <w:t>the more they</w:t>
      </w:r>
      <w:r w:rsidRPr="001545B2">
        <w:rPr>
          <w:rStyle w:val="StyleUnderline"/>
        </w:rPr>
        <w:t xml:space="preserve"> try to </w:t>
      </w:r>
      <w:r w:rsidRPr="00D93831">
        <w:rPr>
          <w:rStyle w:val="StyleUnderline"/>
          <w:highlight w:val="green"/>
        </w:rPr>
        <w:t>cooperate, the more</w:t>
      </w:r>
      <w:r w:rsidRPr="001545B2">
        <w:rPr>
          <w:rStyle w:val="StyleUnderline"/>
        </w:rPr>
        <w:t xml:space="preserve"> their </w:t>
      </w:r>
      <w:r w:rsidRPr="00D93831">
        <w:rPr>
          <w:rStyle w:val="Emphasis"/>
          <w:highlight w:val="green"/>
        </w:rPr>
        <w:t>disparate interests</w:t>
      </w:r>
      <w:r w:rsidRPr="001545B2">
        <w:rPr>
          <w:rStyle w:val="StyleUnderline"/>
        </w:rPr>
        <w:t xml:space="preserve"> will </w:t>
      </w:r>
      <w:r w:rsidRPr="00D93831">
        <w:rPr>
          <w:rStyle w:val="Emphasis"/>
          <w:highlight w:val="green"/>
        </w:rPr>
        <w:t>grate</w:t>
      </w:r>
      <w:r w:rsidRPr="001545B2">
        <w:rPr>
          <w:rStyle w:val="StyleUnderline"/>
        </w:rPr>
        <w:t xml:space="preserve"> on</w:t>
      </w:r>
      <w:r w:rsidRPr="001545B2">
        <w:rPr>
          <w:sz w:val="14"/>
        </w:rPr>
        <w:t xml:space="preserve"> the</w:t>
      </w:r>
      <w:r w:rsidRPr="001545B2">
        <w:rPr>
          <w:rStyle w:val="StyleUnderline"/>
        </w:rPr>
        <w:t xml:space="preserve"> </w:t>
      </w:r>
      <w:r w:rsidRPr="00D93831">
        <w:rPr>
          <w:rStyle w:val="StyleUnderline"/>
          <w:highlight w:val="green"/>
        </w:rPr>
        <w:t>relations</w:t>
      </w:r>
      <w:r w:rsidRPr="001545B2">
        <w:rPr>
          <w:sz w:val="14"/>
        </w:rPr>
        <w:t xml:space="preserve">hip. </w:t>
      </w:r>
      <w:r w:rsidRPr="001545B2">
        <w:rPr>
          <w:rStyle w:val="StyleUnderline"/>
        </w:rPr>
        <w:t>For example, China is meddling more in Central Asia and the Arctic—spaces where Russia was dominant</w:t>
      </w:r>
      <w:r w:rsidRPr="001545B2">
        <w:rPr>
          <w:sz w:val="14"/>
        </w:rPr>
        <w:t xml:space="preserve">. Moscow </w:t>
      </w:r>
      <w:proofErr w:type="gramStart"/>
      <w:r w:rsidRPr="001545B2">
        <w:rPr>
          <w:sz w:val="14"/>
        </w:rPr>
        <w:t>has to</w:t>
      </w:r>
      <w:proofErr w:type="gramEnd"/>
      <w:r w:rsidRPr="001545B2">
        <w:rPr>
          <w:sz w:val="14"/>
        </w:rPr>
        <w:t xml:space="preserve"> ask itself: Why is Beijing elbowing in? There is an argument that rather than looking for a strategic partnership, China is just biding its time till Russia implodes, and Beijing steps in and sweeps up the choice pieces.</w:t>
      </w:r>
    </w:p>
    <w:p w14:paraId="6D4E8C64" w14:textId="77777777" w:rsidR="00C517B0" w:rsidRPr="001545B2" w:rsidRDefault="00C517B0" w:rsidP="00C517B0">
      <w:pPr>
        <w:pStyle w:val="Heading4"/>
      </w:pPr>
      <w:r w:rsidRPr="001545B2">
        <w:t xml:space="preserve">No China </w:t>
      </w:r>
      <w:proofErr w:type="gramStart"/>
      <w:r w:rsidRPr="001545B2">
        <w:t>war</w:t>
      </w:r>
      <w:proofErr w:type="gramEnd"/>
    </w:p>
    <w:p w14:paraId="796CC8F1" w14:textId="77777777" w:rsidR="00C517B0" w:rsidRPr="001545B2" w:rsidRDefault="00C517B0" w:rsidP="00C517B0">
      <w:pPr>
        <w:rPr>
          <w:rFonts w:cstheme="minorHAnsi"/>
        </w:rPr>
      </w:pPr>
      <w:proofErr w:type="spellStart"/>
      <w:r w:rsidRPr="001545B2">
        <w:rPr>
          <w:b/>
          <w:bCs/>
        </w:rPr>
        <w:t>Shifrinson</w:t>
      </w:r>
      <w:proofErr w:type="spellEnd"/>
      <w:r>
        <w:rPr>
          <w:b/>
          <w:bCs/>
        </w:rPr>
        <w:t xml:space="preserve"> 19</w:t>
      </w:r>
      <w:r w:rsidRPr="001545B2">
        <w:rPr>
          <w:b/>
          <w:bCs/>
        </w:rPr>
        <w:t xml:space="preserve"> </w:t>
      </w:r>
      <w:r w:rsidRPr="001545B2">
        <w:rPr>
          <w:rFonts w:cstheme="minorHAnsi"/>
        </w:rPr>
        <w:t xml:space="preserve">[Joshua </w:t>
      </w:r>
      <w:proofErr w:type="spellStart"/>
      <w:r w:rsidRPr="001545B2">
        <w:rPr>
          <w:rFonts w:cstheme="minorHAnsi"/>
        </w:rPr>
        <w:t>Shifrinson</w:t>
      </w:r>
      <w:proofErr w:type="spellEnd"/>
      <w:r w:rsidRPr="001545B2">
        <w:rPr>
          <w:rFonts w:cstheme="minorHAnsi"/>
        </w:rPr>
        <w:t xml:space="preserve"> is an assistant professor of international relations at Boston University. The ‘new Cold War’ with China is way overblown. Here’s why. February 8, 2019. https://www.washingtonpost.com/news/monkey-cage/wp/2019/02/08/there-isnt-a-new-cold-war-with-china-for-these-4-reasons/?noredirect=on&amp;utm_term=.f8ca8195c4e4]</w:t>
      </w:r>
    </w:p>
    <w:p w14:paraId="5D65C60D" w14:textId="77777777" w:rsidR="00C517B0" w:rsidRPr="001545B2" w:rsidRDefault="00C517B0" w:rsidP="00C517B0">
      <w:pPr>
        <w:rPr>
          <w:rFonts w:cstheme="minorHAnsi"/>
          <w:sz w:val="14"/>
        </w:rPr>
      </w:pPr>
      <w:r w:rsidRPr="001545B2">
        <w:rPr>
          <w:rFonts w:cstheme="minorHAnsi"/>
          <w:u w:val="single"/>
        </w:rPr>
        <w:t xml:space="preserve">Is a </w:t>
      </w:r>
      <w:r w:rsidRPr="00D93831">
        <w:rPr>
          <w:rStyle w:val="Emphasis"/>
          <w:rFonts w:cstheme="minorHAnsi"/>
          <w:highlight w:val="green"/>
        </w:rPr>
        <w:t>new Cold War</w:t>
      </w:r>
      <w:r w:rsidRPr="001545B2">
        <w:rPr>
          <w:rFonts w:cstheme="minorHAnsi"/>
          <w:u w:val="single"/>
        </w:rPr>
        <w:t xml:space="preserve"> looming</w:t>
      </w:r>
      <w:r w:rsidRPr="001545B2">
        <w:rPr>
          <w:rFonts w:cstheme="minorHAnsi"/>
          <w:sz w:val="14"/>
        </w:rPr>
        <w:t xml:space="preserve"> — or already present — </w:t>
      </w:r>
      <w:r w:rsidRPr="001545B2">
        <w:rPr>
          <w:rFonts w:cstheme="minorHAnsi"/>
          <w:u w:val="single"/>
        </w:rPr>
        <w:t xml:space="preserve">between the </w:t>
      </w:r>
      <w:r w:rsidRPr="001545B2">
        <w:rPr>
          <w:rStyle w:val="Emphasis"/>
          <w:rFonts w:cstheme="minorHAnsi"/>
        </w:rPr>
        <w:t>U</w:t>
      </w:r>
      <w:r w:rsidRPr="001545B2">
        <w:rPr>
          <w:rFonts w:cstheme="minorHAnsi"/>
          <w:u w:val="single"/>
        </w:rPr>
        <w:t xml:space="preserve">nited </w:t>
      </w:r>
      <w:r w:rsidRPr="001545B2">
        <w:rPr>
          <w:rStyle w:val="Emphasis"/>
          <w:rFonts w:cstheme="minorHAnsi"/>
        </w:rPr>
        <w:t>S</w:t>
      </w:r>
      <w:r w:rsidRPr="001545B2">
        <w:rPr>
          <w:rFonts w:cstheme="minorHAnsi"/>
          <w:u w:val="single"/>
        </w:rPr>
        <w:t xml:space="preserve">tates and </w:t>
      </w:r>
      <w:r w:rsidRPr="001545B2">
        <w:rPr>
          <w:rStyle w:val="Emphasis"/>
          <w:rFonts w:cstheme="minorHAnsi"/>
        </w:rPr>
        <w:t>China</w:t>
      </w:r>
      <w:r w:rsidRPr="001545B2">
        <w:rPr>
          <w:rFonts w:cstheme="minorHAnsi"/>
          <w:u w:val="single"/>
        </w:rPr>
        <w:t>?</w:t>
      </w:r>
      <w:r w:rsidRPr="001545B2">
        <w:rPr>
          <w:rFonts w:cstheme="minorHAnsi"/>
          <w:sz w:val="14"/>
        </w:rPr>
        <w:t xml:space="preserve"> Many analysts argue that a combination of geopolitics, ideology and competing visions of “global order” are driving the two countries toward emulating the Soviet-U.S. rivalry that dominated world politics from 1947 through 1990. But </w:t>
      </w:r>
      <w:r w:rsidRPr="001545B2">
        <w:rPr>
          <w:rFonts w:cstheme="minorHAnsi"/>
          <w:u w:val="single"/>
        </w:rPr>
        <w:t xml:space="preserve">such </w:t>
      </w:r>
      <w:r w:rsidRPr="00D93831">
        <w:rPr>
          <w:rFonts w:cstheme="minorHAnsi"/>
          <w:highlight w:val="green"/>
          <w:u w:val="single"/>
        </w:rPr>
        <w:t xml:space="preserve">concerns are </w:t>
      </w:r>
      <w:r w:rsidRPr="00D93831">
        <w:rPr>
          <w:rStyle w:val="Emphasis"/>
          <w:rFonts w:cstheme="minorHAnsi"/>
          <w:highlight w:val="green"/>
        </w:rPr>
        <w:t>overblown</w:t>
      </w:r>
      <w:r w:rsidRPr="001545B2">
        <w:rPr>
          <w:rFonts w:cstheme="minorHAnsi"/>
          <w:sz w:val="14"/>
        </w:rPr>
        <w:t xml:space="preserve">. Here are four big reasons why. 1. The </w:t>
      </w:r>
      <w:r w:rsidRPr="001545B2">
        <w:rPr>
          <w:rFonts w:cstheme="minorHAnsi"/>
          <w:u w:val="single"/>
        </w:rPr>
        <w:t>historical backdrops of the</w:t>
      </w:r>
      <w:r w:rsidRPr="001545B2">
        <w:rPr>
          <w:rFonts w:cstheme="minorHAnsi"/>
          <w:sz w:val="14"/>
        </w:rPr>
        <w:t xml:space="preserve"> two </w:t>
      </w:r>
      <w:r w:rsidRPr="001545B2">
        <w:rPr>
          <w:rFonts w:cstheme="minorHAnsi"/>
          <w:u w:val="single"/>
        </w:rPr>
        <w:t>relationships are</w:t>
      </w:r>
      <w:r w:rsidRPr="001545B2">
        <w:rPr>
          <w:rFonts w:cstheme="minorHAnsi"/>
          <w:sz w:val="14"/>
        </w:rPr>
        <w:t xml:space="preserve"> very </w:t>
      </w:r>
      <w:r w:rsidRPr="001545B2">
        <w:rPr>
          <w:rFonts w:cstheme="minorHAnsi"/>
          <w:u w:val="single"/>
        </w:rPr>
        <w:t>different</w:t>
      </w:r>
      <w:r w:rsidRPr="001545B2">
        <w:rPr>
          <w:rFonts w:cstheme="minorHAnsi"/>
          <w:sz w:val="14"/>
        </w:rPr>
        <w:t xml:space="preserve"> </w:t>
      </w:r>
      <w:r w:rsidRPr="001545B2">
        <w:rPr>
          <w:rFonts w:cstheme="minorHAnsi"/>
          <w:u w:val="single"/>
        </w:rPr>
        <w:t>When the Cold War began, the U.S.-Soviet relationship was fragile</w:t>
      </w:r>
      <w:r w:rsidRPr="001545B2">
        <w:rPr>
          <w:rFonts w:cstheme="minorHAnsi"/>
          <w:sz w:val="14"/>
        </w:rPr>
        <w:t xml:space="preserve"> and tenuous. Bilateral diplomatic relations were barely a decade old, U.S. intervention in the Russian Revolution was a recent memory, and the Soviet Union had called for the overthrow of capitalist governments into the 1940s. Despite their Grand Alliance against Nazi Germany, the two countries shared few meaningful diplomatic, </w:t>
      </w:r>
      <w:proofErr w:type="gramStart"/>
      <w:r w:rsidRPr="001545B2">
        <w:rPr>
          <w:rFonts w:cstheme="minorHAnsi"/>
          <w:sz w:val="14"/>
        </w:rPr>
        <w:t>economic</w:t>
      </w:r>
      <w:proofErr w:type="gramEnd"/>
      <w:r w:rsidRPr="001545B2">
        <w:rPr>
          <w:rFonts w:cstheme="minorHAnsi"/>
          <w:sz w:val="14"/>
        </w:rPr>
        <w:t xml:space="preserve"> or institutional links. </w:t>
      </w:r>
      <w:r w:rsidRPr="001545B2">
        <w:rPr>
          <w:rFonts w:cstheme="minorHAnsi"/>
          <w:u w:val="single"/>
        </w:rPr>
        <w:t xml:space="preserve">In </w:t>
      </w:r>
      <w:r w:rsidRPr="001545B2">
        <w:rPr>
          <w:rStyle w:val="Emphasis"/>
          <w:rFonts w:cstheme="minorHAnsi"/>
        </w:rPr>
        <w:t>2019</w:t>
      </w:r>
      <w:r w:rsidRPr="001545B2">
        <w:rPr>
          <w:rFonts w:cstheme="minorHAnsi"/>
          <w:sz w:val="14"/>
        </w:rPr>
        <w:t xml:space="preserve">, </w:t>
      </w:r>
      <w:r w:rsidRPr="001545B2">
        <w:rPr>
          <w:rFonts w:cstheme="minorHAnsi"/>
          <w:u w:val="single"/>
        </w:rPr>
        <w:t xml:space="preserve">the situation between the </w:t>
      </w:r>
      <w:r w:rsidRPr="001545B2">
        <w:rPr>
          <w:rStyle w:val="Emphasis"/>
          <w:rFonts w:cstheme="minorHAnsi"/>
        </w:rPr>
        <w:t>U</w:t>
      </w:r>
      <w:r w:rsidRPr="001545B2">
        <w:rPr>
          <w:rFonts w:cstheme="minorHAnsi"/>
          <w:u w:val="single"/>
        </w:rPr>
        <w:t xml:space="preserve">nited </w:t>
      </w:r>
      <w:r w:rsidRPr="001545B2">
        <w:rPr>
          <w:rStyle w:val="Emphasis"/>
          <w:rFonts w:cstheme="minorHAnsi"/>
        </w:rPr>
        <w:t>S</w:t>
      </w:r>
      <w:r w:rsidRPr="001545B2">
        <w:rPr>
          <w:rFonts w:cstheme="minorHAnsi"/>
          <w:u w:val="single"/>
        </w:rPr>
        <w:t xml:space="preserve">tates and </w:t>
      </w:r>
      <w:r w:rsidRPr="001545B2">
        <w:rPr>
          <w:rStyle w:val="Emphasis"/>
          <w:rFonts w:cstheme="minorHAnsi"/>
        </w:rPr>
        <w:t>China</w:t>
      </w:r>
      <w:r w:rsidRPr="001545B2">
        <w:rPr>
          <w:rFonts w:cstheme="minorHAnsi"/>
          <w:u w:val="single"/>
        </w:rPr>
        <w:t xml:space="preserve"> is </w:t>
      </w:r>
      <w:r w:rsidRPr="001545B2">
        <w:rPr>
          <w:rStyle w:val="Emphasis"/>
          <w:rFonts w:cstheme="minorHAnsi"/>
        </w:rPr>
        <w:t>very different</w:t>
      </w:r>
      <w:r w:rsidRPr="001545B2">
        <w:rPr>
          <w:rFonts w:cstheme="minorHAnsi"/>
          <w:sz w:val="14"/>
        </w:rPr>
        <w:t xml:space="preserve">. Since the 1970s, </w:t>
      </w:r>
      <w:r w:rsidRPr="00D93831">
        <w:rPr>
          <w:rStyle w:val="Emphasis"/>
          <w:rFonts w:cstheme="minorHAnsi"/>
          <w:highlight w:val="green"/>
        </w:rPr>
        <w:t>diplomatic</w:t>
      </w:r>
      <w:r w:rsidRPr="00D93831">
        <w:rPr>
          <w:rFonts w:cstheme="minorHAnsi"/>
          <w:highlight w:val="green"/>
          <w:u w:val="single"/>
        </w:rPr>
        <w:t xml:space="preserve"> interactions</w:t>
      </w:r>
      <w:r w:rsidRPr="001545B2">
        <w:rPr>
          <w:rFonts w:cstheme="minorHAnsi"/>
          <w:u w:val="single"/>
        </w:rPr>
        <w:t xml:space="preserve">, </w:t>
      </w:r>
      <w:r w:rsidRPr="00D93831">
        <w:rPr>
          <w:rStyle w:val="Emphasis"/>
          <w:rFonts w:cstheme="minorHAnsi"/>
          <w:highlight w:val="green"/>
        </w:rPr>
        <w:t>institutional ties</w:t>
      </w:r>
      <w:r w:rsidRPr="00D93831">
        <w:rPr>
          <w:rFonts w:cstheme="minorHAnsi"/>
          <w:highlight w:val="green"/>
          <w:u w:val="single"/>
        </w:rPr>
        <w:t xml:space="preserve"> and </w:t>
      </w:r>
      <w:r w:rsidRPr="00D93831">
        <w:rPr>
          <w:rStyle w:val="Emphasis"/>
          <w:rFonts w:cstheme="minorHAnsi"/>
          <w:highlight w:val="green"/>
        </w:rPr>
        <w:t>economic flows</w:t>
      </w:r>
      <w:r w:rsidRPr="00D93831">
        <w:rPr>
          <w:rFonts w:cstheme="minorHAnsi"/>
          <w:highlight w:val="green"/>
          <w:u w:val="single"/>
        </w:rPr>
        <w:t xml:space="preserve"> have</w:t>
      </w:r>
      <w:r w:rsidRPr="001545B2">
        <w:rPr>
          <w:rFonts w:cstheme="minorHAnsi"/>
          <w:u w:val="single"/>
        </w:rPr>
        <w:t xml:space="preserve"> all </w:t>
      </w:r>
      <w:r w:rsidRPr="00D93831">
        <w:rPr>
          <w:rStyle w:val="Emphasis"/>
          <w:rFonts w:cstheme="minorHAnsi"/>
          <w:highlight w:val="green"/>
        </w:rPr>
        <w:t>exploded</w:t>
      </w:r>
      <w:r w:rsidRPr="001545B2">
        <w:rPr>
          <w:rFonts w:cstheme="minorHAnsi"/>
          <w:sz w:val="14"/>
        </w:rPr>
        <w:t xml:space="preserve">. </w:t>
      </w:r>
      <w:r w:rsidRPr="001545B2">
        <w:rPr>
          <w:rFonts w:cstheme="minorHAnsi"/>
          <w:u w:val="single"/>
        </w:rPr>
        <w:t xml:space="preserve">Although each side has </w:t>
      </w:r>
      <w:r w:rsidRPr="001545B2">
        <w:rPr>
          <w:rStyle w:val="Emphasis"/>
          <w:rFonts w:cstheme="minorHAnsi"/>
        </w:rPr>
        <w:t>criticized the other</w:t>
      </w:r>
      <w:r w:rsidRPr="001545B2">
        <w:rPr>
          <w:rFonts w:cstheme="minorHAnsi"/>
          <w:sz w:val="14"/>
        </w:rPr>
        <w:t xml:space="preserve"> for domestic interference (such as U.S. demands for journalist access to Tibet and China’s espionage against U.S. corporations), </w:t>
      </w:r>
      <w:r w:rsidRPr="001545B2">
        <w:rPr>
          <w:rFonts w:cstheme="minorHAnsi"/>
          <w:u w:val="single"/>
        </w:rPr>
        <w:t xml:space="preserve">these issues </w:t>
      </w:r>
      <w:r w:rsidRPr="001545B2">
        <w:rPr>
          <w:rStyle w:val="Emphasis"/>
          <w:rFonts w:cstheme="minorHAnsi"/>
        </w:rPr>
        <w:t>did not prevent coop</w:t>
      </w:r>
      <w:r w:rsidRPr="001545B2">
        <w:rPr>
          <w:rFonts w:cstheme="minorHAnsi"/>
          <w:u w:val="single"/>
        </w:rPr>
        <w:t xml:space="preserve">eration on a host of </w:t>
      </w:r>
      <w:r w:rsidRPr="001545B2">
        <w:rPr>
          <w:rStyle w:val="Emphasis"/>
          <w:rFonts w:cstheme="minorHAnsi"/>
        </w:rPr>
        <w:t>other issues</w:t>
      </w:r>
      <w:r w:rsidRPr="001545B2">
        <w:rPr>
          <w:rFonts w:cstheme="minorHAnsi"/>
          <w:sz w:val="14"/>
        </w:rPr>
        <w:t xml:space="preserve">. </w:t>
      </w:r>
      <w:r w:rsidRPr="001545B2">
        <w:rPr>
          <w:rFonts w:cstheme="minorHAnsi"/>
          <w:u w:val="single"/>
        </w:rPr>
        <w:t xml:space="preserve">Yes, there were </w:t>
      </w:r>
      <w:r w:rsidRPr="00D93831">
        <w:rPr>
          <w:rFonts w:cstheme="minorHAnsi"/>
          <w:highlight w:val="green"/>
          <w:u w:val="single"/>
        </w:rPr>
        <w:t>tensions</w:t>
      </w:r>
      <w:r w:rsidRPr="001545B2">
        <w:rPr>
          <w:rFonts w:cstheme="minorHAnsi"/>
          <w:sz w:val="14"/>
        </w:rPr>
        <w:t xml:space="preserve"> over the past decade, </w:t>
      </w:r>
      <w:r w:rsidRPr="001545B2">
        <w:rPr>
          <w:rFonts w:cstheme="minorHAnsi"/>
          <w:u w:val="single"/>
        </w:rPr>
        <w:t xml:space="preserve">but these </w:t>
      </w:r>
      <w:r w:rsidRPr="00D93831">
        <w:rPr>
          <w:rFonts w:cstheme="minorHAnsi"/>
          <w:highlight w:val="green"/>
          <w:u w:val="single"/>
        </w:rPr>
        <w:t>occurred against a</w:t>
      </w:r>
      <w:r w:rsidRPr="001545B2">
        <w:rPr>
          <w:rFonts w:cstheme="minorHAnsi"/>
          <w:u w:val="single"/>
        </w:rPr>
        <w:t xml:space="preserve"> </w:t>
      </w:r>
      <w:r w:rsidRPr="001545B2">
        <w:rPr>
          <w:rStyle w:val="Emphasis"/>
          <w:rFonts w:cstheme="minorHAnsi"/>
        </w:rPr>
        <w:t xml:space="preserve">generally </w:t>
      </w:r>
      <w:r w:rsidRPr="00D93831">
        <w:rPr>
          <w:rStyle w:val="Emphasis"/>
          <w:rFonts w:cstheme="minorHAnsi"/>
          <w:highlight w:val="green"/>
        </w:rPr>
        <w:t>cooperative</w:t>
      </w:r>
      <w:r w:rsidRPr="00D93831">
        <w:rPr>
          <w:rFonts w:cstheme="minorHAnsi"/>
          <w:highlight w:val="green"/>
          <w:u w:val="single"/>
        </w:rPr>
        <w:t xml:space="preserve"> backdrop</w:t>
      </w:r>
      <w:r w:rsidRPr="001545B2">
        <w:rPr>
          <w:rFonts w:cstheme="minorHAnsi"/>
          <w:sz w:val="14"/>
        </w:rPr>
        <w:t xml:space="preserve">. 2. Geography and powers’ nuclear postures suggest East Asia is more stable than Cold War-era Europe </w:t>
      </w:r>
      <w:proofErr w:type="gramStart"/>
      <w:r w:rsidRPr="001545B2">
        <w:rPr>
          <w:rFonts w:cstheme="minorHAnsi"/>
          <w:sz w:val="14"/>
        </w:rPr>
        <w:t>The</w:t>
      </w:r>
      <w:proofErr w:type="gramEnd"/>
      <w:r w:rsidRPr="001545B2">
        <w:rPr>
          <w:rFonts w:cstheme="minorHAnsi"/>
          <w:sz w:val="14"/>
        </w:rPr>
        <w:t xml:space="preserve"> Cold War was shaped by an intense arms race, nuclear posturing and crises, especially in continental Europe. Given Europe’s political geography, the United States feared a “bolt from the blue” attack would allow the Soviet Union to conquer the continent. Accordingly, the United States prepared to defend Europe with conventional forces, and to deter Soviet aggrandizement using nuclear weapons. Unsurprisingly, the Soviet Union also feared that the United States might attack and wanted to deter U.S. adventurism. Concerns that the other superpower might use force and </w:t>
      </w:r>
      <w:proofErr w:type="gramStart"/>
      <w:r w:rsidRPr="001545B2">
        <w:rPr>
          <w:rFonts w:cstheme="minorHAnsi"/>
          <w:sz w:val="14"/>
        </w:rPr>
        <w:t>that crises</w:t>
      </w:r>
      <w:proofErr w:type="gramEnd"/>
      <w:r w:rsidRPr="001545B2">
        <w:rPr>
          <w:rFonts w:cstheme="minorHAnsi"/>
          <w:sz w:val="14"/>
        </w:rPr>
        <w:t xml:space="preserve"> could quickly escalate colored Cold War politics. Today, </w:t>
      </w:r>
      <w:r w:rsidRPr="001545B2">
        <w:rPr>
          <w:rFonts w:cstheme="minorHAnsi"/>
          <w:u w:val="single"/>
        </w:rPr>
        <w:t xml:space="preserve">the </w:t>
      </w:r>
      <w:r w:rsidRPr="00D93831">
        <w:rPr>
          <w:rStyle w:val="Emphasis"/>
          <w:rFonts w:cstheme="minorHAnsi"/>
          <w:highlight w:val="green"/>
        </w:rPr>
        <w:t>U</w:t>
      </w:r>
      <w:r w:rsidRPr="001545B2">
        <w:rPr>
          <w:rFonts w:cstheme="minorHAnsi"/>
          <w:u w:val="single"/>
        </w:rPr>
        <w:t xml:space="preserve">nited </w:t>
      </w:r>
      <w:r w:rsidRPr="00D93831">
        <w:rPr>
          <w:rStyle w:val="Emphasis"/>
          <w:rFonts w:cstheme="minorHAnsi"/>
          <w:highlight w:val="green"/>
        </w:rPr>
        <w:t>S</w:t>
      </w:r>
      <w:r w:rsidRPr="001545B2">
        <w:rPr>
          <w:rFonts w:cstheme="minorHAnsi"/>
          <w:u w:val="single"/>
        </w:rPr>
        <w:t xml:space="preserve">tates </w:t>
      </w:r>
      <w:r w:rsidRPr="00D93831">
        <w:rPr>
          <w:rFonts w:cstheme="minorHAnsi"/>
          <w:highlight w:val="green"/>
          <w:u w:val="single"/>
        </w:rPr>
        <w:t xml:space="preserve">and </w:t>
      </w:r>
      <w:r w:rsidRPr="00D93831">
        <w:rPr>
          <w:rStyle w:val="Emphasis"/>
          <w:rFonts w:cstheme="minorHAnsi"/>
          <w:highlight w:val="green"/>
        </w:rPr>
        <w:t>China</w:t>
      </w:r>
      <w:r w:rsidRPr="00D93831">
        <w:rPr>
          <w:rFonts w:cstheme="minorHAnsi"/>
          <w:highlight w:val="green"/>
          <w:u w:val="single"/>
        </w:rPr>
        <w:t xml:space="preserve"> spend</w:t>
      </w:r>
      <w:r w:rsidRPr="001545B2">
        <w:rPr>
          <w:rFonts w:cstheme="minorHAnsi"/>
          <w:u w:val="single"/>
        </w:rPr>
        <w:t xml:space="preserve"> </w:t>
      </w:r>
      <w:r w:rsidRPr="001545B2">
        <w:rPr>
          <w:rStyle w:val="Emphasis"/>
          <w:rFonts w:cstheme="minorHAnsi"/>
        </w:rPr>
        <w:t xml:space="preserve">proportionally </w:t>
      </w:r>
      <w:r w:rsidRPr="00D93831">
        <w:rPr>
          <w:rStyle w:val="Emphasis"/>
          <w:rFonts w:cstheme="minorHAnsi"/>
          <w:highlight w:val="green"/>
        </w:rPr>
        <w:t>far less</w:t>
      </w:r>
      <w:r w:rsidRPr="00D93831">
        <w:rPr>
          <w:rFonts w:cstheme="minorHAnsi"/>
          <w:highlight w:val="green"/>
          <w:u w:val="single"/>
        </w:rPr>
        <w:t xml:space="preserve"> on</w:t>
      </w:r>
      <w:r w:rsidRPr="001545B2">
        <w:rPr>
          <w:rFonts w:cstheme="minorHAnsi"/>
          <w:u w:val="single"/>
        </w:rPr>
        <w:t xml:space="preserve"> their </w:t>
      </w:r>
      <w:r w:rsidRPr="00D93831">
        <w:rPr>
          <w:rStyle w:val="Emphasis"/>
          <w:rFonts w:cstheme="minorHAnsi"/>
          <w:highlight w:val="green"/>
        </w:rPr>
        <w:t>militaries</w:t>
      </w:r>
      <w:r w:rsidRPr="00D93831">
        <w:rPr>
          <w:rFonts w:cstheme="minorHAnsi"/>
          <w:highlight w:val="green"/>
          <w:u w:val="single"/>
        </w:rPr>
        <w:t xml:space="preserve"> </w:t>
      </w:r>
      <w:r w:rsidRPr="001545B2">
        <w:rPr>
          <w:rFonts w:cstheme="minorHAnsi"/>
          <w:u w:val="single"/>
        </w:rPr>
        <w:t xml:space="preserve">than the </w:t>
      </w:r>
      <w:r w:rsidRPr="001545B2">
        <w:rPr>
          <w:rStyle w:val="Emphasis"/>
          <w:rFonts w:cstheme="minorHAnsi"/>
        </w:rPr>
        <w:t>U</w:t>
      </w:r>
      <w:r w:rsidRPr="001545B2">
        <w:rPr>
          <w:rFonts w:cstheme="minorHAnsi"/>
          <w:u w:val="single"/>
        </w:rPr>
        <w:t xml:space="preserve">nited </w:t>
      </w:r>
      <w:r w:rsidRPr="001545B2">
        <w:rPr>
          <w:rStyle w:val="Emphasis"/>
          <w:rFonts w:cstheme="minorHAnsi"/>
        </w:rPr>
        <w:t>S</w:t>
      </w:r>
      <w:r w:rsidRPr="001545B2">
        <w:rPr>
          <w:rFonts w:cstheme="minorHAnsi"/>
          <w:u w:val="single"/>
        </w:rPr>
        <w:t>tates and the Soviet Union did</w:t>
      </w:r>
      <w:r w:rsidRPr="001545B2">
        <w:rPr>
          <w:rFonts w:cstheme="minorHAnsi"/>
          <w:sz w:val="14"/>
        </w:rPr>
        <w:t xml:space="preserve">. Though an arms race may be emerging, </w:t>
      </w:r>
      <w:r w:rsidRPr="001545B2">
        <w:rPr>
          <w:rFonts w:cstheme="minorHAnsi"/>
          <w:u w:val="single"/>
        </w:rPr>
        <w:t xml:space="preserve">U.S. and Chinese </w:t>
      </w:r>
      <w:r w:rsidRPr="00D93831">
        <w:rPr>
          <w:rStyle w:val="Emphasis"/>
          <w:rFonts w:cstheme="minorHAnsi"/>
          <w:highlight w:val="green"/>
        </w:rPr>
        <w:t>nuclear postures</w:t>
      </w:r>
      <w:r w:rsidRPr="00D93831">
        <w:rPr>
          <w:rFonts w:cstheme="minorHAnsi"/>
          <w:highlight w:val="green"/>
          <w:u w:val="single"/>
        </w:rPr>
        <w:t xml:space="preserve"> are </w:t>
      </w:r>
      <w:r w:rsidRPr="00D93831">
        <w:rPr>
          <w:rStyle w:val="Emphasis"/>
          <w:rFonts w:cstheme="minorHAnsi"/>
          <w:highlight w:val="green"/>
        </w:rPr>
        <w:t>not</w:t>
      </w:r>
      <w:r w:rsidRPr="001545B2">
        <w:rPr>
          <w:rFonts w:cstheme="minorHAnsi"/>
          <w:u w:val="single"/>
        </w:rPr>
        <w:t xml:space="preserve"> nearly </w:t>
      </w:r>
      <w:r w:rsidRPr="00D93831">
        <w:rPr>
          <w:rFonts w:cstheme="minorHAnsi"/>
          <w:highlight w:val="green"/>
          <w:u w:val="single"/>
        </w:rPr>
        <w:t xml:space="preserve">as </w:t>
      </w:r>
      <w:r w:rsidRPr="00D93831">
        <w:rPr>
          <w:rStyle w:val="Emphasis"/>
          <w:rFonts w:cstheme="minorHAnsi"/>
          <w:highlight w:val="green"/>
        </w:rPr>
        <w:t xml:space="preserve">large or </w:t>
      </w:r>
      <w:proofErr w:type="gramStart"/>
      <w:r w:rsidRPr="00D93831">
        <w:rPr>
          <w:rStyle w:val="Emphasis"/>
          <w:rFonts w:cstheme="minorHAnsi"/>
          <w:highlight w:val="green"/>
        </w:rPr>
        <w:t>threatening</w:t>
      </w:r>
      <w:r w:rsidRPr="001545B2">
        <w:rPr>
          <w:rFonts w:cstheme="minorHAnsi"/>
          <w:sz w:val="14"/>
        </w:rPr>
        <w:t>:</w:t>
      </w:r>
      <w:proofErr w:type="gramEnd"/>
      <w:r w:rsidRPr="001545B2">
        <w:rPr>
          <w:rFonts w:cstheme="minorHAnsi"/>
          <w:sz w:val="14"/>
        </w:rPr>
        <w:t xml:space="preserve"> </w:t>
      </w:r>
      <w:r w:rsidRPr="00D93831">
        <w:rPr>
          <w:rStyle w:val="Emphasis"/>
          <w:rFonts w:cstheme="minorHAnsi"/>
          <w:highlight w:val="green"/>
        </w:rPr>
        <w:t>Arsenals</w:t>
      </w:r>
      <w:r w:rsidRPr="001545B2">
        <w:rPr>
          <w:rFonts w:cstheme="minorHAnsi"/>
          <w:u w:val="single"/>
        </w:rPr>
        <w:t xml:space="preserve"> remain </w:t>
      </w:r>
      <w:r w:rsidRPr="001545B2">
        <w:rPr>
          <w:rStyle w:val="Emphasis"/>
          <w:rFonts w:cstheme="minorHAnsi"/>
        </w:rPr>
        <w:t>far below</w:t>
      </w:r>
      <w:r w:rsidRPr="001545B2">
        <w:rPr>
          <w:rFonts w:cstheme="minorHAnsi"/>
          <w:u w:val="single"/>
        </w:rPr>
        <w:t xml:space="preserve"> the </w:t>
      </w:r>
      <w:r w:rsidRPr="001545B2">
        <w:rPr>
          <w:rStyle w:val="Emphasis"/>
          <w:rFonts w:cstheme="minorHAnsi"/>
        </w:rPr>
        <w:t>size and scope</w:t>
      </w:r>
      <w:r w:rsidRPr="001545B2">
        <w:rPr>
          <w:rFonts w:cstheme="minorHAnsi"/>
          <w:u w:val="single"/>
        </w:rPr>
        <w:t xml:space="preserve"> witnessed in the Cold War</w:t>
      </w:r>
      <w:r w:rsidRPr="001545B2">
        <w:rPr>
          <w:rFonts w:cstheme="minorHAnsi"/>
          <w:sz w:val="14"/>
        </w:rPr>
        <w:t xml:space="preserve">, and </w:t>
      </w:r>
      <w:r w:rsidRPr="00D93831">
        <w:rPr>
          <w:rFonts w:cstheme="minorHAnsi"/>
          <w:highlight w:val="green"/>
          <w:u w:val="single"/>
        </w:rPr>
        <w:t xml:space="preserve">are </w:t>
      </w:r>
      <w:r w:rsidRPr="00D93831">
        <w:rPr>
          <w:rStyle w:val="Emphasis"/>
          <w:rFonts w:cstheme="minorHAnsi"/>
          <w:highlight w:val="green"/>
        </w:rPr>
        <w:t>kept</w:t>
      </w:r>
      <w:r w:rsidRPr="00D93831">
        <w:rPr>
          <w:rFonts w:cstheme="minorHAnsi"/>
          <w:highlight w:val="green"/>
          <w:u w:val="single"/>
        </w:rPr>
        <w:t xml:space="preserve"> at a </w:t>
      </w:r>
      <w:r w:rsidRPr="00D93831">
        <w:rPr>
          <w:rStyle w:val="Emphasis"/>
          <w:rFonts w:cstheme="minorHAnsi"/>
          <w:highlight w:val="green"/>
        </w:rPr>
        <w:t>lower</w:t>
      </w:r>
      <w:r w:rsidRPr="001545B2">
        <w:rPr>
          <w:rFonts w:cstheme="minorHAnsi"/>
          <w:u w:val="single"/>
        </w:rPr>
        <w:t xml:space="preserve"> state of </w:t>
      </w:r>
      <w:r w:rsidRPr="00D93831">
        <w:rPr>
          <w:rStyle w:val="Emphasis"/>
          <w:rFonts w:cstheme="minorHAnsi"/>
          <w:highlight w:val="green"/>
        </w:rPr>
        <w:t>alert</w:t>
      </w:r>
      <w:r w:rsidRPr="001545B2">
        <w:rPr>
          <w:rFonts w:cstheme="minorHAnsi"/>
          <w:sz w:val="14"/>
        </w:rPr>
        <w:t xml:space="preserve">. </w:t>
      </w:r>
      <w:r w:rsidRPr="001545B2">
        <w:rPr>
          <w:rFonts w:cstheme="minorHAnsi"/>
          <w:u w:val="single"/>
        </w:rPr>
        <w:t xml:space="preserve">As for </w:t>
      </w:r>
      <w:r w:rsidRPr="001545B2">
        <w:rPr>
          <w:rStyle w:val="Emphasis"/>
          <w:rFonts w:cstheme="minorHAnsi"/>
        </w:rPr>
        <w:t>geography</w:t>
      </w:r>
      <w:r w:rsidRPr="001545B2">
        <w:rPr>
          <w:rFonts w:cstheme="minorHAnsi"/>
          <w:sz w:val="14"/>
        </w:rPr>
        <w:t xml:space="preserve">, </w:t>
      </w:r>
      <w:r w:rsidRPr="001545B2">
        <w:rPr>
          <w:rStyle w:val="Emphasis"/>
          <w:rFonts w:cstheme="minorHAnsi"/>
        </w:rPr>
        <w:t>East Asia</w:t>
      </w:r>
      <w:r w:rsidRPr="001545B2">
        <w:rPr>
          <w:rFonts w:cstheme="minorHAnsi"/>
          <w:u w:val="single"/>
        </w:rPr>
        <w:t xml:space="preserve"> is </w:t>
      </w:r>
      <w:r w:rsidRPr="001545B2">
        <w:rPr>
          <w:rStyle w:val="Emphasis"/>
          <w:rFonts w:cstheme="minorHAnsi"/>
        </w:rPr>
        <w:t>not primed</w:t>
      </w:r>
      <w:r w:rsidRPr="001545B2">
        <w:rPr>
          <w:rFonts w:cstheme="minorHAnsi"/>
          <w:u w:val="single"/>
        </w:rPr>
        <w:t xml:space="preserve"> for </w:t>
      </w:r>
      <w:r w:rsidRPr="001545B2">
        <w:rPr>
          <w:rStyle w:val="Emphasis"/>
          <w:rFonts w:cstheme="minorHAnsi"/>
        </w:rPr>
        <w:t>tensions</w:t>
      </w:r>
      <w:r w:rsidRPr="001545B2">
        <w:rPr>
          <w:rFonts w:cstheme="minorHAnsi"/>
          <w:u w:val="single"/>
        </w:rPr>
        <w:t xml:space="preserve"> akin to those in Cold War Europe</w:t>
      </w:r>
      <w:r w:rsidRPr="001545B2">
        <w:rPr>
          <w:rFonts w:cstheme="minorHAnsi"/>
          <w:sz w:val="14"/>
        </w:rPr>
        <w:t xml:space="preserve">. China can threaten to coerce its neighbors, but the </w:t>
      </w:r>
      <w:r w:rsidRPr="001545B2">
        <w:rPr>
          <w:rStyle w:val="Emphasis"/>
          <w:rFonts w:cstheme="minorHAnsi"/>
        </w:rPr>
        <w:t>water barriers</w:t>
      </w:r>
      <w:r w:rsidRPr="001545B2">
        <w:rPr>
          <w:rFonts w:cstheme="minorHAnsi"/>
          <w:u w:val="single"/>
        </w:rPr>
        <w:t xml:space="preserve"> separating China from most of Asia’s strategically important states </w:t>
      </w:r>
      <w:r w:rsidRPr="00D93831">
        <w:rPr>
          <w:rFonts w:cstheme="minorHAnsi"/>
          <w:highlight w:val="green"/>
          <w:u w:val="single"/>
        </w:rPr>
        <w:t>make</w:t>
      </w:r>
      <w:r w:rsidRPr="001545B2">
        <w:rPr>
          <w:rFonts w:cstheme="minorHAnsi"/>
          <w:u w:val="single"/>
        </w:rPr>
        <w:t xml:space="preserve"> outright </w:t>
      </w:r>
      <w:r w:rsidRPr="00D93831">
        <w:rPr>
          <w:rStyle w:val="Emphasis"/>
          <w:rFonts w:cstheme="minorHAnsi"/>
          <w:highlight w:val="green"/>
        </w:rPr>
        <w:t>conquest</w:t>
      </w:r>
      <w:r w:rsidRPr="001545B2">
        <w:rPr>
          <w:rFonts w:cstheme="minorHAnsi"/>
          <w:u w:val="single"/>
        </w:rPr>
        <w:t xml:space="preserve"> significantly </w:t>
      </w:r>
      <w:r w:rsidRPr="00D93831">
        <w:rPr>
          <w:rStyle w:val="Emphasis"/>
          <w:rFonts w:cstheme="minorHAnsi"/>
          <w:highlight w:val="green"/>
        </w:rPr>
        <w:t>harder</w:t>
      </w:r>
      <w:bookmarkStart w:id="2" w:name="_Hlk20649952"/>
      <w:r w:rsidRPr="001545B2">
        <w:rPr>
          <w:rFonts w:cstheme="minorHAnsi"/>
          <w:sz w:val="14"/>
        </w:rPr>
        <w:t xml:space="preserve">. Of course, as scholars such as Caitlin Talmadge and Avery Goldstein note, </w:t>
      </w:r>
      <w:r w:rsidRPr="001545B2">
        <w:rPr>
          <w:rFonts w:cstheme="minorHAnsi"/>
          <w:u w:val="single"/>
        </w:rPr>
        <w:t>crises may still erupt</w:t>
      </w:r>
      <w:r w:rsidRPr="001545B2">
        <w:rPr>
          <w:rFonts w:cstheme="minorHAnsi"/>
          <w:sz w:val="14"/>
        </w:rPr>
        <w:t xml:space="preserve">, and each side may face pressures to escalate. Unlike the Cold War, </w:t>
      </w:r>
      <w:r w:rsidRPr="001545B2">
        <w:rPr>
          <w:rFonts w:cstheme="minorHAnsi"/>
          <w:u w:val="single"/>
        </w:rPr>
        <w:t xml:space="preserve">however, </w:t>
      </w:r>
      <w:r w:rsidRPr="001545B2">
        <w:rPr>
          <w:rStyle w:val="Emphasis"/>
          <w:rFonts w:cstheme="minorHAnsi"/>
        </w:rPr>
        <w:t xml:space="preserve">U.S.-Chinese </w:t>
      </w:r>
      <w:r w:rsidRPr="00D93831">
        <w:rPr>
          <w:rStyle w:val="Emphasis"/>
          <w:rFonts w:cstheme="minorHAnsi"/>
          <w:highlight w:val="green"/>
        </w:rPr>
        <w:t>confrontations</w:t>
      </w:r>
      <w:r w:rsidRPr="00D93831">
        <w:rPr>
          <w:rFonts w:cstheme="minorHAnsi"/>
          <w:highlight w:val="green"/>
          <w:u w:val="single"/>
        </w:rPr>
        <w:t xml:space="preserve"> occur at </w:t>
      </w:r>
      <w:r w:rsidRPr="00D93831">
        <w:rPr>
          <w:rStyle w:val="Emphasis"/>
          <w:rFonts w:cstheme="minorHAnsi"/>
          <w:highlight w:val="green"/>
        </w:rPr>
        <w:t>sea</w:t>
      </w:r>
      <w:r w:rsidRPr="00D93831">
        <w:rPr>
          <w:rFonts w:cstheme="minorHAnsi"/>
          <w:highlight w:val="green"/>
          <w:u w:val="single"/>
        </w:rPr>
        <w:t xml:space="preserve"> with</w:t>
      </w:r>
      <w:r w:rsidRPr="001545B2">
        <w:rPr>
          <w:rFonts w:cstheme="minorHAnsi"/>
          <w:u w:val="single"/>
        </w:rPr>
        <w:t xml:space="preserve"> relatively </w:t>
      </w:r>
      <w:r w:rsidRPr="00D93831">
        <w:rPr>
          <w:rStyle w:val="Emphasis"/>
          <w:rFonts w:cstheme="minorHAnsi"/>
          <w:highlight w:val="green"/>
        </w:rPr>
        <w:t>limited forces</w:t>
      </w:r>
      <w:r w:rsidRPr="001545B2">
        <w:rPr>
          <w:rFonts w:cstheme="minorHAnsi"/>
          <w:u w:val="single"/>
        </w:rPr>
        <w:t xml:space="preserve"> and </w:t>
      </w:r>
      <w:r w:rsidRPr="00D93831">
        <w:rPr>
          <w:rStyle w:val="Emphasis"/>
          <w:rFonts w:cstheme="minorHAnsi"/>
          <w:highlight w:val="green"/>
        </w:rPr>
        <w:t>without</w:t>
      </w:r>
      <w:r w:rsidRPr="001545B2">
        <w:rPr>
          <w:rFonts w:cstheme="minorHAnsi"/>
          <w:u w:val="single"/>
        </w:rPr>
        <w:t xml:space="preserve"> clear </w:t>
      </w:r>
      <w:r w:rsidRPr="00D93831">
        <w:rPr>
          <w:rStyle w:val="Emphasis"/>
          <w:rFonts w:cstheme="minorHAnsi"/>
          <w:highlight w:val="green"/>
        </w:rPr>
        <w:t>territorial boundaries</w:t>
      </w:r>
      <w:r w:rsidRPr="001545B2">
        <w:rPr>
          <w:rFonts w:cstheme="minorHAnsi"/>
          <w:sz w:val="14"/>
        </w:rPr>
        <w:t xml:space="preserve">. </w:t>
      </w:r>
      <w:r w:rsidRPr="001545B2">
        <w:rPr>
          <w:rFonts w:cstheme="minorHAnsi"/>
          <w:u w:val="single"/>
        </w:rPr>
        <w:t>This</w:t>
      </w:r>
      <w:r w:rsidRPr="001545B2">
        <w:rPr>
          <w:rFonts w:cstheme="minorHAnsi"/>
          <w:sz w:val="14"/>
        </w:rPr>
        <w:t xml:space="preserve"> suggests </w:t>
      </w:r>
      <w:r w:rsidRPr="001545B2">
        <w:rPr>
          <w:rFonts w:cstheme="minorHAnsi"/>
          <w:u w:val="single"/>
        </w:rPr>
        <w:t xml:space="preserve">there are </w:t>
      </w:r>
      <w:r w:rsidRPr="001545B2">
        <w:rPr>
          <w:rStyle w:val="Emphasis"/>
          <w:rFonts w:cstheme="minorHAnsi"/>
        </w:rPr>
        <w:t>countervailing factors</w:t>
      </w:r>
      <w:r w:rsidRPr="001545B2">
        <w:rPr>
          <w:rFonts w:cstheme="minorHAnsi"/>
          <w:u w:val="single"/>
        </w:rPr>
        <w:t xml:space="preserve"> that may </w:t>
      </w:r>
      <w:r w:rsidRPr="00D93831">
        <w:rPr>
          <w:rFonts w:cstheme="minorHAnsi"/>
          <w:highlight w:val="green"/>
          <w:u w:val="single"/>
        </w:rPr>
        <w:t>give</w:t>
      </w:r>
      <w:r w:rsidRPr="001545B2">
        <w:rPr>
          <w:rFonts w:cstheme="minorHAnsi"/>
          <w:u w:val="single"/>
        </w:rPr>
        <w:t xml:space="preserve"> the two sides </w:t>
      </w:r>
      <w:r w:rsidRPr="00D93831">
        <w:rPr>
          <w:rStyle w:val="Emphasis"/>
          <w:rFonts w:cstheme="minorHAnsi"/>
          <w:highlight w:val="green"/>
        </w:rPr>
        <w:t>room to negotiate</w:t>
      </w:r>
      <w:r w:rsidRPr="001545B2">
        <w:rPr>
          <w:rFonts w:cstheme="minorHAnsi"/>
          <w:sz w:val="14"/>
        </w:rPr>
        <w:t xml:space="preserve"> — </w:t>
      </w:r>
      <w:r w:rsidRPr="00D93831">
        <w:rPr>
          <w:rFonts w:cstheme="minorHAnsi"/>
          <w:highlight w:val="green"/>
          <w:u w:val="single"/>
        </w:rPr>
        <w:t xml:space="preserve">and </w:t>
      </w:r>
      <w:r w:rsidRPr="00D93831">
        <w:rPr>
          <w:rStyle w:val="Emphasis"/>
          <w:rFonts w:cstheme="minorHAnsi"/>
          <w:highlight w:val="green"/>
        </w:rPr>
        <w:t>limit</w:t>
      </w:r>
      <w:r w:rsidRPr="001545B2">
        <w:rPr>
          <w:rFonts w:cstheme="minorHAnsi"/>
          <w:sz w:val="14"/>
        </w:rPr>
        <w:t xml:space="preserve"> the </w:t>
      </w:r>
      <w:r w:rsidRPr="00D93831">
        <w:rPr>
          <w:rStyle w:val="Emphasis"/>
          <w:rFonts w:cstheme="minorHAnsi"/>
          <w:highlight w:val="green"/>
        </w:rPr>
        <w:t>speed</w:t>
      </w:r>
      <w:r w:rsidRPr="001545B2">
        <w:rPr>
          <w:rFonts w:cstheme="minorHAnsi"/>
          <w:sz w:val="14"/>
        </w:rPr>
        <w:t xml:space="preserve"> </w:t>
      </w:r>
      <w:r w:rsidRPr="001545B2">
        <w:rPr>
          <w:rFonts w:cstheme="minorHAnsi"/>
          <w:u w:val="single"/>
        </w:rPr>
        <w:t xml:space="preserve">with which a </w:t>
      </w:r>
      <w:r w:rsidRPr="001545B2">
        <w:rPr>
          <w:rStyle w:val="Emphasis"/>
          <w:rFonts w:cstheme="minorHAnsi"/>
        </w:rPr>
        <w:t>crisis unfolds</w:t>
      </w:r>
      <w:r w:rsidRPr="001545B2">
        <w:rPr>
          <w:rFonts w:cstheme="minorHAnsi"/>
          <w:sz w:val="14"/>
        </w:rPr>
        <w:t>.</w:t>
      </w:r>
    </w:p>
    <w:bookmarkEnd w:id="2"/>
    <w:p w14:paraId="246BCE58" w14:textId="77777777" w:rsidR="00C517B0" w:rsidRPr="001545B2" w:rsidRDefault="00C517B0" w:rsidP="00C517B0">
      <w:pPr>
        <w:pStyle w:val="Heading4"/>
      </w:pPr>
      <w:r w:rsidRPr="001545B2">
        <w:t>Doesn’t go nuclear</w:t>
      </w:r>
    </w:p>
    <w:p w14:paraId="56D7D5D7" w14:textId="77777777" w:rsidR="00C517B0" w:rsidRPr="001545B2" w:rsidRDefault="00C517B0" w:rsidP="00C517B0">
      <w:pPr>
        <w:rPr>
          <w:rFonts w:cstheme="minorHAnsi"/>
          <w:sz w:val="18"/>
          <w:szCs w:val="18"/>
        </w:rPr>
      </w:pPr>
      <w:r w:rsidRPr="001545B2">
        <w:rPr>
          <w:rFonts w:cstheme="minorHAnsi"/>
          <w:sz w:val="18"/>
          <w:szCs w:val="18"/>
        </w:rPr>
        <w:t xml:space="preserve">Dennis C. </w:t>
      </w:r>
      <w:r w:rsidRPr="001545B2">
        <w:rPr>
          <w:b/>
          <w:bCs/>
        </w:rPr>
        <w:t>Blair 18</w:t>
      </w:r>
      <w:r w:rsidRPr="001545B2">
        <w:rPr>
          <w:rFonts w:cstheme="minorHAnsi"/>
          <w:sz w:val="18"/>
          <w:szCs w:val="18"/>
        </w:rPr>
        <w:t xml:space="preserve">. 12-11-18. Dennis Cutler Blair is the former United States Director of National Intelligence and is a retired United States Navy admiral who was the commander of U.S. forces in the Pacific region. “Would China Go Nuclear?” </w:t>
      </w:r>
      <w:hyperlink r:id="rId19" w:history="1">
        <w:r w:rsidRPr="001545B2">
          <w:rPr>
            <w:rStyle w:val="Hyperlink"/>
            <w:rFonts w:cstheme="minorHAnsi"/>
            <w:sz w:val="18"/>
            <w:szCs w:val="18"/>
          </w:rPr>
          <w:t>https://www.foreignaffairs.com/articles/2018-12-11/would-china-go-nuclear //</w:t>
        </w:r>
      </w:hyperlink>
      <w:r w:rsidRPr="001545B2">
        <w:rPr>
          <w:rFonts w:cstheme="minorHAnsi"/>
          <w:sz w:val="18"/>
          <w:szCs w:val="18"/>
        </w:rPr>
        <w:t xml:space="preserve"> BBM</w:t>
      </w:r>
    </w:p>
    <w:p w14:paraId="778AD59F" w14:textId="62DA55EC" w:rsidR="00C517B0" w:rsidRPr="00C517B0" w:rsidRDefault="00C517B0" w:rsidP="00C517B0">
      <w:pPr>
        <w:rPr>
          <w:rFonts w:cstheme="minorHAnsi"/>
          <w:sz w:val="12"/>
        </w:rPr>
      </w:pPr>
      <w:r w:rsidRPr="001545B2">
        <w:rPr>
          <w:rFonts w:cstheme="minorHAnsi"/>
          <w:sz w:val="12"/>
        </w:rPr>
        <w:t xml:space="preserve">I read with interest Caitlin Talmadge’s article “Beijing’s Nuclear Option” (November/December 2018), in which she quotes me estimating in 2015 that the odds of a U.S.-Chinese nuclear exchange were “somewhere between nil and zero.” She then goes on to make a case against remaining complacent in the face of the risk of escalation, with no discussion of what is in fact a very high nuclear threshold in a U.S.-Chinese confrontation or conflict. I continue to believe that </w:t>
      </w:r>
      <w:r w:rsidRPr="001545B2">
        <w:rPr>
          <w:rStyle w:val="StyleUnderline"/>
          <w:rFonts w:cstheme="minorHAnsi"/>
        </w:rPr>
        <w:t xml:space="preserve">the </w:t>
      </w:r>
      <w:r w:rsidRPr="00D93831">
        <w:rPr>
          <w:rStyle w:val="StyleUnderline"/>
          <w:rFonts w:cstheme="minorHAnsi"/>
          <w:highlight w:val="green"/>
        </w:rPr>
        <w:t>chances of nuclear use are</w:t>
      </w:r>
      <w:r w:rsidRPr="001545B2">
        <w:rPr>
          <w:rStyle w:val="StyleUnderline"/>
          <w:rFonts w:cstheme="minorHAnsi"/>
        </w:rPr>
        <w:t xml:space="preserve"> </w:t>
      </w:r>
      <w:r w:rsidRPr="001545B2">
        <w:rPr>
          <w:rStyle w:val="Emphasis"/>
          <w:rFonts w:cstheme="minorHAnsi"/>
        </w:rPr>
        <w:t>very small</w:t>
      </w:r>
      <w:r w:rsidRPr="001545B2">
        <w:rPr>
          <w:rFonts w:cstheme="minorHAnsi"/>
          <w:sz w:val="12"/>
        </w:rPr>
        <w:t xml:space="preserve">. </w:t>
      </w:r>
      <w:r w:rsidRPr="001545B2">
        <w:rPr>
          <w:rStyle w:val="StyleUnderline"/>
          <w:rFonts w:cstheme="minorHAnsi"/>
        </w:rPr>
        <w:t>Talmadge’s basic argument is that in any conflict with China</w:t>
      </w:r>
      <w:r w:rsidRPr="001545B2">
        <w:rPr>
          <w:rFonts w:cstheme="minorHAnsi"/>
          <w:sz w:val="12"/>
        </w:rPr>
        <w:t xml:space="preserve">, </w:t>
      </w:r>
      <w:r w:rsidRPr="001545B2">
        <w:rPr>
          <w:rStyle w:val="StyleUnderline"/>
          <w:rFonts w:cstheme="minorHAnsi"/>
        </w:rPr>
        <w:t>the U</w:t>
      </w:r>
      <w:r w:rsidRPr="001545B2">
        <w:rPr>
          <w:rFonts w:cstheme="minorHAnsi"/>
          <w:sz w:val="12"/>
        </w:rPr>
        <w:t xml:space="preserve">nited </w:t>
      </w:r>
      <w:r w:rsidRPr="001545B2">
        <w:rPr>
          <w:rStyle w:val="StyleUnderline"/>
          <w:rFonts w:cstheme="minorHAnsi"/>
        </w:rPr>
        <w:t>S</w:t>
      </w:r>
      <w:r w:rsidRPr="001545B2">
        <w:rPr>
          <w:rFonts w:cstheme="minorHAnsi"/>
          <w:sz w:val="12"/>
        </w:rPr>
        <w:t xml:space="preserve">tates </w:t>
      </w:r>
      <w:r w:rsidRPr="001545B2">
        <w:rPr>
          <w:rStyle w:val="StyleUnderline"/>
          <w:rFonts w:cstheme="minorHAnsi"/>
        </w:rPr>
        <w:t>will immediately launch a full-scale air and missile assault against military targets in mainland China and against Chinese attack submarines at sea</w:t>
      </w:r>
      <w:r w:rsidRPr="001545B2">
        <w:rPr>
          <w:rFonts w:cstheme="minorHAnsi"/>
          <w:sz w:val="12"/>
        </w:rPr>
        <w:t xml:space="preserve">. In so doing, she argues, the United States will inadvertently hit either China’s ballistic missile submarines or its mobile nuclear missiles. That, in turn, will present Chinese leaders with a “use it or lose it” dilemma concerning their nuclear arsenal, and they may well decide to launch a nuclear attack against the United States. </w:t>
      </w:r>
      <w:r w:rsidRPr="001545B2">
        <w:rPr>
          <w:rStyle w:val="StyleUnderline"/>
          <w:rFonts w:cstheme="minorHAnsi"/>
        </w:rPr>
        <w:t xml:space="preserve">Such a scenario is </w:t>
      </w:r>
      <w:r w:rsidRPr="001545B2">
        <w:rPr>
          <w:rStyle w:val="Emphasis"/>
          <w:rFonts w:cstheme="minorHAnsi"/>
        </w:rPr>
        <w:t>extremely unlikely</w:t>
      </w:r>
      <w:r w:rsidRPr="001545B2">
        <w:rPr>
          <w:rFonts w:cstheme="minorHAnsi"/>
          <w:sz w:val="12"/>
        </w:rPr>
        <w:t xml:space="preserve">; indeed, I would say </w:t>
      </w:r>
      <w:r w:rsidRPr="001545B2">
        <w:rPr>
          <w:rStyle w:val="StyleUnderline"/>
          <w:rFonts w:cstheme="minorHAnsi"/>
        </w:rPr>
        <w:t xml:space="preserve">the odds are </w:t>
      </w:r>
      <w:r w:rsidRPr="00D93831">
        <w:rPr>
          <w:rStyle w:val="StyleUnderline"/>
          <w:rFonts w:cstheme="minorHAnsi"/>
          <w:highlight w:val="green"/>
        </w:rPr>
        <w:t xml:space="preserve">somewhere between </w:t>
      </w:r>
      <w:r w:rsidRPr="00D93831">
        <w:rPr>
          <w:rStyle w:val="Emphasis"/>
          <w:rFonts w:cstheme="minorHAnsi"/>
          <w:highlight w:val="green"/>
        </w:rPr>
        <w:t>nil</w:t>
      </w:r>
      <w:r w:rsidRPr="00D93831">
        <w:rPr>
          <w:rStyle w:val="StyleUnderline"/>
          <w:rFonts w:cstheme="minorHAnsi"/>
          <w:highlight w:val="green"/>
        </w:rPr>
        <w:t xml:space="preserve"> and </w:t>
      </w:r>
      <w:r w:rsidRPr="00D93831">
        <w:rPr>
          <w:rStyle w:val="Emphasis"/>
          <w:rFonts w:cstheme="minorHAnsi"/>
          <w:highlight w:val="green"/>
        </w:rPr>
        <w:t>zero</w:t>
      </w:r>
      <w:r w:rsidRPr="001545B2">
        <w:rPr>
          <w:rFonts w:cstheme="minorHAnsi"/>
          <w:sz w:val="12"/>
        </w:rPr>
        <w:t xml:space="preserve">. A U.S.-Chinese conflict would be a maritime campaign in which the two sides tried to conquer or defend islands. </w:t>
      </w:r>
      <w:r w:rsidRPr="001545B2">
        <w:rPr>
          <w:rStyle w:val="StyleUnderline"/>
          <w:rFonts w:cstheme="minorHAnsi"/>
        </w:rPr>
        <w:t>Attacks</w:t>
      </w:r>
      <w:r w:rsidRPr="001545B2">
        <w:rPr>
          <w:rFonts w:cstheme="minorHAnsi"/>
          <w:sz w:val="12"/>
        </w:rPr>
        <w:t xml:space="preserve"> on land targets beyond the contested islands and the waters around them, whether carried out by the United States against Chinese territory or by China against U.S. overseas bases, </w:t>
      </w:r>
      <w:r w:rsidRPr="001545B2">
        <w:rPr>
          <w:rStyle w:val="StyleUnderline"/>
          <w:rFonts w:cstheme="minorHAnsi"/>
        </w:rPr>
        <w:t>would be aimed at military installations and systems that supported the maritime campaign</w:t>
      </w:r>
      <w:r w:rsidRPr="001545B2">
        <w:rPr>
          <w:rFonts w:cstheme="minorHAnsi"/>
          <w:sz w:val="12"/>
        </w:rPr>
        <w:t xml:space="preserve">—ports, air bases, and command-and-control centers. The </w:t>
      </w:r>
      <w:r w:rsidRPr="001545B2">
        <w:rPr>
          <w:rStyle w:val="StyleUnderline"/>
          <w:rFonts w:cstheme="minorHAnsi"/>
        </w:rPr>
        <w:t xml:space="preserve">intercontinental nuclear deterrent forces of both countries are </w:t>
      </w:r>
      <w:r w:rsidRPr="001545B2">
        <w:rPr>
          <w:rStyle w:val="Emphasis"/>
          <w:rFonts w:cstheme="minorHAnsi"/>
        </w:rPr>
        <w:t>physically separate</w:t>
      </w:r>
      <w:r w:rsidRPr="001545B2">
        <w:rPr>
          <w:rFonts w:cstheme="minorHAnsi"/>
          <w:sz w:val="12"/>
        </w:rPr>
        <w:t xml:space="preserve"> </w:t>
      </w:r>
      <w:r w:rsidRPr="001545B2">
        <w:rPr>
          <w:rStyle w:val="StyleUnderline"/>
          <w:rFonts w:cstheme="minorHAnsi"/>
        </w:rPr>
        <w:t>from</w:t>
      </w:r>
      <w:r w:rsidRPr="001545B2">
        <w:rPr>
          <w:rFonts w:cstheme="minorHAnsi"/>
          <w:sz w:val="12"/>
        </w:rPr>
        <w:t xml:space="preserve"> these </w:t>
      </w:r>
      <w:r w:rsidRPr="001545B2">
        <w:rPr>
          <w:rStyle w:val="StyleUnderline"/>
          <w:rFonts w:cstheme="minorHAnsi"/>
        </w:rPr>
        <w:t>facilities</w:t>
      </w:r>
      <w:r w:rsidRPr="001545B2">
        <w:rPr>
          <w:rFonts w:cstheme="minorHAnsi"/>
          <w:sz w:val="12"/>
        </w:rPr>
        <w:t xml:space="preserve">. In addition, </w:t>
      </w:r>
      <w:r w:rsidRPr="00D93831">
        <w:rPr>
          <w:rStyle w:val="StyleUnderline"/>
          <w:rFonts w:cstheme="minorHAnsi"/>
          <w:highlight w:val="green"/>
        </w:rPr>
        <w:t>U.S. planners</w:t>
      </w:r>
      <w:r w:rsidRPr="001545B2">
        <w:rPr>
          <w:rStyle w:val="StyleUnderline"/>
          <w:rFonts w:cstheme="minorHAnsi"/>
        </w:rPr>
        <w:t xml:space="preserve"> are </w:t>
      </w:r>
      <w:r w:rsidRPr="001545B2">
        <w:rPr>
          <w:rStyle w:val="Emphasis"/>
          <w:rFonts w:cstheme="minorHAnsi"/>
        </w:rPr>
        <w:t>very mindful</w:t>
      </w:r>
      <w:r w:rsidRPr="001545B2">
        <w:rPr>
          <w:rFonts w:cstheme="minorHAnsi"/>
          <w:sz w:val="12"/>
        </w:rPr>
        <w:t xml:space="preserve"> </w:t>
      </w:r>
      <w:r w:rsidRPr="001545B2">
        <w:rPr>
          <w:rStyle w:val="StyleUnderline"/>
          <w:rFonts w:cstheme="minorHAnsi"/>
        </w:rPr>
        <w:t xml:space="preserve">of the danger of attacking any state’s nuclear arsenal and </w:t>
      </w:r>
      <w:r w:rsidRPr="00D93831">
        <w:rPr>
          <w:rStyle w:val="StyleUnderline"/>
          <w:rFonts w:cstheme="minorHAnsi"/>
          <w:highlight w:val="green"/>
        </w:rPr>
        <w:t>take</w:t>
      </w:r>
      <w:r w:rsidRPr="001545B2">
        <w:rPr>
          <w:rStyle w:val="StyleUnderline"/>
          <w:rFonts w:cstheme="minorHAnsi"/>
        </w:rPr>
        <w:t xml:space="preserve"> </w:t>
      </w:r>
      <w:r w:rsidRPr="001545B2">
        <w:rPr>
          <w:rStyle w:val="Emphasis"/>
          <w:rFonts w:cstheme="minorHAnsi"/>
        </w:rPr>
        <w:t xml:space="preserve">extraordinary </w:t>
      </w:r>
      <w:r w:rsidRPr="00D93831">
        <w:rPr>
          <w:rStyle w:val="Emphasis"/>
          <w:rFonts w:cstheme="minorHAnsi"/>
          <w:highlight w:val="green"/>
        </w:rPr>
        <w:t>precautions</w:t>
      </w:r>
      <w:r w:rsidRPr="001545B2">
        <w:rPr>
          <w:rStyle w:val="StyleUnderline"/>
          <w:rFonts w:cstheme="minorHAnsi"/>
        </w:rPr>
        <w:t xml:space="preserve"> to avoid doing so</w:t>
      </w:r>
      <w:r w:rsidRPr="001545B2">
        <w:rPr>
          <w:rFonts w:cstheme="minorHAnsi"/>
          <w:sz w:val="12"/>
        </w:rPr>
        <w:t xml:space="preserve">. Although there is always a chance for an isolated mistake, </w:t>
      </w:r>
      <w:r w:rsidRPr="001545B2">
        <w:rPr>
          <w:rStyle w:val="StyleUnderline"/>
          <w:rFonts w:cstheme="minorHAnsi"/>
        </w:rPr>
        <w:t xml:space="preserve">it is in fact </w:t>
      </w:r>
      <w:r w:rsidRPr="001545B2">
        <w:rPr>
          <w:rStyle w:val="Emphasis"/>
          <w:rFonts w:cstheme="minorHAnsi"/>
        </w:rPr>
        <w:t xml:space="preserve">possible to </w:t>
      </w:r>
      <w:r w:rsidRPr="00D93831">
        <w:rPr>
          <w:rStyle w:val="Emphasis"/>
          <w:rFonts w:cstheme="minorHAnsi"/>
          <w:highlight w:val="green"/>
        </w:rPr>
        <w:t>distinguish</w:t>
      </w:r>
      <w:r w:rsidRPr="00D93831">
        <w:rPr>
          <w:rStyle w:val="StyleUnderline"/>
          <w:rFonts w:cstheme="minorHAnsi"/>
          <w:highlight w:val="green"/>
        </w:rPr>
        <w:t xml:space="preserve"> nuclear</w:t>
      </w:r>
      <w:r w:rsidRPr="001545B2">
        <w:rPr>
          <w:rStyle w:val="StyleUnderline"/>
          <w:rFonts w:cstheme="minorHAnsi"/>
        </w:rPr>
        <w:t xml:space="preserve">-armed </w:t>
      </w:r>
      <w:r w:rsidRPr="00D93831">
        <w:rPr>
          <w:rStyle w:val="StyleUnderline"/>
          <w:rFonts w:cstheme="minorHAnsi"/>
          <w:highlight w:val="green"/>
        </w:rPr>
        <w:t>submarines from conventional ones</w:t>
      </w:r>
      <w:r w:rsidRPr="001545B2">
        <w:rPr>
          <w:rFonts w:cstheme="minorHAnsi"/>
          <w:sz w:val="12"/>
        </w:rPr>
        <w:t xml:space="preserve">. </w:t>
      </w:r>
      <w:r w:rsidRPr="001545B2">
        <w:rPr>
          <w:rStyle w:val="StyleUnderline"/>
          <w:rFonts w:cstheme="minorHAnsi"/>
        </w:rPr>
        <w:t>Likewise</w:t>
      </w:r>
      <w:r w:rsidRPr="001545B2">
        <w:rPr>
          <w:rFonts w:cstheme="minorHAnsi"/>
          <w:sz w:val="12"/>
        </w:rPr>
        <w:t xml:space="preserve">, </w:t>
      </w:r>
      <w:r w:rsidRPr="001545B2">
        <w:rPr>
          <w:rStyle w:val="StyleUnderline"/>
          <w:rFonts w:cstheme="minorHAnsi"/>
        </w:rPr>
        <w:t>it is possible to distinguish the shorter-range</w:t>
      </w:r>
      <w:r w:rsidRPr="001545B2">
        <w:rPr>
          <w:rFonts w:cstheme="minorHAnsi"/>
          <w:sz w:val="12"/>
        </w:rPr>
        <w:t xml:space="preserve">, </w:t>
      </w:r>
      <w:r w:rsidRPr="001545B2">
        <w:rPr>
          <w:rStyle w:val="StyleUnderline"/>
          <w:rFonts w:cstheme="minorHAnsi"/>
        </w:rPr>
        <w:t>dual-use missiles that threaten Taiwan</w:t>
      </w:r>
      <w:r w:rsidRPr="001545B2">
        <w:rPr>
          <w:rFonts w:cstheme="minorHAnsi"/>
          <w:sz w:val="12"/>
        </w:rPr>
        <w:t xml:space="preserve">, China’s neighbors, </w:t>
      </w:r>
      <w:r w:rsidRPr="001545B2">
        <w:rPr>
          <w:rStyle w:val="StyleUnderline"/>
          <w:rFonts w:cstheme="minorHAnsi"/>
        </w:rPr>
        <w:t>and U.S. bases in the Pacific from the intercontinental missiles that threaten the U</w:t>
      </w:r>
      <w:r w:rsidRPr="001545B2">
        <w:rPr>
          <w:rFonts w:cstheme="minorHAnsi"/>
          <w:sz w:val="12"/>
        </w:rPr>
        <w:t xml:space="preserve">nited </w:t>
      </w:r>
      <w:r w:rsidRPr="001545B2">
        <w:rPr>
          <w:rStyle w:val="StyleUnderline"/>
          <w:rFonts w:cstheme="minorHAnsi"/>
        </w:rPr>
        <w:t>S</w:t>
      </w:r>
      <w:r w:rsidRPr="001545B2">
        <w:rPr>
          <w:rFonts w:cstheme="minorHAnsi"/>
          <w:sz w:val="12"/>
        </w:rPr>
        <w:t xml:space="preserve">tates. </w:t>
      </w:r>
      <w:r w:rsidRPr="00D93831">
        <w:rPr>
          <w:rStyle w:val="StyleUnderline"/>
          <w:rFonts w:cstheme="minorHAnsi"/>
          <w:highlight w:val="green"/>
        </w:rPr>
        <w:t>If</w:t>
      </w:r>
      <w:r w:rsidRPr="001545B2">
        <w:rPr>
          <w:rStyle w:val="StyleUnderline"/>
          <w:rFonts w:cstheme="minorHAnsi"/>
        </w:rPr>
        <w:t xml:space="preserve"> by mistake </w:t>
      </w:r>
      <w:r w:rsidRPr="00D93831">
        <w:rPr>
          <w:rStyle w:val="StyleUnderline"/>
          <w:rFonts w:cstheme="minorHAnsi"/>
          <w:highlight w:val="green"/>
        </w:rPr>
        <w:t>a U.S. strike destroyed a</w:t>
      </w:r>
      <w:r w:rsidRPr="001545B2">
        <w:rPr>
          <w:rFonts w:cstheme="minorHAnsi"/>
          <w:sz w:val="12"/>
        </w:rPr>
        <w:t xml:space="preserve"> land-based medium-range </w:t>
      </w:r>
      <w:r w:rsidRPr="00D93831">
        <w:rPr>
          <w:rStyle w:val="StyleUnderline"/>
          <w:rFonts w:cstheme="minorHAnsi"/>
          <w:highlight w:val="green"/>
        </w:rPr>
        <w:t>nuclear missile</w:t>
      </w:r>
      <w:r w:rsidRPr="001545B2">
        <w:rPr>
          <w:rStyle w:val="StyleUnderline"/>
          <w:rFonts w:cstheme="minorHAnsi"/>
        </w:rPr>
        <w:t xml:space="preserve"> or sank a ballistic missile submarine</w:t>
      </w:r>
      <w:r w:rsidRPr="001545B2">
        <w:rPr>
          <w:rFonts w:cstheme="minorHAnsi"/>
          <w:sz w:val="12"/>
        </w:rPr>
        <w:t xml:space="preserve">, China would be greatly concerned, but </w:t>
      </w:r>
      <w:r w:rsidRPr="00D93831">
        <w:rPr>
          <w:rStyle w:val="StyleUnderline"/>
          <w:rFonts w:cstheme="minorHAnsi"/>
          <w:highlight w:val="green"/>
        </w:rPr>
        <w:t>it is</w:t>
      </w:r>
      <w:r w:rsidRPr="001545B2">
        <w:rPr>
          <w:rStyle w:val="StyleUnderline"/>
          <w:rFonts w:cstheme="minorHAnsi"/>
        </w:rPr>
        <w:t xml:space="preserve"> </w:t>
      </w:r>
      <w:r w:rsidRPr="001545B2">
        <w:rPr>
          <w:rStyle w:val="Emphasis"/>
          <w:rFonts w:cstheme="minorHAnsi"/>
        </w:rPr>
        <w:t xml:space="preserve">highly </w:t>
      </w:r>
      <w:r w:rsidRPr="00D93831">
        <w:rPr>
          <w:rStyle w:val="Emphasis"/>
          <w:rFonts w:cstheme="minorHAnsi"/>
          <w:highlight w:val="green"/>
        </w:rPr>
        <w:t>unlikely</w:t>
      </w:r>
      <w:r w:rsidRPr="001545B2">
        <w:rPr>
          <w:rFonts w:cstheme="minorHAnsi"/>
          <w:sz w:val="12"/>
        </w:rPr>
        <w:t xml:space="preserve"> </w:t>
      </w:r>
      <w:r w:rsidRPr="00D93831">
        <w:rPr>
          <w:rStyle w:val="StyleUnderline"/>
          <w:rFonts w:cstheme="minorHAnsi"/>
          <w:highlight w:val="green"/>
        </w:rPr>
        <w:t>that Beijing would</w:t>
      </w:r>
      <w:r w:rsidRPr="001545B2">
        <w:rPr>
          <w:rStyle w:val="StyleUnderline"/>
          <w:rFonts w:cstheme="minorHAnsi"/>
        </w:rPr>
        <w:t xml:space="preserve"> respond by reflexively </w:t>
      </w:r>
      <w:r w:rsidRPr="00D93831">
        <w:rPr>
          <w:rStyle w:val="StyleUnderline"/>
          <w:rFonts w:cstheme="minorHAnsi"/>
          <w:highlight w:val="green"/>
        </w:rPr>
        <w:t>launch</w:t>
      </w:r>
      <w:r w:rsidRPr="001545B2">
        <w:rPr>
          <w:rStyle w:val="StyleUnderline"/>
          <w:rFonts w:cstheme="minorHAnsi"/>
        </w:rPr>
        <w:t xml:space="preserve">ing </w:t>
      </w:r>
      <w:r w:rsidRPr="00D93831">
        <w:rPr>
          <w:rStyle w:val="StyleUnderline"/>
          <w:rFonts w:cstheme="minorHAnsi"/>
          <w:highlight w:val="green"/>
        </w:rPr>
        <w:t>a nuclear attack</w:t>
      </w:r>
      <w:r w:rsidRPr="001545B2">
        <w:rPr>
          <w:rStyle w:val="StyleUnderline"/>
          <w:rFonts w:cstheme="minorHAnsi"/>
        </w:rPr>
        <w:t xml:space="preserve"> against the U</w:t>
      </w:r>
      <w:r w:rsidRPr="001545B2">
        <w:rPr>
          <w:rFonts w:cstheme="minorHAnsi"/>
          <w:sz w:val="12"/>
        </w:rPr>
        <w:t xml:space="preserve">nited </w:t>
      </w:r>
      <w:r w:rsidRPr="001545B2">
        <w:rPr>
          <w:rStyle w:val="StyleUnderline"/>
          <w:rFonts w:cstheme="minorHAnsi"/>
        </w:rPr>
        <w:t>S</w:t>
      </w:r>
      <w:r w:rsidRPr="001545B2">
        <w:rPr>
          <w:rFonts w:cstheme="minorHAnsi"/>
          <w:sz w:val="12"/>
        </w:rPr>
        <w:t xml:space="preserve">tates. Rather, </w:t>
      </w:r>
      <w:r w:rsidRPr="001545B2">
        <w:rPr>
          <w:rStyle w:val="StyleUnderline"/>
          <w:rFonts w:cstheme="minorHAnsi"/>
        </w:rPr>
        <w:t>before even considering violating their</w:t>
      </w:r>
      <w:r w:rsidRPr="001545B2">
        <w:rPr>
          <w:rFonts w:cstheme="minorHAnsi"/>
          <w:sz w:val="12"/>
        </w:rPr>
        <w:t xml:space="preserve"> long-held “</w:t>
      </w:r>
      <w:r w:rsidRPr="001545B2">
        <w:rPr>
          <w:rStyle w:val="StyleUnderline"/>
          <w:rFonts w:cstheme="minorHAnsi"/>
        </w:rPr>
        <w:t>no first use</w:t>
      </w:r>
      <w:r w:rsidRPr="001545B2">
        <w:rPr>
          <w:rFonts w:cstheme="minorHAnsi"/>
          <w:sz w:val="12"/>
        </w:rPr>
        <w:t xml:space="preserve">” </w:t>
      </w:r>
      <w:r w:rsidRPr="001545B2">
        <w:rPr>
          <w:rStyle w:val="StyleUnderline"/>
          <w:rFonts w:cstheme="minorHAnsi"/>
        </w:rPr>
        <w:t>doctrine</w:t>
      </w:r>
      <w:r w:rsidRPr="001545B2">
        <w:rPr>
          <w:rFonts w:cstheme="minorHAnsi"/>
          <w:sz w:val="12"/>
        </w:rPr>
        <w:t xml:space="preserve">, </w:t>
      </w:r>
      <w:r w:rsidRPr="001545B2">
        <w:rPr>
          <w:rStyle w:val="StyleUnderline"/>
          <w:rFonts w:cstheme="minorHAnsi"/>
        </w:rPr>
        <w:t xml:space="preserve">Chinese </w:t>
      </w:r>
      <w:r w:rsidRPr="00D93831">
        <w:rPr>
          <w:rStyle w:val="StyleUnderline"/>
          <w:rFonts w:cstheme="minorHAnsi"/>
          <w:highlight w:val="green"/>
        </w:rPr>
        <w:t xml:space="preserve">leaders would </w:t>
      </w:r>
      <w:r w:rsidRPr="00D93831">
        <w:rPr>
          <w:rStyle w:val="Emphasis"/>
          <w:rFonts w:cstheme="minorHAnsi"/>
          <w:highlight w:val="green"/>
        </w:rPr>
        <w:t>wait</w:t>
      </w:r>
      <w:r w:rsidRPr="001545B2">
        <w:rPr>
          <w:rFonts w:cstheme="minorHAnsi"/>
          <w:sz w:val="12"/>
        </w:rPr>
        <w:t xml:space="preserve"> </w:t>
      </w:r>
      <w:r w:rsidRPr="00D93831">
        <w:rPr>
          <w:rStyle w:val="StyleUnderline"/>
          <w:rFonts w:cstheme="minorHAnsi"/>
          <w:highlight w:val="green"/>
        </w:rPr>
        <w:t>to see if a concerted</w:t>
      </w:r>
      <w:r w:rsidRPr="001545B2">
        <w:rPr>
          <w:rFonts w:cstheme="minorHAnsi"/>
          <w:sz w:val="12"/>
        </w:rPr>
        <w:t xml:space="preserve">, </w:t>
      </w:r>
      <w:r w:rsidRPr="00D93831">
        <w:rPr>
          <w:rStyle w:val="StyleUnderline"/>
          <w:rFonts w:cstheme="minorHAnsi"/>
          <w:highlight w:val="green"/>
        </w:rPr>
        <w:t>sustained U.S. campaign</w:t>
      </w:r>
      <w:r w:rsidRPr="001545B2">
        <w:rPr>
          <w:rStyle w:val="StyleUnderline"/>
          <w:rFonts w:cstheme="minorHAnsi"/>
        </w:rPr>
        <w:t xml:space="preserve"> against their nuclear arsenal </w:t>
      </w:r>
      <w:r w:rsidRPr="00D93831">
        <w:rPr>
          <w:rStyle w:val="StyleUnderline"/>
          <w:rFonts w:cstheme="minorHAnsi"/>
          <w:highlight w:val="green"/>
        </w:rPr>
        <w:t>was under way</w:t>
      </w:r>
      <w:r w:rsidRPr="001545B2">
        <w:rPr>
          <w:rFonts w:cstheme="minorHAnsi"/>
          <w:sz w:val="12"/>
        </w:rPr>
        <w:t xml:space="preserve">. The United States has no incentive to attempt such a campaign and in fact would take every precaution to avoid it. The real danger of escalation in these conflicts would be when a Chinese attempt to capture a disputed island—Taiwan, one of the Diaoyu/Senkaku Islands, or an island in the South China Sea—was failing. A failed attempt to regain territory that the Chinese government has claimed as its own would undermine the legitimacy of the Chinese Communist Party and could make Beijing desperate enough to threaten the use of nuclear weapons. Again, </w:t>
      </w:r>
      <w:r w:rsidRPr="001545B2">
        <w:rPr>
          <w:rStyle w:val="StyleUnderline"/>
          <w:rFonts w:cstheme="minorHAnsi"/>
        </w:rPr>
        <w:t>U.S. planners</w:t>
      </w:r>
      <w:r w:rsidRPr="001545B2">
        <w:rPr>
          <w:rFonts w:cstheme="minorHAnsi"/>
          <w:sz w:val="12"/>
        </w:rPr>
        <w:t xml:space="preserve"> are aware of that danger and </w:t>
      </w:r>
      <w:r w:rsidRPr="001545B2">
        <w:rPr>
          <w:rStyle w:val="StyleUnderline"/>
          <w:rFonts w:cstheme="minorHAnsi"/>
        </w:rPr>
        <w:t xml:space="preserve">would seek to manage the end of a maritime conflict with China in a way that </w:t>
      </w:r>
      <w:r w:rsidRPr="001545B2">
        <w:rPr>
          <w:rStyle w:val="Emphasis"/>
          <w:rFonts w:cstheme="minorHAnsi"/>
        </w:rPr>
        <w:t>minimized</w:t>
      </w:r>
      <w:r w:rsidRPr="001545B2">
        <w:rPr>
          <w:rStyle w:val="StyleUnderline"/>
          <w:rFonts w:cstheme="minorHAnsi"/>
        </w:rPr>
        <w:t xml:space="preserve"> the </w:t>
      </w:r>
      <w:r w:rsidRPr="001545B2">
        <w:rPr>
          <w:rStyle w:val="Emphasis"/>
          <w:rFonts w:cstheme="minorHAnsi"/>
        </w:rPr>
        <w:t>incentives</w:t>
      </w:r>
      <w:r w:rsidRPr="001545B2">
        <w:rPr>
          <w:rStyle w:val="StyleUnderline"/>
          <w:rFonts w:cstheme="minorHAnsi"/>
        </w:rPr>
        <w:t xml:space="preserve"> for escalation</w:t>
      </w:r>
      <w:r w:rsidRPr="001545B2">
        <w:rPr>
          <w:rFonts w:cstheme="minorHAnsi"/>
          <w:sz w:val="12"/>
        </w:rPr>
        <w:t>.</w:t>
      </w:r>
    </w:p>
    <w:p w14:paraId="780FDB3D" w14:textId="77777777" w:rsidR="00243DA3" w:rsidRDefault="00243DA3" w:rsidP="00243DA3">
      <w:pPr>
        <w:pStyle w:val="Heading4"/>
      </w:pPr>
      <w:r>
        <w:t xml:space="preserve">Satellites key to </w:t>
      </w:r>
      <w:r>
        <w:rPr>
          <w:u w:val="single"/>
        </w:rPr>
        <w:t>drones</w:t>
      </w:r>
      <w:r>
        <w:t xml:space="preserve"> and </w:t>
      </w:r>
      <w:r>
        <w:rPr>
          <w:u w:val="single"/>
        </w:rPr>
        <w:t xml:space="preserve">PGS </w:t>
      </w:r>
    </w:p>
    <w:p w14:paraId="135AB670" w14:textId="77777777" w:rsidR="00243DA3" w:rsidRDefault="00243DA3" w:rsidP="00243DA3">
      <w:r>
        <w:t xml:space="preserve">Jeremy </w:t>
      </w:r>
      <w:proofErr w:type="spellStart"/>
      <w:r>
        <w:rPr>
          <w:rStyle w:val="Style13ptBold"/>
        </w:rPr>
        <w:t>Rabkin</w:t>
      </w:r>
      <w:proofErr w:type="spellEnd"/>
      <w:r>
        <w:rPr>
          <w:rStyle w:val="Style13ptBold"/>
        </w:rPr>
        <w:t xml:space="preserve"> 17</w:t>
      </w:r>
      <w:r>
        <w:t xml:space="preserve">, Professor of Law at George Mason University; and John </w:t>
      </w:r>
      <w:proofErr w:type="spellStart"/>
      <w:r>
        <w:t>Yoo</w:t>
      </w:r>
      <w:proofErr w:type="spellEnd"/>
      <w:r>
        <w:t>, Professor of Law at the University of California-Berkeley, 2017, Striking Power: How Cyber, Robots, and Space Weapons Change the Rules of War, p. 193-194</w:t>
      </w:r>
    </w:p>
    <w:p w14:paraId="1A15A328" w14:textId="77777777" w:rsidR="00243DA3" w:rsidRDefault="00243DA3" w:rsidP="00243DA3">
      <w:pPr>
        <w:rPr>
          <w:sz w:val="16"/>
        </w:rPr>
      </w:pPr>
      <w:r>
        <w:rPr>
          <w:sz w:val="16"/>
        </w:rPr>
        <w:t xml:space="preserve">Since the end of the Cold War, </w:t>
      </w:r>
      <w:r w:rsidRPr="00243DA3">
        <w:rPr>
          <w:rStyle w:val="StyleUnderline"/>
          <w:highlight w:val="green"/>
        </w:rPr>
        <w:t>space-based military systems</w:t>
      </w:r>
      <w:r>
        <w:rPr>
          <w:rStyle w:val="StyleUnderline"/>
        </w:rPr>
        <w:t xml:space="preserve"> have come to </w:t>
      </w:r>
      <w:r w:rsidRPr="00243DA3">
        <w:rPr>
          <w:rStyle w:val="StyleUnderline"/>
          <w:highlight w:val="green"/>
        </w:rPr>
        <w:t>exert a</w:t>
      </w:r>
      <w:r>
        <w:rPr>
          <w:rStyle w:val="StyleUnderline"/>
        </w:rPr>
        <w:t xml:space="preserve"> more </w:t>
      </w:r>
      <w:r w:rsidRPr="00243DA3">
        <w:rPr>
          <w:rStyle w:val="StyleUnderline"/>
          <w:highlight w:val="green"/>
        </w:rPr>
        <w:t>direct terrestrial impact</w:t>
      </w:r>
      <w:r>
        <w:rPr>
          <w:sz w:val="16"/>
        </w:rPr>
        <w:t>. The global positioning system (</w:t>
      </w:r>
      <w:r>
        <w:rPr>
          <w:rStyle w:val="StyleUnderline"/>
        </w:rPr>
        <w:t>GPS) allows U.S. aircraft, naval vessels, and ground units to locate their whereabouts and to direct their fire with precision</w:t>
      </w:r>
      <w:r>
        <w:rPr>
          <w:sz w:val="16"/>
        </w:rPr>
        <w:t xml:space="preserve">. The stunning speed of the initial invasion of Iraq in 2003, like the earlier triumph of the Persian Gulf War in 1991, demonstrates the lethal success of military’ operations that integrate satellite communications and information gathering. </w:t>
      </w:r>
      <w:r w:rsidRPr="00243DA3">
        <w:rPr>
          <w:rStyle w:val="StyleUnderline"/>
          <w:highlight w:val="green"/>
        </w:rPr>
        <w:t xml:space="preserve">The </w:t>
      </w:r>
      <w:r w:rsidRPr="00243DA3">
        <w:rPr>
          <w:rStyle w:val="Emphasis"/>
          <w:highlight w:val="green"/>
        </w:rPr>
        <w:t>drone campaign</w:t>
      </w:r>
      <w:r>
        <w:rPr>
          <w:rStyle w:val="StyleUnderline"/>
        </w:rPr>
        <w:t xml:space="preserve"> against terrorist leaders </w:t>
      </w:r>
      <w:r w:rsidRPr="00243DA3">
        <w:rPr>
          <w:rStyle w:val="StyleUnderline"/>
          <w:highlight w:val="green"/>
        </w:rPr>
        <w:t xml:space="preserve">in the Middle East and Pakistan </w:t>
      </w:r>
      <w:r w:rsidRPr="00243DA3">
        <w:rPr>
          <w:rStyle w:val="Emphasis"/>
          <w:highlight w:val="green"/>
        </w:rPr>
        <w:t>depends on satellites</w:t>
      </w:r>
      <w:r w:rsidRPr="00243DA3">
        <w:rPr>
          <w:rStyle w:val="StyleUnderline"/>
          <w:highlight w:val="green"/>
        </w:rPr>
        <w:t xml:space="preserve"> to locate targets, conduct</w:t>
      </w:r>
      <w:r>
        <w:rPr>
          <w:rStyle w:val="StyleUnderline"/>
        </w:rPr>
        <w:t xml:space="preserve"> real-time </w:t>
      </w:r>
      <w:r w:rsidRPr="00243DA3">
        <w:rPr>
          <w:rStyle w:val="StyleUnderline"/>
          <w:highlight w:val="green"/>
        </w:rPr>
        <w:t>surveillance, and</w:t>
      </w:r>
      <w:r>
        <w:rPr>
          <w:sz w:val="16"/>
        </w:rPr>
        <w:t xml:space="preserve"> then </w:t>
      </w:r>
      <w:r w:rsidRPr="00243DA3">
        <w:rPr>
          <w:rStyle w:val="StyleUnderline"/>
          <w:highlight w:val="green"/>
        </w:rPr>
        <w:t>control</w:t>
      </w:r>
      <w:r>
        <w:rPr>
          <w:rStyle w:val="StyleUnderline"/>
        </w:rPr>
        <w:t xml:space="preserve"> the </w:t>
      </w:r>
      <w:r w:rsidRPr="00243DA3">
        <w:rPr>
          <w:rStyle w:val="StyleUnderline"/>
          <w:highlight w:val="green"/>
        </w:rPr>
        <w:t>fire systems</w:t>
      </w:r>
      <w:r>
        <w:rPr>
          <w:rStyle w:val="StyleUnderline"/>
        </w:rPr>
        <w:t xml:space="preserve"> of the drones</w:t>
      </w:r>
      <w:r>
        <w:rPr>
          <w:sz w:val="16"/>
        </w:rPr>
        <w:t>.</w:t>
      </w:r>
    </w:p>
    <w:p w14:paraId="4B20FF69" w14:textId="77777777" w:rsidR="00243DA3" w:rsidRDefault="00243DA3" w:rsidP="00243DA3">
      <w:pPr>
        <w:rPr>
          <w:sz w:val="16"/>
        </w:rPr>
      </w:pPr>
      <w:r>
        <w:rPr>
          <w:rStyle w:val="StyleUnderline"/>
        </w:rPr>
        <w:t>The future holds even more advances</w:t>
      </w:r>
      <w:r>
        <w:rPr>
          <w:sz w:val="16"/>
        </w:rPr>
        <w:t xml:space="preserve"> in store. Building on precision-guided munitions, </w:t>
      </w:r>
      <w:r w:rsidRPr="00243DA3">
        <w:rPr>
          <w:rStyle w:val="StyleUnderline"/>
          <w:highlight w:val="green"/>
        </w:rPr>
        <w:t>the U.S.</w:t>
      </w:r>
      <w:r>
        <w:rPr>
          <w:sz w:val="16"/>
        </w:rPr>
        <w:t xml:space="preserve"> Defense Department </w:t>
      </w:r>
      <w:r w:rsidRPr="00243DA3">
        <w:rPr>
          <w:rStyle w:val="StyleUnderline"/>
          <w:highlight w:val="green"/>
        </w:rPr>
        <w:t>is developing</w:t>
      </w:r>
      <w:r>
        <w:rPr>
          <w:rStyle w:val="StyleUnderline"/>
        </w:rPr>
        <w:t xml:space="preserve"> a “</w:t>
      </w:r>
      <w:r w:rsidRPr="00243DA3">
        <w:rPr>
          <w:rStyle w:val="Emphasis"/>
          <w:highlight w:val="green"/>
        </w:rPr>
        <w:t>prompt global strike</w:t>
      </w:r>
      <w:r>
        <w:rPr>
          <w:rStyle w:val="StyleUnderline"/>
        </w:rPr>
        <w:t xml:space="preserve">” system </w:t>
      </w:r>
      <w:r w:rsidRPr="00243DA3">
        <w:rPr>
          <w:rStyle w:val="StyleUnderline"/>
          <w:highlight w:val="green"/>
        </w:rPr>
        <w:t xml:space="preserve">that will use GPS satellites to </w:t>
      </w:r>
      <w:r w:rsidRPr="00243DA3">
        <w:rPr>
          <w:rStyle w:val="Emphasis"/>
          <w:highlight w:val="green"/>
        </w:rPr>
        <w:t>guide hypersonic missiles</w:t>
      </w:r>
      <w:r>
        <w:rPr>
          <w:rStyle w:val="StyleUnderline"/>
        </w:rPr>
        <w:t xml:space="preserve">, armed with conventional warheads, to targets </w:t>
      </w:r>
      <w:r w:rsidRPr="00243DA3">
        <w:rPr>
          <w:rStyle w:val="StyleUnderline"/>
          <w:highlight w:val="green"/>
        </w:rPr>
        <w:t>anywhere in the world within an hour</w:t>
      </w:r>
      <w:r>
        <w:rPr>
          <w:sz w:val="16"/>
        </w:rPr>
        <w:t>.1 More exotic versions envision bombardments from orbital platforms using rods, which would generate their explosive force purely from the kinetic energy created by their high terminal velocity upon reentering the atmosphere. American planners speculate that such systems could replace the need for tactical nuclear weapons because of their combination of precision, speed, and destructive potential.</w:t>
      </w:r>
    </w:p>
    <w:p w14:paraId="4BF33CBB" w14:textId="77777777" w:rsidR="00243DA3" w:rsidRDefault="00243DA3" w:rsidP="00243DA3">
      <w:pPr>
        <w:pStyle w:val="Heading4"/>
      </w:pPr>
      <w:r>
        <w:t xml:space="preserve">PGS causes destabilization and conflict. </w:t>
      </w:r>
    </w:p>
    <w:p w14:paraId="4D6DA6C0" w14:textId="77777777" w:rsidR="00243DA3" w:rsidRDefault="00243DA3" w:rsidP="00243DA3">
      <w:r>
        <w:t xml:space="preserve">Raf </w:t>
      </w:r>
      <w:proofErr w:type="spellStart"/>
      <w:r>
        <w:rPr>
          <w:rStyle w:val="Style13ptBold"/>
        </w:rPr>
        <w:t>Casps</w:t>
      </w:r>
      <w:proofErr w:type="spellEnd"/>
      <w:r>
        <w:rPr>
          <w:rStyle w:val="Style13ptBold"/>
        </w:rPr>
        <w:t xml:space="preserve"> 18</w:t>
      </w:r>
      <w:r>
        <w:t>, lecturer at the University of Birmingham and a Visiting Researcher at the United Nations Institute of Disarmament Research in Geneva before joining King’s College London and the UK’s Joint Services Command and Staff College. PhD in International Relations from Cambridge University, Medium, 6-21-2018, "Conventional Prompt Global Strike: Enhancing Deterrence?", https://medium.com/raf-caps/conventional-prompt-global-strike-enhancing-deterrence-dac5a0fe6af7</w:t>
      </w:r>
    </w:p>
    <w:p w14:paraId="02A30545" w14:textId="77777777" w:rsidR="00243DA3" w:rsidRDefault="00243DA3" w:rsidP="00243DA3">
      <w:pPr>
        <w:rPr>
          <w:rStyle w:val="Emphasis"/>
        </w:rPr>
      </w:pPr>
      <w:r w:rsidRPr="00243DA3">
        <w:rPr>
          <w:rStyle w:val="Emphasis"/>
          <w:highlight w:val="green"/>
        </w:rPr>
        <w:t>Undermining stability and deterrence</w:t>
      </w:r>
    </w:p>
    <w:p w14:paraId="430DE2A9" w14:textId="77777777" w:rsidR="00243DA3" w:rsidRDefault="00243DA3" w:rsidP="00243DA3">
      <w:pPr>
        <w:rPr>
          <w:sz w:val="16"/>
        </w:rPr>
      </w:pPr>
      <w:r>
        <w:rPr>
          <w:sz w:val="16"/>
        </w:rPr>
        <w:t xml:space="preserve">While past US Administrations have viewed CPGS as enhancing deterrence, </w:t>
      </w:r>
      <w:r w:rsidRPr="00243DA3">
        <w:rPr>
          <w:rStyle w:val="StyleUnderline"/>
          <w:highlight w:val="green"/>
        </w:rPr>
        <w:t>these weapons</w:t>
      </w:r>
      <w:r>
        <w:rPr>
          <w:rStyle w:val="StyleUnderline"/>
        </w:rPr>
        <w:t xml:space="preserve"> have provoked intense debate, </w:t>
      </w:r>
      <w:proofErr w:type="gramStart"/>
      <w:r>
        <w:rPr>
          <w:rStyle w:val="StyleUnderline"/>
        </w:rPr>
        <w:t>in particular how</w:t>
      </w:r>
      <w:proofErr w:type="gramEnd"/>
      <w:r>
        <w:rPr>
          <w:rStyle w:val="StyleUnderline"/>
        </w:rPr>
        <w:t xml:space="preserve"> they will </w:t>
      </w:r>
      <w:r w:rsidRPr="00243DA3">
        <w:rPr>
          <w:rStyle w:val="StyleUnderline"/>
          <w:highlight w:val="green"/>
        </w:rPr>
        <w:t>impact crisis stability</w:t>
      </w:r>
      <w:r>
        <w:rPr>
          <w:rStyle w:val="StyleUnderline"/>
        </w:rPr>
        <w:t>.</w:t>
      </w:r>
      <w:r>
        <w:rPr>
          <w:sz w:val="16"/>
        </w:rPr>
        <w:t xml:space="preserve"> One of the most significant concerns is that </w:t>
      </w:r>
      <w:r w:rsidRPr="00243DA3">
        <w:rPr>
          <w:rStyle w:val="Emphasis"/>
          <w:highlight w:val="green"/>
        </w:rPr>
        <w:t>Russia will view</w:t>
      </w:r>
      <w:r w:rsidRPr="00243DA3">
        <w:rPr>
          <w:rStyle w:val="StyleUnderline"/>
          <w:highlight w:val="green"/>
        </w:rPr>
        <w:t xml:space="preserve"> such </w:t>
      </w:r>
      <w:r w:rsidRPr="00243DA3">
        <w:rPr>
          <w:rStyle w:val="Emphasis"/>
          <w:highlight w:val="green"/>
        </w:rPr>
        <w:t>weapons as a direct threat</w:t>
      </w:r>
      <w:r w:rsidRPr="00243DA3">
        <w:rPr>
          <w:rStyle w:val="StyleUnderline"/>
          <w:highlight w:val="green"/>
        </w:rPr>
        <w:t xml:space="preserve"> to its</w:t>
      </w:r>
      <w:r>
        <w:rPr>
          <w:rStyle w:val="StyleUnderline"/>
        </w:rPr>
        <w:t xml:space="preserve"> </w:t>
      </w:r>
      <w:r>
        <w:rPr>
          <w:rStyle w:val="Emphasis"/>
        </w:rPr>
        <w:t xml:space="preserve">Strategic </w:t>
      </w:r>
      <w:r w:rsidRPr="00243DA3">
        <w:rPr>
          <w:rStyle w:val="Emphasis"/>
          <w:highlight w:val="green"/>
        </w:rPr>
        <w:t>Nuclear Forces</w:t>
      </w:r>
      <w:r>
        <w:rPr>
          <w:sz w:val="16"/>
        </w:rPr>
        <w:t xml:space="preserve">. Indeed, this outlook appears in Russian doctrine, and in policy statements in various international fora. For instance, at the 2015 Nuclear Non-proliferation Treaty Review Conference, </w:t>
      </w:r>
      <w:r>
        <w:rPr>
          <w:rStyle w:val="StyleUnderline"/>
        </w:rPr>
        <w:t xml:space="preserve">the </w:t>
      </w:r>
      <w:r w:rsidRPr="00243DA3">
        <w:rPr>
          <w:rStyle w:val="Emphasis"/>
          <w:highlight w:val="green"/>
        </w:rPr>
        <w:t>head of the Russian delegation</w:t>
      </w:r>
      <w:r w:rsidRPr="00243DA3">
        <w:rPr>
          <w:rStyle w:val="StyleUnderline"/>
          <w:highlight w:val="green"/>
        </w:rPr>
        <w:t xml:space="preserve"> stated that </w:t>
      </w:r>
      <w:r w:rsidRPr="00243DA3">
        <w:rPr>
          <w:rStyle w:val="Emphasis"/>
          <w:highlight w:val="green"/>
        </w:rPr>
        <w:t>US policy hinders</w:t>
      </w:r>
      <w:r w:rsidRPr="00243DA3">
        <w:rPr>
          <w:rStyle w:val="StyleUnderline"/>
          <w:highlight w:val="green"/>
        </w:rPr>
        <w:t xml:space="preserve"> further </w:t>
      </w:r>
      <w:r w:rsidRPr="00243DA3">
        <w:rPr>
          <w:rStyle w:val="Emphasis"/>
          <w:highlight w:val="green"/>
        </w:rPr>
        <w:t>nuclear reductions</w:t>
      </w:r>
      <w:r>
        <w:rPr>
          <w:rStyle w:val="StyleUnderline"/>
        </w:rPr>
        <w:t xml:space="preserve"> through its ‘intransigent course’, </w:t>
      </w:r>
      <w:r w:rsidRPr="00243DA3">
        <w:rPr>
          <w:rStyle w:val="StyleUnderline"/>
          <w:highlight w:val="green"/>
        </w:rPr>
        <w:t xml:space="preserve">undermining </w:t>
      </w:r>
      <w:r w:rsidRPr="00243DA3">
        <w:rPr>
          <w:rStyle w:val="Emphasis"/>
          <w:highlight w:val="green"/>
        </w:rPr>
        <w:t>strategic stability by pursuing</w:t>
      </w:r>
      <w:r>
        <w:rPr>
          <w:rStyle w:val="StyleUnderline"/>
        </w:rPr>
        <w:t xml:space="preserve">, among other things, a missile </w:t>
      </w:r>
      <w:proofErr w:type="spellStart"/>
      <w:r>
        <w:rPr>
          <w:rStyle w:val="StyleUnderline"/>
        </w:rPr>
        <w:t>defence</w:t>
      </w:r>
      <w:proofErr w:type="spellEnd"/>
      <w:r>
        <w:rPr>
          <w:rStyle w:val="StyleUnderline"/>
        </w:rPr>
        <w:t xml:space="preserve"> system and the “</w:t>
      </w:r>
      <w:r w:rsidRPr="00243DA3">
        <w:rPr>
          <w:rStyle w:val="Emphasis"/>
          <w:highlight w:val="green"/>
        </w:rPr>
        <w:t>prompt global strike</w:t>
      </w:r>
      <w:r>
        <w:rPr>
          <w:rStyle w:val="StyleUnderline"/>
        </w:rPr>
        <w:t>” concept</w:t>
      </w:r>
      <w:r>
        <w:rPr>
          <w:sz w:val="16"/>
        </w:rPr>
        <w:t xml:space="preserve">.[6] </w:t>
      </w:r>
      <w:r w:rsidRPr="00243DA3">
        <w:rPr>
          <w:rStyle w:val="StyleUnderline"/>
          <w:highlight w:val="green"/>
        </w:rPr>
        <w:t>This is a consistent mantra</w:t>
      </w:r>
      <w:r>
        <w:rPr>
          <w:sz w:val="16"/>
        </w:rPr>
        <w:t xml:space="preserve">. However, some argue that Russia overstates the danger to its forces. Russia is the only state beyond the US with a warning system that </w:t>
      </w:r>
      <w:proofErr w:type="gramStart"/>
      <w:r>
        <w:rPr>
          <w:sz w:val="16"/>
        </w:rPr>
        <w:t>is capable of detecting</w:t>
      </w:r>
      <w:proofErr w:type="gramEnd"/>
      <w:r>
        <w:rPr>
          <w:sz w:val="16"/>
        </w:rPr>
        <w:t xml:space="preserve"> a missile launch. Its over-the-horizon and space-based capabilities should be easily capable of discerning the difference between an ICBM and a CPGS weapon. And while a greater proportion of its deterrent is land-based than that of the US (and clearly that of Britain or France), Russia maintains a significant second-strike capability with its SLBM force. Russia’s willingness to introduce nuclear weapons at a lower threshold than other powers is also clearly established. Therefore, a disarming strike by the US against the Russian ICBM force, or perhaps even its </w:t>
      </w:r>
      <w:proofErr w:type="gramStart"/>
      <w:r>
        <w:rPr>
          <w:sz w:val="16"/>
        </w:rPr>
        <w:t>command and control</w:t>
      </w:r>
      <w:proofErr w:type="gramEnd"/>
      <w:r>
        <w:rPr>
          <w:sz w:val="16"/>
        </w:rPr>
        <w:t xml:space="preserve"> structure, would seem highly risky, and therefore unlikely. Nonetheless, </w:t>
      </w:r>
      <w:r w:rsidRPr="00243DA3">
        <w:rPr>
          <w:rStyle w:val="Emphasis"/>
          <w:highlight w:val="green"/>
        </w:rPr>
        <w:t>Russia’s sensitivity</w:t>
      </w:r>
      <w:r w:rsidRPr="00243DA3">
        <w:rPr>
          <w:rStyle w:val="StyleUnderline"/>
          <w:highlight w:val="green"/>
        </w:rPr>
        <w:t xml:space="preserve"> over their</w:t>
      </w:r>
      <w:r>
        <w:rPr>
          <w:rStyle w:val="StyleUnderline"/>
        </w:rPr>
        <w:t xml:space="preserve"> nuclear </w:t>
      </w:r>
      <w:r w:rsidRPr="00243DA3">
        <w:rPr>
          <w:rStyle w:val="StyleUnderline"/>
          <w:highlight w:val="green"/>
        </w:rPr>
        <w:t xml:space="preserve">deterrent </w:t>
      </w:r>
      <w:r w:rsidRPr="00243DA3">
        <w:rPr>
          <w:rStyle w:val="Emphasis"/>
          <w:highlight w:val="green"/>
        </w:rPr>
        <w:t>cannot be underestimated</w:t>
      </w:r>
      <w:r>
        <w:rPr>
          <w:sz w:val="16"/>
        </w:rPr>
        <w:t xml:space="preserve">. The nuclear deterrent is seen as integral to Russia’s claim to be a great power. In addition to this, </w:t>
      </w:r>
      <w:r w:rsidRPr="00243DA3">
        <w:rPr>
          <w:rStyle w:val="StyleUnderline"/>
          <w:highlight w:val="green"/>
        </w:rPr>
        <w:t>Russian policy makers are</w:t>
      </w:r>
      <w:r>
        <w:rPr>
          <w:rStyle w:val="StyleUnderline"/>
        </w:rPr>
        <w:t xml:space="preserve"> keenly </w:t>
      </w:r>
      <w:r w:rsidRPr="00243DA3">
        <w:rPr>
          <w:rStyle w:val="StyleUnderline"/>
          <w:highlight w:val="green"/>
        </w:rPr>
        <w:t>aware of the inferiority of their conventional forces</w:t>
      </w:r>
      <w:r>
        <w:rPr>
          <w:rStyle w:val="StyleUnderline"/>
        </w:rPr>
        <w:t xml:space="preserve"> to the US, </w:t>
      </w:r>
      <w:r w:rsidRPr="00243DA3">
        <w:rPr>
          <w:rStyle w:val="StyleUnderline"/>
          <w:highlight w:val="green"/>
        </w:rPr>
        <w:t>which acts to magnify</w:t>
      </w:r>
      <w:r>
        <w:rPr>
          <w:rStyle w:val="StyleUnderline"/>
        </w:rPr>
        <w:t xml:space="preserve"> both </w:t>
      </w:r>
      <w:r w:rsidRPr="00243DA3">
        <w:rPr>
          <w:rStyle w:val="StyleUnderline"/>
          <w:highlight w:val="green"/>
        </w:rPr>
        <w:t>the</w:t>
      </w:r>
      <w:r>
        <w:rPr>
          <w:rStyle w:val="StyleUnderline"/>
        </w:rPr>
        <w:t xml:space="preserve"> symbolic and strategic </w:t>
      </w:r>
      <w:r w:rsidRPr="00243DA3">
        <w:rPr>
          <w:rStyle w:val="StyleUnderline"/>
          <w:highlight w:val="green"/>
        </w:rPr>
        <w:t>value of nuclear weapons</w:t>
      </w:r>
      <w:r>
        <w:rPr>
          <w:rStyle w:val="StyleUnderline"/>
        </w:rPr>
        <w:t xml:space="preserve"> to the Kremlin. </w:t>
      </w:r>
      <w:r w:rsidRPr="00243DA3">
        <w:rPr>
          <w:rStyle w:val="Emphasis"/>
          <w:highlight w:val="green"/>
        </w:rPr>
        <w:t>Any perceived threat</w:t>
      </w:r>
      <w:r>
        <w:rPr>
          <w:rStyle w:val="Emphasis"/>
        </w:rPr>
        <w:t>,</w:t>
      </w:r>
      <w:r>
        <w:rPr>
          <w:sz w:val="16"/>
        </w:rPr>
        <w:t xml:space="preserve"> real or otherwise, </w:t>
      </w:r>
      <w:r w:rsidRPr="00243DA3">
        <w:rPr>
          <w:rStyle w:val="Emphasis"/>
          <w:highlight w:val="green"/>
        </w:rPr>
        <w:t>will</w:t>
      </w:r>
      <w:r>
        <w:rPr>
          <w:rStyle w:val="StyleUnderline"/>
        </w:rPr>
        <w:t xml:space="preserve"> serve to </w:t>
      </w:r>
      <w:r w:rsidRPr="00243DA3">
        <w:rPr>
          <w:rStyle w:val="Emphasis"/>
          <w:highlight w:val="green"/>
        </w:rPr>
        <w:t>create significant concerns</w:t>
      </w:r>
      <w:r>
        <w:rPr>
          <w:rStyle w:val="StyleUnderline"/>
        </w:rPr>
        <w:t xml:space="preserve"> in Moscow</w:t>
      </w:r>
      <w:r>
        <w:rPr>
          <w:sz w:val="16"/>
        </w:rPr>
        <w:t>.</w:t>
      </w:r>
    </w:p>
    <w:p w14:paraId="06BD48E3" w14:textId="77777777" w:rsidR="00243DA3" w:rsidRDefault="00243DA3" w:rsidP="00243DA3">
      <w:pPr>
        <w:rPr>
          <w:sz w:val="16"/>
        </w:rPr>
      </w:pPr>
      <w:r>
        <w:rPr>
          <w:rStyle w:val="StyleUnderline"/>
        </w:rPr>
        <w:t xml:space="preserve">The perceived threat from these weapons is further amplified when </w:t>
      </w:r>
      <w:r w:rsidRPr="00243DA3">
        <w:rPr>
          <w:rStyle w:val="Emphasis"/>
          <w:highlight w:val="green"/>
        </w:rPr>
        <w:t xml:space="preserve">CPGS is allied to missile </w:t>
      </w:r>
      <w:proofErr w:type="spellStart"/>
      <w:r w:rsidRPr="00243DA3">
        <w:rPr>
          <w:rStyle w:val="Emphasis"/>
          <w:highlight w:val="green"/>
        </w:rPr>
        <w:t>defence</w:t>
      </w:r>
      <w:proofErr w:type="spellEnd"/>
      <w:r>
        <w:rPr>
          <w:rStyle w:val="StyleUnderline"/>
        </w:rPr>
        <w:t xml:space="preserve"> systems</w:t>
      </w:r>
      <w:r>
        <w:rPr>
          <w:sz w:val="16"/>
        </w:rPr>
        <w:t xml:space="preserve">. There are </w:t>
      </w:r>
      <w:r w:rsidRPr="00243DA3">
        <w:rPr>
          <w:rStyle w:val="StyleUnderline"/>
          <w:highlight w:val="green"/>
        </w:rPr>
        <w:t xml:space="preserve">numerous statements by Russian and Chinese officials as to the </w:t>
      </w:r>
      <w:r w:rsidRPr="00243DA3">
        <w:rPr>
          <w:rStyle w:val="Emphasis"/>
          <w:highlight w:val="green"/>
        </w:rPr>
        <w:t>combined effect</w:t>
      </w:r>
      <w:r>
        <w:rPr>
          <w:rStyle w:val="StyleUnderline"/>
        </w:rPr>
        <w:t xml:space="preserve"> of these conventional systems, </w:t>
      </w:r>
      <w:r w:rsidRPr="00243DA3">
        <w:rPr>
          <w:rStyle w:val="StyleUnderline"/>
          <w:highlight w:val="green"/>
        </w:rPr>
        <w:t xml:space="preserve">and their capability of a </w:t>
      </w:r>
      <w:r w:rsidRPr="00243DA3">
        <w:rPr>
          <w:rStyle w:val="Emphasis"/>
          <w:highlight w:val="green"/>
        </w:rPr>
        <w:t>disarming first strike</w:t>
      </w:r>
      <w:r w:rsidRPr="00243DA3">
        <w:rPr>
          <w:sz w:val="16"/>
          <w:highlight w:val="green"/>
        </w:rPr>
        <w:t>.</w:t>
      </w:r>
      <w:r>
        <w:rPr>
          <w:sz w:val="16"/>
        </w:rPr>
        <w:t xml:space="preserve"> </w:t>
      </w:r>
      <w:r>
        <w:rPr>
          <w:rStyle w:val="StyleUnderline"/>
        </w:rPr>
        <w:t xml:space="preserve">Such </w:t>
      </w:r>
      <w:r w:rsidRPr="00243DA3">
        <w:rPr>
          <w:rStyle w:val="StyleUnderline"/>
          <w:highlight w:val="green"/>
        </w:rPr>
        <w:t xml:space="preserve">fears have driven Russia to </w:t>
      </w:r>
      <w:r w:rsidRPr="00243DA3">
        <w:rPr>
          <w:rStyle w:val="Emphasis"/>
          <w:highlight w:val="green"/>
        </w:rPr>
        <w:t>increase its reliance on tactical nuclear weapons</w:t>
      </w:r>
      <w:r w:rsidRPr="00243DA3">
        <w:rPr>
          <w:rStyle w:val="StyleUnderline"/>
          <w:highlight w:val="green"/>
        </w:rPr>
        <w:t xml:space="preserve">, and to </w:t>
      </w:r>
      <w:r w:rsidRPr="00243DA3">
        <w:rPr>
          <w:rStyle w:val="Emphasis"/>
          <w:highlight w:val="green"/>
        </w:rPr>
        <w:t xml:space="preserve">upgrade </w:t>
      </w:r>
      <w:r>
        <w:rPr>
          <w:rStyle w:val="Emphasis"/>
        </w:rPr>
        <w:t xml:space="preserve">the </w:t>
      </w:r>
      <w:r>
        <w:rPr>
          <w:rStyle w:val="StyleUnderline"/>
        </w:rPr>
        <w:t xml:space="preserve">robustness of its nuclear </w:t>
      </w:r>
      <w:r w:rsidRPr="00243DA3">
        <w:rPr>
          <w:rStyle w:val="Emphasis"/>
          <w:highlight w:val="green"/>
        </w:rPr>
        <w:t>systems</w:t>
      </w:r>
      <w:r>
        <w:rPr>
          <w:rStyle w:val="StyleUnderline"/>
        </w:rPr>
        <w:t xml:space="preserve">, while also hastening aerospace </w:t>
      </w:r>
      <w:proofErr w:type="spellStart"/>
      <w:r>
        <w:rPr>
          <w:rStyle w:val="StyleUnderline"/>
        </w:rPr>
        <w:t>defence</w:t>
      </w:r>
      <w:proofErr w:type="spellEnd"/>
      <w:r>
        <w:rPr>
          <w:rStyle w:val="StyleUnderline"/>
        </w:rPr>
        <w:t xml:space="preserve"> capabilities</w:t>
      </w:r>
      <w:r>
        <w:rPr>
          <w:sz w:val="16"/>
        </w:rPr>
        <w:t xml:space="preserve">. </w:t>
      </w:r>
      <w:r w:rsidRPr="00243DA3">
        <w:rPr>
          <w:rStyle w:val="StyleUnderline"/>
          <w:highlight w:val="green"/>
        </w:rPr>
        <w:t>The reliance</w:t>
      </w:r>
      <w:r>
        <w:rPr>
          <w:rStyle w:val="StyleUnderline"/>
        </w:rPr>
        <w:t xml:space="preserve"> on tactical nuclear weapons </w:t>
      </w:r>
      <w:proofErr w:type="gramStart"/>
      <w:r>
        <w:rPr>
          <w:rStyle w:val="StyleUnderline"/>
        </w:rPr>
        <w:t xml:space="preserve">in particular </w:t>
      </w:r>
      <w:r w:rsidRPr="00243DA3">
        <w:rPr>
          <w:rStyle w:val="StyleUnderline"/>
          <w:highlight w:val="green"/>
        </w:rPr>
        <w:t>brings</w:t>
      </w:r>
      <w:proofErr w:type="gramEnd"/>
      <w:r w:rsidRPr="00243DA3">
        <w:rPr>
          <w:rStyle w:val="StyleUnderline"/>
          <w:highlight w:val="green"/>
        </w:rPr>
        <w:t xml:space="preserve"> </w:t>
      </w:r>
      <w:r w:rsidRPr="00243DA3">
        <w:rPr>
          <w:rStyle w:val="Emphasis"/>
          <w:highlight w:val="green"/>
        </w:rPr>
        <w:t>negative consequence in terms of security</w:t>
      </w:r>
      <w:r>
        <w:rPr>
          <w:rStyle w:val="Emphasis"/>
        </w:rPr>
        <w:t xml:space="preserve"> </w:t>
      </w:r>
      <w:r>
        <w:rPr>
          <w:rStyle w:val="StyleUnderline"/>
        </w:rPr>
        <w:t xml:space="preserve">and control. </w:t>
      </w:r>
      <w:r w:rsidRPr="00243DA3">
        <w:rPr>
          <w:rStyle w:val="StyleUnderline"/>
          <w:highlight w:val="green"/>
        </w:rPr>
        <w:t>They are</w:t>
      </w:r>
      <w:r>
        <w:rPr>
          <w:rStyle w:val="StyleUnderline"/>
        </w:rPr>
        <w:t xml:space="preserve"> widely held to </w:t>
      </w:r>
      <w:r w:rsidRPr="00243DA3">
        <w:rPr>
          <w:rStyle w:val="Emphasis"/>
          <w:highlight w:val="green"/>
        </w:rPr>
        <w:t xml:space="preserve">highly </w:t>
      </w:r>
      <w:proofErr w:type="gramStart"/>
      <w:r w:rsidRPr="00243DA3">
        <w:rPr>
          <w:rStyle w:val="Emphasis"/>
          <w:highlight w:val="green"/>
        </w:rPr>
        <w:t>destabilizing</w:t>
      </w:r>
      <w:r>
        <w:rPr>
          <w:rStyle w:val="StyleUnderline"/>
        </w:rPr>
        <w:t>, and</w:t>
      </w:r>
      <w:proofErr w:type="gramEnd"/>
      <w:r>
        <w:rPr>
          <w:rStyle w:val="StyleUnderline"/>
        </w:rPr>
        <w:t xml:space="preserve"> change the metrics of deterrence</w:t>
      </w:r>
      <w:r>
        <w:rPr>
          <w:sz w:val="16"/>
        </w:rPr>
        <w:t>.</w:t>
      </w:r>
    </w:p>
    <w:p w14:paraId="26A1EEA1" w14:textId="77777777" w:rsidR="00243DA3" w:rsidRDefault="00243DA3" w:rsidP="00243DA3">
      <w:pPr>
        <w:rPr>
          <w:sz w:val="16"/>
        </w:rPr>
      </w:pPr>
      <w:r>
        <w:rPr>
          <w:rStyle w:val="StyleUnderline"/>
        </w:rPr>
        <w:t>Further concerns are created by the ambiguities that are inherent in CPGS designs</w:t>
      </w:r>
      <w:r>
        <w:rPr>
          <w:sz w:val="16"/>
        </w:rPr>
        <w:t xml:space="preserve">. </w:t>
      </w:r>
      <w:r>
        <w:rPr>
          <w:rStyle w:val="StyleUnderline"/>
        </w:rPr>
        <w:t>These relate to the type of warhead, the country targeted, and the type of target</w:t>
      </w:r>
      <w:r>
        <w:rPr>
          <w:sz w:val="16"/>
        </w:rPr>
        <w:t xml:space="preserve">. The points relating to the ambiguity of whether a weapon carried a nuclear or conventional warhead has been discussed above. The withdrawal of funding for the CTM has probably eradicated this as an uncertainty, at least as far as the US </w:t>
      </w:r>
      <w:proofErr w:type="spellStart"/>
      <w:r>
        <w:rPr>
          <w:sz w:val="16"/>
        </w:rPr>
        <w:t>programme</w:t>
      </w:r>
      <w:proofErr w:type="spellEnd"/>
      <w:r>
        <w:rPr>
          <w:sz w:val="16"/>
        </w:rPr>
        <w:t xml:space="preserve"> is concerned. Basing options and inspections would serve to eliminate the vestiges of any further doubt. However, the latter two concerns are more persistent</w:t>
      </w:r>
      <w:r>
        <w:rPr>
          <w:rStyle w:val="StyleUnderline"/>
        </w:rPr>
        <w:t xml:space="preserve">. The ability of CPGS platforms to </w:t>
      </w:r>
      <w:proofErr w:type="spellStart"/>
      <w:r>
        <w:rPr>
          <w:rStyle w:val="StyleUnderline"/>
        </w:rPr>
        <w:t>manoeuvre</w:t>
      </w:r>
      <w:proofErr w:type="spellEnd"/>
      <w:r>
        <w:rPr>
          <w:rStyle w:val="StyleUnderline"/>
        </w:rPr>
        <w:t xml:space="preserve"> means that their destination cannot be determined until late in the flight envelope</w:t>
      </w:r>
      <w:r>
        <w:rPr>
          <w:sz w:val="16"/>
        </w:rPr>
        <w:t xml:space="preserve"> — </w:t>
      </w:r>
      <w:r>
        <w:rPr>
          <w:rStyle w:val="StyleUnderline"/>
        </w:rPr>
        <w:t>perhaps not until the final moments</w:t>
      </w:r>
      <w:r>
        <w:rPr>
          <w:sz w:val="16"/>
        </w:rPr>
        <w:t xml:space="preserve">. </w:t>
      </w:r>
      <w:proofErr w:type="gramStart"/>
      <w:r>
        <w:rPr>
          <w:sz w:val="16"/>
        </w:rPr>
        <w:t>Thus</w:t>
      </w:r>
      <w:proofErr w:type="gramEnd"/>
      <w:r>
        <w:rPr>
          <w:sz w:val="16"/>
        </w:rPr>
        <w:t xml:space="preserve"> </w:t>
      </w:r>
      <w:r w:rsidRPr="00243DA3">
        <w:rPr>
          <w:rStyle w:val="StyleUnderline"/>
          <w:highlight w:val="green"/>
        </w:rPr>
        <w:t>a strike</w:t>
      </w:r>
      <w:r>
        <w:rPr>
          <w:rStyle w:val="StyleUnderline"/>
        </w:rPr>
        <w:t xml:space="preserve"> on a third party </w:t>
      </w:r>
      <w:r w:rsidRPr="00243DA3">
        <w:rPr>
          <w:rStyle w:val="StyleUnderline"/>
          <w:highlight w:val="green"/>
        </w:rPr>
        <w:t>could be</w:t>
      </w:r>
      <w:r>
        <w:rPr>
          <w:rStyle w:val="StyleUnderline"/>
        </w:rPr>
        <w:t xml:space="preserve"> </w:t>
      </w:r>
      <w:r w:rsidRPr="00243DA3">
        <w:rPr>
          <w:rStyle w:val="Emphasis"/>
          <w:highlight w:val="green"/>
        </w:rPr>
        <w:t>interpreted by Russia</w:t>
      </w:r>
      <w:r w:rsidRPr="00243DA3">
        <w:rPr>
          <w:sz w:val="16"/>
          <w:highlight w:val="green"/>
        </w:rPr>
        <w:t xml:space="preserve"> (</w:t>
      </w:r>
      <w:r w:rsidRPr="00243DA3">
        <w:rPr>
          <w:rStyle w:val="Emphasis"/>
          <w:highlight w:val="green"/>
        </w:rPr>
        <w:t>and</w:t>
      </w:r>
      <w:r>
        <w:rPr>
          <w:sz w:val="16"/>
        </w:rPr>
        <w:t xml:space="preserve"> perhaps </w:t>
      </w:r>
      <w:r>
        <w:rPr>
          <w:rStyle w:val="Emphasis"/>
        </w:rPr>
        <w:t>C</w:t>
      </w:r>
      <w:r w:rsidRPr="00243DA3">
        <w:rPr>
          <w:rStyle w:val="Emphasis"/>
          <w:highlight w:val="green"/>
        </w:rPr>
        <w:t>hina</w:t>
      </w:r>
      <w:r>
        <w:rPr>
          <w:sz w:val="16"/>
        </w:rPr>
        <w:t xml:space="preserve"> in the future if it builds a missile warning system) </w:t>
      </w:r>
      <w:r>
        <w:rPr>
          <w:rStyle w:val="StyleUnderline"/>
        </w:rPr>
        <w:t xml:space="preserve">as </w:t>
      </w:r>
      <w:r w:rsidRPr="00243DA3">
        <w:rPr>
          <w:rStyle w:val="StyleUnderline"/>
          <w:highlight w:val="green"/>
        </w:rPr>
        <w:t>a strike on itself, and trigger a response</w:t>
      </w:r>
      <w:r>
        <w:rPr>
          <w:sz w:val="16"/>
        </w:rPr>
        <w:t xml:space="preserve">. The likelihood of such a scenario is </w:t>
      </w:r>
      <w:proofErr w:type="gramStart"/>
      <w:r>
        <w:rPr>
          <w:sz w:val="16"/>
        </w:rPr>
        <w:t>slim, but</w:t>
      </w:r>
      <w:proofErr w:type="gramEnd"/>
      <w:r>
        <w:rPr>
          <w:sz w:val="16"/>
        </w:rPr>
        <w:t xml:space="preserve"> cannot be discounted entirely. Similarly, </w:t>
      </w:r>
      <w:r w:rsidRPr="00243DA3">
        <w:rPr>
          <w:rStyle w:val="StyleUnderline"/>
          <w:highlight w:val="green"/>
        </w:rPr>
        <w:t>a state detecting a</w:t>
      </w:r>
      <w:r>
        <w:rPr>
          <w:rStyle w:val="StyleUnderline"/>
        </w:rPr>
        <w:t xml:space="preserve">n incoming </w:t>
      </w:r>
      <w:r w:rsidRPr="00243DA3">
        <w:rPr>
          <w:rStyle w:val="StyleUnderline"/>
          <w:highlight w:val="green"/>
        </w:rPr>
        <w:t>strike</w:t>
      </w:r>
      <w:r>
        <w:rPr>
          <w:sz w:val="16"/>
        </w:rPr>
        <w:t xml:space="preserve"> (again, only Russia currently) </w:t>
      </w:r>
      <w:r w:rsidRPr="00243DA3">
        <w:rPr>
          <w:rStyle w:val="StyleUnderline"/>
          <w:highlight w:val="green"/>
        </w:rPr>
        <w:t>may</w:t>
      </w:r>
      <w:r>
        <w:rPr>
          <w:rStyle w:val="StyleUnderline"/>
        </w:rPr>
        <w:t xml:space="preserve"> </w:t>
      </w:r>
      <w:r>
        <w:rPr>
          <w:rStyle w:val="Emphasis"/>
        </w:rPr>
        <w:t xml:space="preserve">incorrectly </w:t>
      </w:r>
      <w:r w:rsidRPr="00243DA3">
        <w:rPr>
          <w:rStyle w:val="Emphasis"/>
          <w:highlight w:val="green"/>
        </w:rPr>
        <w:t>assume</w:t>
      </w:r>
      <w:r>
        <w:rPr>
          <w:rStyle w:val="StyleUnderline"/>
        </w:rPr>
        <w:t xml:space="preserve"> that </w:t>
      </w:r>
      <w:r w:rsidRPr="00243DA3">
        <w:rPr>
          <w:rStyle w:val="StyleUnderline"/>
          <w:highlight w:val="green"/>
        </w:rPr>
        <w:t xml:space="preserve">the </w:t>
      </w:r>
      <w:r w:rsidRPr="00243DA3">
        <w:rPr>
          <w:rStyle w:val="Emphasis"/>
          <w:highlight w:val="green"/>
        </w:rPr>
        <w:t>strike is targeting its nuclear capabilities</w:t>
      </w:r>
      <w:r>
        <w:rPr>
          <w:rStyle w:val="StyleUnderline"/>
        </w:rPr>
        <w:t>, rather than conventional forces</w:t>
      </w:r>
      <w:r>
        <w:rPr>
          <w:sz w:val="16"/>
        </w:rPr>
        <w:t xml:space="preserve">. The fear would be that </w:t>
      </w:r>
      <w:r w:rsidRPr="00243DA3">
        <w:rPr>
          <w:rStyle w:val="StyleUnderline"/>
          <w:highlight w:val="green"/>
        </w:rPr>
        <w:t>it would result in</w:t>
      </w:r>
      <w:r>
        <w:rPr>
          <w:sz w:val="16"/>
        </w:rPr>
        <w:t xml:space="preserve"> a serious escalation of tension, or even a </w:t>
      </w:r>
      <w:r w:rsidRPr="00243DA3">
        <w:rPr>
          <w:rStyle w:val="Emphasis"/>
          <w:highlight w:val="green"/>
        </w:rPr>
        <w:t>nuclear retaliation</w:t>
      </w:r>
      <w:r>
        <w:rPr>
          <w:sz w:val="16"/>
        </w:rPr>
        <w:t xml:space="preserve">. However, it is worth noting that the current costs of CPGS technologies would mean that such strikes would involve very limited number of weapons. Such numbers may not be considered sufficient for Russia to retaliate, though they might present a greater concern for China and its smaller nuclear force. </w:t>
      </w:r>
      <w:proofErr w:type="gramStart"/>
      <w:r>
        <w:rPr>
          <w:sz w:val="16"/>
        </w:rPr>
        <w:t>Thus</w:t>
      </w:r>
      <w:proofErr w:type="gramEnd"/>
      <w:r>
        <w:rPr>
          <w:sz w:val="16"/>
        </w:rPr>
        <w:t xml:space="preserve"> it is unlikely that a CPGS strike would be overwhelming. Once more, however, it may be perceptions that matter most. The cost and complexity of US CPGS systems make it hard to persuade Moscow or Beijing that they are designed for much less capable states, and there appears an assumption that ‘orthodox’ nuclear deterrence may be ineffective against conventional counterforce threats.</w:t>
      </w:r>
    </w:p>
    <w:p w14:paraId="2D4C58E0" w14:textId="77777777" w:rsidR="00243DA3" w:rsidRDefault="00243DA3" w:rsidP="00243DA3">
      <w:pPr>
        <w:rPr>
          <w:sz w:val="16"/>
        </w:rPr>
      </w:pPr>
      <w:proofErr w:type="gramStart"/>
      <w:r>
        <w:rPr>
          <w:sz w:val="16"/>
        </w:rPr>
        <w:t>Thus</w:t>
      </w:r>
      <w:proofErr w:type="gramEnd"/>
      <w:r>
        <w:rPr>
          <w:sz w:val="16"/>
        </w:rPr>
        <w:t xml:space="preserve"> </w:t>
      </w:r>
      <w:r>
        <w:rPr>
          <w:rStyle w:val="StyleUnderline"/>
        </w:rPr>
        <w:t xml:space="preserve">there is concern that </w:t>
      </w:r>
      <w:r w:rsidRPr="00243DA3">
        <w:rPr>
          <w:rStyle w:val="Emphasis"/>
          <w:highlight w:val="green"/>
        </w:rPr>
        <w:t>CPGS</w:t>
      </w:r>
      <w:r>
        <w:rPr>
          <w:rStyle w:val="StyleUnderline"/>
        </w:rPr>
        <w:t xml:space="preserve"> </w:t>
      </w:r>
      <w:r w:rsidRPr="00243DA3">
        <w:rPr>
          <w:rStyle w:val="StyleUnderline"/>
          <w:highlight w:val="green"/>
        </w:rPr>
        <w:t xml:space="preserve">could have </w:t>
      </w:r>
      <w:r w:rsidRPr="00243DA3">
        <w:rPr>
          <w:rStyle w:val="Emphasis"/>
          <w:highlight w:val="green"/>
        </w:rPr>
        <w:t>significant impact on the global nuclear order</w:t>
      </w:r>
      <w:r w:rsidRPr="00243DA3">
        <w:rPr>
          <w:rStyle w:val="StyleUnderline"/>
          <w:highlight w:val="green"/>
        </w:rPr>
        <w:t>, and</w:t>
      </w:r>
      <w:r>
        <w:rPr>
          <w:rStyle w:val="StyleUnderline"/>
        </w:rPr>
        <w:t xml:space="preserve"> perhaps also </w:t>
      </w:r>
      <w:r w:rsidRPr="00243DA3">
        <w:rPr>
          <w:rStyle w:val="Emphasis"/>
          <w:highlight w:val="green"/>
        </w:rPr>
        <w:t>nuclear proliferation</w:t>
      </w:r>
      <w:r w:rsidRPr="00243DA3">
        <w:rPr>
          <w:rStyle w:val="StyleUnderline"/>
          <w:highlight w:val="green"/>
        </w:rPr>
        <w:t>.</w:t>
      </w:r>
      <w:r>
        <w:rPr>
          <w:sz w:val="16"/>
        </w:rPr>
        <w:t xml:space="preserve"> Even though the US ties these </w:t>
      </w:r>
      <w:proofErr w:type="spellStart"/>
      <w:r>
        <w:rPr>
          <w:sz w:val="16"/>
        </w:rPr>
        <w:t>to</w:t>
      </w:r>
      <w:proofErr w:type="spellEnd"/>
      <w:r>
        <w:rPr>
          <w:sz w:val="16"/>
        </w:rPr>
        <w:t xml:space="preserve"> nuclear reductions, </w:t>
      </w:r>
      <w:r>
        <w:rPr>
          <w:rStyle w:val="StyleUnderline"/>
        </w:rPr>
        <w:t>the increased emphasis on conventional weaponry may do very little to allay security concerns in other states</w:t>
      </w:r>
      <w:r>
        <w:rPr>
          <w:sz w:val="16"/>
        </w:rPr>
        <w:t xml:space="preserve">. In a scenario of decreased nuclear weapons numbers, conventional weapons will only increase in salience. </w:t>
      </w:r>
      <w:r w:rsidRPr="00243DA3">
        <w:rPr>
          <w:rStyle w:val="StyleUnderline"/>
          <w:highlight w:val="green"/>
        </w:rPr>
        <w:t>The consequences could reduce</w:t>
      </w:r>
      <w:r>
        <w:rPr>
          <w:rStyle w:val="StyleUnderline"/>
        </w:rPr>
        <w:t xml:space="preserve"> the prospects for </w:t>
      </w:r>
      <w:r w:rsidRPr="00243DA3">
        <w:rPr>
          <w:rStyle w:val="StyleUnderline"/>
          <w:highlight w:val="green"/>
        </w:rPr>
        <w:t>future nuclear reductions, and</w:t>
      </w:r>
      <w:r>
        <w:rPr>
          <w:rStyle w:val="StyleUnderline"/>
        </w:rPr>
        <w:t xml:space="preserve"> possibly </w:t>
      </w:r>
      <w:r w:rsidRPr="00243DA3">
        <w:rPr>
          <w:rStyle w:val="Emphasis"/>
          <w:highlight w:val="green"/>
        </w:rPr>
        <w:t>increase</w:t>
      </w:r>
      <w:r>
        <w:rPr>
          <w:rStyle w:val="Emphasis"/>
        </w:rPr>
        <w:t xml:space="preserve"> </w:t>
      </w:r>
      <w:r w:rsidRPr="00243DA3">
        <w:rPr>
          <w:rStyle w:val="Emphasis"/>
          <w:highlight w:val="green"/>
        </w:rPr>
        <w:t>tendencies towards proliferation.</w:t>
      </w:r>
    </w:p>
    <w:p w14:paraId="64FA60AA" w14:textId="77777777" w:rsidR="00243DA3" w:rsidRDefault="00243DA3" w:rsidP="00243DA3">
      <w:pPr>
        <w:rPr>
          <w:sz w:val="16"/>
        </w:rPr>
      </w:pPr>
      <w:r>
        <w:rPr>
          <w:sz w:val="16"/>
        </w:rPr>
        <w:t xml:space="preserve">Beyond the potential effects on escalation dynamics, questions remain as to how well these weapons would perform their mission. As CPGS rely on precision for their effect, an important consideration is exactly how precise such a weapon would be, given range and </w:t>
      </w:r>
      <w:proofErr w:type="spellStart"/>
      <w:r>
        <w:rPr>
          <w:sz w:val="16"/>
        </w:rPr>
        <w:t>manoeuvring</w:t>
      </w:r>
      <w:proofErr w:type="spellEnd"/>
      <w:r>
        <w:rPr>
          <w:sz w:val="16"/>
        </w:rPr>
        <w:t>, particularly in environments where navigational signals are degraded or denied. Related to this, the timeliness of information is critical. How the requisite ISTAR assets can be brought to bear in non-permissive environments to provide this information, and indeed if they can, whether they wouldn’t be a more effective delivery platform themselves, are further issues that need resolving. Stealth platforms, or future armed reconnaissance Remotely Piloted Air Systems (RPAS) could be more effective in this role.[7]</w:t>
      </w:r>
    </w:p>
    <w:p w14:paraId="57306E9A" w14:textId="77777777" w:rsidR="00243DA3" w:rsidRPr="00243DA3" w:rsidRDefault="00243DA3" w:rsidP="00243DA3"/>
    <w:p w14:paraId="4F03EE0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1F54231"/>
    <w:multiLevelType w:val="hybridMultilevel"/>
    <w:tmpl w:val="EB164F68"/>
    <w:lvl w:ilvl="0" w:tplc="2BA0022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44529"/>
    <w:rsid w:val="000139A3"/>
    <w:rsid w:val="00044529"/>
    <w:rsid w:val="00100833"/>
    <w:rsid w:val="00104529"/>
    <w:rsid w:val="00105942"/>
    <w:rsid w:val="00107396"/>
    <w:rsid w:val="00144A4C"/>
    <w:rsid w:val="00176AB0"/>
    <w:rsid w:val="00177B7D"/>
    <w:rsid w:val="0018322D"/>
    <w:rsid w:val="001B5776"/>
    <w:rsid w:val="001E527A"/>
    <w:rsid w:val="001F78CE"/>
    <w:rsid w:val="00243DA3"/>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330C"/>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B3505"/>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17B0"/>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023A3"/>
  <w15:chartTrackingRefBased/>
  <w15:docId w15:val="{93F2175D-0D42-493A-BAD6-2E45D937B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44529"/>
    <w:rPr>
      <w:rFonts w:ascii="Calibri" w:hAnsi="Calibri"/>
    </w:rPr>
  </w:style>
  <w:style w:type="paragraph" w:styleId="Heading1">
    <w:name w:val="heading 1"/>
    <w:aliases w:val="Pocket"/>
    <w:basedOn w:val="Normal"/>
    <w:next w:val="Normal"/>
    <w:link w:val="Heading1Char"/>
    <w:qFormat/>
    <w:rsid w:val="000445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4452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4452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Ch,Heading 2 Char2 Char,Heading 2 Char1 Char Char,Heading 2 Char Char Char Char,TAG,no read,No Spacing211,No Spacing12,No Spacing2111,No Spacing111111,No Spacing4,No Spacing11111,Tags,Card,card,t"/>
    <w:basedOn w:val="Normal"/>
    <w:next w:val="Normal"/>
    <w:link w:val="Heading4Char"/>
    <w:uiPriority w:val="3"/>
    <w:unhideWhenUsed/>
    <w:qFormat/>
    <w:rsid w:val="0004452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445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4529"/>
  </w:style>
  <w:style w:type="character" w:customStyle="1" w:styleId="Heading1Char">
    <w:name w:val="Heading 1 Char"/>
    <w:aliases w:val="Pocket Char"/>
    <w:basedOn w:val="DefaultParagraphFont"/>
    <w:link w:val="Heading1"/>
    <w:rsid w:val="0004452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4452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44529"/>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Ch Char,Heading 2 Char2 Char Char,Heading 2 Char1 Char Char Char,Heading 2 Char Char Char Char Char,TAG Char,no read Char,No Spacing211 Char,No Spacing12 Char"/>
    <w:basedOn w:val="DefaultParagraphFont"/>
    <w:link w:val="Heading4"/>
    <w:uiPriority w:val="3"/>
    <w:rsid w:val="0004452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B,s,/,B1"/>
    <w:basedOn w:val="DefaultParagraphFont"/>
    <w:link w:val="Emphasis1"/>
    <w:uiPriority w:val="7"/>
    <w:qFormat/>
    <w:rsid w:val="0004452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44529"/>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S"/>
    <w:basedOn w:val="DefaultParagraphFont"/>
    <w:uiPriority w:val="6"/>
    <w:qFormat/>
    <w:rsid w:val="00044529"/>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T,C"/>
    <w:basedOn w:val="DefaultParagraphFont"/>
    <w:link w:val="NoSpacing"/>
    <w:uiPriority w:val="99"/>
    <w:unhideWhenUsed/>
    <w:rsid w:val="00044529"/>
    <w:rPr>
      <w:color w:val="auto"/>
      <w:u w:val="none"/>
    </w:rPr>
  </w:style>
  <w:style w:type="character" w:styleId="FollowedHyperlink">
    <w:name w:val="FollowedHyperlink"/>
    <w:basedOn w:val="DefaultParagraphFont"/>
    <w:uiPriority w:val="99"/>
    <w:semiHidden/>
    <w:unhideWhenUsed/>
    <w:rsid w:val="00044529"/>
    <w:rPr>
      <w:color w:val="auto"/>
      <w:u w:val="non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044529"/>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uiPriority w:val="7"/>
    <w:qFormat/>
    <w:rsid w:val="00044529"/>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IntenseEmphasis">
    <w:name w:val="Intense Emphasis"/>
    <w:aliases w:val="Underline Char"/>
    <w:basedOn w:val="DefaultParagraphFont"/>
    <w:uiPriority w:val="6"/>
    <w:qFormat/>
    <w:rsid w:val="00044529"/>
    <w:rPr>
      <w:b w:val="0"/>
      <w:bCs w:val="0"/>
      <w:sz w:val="22"/>
      <w:u w:val="single"/>
    </w:rPr>
  </w:style>
  <w:style w:type="paragraph" w:customStyle="1" w:styleId="textbold">
    <w:name w:val="text bold"/>
    <w:basedOn w:val="Normal"/>
    <w:autoRedefine/>
    <w:uiPriority w:val="7"/>
    <w:qFormat/>
    <w:rsid w:val="00243DA3"/>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ListParagraph">
    <w:name w:val="List Paragraph"/>
    <w:aliases w:val="6 font"/>
    <w:basedOn w:val="Normal"/>
    <w:uiPriority w:val="34"/>
    <w:qFormat/>
    <w:rsid w:val="00C517B0"/>
    <w:pPr>
      <w:ind w:left="720"/>
      <w:contextualSpacing/>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search?term=rana%20mitter&amp;search_type=search-all" TargetMode="External"/><Relationship Id="rId13" Type="http://schemas.openxmlformats.org/officeDocument/2006/relationships/hyperlink" Target="https://archive.md/o/bc9l4/www.cpppc.org/en/zy/994006.jhtml" TargetMode="External"/><Relationship Id="rId18" Type="http://schemas.openxmlformats.org/officeDocument/2006/relationships/hyperlink" Target="https://ccdcoe.org/uploads/2019/06/Art_12_The-Cyber-ASAT.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www.thespacereview.com/article/2915/1" TargetMode="External"/><Relationship Id="rId12" Type="http://schemas.openxmlformats.org/officeDocument/2006/relationships/hyperlink" Target="https://www.technologyreview.com/2021/01/21/1016513/china-private-commercial-space-industry-dominance/" TargetMode="External"/><Relationship Id="rId17" Type="http://schemas.openxmlformats.org/officeDocument/2006/relationships/hyperlink" Target="http://www.jessicachenweiss.com/uploads/3/0/6/3/30636001/19-01-24-elite-statements-isq-ca.pdf" TargetMode="External"/><Relationship Id="rId2" Type="http://schemas.openxmlformats.org/officeDocument/2006/relationships/numbering" Target="numbering.xml"/><Relationship Id="rId16" Type="http://schemas.openxmlformats.org/officeDocument/2006/relationships/hyperlink" Target="https://archive.md/o/bc9l4/https:/www.bbc.com/news/science-environment-5407689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spacenews.com/op-ed-smallsat-alliance-is-on-a-path-toward-a-new-space-horizon/" TargetMode="External"/><Relationship Id="rId11" Type="http://schemas.openxmlformats.org/officeDocument/2006/relationships/hyperlink" Target="https://hbr.org/2011/06/what-the-west-doesnt-get-about-china" TargetMode="External"/><Relationship Id="rId5" Type="http://schemas.openxmlformats.org/officeDocument/2006/relationships/webSettings" Target="webSettings.xml"/><Relationship Id="rId15" Type="http://schemas.openxmlformats.org/officeDocument/2006/relationships/hyperlink" Target="https://archive.md/o/bc9l4/https:/spacenews.com/spacety-releases-first-sar-images/" TargetMode="External"/><Relationship Id="rId10" Type="http://schemas.openxmlformats.org/officeDocument/2006/relationships/hyperlink" Target="https://hbr.org/2021/05/what-the-west-gets-wrong-about-china%20accessed%2012/14/21" TargetMode="External"/><Relationship Id="rId19" Type="http://schemas.openxmlformats.org/officeDocument/2006/relationships/hyperlink" Target="https://www.foreignaffairs.com/articles/2018-12-11/would-china-go-nuclear%20//" TargetMode="External"/><Relationship Id="rId4" Type="http://schemas.openxmlformats.org/officeDocument/2006/relationships/settings" Target="settings.xml"/><Relationship Id="rId9" Type="http://schemas.openxmlformats.org/officeDocument/2006/relationships/hyperlink" Target="https://hbr.org/search?term=elsbeth%20johnson&amp;search_type=search-all" TargetMode="External"/><Relationship Id="rId14" Type="http://schemas.openxmlformats.org/officeDocument/2006/relationships/hyperlink" Target="https://archive.md/o/bc9l4/https:/www.ida.org/-/media/feature/publications/e/ev/evaluation-of-chinas-commercial-space-sector/d-10873.ash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uff\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30</Pages>
  <Words>20393</Words>
  <Characters>116246</Characters>
  <Application>Microsoft Office Word</Application>
  <DocSecurity>0</DocSecurity>
  <Lines>968</Lines>
  <Paragraphs>272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dc:creator>
  <cp:keywords>5.1.1</cp:keywords>
  <dc:description/>
  <cp:lastModifiedBy>Elizabeth Elliott</cp:lastModifiedBy>
  <cp:revision>1</cp:revision>
  <dcterms:created xsi:type="dcterms:W3CDTF">2022-01-29T18:58:00Z</dcterms:created>
  <dcterms:modified xsi:type="dcterms:W3CDTF">2022-01-29T19:18:00Z</dcterms:modified>
</cp:coreProperties>
</file>