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3B65C" w14:textId="33BA53C7" w:rsidR="00D4061A" w:rsidRDefault="00D4061A" w:rsidP="00D4061A">
      <w:pPr>
        <w:pStyle w:val="Heading3"/>
      </w:pPr>
      <w:r>
        <w:t>1NC --- OF</w:t>
      </w:r>
      <w:r w:rsidR="00623BF6">
        <w:t>F</w:t>
      </w:r>
    </w:p>
    <w:p w14:paraId="3E8937DA" w14:textId="77777777" w:rsidR="00623BF6" w:rsidRDefault="00623BF6" w:rsidP="00BC2C5F">
      <w:pPr>
        <w:pStyle w:val="Heading4"/>
      </w:pPr>
      <w:r>
        <w:t xml:space="preserve">Innovation high now but </w:t>
      </w:r>
      <w:proofErr w:type="spellStart"/>
      <w:r>
        <w:t>aff</w:t>
      </w:r>
      <w:proofErr w:type="spellEnd"/>
      <w:r>
        <w:t xml:space="preserve"> trades off </w:t>
      </w:r>
    </w:p>
    <w:p w14:paraId="3130741F" w14:textId="77777777" w:rsidR="00623BF6" w:rsidRDefault="00623BF6" w:rsidP="00623BF6">
      <w:pPr>
        <w:rPr>
          <w:sz w:val="16"/>
        </w:rPr>
      </w:pPr>
      <w:r>
        <w:rPr>
          <w:rStyle w:val="Style13ptBold"/>
        </w:rPr>
        <w:t>Raghavan 21</w:t>
      </w:r>
      <w:r>
        <w:rPr>
          <w:sz w:val="16"/>
        </w:rPr>
        <w:t>[Seetha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14:paraId="2AE39F81" w14:textId="77777777" w:rsidR="00623BF6" w:rsidRDefault="00623BF6" w:rsidP="00623BF6">
      <w:pPr>
        <w:rPr>
          <w:rStyle w:val="StyleUnderline"/>
        </w:rPr>
      </w:pPr>
      <w:proofErr w:type="gramStart"/>
      <w:r>
        <w:rPr>
          <w:sz w:val="16"/>
        </w:rPr>
        <w:t>Every once in a while</w:t>
      </w:r>
      <w:proofErr w:type="gramEnd"/>
      <w:r>
        <w:rPr>
          <w:sz w:val="16"/>
        </w:rPr>
        <w:t xml:space="preserv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Pr>
          <w:rStyle w:val="StyleUnderline"/>
        </w:rPr>
        <w:t xml:space="preserve">The </w:t>
      </w:r>
      <w:r>
        <w:rPr>
          <w:rStyle w:val="StyleUnderline"/>
          <w:highlight w:val="cyan"/>
        </w:rPr>
        <w:t>surge of inno</w:t>
      </w:r>
      <w:r>
        <w:rPr>
          <w:rStyle w:val="StyleUnderline"/>
        </w:rPr>
        <w:t xml:space="preserve">vation that </w:t>
      </w:r>
      <w:r>
        <w:rPr>
          <w:rStyle w:val="StyleUnderline"/>
          <w:highlight w:val="cyan"/>
        </w:rPr>
        <w:t>comes wit</w:t>
      </w:r>
      <w:r>
        <w:rPr>
          <w:rStyle w:val="StyleUnderline"/>
        </w:rPr>
        <w:t xml:space="preserve">h this will create new </w:t>
      </w:r>
      <w:r>
        <w:rPr>
          <w:rStyle w:val="StyleUnderline"/>
          <w:highlight w:val="cyan"/>
        </w:rPr>
        <w:t>opportunities</w:t>
      </w:r>
      <w:r>
        <w:rPr>
          <w:rStyle w:val="StyleUnderline"/>
        </w:rPr>
        <w:t xml:space="preserve"> and inspire the next generation of doers</w:t>
      </w:r>
      <w:r>
        <w:rPr>
          <w:sz w:val="16"/>
        </w:rPr>
        <w:t xml:space="preserve">. When this happens, boundaries between scientific and social impact are blurred. </w:t>
      </w:r>
      <w:r>
        <w:rPr>
          <w:rStyle w:val="StyleUnderline"/>
        </w:rPr>
        <w:t xml:space="preserve">Innovation leading </w:t>
      </w:r>
      <w:r>
        <w:rPr>
          <w:rStyle w:val="StyleUnderline"/>
          <w:highlight w:val="cyan"/>
        </w:rPr>
        <w:t>to scientific discovery</w:t>
      </w:r>
      <w:r>
        <w:rPr>
          <w:rStyle w:val="StyleUnderline"/>
        </w:rPr>
        <w:t xml:space="preserve"> can benefit society in the same way that social innovation can diversify and support scientific innovators, who can contribute to global progress. </w:t>
      </w:r>
      <w:r>
        <w:rPr>
          <w:rStyle w:val="StyleUnderline"/>
          <w:highlight w:val="cyan"/>
        </w:rPr>
        <w:t>To ride</w:t>
      </w:r>
      <w:r>
        <w:rPr>
          <w:rStyle w:val="StyleUnderline"/>
        </w:rPr>
        <w:t xml:space="preserve"> this wave of </w:t>
      </w:r>
      <w:r>
        <w:rPr>
          <w:rStyle w:val="StyleUnderline"/>
          <w:highlight w:val="cyan"/>
        </w:rPr>
        <w:t>progress</w:t>
      </w:r>
      <w:r>
        <w:rPr>
          <w:rStyle w:val="StyleUnderline"/>
        </w:rPr>
        <w:t xml:space="preserve">, we must all </w:t>
      </w:r>
      <w:r>
        <w:rPr>
          <w:rStyle w:val="StyleUnderline"/>
          <w:highlight w:val="cyan"/>
        </w:rPr>
        <w:t>participate and innovate in</w:t>
      </w:r>
      <w:r>
        <w:rPr>
          <w:rStyle w:val="StyleUnderline"/>
        </w:rPr>
        <w:t xml:space="preserve"> the </w:t>
      </w:r>
      <w:r>
        <w:rPr>
          <w:rStyle w:val="StyleUnderline"/>
          <w:highlight w:val="cyan"/>
        </w:rPr>
        <w:t>new era of space</w:t>
      </w:r>
      <w:r>
        <w:rPr>
          <w:rStyle w:val="StyleUnderline"/>
        </w:rPr>
        <w:t xml:space="preserve"> exploration. The intersection of space exploration, innovation and impact isn’t a new phenomeno</w:t>
      </w:r>
      <w:r>
        <w:rPr>
          <w:sz w:val="16"/>
        </w:rPr>
        <w:t xml:space="preserve">n. In the past, technology developments and spin-offs from space research have consistently found their way into communities worldwide sometimes with lifesaving benefits. </w:t>
      </w:r>
      <w:r>
        <w:rPr>
          <w:rStyle w:val="StyleUnderline"/>
        </w:rPr>
        <w:t xml:space="preserve">The International Space Station supports </w:t>
      </w:r>
      <w:r>
        <w:rPr>
          <w:rStyle w:val="StyleUnderline"/>
          <w:highlight w:val="cyan"/>
        </w:rPr>
        <w:t>experiments</w:t>
      </w:r>
      <w:r>
        <w:rPr>
          <w:rStyle w:val="StyleUnderline"/>
        </w:rPr>
        <w:t xml:space="preserve"> that </w:t>
      </w:r>
      <w:r>
        <w:rPr>
          <w:rStyle w:val="StyleUnderline"/>
          <w:highlight w:val="cyan"/>
        </w:rPr>
        <w:t>have led to discoveries and inventions in</w:t>
      </w:r>
      <w:r>
        <w:rPr>
          <w:rStyle w:val="StyleUnderline"/>
        </w:rPr>
        <w:t xml:space="preserve"> communication, </w:t>
      </w:r>
      <w:r>
        <w:rPr>
          <w:rStyle w:val="StyleUnderline"/>
          <w:highlight w:val="cyan"/>
        </w:rPr>
        <w:t xml:space="preserve">water purification, and </w:t>
      </w:r>
      <w:r>
        <w:rPr>
          <w:rStyle w:val="StyleUnderline"/>
        </w:rPr>
        <w:t xml:space="preserve">remote guidance for </w:t>
      </w:r>
      <w:r>
        <w:rPr>
          <w:rStyle w:val="StyleUnderline"/>
          <w:highlight w:val="cyan"/>
        </w:rPr>
        <w:t>health</w:t>
      </w:r>
      <w:r>
        <w:rPr>
          <w:rStyle w:val="StyleUnderline"/>
        </w:rPr>
        <w:t xml:space="preserve"> procedures and robotic surgeries</w:t>
      </w:r>
      <w:r>
        <w:rPr>
          <w:sz w:val="16"/>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Pr>
          <w:rStyle w:val="StyleUnderline"/>
          <w:highlight w:val="cyan"/>
        </w:rPr>
        <w:t>Commercialization of space has been key</w:t>
      </w:r>
      <w:r>
        <w:rPr>
          <w:rStyle w:val="StyleUnderline"/>
        </w:rPr>
        <w:t xml:space="preserve"> in many ways </w:t>
      </w:r>
      <w:r>
        <w:rPr>
          <w:rStyle w:val="StyleUnderline"/>
          <w:highlight w:val="cyan"/>
        </w:rPr>
        <w:t>to the current boost</w:t>
      </w:r>
      <w:r>
        <w:rPr>
          <w:rStyle w:val="StyleUnderline"/>
        </w:rPr>
        <w:t xml:space="preserve"> in “firsts” over the last few years. </w:t>
      </w:r>
      <w:r>
        <w:rPr>
          <w:rStyle w:val="StyleUnderline"/>
          <w:highlight w:val="cyan"/>
        </w:rPr>
        <w:t>It has spurred innovation in</w:t>
      </w:r>
      <w:r>
        <w:rPr>
          <w:rStyle w:val="StyleUnderline"/>
        </w:rPr>
        <w:t xml:space="preserve"> launch </w:t>
      </w:r>
      <w:r>
        <w:rPr>
          <w:rStyle w:val="StyleUnderline"/>
          <w:highlight w:val="cyan"/>
        </w:rPr>
        <w:t>vehicles and</w:t>
      </w:r>
      <w:r>
        <w:rPr>
          <w:rStyle w:val="StyleUnderline"/>
        </w:rPr>
        <w:t xml:space="preserve"> related </w:t>
      </w:r>
      <w:r>
        <w:rPr>
          <w:rStyle w:val="StyleUnderline"/>
          <w:highlight w:val="cyan"/>
        </w:rPr>
        <w:t>technologies that led to firsts</w:t>
      </w:r>
      <w:r>
        <w:rPr>
          <w:rStyle w:val="StyleUnderline"/>
        </w:rPr>
        <w:t xml:space="preserve"> in vertical-takeoff-vertical landing rocket technology, reusability of rocket boosters and privately developed crewed missions to orbit.</w:t>
      </w:r>
      <w:r>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Pr>
          <w:rStyle w:val="StyleUnderline"/>
        </w:rPr>
        <w:t>Lunar, planetary, and even asteroid exploration may lead to discoveries of new materials — busting the limitations now imposed on capabilities for energy, transportation, and infrastructure or creating new sensors and devices that enhance safety on Earth.</w:t>
      </w:r>
      <w:r>
        <w:rPr>
          <w:sz w:val="16"/>
        </w:rPr>
        <w:t xml:space="preserve"> </w:t>
      </w:r>
      <w:r>
        <w:rPr>
          <w:rStyle w:val="StyleUnderline"/>
        </w:rPr>
        <w:t>Space tourism —one can hope — has the power to potentially create an awareness of our oneness that may lead to social change.</w:t>
      </w:r>
    </w:p>
    <w:p w14:paraId="137316ED" w14:textId="3204650D" w:rsidR="00740480" w:rsidRDefault="00740480" w:rsidP="00740480">
      <w:pPr>
        <w:pStyle w:val="Heading4"/>
      </w:pPr>
      <w:r>
        <w:t>Ukraine has become a hub of innovation</w:t>
      </w:r>
    </w:p>
    <w:p w14:paraId="4F53E1B1" w14:textId="54E294CB" w:rsidR="00740480" w:rsidRDefault="00740480" w:rsidP="00740480">
      <w:pPr>
        <w:rPr>
          <w:sz w:val="16"/>
        </w:rPr>
      </w:pPr>
      <w:r>
        <w:rPr>
          <w:sz w:val="16"/>
        </w:rPr>
        <w:t xml:space="preserve">John </w:t>
      </w:r>
      <w:r w:rsidRPr="00740480">
        <w:rPr>
          <w:rStyle w:val="Style13ptBold"/>
        </w:rPr>
        <w:t>Sheldon,</w:t>
      </w:r>
      <w:r>
        <w:rPr>
          <w:sz w:val="16"/>
        </w:rPr>
        <w:t xml:space="preserve"> 10-25-</w:t>
      </w:r>
      <w:r w:rsidRPr="00740480">
        <w:rPr>
          <w:rStyle w:val="Style13ptBold"/>
        </w:rPr>
        <w:t>2019,</w:t>
      </w:r>
      <w:r>
        <w:rPr>
          <w:sz w:val="16"/>
        </w:rPr>
        <w:t xml:space="preserve"> "Ukraine Passes Commercial Space Law Allowing Private Space Activities in 2020," </w:t>
      </w:r>
      <w:proofErr w:type="spellStart"/>
      <w:r>
        <w:rPr>
          <w:sz w:val="16"/>
        </w:rPr>
        <w:t>SpaceWatch.Global</w:t>
      </w:r>
      <w:proofErr w:type="spellEnd"/>
      <w:r>
        <w:rPr>
          <w:sz w:val="16"/>
        </w:rPr>
        <w:t>, https://spacewatch.global/2019/11/ukraine-passes-commercial-space-law-allowing-private-space-activities-in-2020/]/ISEE</w:t>
      </w:r>
    </w:p>
    <w:p w14:paraId="30506D3C" w14:textId="1A8994F4" w:rsidR="00740480" w:rsidRDefault="00740480" w:rsidP="00740480">
      <w:pPr>
        <w:rPr>
          <w:sz w:val="16"/>
        </w:rPr>
      </w:pPr>
      <w:r w:rsidRPr="00740480">
        <w:rPr>
          <w:sz w:val="16"/>
        </w:rPr>
        <w:t xml:space="preserve">Once an integral and even iconic part of the Soviet, and then post-Cold War Russian, space </w:t>
      </w:r>
      <w:proofErr w:type="spellStart"/>
      <w:r w:rsidRPr="00740480">
        <w:rPr>
          <w:sz w:val="16"/>
        </w:rPr>
        <w:t>programme</w:t>
      </w:r>
      <w:proofErr w:type="spellEnd"/>
      <w:r w:rsidRPr="00740480">
        <w:rPr>
          <w:sz w:val="16"/>
        </w:rPr>
        <w:t xml:space="preserve">, Ukraine’s space activities and fortunes have been in decline since 2014 when Russia annexed Ukrainian territory in the Crimea and the Donbas. This has resulted in crippling economic difficulties as well as the challenges of decoupling the Ukrainian space industry from Russian supply chains and overall economic orbit. The Ukrainian State Space Agency, along with Ukrainian space industry giant </w:t>
      </w:r>
      <w:proofErr w:type="spellStart"/>
      <w:r w:rsidRPr="00740480">
        <w:rPr>
          <w:sz w:val="16"/>
        </w:rPr>
        <w:t>Yuzhnoye</w:t>
      </w:r>
      <w:proofErr w:type="spellEnd"/>
      <w:r w:rsidRPr="00740480">
        <w:rPr>
          <w:sz w:val="16"/>
        </w:rPr>
        <w:t xml:space="preserve">, has been a powerhouse in space and satellite launch capabilities over the years, though not always commercially successful as with the case of Sea Launch. </w:t>
      </w:r>
      <w:r w:rsidRPr="00740480">
        <w:rPr>
          <w:rStyle w:val="StyleUnderline"/>
        </w:rPr>
        <w:t xml:space="preserve">The </w:t>
      </w:r>
      <w:r w:rsidRPr="00740480">
        <w:rPr>
          <w:rStyle w:val="StyleUnderline"/>
          <w:highlight w:val="green"/>
        </w:rPr>
        <w:t>new Ukrainian commercial space law will allow private Ukrainian citizens and companies to commercially exploit</w:t>
      </w:r>
      <w:r w:rsidRPr="00740480">
        <w:rPr>
          <w:rStyle w:val="StyleUnderline"/>
        </w:rPr>
        <w:t xml:space="preserve"> and explore Earth orbit and beyond from Ukraine and under Ukrainian jurisdiction</w:t>
      </w:r>
      <w:r w:rsidRPr="00740480">
        <w:rPr>
          <w:sz w:val="16"/>
        </w:rPr>
        <w:t xml:space="preserve">. A parallel aim, apparently, is to also reduce the role in the supervision of Ukrainian space activities by traditional state operators. </w:t>
      </w:r>
      <w:r w:rsidRPr="00740480">
        <w:rPr>
          <w:rStyle w:val="StyleUnderline"/>
          <w:highlight w:val="green"/>
        </w:rPr>
        <w:t>Under the new law, private companies seeking to conduct commercial space activities in and from Ukraine</w:t>
      </w:r>
      <w:r w:rsidRPr="00740480">
        <w:rPr>
          <w:rStyle w:val="StyleUnderline"/>
        </w:rPr>
        <w:t xml:space="preserve"> will have to submit a declaration to government authorities. </w:t>
      </w:r>
      <w:r w:rsidRPr="00740480">
        <w:rPr>
          <w:rStyle w:val="StyleUnderline"/>
          <w:highlight w:val="green"/>
        </w:rPr>
        <w:t>Commercial space activities that will involve rocket engine testing, satellite launch, and the control of satellites</w:t>
      </w:r>
      <w:r w:rsidRPr="00740480">
        <w:rPr>
          <w:rStyle w:val="StyleUnderline"/>
        </w:rPr>
        <w:t xml:space="preserve"> from Ukrainian territory will require a state permit.</w:t>
      </w:r>
      <w:r>
        <w:rPr>
          <w:rStyle w:val="StyleUnderline"/>
        </w:rPr>
        <w:t xml:space="preserve"> </w:t>
      </w:r>
      <w:r w:rsidRPr="00740480">
        <w:rPr>
          <w:rStyle w:val="StyleUnderline"/>
        </w:rPr>
        <w:lastRenderedPageBreak/>
        <w:t xml:space="preserve">Shortly after President Zelensky signed the legislation into law, </w:t>
      </w:r>
      <w:r w:rsidRPr="00740480">
        <w:rPr>
          <w:rStyle w:val="StyleUnderline"/>
          <w:highlight w:val="green"/>
        </w:rPr>
        <w:t>U.S. commercial satellite launch company Firefly Aerospace placed a U.S.$15 million order</w:t>
      </w:r>
      <w:r w:rsidRPr="00740480">
        <w:rPr>
          <w:rStyle w:val="StyleUnderline"/>
        </w:rPr>
        <w:t xml:space="preserve"> with Ukraine’s </w:t>
      </w:r>
      <w:proofErr w:type="spellStart"/>
      <w:r w:rsidRPr="00740480">
        <w:rPr>
          <w:rStyle w:val="StyleUnderline"/>
        </w:rPr>
        <w:t>Yuzhmash</w:t>
      </w:r>
      <w:proofErr w:type="spellEnd"/>
      <w:r w:rsidRPr="00740480">
        <w:rPr>
          <w:rStyle w:val="StyleUnderline"/>
        </w:rPr>
        <w:t xml:space="preserve"> rocket plant </w:t>
      </w:r>
      <w:proofErr w:type="gramStart"/>
      <w:r w:rsidRPr="00740480">
        <w:rPr>
          <w:rStyle w:val="StyleUnderline"/>
        </w:rPr>
        <w:t>for the production of</w:t>
      </w:r>
      <w:proofErr w:type="gramEnd"/>
      <w:r w:rsidRPr="00740480">
        <w:rPr>
          <w:rStyle w:val="StyleUnderline"/>
        </w:rPr>
        <w:t xml:space="preserve"> rocket parts.</w:t>
      </w:r>
      <w:r w:rsidRPr="00740480">
        <w:rPr>
          <w:sz w:val="16"/>
        </w:rPr>
        <w:t xml:space="preserve"> Firefly Aerospace is owned by Noosphere Ventures, founded by Dr. Max Polyakov who is a U.S. Citizen originally from Ukraine.</w:t>
      </w:r>
    </w:p>
    <w:p w14:paraId="1F80A246" w14:textId="77777777" w:rsidR="00740480" w:rsidRDefault="00740480" w:rsidP="00740480">
      <w:pPr>
        <w:pStyle w:val="Heading4"/>
      </w:pPr>
      <w:r>
        <w:t>Yes link, the 1AC evidence admits that Ukrainian private space exploration companies are “international stars.” We read blue.</w:t>
      </w:r>
    </w:p>
    <w:p w14:paraId="24DE0CA1" w14:textId="77777777" w:rsidR="00740480" w:rsidRPr="001E25B7" w:rsidRDefault="00740480" w:rsidP="00740480">
      <w:r>
        <w:rPr>
          <w:rStyle w:val="Style13ptBold"/>
        </w:rPr>
        <w:t xml:space="preserve">1AC </w:t>
      </w:r>
      <w:proofErr w:type="spellStart"/>
      <w:r>
        <w:rPr>
          <w:rStyle w:val="Style13ptBold"/>
        </w:rPr>
        <w:t>Antonink</w:t>
      </w:r>
      <w:proofErr w:type="spellEnd"/>
      <w:r>
        <w:rPr>
          <w:rStyle w:val="Style13ptBold"/>
        </w:rPr>
        <w:t xml:space="preserve"> 8/7 </w:t>
      </w:r>
      <w:r w:rsidRPr="001E25B7">
        <w:t>[(</w:t>
      </w:r>
      <w:proofErr w:type="spellStart"/>
      <w:r w:rsidRPr="001E25B7">
        <w:t>Daryna</w:t>
      </w:r>
      <w:proofErr w:type="spellEnd"/>
      <w:r w:rsidRPr="001E25B7">
        <w:t xml:space="preserve">, studied journalism and communications at </w:t>
      </w:r>
      <w:proofErr w:type="spellStart"/>
      <w:r w:rsidRPr="001E25B7">
        <w:t>Taras</w:t>
      </w:r>
      <w:proofErr w:type="spellEnd"/>
      <w:r w:rsidRPr="001E25B7">
        <w:t xml:space="preserve"> Shevchenko National University in Kyiv. </w:t>
      </w:r>
      <w:proofErr w:type="spellStart"/>
      <w:r w:rsidRPr="001E25B7">
        <w:t>Antoniuk</w:t>
      </w:r>
      <w:proofErr w:type="spellEnd"/>
      <w:r w:rsidRPr="001E25B7">
        <w:t xml:space="preserve"> worked as a news editor, social media manager, and freelance journalist before she joined the Kyiv Post staff in February 2020.) “Ukraine’s space industry goes after private </w:t>
      </w:r>
      <w:proofErr w:type="gramStart"/>
      <w:r w:rsidRPr="001E25B7">
        <w:t xml:space="preserve">money”  </w:t>
      </w:r>
      <w:proofErr w:type="spellStart"/>
      <w:r w:rsidRPr="001E25B7">
        <w:t>KyivPost</w:t>
      </w:r>
      <w:proofErr w:type="spellEnd"/>
      <w:proofErr w:type="gramEnd"/>
      <w:r w:rsidRPr="001E25B7">
        <w:t>, 8/7/2021. https://www.kyivpost.com/business/ukraines-space-industry-goes-after-private-money.html] BC</w:t>
      </w:r>
    </w:p>
    <w:p w14:paraId="759754FA" w14:textId="77777777" w:rsidR="00740480" w:rsidRDefault="00740480" w:rsidP="00740480">
      <w:r>
        <w:t>Lucrative industry</w:t>
      </w:r>
    </w:p>
    <w:p w14:paraId="49A3E884" w14:textId="77777777" w:rsidR="00740480" w:rsidRPr="001E25B7" w:rsidRDefault="00740480" w:rsidP="00740480">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new generation of entrepreneurs all over the world, </w:t>
      </w:r>
      <w:r w:rsidRPr="001E25B7">
        <w:rPr>
          <w:rStyle w:val="Emphasis"/>
        </w:rPr>
        <w:t xml:space="preserve">including </w:t>
      </w:r>
      <w:r w:rsidRPr="00E86B91">
        <w:rPr>
          <w:rStyle w:val="Emphasis"/>
          <w:highlight w:val="green"/>
        </w:rPr>
        <w:t>Ukraine</w:t>
      </w:r>
      <w:r w:rsidRPr="001E25B7">
        <w:rPr>
          <w:rStyle w:val="Emphasis"/>
        </w:rPr>
        <w:t>.</w:t>
      </w:r>
    </w:p>
    <w:p w14:paraId="301BE6CC" w14:textId="77777777" w:rsidR="00740480" w:rsidRDefault="00740480" w:rsidP="00740480">
      <w:r>
        <w:t xml:space="preserve">Last year </w:t>
      </w:r>
      <w:r w:rsidRPr="001E25B7">
        <w:rPr>
          <w:rStyle w:val="StyleUnderline"/>
        </w:rPr>
        <w:t>international private space companies attracted a record $9.1 billion</w:t>
      </w:r>
      <w:r>
        <w:t xml:space="preserve"> to launch Earth monitoring or communications satellites into orbit or to build spacecraft that deliver people and cargo to space.</w:t>
      </w:r>
    </w:p>
    <w:p w14:paraId="3971E797" w14:textId="77777777" w:rsidR="00740480" w:rsidRPr="001E25B7" w:rsidRDefault="00740480" w:rsidP="00740480">
      <w:pPr>
        <w:rPr>
          <w:rStyle w:val="Emphasis"/>
        </w:rPr>
      </w:pPr>
      <w:r w:rsidRPr="00E86B91">
        <w:rPr>
          <w:rStyle w:val="Emphasis"/>
          <w:highlight w:val="green"/>
        </w:rPr>
        <w:t>Investments</w:t>
      </w:r>
      <w:r w:rsidRPr="001E25B7">
        <w:rPr>
          <w:rStyle w:val="Emphasis"/>
        </w:rPr>
        <w:t xml:space="preserve"> in space are long-term and risky</w:t>
      </w:r>
      <w:r>
        <w:t xml:space="preserve">, </w:t>
      </w:r>
      <w:proofErr w:type="spellStart"/>
      <w:r>
        <w:t>Taftay</w:t>
      </w:r>
      <w:proofErr w:type="spellEnd"/>
      <w:r>
        <w:t xml:space="preserve">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61CE70A2" w14:textId="77777777" w:rsidR="00740480" w:rsidRDefault="00740480" w:rsidP="00740480">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47C3DC74" w14:textId="77777777" w:rsidR="00740480" w:rsidRDefault="00740480" w:rsidP="00740480">
      <w:r>
        <w:t xml:space="preserve">As of today, </w:t>
      </w:r>
      <w:r w:rsidRPr="00642FFA">
        <w:rPr>
          <w:rStyle w:val="Emphasis"/>
          <w:highlight w:val="cyan"/>
        </w:rPr>
        <w:t xml:space="preserve">Ukraine </w:t>
      </w:r>
      <w:r w:rsidRPr="00E86B91">
        <w:rPr>
          <w:rStyle w:val="Emphasis"/>
          <w:highlight w:val="green"/>
        </w:rPr>
        <w:t xml:space="preserve">has 10 </w:t>
      </w:r>
      <w:r w:rsidRPr="00642FFA">
        <w:rPr>
          <w:rStyle w:val="Emphasis"/>
          <w:highlight w:val="cyan"/>
        </w:rPr>
        <w:t>private space companies</w:t>
      </w:r>
      <w:r>
        <w:t xml:space="preserve">, </w:t>
      </w:r>
      <w:proofErr w:type="spellStart"/>
      <w:r>
        <w:t>Taftay</w:t>
      </w:r>
      <w:proofErr w:type="spellEnd"/>
      <w:r>
        <w:t xml:space="preserve">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w:t>
      </w:r>
      <w:proofErr w:type="spellStart"/>
      <w:r>
        <w:t>Skyrora</w:t>
      </w:r>
      <w:proofErr w:type="spellEnd"/>
      <w:r>
        <w:t xml:space="preserve"> and Dragonfly — </w:t>
      </w:r>
      <w:r w:rsidRPr="00642FFA">
        <w:rPr>
          <w:rStyle w:val="Emphasis"/>
          <w:highlight w:val="cyan"/>
        </w:rPr>
        <w:t>have become international stars</w:t>
      </w:r>
      <w:r w:rsidRPr="001E25B7">
        <w:rPr>
          <w:rStyle w:val="Emphasis"/>
        </w:rPr>
        <w:t xml:space="preserve"> and are now based in the U.S. or U.K., </w:t>
      </w:r>
      <w:r w:rsidRPr="00642FFA">
        <w:rPr>
          <w:rStyle w:val="Emphasis"/>
          <w:highlight w:val="cyan"/>
        </w:rPr>
        <w:t>working with NASA and SpaceX.</w:t>
      </w:r>
    </w:p>
    <w:p w14:paraId="3FED33AB" w14:textId="77777777" w:rsidR="00740480" w:rsidRDefault="00740480" w:rsidP="00740480">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 xml:space="preserve">“You can create your own space company here, but it is unclear what to do with it next. Who will be the customer?” </w:t>
      </w:r>
      <w:proofErr w:type="spellStart"/>
      <w:r>
        <w:t>Usov</w:t>
      </w:r>
      <w:proofErr w:type="spellEnd"/>
      <w:r>
        <w:t xml:space="preserve"> said.</w:t>
      </w:r>
    </w:p>
    <w:p w14:paraId="09E405AF" w14:textId="77777777" w:rsidR="00740480" w:rsidRPr="001E25B7" w:rsidRDefault="00740480" w:rsidP="00740480">
      <w:r w:rsidRPr="001E25B7">
        <w:t xml:space="preserve">In the U.S., nearly 80% of orders for space businesses come from the State Department or the Department of Defense, according to </w:t>
      </w:r>
      <w:proofErr w:type="spellStart"/>
      <w:r w:rsidRPr="001E25B7">
        <w:t>Usov</w:t>
      </w:r>
      <w:proofErr w:type="spellEnd"/>
      <w:r w:rsidRPr="001E25B7">
        <w:t>. NASA astronauts even flew to the International Space Station on the Crew Dragon spacecraft manufactured by SpaceX.</w:t>
      </w:r>
    </w:p>
    <w:p w14:paraId="0BBAC6E5" w14:textId="77777777" w:rsidR="00740480" w:rsidRDefault="00740480" w:rsidP="00740480">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w:t>
      </w:r>
      <w:proofErr w:type="spellStart"/>
      <w:r w:rsidRPr="001E25B7">
        <w:rPr>
          <w:rStyle w:val="StyleUnderline"/>
        </w:rPr>
        <w:t>Pivdenmash</w:t>
      </w:r>
      <w:proofErr w:type="spellEnd"/>
      <w:r w:rsidRPr="001E25B7">
        <w:rPr>
          <w:rStyle w:val="StyleUnderline"/>
        </w:rPr>
        <w:t xml:space="preserve"> and </w:t>
      </w:r>
      <w:proofErr w:type="spellStart"/>
      <w:r w:rsidRPr="001E25B7">
        <w:rPr>
          <w:rStyle w:val="StyleUnderline"/>
        </w:rPr>
        <w:t>Pivdenne</w:t>
      </w:r>
      <w:proofErr w:type="spellEnd"/>
      <w:r w:rsidRPr="001E25B7">
        <w:rPr>
          <w:rStyle w:val="StyleUnderline"/>
        </w:rPr>
        <w:t xml:space="preserve"> on its space projects. </w:t>
      </w:r>
      <w:r w:rsidRPr="001E25B7">
        <w:rPr>
          <w:rStyle w:val="Emphasis"/>
        </w:rPr>
        <w:t>“This business model discouraged the development of new private companies,</w:t>
      </w:r>
      <w:r>
        <w:t xml:space="preserve">” </w:t>
      </w:r>
      <w:proofErr w:type="spellStart"/>
      <w:r>
        <w:t>Usov</w:t>
      </w:r>
      <w:proofErr w:type="spellEnd"/>
      <w:r>
        <w:t xml:space="preserve"> said.</w:t>
      </w:r>
    </w:p>
    <w:p w14:paraId="176CFB23" w14:textId="77777777" w:rsidR="00740480" w:rsidRDefault="00740480" w:rsidP="00740480">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xml:space="preserve">. In 2019, for example, Ukrainian-American aerospace company Firefly Aerospace ordered $15 million worth of missile parts from Ukrainian </w:t>
      </w:r>
      <w:proofErr w:type="spellStart"/>
      <w:r w:rsidRPr="001E25B7">
        <w:rPr>
          <w:rStyle w:val="StyleUnderline"/>
        </w:rPr>
        <w:t>Pivdenmash</w:t>
      </w:r>
      <w:proofErr w:type="spellEnd"/>
      <w:r>
        <w:t>.</w:t>
      </w:r>
    </w:p>
    <w:p w14:paraId="4AEB2D2E" w14:textId="77777777" w:rsidR="00740480" w:rsidRDefault="00740480" w:rsidP="00740480">
      <w:r>
        <w:lastRenderedPageBreak/>
        <w:t xml:space="preserve">But these agreements are rare. Ukraine’s main customer — the government — hasn’t yet signed any big contracts with private space companies. “There are no orders because we haven’t had financing or even a space program since 2018,” </w:t>
      </w:r>
      <w:proofErr w:type="spellStart"/>
      <w:r>
        <w:t>Taftay</w:t>
      </w:r>
      <w:proofErr w:type="spellEnd"/>
      <w:r>
        <w:t xml:space="preserve"> said.</w:t>
      </w:r>
    </w:p>
    <w:p w14:paraId="3B3111C8" w14:textId="77777777" w:rsidR="00740480" w:rsidRDefault="00740480" w:rsidP="00740480">
      <w:r>
        <w:t>$1 billion space program</w:t>
      </w:r>
    </w:p>
    <w:p w14:paraId="6483F7DA" w14:textId="77777777" w:rsidR="00740480" w:rsidRDefault="00740480" w:rsidP="00740480">
      <w:r w:rsidRPr="001E25B7">
        <w:rPr>
          <w:rStyle w:val="Emphasis"/>
        </w:rPr>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w:t>
      </w:r>
      <w:proofErr w:type="spellStart"/>
      <w:r>
        <w:t>Uruskyi</w:t>
      </w:r>
      <w:proofErr w:type="spellEnd"/>
      <w:r>
        <w:t>, the minister of strategic industries.</w:t>
      </w:r>
    </w:p>
    <w:p w14:paraId="35C84A00" w14:textId="77777777" w:rsidR="00740480" w:rsidRDefault="00740480" w:rsidP="00740480">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w:t>
      </w:r>
      <w:proofErr w:type="spellStart"/>
      <w:r>
        <w:t>Taftay</w:t>
      </w:r>
      <w:proofErr w:type="spellEnd"/>
      <w:r>
        <w:t>.</w:t>
      </w:r>
    </w:p>
    <w:p w14:paraId="5FCBB9BD" w14:textId="77777777" w:rsidR="00740480" w:rsidRDefault="00740480" w:rsidP="00740480">
      <w:r w:rsidRPr="001E25B7">
        <w:rPr>
          <w:rStyle w:val="StyleUnderline"/>
        </w:rPr>
        <w:t xml:space="preserve">Out of the country’s 15 state-owned space enterprises, five were loss-makers last year, four went bankrupt and one fired </w:t>
      </w:r>
      <w:proofErr w:type="gramStart"/>
      <w:r w:rsidRPr="001E25B7">
        <w:rPr>
          <w:rStyle w:val="StyleUnderline"/>
        </w:rPr>
        <w:t>all of</w:t>
      </w:r>
      <w:proofErr w:type="gramEnd"/>
      <w:r w:rsidRPr="001E25B7">
        <w:rPr>
          <w:rStyle w:val="StyleUnderline"/>
        </w:rPr>
        <w:t xml:space="preserve"> its employees</w:t>
      </w:r>
      <w:r>
        <w:t>. Together, they lost $30 million in 2020 compared to $16 million in 2019 and $2.7 million in 2018.</w:t>
      </w:r>
    </w:p>
    <w:p w14:paraId="25A17C66" w14:textId="77777777" w:rsidR="00740480" w:rsidRDefault="00740480" w:rsidP="00740480">
      <w:r>
        <w:t xml:space="preserve">The space program submitted by </w:t>
      </w:r>
      <w:proofErr w:type="spellStart"/>
      <w:r>
        <w:t>Taftay</w:t>
      </w:r>
      <w:proofErr w:type="spellEnd"/>
      <w:r>
        <w:t xml:space="preserve"> will cost Ukraine over $1 billion — only half of this money will be covered by state funds, the other half — by export contracts.</w:t>
      </w:r>
    </w:p>
    <w:p w14:paraId="3F2E2EBF" w14:textId="77777777" w:rsidR="00740480" w:rsidRDefault="00740480" w:rsidP="00740480">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w:t>
      </w:r>
      <w:proofErr w:type="spellStart"/>
      <w:r>
        <w:t>Taftay</w:t>
      </w:r>
      <w:proofErr w:type="spellEnd"/>
      <w:r>
        <w:t>.</w:t>
      </w:r>
    </w:p>
    <w:p w14:paraId="69C4191F" w14:textId="77777777" w:rsidR="00740480" w:rsidRDefault="00740480" w:rsidP="00740480">
      <w:r>
        <w:t>Many European countries and the U.S. order Ukrainian-made rocket engines, navigation technology and rocket stages because they are cheap and reliable.</w:t>
      </w:r>
    </w:p>
    <w:p w14:paraId="23049BE5" w14:textId="77777777" w:rsidR="00740480" w:rsidRDefault="00740480" w:rsidP="00740480">
      <w:r>
        <w:t>In the last 30 years, Ukrainian state-owned enterprises manufactured the components for 169 carrier rockets, including Cyclone, Zenith, Antares, Vega. These rockets launched 449 international spacecraft into orbit.</w:t>
      </w:r>
    </w:p>
    <w:p w14:paraId="02DD6DAC" w14:textId="77777777" w:rsidR="00740480" w:rsidRDefault="00740480" w:rsidP="00740480">
      <w:r>
        <w:t>As of today, Ukraine only has two big international projects to rely on — the assembly of the first stage cores for NASA’s rocket Antares and the production of cruise propulsion engines for the European Space Agency’s rocket project Vega.</w:t>
      </w:r>
    </w:p>
    <w:p w14:paraId="03C50BEC" w14:textId="77777777" w:rsidR="00740480" w:rsidRPr="001E25B7" w:rsidRDefault="00740480" w:rsidP="00740480">
      <w:pPr>
        <w:rPr>
          <w:rStyle w:val="StyleUnderline"/>
        </w:rPr>
      </w:pPr>
      <w:r>
        <w:t xml:space="preserve">But they will not last forever, </w:t>
      </w:r>
      <w:proofErr w:type="spellStart"/>
      <w:r>
        <w:t>Usov</w:t>
      </w:r>
      <w:proofErr w:type="spellEnd"/>
      <w:r>
        <w:t xml:space="preserve"> said. </w:t>
      </w:r>
      <w:r w:rsidRPr="001E25B7">
        <w:rPr>
          <w:rStyle w:val="StyleUnderline"/>
        </w:rPr>
        <w:t xml:space="preserve">Ukraine will need to secure more contracts with international partners but without a space program, it is impossible to do, according to </w:t>
      </w:r>
      <w:proofErr w:type="spellStart"/>
      <w:r w:rsidRPr="001E25B7">
        <w:rPr>
          <w:rStyle w:val="StyleUnderline"/>
        </w:rPr>
        <w:t>Usov</w:t>
      </w:r>
      <w:proofErr w:type="spellEnd"/>
      <w:r w:rsidRPr="001E25B7">
        <w:rPr>
          <w:rStyle w:val="StyleUnderline"/>
        </w:rPr>
        <w:t>.</w:t>
      </w:r>
    </w:p>
    <w:p w14:paraId="39670533" w14:textId="77777777" w:rsidR="00740480" w:rsidRDefault="00740480" w:rsidP="00740480">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403F434B" w14:textId="77777777" w:rsidR="00740480" w:rsidRDefault="00740480" w:rsidP="00740480">
      <w:r>
        <w:t>Future changes</w:t>
      </w:r>
    </w:p>
    <w:p w14:paraId="560573A1" w14:textId="77777777" w:rsidR="00740480" w:rsidRDefault="00740480" w:rsidP="00740480">
      <w:r>
        <w:t xml:space="preserve">To regain its power on the global market, Ukraine </w:t>
      </w:r>
      <w:proofErr w:type="gramStart"/>
      <w:r>
        <w:t>has to</w:t>
      </w:r>
      <w:proofErr w:type="gramEnd"/>
      <w:r>
        <w:t xml:space="preserve"> boost competition inside the country — between state-owned behemoths and private companies, according to </w:t>
      </w:r>
      <w:proofErr w:type="spellStart"/>
      <w:r>
        <w:t>Usov</w:t>
      </w:r>
      <w:proofErr w:type="spellEnd"/>
      <w:r>
        <w:t>.</w:t>
      </w:r>
    </w:p>
    <w:p w14:paraId="2A31CA18" w14:textId="77777777" w:rsidR="00740480" w:rsidRPr="001E25B7" w:rsidRDefault="00740480" w:rsidP="00740480">
      <w:pPr>
        <w:rPr>
          <w:rStyle w:val="Emphasis"/>
        </w:rPr>
      </w:pPr>
      <w:r>
        <w:t xml:space="preserve">Today, the country’s </w:t>
      </w:r>
      <w:r w:rsidRPr="00E86B91">
        <w:rPr>
          <w:rStyle w:val="Emphasis"/>
          <w:highlight w:val="green"/>
        </w:rPr>
        <w:t>space enterprises</w:t>
      </w:r>
      <w:r>
        <w:t xml:space="preserve"> like </w:t>
      </w:r>
      <w:proofErr w:type="spellStart"/>
      <w:r>
        <w:t>Pivdenmash</w:t>
      </w:r>
      <w:proofErr w:type="spellEnd"/>
      <w:r>
        <w:t xml:space="preserve"> and </w:t>
      </w:r>
      <w:proofErr w:type="spellStart"/>
      <w:r>
        <w:t>Pivdenne</w:t>
      </w:r>
      <w:proofErr w:type="spellEnd"/>
      <w:r>
        <w:t xml:space="preserve"> in Dnipro, </w:t>
      </w:r>
      <w:proofErr w:type="spellStart"/>
      <w:r>
        <w:t>Kommunar</w:t>
      </w:r>
      <w:proofErr w:type="spellEnd"/>
      <w:r>
        <w:t xml:space="preserve"> and </w:t>
      </w:r>
      <w:proofErr w:type="spellStart"/>
      <w:r>
        <w:t>Hartron</w:t>
      </w:r>
      <w:proofErr w:type="spellEnd"/>
      <w:r>
        <w:t xml:space="preserve"> in </w:t>
      </w:r>
      <w:proofErr w:type="spellStart"/>
      <w:r>
        <w:t>Kharkiv</w:t>
      </w:r>
      <w:proofErr w:type="spellEnd"/>
      <w:r>
        <w:t xml:space="preserve"> or </w:t>
      </w:r>
      <w:proofErr w:type="spellStart"/>
      <w:r>
        <w:t>Kyivpribor</w:t>
      </w:r>
      <w:proofErr w:type="spellEnd"/>
      <w:r>
        <w:t xml:space="preserve">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5322D60E" w14:textId="77777777" w:rsidR="00740480" w:rsidRDefault="00740480" w:rsidP="00740480">
      <w:r>
        <w:lastRenderedPageBreak/>
        <w:t xml:space="preserve">The giant </w:t>
      </w:r>
      <w:proofErr w:type="spellStart"/>
      <w:r>
        <w:t>Pivdenmash</w:t>
      </w:r>
      <w:proofErr w:type="spellEnd"/>
      <w:r>
        <w:t xml:space="preserve">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t>
      </w:r>
      <w:proofErr w:type="gramStart"/>
      <w:r>
        <w:t>work</w:t>
      </w:r>
      <w:proofErr w:type="gramEnd"/>
      <w:r>
        <w:t xml:space="preserve"> and employees weren’t paid properly.</w:t>
      </w:r>
    </w:p>
    <w:p w14:paraId="7A7AC108" w14:textId="77777777" w:rsidR="00740480" w:rsidRDefault="00740480" w:rsidP="00740480">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xml:space="preserve">, </w:t>
      </w:r>
      <w:proofErr w:type="spellStart"/>
      <w:r>
        <w:t>Taftay</w:t>
      </w:r>
      <w:proofErr w:type="spellEnd"/>
      <w:r>
        <w:t xml:space="preserve"> said. “It will make them more flexible and attractive for investors.”</w:t>
      </w:r>
    </w:p>
    <w:p w14:paraId="524C49F7" w14:textId="77777777" w:rsidR="00740480" w:rsidRDefault="00740480" w:rsidP="00740480">
      <w:r w:rsidRPr="001E25B7">
        <w:rPr>
          <w:rStyle w:val="StyleUnderline"/>
        </w:rPr>
        <w:t>Within the new space program, state enterprises will compete with private companies for the right to build six satellites</w:t>
      </w:r>
      <w:r>
        <w:t xml:space="preserve"> — two each year starting in 2023, </w:t>
      </w:r>
      <w:proofErr w:type="spellStart"/>
      <w:r>
        <w:t>Taftay</w:t>
      </w:r>
      <w:proofErr w:type="spellEnd"/>
      <w:r>
        <w:t xml:space="preserve"> said. But first, Ukraine plans to send up the </w:t>
      </w:r>
      <w:proofErr w:type="spellStart"/>
      <w:r>
        <w:t>Sich</w:t>
      </w:r>
      <w:proofErr w:type="spellEnd"/>
      <w:r>
        <w:t xml:space="preserve"> 2–30 satellite in December using the U.S. launch vehicle Falcon 9 that belongs to SpaceX.</w:t>
      </w:r>
    </w:p>
    <w:p w14:paraId="53BE5E86" w14:textId="77777777" w:rsidR="00740480" w:rsidRPr="00642FFA" w:rsidRDefault="00740480" w:rsidP="00740480"/>
    <w:p w14:paraId="493D13B2" w14:textId="77777777" w:rsidR="00740480" w:rsidRPr="00642FFA" w:rsidRDefault="00740480" w:rsidP="00740480">
      <w:pPr>
        <w:pStyle w:val="Heading4"/>
      </w:pPr>
      <w:r>
        <w:t xml:space="preserve">Plan bans this </w:t>
      </w:r>
      <w:r w:rsidRPr="00642FFA">
        <w:rPr>
          <w:u w:val="single"/>
        </w:rPr>
        <w:t>or</w:t>
      </w:r>
      <w:r>
        <w:t xml:space="preserve"> can’t solve as per 1AC solvency explanations.</w:t>
      </w:r>
    </w:p>
    <w:p w14:paraId="2B240280" w14:textId="77777777" w:rsidR="00740480" w:rsidRPr="00740480" w:rsidRDefault="00740480" w:rsidP="00740480">
      <w:pPr>
        <w:rPr>
          <w:sz w:val="16"/>
        </w:rPr>
      </w:pPr>
    </w:p>
    <w:p w14:paraId="5CE66B15" w14:textId="0D206F09" w:rsidR="00623BF6" w:rsidRDefault="00623BF6" w:rsidP="00623BF6">
      <w:pPr>
        <w:pStyle w:val="Heading4"/>
      </w:pPr>
      <w:r>
        <w:t>Commercial space innovation stops extinction</w:t>
      </w:r>
    </w:p>
    <w:p w14:paraId="0EA6EA76" w14:textId="77777777" w:rsidR="00623BF6" w:rsidRDefault="00623BF6" w:rsidP="00623BF6">
      <w:r>
        <w:t xml:space="preserve">Charles </w:t>
      </w:r>
      <w:proofErr w:type="spellStart"/>
      <w:r>
        <w:rPr>
          <w:rStyle w:val="Style13ptBold"/>
        </w:rPr>
        <w:t>Beames</w:t>
      </w:r>
      <w:proofErr w:type="spellEnd"/>
      <w:r>
        <w:rPr>
          <w:rStyle w:val="Style13ptBold"/>
        </w:rPr>
        <w:t xml:space="preserve"> 18</w:t>
      </w:r>
      <w:r>
        <w:t xml:space="preserve">, Chairman of the </w:t>
      </w:r>
      <w:proofErr w:type="spellStart"/>
      <w:r>
        <w:t>SmallSat</w:t>
      </w:r>
      <w:proofErr w:type="spellEnd"/>
      <w:r>
        <w:t xml:space="preserve">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w:t>
      </w:r>
      <w:proofErr w:type="spellStart"/>
      <w:r>
        <w:t>SmallSat</w:t>
      </w:r>
      <w:proofErr w:type="spellEnd"/>
      <w:r>
        <w:t xml:space="preserve"> Alliance is on a path toward a new space horizon,” </w:t>
      </w:r>
      <w:hyperlink r:id="rId6" w:history="1">
        <w:r>
          <w:rPr>
            <w:rStyle w:val="Hyperlink"/>
            <w:color w:val="000000"/>
            <w:u w:val="single"/>
          </w:rPr>
          <w:t>https://spacenews.com/op-ed-smallsat-alliance-is-on-a-path-toward-a-new-space-horizon/</w:t>
        </w:r>
      </w:hyperlink>
    </w:p>
    <w:p w14:paraId="347D5E93" w14:textId="77777777" w:rsidR="00623BF6" w:rsidRDefault="00623BF6" w:rsidP="00623BF6">
      <w:pPr>
        <w:rPr>
          <w:sz w:val="14"/>
        </w:rPr>
      </w:pPr>
      <w:r>
        <w:rPr>
          <w:rStyle w:val="StyleUnderline"/>
        </w:rPr>
        <w:t xml:space="preserve">We find ourselves still at the dawn of a </w:t>
      </w:r>
      <w:r>
        <w:rPr>
          <w:rStyle w:val="Emphasis"/>
          <w:highlight w:val="cyan"/>
        </w:rPr>
        <w:t>new space</w:t>
      </w:r>
      <w:r>
        <w:rPr>
          <w:rStyle w:val="Emphasis"/>
        </w:rPr>
        <w:t xml:space="preserve"> century</w:t>
      </w:r>
      <w:r>
        <w:rPr>
          <w:sz w:val="14"/>
        </w:rPr>
        <w:t xml:space="preserve">, mindful of the victories and setbacks of our past, </w:t>
      </w:r>
      <w:r>
        <w:rPr>
          <w:rStyle w:val="StyleUnderline"/>
        </w:rPr>
        <w:t xml:space="preserve">eager to pass the torch to the next generation of space visionaries, scientists, engineers, and enthusiasts. We look to the future not just to see how much </w:t>
      </w:r>
      <w:r>
        <w:rPr>
          <w:rStyle w:val="Emphasis"/>
        </w:rPr>
        <w:t>bigger</w:t>
      </w:r>
      <w:r>
        <w:rPr>
          <w:rStyle w:val="StyleUnderline"/>
        </w:rPr>
        <w:t xml:space="preserve">, </w:t>
      </w:r>
      <w:r>
        <w:rPr>
          <w:rStyle w:val="Emphasis"/>
        </w:rPr>
        <w:t>faster</w:t>
      </w:r>
      <w:r>
        <w:rPr>
          <w:rStyle w:val="StyleUnderline"/>
        </w:rPr>
        <w:t xml:space="preserve">, or </w:t>
      </w:r>
      <w:r>
        <w:rPr>
          <w:rStyle w:val="Emphasis"/>
        </w:rPr>
        <w:t>higher</w:t>
      </w:r>
      <w:r>
        <w:rPr>
          <w:rStyle w:val="StyleUnderline"/>
        </w:rPr>
        <w:t xml:space="preserve"> we can reach, but also how the </w:t>
      </w:r>
      <w:r>
        <w:rPr>
          <w:rStyle w:val="Emphasis"/>
        </w:rPr>
        <w:t>U</w:t>
      </w:r>
      <w:r>
        <w:rPr>
          <w:rStyle w:val="StyleUnderline"/>
        </w:rPr>
        <w:t xml:space="preserve">nited </w:t>
      </w:r>
      <w:r>
        <w:rPr>
          <w:rStyle w:val="Emphasis"/>
        </w:rPr>
        <w:t>S</w:t>
      </w:r>
      <w:r>
        <w:rPr>
          <w:rStyle w:val="StyleUnderline"/>
        </w:rPr>
        <w:t>tates,</w:t>
      </w:r>
      <w:r>
        <w:rPr>
          <w:sz w:val="14"/>
        </w:rPr>
        <w:t xml:space="preserve"> and specifically the U.S. space community, </w:t>
      </w:r>
      <w:r>
        <w:rPr>
          <w:rStyle w:val="StyleUnderline"/>
        </w:rPr>
        <w:t>can again inspire the nations of the world to align with us</w:t>
      </w:r>
      <w:r>
        <w:rPr>
          <w:sz w:val="14"/>
        </w:rPr>
        <w:t xml:space="preserve">, as it did in the 20th century. </w:t>
      </w:r>
      <w:r>
        <w:rPr>
          <w:rStyle w:val="StyleUnderline"/>
        </w:rPr>
        <w:t xml:space="preserve">The </w:t>
      </w:r>
      <w:proofErr w:type="spellStart"/>
      <w:r>
        <w:rPr>
          <w:rStyle w:val="StyleUnderline"/>
        </w:rPr>
        <w:t>SmallSat</w:t>
      </w:r>
      <w:proofErr w:type="spellEnd"/>
      <w:r>
        <w:rPr>
          <w:rStyle w:val="StyleUnderline"/>
        </w:rPr>
        <w:t xml:space="preserve"> Alliance is an </w:t>
      </w:r>
      <w:r>
        <w:rPr>
          <w:rStyle w:val="Emphasis"/>
        </w:rPr>
        <w:t xml:space="preserve">alliance of </w:t>
      </w:r>
      <w:r>
        <w:rPr>
          <w:rStyle w:val="Emphasis"/>
          <w:highlight w:val="cyan"/>
        </w:rPr>
        <w:t>companies</w:t>
      </w:r>
      <w:r>
        <w:rPr>
          <w:sz w:val="14"/>
          <w:highlight w:val="cyan"/>
        </w:rPr>
        <w:t xml:space="preserve"> </w:t>
      </w:r>
      <w:r>
        <w:rPr>
          <w:rStyle w:val="Emphasis"/>
          <w:highlight w:val="cyan"/>
        </w:rPr>
        <w:t>developing</w:t>
      </w:r>
      <w:r>
        <w:rPr>
          <w:rStyle w:val="StyleUnderline"/>
        </w:rPr>
        <w:t xml:space="preserve">, </w:t>
      </w:r>
      <w:r>
        <w:rPr>
          <w:rStyle w:val="Emphasis"/>
        </w:rPr>
        <w:t>producing</w:t>
      </w:r>
      <w:r>
        <w:rPr>
          <w:rStyle w:val="StyleUnderline"/>
        </w:rPr>
        <w:t xml:space="preserve">, and </w:t>
      </w:r>
      <w:r>
        <w:rPr>
          <w:rStyle w:val="Emphasis"/>
        </w:rPr>
        <w:t>operating</w:t>
      </w:r>
      <w:r>
        <w:rPr>
          <w:sz w:val="14"/>
        </w:rPr>
        <w:t xml:space="preserve"> </w:t>
      </w:r>
      <w:r>
        <w:rPr>
          <w:rStyle w:val="StyleUnderline"/>
        </w:rPr>
        <w:t xml:space="preserve">in all segments of the </w:t>
      </w:r>
      <w:r>
        <w:rPr>
          <w:rStyle w:val="Emphasis"/>
        </w:rPr>
        <w:t xml:space="preserve">‘next generation’ space </w:t>
      </w:r>
      <w:proofErr w:type="gramStart"/>
      <w:r>
        <w:rPr>
          <w:rStyle w:val="Emphasis"/>
        </w:rPr>
        <w:t>economy</w:t>
      </w:r>
      <w:r>
        <w:rPr>
          <w:sz w:val="14"/>
        </w:rPr>
        <w:t>;</w:t>
      </w:r>
      <w:proofErr w:type="gramEnd"/>
      <w:r>
        <w:rPr>
          <w:sz w:val="14"/>
        </w:rPr>
        <w:t xml:space="preserve"> </w:t>
      </w:r>
      <w:r>
        <w:rPr>
          <w:rStyle w:val="StyleUnderline"/>
        </w:rPr>
        <w:t xml:space="preserve">championing renewed </w:t>
      </w:r>
      <w:r>
        <w:rPr>
          <w:rStyle w:val="Emphasis"/>
        </w:rPr>
        <w:t>U.S. leadership</w:t>
      </w:r>
      <w:r>
        <w:rPr>
          <w:sz w:val="14"/>
        </w:rPr>
        <w:t xml:space="preserve"> </w:t>
      </w:r>
      <w:r>
        <w:rPr>
          <w:rStyle w:val="StyleUnderline"/>
        </w:rPr>
        <w:t xml:space="preserve">in </w:t>
      </w:r>
      <w:r>
        <w:rPr>
          <w:rStyle w:val="StyleUnderline"/>
          <w:highlight w:val="cyan"/>
        </w:rPr>
        <w:t>the</w:t>
      </w:r>
      <w:r>
        <w:rPr>
          <w:rStyle w:val="StyleUnderline"/>
        </w:rPr>
        <w:t xml:space="preserve"> burgeoning </w:t>
      </w:r>
      <w:r>
        <w:rPr>
          <w:rStyle w:val="Emphasis"/>
          <w:highlight w:val="cyan"/>
        </w:rPr>
        <w:t>commercial space economy</w:t>
      </w:r>
      <w:r>
        <w:rPr>
          <w:rStyle w:val="StyleUnderline"/>
        </w:rPr>
        <w:t>, and advocating for the</w:t>
      </w:r>
      <w:r>
        <w:rPr>
          <w:sz w:val="14"/>
        </w:rPr>
        <w:t xml:space="preserve"> </w:t>
      </w:r>
      <w:r>
        <w:rPr>
          <w:rStyle w:val="Emphasis"/>
        </w:rPr>
        <w:t>transformation</w:t>
      </w:r>
      <w:r>
        <w:rPr>
          <w:sz w:val="14"/>
        </w:rPr>
        <w:t xml:space="preserve"> </w:t>
      </w:r>
      <w:r>
        <w:rPr>
          <w:rStyle w:val="StyleUnderline"/>
        </w:rPr>
        <w:t>of government-led space capabilities</w:t>
      </w:r>
      <w:r>
        <w:rPr>
          <w:sz w:val="14"/>
        </w:rPr>
        <w:t xml:space="preserve">. We are experienced space professionals who have chosen to join with others leveraging our decades of hard-won experience, to develop smarter ways to explore space in the 21st century. </w:t>
      </w:r>
      <w:r>
        <w:rPr>
          <w:rStyle w:val="StyleUnderline"/>
        </w:rPr>
        <w:t>A wonderful outgrowth of the legacy space program is the</w:t>
      </w:r>
      <w:r>
        <w:rPr>
          <w:sz w:val="14"/>
        </w:rPr>
        <w:t xml:space="preserve"> </w:t>
      </w:r>
      <w:r>
        <w:rPr>
          <w:rStyle w:val="Emphasis"/>
        </w:rPr>
        <w:t>commercial</w:t>
      </w:r>
      <w:r>
        <w:rPr>
          <w:sz w:val="14"/>
        </w:rPr>
        <w:t xml:space="preserve">, </w:t>
      </w:r>
      <w:r>
        <w:rPr>
          <w:rStyle w:val="Emphasis"/>
        </w:rPr>
        <w:t>entrepreneurial</w:t>
      </w:r>
      <w:r>
        <w:rPr>
          <w:sz w:val="14"/>
        </w:rPr>
        <w:t xml:space="preserve">, </w:t>
      </w:r>
      <w:r>
        <w:rPr>
          <w:rStyle w:val="StyleUnderline"/>
        </w:rPr>
        <w:t xml:space="preserve">and </w:t>
      </w:r>
      <w:r>
        <w:rPr>
          <w:rStyle w:val="Emphasis"/>
        </w:rPr>
        <w:t>job-creating commercial space business</w:t>
      </w:r>
      <w:r>
        <w:rPr>
          <w:sz w:val="14"/>
        </w:rPr>
        <w:t xml:space="preserve"> </w:t>
      </w:r>
      <w:r>
        <w:rPr>
          <w:rStyle w:val="StyleUnderline"/>
        </w:rPr>
        <w:t xml:space="preserve">that it bequeathed. These </w:t>
      </w:r>
      <w:r>
        <w:rPr>
          <w:rStyle w:val="Emphasis"/>
        </w:rPr>
        <w:t>next-generation enterprises</w:t>
      </w:r>
      <w:r>
        <w:rPr>
          <w:sz w:val="14"/>
        </w:rPr>
        <w:t xml:space="preserve"> </w:t>
      </w:r>
      <w:r>
        <w:rPr>
          <w:rStyle w:val="StyleUnderline"/>
          <w:highlight w:val="cyan"/>
        </w:rPr>
        <w:t>range from</w:t>
      </w:r>
      <w:r>
        <w:rPr>
          <w:sz w:val="14"/>
        </w:rPr>
        <w:t xml:space="preserve"> multi-million-dollar </w:t>
      </w:r>
      <w:r>
        <w:rPr>
          <w:rStyle w:val="StyleUnderline"/>
          <w:highlight w:val="cyan"/>
        </w:rPr>
        <w:t>startups</w:t>
      </w:r>
      <w:r>
        <w:rPr>
          <w:rStyle w:val="StyleUnderline"/>
        </w:rPr>
        <w:t xml:space="preserve"> providing rideshare opportunities</w:t>
      </w:r>
      <w:r>
        <w:rPr>
          <w:sz w:val="14"/>
        </w:rPr>
        <w:t xml:space="preserve"> or components for small satellites </w:t>
      </w:r>
      <w:r>
        <w:rPr>
          <w:rStyle w:val="StyleUnderline"/>
          <w:highlight w:val="cyan"/>
        </w:rPr>
        <w:t>to</w:t>
      </w:r>
      <w:r>
        <w:rPr>
          <w:rStyle w:val="StyleUnderline"/>
        </w:rPr>
        <w:t xml:space="preserve"> multi-</w:t>
      </w:r>
      <w:r>
        <w:rPr>
          <w:rStyle w:val="StyleUnderline"/>
          <w:highlight w:val="cyan"/>
        </w:rPr>
        <w:t>billion-dollar</w:t>
      </w:r>
      <w:r>
        <w:rPr>
          <w:rStyle w:val="StyleUnderline"/>
        </w:rPr>
        <w:t xml:space="preserve"> </w:t>
      </w:r>
      <w:r>
        <w:rPr>
          <w:rStyle w:val="Emphasis"/>
        </w:rPr>
        <w:t xml:space="preserve">space </w:t>
      </w:r>
      <w:r>
        <w:rPr>
          <w:rStyle w:val="Emphasis"/>
          <w:highlight w:val="cyan"/>
        </w:rPr>
        <w:t>data</w:t>
      </w:r>
      <w:r>
        <w:rPr>
          <w:rStyle w:val="Emphasis"/>
        </w:rPr>
        <w:t xml:space="preserve">-analytic </w:t>
      </w:r>
      <w:r>
        <w:rPr>
          <w:rStyle w:val="Emphasis"/>
          <w:highlight w:val="cyan"/>
        </w:rPr>
        <w:t>platforms</w:t>
      </w:r>
      <w:r>
        <w:rPr>
          <w:sz w:val="14"/>
        </w:rPr>
        <w:t xml:space="preserve"> reinventing urban car service and agricultural production. The </w:t>
      </w:r>
      <w:r>
        <w:rPr>
          <w:rStyle w:val="StyleUnderline"/>
        </w:rPr>
        <w:t xml:space="preserve">early returns of this economic revolution are already on our doorstep: </w:t>
      </w:r>
      <w:r>
        <w:rPr>
          <w:rStyle w:val="Emphasis"/>
        </w:rPr>
        <w:t>space data capabilities are exponentially growing</w:t>
      </w:r>
      <w:r>
        <w:rPr>
          <w:rStyle w:val="StyleUnderline"/>
        </w:rPr>
        <w:t xml:space="preserve"> elements of the 21st century world economy. </w:t>
      </w:r>
      <w:r>
        <w:rPr>
          <w:sz w:val="14"/>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Pr>
          <w:rStyle w:val="StyleUnderline"/>
        </w:rPr>
        <w:t>classic for-profit companies include</w:t>
      </w:r>
      <w:r>
        <w:rPr>
          <w:sz w:val="14"/>
        </w:rPr>
        <w:t xml:space="preserve"> not only those designing, building, launching, and operating satellites but also </w:t>
      </w:r>
      <w:r>
        <w:rPr>
          <w:rStyle w:val="StyleUnderline"/>
          <w:highlight w:val="cyan"/>
        </w:rPr>
        <w:t>the tech sector</w:t>
      </w:r>
      <w:r>
        <w:rPr>
          <w:rStyle w:val="StyleUnderline"/>
        </w:rPr>
        <w:t xml:space="preserve"> that </w:t>
      </w:r>
      <w:r>
        <w:rPr>
          <w:rStyle w:val="StyleUnderline"/>
          <w:highlight w:val="cyan"/>
        </w:rPr>
        <w:t>is turning</w:t>
      </w:r>
      <w:r>
        <w:rPr>
          <w:rStyle w:val="StyleUnderline"/>
        </w:rPr>
        <w:t xml:space="preserve"> that raw</w:t>
      </w:r>
      <w:r>
        <w:rPr>
          <w:sz w:val="14"/>
        </w:rPr>
        <w:t xml:space="preserve"> </w:t>
      </w:r>
      <w:r>
        <w:rPr>
          <w:rStyle w:val="Emphasis"/>
        </w:rPr>
        <w:t xml:space="preserve">space </w:t>
      </w:r>
      <w:r>
        <w:rPr>
          <w:rStyle w:val="Emphasis"/>
          <w:highlight w:val="cyan"/>
        </w:rPr>
        <w:t>data</w:t>
      </w:r>
      <w:r>
        <w:rPr>
          <w:rStyle w:val="StyleUnderline"/>
          <w:highlight w:val="cyan"/>
        </w:rPr>
        <w:t xml:space="preserve"> into </w:t>
      </w:r>
      <w:r>
        <w:rPr>
          <w:rStyle w:val="Emphasis"/>
          <w:highlight w:val="cyan"/>
        </w:rPr>
        <w:t>gold</w:t>
      </w:r>
      <w:r>
        <w:rPr>
          <w:sz w:val="14"/>
          <w:highlight w:val="cyan"/>
        </w:rPr>
        <w:t xml:space="preserve"> </w:t>
      </w:r>
      <w:r>
        <w:rPr>
          <w:rStyle w:val="StyleUnderline"/>
          <w:highlight w:val="cyan"/>
        </w:rPr>
        <w:t xml:space="preserve">through </w:t>
      </w:r>
      <w:r>
        <w:rPr>
          <w:rStyle w:val="Emphasis"/>
          <w:highlight w:val="cyan"/>
        </w:rPr>
        <w:t>machine-learning</w:t>
      </w:r>
      <w:r>
        <w:rPr>
          <w:rStyle w:val="Emphasis"/>
        </w:rPr>
        <w:t xml:space="preserve"> analytics</w:t>
      </w:r>
      <w:r>
        <w:rPr>
          <w:sz w:val="14"/>
        </w:rPr>
        <w:t xml:space="preserve">. Since for-profit companies are no longer dependent upon the revenues generated by the Cold War space race culture of a bygone era, </w:t>
      </w:r>
      <w:r>
        <w:rPr>
          <w:rStyle w:val="StyleUnderline"/>
        </w:rPr>
        <w:t xml:space="preserve">this new generation of space companies </w:t>
      </w:r>
      <w:proofErr w:type="gramStart"/>
      <w:r>
        <w:rPr>
          <w:rStyle w:val="StyleUnderline"/>
        </w:rPr>
        <w:t>is able to</w:t>
      </w:r>
      <w:proofErr w:type="gramEnd"/>
      <w:r>
        <w:rPr>
          <w:rStyle w:val="StyleUnderline"/>
        </w:rPr>
        <w:t xml:space="preserve"> more</w:t>
      </w:r>
      <w:r>
        <w:rPr>
          <w:sz w:val="14"/>
        </w:rPr>
        <w:t xml:space="preserve"> </w:t>
      </w:r>
      <w:r>
        <w:rPr>
          <w:rStyle w:val="Emphasis"/>
        </w:rPr>
        <w:t>efficiently capitalize on Moore’s Law</w:t>
      </w:r>
      <w:r>
        <w:rPr>
          <w:sz w:val="14"/>
        </w:rPr>
        <w:t xml:space="preserve">, </w:t>
      </w:r>
      <w:r>
        <w:rPr>
          <w:rStyle w:val="StyleUnderline"/>
        </w:rPr>
        <w:t>the</w:t>
      </w:r>
      <w:r>
        <w:rPr>
          <w:sz w:val="14"/>
        </w:rPr>
        <w:t xml:space="preserve"> nonstop </w:t>
      </w:r>
      <w:r>
        <w:rPr>
          <w:rStyle w:val="Emphasis"/>
        </w:rPr>
        <w:t>exponential growth in chip density</w:t>
      </w:r>
      <w:r>
        <w:rPr>
          <w:rStyle w:val="StyleUnderline"/>
        </w:rPr>
        <w:t xml:space="preserve">, and the associated networking technology co-evolving with it. </w:t>
      </w:r>
      <w:r>
        <w:rPr>
          <w:rStyle w:val="StyleUnderline"/>
          <w:highlight w:val="cyan"/>
        </w:rPr>
        <w:t>This</w:t>
      </w:r>
      <w:r>
        <w:rPr>
          <w:rStyle w:val="StyleUnderline"/>
        </w:rPr>
        <w:t xml:space="preserve"> new generation </w:t>
      </w:r>
      <w:r>
        <w:rPr>
          <w:rStyle w:val="StyleUnderline"/>
          <w:highlight w:val="cyan"/>
        </w:rPr>
        <w:t xml:space="preserve">is building </w:t>
      </w:r>
      <w:r>
        <w:rPr>
          <w:rStyle w:val="Emphasis"/>
          <w:highlight w:val="cyan"/>
        </w:rPr>
        <w:t>profitable businesses</w:t>
      </w:r>
      <w:r>
        <w:rPr>
          <w:sz w:val="14"/>
          <w:highlight w:val="cyan"/>
        </w:rPr>
        <w:t xml:space="preserve"> </w:t>
      </w:r>
      <w:r>
        <w:rPr>
          <w:rStyle w:val="StyleUnderline"/>
          <w:highlight w:val="cyan"/>
        </w:rPr>
        <w:t>helping</w:t>
      </w:r>
      <w:r>
        <w:rPr>
          <w:rStyle w:val="StyleUnderline"/>
        </w:rPr>
        <w:t xml:space="preserve"> to </w:t>
      </w:r>
      <w:r>
        <w:rPr>
          <w:rStyle w:val="Emphasis"/>
        </w:rPr>
        <w:t>clean up</w:t>
      </w:r>
      <w:r>
        <w:rPr>
          <w:sz w:val="14"/>
        </w:rPr>
        <w:t xml:space="preserve"> our </w:t>
      </w:r>
      <w:r>
        <w:rPr>
          <w:rStyle w:val="Emphasis"/>
        </w:rPr>
        <w:t>oceans of garbage and debris</w:t>
      </w:r>
      <w:r>
        <w:rPr>
          <w:sz w:val="14"/>
        </w:rPr>
        <w:t xml:space="preserve"> with satellite surveillance, </w:t>
      </w:r>
      <w:r>
        <w:rPr>
          <w:rStyle w:val="StyleUnderline"/>
        </w:rPr>
        <w:t>reconnoitering to assist in enforcing laws that</w:t>
      </w:r>
      <w:r>
        <w:rPr>
          <w:sz w:val="14"/>
        </w:rPr>
        <w:t xml:space="preserve"> </w:t>
      </w:r>
      <w:r>
        <w:rPr>
          <w:rStyle w:val="Emphasis"/>
          <w:highlight w:val="cyan"/>
        </w:rPr>
        <w:t>protect</w:t>
      </w:r>
      <w:r>
        <w:rPr>
          <w:rStyle w:val="Emphasis"/>
        </w:rPr>
        <w:t xml:space="preserve"> our </w:t>
      </w:r>
      <w:r>
        <w:rPr>
          <w:rStyle w:val="Emphasis"/>
          <w:highlight w:val="cyan"/>
        </w:rPr>
        <w:t>oceans</w:t>
      </w:r>
      <w:r>
        <w:rPr>
          <w:sz w:val="14"/>
        </w:rPr>
        <w:t xml:space="preserve"> </w:t>
      </w:r>
      <w:r>
        <w:rPr>
          <w:sz w:val="14"/>
        </w:rPr>
        <w:lastRenderedPageBreak/>
        <w:t xml:space="preserve">from illegal, unregulated, unlicensed fishing, something that is rapidly depleting the world’s most valuable and essential lifeforms. </w:t>
      </w:r>
      <w:r>
        <w:rPr>
          <w:rStyle w:val="StyleUnderline"/>
        </w:rPr>
        <w:t xml:space="preserve">It’s leading in the innovative use of low-cost satellite constellations to produce ubiquitous </w:t>
      </w:r>
      <w:r>
        <w:rPr>
          <w:rStyle w:val="Emphasis"/>
          <w:highlight w:val="cyan"/>
        </w:rPr>
        <w:t>remote-sensing</w:t>
      </w:r>
      <w:r>
        <w:rPr>
          <w:rStyle w:val="Emphasis"/>
        </w:rPr>
        <w:t xml:space="preserve"> data</w:t>
      </w:r>
      <w:r>
        <w:rPr>
          <w:sz w:val="14"/>
        </w:rPr>
        <w:t xml:space="preserve">, enabling small business owners to be more profitable and less wasteful. For example, </w:t>
      </w:r>
      <w:r>
        <w:rPr>
          <w:rStyle w:val="StyleUnderline"/>
        </w:rPr>
        <w:t xml:space="preserve">precise timing signals from space are already </w:t>
      </w:r>
      <w:r>
        <w:rPr>
          <w:rStyle w:val="Emphasis"/>
          <w:highlight w:val="cyan"/>
        </w:rPr>
        <w:t>optimizing transportation</w:t>
      </w:r>
      <w:r>
        <w:rPr>
          <w:sz w:val="14"/>
        </w:rPr>
        <w:t xml:space="preserve"> of people, goods, and services, </w:t>
      </w:r>
      <w:r>
        <w:rPr>
          <w:rStyle w:val="StyleUnderline"/>
        </w:rPr>
        <w:t xml:space="preserve">with even further gains anticipated with the introduction of </w:t>
      </w:r>
      <w:r>
        <w:rPr>
          <w:rStyle w:val="Emphasis"/>
          <w:highlight w:val="cyan"/>
        </w:rPr>
        <w:t>a</w:t>
      </w:r>
      <w:r>
        <w:rPr>
          <w:rStyle w:val="StyleUnderline"/>
        </w:rPr>
        <w:t xml:space="preserve">rtificial </w:t>
      </w:r>
      <w:r>
        <w:rPr>
          <w:rStyle w:val="Emphasis"/>
          <w:highlight w:val="cyan"/>
        </w:rPr>
        <w:t>i</w:t>
      </w:r>
      <w:r>
        <w:rPr>
          <w:rStyle w:val="StyleUnderline"/>
        </w:rPr>
        <w:t>ntelligence</w:t>
      </w:r>
      <w:r>
        <w:rPr>
          <w:sz w:val="14"/>
        </w:rPr>
        <w:t xml:space="preserve"> to assist drivers, perhaps even someday replacing them entirely. </w:t>
      </w:r>
      <w:r>
        <w:rPr>
          <w:rStyle w:val="StyleUnderline"/>
        </w:rPr>
        <w:t>The non-profit sector is</w:t>
      </w:r>
      <w:r>
        <w:rPr>
          <w:sz w:val="14"/>
        </w:rPr>
        <w:t xml:space="preserve"> the other side of commercial space, </w:t>
      </w:r>
      <w:r>
        <w:rPr>
          <w:rStyle w:val="StyleUnderline"/>
        </w:rPr>
        <w:t>concerned</w:t>
      </w:r>
      <w:r>
        <w:rPr>
          <w:sz w:val="14"/>
        </w:rPr>
        <w:t xml:space="preserve"> more </w:t>
      </w:r>
      <w:r>
        <w:rPr>
          <w:rStyle w:val="StyleUnderline"/>
        </w:rPr>
        <w:t xml:space="preserve">for the </w:t>
      </w:r>
      <w:r>
        <w:rPr>
          <w:rStyle w:val="Emphasis"/>
        </w:rPr>
        <w:t>general welfare</w:t>
      </w:r>
      <w:r>
        <w:rPr>
          <w:rStyle w:val="StyleUnderline"/>
        </w:rPr>
        <w:t xml:space="preserve"> of society</w:t>
      </w:r>
      <w:r>
        <w:rPr>
          <w:sz w:val="14"/>
        </w:rPr>
        <w:t xml:space="preserve">, but every bit as integral to this new space enterprise. Much </w:t>
      </w:r>
      <w:r>
        <w:rPr>
          <w:rStyle w:val="StyleUnderline"/>
        </w:rPr>
        <w:t>like every century</w:t>
      </w:r>
      <w:r>
        <w:rPr>
          <w:sz w:val="14"/>
        </w:rPr>
        <w:t xml:space="preserve"> before it in human history, </w:t>
      </w:r>
      <w:r>
        <w:rPr>
          <w:rStyle w:val="StyleUnderline"/>
        </w:rPr>
        <w:t>ours is not without its unique challenges</w:t>
      </w:r>
      <w:r>
        <w:rPr>
          <w:sz w:val="14"/>
        </w:rPr>
        <w:t xml:space="preserve">, some of which have been a consequence of the last, and all of </w:t>
      </w:r>
      <w:r>
        <w:rPr>
          <w:rStyle w:val="StyleUnderline"/>
        </w:rPr>
        <w:t>which</w:t>
      </w:r>
      <w:r>
        <w:rPr>
          <w:sz w:val="14"/>
        </w:rPr>
        <w:t xml:space="preserve"> the </w:t>
      </w:r>
      <w:r>
        <w:rPr>
          <w:rStyle w:val="StyleUnderline"/>
          <w:highlight w:val="cyan"/>
        </w:rPr>
        <w:t>space data</w:t>
      </w:r>
      <w:r>
        <w:rPr>
          <w:sz w:val="14"/>
        </w:rPr>
        <w:t xml:space="preserve"> domain </w:t>
      </w:r>
      <w:r>
        <w:rPr>
          <w:rStyle w:val="StyleUnderline"/>
          <w:highlight w:val="cyan"/>
        </w:rPr>
        <w:t>can</w:t>
      </w:r>
      <w:r>
        <w:rPr>
          <w:rStyle w:val="StyleUnderline"/>
        </w:rPr>
        <w:t xml:space="preserve"> be leveraged to </w:t>
      </w:r>
      <w:r>
        <w:rPr>
          <w:rStyle w:val="StyleUnderline"/>
          <w:highlight w:val="cyan"/>
        </w:rPr>
        <w:t>help solve</w:t>
      </w:r>
      <w:r>
        <w:rPr>
          <w:rStyle w:val="StyleUnderline"/>
        </w:rPr>
        <w:t xml:space="preserve">. </w:t>
      </w:r>
      <w:r>
        <w:rPr>
          <w:rStyle w:val="Emphasis"/>
        </w:rPr>
        <w:t>Examples are endless</w:t>
      </w:r>
      <w:r>
        <w:rPr>
          <w:sz w:val="14"/>
        </w:rPr>
        <w:t xml:space="preserve">, but </w:t>
      </w:r>
      <w:r>
        <w:rPr>
          <w:rStyle w:val="StyleUnderline"/>
        </w:rPr>
        <w:t>one challenge</w:t>
      </w:r>
      <w:r>
        <w:rPr>
          <w:sz w:val="14"/>
        </w:rPr>
        <w:t xml:space="preserve"> that this new space community </w:t>
      </w:r>
      <w:r>
        <w:rPr>
          <w:rStyle w:val="StyleUnderline"/>
        </w:rPr>
        <w:t>is</w:t>
      </w:r>
      <w:r>
        <w:rPr>
          <w:sz w:val="14"/>
        </w:rPr>
        <w:t xml:space="preserve"> uniquely well-adapted for is to further inform </w:t>
      </w:r>
      <w:r>
        <w:rPr>
          <w:rStyle w:val="Emphasis"/>
        </w:rPr>
        <w:t>worldwide resource allocation</w:t>
      </w:r>
      <w:r>
        <w:rPr>
          <w:sz w:val="14"/>
        </w:rPr>
        <w:t xml:space="preserve"> for the 21st century and beyond. </w:t>
      </w:r>
      <w:r>
        <w:rPr>
          <w:rStyle w:val="StyleUnderline"/>
        </w:rPr>
        <w:t>These two primary resources are</w:t>
      </w:r>
      <w:r>
        <w:rPr>
          <w:sz w:val="14"/>
        </w:rPr>
        <w:t xml:space="preserve"> </w:t>
      </w:r>
      <w:r>
        <w:rPr>
          <w:rStyle w:val="Emphasis"/>
          <w:highlight w:val="cyan"/>
        </w:rPr>
        <w:t>sustainable water</w:t>
      </w:r>
      <w:r>
        <w:rPr>
          <w:sz w:val="14"/>
        </w:rPr>
        <w:t xml:space="preserve"> </w:t>
      </w:r>
      <w:r>
        <w:rPr>
          <w:rStyle w:val="StyleUnderline"/>
        </w:rPr>
        <w:t>and the</w:t>
      </w:r>
      <w:r>
        <w:rPr>
          <w:sz w:val="14"/>
        </w:rPr>
        <w:t xml:space="preserve"> </w:t>
      </w:r>
      <w:r>
        <w:rPr>
          <w:rStyle w:val="Emphasis"/>
        </w:rPr>
        <w:t>materials</w:t>
      </w:r>
      <w:r>
        <w:rPr>
          <w:sz w:val="14"/>
        </w:rPr>
        <w:t xml:space="preserve"> </w:t>
      </w:r>
      <w:r>
        <w:rPr>
          <w:rStyle w:val="StyleUnderline"/>
        </w:rPr>
        <w:t>needed for adequate</w:t>
      </w:r>
      <w:r>
        <w:rPr>
          <w:sz w:val="14"/>
        </w:rPr>
        <w:t xml:space="preserve"> </w:t>
      </w:r>
      <w:r>
        <w:rPr>
          <w:rStyle w:val="Emphasis"/>
        </w:rPr>
        <w:t>housing</w:t>
      </w:r>
      <w:r>
        <w:rPr>
          <w:sz w:val="14"/>
        </w:rPr>
        <w:t xml:space="preserve"> </w:t>
      </w:r>
      <w:r>
        <w:rPr>
          <w:rStyle w:val="StyleUnderline"/>
        </w:rPr>
        <w:t xml:space="preserve">for </w:t>
      </w:r>
      <w:r>
        <w:rPr>
          <w:rStyle w:val="StyleUnderline"/>
          <w:highlight w:val="cyan"/>
        </w:rPr>
        <w:t>an</w:t>
      </w:r>
      <w:r>
        <w:rPr>
          <w:rStyle w:val="StyleUnderline"/>
        </w:rPr>
        <w:t xml:space="preserve"> ever-</w:t>
      </w:r>
      <w:r>
        <w:rPr>
          <w:rStyle w:val="Emphasis"/>
          <w:highlight w:val="cyan"/>
        </w:rPr>
        <w:t>increasing</w:t>
      </w:r>
      <w:r>
        <w:rPr>
          <w:rStyle w:val="Emphasis"/>
        </w:rPr>
        <w:t xml:space="preserve"> human </w:t>
      </w:r>
      <w:r>
        <w:rPr>
          <w:rStyle w:val="Emphasis"/>
          <w:highlight w:val="cyan"/>
        </w:rPr>
        <w:t>population</w:t>
      </w:r>
      <w:r>
        <w:rPr>
          <w:sz w:val="14"/>
        </w:rPr>
        <w:t xml:space="preserve">. As cities and urbanization continue to expand, </w:t>
      </w:r>
      <w:r>
        <w:rPr>
          <w:rStyle w:val="StyleUnderline"/>
        </w:rPr>
        <w:t xml:space="preserve">governmental planning challenges such as transportation design optimization for goods and services are only the beginning. Additionally, through using inexpensive remote sensing technologies, some members are designing space data analytics to </w:t>
      </w:r>
      <w:r>
        <w:rPr>
          <w:rStyle w:val="Emphasis"/>
        </w:rPr>
        <w:t>mitigate human suffering</w:t>
      </w:r>
      <w:r>
        <w:rPr>
          <w:sz w:val="14"/>
        </w:rPr>
        <w:t xml:space="preserve"> </w:t>
      </w:r>
      <w:r>
        <w:rPr>
          <w:rStyle w:val="StyleUnderline"/>
        </w:rPr>
        <w:t xml:space="preserve">from </w:t>
      </w:r>
      <w:r>
        <w:rPr>
          <w:rStyle w:val="Emphasis"/>
          <w:highlight w:val="cyan"/>
        </w:rPr>
        <w:t>plagues</w:t>
      </w:r>
      <w:r>
        <w:rPr>
          <w:sz w:val="14"/>
        </w:rPr>
        <w:t xml:space="preserve">, </w:t>
      </w:r>
      <w:r>
        <w:rPr>
          <w:rStyle w:val="StyleUnderline"/>
        </w:rPr>
        <w:t xml:space="preserve">contain </w:t>
      </w:r>
      <w:r>
        <w:rPr>
          <w:rStyle w:val="Emphasis"/>
        </w:rPr>
        <w:t>outbreaks</w:t>
      </w:r>
      <w:r>
        <w:rPr>
          <w:sz w:val="14"/>
        </w:rPr>
        <w:t xml:space="preserve">, </w:t>
      </w:r>
      <w:r>
        <w:rPr>
          <w:rStyle w:val="StyleUnderline"/>
        </w:rPr>
        <w:t>and combating illegal</w:t>
      </w:r>
      <w:r>
        <w:rPr>
          <w:sz w:val="14"/>
        </w:rPr>
        <w:t xml:space="preserve"> </w:t>
      </w:r>
      <w:r>
        <w:rPr>
          <w:rStyle w:val="Emphasis"/>
          <w:highlight w:val="cyan"/>
        </w:rPr>
        <w:t>poaching</w:t>
      </w:r>
      <w:r>
        <w:rPr>
          <w:sz w:val="14"/>
        </w:rPr>
        <w:t xml:space="preserve">. </w:t>
      </w:r>
      <w:r>
        <w:rPr>
          <w:rStyle w:val="StyleUnderline"/>
        </w:rPr>
        <w:t xml:space="preserve">Some are connecting with other non-profits to curtail </w:t>
      </w:r>
      <w:r>
        <w:rPr>
          <w:rStyle w:val="Emphasis"/>
        </w:rPr>
        <w:t xml:space="preserve">human </w:t>
      </w:r>
      <w:r>
        <w:rPr>
          <w:rStyle w:val="Emphasis"/>
          <w:highlight w:val="cyan"/>
        </w:rPr>
        <w:t>trafficking</w:t>
      </w:r>
      <w:r>
        <w:rPr>
          <w:sz w:val="14"/>
        </w:rPr>
        <w:t xml:space="preserve"> for the sex trade or forced labor for migrant debt repayment. Still others are helping non-governmental organizations in their work to expose the use of children as soldiers. </w:t>
      </w:r>
      <w:r>
        <w:rPr>
          <w:rStyle w:val="StyleUnderline"/>
        </w:rPr>
        <w:t>Addressing these challenges has little to do with resuscitating dreams conceived by long deceased science-fiction writers and much more to do with turning “swords back into plowshares” to</w:t>
      </w:r>
      <w:r>
        <w:rPr>
          <w:sz w:val="14"/>
        </w:rPr>
        <w:t xml:space="preserve"> </w:t>
      </w:r>
      <w:r>
        <w:rPr>
          <w:rStyle w:val="Emphasis"/>
        </w:rPr>
        <w:t xml:space="preserve">solve real </w:t>
      </w:r>
      <w:r>
        <w:rPr>
          <w:rStyle w:val="Emphasis"/>
          <w:highlight w:val="cyan"/>
        </w:rPr>
        <w:t>threats to humanity</w:t>
      </w:r>
      <w:r>
        <w:rPr>
          <w:sz w:val="14"/>
        </w:rPr>
        <w:t xml:space="preserve">. Other non-profit initiatives include pursuing an even more foundational understanding of who we are and how to be the best custodians of our environment. </w:t>
      </w:r>
      <w:r>
        <w:rPr>
          <w:rStyle w:val="StyleUnderline"/>
        </w:rPr>
        <w:t>Much as exploring and monitoring the world’s oceans has advanced civilization through a better understanding of human life and the planet, so too does exploring and monitoring from space. Low Earth orbit (</w:t>
      </w:r>
      <w:r>
        <w:rPr>
          <w:rStyle w:val="StyleUnderline"/>
          <w:highlight w:val="cyan"/>
        </w:rPr>
        <w:t>LEO</w:t>
      </w:r>
      <w:r>
        <w:rPr>
          <w:rStyle w:val="StyleUnderline"/>
        </w:rPr>
        <w:t xml:space="preserve">) </w:t>
      </w:r>
      <w:r>
        <w:rPr>
          <w:rStyle w:val="StyleUnderline"/>
          <w:highlight w:val="cyan"/>
        </w:rPr>
        <w:t>provides a</w:t>
      </w:r>
      <w:r>
        <w:rPr>
          <w:rStyle w:val="StyleUnderline"/>
        </w:rPr>
        <w:t xml:space="preserve"> unique </w:t>
      </w:r>
      <w:r>
        <w:rPr>
          <w:rStyle w:val="StyleUnderline"/>
          <w:highlight w:val="cyan"/>
        </w:rPr>
        <w:t>vantage point to</w:t>
      </w:r>
      <w:r>
        <w:rPr>
          <w:rStyle w:val="StyleUnderline"/>
        </w:rPr>
        <w:t xml:space="preserve"> look back on the planet and understand what is happening,</w:t>
      </w:r>
      <w:r>
        <w:rPr>
          <w:sz w:val="14"/>
        </w:rPr>
        <w:t xml:space="preserve"> anticipate what might happen and prepare for the future. </w:t>
      </w:r>
      <w:r>
        <w:rPr>
          <w:rStyle w:val="StyleUnderline"/>
        </w:rPr>
        <w:t>In addition to</w:t>
      </w:r>
      <w:r>
        <w:rPr>
          <w:sz w:val="14"/>
        </w:rPr>
        <w:t xml:space="preserve"> </w:t>
      </w:r>
      <w:r>
        <w:rPr>
          <w:rStyle w:val="Emphasis"/>
          <w:highlight w:val="cyan"/>
        </w:rPr>
        <w:t>better understand</w:t>
      </w:r>
      <w:r>
        <w:rPr>
          <w:rStyle w:val="Emphasis"/>
        </w:rPr>
        <w:t xml:space="preserve">ing </w:t>
      </w:r>
      <w:r>
        <w:rPr>
          <w:rStyle w:val="Emphasis"/>
          <w:highlight w:val="cyan"/>
        </w:rPr>
        <w:t>Earth</w:t>
      </w:r>
      <w:r>
        <w:rPr>
          <w:rStyle w:val="StyleUnderline"/>
        </w:rPr>
        <w:t xml:space="preserve">, responsible and rapid exploitation of the low Earth orbit domain will enhance the understanding of the </w:t>
      </w:r>
      <w:r>
        <w:rPr>
          <w:rStyle w:val="Emphasis"/>
        </w:rPr>
        <w:t>solar system</w:t>
      </w:r>
      <w:r>
        <w:rPr>
          <w:rStyle w:val="StyleUnderline"/>
        </w:rPr>
        <w:t xml:space="preserve"> and the rest of the </w:t>
      </w:r>
      <w:r>
        <w:rPr>
          <w:rStyle w:val="Emphasis"/>
        </w:rPr>
        <w:t>universe</w:t>
      </w:r>
      <w:r>
        <w:rPr>
          <w:sz w:val="14"/>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Pr>
          <w:rStyle w:val="StyleUnderline"/>
        </w:rPr>
        <w:t xml:space="preserve">a mission </w:t>
      </w:r>
      <w:r>
        <w:rPr>
          <w:rStyle w:val="StyleUnderline"/>
          <w:highlight w:val="cyan"/>
        </w:rPr>
        <w:t>ensuring</w:t>
      </w:r>
      <w:r>
        <w:rPr>
          <w:rStyle w:val="StyleUnderline"/>
        </w:rPr>
        <w:t xml:space="preserve"> the general welfare and</w:t>
      </w:r>
      <w:r>
        <w:rPr>
          <w:sz w:val="14"/>
        </w:rPr>
        <w:t xml:space="preserve"> </w:t>
      </w:r>
      <w:r>
        <w:rPr>
          <w:rStyle w:val="Emphasis"/>
          <w:highlight w:val="cyan"/>
        </w:rPr>
        <w:t>planet survival</w:t>
      </w:r>
      <w:r>
        <w:rPr>
          <w:sz w:val="14"/>
        </w:rPr>
        <w:t xml:space="preserve"> </w:t>
      </w:r>
      <w:r>
        <w:rPr>
          <w:rStyle w:val="StyleUnderline"/>
        </w:rPr>
        <w:t xml:space="preserve">for the next thousand years is finally </w:t>
      </w:r>
      <w:r>
        <w:rPr>
          <w:rStyle w:val="StyleUnderline"/>
          <w:highlight w:val="cyan"/>
        </w:rPr>
        <w:t>confronting the</w:t>
      </w:r>
      <w:r>
        <w:rPr>
          <w:sz w:val="14"/>
          <w:highlight w:val="cyan"/>
        </w:rPr>
        <w:t xml:space="preserve"> </w:t>
      </w:r>
      <w:r>
        <w:rPr>
          <w:rStyle w:val="Emphasis"/>
          <w:highlight w:val="cyan"/>
        </w:rPr>
        <w:t>existential threat</w:t>
      </w:r>
      <w:r>
        <w:rPr>
          <w:sz w:val="14"/>
        </w:rPr>
        <w:t xml:space="preserve"> that </w:t>
      </w:r>
      <w:r>
        <w:rPr>
          <w:rStyle w:val="StyleUnderline"/>
          <w:highlight w:val="cyan"/>
        </w:rPr>
        <w:t>asteroids</w:t>
      </w:r>
      <w:r>
        <w:rPr>
          <w:rStyle w:val="StyleUnderline"/>
        </w:rPr>
        <w:t xml:space="preserve"> and comets </w:t>
      </w:r>
      <w:r>
        <w:rPr>
          <w:rStyle w:val="StyleUnderline"/>
          <w:highlight w:val="cyan"/>
        </w:rPr>
        <w:t>pose</w:t>
      </w:r>
      <w:r>
        <w:rPr>
          <w:rStyle w:val="StyleUnderline"/>
        </w:rPr>
        <w:t xml:space="preserve"> to humanity</w:t>
      </w:r>
      <w:r>
        <w:rPr>
          <w:sz w:val="14"/>
        </w:rPr>
        <w:t xml:space="preserve">. These extra-terrestrial, deep-space threats are passing dangerously close to our planet, and today we have no solar map of them and no defense. </w:t>
      </w:r>
    </w:p>
    <w:p w14:paraId="48A1FF99" w14:textId="77777777" w:rsidR="00623BF6" w:rsidRDefault="00623BF6" w:rsidP="00623BF6">
      <w:pPr>
        <w:pStyle w:val="Heading4"/>
      </w:pPr>
      <w:r>
        <w:t xml:space="preserve">That’s key to </w:t>
      </w:r>
      <w:r>
        <w:rPr>
          <w:u w:val="single"/>
        </w:rPr>
        <w:t>getting off the rock</w:t>
      </w:r>
      <w:r>
        <w:t xml:space="preserve"> </w:t>
      </w:r>
    </w:p>
    <w:p w14:paraId="09D77464" w14:textId="77777777" w:rsidR="00623BF6" w:rsidRDefault="00623BF6" w:rsidP="00623BF6">
      <w:pPr>
        <w:rPr>
          <w:rFonts w:eastAsia="Times New Roman"/>
        </w:rPr>
      </w:pPr>
      <w:r>
        <w:rPr>
          <w:rFonts w:eastAsia="Times New Roman"/>
          <w:b/>
          <w:bCs/>
          <w:sz w:val="26"/>
          <w:szCs w:val="26"/>
        </w:rPr>
        <w:t>Mallick and Rajagopalan, 19</w:t>
      </w:r>
      <w:r>
        <w:rPr>
          <w:rFonts w:eastAsia="Times New Roman"/>
        </w:rPr>
        <w:t> (</w:t>
      </w:r>
      <w:proofErr w:type="spellStart"/>
      <w:r>
        <w:rPr>
          <w:rFonts w:eastAsia="Times New Roman"/>
        </w:rPr>
        <w:t>Senjuti</w:t>
      </w:r>
      <w:proofErr w:type="spellEnd"/>
      <w:r>
        <w:rPr>
          <w:rFonts w:eastAsia="Times New Roman"/>
        </w:rPr>
        <w:t xml:space="preserve"> Mallick is </w:t>
      </w:r>
      <w:r>
        <w:t>pursuing an L.L.M. in International Law at the Fletcher School of Law and Diplomacy, Graduate of ILS Law College</w:t>
      </w:r>
      <w:r>
        <w:rPr>
          <w:rFonts w:eastAsia="Times New Roman"/>
        </w:rPr>
        <w:t xml:space="preserve"> and Rajeswari Rajagopalan is a </w:t>
      </w:r>
      <w:r>
        <w:t xml:space="preserve">Distinguished Fellow and Head of the Nuclear and Space Policy Initiative at the Observer Research Foundation, Technical Adviser to the UN Group of Governmental Experts on the Prevention of Arms Race in Outer Space, former Research Officer at the Institute of </w:t>
      </w:r>
      <w:proofErr w:type="spellStart"/>
      <w:r>
        <w:t>Defence</w:t>
      </w:r>
      <w:proofErr w:type="spellEnd"/>
      <w:r>
        <w:t xml:space="preserve"> Studies and Analyses and Professor at the Graduate Institute of International Politics at National Chung </w:t>
      </w:r>
      <w:proofErr w:type="spellStart"/>
      <w:r>
        <w:t>Hsing</w:t>
      </w:r>
      <w:proofErr w:type="spellEnd"/>
      <w:r>
        <w:t xml:space="preserve"> University</w:t>
      </w:r>
      <w:r>
        <w:rPr>
          <w:rFonts w:eastAsia="Times New Roman"/>
        </w:rPr>
        <w:t>, 1-24-2019, accessed on 10-17-2021, Observer Research Foundation, "</w:t>
      </w:r>
      <w:r>
        <w:t xml:space="preserve"> If space is ‘the province of mankind’, who owns its resources</w:t>
      </w:r>
      <w:r>
        <w:rPr>
          <w:rFonts w:eastAsia="Times New Roman"/>
        </w:rPr>
        <w:t xml:space="preserve"> ", https://www.orfonline.org/wp-content/uploads/2019/01/ORF_Occasional_Paper_182_Space_Mining.pdf, HBisevac)</w:t>
      </w:r>
    </w:p>
    <w:p w14:paraId="2998D1B5" w14:textId="77777777" w:rsidR="00623BF6" w:rsidRDefault="00623BF6" w:rsidP="00623BF6">
      <w:pPr>
        <w:rPr>
          <w:sz w:val="16"/>
        </w:rPr>
      </w:pPr>
      <w:r>
        <w:rPr>
          <w:sz w:val="16"/>
        </w:rPr>
        <w:t xml:space="preserve">Why Mining? </w:t>
      </w:r>
      <w:r>
        <w:rPr>
          <w:b/>
          <w:bCs/>
          <w:highlight w:val="green"/>
          <w:u w:val="single"/>
        </w:rPr>
        <w:t>Tech</w:t>
      </w:r>
      <w:r>
        <w:rPr>
          <w:b/>
          <w:bCs/>
          <w:u w:val="single"/>
        </w:rPr>
        <w:t xml:space="preserve">nological </w:t>
      </w:r>
      <w:r>
        <w:rPr>
          <w:b/>
          <w:bCs/>
          <w:highlight w:val="green"/>
          <w:u w:val="single"/>
        </w:rPr>
        <w:t>innovation</w:t>
      </w:r>
      <w:r>
        <w:rPr>
          <w:sz w:val="16"/>
        </w:rPr>
        <w:t xml:space="preserve">—primarily </w:t>
      </w:r>
      <w:r>
        <w:rPr>
          <w:u w:val="single"/>
        </w:rPr>
        <w:t xml:space="preserve">brought about by </w:t>
      </w:r>
      <w:r>
        <w:rPr>
          <w:b/>
          <w:bCs/>
          <w:u w:val="single"/>
        </w:rPr>
        <w:t>commercial players</w:t>
      </w:r>
      <w:r>
        <w:rPr>
          <w:sz w:val="16"/>
        </w:rPr>
        <w:t xml:space="preserve"> such as Elon </w:t>
      </w:r>
      <w:proofErr w:type="gramStart"/>
      <w:r>
        <w:rPr>
          <w:sz w:val="16"/>
        </w:rPr>
        <w:t>Musk[</w:t>
      </w:r>
      <w:proofErr w:type="gramEnd"/>
      <w:r>
        <w:rPr>
          <w:sz w:val="16"/>
        </w:rPr>
        <w:t>2] and Jeff Bezos[3]—</w:t>
      </w:r>
      <w:r>
        <w:rPr>
          <w:highlight w:val="green"/>
          <w:u w:val="single"/>
        </w:rPr>
        <w:t xml:space="preserve">is </w:t>
      </w:r>
      <w:r>
        <w:rPr>
          <w:b/>
          <w:bCs/>
          <w:highlight w:val="green"/>
          <w:u w:val="single"/>
        </w:rPr>
        <w:t>changing the landscape</w:t>
      </w:r>
      <w:r>
        <w:rPr>
          <w:highlight w:val="green"/>
          <w:u w:val="single"/>
        </w:rPr>
        <w:t xml:space="preserve"> of space exploration. </w:t>
      </w:r>
      <w:r>
        <w:rPr>
          <w:b/>
          <w:bCs/>
          <w:u w:val="single"/>
        </w:rPr>
        <w:t>Leading the way</w:t>
      </w:r>
      <w:r>
        <w:rPr>
          <w:u w:val="single"/>
        </w:rPr>
        <w:t xml:space="preserve"> in this new-era race are</w:t>
      </w:r>
      <w:r>
        <w:rPr>
          <w:sz w:val="16"/>
        </w:rPr>
        <w:t xml:space="preserve"> the </w:t>
      </w:r>
      <w:r>
        <w:rPr>
          <w:b/>
          <w:bCs/>
          <w:u w:val="single"/>
        </w:rPr>
        <w:t>startups</w:t>
      </w:r>
      <w:r>
        <w:rPr>
          <w:sz w:val="16"/>
        </w:rPr>
        <w:t xml:space="preserve"> including Planetary Resources, Deep Space Industries, </w:t>
      </w:r>
      <w:proofErr w:type="spellStart"/>
      <w:r>
        <w:rPr>
          <w:sz w:val="16"/>
        </w:rPr>
        <w:t>Ispace</w:t>
      </w:r>
      <w:proofErr w:type="spellEnd"/>
      <w:r>
        <w:rPr>
          <w:sz w:val="16"/>
        </w:rPr>
        <w:t xml:space="preserve">, and </w:t>
      </w:r>
      <w:proofErr w:type="spellStart"/>
      <w:r>
        <w:rPr>
          <w:sz w:val="16"/>
        </w:rPr>
        <w:t>Kleos</w:t>
      </w:r>
      <w:proofErr w:type="spellEnd"/>
      <w:r>
        <w:rPr>
          <w:sz w:val="16"/>
        </w:rPr>
        <w:t xml:space="preserve"> Space.[vii] </w:t>
      </w:r>
      <w:r>
        <w:rPr>
          <w:u w:val="single"/>
        </w:rPr>
        <w:t>Research into the feasibility</w:t>
      </w:r>
      <w:r>
        <w:rPr>
          <w:sz w:val="16"/>
        </w:rPr>
        <w:t xml:space="preserve"> of human and robotic </w:t>
      </w:r>
      <w:r>
        <w:rPr>
          <w:u w:val="single"/>
        </w:rPr>
        <w:t>missions</w:t>
      </w:r>
      <w:r>
        <w:rPr>
          <w:sz w:val="16"/>
        </w:rPr>
        <w:t xml:space="preserve"> to asteroids </w:t>
      </w:r>
      <w:r>
        <w:rPr>
          <w:u w:val="single"/>
        </w:rPr>
        <w:t xml:space="preserve">is being conducted by both governmental </w:t>
      </w:r>
      <w:proofErr w:type="spellStart"/>
      <w:r>
        <w:rPr>
          <w:u w:val="single"/>
        </w:rPr>
        <w:t>organisations</w:t>
      </w:r>
      <w:proofErr w:type="spellEnd"/>
      <w:r>
        <w:rPr>
          <w:sz w:val="16"/>
        </w:rPr>
        <w:t xml:space="preserve">, like NASA and JAXA (Japan Aerospace Exploration Agency), </w:t>
      </w:r>
      <w:r>
        <w:rPr>
          <w:u w:val="single"/>
        </w:rPr>
        <w:t>as well as private companies</w:t>
      </w:r>
      <w:r>
        <w:rPr>
          <w:sz w:val="16"/>
        </w:rPr>
        <w:t xml:space="preserve"> such as Planetary Resources.[viii] However, </w:t>
      </w:r>
      <w:r>
        <w:rPr>
          <w:u w:val="single"/>
        </w:rPr>
        <w:t xml:space="preserve">for </w:t>
      </w:r>
      <w:proofErr w:type="spellStart"/>
      <w:r>
        <w:rPr>
          <w:u w:val="single"/>
        </w:rPr>
        <w:t>realising</w:t>
      </w:r>
      <w:proofErr w:type="spellEnd"/>
      <w:r>
        <w:rPr>
          <w:u w:val="single"/>
        </w:rPr>
        <w:t xml:space="preserve"> </w:t>
      </w:r>
      <w:r>
        <w:rPr>
          <w:u w:val="single"/>
        </w:rPr>
        <w:lastRenderedPageBreak/>
        <w:t>affordable</w:t>
      </w:r>
      <w:r>
        <w:rPr>
          <w:sz w:val="16"/>
        </w:rPr>
        <w:t xml:space="preserve"> space travel and </w:t>
      </w:r>
      <w:r>
        <w:rPr>
          <w:u w:val="single"/>
        </w:rPr>
        <w:t xml:space="preserve">space </w:t>
      </w:r>
      <w:proofErr w:type="spellStart"/>
      <w:r>
        <w:rPr>
          <w:u w:val="single"/>
        </w:rPr>
        <w:t>industrialisation</w:t>
      </w:r>
      <w:proofErr w:type="spellEnd"/>
      <w:r>
        <w:rPr>
          <w:u w:val="single"/>
        </w:rPr>
        <w:t xml:space="preserve">, it is </w:t>
      </w:r>
      <w:r>
        <w:rPr>
          <w:b/>
          <w:bCs/>
          <w:highlight w:val="green"/>
          <w:u w:val="single"/>
        </w:rPr>
        <w:t>essential</w:t>
      </w:r>
      <w:r>
        <w:rPr>
          <w:highlight w:val="green"/>
          <w:u w:val="single"/>
        </w:rPr>
        <w:t xml:space="preserve"> to find </w:t>
      </w:r>
      <w:r>
        <w:rPr>
          <w:b/>
          <w:bCs/>
          <w:highlight w:val="green"/>
          <w:u w:val="single"/>
        </w:rPr>
        <w:t>extraterrestrial materials</w:t>
      </w:r>
      <w:r>
        <w:rPr>
          <w:u w:val="single"/>
        </w:rPr>
        <w:t xml:space="preserve"> such as metals, minerals and water that do not have to be transported from Earth</w:t>
      </w:r>
      <w:r>
        <w:rPr>
          <w:sz w:val="16"/>
        </w:rPr>
        <w:t xml:space="preserve">. Thus, </w:t>
      </w:r>
      <w:r>
        <w:rPr>
          <w:rStyle w:val="StyleUnderline"/>
        </w:rPr>
        <w:t xml:space="preserve">the </w:t>
      </w:r>
      <w:r>
        <w:rPr>
          <w:rStyle w:val="Emphasis"/>
        </w:rPr>
        <w:t>first objective</w:t>
      </w:r>
      <w:r>
        <w:rPr>
          <w:rStyle w:val="StyleUnderline"/>
        </w:rPr>
        <w:t xml:space="preserve"> in</w:t>
      </w:r>
      <w:r>
        <w:rPr>
          <w:sz w:val="16"/>
        </w:rPr>
        <w:t xml:space="preserve"> carrying out </w:t>
      </w:r>
      <w:r>
        <w:rPr>
          <w:rStyle w:val="StyleUnderline"/>
        </w:rPr>
        <w:t>asteroid mining</w:t>
      </w:r>
      <w:r>
        <w:rPr>
          <w:sz w:val="16"/>
        </w:rPr>
        <w:t xml:space="preserve"> activity </w:t>
      </w:r>
      <w:r>
        <w:rPr>
          <w:rStyle w:val="StyleUnderline"/>
        </w:rPr>
        <w:t>is to obtain elements</w:t>
      </w:r>
      <w:r>
        <w:rPr>
          <w:sz w:val="16"/>
        </w:rPr>
        <w:t xml:space="preserve"> that are </w:t>
      </w:r>
      <w:r>
        <w:rPr>
          <w:rStyle w:val="StyleUnderline"/>
        </w:rPr>
        <w:t>critical for basic sustenance</w:t>
      </w:r>
      <w:r>
        <w:rPr>
          <w:sz w:val="16"/>
        </w:rPr>
        <w:t xml:space="preserve"> on Earth. </w:t>
      </w:r>
      <w:r>
        <w:rPr>
          <w:rStyle w:val="StyleUnderline"/>
        </w:rPr>
        <w:t>It has been identified</w:t>
      </w:r>
      <w:r>
        <w:rPr>
          <w:sz w:val="16"/>
        </w:rPr>
        <w:t xml:space="preserve"> that </w:t>
      </w:r>
      <w:r>
        <w:rPr>
          <w:rStyle w:val="StyleUnderline"/>
        </w:rPr>
        <w:t>the asteroid belt</w:t>
      </w:r>
      <w:r>
        <w:rPr>
          <w:sz w:val="16"/>
        </w:rPr>
        <w:t xml:space="preserve"> in our solar system </w:t>
      </w:r>
      <w:r>
        <w:rPr>
          <w:rStyle w:val="StyleUnderline"/>
        </w:rPr>
        <w:t xml:space="preserve">contains eight-percent </w:t>
      </w:r>
      <w:r>
        <w:rPr>
          <w:rStyle w:val="Emphasis"/>
          <w:highlight w:val="green"/>
        </w:rPr>
        <w:t>metal-rich</w:t>
      </w:r>
      <w:r>
        <w:rPr>
          <w:sz w:val="16"/>
        </w:rPr>
        <w:t xml:space="preserve"> (M type) </w:t>
      </w:r>
      <w:r>
        <w:rPr>
          <w:rStyle w:val="StyleUnderline"/>
          <w:highlight w:val="green"/>
        </w:rPr>
        <w:t>asteroids</w:t>
      </w:r>
      <w:r>
        <w:rPr>
          <w:rStyle w:val="StyleUnderline"/>
        </w:rPr>
        <w:t xml:space="preserve"> and</w:t>
      </w:r>
      <w:r>
        <w:rPr>
          <w:sz w:val="16"/>
        </w:rPr>
        <w:t xml:space="preserve"> 75-percent volatile-rich </w:t>
      </w:r>
      <w:r>
        <w:rPr>
          <w:rStyle w:val="StyleUnderline"/>
        </w:rPr>
        <w:t>carbonaceous</w:t>
      </w:r>
      <w:r>
        <w:rPr>
          <w:sz w:val="16"/>
        </w:rPr>
        <w:t xml:space="preserve"> (C type) </w:t>
      </w:r>
      <w:proofErr w:type="gramStart"/>
      <w:r>
        <w:rPr>
          <w:rStyle w:val="StyleUnderline"/>
        </w:rPr>
        <w:t>asteroids</w:t>
      </w:r>
      <w:r>
        <w:rPr>
          <w:sz w:val="16"/>
        </w:rPr>
        <w:t>.[</w:t>
      </w:r>
      <w:proofErr w:type="gramEnd"/>
      <w:r>
        <w:rPr>
          <w:sz w:val="16"/>
        </w:rPr>
        <w:t xml:space="preserve">ix] </w:t>
      </w:r>
      <w:r>
        <w:rPr>
          <w:rStyle w:val="StyleUnderline"/>
        </w:rPr>
        <w:t>The second incentive for celestial mining</w:t>
      </w:r>
      <w:r>
        <w:rPr>
          <w:sz w:val="16"/>
        </w:rPr>
        <w:t xml:space="preserve"> companies </w:t>
      </w:r>
      <w:r>
        <w:rPr>
          <w:rStyle w:val="StyleUnderline"/>
        </w:rPr>
        <w:t xml:space="preserve">is to </w:t>
      </w:r>
      <w:r>
        <w:rPr>
          <w:rStyle w:val="StyleUnderline"/>
          <w:highlight w:val="green"/>
        </w:rPr>
        <w:t>haul</w:t>
      </w:r>
      <w:r>
        <w:rPr>
          <w:rStyle w:val="StyleUnderline"/>
        </w:rPr>
        <w:t xml:space="preserve"> </w:t>
      </w:r>
      <w:r>
        <w:rPr>
          <w:rStyle w:val="Emphasis"/>
        </w:rPr>
        <w:t xml:space="preserve">precious </w:t>
      </w:r>
      <w:r>
        <w:rPr>
          <w:rStyle w:val="Emphasis"/>
          <w:highlight w:val="green"/>
        </w:rPr>
        <w:t>minerals</w:t>
      </w:r>
      <w:r>
        <w:rPr>
          <w:rStyle w:val="StyleUnderline"/>
        </w:rPr>
        <w:t xml:space="preserve"> and</w:t>
      </w:r>
      <w:r>
        <w:rPr>
          <w:sz w:val="16"/>
        </w:rPr>
        <w:t xml:space="preserve"> cargo </w:t>
      </w:r>
      <w:r>
        <w:rPr>
          <w:rStyle w:val="StyleUnderline"/>
        </w:rPr>
        <w:t xml:space="preserve">raw materials to Earth </w:t>
      </w:r>
      <w:r>
        <w:rPr>
          <w:rStyle w:val="StyleUnderline"/>
          <w:highlight w:val="green"/>
        </w:rPr>
        <w:t>to fuel</w:t>
      </w:r>
      <w:r>
        <w:rPr>
          <w:rStyle w:val="StyleUnderline"/>
        </w:rPr>
        <w:t xml:space="preserve"> its fast </w:t>
      </w:r>
      <w:r>
        <w:rPr>
          <w:rStyle w:val="Emphasis"/>
          <w:highlight w:val="green"/>
        </w:rPr>
        <w:t>depleting resources</w:t>
      </w:r>
      <w:r>
        <w:rPr>
          <w:rStyle w:val="StyleUnderline"/>
          <w:highlight w:val="green"/>
        </w:rPr>
        <w:t>. This would</w:t>
      </w:r>
      <w:r>
        <w:rPr>
          <w:rStyle w:val="StyleUnderline"/>
        </w:rPr>
        <w:t xml:space="preserve"> </w:t>
      </w:r>
      <w:r>
        <w:rPr>
          <w:rStyle w:val="Emphasis"/>
        </w:rPr>
        <w:t xml:space="preserve">significantly </w:t>
      </w:r>
      <w:r>
        <w:rPr>
          <w:rStyle w:val="Emphasis"/>
          <w:highlight w:val="green"/>
        </w:rPr>
        <w:t>increase</w:t>
      </w:r>
      <w:r>
        <w:rPr>
          <w:rStyle w:val="StyleUnderline"/>
        </w:rPr>
        <w:t xml:space="preserve"> the </w:t>
      </w:r>
      <w:r>
        <w:rPr>
          <w:rStyle w:val="StyleUnderline"/>
          <w:highlight w:val="green"/>
        </w:rPr>
        <w:t>mining</w:t>
      </w:r>
      <w:r>
        <w:rPr>
          <w:rStyle w:val="StyleUnderline"/>
        </w:rPr>
        <w:t xml:space="preserve"> company’s </w:t>
      </w:r>
      <w:r>
        <w:rPr>
          <w:rStyle w:val="StyleUnderline"/>
          <w:highlight w:val="green"/>
        </w:rPr>
        <w:t>valuation and</w:t>
      </w:r>
      <w:r>
        <w:rPr>
          <w:rStyle w:val="StyleUnderline"/>
        </w:rPr>
        <w:t xml:space="preserve"> greatly </w:t>
      </w:r>
      <w:r>
        <w:rPr>
          <w:rStyle w:val="Emphasis"/>
          <w:highlight w:val="green"/>
        </w:rPr>
        <w:t>impact the global economy</w:t>
      </w:r>
      <w:r>
        <w:rPr>
          <w:rStyle w:val="StyleUnderline"/>
        </w:rPr>
        <w:t>. According to</w:t>
      </w:r>
      <w:r>
        <w:rPr>
          <w:sz w:val="16"/>
        </w:rPr>
        <w:t xml:space="preserve"> a 2012 Reuters interview with </w:t>
      </w:r>
      <w:r>
        <w:rPr>
          <w:rStyle w:val="StyleUnderline"/>
        </w:rPr>
        <w:t>Planetary Resources, a 30-meter-long</w:t>
      </w:r>
      <w:r>
        <w:rPr>
          <w:sz w:val="16"/>
        </w:rPr>
        <w:t xml:space="preserve"> (98-foot) </w:t>
      </w:r>
      <w:r>
        <w:rPr>
          <w:rStyle w:val="StyleUnderline"/>
        </w:rPr>
        <w:t>asteroid can hold platinum worth</w:t>
      </w:r>
      <w:r>
        <w:rPr>
          <w:sz w:val="16"/>
        </w:rPr>
        <w:t xml:space="preserve"> somewhere from US$25 billion to US </w:t>
      </w:r>
      <w:r>
        <w:rPr>
          <w:rStyle w:val="StyleUnderline"/>
        </w:rPr>
        <w:t>$50 billion</w:t>
      </w:r>
      <w:r>
        <w:rPr>
          <w:sz w:val="16"/>
        </w:rPr>
        <w:t xml:space="preserve">.[x] </w:t>
      </w:r>
      <w:r>
        <w:rPr>
          <w:rStyle w:val="StyleUnderline"/>
        </w:rPr>
        <w:t xml:space="preserve">These </w:t>
      </w:r>
      <w:r>
        <w:rPr>
          <w:rStyle w:val="StyleUnderline"/>
          <w:highlight w:val="green"/>
        </w:rPr>
        <w:t>metals</w:t>
      </w:r>
      <w:r>
        <w:rPr>
          <w:rStyle w:val="StyleUnderline"/>
        </w:rPr>
        <w:t xml:space="preserve"> are </w:t>
      </w:r>
      <w:r>
        <w:rPr>
          <w:rStyle w:val="Emphasis"/>
        </w:rPr>
        <w:t>highly useful</w:t>
      </w:r>
      <w:r>
        <w:rPr>
          <w:sz w:val="16"/>
        </w:rPr>
        <w:t xml:space="preserve"> and valuable, both </w:t>
      </w:r>
      <w:r>
        <w:rPr>
          <w:rStyle w:val="StyleUnderline"/>
        </w:rPr>
        <w:t>on Earth and in space</w:t>
      </w:r>
      <w:r>
        <w:rPr>
          <w:sz w:val="16"/>
        </w:rPr>
        <w:t xml:space="preserve">.[xi] </w:t>
      </w:r>
      <w:r>
        <w:rPr>
          <w:rStyle w:val="StyleUnderline"/>
        </w:rPr>
        <w:t>Third, asteroids give humans</w:t>
      </w:r>
      <w:r>
        <w:rPr>
          <w:sz w:val="16"/>
        </w:rPr>
        <w:t xml:space="preserve"> the </w:t>
      </w:r>
      <w:r>
        <w:rPr>
          <w:rStyle w:val="StyleUnderline"/>
        </w:rPr>
        <w:t xml:space="preserve">potential to </w:t>
      </w:r>
      <w:r>
        <w:rPr>
          <w:rStyle w:val="StyleUnderline"/>
          <w:highlight w:val="green"/>
        </w:rPr>
        <w:t xml:space="preserve">create </w:t>
      </w:r>
      <w:r>
        <w:rPr>
          <w:rStyle w:val="Emphasis"/>
          <w:highlight w:val="green"/>
        </w:rPr>
        <w:t>tools in space</w:t>
      </w:r>
      <w:r>
        <w:rPr>
          <w:rStyle w:val="StyleUnderline"/>
        </w:rPr>
        <w:t>, since iron, nickel and cobalt are in abundance</w:t>
      </w:r>
      <w:r>
        <w:rPr>
          <w:sz w:val="16"/>
        </w:rPr>
        <w:t xml:space="preserve">.[xii] Chris Lewicki, Planetary Resources CEO, has said, </w:t>
      </w:r>
      <w:r>
        <w:rPr>
          <w:rStyle w:val="StyleUnderline"/>
        </w:rPr>
        <w:t xml:space="preserve">“Using </w:t>
      </w:r>
      <w:r>
        <w:rPr>
          <w:rStyle w:val="Emphasis"/>
        </w:rPr>
        <w:t>3D printing</w:t>
      </w:r>
      <w:r>
        <w:rPr>
          <w:rStyle w:val="StyleUnderline"/>
        </w:rPr>
        <w:t xml:space="preserve"> technology</w:t>
      </w:r>
      <w:r>
        <w:rPr>
          <w:sz w:val="16"/>
        </w:rPr>
        <w:t xml:space="preserve"> one </w:t>
      </w:r>
      <w:r>
        <w:rPr>
          <w:rStyle w:val="StyleUnderline"/>
        </w:rPr>
        <w:t>can grab material off asteroids and</w:t>
      </w:r>
      <w:r>
        <w:rPr>
          <w:sz w:val="16"/>
        </w:rPr>
        <w:t xml:space="preserve"> 3D </w:t>
      </w:r>
      <w:r>
        <w:rPr>
          <w:rStyle w:val="StyleUnderline"/>
        </w:rPr>
        <w:t>print something</w:t>
      </w:r>
      <w:r>
        <w:rPr>
          <w:sz w:val="16"/>
        </w:rPr>
        <w:t xml:space="preserve"> that </w:t>
      </w:r>
      <w:r>
        <w:rPr>
          <w:rStyle w:val="StyleUnderline"/>
        </w:rPr>
        <w:t>never</w:t>
      </w:r>
      <w:r>
        <w:rPr>
          <w:sz w:val="16"/>
        </w:rPr>
        <w:t xml:space="preserve"> has to be </w:t>
      </w:r>
      <w:r>
        <w:rPr>
          <w:rStyle w:val="StyleUnderline"/>
        </w:rPr>
        <w:t>on a rocket</w:t>
      </w:r>
      <w:r>
        <w:rPr>
          <w:sz w:val="16"/>
        </w:rPr>
        <w:t xml:space="preserve">. Tools, </w:t>
      </w:r>
      <w:r>
        <w:rPr>
          <w:rStyle w:val="StyleUnderline"/>
        </w:rPr>
        <w:t>machines and</w:t>
      </w:r>
      <w:r>
        <w:rPr>
          <w:sz w:val="16"/>
        </w:rPr>
        <w:t xml:space="preserve"> even </w:t>
      </w:r>
      <w:r>
        <w:rPr>
          <w:rStyle w:val="StyleUnderline"/>
        </w:rPr>
        <w:t>habitats can</w:t>
      </w:r>
      <w:r>
        <w:rPr>
          <w:sz w:val="16"/>
        </w:rPr>
        <w:t xml:space="preserve"> then </w:t>
      </w:r>
      <w:r>
        <w:rPr>
          <w:rStyle w:val="StyleUnderline"/>
        </w:rPr>
        <w:t>be built off Earth, reducing the cost of exploration</w:t>
      </w:r>
      <w:r>
        <w:rPr>
          <w:sz w:val="16"/>
        </w:rPr>
        <w:t xml:space="preserve"> even </w:t>
      </w:r>
      <w:r>
        <w:rPr>
          <w:rStyle w:val="StyleUnderline"/>
        </w:rPr>
        <w:t>further</w:t>
      </w:r>
      <w:r>
        <w:rPr>
          <w:sz w:val="16"/>
        </w:rPr>
        <w:t xml:space="preserve">.[xiii] </w:t>
      </w:r>
      <w:r>
        <w:rPr>
          <w:rStyle w:val="StyleUnderline"/>
        </w:rPr>
        <w:t xml:space="preserve">Fourth, </w:t>
      </w:r>
      <w:r>
        <w:rPr>
          <w:rStyle w:val="Emphasis"/>
        </w:rPr>
        <w:t xml:space="preserve">resource </w:t>
      </w:r>
      <w:r>
        <w:rPr>
          <w:rStyle w:val="Emphasis"/>
          <w:highlight w:val="green"/>
        </w:rPr>
        <w:t>extraction</w:t>
      </w:r>
      <w:r>
        <w:rPr>
          <w:rStyle w:val="StyleUnderline"/>
          <w:highlight w:val="green"/>
        </w:rPr>
        <w:t xml:space="preserve"> is</w:t>
      </w:r>
      <w:r>
        <w:rPr>
          <w:sz w:val="16"/>
        </w:rPr>
        <w:t xml:space="preserve"> also becoming </w:t>
      </w:r>
      <w:r>
        <w:rPr>
          <w:rStyle w:val="StyleUnderline"/>
          <w:highlight w:val="green"/>
        </w:rPr>
        <w:t>a focus</w:t>
      </w:r>
      <w:r>
        <w:rPr>
          <w:rStyle w:val="StyleUnderline"/>
        </w:rPr>
        <w:t xml:space="preserve"> for many Middle Eastern nations</w:t>
      </w:r>
      <w:r>
        <w:rPr>
          <w:sz w:val="16"/>
        </w:rPr>
        <w:t xml:space="preserve">.[xiv] The Middle Eastern </w:t>
      </w:r>
      <w:r>
        <w:rPr>
          <w:rStyle w:val="StyleUnderline"/>
        </w:rPr>
        <w:t>oil states, such as Saudi Arabia and the</w:t>
      </w:r>
      <w:r>
        <w:rPr>
          <w:sz w:val="16"/>
        </w:rPr>
        <w:t xml:space="preserve"> United Arab </w:t>
      </w:r>
      <w:r>
        <w:rPr>
          <w:rStyle w:val="StyleUnderline"/>
        </w:rPr>
        <w:t>Emirates are investing heavily</w:t>
      </w:r>
      <w:r>
        <w:rPr>
          <w:sz w:val="16"/>
        </w:rPr>
        <w:t xml:space="preserve"> in this industry as they are looking at space as a way </w:t>
      </w:r>
      <w:r>
        <w:rPr>
          <w:rStyle w:val="StyleUnderline"/>
          <w:highlight w:val="green"/>
        </w:rPr>
        <w:t xml:space="preserve">to </w:t>
      </w:r>
      <w:r>
        <w:rPr>
          <w:rStyle w:val="Emphasis"/>
          <w:highlight w:val="green"/>
        </w:rPr>
        <w:t>diversify</w:t>
      </w:r>
      <w:r>
        <w:rPr>
          <w:sz w:val="16"/>
        </w:rPr>
        <w:t xml:space="preserve"> out of </w:t>
      </w:r>
      <w:r>
        <w:rPr>
          <w:rStyle w:val="StyleUnderline"/>
        </w:rPr>
        <w:t>the</w:t>
      </w:r>
      <w:r>
        <w:rPr>
          <w:sz w:val="16"/>
        </w:rPr>
        <w:t xml:space="preserve"> earthly </w:t>
      </w:r>
      <w:r>
        <w:rPr>
          <w:rStyle w:val="StyleUnderline"/>
        </w:rPr>
        <w:t xml:space="preserve">benefits of </w:t>
      </w:r>
      <w:r>
        <w:rPr>
          <w:rStyle w:val="StyleUnderline"/>
          <w:highlight w:val="green"/>
        </w:rPr>
        <w:t>fossil fuel</w:t>
      </w:r>
      <w:r>
        <w:rPr>
          <w:sz w:val="16"/>
        </w:rPr>
        <w:t xml:space="preserve">.[xv] </w:t>
      </w:r>
      <w:r>
        <w:rPr>
          <w:rStyle w:val="StyleUnderline"/>
        </w:rPr>
        <w:t>Fifth</w:t>
      </w:r>
      <w:r>
        <w:rPr>
          <w:sz w:val="16"/>
        </w:rPr>
        <w:t xml:space="preserve">, countries such as </w:t>
      </w:r>
      <w:r>
        <w:rPr>
          <w:rStyle w:val="Emphasis"/>
          <w:highlight w:val="green"/>
        </w:rPr>
        <w:t>India</w:t>
      </w:r>
      <w:r>
        <w:rPr>
          <w:rStyle w:val="StyleUnderline"/>
          <w:highlight w:val="green"/>
        </w:rPr>
        <w:t xml:space="preserve"> and </w:t>
      </w:r>
      <w:r>
        <w:rPr>
          <w:rStyle w:val="Emphasis"/>
          <w:highlight w:val="green"/>
        </w:rPr>
        <w:t>China</w:t>
      </w:r>
      <w:r>
        <w:rPr>
          <w:rStyle w:val="StyleUnderline"/>
          <w:highlight w:val="green"/>
        </w:rPr>
        <w:t xml:space="preserve"> are looking</w:t>
      </w:r>
      <w:r>
        <w:rPr>
          <w:rStyle w:val="StyleUnderline"/>
        </w:rPr>
        <w:t xml:space="preserve"> to mine the Moon </w:t>
      </w:r>
      <w:r>
        <w:rPr>
          <w:rStyle w:val="StyleUnderline"/>
          <w:highlight w:val="green"/>
        </w:rPr>
        <w:t>for</w:t>
      </w:r>
      <w:r>
        <w:rPr>
          <w:rStyle w:val="StyleUnderline"/>
        </w:rPr>
        <w:t xml:space="preserve"> extracting </w:t>
      </w:r>
      <w:r>
        <w:rPr>
          <w:rStyle w:val="Emphasis"/>
          <w:highlight w:val="green"/>
        </w:rPr>
        <w:t>Helium-3</w:t>
      </w:r>
      <w:r>
        <w:rPr>
          <w:sz w:val="16"/>
        </w:rPr>
        <w:t xml:space="preserve">, which is considered </w:t>
      </w:r>
      <w:r>
        <w:rPr>
          <w:rStyle w:val="StyleUnderline"/>
        </w:rPr>
        <w:t xml:space="preserve">a </w:t>
      </w:r>
      <w:r>
        <w:rPr>
          <w:rStyle w:val="StyleUnderline"/>
          <w:highlight w:val="green"/>
        </w:rPr>
        <w:t xml:space="preserve">clean and </w:t>
      </w:r>
      <w:r>
        <w:rPr>
          <w:rStyle w:val="Emphasis"/>
          <w:highlight w:val="green"/>
        </w:rPr>
        <w:t>efficient</w:t>
      </w:r>
      <w:r>
        <w:rPr>
          <w:rStyle w:val="Emphasis"/>
        </w:rPr>
        <w:t xml:space="preserve"> form</w:t>
      </w:r>
      <w:r>
        <w:rPr>
          <w:rStyle w:val="StyleUnderline"/>
        </w:rPr>
        <w:t xml:space="preserve"> of energy</w:t>
      </w:r>
      <w:r>
        <w:rPr>
          <w:sz w:val="16"/>
        </w:rPr>
        <w:t xml:space="preserve">. It is thought that </w:t>
      </w:r>
      <w:r>
        <w:rPr>
          <w:rStyle w:val="StyleUnderline"/>
        </w:rPr>
        <w:t xml:space="preserve">this isotope could provide safer </w:t>
      </w:r>
      <w:r>
        <w:rPr>
          <w:rStyle w:val="Emphasis"/>
          <w:highlight w:val="green"/>
        </w:rPr>
        <w:t>nuclear energy</w:t>
      </w:r>
      <w:r>
        <w:rPr>
          <w:rStyle w:val="StyleUnderline"/>
        </w:rPr>
        <w:t xml:space="preserve"> in a fusion reactor, since it is not radioactive and would not produce</w:t>
      </w:r>
      <w:r>
        <w:rPr>
          <w:sz w:val="16"/>
        </w:rPr>
        <w:t xml:space="preserve"> dangerous </w:t>
      </w:r>
      <w:r>
        <w:rPr>
          <w:rStyle w:val="StyleUnderline"/>
        </w:rPr>
        <w:t xml:space="preserve">waste </w:t>
      </w:r>
      <w:proofErr w:type="gramStart"/>
      <w:r>
        <w:rPr>
          <w:rStyle w:val="StyleUnderline"/>
        </w:rPr>
        <w:t>products</w:t>
      </w:r>
      <w:r>
        <w:rPr>
          <w:sz w:val="16"/>
        </w:rPr>
        <w:t>.[</w:t>
      </w:r>
      <w:proofErr w:type="gramEnd"/>
      <w:r>
        <w:rPr>
          <w:sz w:val="16"/>
        </w:rPr>
        <w:t xml:space="preserve">xvi] </w:t>
      </w:r>
      <w:r>
        <w:rPr>
          <w:rStyle w:val="StyleUnderline"/>
          <w:highlight w:val="green"/>
        </w:rPr>
        <w:t>Finally</w:t>
      </w:r>
      <w:r>
        <w:rPr>
          <w:rStyle w:val="StyleUnderline"/>
        </w:rPr>
        <w:t xml:space="preserve">, the </w:t>
      </w:r>
      <w:r>
        <w:rPr>
          <w:rStyle w:val="Emphasis"/>
          <w:highlight w:val="green"/>
        </w:rPr>
        <w:t>water</w:t>
      </w:r>
      <w:r>
        <w:rPr>
          <w:rStyle w:val="StyleUnderline"/>
        </w:rPr>
        <w:t xml:space="preserve"> available in outer space </w:t>
      </w:r>
      <w:r>
        <w:rPr>
          <w:rStyle w:val="StyleUnderline"/>
          <w:highlight w:val="green"/>
        </w:rPr>
        <w:t>could</w:t>
      </w:r>
      <w:r>
        <w:rPr>
          <w:sz w:val="16"/>
        </w:rPr>
        <w:t xml:space="preserve"> be used to </w:t>
      </w:r>
      <w:r>
        <w:rPr>
          <w:rStyle w:val="StyleUnderline"/>
          <w:highlight w:val="green"/>
        </w:rPr>
        <w:t xml:space="preserve">make </w:t>
      </w:r>
      <w:r>
        <w:rPr>
          <w:rStyle w:val="Emphasis"/>
          <w:highlight w:val="green"/>
        </w:rPr>
        <w:t>rocket propellants</w:t>
      </w:r>
      <w:r>
        <w:rPr>
          <w:sz w:val="16"/>
        </w:rPr>
        <w:t xml:space="preserve">. According to scientists, </w:t>
      </w:r>
      <w:r>
        <w:rPr>
          <w:rStyle w:val="StyleUnderline"/>
        </w:rPr>
        <w:t>since water is abundant</w:t>
      </w:r>
      <w:r>
        <w:rPr>
          <w:sz w:val="16"/>
        </w:rPr>
        <w:t xml:space="preserve"> in outer space, in some or the other form, </w:t>
      </w:r>
      <w:r>
        <w:rPr>
          <w:rStyle w:val="StyleUnderline"/>
        </w:rPr>
        <w:t>it could be extracted</w:t>
      </w:r>
      <w:r>
        <w:rPr>
          <w:sz w:val="16"/>
        </w:rPr>
        <w:t xml:space="preserve"> and </w:t>
      </w:r>
      <w:proofErr w:type="spellStart"/>
      <w:r>
        <w:rPr>
          <w:sz w:val="16"/>
        </w:rPr>
        <w:t>electrolysed</w:t>
      </w:r>
      <w:proofErr w:type="spellEnd"/>
      <w:r>
        <w:rPr>
          <w:sz w:val="16"/>
        </w:rPr>
        <w:t xml:space="preserve"> </w:t>
      </w:r>
      <w:r>
        <w:rPr>
          <w:rStyle w:val="StyleUnderline"/>
        </w:rPr>
        <w:t>to derive hydrogen and oxygen</w:t>
      </w:r>
      <w:r>
        <w:rPr>
          <w:sz w:val="16"/>
        </w:rPr>
        <w:t xml:space="preserve">, the </w:t>
      </w:r>
      <w:r>
        <w:rPr>
          <w:rStyle w:val="StyleUnderline"/>
        </w:rPr>
        <w:t xml:space="preserve">key ingredients of rocket </w:t>
      </w:r>
      <w:proofErr w:type="gramStart"/>
      <w:r>
        <w:rPr>
          <w:rStyle w:val="StyleUnderline"/>
        </w:rPr>
        <w:t>fuel</w:t>
      </w:r>
      <w:r>
        <w:rPr>
          <w:sz w:val="16"/>
        </w:rPr>
        <w:t>.[</w:t>
      </w:r>
      <w:proofErr w:type="gramEnd"/>
      <w:r>
        <w:rPr>
          <w:sz w:val="16"/>
        </w:rPr>
        <w:t xml:space="preserve">xvii] Thus, </w:t>
      </w:r>
      <w:r>
        <w:rPr>
          <w:rStyle w:val="StyleUnderline"/>
        </w:rPr>
        <w:t>instead of carrying one’s own fuel</w:t>
      </w:r>
      <w:r>
        <w:rPr>
          <w:sz w:val="16"/>
        </w:rPr>
        <w:t xml:space="preserve"> all the way, </w:t>
      </w:r>
      <w:r>
        <w:rPr>
          <w:rStyle w:val="StyleUnderline"/>
          <w:highlight w:val="green"/>
        </w:rPr>
        <w:t>asteroids</w:t>
      </w:r>
      <w:r>
        <w:rPr>
          <w:rStyle w:val="StyleUnderline"/>
        </w:rPr>
        <w:t xml:space="preserve"> could </w:t>
      </w:r>
      <w:r>
        <w:rPr>
          <w:rStyle w:val="StyleUnderline"/>
          <w:highlight w:val="green"/>
        </w:rPr>
        <w:t>serve as</w:t>
      </w:r>
      <w:r>
        <w:rPr>
          <w:sz w:val="16"/>
        </w:rPr>
        <w:t xml:space="preserve"> extraterrestrial/</w:t>
      </w:r>
      <w:r>
        <w:rPr>
          <w:rStyle w:val="StyleUnderline"/>
        </w:rPr>
        <w:t xml:space="preserve">orbital </w:t>
      </w:r>
      <w:r>
        <w:rPr>
          <w:rStyle w:val="StyleUnderline"/>
          <w:highlight w:val="green"/>
        </w:rPr>
        <w:t>“</w:t>
      </w:r>
      <w:r>
        <w:rPr>
          <w:rStyle w:val="Emphasis"/>
          <w:highlight w:val="green"/>
        </w:rPr>
        <w:t>gas stations</w:t>
      </w:r>
      <w:r>
        <w:rPr>
          <w:rStyle w:val="StyleUnderline"/>
          <w:highlight w:val="green"/>
        </w:rPr>
        <w:t>” for</w:t>
      </w:r>
      <w:r>
        <w:rPr>
          <w:rStyle w:val="StyleUnderline"/>
        </w:rPr>
        <w:t xml:space="preserve"> </w:t>
      </w:r>
      <w:proofErr w:type="spellStart"/>
      <w:r>
        <w:rPr>
          <w:rStyle w:val="StyleUnderline"/>
        </w:rPr>
        <w:t>fuelling</w:t>
      </w:r>
      <w:proofErr w:type="spellEnd"/>
      <w:r>
        <w:rPr>
          <w:rStyle w:val="StyleUnderline"/>
        </w:rPr>
        <w:t xml:space="preserve"> future </w:t>
      </w:r>
      <w:r>
        <w:rPr>
          <w:rStyle w:val="Emphasis"/>
          <w:highlight w:val="green"/>
        </w:rPr>
        <w:t>deep space</w:t>
      </w:r>
      <w:r>
        <w:rPr>
          <w:rStyle w:val="StyleUnderline"/>
          <w:highlight w:val="green"/>
        </w:rPr>
        <w:t xml:space="preserve"> missions. This would</w:t>
      </w:r>
      <w:r>
        <w:rPr>
          <w:sz w:val="16"/>
        </w:rPr>
        <w:t xml:space="preserve"> simultaneously </w:t>
      </w:r>
      <w:r>
        <w:rPr>
          <w:rStyle w:val="StyleUnderline"/>
          <w:highlight w:val="green"/>
        </w:rPr>
        <w:t>make</w:t>
      </w:r>
      <w:r>
        <w:rPr>
          <w:rStyle w:val="StyleUnderline"/>
        </w:rPr>
        <w:t xml:space="preserve"> space </w:t>
      </w:r>
      <w:r>
        <w:rPr>
          <w:rStyle w:val="StyleUnderline"/>
          <w:highlight w:val="green"/>
        </w:rPr>
        <w:t>travel</w:t>
      </w:r>
      <w:r>
        <w:rPr>
          <w:rStyle w:val="StyleUnderline"/>
        </w:rPr>
        <w:t xml:space="preserve"> more </w:t>
      </w:r>
      <w:r>
        <w:rPr>
          <w:rStyle w:val="Emphasis"/>
          <w:highlight w:val="green"/>
        </w:rPr>
        <w:t>cost-effective</w:t>
      </w:r>
      <w:r>
        <w:rPr>
          <w:rStyle w:val="StyleUnderline"/>
          <w:highlight w:val="green"/>
        </w:rPr>
        <w:t xml:space="preserve"> and</w:t>
      </w:r>
      <w:r>
        <w:rPr>
          <w:rStyle w:val="StyleUnderline"/>
        </w:rPr>
        <w:t xml:space="preserve"> productive</w:t>
      </w:r>
      <w:r>
        <w:rPr>
          <w:sz w:val="16"/>
        </w:rPr>
        <w:t xml:space="preserve">. Such </w:t>
      </w:r>
      <w:r>
        <w:rPr>
          <w:rStyle w:val="StyleUnderline"/>
        </w:rPr>
        <w:t>ventures are</w:t>
      </w:r>
      <w:r>
        <w:rPr>
          <w:sz w:val="16"/>
        </w:rPr>
        <w:t xml:space="preserve"> also </w:t>
      </w:r>
      <w:r>
        <w:rPr>
          <w:rStyle w:val="StyleUnderline"/>
        </w:rPr>
        <w:t xml:space="preserve">seen to be </w:t>
      </w:r>
      <w:r>
        <w:rPr>
          <w:rStyle w:val="StyleUnderline"/>
          <w:highlight w:val="green"/>
        </w:rPr>
        <w:t>intrinsic</w:t>
      </w:r>
      <w:r>
        <w:rPr>
          <w:sz w:val="16"/>
        </w:rPr>
        <w:t xml:space="preserve"> to further science and discovery, in addition </w:t>
      </w:r>
      <w:r>
        <w:rPr>
          <w:rStyle w:val="StyleUnderline"/>
          <w:highlight w:val="green"/>
        </w:rPr>
        <w:t xml:space="preserve">to </w:t>
      </w:r>
      <w:proofErr w:type="spellStart"/>
      <w:r>
        <w:rPr>
          <w:rStyle w:val="Emphasis"/>
          <w:highlight w:val="green"/>
        </w:rPr>
        <w:t>revolutionising</w:t>
      </w:r>
      <w:proofErr w:type="spellEnd"/>
      <w:r>
        <w:rPr>
          <w:rStyle w:val="StyleUnderline"/>
        </w:rPr>
        <w:t xml:space="preserve"> commercial </w:t>
      </w:r>
      <w:r>
        <w:rPr>
          <w:rStyle w:val="Emphasis"/>
          <w:highlight w:val="green"/>
        </w:rPr>
        <w:t>development</w:t>
      </w:r>
      <w:r>
        <w:rPr>
          <w:rStyle w:val="StyleUnderline"/>
        </w:rPr>
        <w:t xml:space="preserve"> in outer space</w:t>
      </w:r>
      <w:r>
        <w:rPr>
          <w:sz w:val="16"/>
        </w:rPr>
        <w:t xml:space="preserve">. The </w:t>
      </w:r>
      <w:r>
        <w:rPr>
          <w:rStyle w:val="StyleUnderline"/>
        </w:rPr>
        <w:t>mining of asteroids could</w:t>
      </w:r>
      <w:r>
        <w:rPr>
          <w:sz w:val="16"/>
        </w:rPr>
        <w:t xml:space="preserve"> also </w:t>
      </w:r>
      <w:r>
        <w:rPr>
          <w:rStyle w:val="StyleUnderline"/>
        </w:rPr>
        <w:t xml:space="preserve">provide </w:t>
      </w:r>
      <w:r>
        <w:rPr>
          <w:rStyle w:val="StyleUnderline"/>
          <w:highlight w:val="green"/>
        </w:rPr>
        <w:t>a</w:t>
      </w:r>
      <w:r>
        <w:rPr>
          <w:rStyle w:val="StyleUnderline"/>
        </w:rPr>
        <w:t xml:space="preserve"> </w:t>
      </w:r>
      <w:r>
        <w:rPr>
          <w:rStyle w:val="Emphasis"/>
        </w:rPr>
        <w:t>near-</w:t>
      </w:r>
      <w:r>
        <w:rPr>
          <w:rStyle w:val="Emphasis"/>
          <w:highlight w:val="green"/>
        </w:rPr>
        <w:t>infinite supply</w:t>
      </w:r>
      <w:r>
        <w:rPr>
          <w:rStyle w:val="StyleUnderline"/>
          <w:highlight w:val="green"/>
        </w:rPr>
        <w:t xml:space="preserve"> of</w:t>
      </w:r>
      <w:r>
        <w:rPr>
          <w:sz w:val="16"/>
        </w:rPr>
        <w:t xml:space="preserve"> the </w:t>
      </w:r>
      <w:r>
        <w:rPr>
          <w:rStyle w:val="StyleUnderline"/>
        </w:rPr>
        <w:t xml:space="preserve">precious </w:t>
      </w:r>
      <w:r>
        <w:rPr>
          <w:rStyle w:val="StyleUnderline"/>
          <w:highlight w:val="green"/>
        </w:rPr>
        <w:t>resources</w:t>
      </w:r>
      <w:r>
        <w:rPr>
          <w:rStyle w:val="StyleUnderline"/>
        </w:rPr>
        <w:t xml:space="preserve"> for Earth</w:t>
      </w:r>
      <w:r>
        <w:rPr>
          <w:sz w:val="16"/>
        </w:rPr>
        <w:t xml:space="preserve"> to use. [xviii]</w:t>
      </w:r>
    </w:p>
    <w:p w14:paraId="66B1DB20" w14:textId="723E1869" w:rsidR="00623BF6" w:rsidRDefault="00623BF6" w:rsidP="00623BF6">
      <w:pPr>
        <w:pStyle w:val="Heading4"/>
        <w:rPr>
          <w:rFonts w:cs="Calibri"/>
        </w:rPr>
      </w:pPr>
      <w:r>
        <w:rPr>
          <w:rFonts w:cs="Calibri"/>
        </w:rPr>
        <w:t>Extinction’s inevitable – only</w:t>
      </w:r>
      <w:r w:rsidR="00BC2C5F">
        <w:rPr>
          <w:rFonts w:cs="Calibri"/>
        </w:rPr>
        <w:t xml:space="preserve"> tech</w:t>
      </w:r>
      <w:r>
        <w:rPr>
          <w:rFonts w:cs="Calibri"/>
        </w:rPr>
        <w:t xml:space="preserve"> can sustain colonization and solve.</w:t>
      </w:r>
    </w:p>
    <w:p w14:paraId="50305AAD" w14:textId="77777777" w:rsidR="00623BF6" w:rsidRDefault="00623BF6" w:rsidP="00623BF6">
      <w:proofErr w:type="spellStart"/>
      <w:r>
        <w:rPr>
          <w:b/>
          <w:sz w:val="26"/>
          <w:szCs w:val="26"/>
        </w:rPr>
        <w:t>Skran</w:t>
      </w:r>
      <w:proofErr w:type="spellEnd"/>
      <w:r>
        <w:rPr>
          <w:b/>
          <w:sz w:val="26"/>
          <w:szCs w:val="26"/>
        </w:rPr>
        <w:t xml:space="preserve"> 16</w:t>
      </w:r>
      <w:r>
        <w:rPr>
          <w:b/>
        </w:rPr>
        <w:t xml:space="preserve"> </w:t>
      </w:r>
      <w:r>
        <w:t xml:space="preserve">[Dale </w:t>
      </w:r>
      <w:proofErr w:type="spellStart"/>
      <w:r>
        <w:t>Skran</w:t>
      </w:r>
      <w:proofErr w:type="spellEnd"/>
      <w:r>
        <w:t xml:space="preserve"> is Executive Vice President of the National Space Society and a member of the Board of Directors of the Alliance for Space Development. “Settling space is the only sustainable reason for humans to be in space,” </w:t>
      </w:r>
      <w:hyperlink r:id="rId7" w:history="1">
        <w:r>
          <w:rPr>
            <w:rStyle w:val="Hyperlink"/>
            <w:color w:val="000000"/>
            <w:u w:val="single"/>
          </w:rPr>
          <w:t>http://www.thespacereview.com/article/2915/1</w:t>
        </w:r>
      </w:hyperlink>
      <w:r>
        <w:t xml:space="preserve">] </w:t>
      </w:r>
    </w:p>
    <w:p w14:paraId="6A1388F2" w14:textId="77777777" w:rsidR="00623BF6" w:rsidRDefault="00623BF6" w:rsidP="00623BF6">
      <w:pPr>
        <w:rPr>
          <w:sz w:val="12"/>
        </w:rPr>
      </w:pPr>
      <w:r>
        <w:rPr>
          <w:rStyle w:val="IntenseEmphasis"/>
          <w:highlight w:val="green"/>
        </w:rPr>
        <w:t xml:space="preserve">As </w:t>
      </w:r>
      <w:r>
        <w:rPr>
          <w:rStyle w:val="IntenseEmphasis"/>
        </w:rPr>
        <w:t xml:space="preserve">robotic and artificial intelligence </w:t>
      </w:r>
      <w:r>
        <w:rPr>
          <w:rStyle w:val="IntenseEmphasis"/>
          <w:highlight w:val="green"/>
        </w:rPr>
        <w:t>tech</w:t>
      </w:r>
      <w:r>
        <w:rPr>
          <w:rStyle w:val="IntenseEmphasis"/>
        </w:rPr>
        <w:t>nologies</w:t>
      </w:r>
      <w:r>
        <w:rPr>
          <w:sz w:val="12"/>
        </w:rPr>
        <w:t xml:space="preserve"> improve and </w:t>
      </w:r>
      <w:r>
        <w:rPr>
          <w:rStyle w:val="IntenseEmphasis"/>
          <w:highlight w:val="green"/>
        </w:rPr>
        <w:t xml:space="preserve">enable </w:t>
      </w:r>
      <w:r>
        <w:rPr>
          <w:rStyle w:val="IntenseEmphasis"/>
        </w:rPr>
        <w:t xml:space="preserve">increasingly robust </w:t>
      </w:r>
      <w:r>
        <w:rPr>
          <w:rStyle w:val="IntenseEmphasis"/>
          <w:highlight w:val="green"/>
        </w:rPr>
        <w:t>exploration</w:t>
      </w:r>
      <w:r>
        <w:rPr>
          <w:sz w:val="12"/>
        </w:rPr>
        <w:t xml:space="preserve"> without a human presence, eventually </w:t>
      </w:r>
      <w:r>
        <w:rPr>
          <w:rStyle w:val="IntenseEmphasis"/>
          <w:highlight w:val="green"/>
        </w:rPr>
        <w:t>there will be only one</w:t>
      </w:r>
      <w:r>
        <w:rPr>
          <w:rStyle w:val="IntenseEmphasis"/>
        </w:rPr>
        <w:t xml:space="preserve"> sustainable </w:t>
      </w:r>
      <w:r>
        <w:rPr>
          <w:rStyle w:val="IntenseEmphasis"/>
          <w:highlight w:val="green"/>
        </w:rPr>
        <w:t>reason</w:t>
      </w:r>
      <w:r>
        <w:rPr>
          <w:rStyle w:val="IntenseEmphasis"/>
        </w:rPr>
        <w:t xml:space="preserve"> for humans to be in space</w:t>
      </w:r>
      <w:r>
        <w:rPr>
          <w:sz w:val="12"/>
        </w:rPr>
        <w:t xml:space="preserve">: </w:t>
      </w:r>
      <w:r>
        <w:rPr>
          <w:rStyle w:val="Emphasis"/>
          <w:highlight w:val="green"/>
        </w:rPr>
        <w:t>settlement</w:t>
      </w:r>
      <w:r>
        <w:rPr>
          <w:sz w:val="12"/>
          <w:highlight w:val="green"/>
        </w:rPr>
        <w:t>.</w:t>
      </w:r>
      <w:r>
        <w:rPr>
          <w:sz w:val="12"/>
        </w:rPr>
        <w:t xml:space="preserve"> </w:t>
      </w:r>
      <w:r>
        <w:rPr>
          <w:rStyle w:val="IntenseEmphasis"/>
        </w:rPr>
        <w:t xml:space="preserve">Research into the </w:t>
      </w:r>
      <w:r>
        <w:rPr>
          <w:rStyle w:val="IntenseEmphasis"/>
          <w:highlight w:val="green"/>
        </w:rPr>
        <w:t>recycling tech</w:t>
      </w:r>
      <w:r>
        <w:rPr>
          <w:rStyle w:val="IntenseEmphasis"/>
        </w:rPr>
        <w:t>nology required for long-term off-Earth settlements</w:t>
      </w:r>
      <w:r>
        <w:rPr>
          <w:sz w:val="12"/>
        </w:rPr>
        <w:t xml:space="preserve"> </w:t>
      </w:r>
      <w:r>
        <w:rPr>
          <w:rStyle w:val="Emphasis"/>
          <w:highlight w:val="green"/>
        </w:rPr>
        <w:t>will</w:t>
      </w:r>
      <w:r>
        <w:rPr>
          <w:rStyle w:val="Emphasis"/>
        </w:rPr>
        <w:t xml:space="preserve"> directly </w:t>
      </w:r>
      <w:r>
        <w:rPr>
          <w:rStyle w:val="Emphasis"/>
          <w:highlight w:val="green"/>
        </w:rPr>
        <w:t>benefit terrestrial sustainability</w:t>
      </w:r>
      <w:r>
        <w:rPr>
          <w:sz w:val="12"/>
        </w:rPr>
        <w:t xml:space="preserve">. </w:t>
      </w:r>
      <w:r>
        <w:rPr>
          <w:rStyle w:val="IntenseEmphasis"/>
        </w:rPr>
        <w:t>Actively working toward</w:t>
      </w:r>
      <w:r>
        <w:rPr>
          <w:sz w:val="12"/>
        </w:rPr>
        <w:t xml:space="preserve"> developing and </w:t>
      </w:r>
      <w:r>
        <w:rPr>
          <w:rStyle w:val="IntenseEmphasis"/>
          <w:highlight w:val="green"/>
        </w:rPr>
        <w:t>settling space</w:t>
      </w:r>
      <w:r>
        <w:rPr>
          <w:sz w:val="12"/>
          <w:highlight w:val="green"/>
        </w:rPr>
        <w:t xml:space="preserve"> </w:t>
      </w:r>
      <w:r>
        <w:rPr>
          <w:rStyle w:val="IntenseEmphasis"/>
          <w:highlight w:val="green"/>
        </w:rPr>
        <w:t>will make available</w:t>
      </w:r>
      <w:r>
        <w:rPr>
          <w:rStyle w:val="IntenseEmphasis"/>
        </w:rPr>
        <w:t xml:space="preserve"> mineral and energy </w:t>
      </w:r>
      <w:r>
        <w:rPr>
          <w:rStyle w:val="IntenseEmphasis"/>
          <w:highlight w:val="green"/>
        </w:rPr>
        <w:t>resources</w:t>
      </w:r>
      <w:r>
        <w:rPr>
          <w:sz w:val="12"/>
          <w:highlight w:val="green"/>
        </w:rPr>
        <w:t xml:space="preserve"> </w:t>
      </w:r>
      <w:r>
        <w:rPr>
          <w:rStyle w:val="Emphasis"/>
          <w:highlight w:val="green"/>
        </w:rPr>
        <w:t>for use on Earth</w:t>
      </w:r>
      <w:r>
        <w:rPr>
          <w:rStyle w:val="Emphasis"/>
        </w:rPr>
        <w:t xml:space="preserve"> on a vast scale</w:t>
      </w:r>
      <w:r>
        <w:rPr>
          <w:sz w:val="12"/>
        </w:rPr>
        <w:t xml:space="preserve">. Finally, </w:t>
      </w:r>
      <w:r>
        <w:rPr>
          <w:rStyle w:val="IntenseEmphasis"/>
        </w:rPr>
        <w:t xml:space="preserve">space settlement offers the hope of long-term species survival that remaining on Earth does not. </w:t>
      </w:r>
      <w:r>
        <w:rPr>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Pr>
          <w:rStyle w:val="IntenseEmphasis"/>
        </w:rPr>
        <w:t>that “we are all” going to live in space</w:t>
      </w:r>
      <w:r>
        <w:rPr>
          <w:sz w:val="12"/>
        </w:rPr>
        <w:t xml:space="preserve"> </w:t>
      </w:r>
      <w:r>
        <w:rPr>
          <w:rStyle w:val="IntenseEmphasis"/>
        </w:rPr>
        <w:t>and that we are going to live in space after we destroy Earth</w:t>
      </w:r>
      <w:r>
        <w:rPr>
          <w:sz w:val="12"/>
        </w:rPr>
        <w:t>. Another canard that has long floated about was given form by the recent film Elysium starring Matt Damon</w:t>
      </w:r>
      <w:r>
        <w:rPr>
          <w:rStyle w:val="IntenseEmphasis"/>
        </w:rPr>
        <w:t>: the rich will leave the poor on the Earth</w:t>
      </w:r>
      <w:r>
        <w:rPr>
          <w:sz w:val="12"/>
        </w:rPr>
        <w:t xml:space="preserve"> and escape to space settlements. Upon examination, </w:t>
      </w:r>
      <w:r>
        <w:rPr>
          <w:rStyle w:val="Emphasis"/>
        </w:rPr>
        <w:t xml:space="preserve">all three of these ideas are strawmen. </w:t>
      </w:r>
      <w:r>
        <w:rPr>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Pr>
          <w:rStyle w:val="IntenseEmphasis"/>
        </w:rPr>
        <w:t xml:space="preserve">we expect that relatively small </w:t>
      </w:r>
      <w:r>
        <w:rPr>
          <w:rStyle w:val="IntenseEmphasis"/>
        </w:rPr>
        <w:lastRenderedPageBreak/>
        <w:t>numbers of highly qualified individuals</w:t>
      </w:r>
      <w:r>
        <w:rPr>
          <w:sz w:val="12"/>
        </w:rPr>
        <w:t xml:space="preserve">, or those </w:t>
      </w:r>
      <w:r>
        <w:rPr>
          <w:rStyle w:val="IntenseEmphasis"/>
        </w:rPr>
        <w:t>who are deeply dedicated to living in space, would form the first settlements</w:t>
      </w:r>
      <w:r>
        <w:rPr>
          <w:sz w:val="12"/>
        </w:rPr>
        <w:t xml:space="preserve">. Over a significant </w:t>
      </w:r>
      <w:proofErr w:type="gramStart"/>
      <w:r>
        <w:rPr>
          <w:sz w:val="12"/>
        </w:rPr>
        <w:t>period of time</w:t>
      </w:r>
      <w:proofErr w:type="gramEnd"/>
      <w:r>
        <w:rPr>
          <w:sz w:val="12"/>
        </w:rPr>
        <w:t xml:space="preserve">, </w:t>
      </w:r>
      <w:r>
        <w:rPr>
          <w:rStyle w:val="IntenseEmphasis"/>
        </w:rPr>
        <w:t>thousands more from the Earth would join those settlements as they become increasingly self-sufficient</w:t>
      </w:r>
      <w:r>
        <w:rPr>
          <w:sz w:val="12"/>
        </w:rPr>
        <w:t xml:space="preserve">. Over more time, </w:t>
      </w:r>
      <w:r>
        <w:rPr>
          <w:rStyle w:val="IntenseEmphasis"/>
        </w:rPr>
        <w:t>various possible niches</w:t>
      </w:r>
      <w:r>
        <w:rPr>
          <w:sz w:val="12"/>
        </w:rPr>
        <w:t xml:space="preserve"> for settlement (</w:t>
      </w:r>
      <w:r>
        <w:rPr>
          <w:rStyle w:val="IntenseEmphasis"/>
          <w:highlight w:val="green"/>
        </w:rPr>
        <w:t>Moon, Mars, asteroids, free space</w:t>
      </w:r>
      <w:r>
        <w:rPr>
          <w:sz w:val="12"/>
        </w:rPr>
        <w:t xml:space="preserve">, etc.) </w:t>
      </w:r>
      <w:r>
        <w:rPr>
          <w:rStyle w:val="IntenseEmphasis"/>
        </w:rPr>
        <w:t>will be occupied</w:t>
      </w:r>
      <w:r>
        <w:rPr>
          <w:sz w:val="12"/>
        </w:rPr>
        <w:t xml:space="preserve">, and eventually </w:t>
      </w:r>
      <w:r>
        <w:rPr>
          <w:rStyle w:val="Emphasis"/>
          <w:highlight w:val="green"/>
        </w:rPr>
        <w:t>the population in space will total many millions</w:t>
      </w:r>
      <w:r>
        <w:rPr>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Pr>
          <w:rStyle w:val="Emphasis"/>
        </w:rPr>
        <w:t>the Earth is not a “safe space.”</w:t>
      </w:r>
      <w:r>
        <w:rPr>
          <w:sz w:val="12"/>
        </w:rPr>
        <w:t xml:space="preserve"> </w:t>
      </w:r>
      <w:r>
        <w:rPr>
          <w:rStyle w:val="IntenseEmphasis"/>
          <w:highlight w:val="green"/>
        </w:rPr>
        <w:t>The destiny of</w:t>
      </w:r>
      <w:r>
        <w:rPr>
          <w:rStyle w:val="IntenseEmphasis"/>
        </w:rPr>
        <w:t xml:space="preserve"> virtually </w:t>
      </w:r>
      <w:r>
        <w:rPr>
          <w:rStyle w:val="IntenseEmphasis"/>
          <w:highlight w:val="green"/>
        </w:rPr>
        <w:t>all species on Earth is extinction</w:t>
      </w:r>
      <w:r>
        <w:rPr>
          <w:sz w:val="12"/>
        </w:rPr>
        <w:t xml:space="preserve"> in a relatively short span of geologic time. The Tellers claim that “we live on a planet that is perfect for us.” This statement is both completely true and total nonsense. </w:t>
      </w:r>
      <w:r>
        <w:rPr>
          <w:rStyle w:val="IntenseEmphasis"/>
        </w:rPr>
        <w:t>We fit well on the Earth because we have evolved over millions of years to become creatures that are both adapted to live here and to like living here</w:t>
      </w:r>
      <w:r>
        <w:rPr>
          <w:sz w:val="12"/>
        </w:rPr>
        <w:t xml:space="preserve">. It is truer to say that we are perfect for the Earth than the reverse. In fact, </w:t>
      </w:r>
      <w:r>
        <w:rPr>
          <w:rStyle w:val="IntenseEmphasis"/>
        </w:rPr>
        <w:t>the Earth is not such a commodious place.</w:t>
      </w:r>
      <w:r>
        <w:rPr>
          <w:sz w:val="12"/>
        </w:rPr>
        <w:t xml:space="preserve"> </w:t>
      </w:r>
      <w:r>
        <w:rPr>
          <w:rStyle w:val="Emphasis"/>
        </w:rPr>
        <w:t>It is subject to periodic calamities</w:t>
      </w:r>
      <w:r>
        <w:rPr>
          <w:sz w:val="12"/>
        </w:rPr>
        <w:t xml:space="preserve"> of various sorts, ranging from massive asteroid and comet impacts to titanic volcanic eruptions, and from periodic ice ages to disastrous solar flares. In the short run, the Earth seems balmy and comfortable. </w:t>
      </w:r>
      <w:r>
        <w:rPr>
          <w:rStyle w:val="IntenseEmphasis"/>
        </w:rPr>
        <w:t>Viewed from the perspective of</w:t>
      </w:r>
      <w:r>
        <w:rPr>
          <w:sz w:val="12"/>
        </w:rPr>
        <w:t xml:space="preserve"> </w:t>
      </w:r>
      <w:r>
        <w:rPr>
          <w:rStyle w:val="IntenseEmphasis"/>
        </w:rPr>
        <w:t>deep time,</w:t>
      </w:r>
      <w:r>
        <w:rPr>
          <w:sz w:val="12"/>
        </w:rPr>
        <w:t xml:space="preserve"> </w:t>
      </w:r>
      <w:r>
        <w:rPr>
          <w:rStyle w:val="Emphasis"/>
        </w:rPr>
        <w:t xml:space="preserve">it starts to look more like a death trap, bedeviled by </w:t>
      </w:r>
      <w:r>
        <w:rPr>
          <w:rStyle w:val="Emphasis"/>
          <w:highlight w:val="green"/>
        </w:rPr>
        <w:t>regular mass extinctions</w:t>
      </w:r>
      <w:r>
        <w:rPr>
          <w:sz w:val="12"/>
        </w:rPr>
        <w:t xml:space="preserve">. However, </w:t>
      </w:r>
      <w:r>
        <w:rPr>
          <w:rStyle w:val="Emphasis"/>
        </w:rPr>
        <w:t xml:space="preserve">things are </w:t>
      </w:r>
      <w:proofErr w:type="gramStart"/>
      <w:r>
        <w:rPr>
          <w:rStyle w:val="Emphasis"/>
        </w:rPr>
        <w:t>actually quite</w:t>
      </w:r>
      <w:proofErr w:type="gramEnd"/>
      <w:r>
        <w:rPr>
          <w:rStyle w:val="Emphasis"/>
        </w:rPr>
        <w:t xml:space="preserve"> a bit worse</w:t>
      </w:r>
      <w:r>
        <w:rPr>
          <w:sz w:val="12"/>
        </w:rPr>
        <w:t xml:space="preserve">. Although </w:t>
      </w:r>
      <w:r>
        <w:rPr>
          <w:rStyle w:val="IntenseEmphasis"/>
        </w:rPr>
        <w:t xml:space="preserve">there are many potentially bad things that might happen to </w:t>
      </w:r>
      <w:proofErr w:type="gramStart"/>
      <w:r>
        <w:rPr>
          <w:rStyle w:val="IntenseEmphasis"/>
        </w:rPr>
        <w:t>the human race</w:t>
      </w:r>
      <w:proofErr w:type="gramEnd"/>
      <w:r>
        <w:rPr>
          <w:rStyle w:val="IntenseEmphasis"/>
        </w:rPr>
        <w:t xml:space="preserve"> on the Earth from natural sources</w:t>
      </w:r>
      <w:r>
        <w:rPr>
          <w:sz w:val="12"/>
        </w:rPr>
        <w:t xml:space="preserve">, </w:t>
      </w:r>
      <w:r>
        <w:rPr>
          <w:rStyle w:val="IntenseEmphasis"/>
        </w:rPr>
        <w:t>there are many more from unnatural sources</w:t>
      </w:r>
      <w:r>
        <w:rPr>
          <w:sz w:val="12"/>
        </w:rPr>
        <w:t xml:space="preserve">. </w:t>
      </w:r>
      <w:r>
        <w:rPr>
          <w:rStyle w:val="Emphasis"/>
        </w:rPr>
        <w:t xml:space="preserve">We have been dancing with </w:t>
      </w:r>
      <w:r>
        <w:rPr>
          <w:rStyle w:val="Emphasis"/>
          <w:highlight w:val="green"/>
        </w:rPr>
        <w:t>nuclear disaster</w:t>
      </w:r>
      <w:r>
        <w:rPr>
          <w:rStyle w:val="Emphasis"/>
        </w:rPr>
        <w:t xml:space="preserve"> for a long time.</w:t>
      </w:r>
      <w:r>
        <w:rPr>
          <w:sz w:val="12"/>
        </w:rPr>
        <w:t xml:space="preserve"> An apocalyptic atomic war is not inevitable, but it is possible. </w:t>
      </w:r>
      <w:r>
        <w:rPr>
          <w:rStyle w:val="IntenseEmphasis"/>
        </w:rPr>
        <w:t>Add to this scenario</w:t>
      </w:r>
      <w:r>
        <w:rPr>
          <w:sz w:val="12"/>
        </w:rPr>
        <w:t xml:space="preserve"> the </w:t>
      </w:r>
      <w:r>
        <w:rPr>
          <w:rStyle w:val="Emphasis"/>
        </w:rPr>
        <w:t xml:space="preserve">genetically </w:t>
      </w:r>
      <w:r>
        <w:rPr>
          <w:rStyle w:val="Emphasis"/>
          <w:highlight w:val="green"/>
        </w:rPr>
        <w:t>engineered killer virus</w:t>
      </w:r>
      <w:r>
        <w:rPr>
          <w:sz w:val="12"/>
        </w:rPr>
        <w:t>, “</w:t>
      </w:r>
      <w:r>
        <w:rPr>
          <w:rStyle w:val="Emphasis"/>
          <w:highlight w:val="green"/>
        </w:rPr>
        <w:t>gray goo</w:t>
      </w:r>
      <w:r>
        <w:rPr>
          <w:sz w:val="12"/>
        </w:rPr>
        <w:t xml:space="preserve">,” a </w:t>
      </w:r>
      <w:r>
        <w:rPr>
          <w:rStyle w:val="Emphasis"/>
          <w:highlight w:val="green"/>
        </w:rPr>
        <w:t>robot revolt</w:t>
      </w:r>
      <w:r>
        <w:rPr>
          <w:sz w:val="12"/>
          <w:highlight w:val="green"/>
        </w:rPr>
        <w:t xml:space="preserve">, </w:t>
      </w:r>
      <w:r>
        <w:rPr>
          <w:rStyle w:val="Emphasis"/>
          <w:highlight w:val="green"/>
        </w:rPr>
        <w:t>and other horrors</w:t>
      </w:r>
      <w:r>
        <w:rPr>
          <w:rStyle w:val="Emphasis"/>
        </w:rPr>
        <w:t xml:space="preserve"> </w:t>
      </w:r>
      <w:proofErr w:type="gramStart"/>
      <w:r>
        <w:rPr>
          <w:rStyle w:val="Emphasis"/>
        </w:rPr>
        <w:t>as yet</w:t>
      </w:r>
      <w:proofErr w:type="gramEnd"/>
      <w:r>
        <w:rPr>
          <w:rStyle w:val="Emphasis"/>
        </w:rPr>
        <w:t xml:space="preserve"> undreamt</w:t>
      </w:r>
      <w:r>
        <w:rPr>
          <w:sz w:val="12"/>
        </w:rPr>
        <w:t xml:space="preserve">, and </w:t>
      </w:r>
      <w:r>
        <w:rPr>
          <w:rStyle w:val="IntenseEmphasis"/>
        </w:rPr>
        <w:t>the odds against human survival get longer</w:t>
      </w:r>
      <w:r>
        <w:rPr>
          <w:sz w:val="12"/>
        </w:rPr>
        <w:t xml:space="preserve">. Hence, the need to abandon the fiction of Earth as our eternal and unchanging perfect home and to appreciate both the need for, and promise of, space settlement. </w:t>
      </w:r>
      <w:r>
        <w:rPr>
          <w:rStyle w:val="IntenseEmphasis"/>
        </w:rPr>
        <w:t>Not so the rich can escape to an Elysium</w:t>
      </w:r>
      <w:r>
        <w:rPr>
          <w:sz w:val="12"/>
        </w:rPr>
        <w:t xml:space="preserve"> in the sky, or so we can all leave behind a polluted and overheated Earth, </w:t>
      </w:r>
      <w:r>
        <w:rPr>
          <w:rStyle w:val="IntenseEmphasis"/>
        </w:rPr>
        <w:t>but simply so that the human species and human culture has a chance at surviving</w:t>
      </w:r>
      <w:r>
        <w:rPr>
          <w:sz w:val="12"/>
        </w:rPr>
        <w:t xml:space="preserve"> and flourishing </w:t>
      </w:r>
      <w:r>
        <w:rPr>
          <w:rStyle w:val="Emphasis"/>
        </w:rPr>
        <w:t xml:space="preserve">in the long term. </w:t>
      </w:r>
      <w:r>
        <w:rPr>
          <w:sz w:val="12"/>
        </w:rPr>
        <w:t xml:space="preserve">The Tellers believe that sustainability on the Earth has no relationship to what we do in space, but </w:t>
      </w:r>
      <w:r>
        <w:rPr>
          <w:rStyle w:val="IntenseEmphasis"/>
        </w:rPr>
        <w:t>the same technologies that enable deep space settlement will have a profound impact on terrestrial sustainability</w:t>
      </w:r>
      <w:r>
        <w:rPr>
          <w:sz w:val="12"/>
        </w:rPr>
        <w:t xml:space="preserve">. The Tellers write, “We haven’t even colonized the </w:t>
      </w:r>
      <w:proofErr w:type="gramStart"/>
      <w:r>
        <w:rPr>
          <w:sz w:val="12"/>
        </w:rPr>
        <w:t>Sahara desert</w:t>
      </w:r>
      <w:proofErr w:type="gramEnd"/>
      <w:r>
        <w:rPr>
          <w:sz w:val="12"/>
        </w:rPr>
        <w:t>, the bottom of the oceans… because it makes no economic sense.” This may be true, but</w:t>
      </w:r>
      <w:r>
        <w:rPr>
          <w:rStyle w:val="IntenseEmphasis"/>
        </w:rPr>
        <w:t xml:space="preserve"> it</w:t>
      </w:r>
      <w:r>
        <w:rPr>
          <w:sz w:val="12"/>
        </w:rPr>
        <w:t xml:space="preserve"> also </w:t>
      </w:r>
      <w:r>
        <w:rPr>
          <w:rStyle w:val="IntenseEmphasis"/>
        </w:rPr>
        <w:t xml:space="preserve">makes no sense to settle the </w:t>
      </w:r>
      <w:proofErr w:type="gramStart"/>
      <w:r>
        <w:rPr>
          <w:rStyle w:val="IntenseEmphasis"/>
        </w:rPr>
        <w:t xml:space="preserve">Sahara </w:t>
      </w:r>
      <w:r>
        <w:rPr>
          <w:sz w:val="12"/>
        </w:rPr>
        <w:t>desert</w:t>
      </w:r>
      <w:proofErr w:type="gramEnd"/>
      <w:r>
        <w:rPr>
          <w:sz w:val="12"/>
        </w:rPr>
        <w:t xml:space="preserve">, the bottom of the </w:t>
      </w:r>
      <w:r>
        <w:rPr>
          <w:rStyle w:val="IntenseEmphasis"/>
        </w:rPr>
        <w:t>oceans, or Antarctica</w:t>
      </w:r>
      <w:r>
        <w:rPr>
          <w:sz w:val="12"/>
        </w:rPr>
        <w:t xml:space="preserve"> </w:t>
      </w:r>
      <w:r>
        <w:rPr>
          <w:rStyle w:val="IntenseEmphasis"/>
        </w:rPr>
        <w:t xml:space="preserve">since </w:t>
      </w:r>
      <w:r>
        <w:rPr>
          <w:sz w:val="12"/>
        </w:rPr>
        <w:t xml:space="preserve">these locations are on the Earth, and </w:t>
      </w:r>
      <w:r>
        <w:rPr>
          <w:rStyle w:val="Emphasis"/>
        </w:rPr>
        <w:t xml:space="preserve">humans living there will not increase the probability of species survival. </w:t>
      </w:r>
      <w:r>
        <w:rPr>
          <w:sz w:val="12"/>
        </w:rPr>
        <w:t xml:space="preserve">Near-Earth free space settlements and lunar bases are just </w:t>
      </w:r>
      <w:proofErr w:type="gramStart"/>
      <w:r>
        <w:rPr>
          <w:sz w:val="12"/>
        </w:rPr>
        <w:t>stepping stones</w:t>
      </w:r>
      <w:proofErr w:type="gramEnd"/>
      <w:r>
        <w:rPr>
          <w:sz w:val="12"/>
        </w:rPr>
        <w:t xml:space="preserve"> to ones much further out that are quarantined from Earth by millions of kilometers of vacuum. Once the motivation of species survival is put front and center, it becomes clear that </w:t>
      </w:r>
      <w:r>
        <w:rPr>
          <w:rStyle w:val="IntenseEmphasis"/>
        </w:rPr>
        <w:t>a settlement in low Earth orbit,</w:t>
      </w:r>
      <w:r>
        <w:rPr>
          <w:sz w:val="12"/>
        </w:rPr>
        <w:t xml:space="preserve"> on the Moon, at L5, or on the Martian surface </w:t>
      </w:r>
      <w:r>
        <w:rPr>
          <w:rStyle w:val="Emphasis"/>
        </w:rPr>
        <w:t>is not nearly sufficient</w:t>
      </w:r>
      <w:r>
        <w:rPr>
          <w:sz w:val="12"/>
        </w:rPr>
        <w:t xml:space="preserve">. </w:t>
      </w:r>
      <w:r>
        <w:rPr>
          <w:rStyle w:val="IntenseEmphasis"/>
        </w:rPr>
        <w:t xml:space="preserve">What is needed is a large set of thriving communities distributed throughout the solar system, and even ultimately in the Oort Cloud surrounding the solar system </w:t>
      </w:r>
      <w:r>
        <w:rPr>
          <w:sz w:val="12"/>
        </w:rPr>
        <w:t xml:space="preserve">proper. This vision is not a small thing. </w:t>
      </w:r>
      <w:r>
        <w:rPr>
          <w:rStyle w:val="IntenseEmphasis"/>
        </w:rPr>
        <w:t>It will be the work of many generations</w:t>
      </w:r>
      <w:r>
        <w:rPr>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Pr>
          <w:rStyle w:val="IntenseEmphasis"/>
        </w:rPr>
        <w:t>Space settlements, of necessity, push the limits of food production per square meter and per liter of wate</w:t>
      </w:r>
      <w:r>
        <w:rPr>
          <w:sz w:val="12"/>
        </w:rPr>
        <w:t xml:space="preserve">r. Space settlement </w:t>
      </w:r>
      <w:r>
        <w:rPr>
          <w:rStyle w:val="Emphasis"/>
        </w:rPr>
        <w:t>agricultural methods can also be applied to growing food in parched California or in vertical farms in crowded urban areas</w:t>
      </w:r>
      <w:r>
        <w:rPr>
          <w:sz w:val="12"/>
        </w:rPr>
        <w:t xml:space="preserve">. </w:t>
      </w:r>
      <w:r>
        <w:rPr>
          <w:rStyle w:val="IntenseEmphasis"/>
        </w:rPr>
        <w:t xml:space="preserve">Space </w:t>
      </w:r>
      <w:r>
        <w:rPr>
          <w:rStyle w:val="IntenseEmphasis"/>
          <w:highlight w:val="green"/>
        </w:rPr>
        <w:t>settlements require</w:t>
      </w:r>
      <w:r>
        <w:rPr>
          <w:rStyle w:val="IntenseEmphasis"/>
        </w:rPr>
        <w:t xml:space="preserve"> humans and technology to co-exist in </w:t>
      </w:r>
      <w:proofErr w:type="gramStart"/>
      <w:r>
        <w:rPr>
          <w:rStyle w:val="IntenseEmphasis"/>
        </w:rPr>
        <w:t>close proximit</w:t>
      </w:r>
      <w:r>
        <w:rPr>
          <w:sz w:val="12"/>
        </w:rPr>
        <w:t>y</w:t>
      </w:r>
      <w:proofErr w:type="gramEnd"/>
      <w:r>
        <w:rPr>
          <w:sz w:val="12"/>
        </w:rPr>
        <w:t xml:space="preserve">. This implies </w:t>
      </w:r>
      <w:r>
        <w:rPr>
          <w:rStyle w:val="Emphasis"/>
        </w:rPr>
        <w:t xml:space="preserve">an absolute </w:t>
      </w:r>
      <w:r>
        <w:rPr>
          <w:rStyle w:val="Emphasis"/>
          <w:highlight w:val="green"/>
        </w:rPr>
        <w:t>minimization of pollution</w:t>
      </w:r>
      <w:r>
        <w:rPr>
          <w:sz w:val="12"/>
        </w:rPr>
        <w:t xml:space="preserve"> </w:t>
      </w:r>
      <w:r>
        <w:rPr>
          <w:rStyle w:val="IntenseEmphasis"/>
        </w:rPr>
        <w:t>and sustained recycling of all waste</w:t>
      </w:r>
      <w:r>
        <w:rPr>
          <w:sz w:val="12"/>
        </w:rPr>
        <w:t xml:space="preserve">. Such </w:t>
      </w:r>
      <w:r>
        <w:rPr>
          <w:rStyle w:val="IntenseEmphasis"/>
        </w:rPr>
        <w:t xml:space="preserve">technologies seem </w:t>
      </w:r>
      <w:r>
        <w:rPr>
          <w:rStyle w:val="IntenseEmphasis"/>
          <w:highlight w:val="green"/>
        </w:rPr>
        <w:t>highly applicable to sustainability on Earth</w:t>
      </w:r>
      <w:r>
        <w:rPr>
          <w:rStyle w:val="IntenseEmphasis"/>
        </w:rPr>
        <w:t xml:space="preserve"> as well</w:t>
      </w:r>
      <w:r>
        <w:rPr>
          <w:sz w:val="12"/>
        </w:rPr>
        <w:t>. We will need to provide the best possible medical care for remote space settlements, which will be far from hospitals on Earth. The technologies that make such medicine effective</w:t>
      </w:r>
      <w:proofErr w:type="gramStart"/>
      <w:r>
        <w:rPr>
          <w:sz w:val="12"/>
        </w:rPr>
        <w:t>—“</w:t>
      </w:r>
      <w:proofErr w:type="gramEnd"/>
      <w:r>
        <w:rPr>
          <w:sz w:val="12"/>
        </w:rPr>
        <w:t xml:space="preserve">tricorders”, </w:t>
      </w:r>
      <w:r>
        <w:rPr>
          <w:rStyle w:val="Emphasis"/>
          <w:highlight w:val="green"/>
        </w:rPr>
        <w:t>telemedicine</w:t>
      </w:r>
      <w:r>
        <w:rPr>
          <w:sz w:val="12"/>
          <w:highlight w:val="green"/>
        </w:rPr>
        <w:t>,</w:t>
      </w:r>
      <w:r>
        <w:rPr>
          <w:sz w:val="12"/>
        </w:rPr>
        <w:t xml:space="preserve"> and so on—</w:t>
      </w:r>
      <w:r>
        <w:rPr>
          <w:rStyle w:val="IntenseEmphasis"/>
          <w:highlight w:val="green"/>
        </w:rPr>
        <w:t>can</w:t>
      </w:r>
      <w:r>
        <w:rPr>
          <w:rStyle w:val="IntenseEmphasis"/>
        </w:rPr>
        <w:t xml:space="preserve"> also </w:t>
      </w:r>
      <w:r>
        <w:rPr>
          <w:rStyle w:val="IntenseEmphasis"/>
          <w:highlight w:val="green"/>
        </w:rPr>
        <w:t>bring medical care to</w:t>
      </w:r>
      <w:r>
        <w:rPr>
          <w:rStyle w:val="IntenseEmphasis"/>
        </w:rPr>
        <w:t xml:space="preserve"> underdeveloped and </w:t>
      </w:r>
      <w:r>
        <w:rPr>
          <w:rStyle w:val="IntenseEmphasis"/>
          <w:highlight w:val="green"/>
        </w:rPr>
        <w:t>underserved areas</w:t>
      </w:r>
      <w:r>
        <w:rPr>
          <w:rStyle w:val="IntenseEmphasis"/>
        </w:rPr>
        <w:t xml:space="preserve"> of the Earth. </w:t>
      </w:r>
      <w:r>
        <w:rPr>
          <w:sz w:val="12"/>
        </w:rPr>
        <w:t xml:space="preserve">The Tellers raise the specter of “winter-over syndrome” in the Antarctic, writing that “living on Mars would be way, way more miserable than living in Antarctica,” and concluding, “Nobody wants to live there.” Although </w:t>
      </w:r>
      <w:proofErr w:type="gramStart"/>
      <w:r>
        <w:rPr>
          <w:sz w:val="12"/>
        </w:rPr>
        <w:t>it is clear that the</w:t>
      </w:r>
      <w:proofErr w:type="gramEnd"/>
      <w:r>
        <w:rPr>
          <w:sz w:val="12"/>
        </w:rPr>
        <w:t xml:space="preserve"> Tellers will not be going, the </w:t>
      </w:r>
      <w:r>
        <w:rPr>
          <w:rStyle w:val="IntenseEmphasis"/>
        </w:rPr>
        <w:t>large numbers who signed up for Mars One’s</w:t>
      </w:r>
      <w:r>
        <w:rPr>
          <w:sz w:val="12"/>
        </w:rPr>
        <w:t xml:space="preserve"> sketchy settlement </w:t>
      </w:r>
      <w:r>
        <w:rPr>
          <w:rStyle w:val="IntenseEmphasis"/>
        </w:rPr>
        <w:t>plans suggest that a lot of people do want to live on Mars</w:t>
      </w:r>
      <w:r>
        <w:rPr>
          <w:sz w:val="12"/>
        </w:rPr>
        <w:t xml:space="preserve">. </w:t>
      </w:r>
      <w:r>
        <w:rPr>
          <w:rStyle w:val="IntenseEmphasis"/>
        </w:rPr>
        <w:t>There are real challenges</w:t>
      </w:r>
      <w:r>
        <w:rPr>
          <w:sz w:val="12"/>
        </w:rPr>
        <w:t xml:space="preserve"> to constructing space settlements, </w:t>
      </w:r>
      <w:r>
        <w:rPr>
          <w:rStyle w:val="IntenseEmphasis"/>
        </w:rPr>
        <w:t>but current Antarctic bases are not true settlements</w:t>
      </w:r>
      <w:r>
        <w:rPr>
          <w:sz w:val="12"/>
        </w:rPr>
        <w:t xml:space="preserve">. Nobody lives there with their families, </w:t>
      </w:r>
      <w:proofErr w:type="gramStart"/>
      <w:r>
        <w:rPr>
          <w:sz w:val="12"/>
        </w:rPr>
        <w:t>with the exception of</w:t>
      </w:r>
      <w:proofErr w:type="gramEnd"/>
      <w:r>
        <w:rPr>
          <w:sz w:val="12"/>
        </w:rPr>
        <w:t xml:space="preserve"> the coastal Esperanza Base, where about ten families routinely winter over. </w:t>
      </w:r>
      <w:r>
        <w:rPr>
          <w:rStyle w:val="IntenseEmphasis"/>
        </w:rPr>
        <w:t xml:space="preserve">No real effort is made to create any kind of human environment that is comfortable </w:t>
      </w:r>
      <w:r>
        <w:rPr>
          <w:sz w:val="12"/>
        </w:rPr>
        <w:t xml:space="preserve">over a long period of time. </w:t>
      </w:r>
      <w:r>
        <w:rPr>
          <w:rStyle w:val="IntenseEmphasis"/>
        </w:rPr>
        <w:t>Conditions in Antarctica might be better compared to living in a campground than a self-sustaining settlement.</w:t>
      </w:r>
      <w:r>
        <w:rPr>
          <w:sz w:val="12"/>
        </w:rPr>
        <w:t xml:space="preserve"> Additionally, </w:t>
      </w:r>
      <w:r>
        <w:rPr>
          <w:rStyle w:val="IntenseEmphasis"/>
        </w:rPr>
        <w:t>the current Antarctic Treaty</w:t>
      </w:r>
      <w:r>
        <w:rPr>
          <w:sz w:val="12"/>
        </w:rPr>
        <w:t xml:space="preserve"> essentially </w:t>
      </w:r>
      <w:r>
        <w:rPr>
          <w:rStyle w:val="Emphasis"/>
        </w:rPr>
        <w:t>prevents any extraction or use of the natural resources</w:t>
      </w:r>
      <w:r>
        <w:rPr>
          <w:sz w:val="12"/>
        </w:rPr>
        <w:t xml:space="preserve"> found there, thus </w:t>
      </w:r>
      <w:r>
        <w:rPr>
          <w:rStyle w:val="IntenseEmphasis"/>
        </w:rPr>
        <w:t>making economically independent settlements infeasible</w:t>
      </w:r>
      <w:r>
        <w:rPr>
          <w:sz w:val="12"/>
        </w:rPr>
        <w:t xml:space="preserve">. The Tellers think that, from an economic perspective, “Mars has nothing to offer in return.” Here, at least in the short run, they have a point. Let us not shy from the truth. </w:t>
      </w:r>
      <w:r>
        <w:rPr>
          <w:rStyle w:val="IntenseEmphasis"/>
        </w:rPr>
        <w:t xml:space="preserve">Conditions in the early </w:t>
      </w:r>
      <w:r>
        <w:rPr>
          <w:rStyle w:val="IntenseEmphasis"/>
        </w:rPr>
        <w:lastRenderedPageBreak/>
        <w:t>settlements</w:t>
      </w:r>
      <w:r>
        <w:rPr>
          <w:sz w:val="12"/>
        </w:rPr>
        <w:t xml:space="preserve"> in the New </w:t>
      </w:r>
      <w:r>
        <w:rPr>
          <w:rStyle w:val="IntenseEmphasis"/>
        </w:rPr>
        <w:t>World were difficult at best</w:t>
      </w:r>
      <w:r>
        <w:rPr>
          <w:sz w:val="12"/>
        </w:rPr>
        <w:t xml:space="preserve">, and the casualty rate was high. </w:t>
      </w:r>
      <w:r>
        <w:rPr>
          <w:rStyle w:val="IntenseEmphasis"/>
        </w:rPr>
        <w:t>We should expect the same to hold true for early space settlements</w:t>
      </w:r>
      <w:r>
        <w:rPr>
          <w:sz w:val="12"/>
        </w:rPr>
        <w:t xml:space="preserve">. However, </w:t>
      </w:r>
      <w:r>
        <w:rPr>
          <w:rStyle w:val="Emphasis"/>
        </w:rPr>
        <w:t>Jamestown and Plymouth gave rise to vast cities and a tamed landscape on a scale of hundreds of years.</w:t>
      </w:r>
      <w:r>
        <w:rPr>
          <w:sz w:val="12"/>
        </w:rPr>
        <w:t xml:space="preserve"> </w:t>
      </w:r>
      <w:r>
        <w:rPr>
          <w:rStyle w:val="IntenseEmphasis"/>
        </w:rPr>
        <w:t>We now bring to the table technological means that would seem magical to the Jamestown settlers</w:t>
      </w:r>
      <w:r>
        <w:rPr>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Pr>
          <w:rStyle w:val="IntenseEmphasis"/>
        </w:rPr>
        <w:t>Mars may have more of the natural resources a settlement will need than</w:t>
      </w:r>
      <w:r>
        <w:rPr>
          <w:sz w:val="12"/>
        </w:rPr>
        <w:t xml:space="preserve">, say, </w:t>
      </w:r>
      <w:r>
        <w:rPr>
          <w:rStyle w:val="IntenseEmphasis"/>
        </w:rPr>
        <w:t>the Moon</w:t>
      </w:r>
      <w:r>
        <w:rPr>
          <w:sz w:val="12"/>
        </w:rPr>
        <w:t xml:space="preserve">, it is at the bottom of a </w:t>
      </w:r>
      <w:proofErr w:type="gramStart"/>
      <w:r>
        <w:rPr>
          <w:sz w:val="12"/>
        </w:rPr>
        <w:t>fairly steep</w:t>
      </w:r>
      <w:proofErr w:type="gramEnd"/>
      <w:r>
        <w:rPr>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Pr>
          <w:rStyle w:val="IntenseEmphasis"/>
        </w:rPr>
        <w:t>The purchase of Alaska from Russia was mocked</w:t>
      </w:r>
      <w:r>
        <w:rPr>
          <w:sz w:val="12"/>
        </w:rPr>
        <w:t xml:space="preserve"> as “Seward’s icebox” and a “polar bear garden.” </w:t>
      </w:r>
      <w:r>
        <w:rPr>
          <w:rStyle w:val="Emphasis"/>
        </w:rPr>
        <w:t>At the time, the oil and mineral riches of Alaska were undiscovered</w:t>
      </w:r>
      <w:r>
        <w:rPr>
          <w:sz w:val="12"/>
        </w:rPr>
        <w:t xml:space="preserve"> and undreamt of. </w:t>
      </w:r>
      <w:r>
        <w:rPr>
          <w:rStyle w:val="Emphasis"/>
        </w:rPr>
        <w:t>Space itself teems with valuable resources</w:t>
      </w:r>
      <w:r>
        <w:rPr>
          <w:sz w:val="12"/>
        </w:rPr>
        <w:t xml:space="preserve">, including continuous and abundant solar energy and mineral wealth on a scale beyond imagination just in the </w:t>
      </w:r>
      <w:proofErr w:type="gramStart"/>
      <w:r>
        <w:rPr>
          <w:sz w:val="12"/>
        </w:rPr>
        <w:t>near Earth</w:t>
      </w:r>
      <w:proofErr w:type="gramEnd"/>
      <w:r>
        <w:rPr>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Pr>
          <w:rStyle w:val="IntenseEmphasis"/>
          <w:highlight w:val="green"/>
        </w:rPr>
        <w:t>The Earth is flooded</w:t>
      </w:r>
      <w:r>
        <w:rPr>
          <w:rStyle w:val="IntenseEmphasis"/>
        </w:rPr>
        <w:t xml:space="preserve"> daily </w:t>
      </w:r>
      <w:r>
        <w:rPr>
          <w:rStyle w:val="IntenseEmphasis"/>
          <w:highlight w:val="green"/>
        </w:rPr>
        <w:t>with</w:t>
      </w:r>
      <w:r>
        <w:rPr>
          <w:rStyle w:val="IntenseEmphasis"/>
        </w:rPr>
        <w:t xml:space="preserve"> vast amounts of </w:t>
      </w:r>
      <w:r>
        <w:rPr>
          <w:rStyle w:val="IntenseEmphasis"/>
          <w:highlight w:val="green"/>
        </w:rPr>
        <w:t>solar energy that</w:t>
      </w:r>
      <w:r>
        <w:rPr>
          <w:rStyle w:val="IntenseEmphasis"/>
        </w:rPr>
        <w:t>, if exploited</w:t>
      </w:r>
      <w:r>
        <w:rPr>
          <w:sz w:val="12"/>
        </w:rPr>
        <w:t xml:space="preserve">, </w:t>
      </w:r>
      <w:r>
        <w:rPr>
          <w:rStyle w:val="IntenseEmphasis"/>
          <w:highlight w:val="green"/>
        </w:rPr>
        <w:t>could power</w:t>
      </w:r>
      <w:r>
        <w:rPr>
          <w:rStyle w:val="IntenseEmphasis"/>
        </w:rPr>
        <w:t xml:space="preserve"> just about </w:t>
      </w:r>
      <w:r>
        <w:rPr>
          <w:rStyle w:val="IntenseEmphasis"/>
          <w:highlight w:val="green"/>
        </w:rPr>
        <w:t>any civilization</w:t>
      </w:r>
      <w:r>
        <w:rPr>
          <w:rStyle w:val="IntenseEmphasis"/>
        </w:rPr>
        <w:t xml:space="preserve"> we wish to maintain</w:t>
      </w:r>
      <w:r>
        <w:rPr>
          <w:sz w:val="12"/>
        </w:rPr>
        <w:t xml:space="preserve">. </w:t>
      </w:r>
      <w:r>
        <w:rPr>
          <w:rStyle w:val="Emphasis"/>
          <w:highlight w:val="green"/>
        </w:rPr>
        <w:t>There is no technical limitation to providing continuous, carbon-free power from space</w:t>
      </w:r>
      <w:r>
        <w:rPr>
          <w:rStyle w:val="Emphasis"/>
        </w:rPr>
        <w:t xml:space="preserve"> solar power satellites beaming power back to the surface of the Earth anywhere it might be needed</w:t>
      </w:r>
      <w:r>
        <w:rPr>
          <w:sz w:val="12"/>
        </w:rPr>
        <w:t xml:space="preserve">. </w:t>
      </w:r>
      <w:r>
        <w:rPr>
          <w:rStyle w:val="IntenseEmphasis"/>
        </w:rPr>
        <w:t>The main opposition to this idea derives from an unwillingness to consider centralized power systems on</w:t>
      </w:r>
      <w:r>
        <w:rPr>
          <w:sz w:val="12"/>
        </w:rPr>
        <w:t xml:space="preserve"> </w:t>
      </w:r>
      <w:r>
        <w:rPr>
          <w:rStyle w:val="Emphasis"/>
        </w:rPr>
        <w:t>ideological grounds</w:t>
      </w:r>
      <w:r>
        <w:rPr>
          <w:sz w:val="12"/>
        </w:rPr>
        <w:t xml:space="preserve">, combined with the unexpected reality of very cheap natural gas today. </w:t>
      </w:r>
      <w:r>
        <w:rPr>
          <w:rStyle w:val="IntenseEmphasis"/>
        </w:rPr>
        <w:t xml:space="preserve">Even the most conservative consideration of near-Earth asteroid resources suggests that </w:t>
      </w:r>
      <w:r>
        <w:rPr>
          <w:rStyle w:val="Emphasis"/>
        </w:rPr>
        <w:t xml:space="preserve">there is no reason to view the Earth as a closed system to which nothing can be added. </w:t>
      </w:r>
      <w:r>
        <w:rPr>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Pr>
          <w:rStyle w:val="IntenseEmphasis"/>
        </w:rPr>
        <w:t>Space settlements must flow out of the development of the economic resources of space if they are to be sustainable in the long term</w:t>
      </w:r>
      <w:r>
        <w:rPr>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Pr>
          <w:sz w:val="12"/>
        </w:rPr>
        <w:t>neaby</w:t>
      </w:r>
      <w:proofErr w:type="spellEnd"/>
      <w:r>
        <w:rPr>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Pr>
          <w:sz w:val="12"/>
        </w:rPr>
        <w:t>Moon, and</w:t>
      </w:r>
      <w:proofErr w:type="gramEnd"/>
      <w:r>
        <w:rPr>
          <w:sz w:val="12"/>
        </w:rPr>
        <w:t xml:space="preserve"> investing $900 million in Elon Musk’s SpaceX. Given that corporate Google (now Alphabet) has just made a massive investment in a company founded to settle Mars, the Tellers’ essay sounds a bit like sour grapes. In any case, </w:t>
      </w:r>
      <w:r>
        <w:rPr>
          <w:rStyle w:val="IntenseEmphasis"/>
        </w:rPr>
        <w:t>the Tellers are completely wrong</w:t>
      </w:r>
      <w:r>
        <w:rPr>
          <w:sz w:val="12"/>
        </w:rPr>
        <w:t xml:space="preserve"> in their disregard of the potential economic benefits of space development and the underlying motivation for space settlement.</w:t>
      </w:r>
    </w:p>
    <w:p w14:paraId="0E2CB876" w14:textId="77777777" w:rsidR="00623BF6" w:rsidRPr="00623BF6" w:rsidRDefault="00623BF6" w:rsidP="00623BF6"/>
    <w:p w14:paraId="50A70223" w14:textId="40126313" w:rsidR="00623BF6" w:rsidRDefault="00623BF6" w:rsidP="00623BF6">
      <w:pPr>
        <w:pStyle w:val="Heading3"/>
        <w:rPr>
          <w:rStyle w:val="StyleUnderline"/>
        </w:rPr>
      </w:pPr>
      <w:r>
        <w:rPr>
          <w:rStyle w:val="StyleUnderline"/>
        </w:rPr>
        <w:lastRenderedPageBreak/>
        <w:t>1NC --- OFF</w:t>
      </w:r>
    </w:p>
    <w:p w14:paraId="1C6FA506" w14:textId="7D2AE35D" w:rsidR="00623BF6" w:rsidRDefault="00623BF6" w:rsidP="00623BF6">
      <w:pPr>
        <w:pStyle w:val="Heading4"/>
      </w:pPr>
      <w:r w:rsidRPr="00DE298D">
        <w:t>Ukraine should ban the appropriation of outer space by private entities</w:t>
      </w:r>
      <w:r>
        <w:t xml:space="preserve"> only if subject to a prior, binding, and genuine consultation that obtains free, prior, and informed consent from tribal nations.</w:t>
      </w:r>
    </w:p>
    <w:p w14:paraId="021A97D9" w14:textId="77777777" w:rsidR="00623BF6" w:rsidRPr="00B13A64" w:rsidRDefault="00623BF6" w:rsidP="00623BF6">
      <w:pPr>
        <w:pStyle w:val="Heading4"/>
      </w:pPr>
      <w:r>
        <w:t xml:space="preserve">Space </w:t>
      </w:r>
      <w:r w:rsidRPr="00B13A64">
        <w:t xml:space="preserve">is </w:t>
      </w:r>
      <w:r w:rsidRPr="00B13A64">
        <w:rPr>
          <w:u w:val="single"/>
        </w:rPr>
        <w:t>politically</w:t>
      </w:r>
      <w:r w:rsidRPr="00B13A64">
        <w:t xml:space="preserve">, </w:t>
      </w:r>
      <w:r w:rsidRPr="00B13A64">
        <w:rPr>
          <w:u w:val="single"/>
        </w:rPr>
        <w:t>culturally</w:t>
      </w:r>
      <w:r w:rsidRPr="00B13A64">
        <w:t xml:space="preserve">, and </w:t>
      </w:r>
      <w:r w:rsidRPr="00B13A64">
        <w:rPr>
          <w:u w:val="single"/>
        </w:rPr>
        <w:t>socioeconomically</w:t>
      </w:r>
      <w:r w:rsidRPr="00B13A64">
        <w:t xml:space="preserve"> important to indigenous people, ensuring </w:t>
      </w:r>
      <w:r>
        <w:t>space security</w:t>
      </w:r>
      <w:r w:rsidRPr="00B13A64">
        <w:t xml:space="preserve"> – </w:t>
      </w:r>
      <w:proofErr w:type="gramStart"/>
      <w:r w:rsidRPr="00B13A64">
        <w:t>BUT,</w:t>
      </w:r>
      <w:proofErr w:type="gramEnd"/>
      <w:r w:rsidRPr="00B13A64">
        <w:t xml:space="preserve"> </w:t>
      </w:r>
      <w:r w:rsidRPr="00B13A64">
        <w:rPr>
          <w:u w:val="single"/>
        </w:rPr>
        <w:t>free</w:t>
      </w:r>
      <w:r w:rsidRPr="00B13A64">
        <w:t xml:space="preserve">, </w:t>
      </w:r>
      <w:r w:rsidRPr="00B13A64">
        <w:rPr>
          <w:u w:val="single"/>
        </w:rPr>
        <w:t>prior</w:t>
      </w:r>
      <w:r w:rsidRPr="00B13A64">
        <w:t xml:space="preserve">, and informed </w:t>
      </w:r>
      <w:r w:rsidRPr="00B13A64">
        <w:rPr>
          <w:u w:val="single"/>
        </w:rPr>
        <w:t>consent</w:t>
      </w:r>
      <w:r w:rsidRPr="00B13A64">
        <w:t xml:space="preserve"> through </w:t>
      </w:r>
      <w:r w:rsidRPr="00B13A64">
        <w:rPr>
          <w:u w:val="single"/>
        </w:rPr>
        <w:t>tribal consultation</w:t>
      </w:r>
      <w:r w:rsidRPr="00B13A64">
        <w:t xml:space="preserve"> is necessary to </w:t>
      </w:r>
      <w:r w:rsidRPr="00B13A64">
        <w:rPr>
          <w:u w:val="single"/>
        </w:rPr>
        <w:t>recover indigenous connection</w:t>
      </w:r>
      <w:r w:rsidRPr="00B13A64">
        <w:t xml:space="preserve"> to </w:t>
      </w:r>
      <w:r>
        <w:t xml:space="preserve">space </w:t>
      </w:r>
      <w:r w:rsidRPr="00B13A64">
        <w:t>and avoid unjust policy</w:t>
      </w:r>
    </w:p>
    <w:p w14:paraId="514009F1" w14:textId="77777777" w:rsidR="00623BF6" w:rsidRPr="00B13A64" w:rsidRDefault="00623BF6" w:rsidP="00623BF6">
      <w:r w:rsidRPr="00B13A64">
        <w:rPr>
          <w:rStyle w:val="Style13ptBold"/>
        </w:rPr>
        <w:t xml:space="preserve">Neilson and </w:t>
      </w:r>
      <w:proofErr w:type="spellStart"/>
      <w:r w:rsidRPr="00B13A64">
        <w:rPr>
          <w:rStyle w:val="Style13ptBold"/>
        </w:rPr>
        <w:t>Cirkovic</w:t>
      </w:r>
      <w:proofErr w:type="spellEnd"/>
      <w:r w:rsidRPr="00B13A64">
        <w:rPr>
          <w:rStyle w:val="Style13ptBold"/>
        </w:rPr>
        <w:t xml:space="preserve"> 21 </w:t>
      </w:r>
      <w:r w:rsidRPr="00B13A64">
        <w:t>[</w:t>
      </w:r>
      <w:proofErr w:type="spellStart"/>
      <w:r w:rsidRPr="00B13A64">
        <w:t>Hilding</w:t>
      </w:r>
      <w:proofErr w:type="spellEnd"/>
      <w:r w:rsidRPr="00B13A64">
        <w:t xml:space="preserve"> Neilson Elena </w:t>
      </w:r>
      <w:proofErr w:type="spellStart"/>
      <w:r w:rsidRPr="00B13A64">
        <w:t>Cirkovic</w:t>
      </w:r>
      <w:proofErr w:type="spellEnd"/>
      <w:r w:rsidRPr="00B13A64">
        <w:t xml:space="preserve"> Consulting Canadians on a Framework for Future Space Exploration Activities: A Response to the Canadian Space Agency (CSA) - Part I, </w:t>
      </w:r>
      <w:proofErr w:type="spellStart"/>
      <w:r w:rsidRPr="00B13A64">
        <w:t>Völkerrechtsblog</w:t>
      </w:r>
      <w:proofErr w:type="spellEnd"/>
      <w:r w:rsidRPr="00B13A64">
        <w:t xml:space="preserve">, 28.07.2021, </w:t>
      </w:r>
      <w:proofErr w:type="spellStart"/>
      <w:r w:rsidRPr="00B13A64">
        <w:t>doi</w:t>
      </w:r>
      <w:proofErr w:type="spellEnd"/>
      <w:r w:rsidRPr="00B13A64">
        <w:t>: 10.17176/20210728-135814-0.]/ISEE</w:t>
      </w:r>
    </w:p>
    <w:p w14:paraId="5388E42B" w14:textId="24A1C77B" w:rsidR="00623BF6" w:rsidRDefault="00623BF6" w:rsidP="00D4061A">
      <w:pPr>
        <w:rPr>
          <w:sz w:val="16"/>
        </w:rPr>
      </w:pPr>
      <w:r w:rsidRPr="00B13A64">
        <w:rPr>
          <w:sz w:val="16"/>
        </w:rPr>
        <w:t xml:space="preserve">We would like to start this two-part post with a reference to two very different and recent news articles from Canada: First, the positive: The Walrus article on First Nations astronomy in Canada. The second, is the news about a mass grave containing the remains of 215 children has been found in Canada at a former residential school set up to assimilate indigenous people. These two are related because they refer to indigenous peoples and their knowledge, and the attempts to erase that knowledge. This post is an expanded version of a response the authors wrote to the Canadian Space Agency (CSA) call for consultation with Canadians on Artemis Accords. In October 2020, Canada signed the US-led bilateral Artemis Accords, </w:t>
      </w:r>
      <w:proofErr w:type="gramStart"/>
      <w:r w:rsidRPr="00B13A64">
        <w:rPr>
          <w:sz w:val="16"/>
        </w:rPr>
        <w:t>in order to</w:t>
      </w:r>
      <w:proofErr w:type="gramEnd"/>
      <w:r w:rsidRPr="00B13A64">
        <w:rPr>
          <w:sz w:val="16"/>
        </w:rPr>
        <w:t xml:space="preserve"> establish a framework for future space exploration activities. The Accords provide a set of guidelines surrounding the Artemis Program for crewed exploration of the Moon. The project aims to return humans to the moon by 2024 and establish a crewed lunar base by 2030. </w:t>
      </w:r>
      <w:r w:rsidRPr="00B13A64">
        <w:rPr>
          <w:rStyle w:val="StyleUnderline"/>
        </w:rPr>
        <w:t>Our objective is to look at this process from the perspective of Canadian constitutional rights of indigenous peoples, and the relevance of their knowledges for human activities in outer space</w:t>
      </w:r>
      <w:r w:rsidRPr="00B13A64">
        <w:rPr>
          <w:sz w:val="16"/>
        </w:rPr>
        <w:t xml:space="preserve">. Part I focuses on the constitutional and treaty-based relationship between the government of Canada and indigenous peoples, and Part II will focus on the narratives of space exploration and the impact of satellite constellations. Canada’s position of support and leadership in space exploration has a positive and impressive history. From the development of the </w:t>
      </w:r>
      <w:proofErr w:type="spellStart"/>
      <w:r w:rsidRPr="00B13A64">
        <w:rPr>
          <w:sz w:val="16"/>
        </w:rPr>
        <w:t>CanadaArm</w:t>
      </w:r>
      <w:proofErr w:type="spellEnd"/>
      <w:r w:rsidRPr="00B13A64">
        <w:rPr>
          <w:sz w:val="16"/>
        </w:rPr>
        <w:t xml:space="preserve"> and the participation in work on the International Space Station (ISS) to the new scientific contributions with respect to lunar and Martian exploration, Canada has many reasons to be proud</w:t>
      </w:r>
      <w:r w:rsidRPr="00B13A64">
        <w:rPr>
          <w:rStyle w:val="StyleUnderline"/>
        </w:rPr>
        <w:t>.</w:t>
      </w:r>
      <w:r>
        <w:rPr>
          <w:rStyle w:val="StyleUnderline"/>
        </w:rPr>
        <w:t xml:space="preserve"> </w:t>
      </w:r>
      <w:r w:rsidRPr="00B13A64">
        <w:rPr>
          <w:rStyle w:val="StyleUnderline"/>
        </w:rPr>
        <w:t xml:space="preserve">However, it is worth noting that Canada’s role in </w:t>
      </w:r>
      <w:r w:rsidRPr="00A45C94">
        <w:rPr>
          <w:rStyle w:val="StyleUnderline"/>
          <w:highlight w:val="cyan"/>
        </w:rPr>
        <w:t>space exploration has</w:t>
      </w:r>
      <w:r w:rsidRPr="00B13A64">
        <w:rPr>
          <w:rStyle w:val="StyleUnderline"/>
        </w:rPr>
        <w:t xml:space="preserve"> traditionally </w:t>
      </w:r>
      <w:r w:rsidRPr="00A45C94">
        <w:rPr>
          <w:rStyle w:val="StyleUnderline"/>
          <w:highlight w:val="cyan"/>
        </w:rPr>
        <w:t>neglected to include Indigenous peoples</w:t>
      </w:r>
      <w:r w:rsidRPr="00B13A64">
        <w:rPr>
          <w:rStyle w:val="StyleUnderline"/>
        </w:rPr>
        <w:t>, Indigenous knowledges, and Indigenous rights.</w:t>
      </w:r>
      <w:r w:rsidRPr="00B13A64">
        <w:rPr>
          <w:sz w:val="16"/>
        </w:rPr>
        <w:t xml:space="preserve"> In general, the history of Canadian participation in space exploration did not have a substantial and direct impact on Indigenous peoples’ rights in Canada. </w:t>
      </w:r>
      <w:r w:rsidRPr="00B13A64">
        <w:rPr>
          <w:rStyle w:val="StyleUnderline"/>
        </w:rPr>
        <w:t xml:space="preserve">With accelerating </w:t>
      </w:r>
      <w:r w:rsidRPr="00A45C94">
        <w:rPr>
          <w:rStyle w:val="StyleUnderline"/>
          <w:highlight w:val="cyan"/>
        </w:rPr>
        <w:t>technological developments</w:t>
      </w:r>
      <w:r w:rsidRPr="00B13A64">
        <w:rPr>
          <w:rStyle w:val="StyleUnderline"/>
        </w:rPr>
        <w:t xml:space="preserve"> in the past twenty years, </w:t>
      </w:r>
      <w:r w:rsidRPr="00A45C94">
        <w:rPr>
          <w:rStyle w:val="StyleUnderline"/>
          <w:highlight w:val="cyan"/>
        </w:rPr>
        <w:t xml:space="preserve">space has become </w:t>
      </w:r>
      <w:r w:rsidRPr="00A45C94">
        <w:rPr>
          <w:rStyle w:val="StyleUnderline"/>
        </w:rPr>
        <w:t xml:space="preserve">more </w:t>
      </w:r>
      <w:r w:rsidRPr="00A45C94">
        <w:rPr>
          <w:rStyle w:val="StyleUnderline"/>
          <w:highlight w:val="cyan"/>
        </w:rPr>
        <w:t xml:space="preserve">accessible </w:t>
      </w:r>
      <w:r w:rsidRPr="00A45C94">
        <w:rPr>
          <w:rStyle w:val="StyleUnderline"/>
        </w:rPr>
        <w:t>for humans</w:t>
      </w:r>
      <w:r w:rsidRPr="00A45C94">
        <w:rPr>
          <w:rStyle w:val="StyleUnderline"/>
          <w:highlight w:val="cyan"/>
        </w:rPr>
        <w:t xml:space="preserve">. </w:t>
      </w:r>
      <w:r w:rsidRPr="00A45C94">
        <w:rPr>
          <w:rStyle w:val="StyleUnderline"/>
        </w:rPr>
        <w:t>With these transformations</w:t>
      </w:r>
      <w:r w:rsidRPr="00A45C94">
        <w:rPr>
          <w:rStyle w:val="StyleUnderline"/>
          <w:highlight w:val="cyan"/>
        </w:rPr>
        <w:t xml:space="preserve">, the current </w:t>
      </w:r>
      <w:r w:rsidRPr="00A45C94">
        <w:rPr>
          <w:rStyle w:val="StyleUnderline"/>
        </w:rPr>
        <w:t xml:space="preserve">and proposed </w:t>
      </w:r>
      <w:r w:rsidRPr="00A45C94">
        <w:rPr>
          <w:rStyle w:val="StyleUnderline"/>
          <w:highlight w:val="cyan"/>
        </w:rPr>
        <w:t>future of space exploration</w:t>
      </w:r>
      <w:r w:rsidRPr="00B13A64">
        <w:rPr>
          <w:rStyle w:val="StyleUnderline"/>
        </w:rPr>
        <w:t xml:space="preserve"> has the potential to </w:t>
      </w:r>
      <w:r w:rsidRPr="00A45C94">
        <w:rPr>
          <w:rStyle w:val="StyleUnderline"/>
          <w:highlight w:val="cyan"/>
        </w:rPr>
        <w:t>negatively impact Indigenous peoples</w:t>
      </w:r>
      <w:r w:rsidRPr="00A45C94">
        <w:rPr>
          <w:sz w:val="16"/>
          <w:highlight w:val="cyan"/>
        </w:rPr>
        <w:t xml:space="preserve"> </w:t>
      </w:r>
      <w:r w:rsidRPr="00A45C94">
        <w:rPr>
          <w:sz w:val="16"/>
        </w:rPr>
        <w:t>across</w:t>
      </w:r>
      <w:r w:rsidRPr="00B13A64">
        <w:rPr>
          <w:sz w:val="16"/>
        </w:rPr>
        <w:t xml:space="preserve"> Canada. One of the emerging issues for astronomers and various traditions including traditions of Indigenous peoples in Canada and elsewhere, is the launching of so-called satellite mega constellations, such as the SpaceX’s </w:t>
      </w:r>
      <w:proofErr w:type="spellStart"/>
      <w:r w:rsidRPr="00B13A64">
        <w:rPr>
          <w:sz w:val="16"/>
        </w:rPr>
        <w:t>Starlink</w:t>
      </w:r>
      <w:proofErr w:type="spellEnd"/>
      <w:r w:rsidRPr="00B13A64">
        <w:rPr>
          <w:sz w:val="16"/>
        </w:rPr>
        <w:t xml:space="preserve">. Increasing the number of satellites in the Lower Earth’s Orbit (LEO), impacts further research. </w:t>
      </w:r>
      <w:r w:rsidRPr="00B13A64">
        <w:rPr>
          <w:rStyle w:val="StyleUnderline"/>
        </w:rPr>
        <w:t>For various human cultures, D</w:t>
      </w:r>
      <w:r w:rsidRPr="00A45C94">
        <w:rPr>
          <w:rStyle w:val="StyleUnderline"/>
          <w:highlight w:val="cyan"/>
        </w:rPr>
        <w:t>ark Skies have</w:t>
      </w:r>
      <w:r w:rsidRPr="00B13A64">
        <w:rPr>
          <w:rStyle w:val="StyleUnderline"/>
        </w:rPr>
        <w:t xml:space="preserve">, among others, navigational and </w:t>
      </w:r>
      <w:r w:rsidRPr="00A45C94">
        <w:rPr>
          <w:rStyle w:val="StyleUnderline"/>
          <w:highlight w:val="cyan"/>
        </w:rPr>
        <w:t>spiritual significance</w:t>
      </w:r>
      <w:r w:rsidRPr="00B13A64">
        <w:rPr>
          <w:rStyle w:val="StyleUnderline"/>
        </w:rPr>
        <w:t>. Finally, the objective of our post is to emphasize the need for greater scientific understanding of the universe, which is achieved through research, education and outreach, and inclusion of multiple knowledges and ontologies.</w:t>
      </w:r>
      <w:r w:rsidRPr="00B13A64">
        <w:rPr>
          <w:sz w:val="16"/>
        </w:rPr>
        <w:t xml:space="preserve"> Without consultation with multiple knowledges of multicultural and multinational Canada, future space activities might contribute to the ongoing culture of colonization. We present arguments for the ethical and legal requirements for the CSA to consult with and to be inclusive of Indigenous rights and concerns as Canada moves to support the Artemis Accords. The Accords trigger a variety of issues in the outer space sector, which are beyond the scope of this brief post. The authors come to this work from two perspectives: the first being a </w:t>
      </w:r>
      <w:proofErr w:type="spellStart"/>
      <w:r w:rsidRPr="00B13A64">
        <w:rPr>
          <w:sz w:val="16"/>
        </w:rPr>
        <w:t>Mi’kmaw</w:t>
      </w:r>
      <w:proofErr w:type="spellEnd"/>
      <w:r w:rsidRPr="00B13A64">
        <w:rPr>
          <w:sz w:val="16"/>
        </w:rPr>
        <w:t xml:space="preserve"> astronomer who grew up in Newfoundland and is a status member of the </w:t>
      </w:r>
      <w:proofErr w:type="spellStart"/>
      <w:r w:rsidRPr="00B13A64">
        <w:rPr>
          <w:sz w:val="16"/>
        </w:rPr>
        <w:t>Qalipu</w:t>
      </w:r>
      <w:proofErr w:type="spellEnd"/>
      <w:r w:rsidRPr="00B13A64">
        <w:rPr>
          <w:sz w:val="16"/>
        </w:rPr>
        <w:t xml:space="preserve"> Nation, and co-author, a </w:t>
      </w:r>
      <w:proofErr w:type="gramStart"/>
      <w:r w:rsidRPr="00B13A64">
        <w:rPr>
          <w:sz w:val="16"/>
        </w:rPr>
        <w:t>Bosnian-Canadian</w:t>
      </w:r>
      <w:proofErr w:type="gramEnd"/>
      <w:r w:rsidRPr="00B13A64">
        <w:rPr>
          <w:sz w:val="16"/>
        </w:rPr>
        <w:t xml:space="preserve"> legal scholar. </w:t>
      </w:r>
      <w:r w:rsidRPr="00B13A64">
        <w:rPr>
          <w:rStyle w:val="StyleUnderline"/>
        </w:rPr>
        <w:t>Thereby we stress that our contribution is an opinion and has no intent to speak for Indigenous peoples in general and/or any Indigenous-led organizatio</w:t>
      </w:r>
      <w:r w:rsidRPr="00B13A64">
        <w:rPr>
          <w:sz w:val="16"/>
        </w:rPr>
        <w:t xml:space="preserve">n in Canada, or any </w:t>
      </w:r>
      <w:proofErr w:type="gramStart"/>
      <w:r w:rsidRPr="00B13A64">
        <w:rPr>
          <w:sz w:val="16"/>
        </w:rPr>
        <w:t>particular group</w:t>
      </w:r>
      <w:proofErr w:type="gramEnd"/>
      <w:r w:rsidRPr="00B13A64">
        <w:rPr>
          <w:sz w:val="16"/>
        </w:rPr>
        <w:t xml:space="preserve"> or community in Canada. Please note that we will be using the terms Indigenous, and Aboriginal interchangeably as we engage with the language of domestic (Canadian) and international documents, publications, institutions, and relevant regulatory and/or administrative bodies. The terms Indigenous and Aboriginal refers to the three different categories of Indigenous peoples in Canada – First Nation, Inuit, and Métis. We reflect upon the CSA’s obligation to consult Indigenous peoples in Canada via two lenses: Firstly, where does Outer Space Law intersect with the modern and historic treaties between the First Nations and Canada (Crown)? Do these treaties include the skies and outer space? Secondly, considering its status as an international (and bilateral) agreement, where the Artemis Accords trigger the application of the United Nations Declaration on the Rights of </w:t>
      </w:r>
      <w:r w:rsidRPr="00B13A64">
        <w:rPr>
          <w:sz w:val="16"/>
        </w:rPr>
        <w:lastRenderedPageBreak/>
        <w:t xml:space="preserve">Indigenous Peoples. </w:t>
      </w:r>
      <w:proofErr w:type="gramStart"/>
      <w:r w:rsidRPr="00B13A64">
        <w:rPr>
          <w:sz w:val="16"/>
        </w:rPr>
        <w:t>Assuming that</w:t>
      </w:r>
      <w:proofErr w:type="gramEnd"/>
      <w:r w:rsidRPr="00B13A64">
        <w:rPr>
          <w:sz w:val="16"/>
        </w:rPr>
        <w:t xml:space="preserve"> the Artemis Accords might, and in the situations where they do, trigger any responsibilities and obligations of Canada under the UNDRIP and its domestic laws to consult the First Nations, what are the CSA’s and Canada’s obligations to First Nation, Inuit, and Métis communities and Nations? We engage with these two points considering the following: That the questions of Indigenous rights and title in Canada, including the treaty rights, have significant impacts on </w:t>
      </w:r>
      <w:r w:rsidRPr="00B13A64">
        <w:rPr>
          <w:rStyle w:val="StyleUnderline"/>
        </w:rPr>
        <w:t xml:space="preserve">how Canada </w:t>
      </w:r>
      <w:r w:rsidRPr="00A45C94">
        <w:rPr>
          <w:rStyle w:val="StyleUnderline"/>
          <w:highlight w:val="cyan"/>
        </w:rPr>
        <w:t>consults with the First Nations</w:t>
      </w:r>
      <w:r w:rsidRPr="00B13A64">
        <w:rPr>
          <w:rStyle w:val="StyleUnderline"/>
        </w:rPr>
        <w:t xml:space="preserve"> and other communities and nations in Canada </w:t>
      </w:r>
      <w:r w:rsidRPr="00A45C94">
        <w:rPr>
          <w:rStyle w:val="StyleUnderline"/>
          <w:highlight w:val="cyan"/>
        </w:rPr>
        <w:t>and pursues the ongoing and future space exploration accordingly</w:t>
      </w:r>
      <w:r w:rsidRPr="00B13A64">
        <w:rPr>
          <w:rStyle w:val="StyleUnderline"/>
        </w:rPr>
        <w:t>;</w:t>
      </w:r>
      <w:r>
        <w:rPr>
          <w:rStyle w:val="StyleUnderline"/>
        </w:rPr>
        <w:t xml:space="preserve"> </w:t>
      </w:r>
      <w:r w:rsidRPr="00B13A64">
        <w:rPr>
          <w:sz w:val="16"/>
        </w:rPr>
        <w:t xml:space="preserve">That these questions also require a revisiting of the allegedly prevailing narrative as proposed by some scholars and members of the global outer space sector, generally speaking, which treats space exploration as an analogy of the colonization of the Americas. The legal framework of our argument is that of Canadian Constitutional obligations towards indigenous peoples. The relevant cases are discussed and listed in the rest the following sections. Brief Consideration of Indigenous Rights in Canada Canada’s obligations to Indigenous peoples under the Canadian Constitution cannot be superseded or undermined by commitments under a bilateral agreement such as the Artemis Accords. These legal obligations include those recognized and affirmed by Section 35 of the Constitution Act, 1982, and those set out in self-government agreements. We recognize that, in 1985, the Supreme Court of Canada (SCC) concluded that treaties between Indigenous peoples and the Crown were not international treaties but were sui generis treaties (Simon v The Queen, [1985] 2 SCR 387 at para 33). </w:t>
      </w:r>
      <w:r w:rsidRPr="00B13A64">
        <w:rPr>
          <w:rStyle w:val="StyleUnderline"/>
        </w:rPr>
        <w:t>However, it is worth considering that ‘[f]or many Indigenous peoples, treaties concluded with European powers…are, above all, treaties of peace and friendship, destined to organize coexistence in – not their exclusion from – the same territory and not to regulate restrictively their lives…under the overall jurisdiction of non-Indigenous authorities’</w:t>
      </w:r>
      <w:r w:rsidRPr="00B13A64">
        <w:rPr>
          <w:sz w:val="16"/>
        </w:rPr>
        <w:t xml:space="preserve"> (para 117). While the United Nations, in documents including the UNDRIP, has recognized the potentially international character of Indigenous Crown treaties (UNDRIP Preamble, art 37(1)), we recognize that Canadian law has yet to consider this international recognition in domestic law. Nevertheless, as Henderson argues ‘any Crown authority over First Nations is limited to the actual scope of their treaty delegations. If no authority or power is delegated to the Crown, this power must be interpreted as reserved to First Nations, respectively, and is protected by prerogative rights and the common law since neither can extinguish a foreign legal system.’. </w:t>
      </w:r>
      <w:r w:rsidRPr="00B13A64">
        <w:rPr>
          <w:rStyle w:val="StyleUnderline"/>
        </w:rPr>
        <w:t xml:space="preserve">There are plural and ongoing discussions on the status of Aboriginal title in Canada, as well as treaty obligations. It is beyond the scope of our comment </w:t>
      </w:r>
      <w:r w:rsidRPr="00AD42C9">
        <w:rPr>
          <w:rStyle w:val="StyleUnderline"/>
          <w:highlight w:val="cyan"/>
        </w:rPr>
        <w:t>to address the extensive international and domestic jurisprudence on the topic</w:t>
      </w:r>
      <w:r w:rsidRPr="00B13A64">
        <w:rPr>
          <w:rStyle w:val="StyleUnderline"/>
        </w:rPr>
        <w:t>.</w:t>
      </w:r>
      <w:r w:rsidRPr="00B13A64">
        <w:rPr>
          <w:sz w:val="16"/>
        </w:rPr>
        <w:t xml:space="preserve"> However, we stress the existence of the Crown’s fiduciary duty to Aboriginal People as an aspect of various activities, including Canada’s activities in outer space (See, Annex I). Indeed, ‘The doctrine of Aboriginal rights exists… because of one simple fact: when Europeans arrived in North America, Aboriginal peoples were already here, living in communities on the land, and participating in distinctive cultures, as they had done for centuries. It is this fact, and this fact above all others, which separates Aboriginal peoples from all other minority groups in Canadian society and which mandates their special legal status.’ (Chief Justice Lamer in R. v. Van der Peet, para 30).</w:t>
      </w:r>
    </w:p>
    <w:p w14:paraId="436F4C43" w14:textId="1A3BD5DF" w:rsidR="00D5014E" w:rsidRPr="001E741E" w:rsidRDefault="00D5014E" w:rsidP="00D5014E">
      <w:pPr>
        <w:pStyle w:val="Heading4"/>
        <w:rPr>
          <w:rFonts w:cs="Calibri"/>
        </w:rPr>
      </w:pPr>
      <w:r w:rsidRPr="001E741E">
        <w:rPr>
          <w:rFonts w:cs="Calibri"/>
        </w:rPr>
        <w:t>Ought</w:t>
      </w:r>
      <w:r>
        <w:rPr>
          <w:rFonts w:cs="Calibri"/>
        </w:rPr>
        <w:t xml:space="preserve"> </w:t>
      </w:r>
      <w:proofErr w:type="gramStart"/>
      <w:r>
        <w:rPr>
          <w:rFonts w:cs="Calibri"/>
        </w:rPr>
        <w:t>means</w:t>
      </w:r>
      <w:proofErr w:type="gramEnd"/>
      <w:r>
        <w:rPr>
          <w:rFonts w:cs="Calibri"/>
        </w:rPr>
        <w:t xml:space="preserve"> Should</w:t>
      </w:r>
    </w:p>
    <w:p w14:paraId="1FCD734B" w14:textId="77777777" w:rsidR="00D5014E" w:rsidRPr="001E741E" w:rsidRDefault="00D5014E" w:rsidP="00D5014E">
      <w:r w:rsidRPr="001E741E">
        <w:rPr>
          <w:rStyle w:val="Style13ptBold"/>
        </w:rPr>
        <w:t>Merriam Webster, No Date</w:t>
      </w:r>
      <w:r w:rsidRPr="001E741E">
        <w:t xml:space="preserve"> – Merriam Webster’s Learner’s Dictionary, “ought”, </w:t>
      </w:r>
      <w:hyperlink r:id="rId8"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w:t>
      </w:r>
      <w:proofErr w:type="gramStart"/>
      <w:r w:rsidRPr="001E741E">
        <w:t>oughtn't are often</w:t>
      </w:r>
      <w:proofErr w:type="gramEnd"/>
      <w:r w:rsidRPr="001E741E">
        <w:t xml:space="preserve">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27CCCCA1" w14:textId="77777777" w:rsidR="00D5014E" w:rsidRPr="001E741E" w:rsidRDefault="00D5014E" w:rsidP="00D5014E"/>
    <w:p w14:paraId="76D301CB" w14:textId="77777777" w:rsidR="00D5014E" w:rsidRPr="001E741E" w:rsidRDefault="00D5014E" w:rsidP="00D5014E">
      <w:pPr>
        <w:pStyle w:val="Heading4"/>
        <w:rPr>
          <w:rFonts w:cs="Calibri"/>
        </w:rPr>
      </w:pPr>
      <w:r w:rsidRPr="001E741E">
        <w:rPr>
          <w:rFonts w:cs="Calibri"/>
        </w:rPr>
        <w:t>Should</w:t>
      </w:r>
      <w:r>
        <w:rPr>
          <w:rFonts w:cs="Calibri"/>
        </w:rPr>
        <w:t xml:space="preserve"> = Certainty and Immediacy</w:t>
      </w:r>
    </w:p>
    <w:p w14:paraId="17F8C9A0" w14:textId="77777777" w:rsidR="00D5014E" w:rsidRPr="001E741E" w:rsidRDefault="00D5014E" w:rsidP="00D5014E">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3E5BC2C9" w14:textId="77777777" w:rsidR="00D5014E" w:rsidRPr="001B2AA0" w:rsidRDefault="00D5014E" w:rsidP="00D5014E">
      <w:r w:rsidRPr="001E741E">
        <w:lastRenderedPageBreak/>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9"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0" w:anchor="marker3fn14" w:history="1">
        <w:r w:rsidRPr="001E741E">
          <w:rPr>
            <w:rStyle w:val="Hyperlink"/>
          </w:rPr>
          <w:t>14</w:t>
        </w:r>
      </w:hyperlink>
      <w:r w:rsidRPr="001E741E">
        <w:t xml:space="preserve"> The answer to this query is not to be divined from rules of grammar;</w:t>
      </w:r>
      <w:hyperlink r:id="rId11"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2" w:anchor="marker3fn16" w:history="1">
        <w:r w:rsidRPr="001E741E">
          <w:rPr>
            <w:rStyle w:val="Hyperlink"/>
          </w:rPr>
          <w:t xml:space="preserve">16 </w:t>
        </w:r>
      </w:hyperlink>
      <w:r w:rsidRPr="001E741E">
        <w:t xml:space="preserve">[CONTINUES – TO FOOTNOTE] </w:t>
      </w:r>
      <w:hyperlink r:id="rId13"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4"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5"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Wyck v. </w:t>
      </w:r>
      <w:proofErr w:type="spellStart"/>
      <w:r w:rsidRPr="001E741E">
        <w:t>Knevals</w:t>
      </w:r>
      <w:proofErr w:type="spellEnd"/>
      <w:r w:rsidRPr="001E741E">
        <w:t xml:space="preserve">, </w:t>
      </w:r>
      <w:hyperlink r:id="rId16"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614C73AE" w14:textId="77777777" w:rsidR="00D5014E" w:rsidRPr="00A62085" w:rsidRDefault="00D5014E" w:rsidP="00D5014E">
      <w:pPr>
        <w:pStyle w:val="Heading4"/>
      </w:pPr>
      <w:r w:rsidRPr="00A62085">
        <w:t xml:space="preserve">Consult counterplans are good for </w:t>
      </w:r>
      <w:r w:rsidRPr="00273C3F">
        <w:rPr>
          <w:u w:val="single"/>
        </w:rPr>
        <w:t>Neg Ground</w:t>
      </w:r>
      <w:r>
        <w:t xml:space="preserve"> – Consult CPs are key to Neg ground where Space generics don’t spill-downward to specific countries or type of appropriation activity since there’s no scope of link. Consult CPs are the only way to generate stable generic contestation on an unlimited </w:t>
      </w:r>
      <w:proofErr w:type="spellStart"/>
      <w:r>
        <w:t>Aff</w:t>
      </w:r>
      <w:proofErr w:type="spellEnd"/>
      <w:r>
        <w:t xml:space="preserve"> topic. Neg Ground outweighs </w:t>
      </w:r>
      <w:proofErr w:type="spellStart"/>
      <w:r>
        <w:t>Aff</w:t>
      </w:r>
      <w:proofErr w:type="spellEnd"/>
      <w:r>
        <w:t xml:space="preserve"> Ground – key to Clash since </w:t>
      </w:r>
      <w:proofErr w:type="spellStart"/>
      <w:r>
        <w:t>Aff</w:t>
      </w:r>
      <w:proofErr w:type="spellEnd"/>
      <w:r>
        <w:t xml:space="preserve"> has infinite prep time to choose but we’re bound by the </w:t>
      </w:r>
      <w:proofErr w:type="spellStart"/>
      <w:r>
        <w:t>Aff’s</w:t>
      </w:r>
      <w:proofErr w:type="spellEnd"/>
      <w:r>
        <w:t xml:space="preserve"> choices – Clash makes every impact valuable since it’s distinct to debate.</w:t>
      </w:r>
    </w:p>
    <w:p w14:paraId="6D6E819D" w14:textId="77777777" w:rsidR="00D5014E" w:rsidRPr="00623BF6" w:rsidRDefault="00D5014E" w:rsidP="00D4061A">
      <w:pPr>
        <w:rPr>
          <w:rStyle w:val="StyleUnderline"/>
          <w:sz w:val="16"/>
          <w:u w:val="none"/>
        </w:rPr>
      </w:pPr>
    </w:p>
    <w:p w14:paraId="7BE14F38" w14:textId="14DA5536" w:rsidR="00A95652" w:rsidRDefault="00D4061A" w:rsidP="00D4061A">
      <w:pPr>
        <w:pStyle w:val="Heading2"/>
      </w:pPr>
      <w:r>
        <w:lastRenderedPageBreak/>
        <w:t>Case</w:t>
      </w:r>
    </w:p>
    <w:p w14:paraId="059D57E2" w14:textId="25ACBE9B" w:rsidR="00D4061A" w:rsidRDefault="00D4061A" w:rsidP="00D4061A">
      <w:pPr>
        <w:pStyle w:val="Heading3"/>
      </w:pPr>
      <w:r>
        <w:lastRenderedPageBreak/>
        <w:t>Solvency</w:t>
      </w:r>
    </w:p>
    <w:p w14:paraId="30B6B95C" w14:textId="77777777" w:rsidR="00D4061A" w:rsidRDefault="00D4061A" w:rsidP="00D4061A">
      <w:pPr>
        <w:pStyle w:val="Heading4"/>
      </w:pPr>
      <w:proofErr w:type="spellStart"/>
      <w:r>
        <w:t>Aff</w:t>
      </w:r>
      <w:proofErr w:type="spellEnd"/>
      <w:r>
        <w:t xml:space="preserve"> </w:t>
      </w:r>
      <w:proofErr w:type="spellStart"/>
      <w:proofErr w:type="gramStart"/>
      <w:r>
        <w:t>cant</w:t>
      </w:r>
      <w:proofErr w:type="spellEnd"/>
      <w:proofErr w:type="gramEnd"/>
      <w:r>
        <w:t xml:space="preserve"> solve – companies will just go to other countries</w:t>
      </w:r>
    </w:p>
    <w:p w14:paraId="6CF1B9FD" w14:textId="77777777" w:rsidR="00D4061A" w:rsidRPr="001E25B7" w:rsidRDefault="00D4061A" w:rsidP="00D4061A">
      <w:proofErr w:type="spellStart"/>
      <w:r w:rsidRPr="00D01233">
        <w:rPr>
          <w:rStyle w:val="Style13ptBold"/>
          <w:highlight w:val="yellow"/>
        </w:rPr>
        <w:t>Antonink</w:t>
      </w:r>
      <w:proofErr w:type="spellEnd"/>
      <w:r w:rsidRPr="00D01233">
        <w:rPr>
          <w:rStyle w:val="Style13ptBold"/>
          <w:highlight w:val="yellow"/>
        </w:rPr>
        <w:t xml:space="preserve"> 8/7</w:t>
      </w:r>
      <w:r>
        <w:rPr>
          <w:rStyle w:val="Style13ptBold"/>
        </w:rPr>
        <w:t xml:space="preserve"> </w:t>
      </w:r>
      <w:r w:rsidRPr="001E25B7">
        <w:t>[(</w:t>
      </w:r>
      <w:proofErr w:type="spellStart"/>
      <w:r w:rsidRPr="001E25B7">
        <w:t>Daryna</w:t>
      </w:r>
      <w:proofErr w:type="spellEnd"/>
      <w:r w:rsidRPr="001E25B7">
        <w:t xml:space="preserve">, studied journalism and communications at </w:t>
      </w:r>
      <w:proofErr w:type="spellStart"/>
      <w:r w:rsidRPr="001E25B7">
        <w:t>Taras</w:t>
      </w:r>
      <w:proofErr w:type="spellEnd"/>
      <w:r w:rsidRPr="001E25B7">
        <w:t xml:space="preserve"> Shevchenko National University in Kyiv. </w:t>
      </w:r>
      <w:proofErr w:type="spellStart"/>
      <w:r w:rsidRPr="001E25B7">
        <w:t>Antoniuk</w:t>
      </w:r>
      <w:proofErr w:type="spellEnd"/>
      <w:r w:rsidRPr="001E25B7">
        <w:t xml:space="preserve"> worked as a news editor, social media manager, and freelance journalist before she joined the Kyiv Post staff in February 2020.) “Ukraine’s space industry goes after private </w:t>
      </w:r>
      <w:proofErr w:type="gramStart"/>
      <w:r w:rsidRPr="001E25B7">
        <w:t xml:space="preserve">money”  </w:t>
      </w:r>
      <w:proofErr w:type="spellStart"/>
      <w:r w:rsidRPr="001E25B7">
        <w:t>KyivPost</w:t>
      </w:r>
      <w:proofErr w:type="spellEnd"/>
      <w:proofErr w:type="gramEnd"/>
      <w:r w:rsidRPr="001E25B7">
        <w:t>, 8/7/2021. https://www.kyivpost.com/business/ukraines-space-industry-goes-after-private-money.html] BC</w:t>
      </w:r>
    </w:p>
    <w:p w14:paraId="10790843" w14:textId="77777777" w:rsidR="00D4061A" w:rsidRDefault="00D4061A" w:rsidP="00D4061A">
      <w:r>
        <w:t>Lucrative industry</w:t>
      </w:r>
    </w:p>
    <w:p w14:paraId="0E3EB4CE" w14:textId="77777777" w:rsidR="00D4061A" w:rsidRPr="001E25B7" w:rsidRDefault="00D4061A" w:rsidP="00D4061A">
      <w:pPr>
        <w:rPr>
          <w:rStyle w:val="Emphasis"/>
        </w:rPr>
      </w:pPr>
      <w:r w:rsidRPr="001E25B7">
        <w:rPr>
          <w:rStyle w:val="StyleUnderline"/>
        </w:rPr>
        <w:t xml:space="preserve">If </w:t>
      </w:r>
      <w:r w:rsidRPr="00E86B91">
        <w:rPr>
          <w:rStyle w:val="StyleUnderline"/>
          <w:highlight w:val="green"/>
        </w:rPr>
        <w:t>space</w:t>
      </w:r>
      <w:r w:rsidRPr="001E25B7">
        <w:rPr>
          <w:rStyle w:val="StyleUnderline"/>
        </w:rPr>
        <w:t xml:space="preserve"> was once a political tool for world’s superpowers, today it </w:t>
      </w:r>
      <w:r w:rsidRPr="00E86B91">
        <w:rPr>
          <w:rStyle w:val="StyleUnderline"/>
          <w:highlight w:val="green"/>
        </w:rPr>
        <w:t>is</w:t>
      </w:r>
      <w:r w:rsidRPr="001E25B7">
        <w:rPr>
          <w:rStyle w:val="StyleUnderline"/>
        </w:rPr>
        <w:t xml:space="preserve"> also </w:t>
      </w:r>
      <w:r w:rsidRPr="00E86B91">
        <w:rPr>
          <w:rStyle w:val="StyleUnderline"/>
          <w:highlight w:val="green"/>
        </w:rPr>
        <w:t>a business opportunity for</w:t>
      </w:r>
      <w:r w:rsidRPr="001E25B7">
        <w:rPr>
          <w:rStyle w:val="StyleUnderline"/>
        </w:rPr>
        <w:t xml:space="preserve"> a </w:t>
      </w:r>
      <w:r w:rsidRPr="00DB5C96">
        <w:rPr>
          <w:rStyle w:val="StyleUnderline"/>
          <w:highlight w:val="yellow"/>
        </w:rPr>
        <w:t>new generation of entrepreneurs all over the world</w:t>
      </w:r>
      <w:r w:rsidRPr="001E25B7">
        <w:rPr>
          <w:rStyle w:val="StyleUnderline"/>
        </w:rPr>
        <w:t xml:space="preserve">, </w:t>
      </w:r>
      <w:r w:rsidRPr="001E25B7">
        <w:rPr>
          <w:rStyle w:val="Emphasis"/>
        </w:rPr>
        <w:t xml:space="preserve">including </w:t>
      </w:r>
      <w:r w:rsidRPr="00E86B91">
        <w:rPr>
          <w:rStyle w:val="Emphasis"/>
          <w:highlight w:val="green"/>
        </w:rPr>
        <w:t>Ukraine</w:t>
      </w:r>
      <w:r w:rsidRPr="001E25B7">
        <w:rPr>
          <w:rStyle w:val="Emphasis"/>
        </w:rPr>
        <w:t>.</w:t>
      </w:r>
    </w:p>
    <w:p w14:paraId="16AAFABC" w14:textId="77777777" w:rsidR="00D4061A" w:rsidRDefault="00D4061A" w:rsidP="00D4061A">
      <w:r>
        <w:t xml:space="preserve">Last year </w:t>
      </w:r>
      <w:r w:rsidRPr="00DB5C96">
        <w:rPr>
          <w:rStyle w:val="StyleUnderline"/>
          <w:highlight w:val="yellow"/>
        </w:rPr>
        <w:t>international private space companies attracted a record $9.1 billion</w:t>
      </w:r>
      <w:r w:rsidRPr="00DB5C96">
        <w:rPr>
          <w:highlight w:val="yellow"/>
        </w:rPr>
        <w:t xml:space="preserve"> to</w:t>
      </w:r>
      <w:r>
        <w:t xml:space="preserve"> launch Earth monitoring or communications satellites into orbit or to build spacecraft that deliver people and cargo to space.</w:t>
      </w:r>
    </w:p>
    <w:p w14:paraId="3861C51B" w14:textId="77777777" w:rsidR="00D4061A" w:rsidRPr="001E25B7" w:rsidRDefault="00D4061A" w:rsidP="00D4061A">
      <w:pPr>
        <w:rPr>
          <w:rStyle w:val="Emphasis"/>
        </w:rPr>
      </w:pPr>
      <w:r w:rsidRPr="00E86B91">
        <w:rPr>
          <w:rStyle w:val="Emphasis"/>
          <w:highlight w:val="green"/>
        </w:rPr>
        <w:t>Investments</w:t>
      </w:r>
      <w:r w:rsidRPr="001E25B7">
        <w:rPr>
          <w:rStyle w:val="Emphasis"/>
        </w:rPr>
        <w:t xml:space="preserve"> in space are long-term and risky</w:t>
      </w:r>
      <w:r>
        <w:t xml:space="preserve">, </w:t>
      </w:r>
      <w:proofErr w:type="spellStart"/>
      <w:r>
        <w:t>Taftay</w:t>
      </w:r>
      <w:proofErr w:type="spellEnd"/>
      <w:r>
        <w:t xml:space="preserve"> said, </w:t>
      </w:r>
      <w:r w:rsidRPr="001E25B7">
        <w:rPr>
          <w:rStyle w:val="Emphasis"/>
        </w:rPr>
        <w:t xml:space="preserve">but they </w:t>
      </w:r>
      <w:r w:rsidRPr="00E86B91">
        <w:rPr>
          <w:rStyle w:val="Emphasis"/>
          <w:highlight w:val="green"/>
        </w:rPr>
        <w:t>pay off</w:t>
      </w:r>
      <w:r w:rsidRPr="001E25B7">
        <w:rPr>
          <w:rStyle w:val="Emphasis"/>
        </w:rPr>
        <w:t xml:space="preserve"> in the future.</w:t>
      </w:r>
    </w:p>
    <w:p w14:paraId="19D3693D" w14:textId="77777777" w:rsidR="00D4061A" w:rsidRDefault="00D4061A" w:rsidP="00D4061A">
      <w:r w:rsidRPr="001E25B7">
        <w:rPr>
          <w:rStyle w:val="StyleUnderline"/>
        </w:rPr>
        <w:t xml:space="preserve">“The </w:t>
      </w:r>
      <w:r w:rsidRPr="00F90205">
        <w:rPr>
          <w:rStyle w:val="StyleUnderline"/>
          <w:highlight w:val="green"/>
        </w:rPr>
        <w:t>space</w:t>
      </w:r>
      <w:r w:rsidRPr="001E25B7">
        <w:rPr>
          <w:rStyle w:val="StyleUnderline"/>
        </w:rPr>
        <w:t xml:space="preserve"> industry </w:t>
      </w:r>
      <w:r w:rsidRPr="00F90205">
        <w:rPr>
          <w:rStyle w:val="StyleUnderline"/>
          <w:highlight w:val="green"/>
        </w:rPr>
        <w:t>brings in seven times more money than it receives</w:t>
      </w:r>
      <w:r w:rsidRPr="001E25B7">
        <w:rPr>
          <w:rStyle w:val="StyleUnderline"/>
        </w:rPr>
        <w:t>. For every dollar invested in the space industry, the country’s economy receives $6–7 in taxes and investment</w:t>
      </w:r>
      <w:r>
        <w:t>,” according to him.</w:t>
      </w:r>
    </w:p>
    <w:p w14:paraId="5E790720" w14:textId="77777777" w:rsidR="00D4061A" w:rsidRDefault="00D4061A" w:rsidP="00D4061A">
      <w:r>
        <w:t xml:space="preserve">As of today, </w:t>
      </w:r>
      <w:r w:rsidRPr="00E86B91">
        <w:rPr>
          <w:rStyle w:val="Emphasis"/>
          <w:highlight w:val="green"/>
        </w:rPr>
        <w:t>Ukraine has 10 private space companies</w:t>
      </w:r>
      <w:r>
        <w:t xml:space="preserve">, </w:t>
      </w:r>
      <w:proofErr w:type="spellStart"/>
      <w:r>
        <w:t>Taftay</w:t>
      </w:r>
      <w:proofErr w:type="spellEnd"/>
      <w:r>
        <w:t xml:space="preserve"> said. </w:t>
      </w:r>
      <w:r w:rsidRPr="00E86B91">
        <w:rPr>
          <w:rStyle w:val="Emphasis"/>
          <w:highlight w:val="green"/>
        </w:rPr>
        <w:t xml:space="preserve">Most </w:t>
      </w:r>
      <w:r w:rsidRPr="00E86B91">
        <w:rPr>
          <w:rStyle w:val="Emphasis"/>
        </w:rPr>
        <w:t>of</w:t>
      </w:r>
      <w:r w:rsidRPr="001E25B7">
        <w:rPr>
          <w:rStyle w:val="Emphasis"/>
        </w:rPr>
        <w:t xml:space="preserve"> them</w:t>
      </w:r>
      <w:r>
        <w:t xml:space="preserve"> — like Firefly Aerospace, </w:t>
      </w:r>
      <w:proofErr w:type="spellStart"/>
      <w:r>
        <w:t>Skyrora</w:t>
      </w:r>
      <w:proofErr w:type="spellEnd"/>
      <w:r>
        <w:t xml:space="preserve"> and Dragonfly — </w:t>
      </w:r>
      <w:r w:rsidRPr="00DB5C96">
        <w:rPr>
          <w:rStyle w:val="Emphasis"/>
          <w:highlight w:val="yellow"/>
        </w:rPr>
        <w:t>have become international stars and are now based in the U.S. or U.K., working with NASA and SpaceX.</w:t>
      </w:r>
    </w:p>
    <w:p w14:paraId="641338C7" w14:textId="77777777" w:rsidR="00D4061A" w:rsidRDefault="00D4061A" w:rsidP="00D4061A">
      <w:r w:rsidRPr="001E25B7">
        <w:rPr>
          <w:rStyle w:val="StyleUnderline"/>
        </w:rPr>
        <w:t xml:space="preserve">But </w:t>
      </w:r>
      <w:r w:rsidRPr="00F90205">
        <w:rPr>
          <w:rStyle w:val="StyleUnderline"/>
          <w:highlight w:val="green"/>
        </w:rPr>
        <w:t>many</w:t>
      </w:r>
      <w:r w:rsidRPr="001E25B7">
        <w:rPr>
          <w:rStyle w:val="StyleUnderline"/>
        </w:rPr>
        <w:t xml:space="preserve"> Ukrainian space businesses </w:t>
      </w:r>
      <w:r w:rsidRPr="00F90205">
        <w:rPr>
          <w:rStyle w:val="StyleUnderline"/>
          <w:highlight w:val="green"/>
        </w:rPr>
        <w:t>export</w:t>
      </w:r>
      <w:r w:rsidRPr="001E25B7">
        <w:rPr>
          <w:rStyle w:val="StyleUnderline"/>
        </w:rPr>
        <w:t xml:space="preserve"> their </w:t>
      </w:r>
      <w:r w:rsidRPr="00F90205">
        <w:rPr>
          <w:rStyle w:val="StyleUnderline"/>
          <w:highlight w:val="green"/>
        </w:rPr>
        <w:t>products</w:t>
      </w:r>
      <w:r w:rsidRPr="001E25B7">
        <w:rPr>
          <w:rStyle w:val="StyleUnderline"/>
        </w:rPr>
        <w:t xml:space="preserve"> abroad </w:t>
      </w:r>
      <w:r w:rsidRPr="00F90205">
        <w:rPr>
          <w:rStyle w:val="StyleUnderline"/>
          <w:highlight w:val="green"/>
        </w:rPr>
        <w:t>because there is no money</w:t>
      </w:r>
      <w:r w:rsidRPr="001E25B7">
        <w:rPr>
          <w:rStyle w:val="StyleUnderline"/>
        </w:rPr>
        <w:t xml:space="preserve"> or work for them </w:t>
      </w:r>
      <w:r w:rsidRPr="00F90205">
        <w:rPr>
          <w:rStyle w:val="StyleUnderline"/>
          <w:highlight w:val="green"/>
        </w:rPr>
        <w:t>in Ukraine</w:t>
      </w:r>
      <w:r w:rsidRPr="001E25B7">
        <w:rPr>
          <w:rStyle w:val="StyleUnderline"/>
        </w:rPr>
        <w:t xml:space="preserve">. </w:t>
      </w:r>
      <w:r>
        <w:t xml:space="preserve">“You can create your own space company here, but it is unclear what to do with it next. Who will be the customer?” </w:t>
      </w:r>
      <w:proofErr w:type="spellStart"/>
      <w:r>
        <w:t>Usov</w:t>
      </w:r>
      <w:proofErr w:type="spellEnd"/>
      <w:r>
        <w:t xml:space="preserve"> said.</w:t>
      </w:r>
    </w:p>
    <w:p w14:paraId="5076288C" w14:textId="77777777" w:rsidR="00D4061A" w:rsidRPr="001E25B7" w:rsidRDefault="00D4061A" w:rsidP="00D4061A">
      <w:r w:rsidRPr="001E25B7">
        <w:t xml:space="preserve">In the U.S., nearly 80% of orders for space businesses come from the State Department or the Department of Defense, according to </w:t>
      </w:r>
      <w:proofErr w:type="spellStart"/>
      <w:r w:rsidRPr="001E25B7">
        <w:t>Usov</w:t>
      </w:r>
      <w:proofErr w:type="spellEnd"/>
      <w:r w:rsidRPr="001E25B7">
        <w:t>. NASA astronauts even flew to the International Space Station on the Crew Dragon spacecraft manufactured by SpaceX.</w:t>
      </w:r>
    </w:p>
    <w:p w14:paraId="5FFE5F2B" w14:textId="77777777" w:rsidR="00D4061A" w:rsidRDefault="00D4061A" w:rsidP="00D4061A">
      <w:r w:rsidRPr="00E86B91">
        <w:rPr>
          <w:rStyle w:val="StyleUnderline"/>
          <w:highlight w:val="green"/>
        </w:rPr>
        <w:t>For</w:t>
      </w:r>
      <w:r w:rsidRPr="001E25B7">
        <w:rPr>
          <w:rStyle w:val="StyleUnderline"/>
        </w:rPr>
        <w:t xml:space="preserve"> many </w:t>
      </w:r>
      <w:r w:rsidRPr="00E86B91">
        <w:rPr>
          <w:rStyle w:val="Emphasis"/>
          <w:highlight w:val="green"/>
        </w:rPr>
        <w:t>decades</w:t>
      </w:r>
      <w:r w:rsidRPr="00E86B91">
        <w:rPr>
          <w:rStyle w:val="StyleUnderline"/>
          <w:highlight w:val="green"/>
        </w:rPr>
        <w:t xml:space="preserve"> Ukraine </w:t>
      </w:r>
      <w:r w:rsidRPr="00E86B91">
        <w:rPr>
          <w:rStyle w:val="StyleUnderline"/>
        </w:rPr>
        <w:t xml:space="preserve">has </w:t>
      </w:r>
      <w:r w:rsidRPr="00E86B91">
        <w:rPr>
          <w:rStyle w:val="StyleUnderline"/>
          <w:highlight w:val="green"/>
        </w:rPr>
        <w:t>only worked with state-owned enterprises</w:t>
      </w:r>
      <w:r w:rsidRPr="001E25B7">
        <w:rPr>
          <w:rStyle w:val="StyleUnderline"/>
        </w:rPr>
        <w:t xml:space="preserve"> like </w:t>
      </w:r>
      <w:proofErr w:type="spellStart"/>
      <w:r w:rsidRPr="001E25B7">
        <w:rPr>
          <w:rStyle w:val="StyleUnderline"/>
        </w:rPr>
        <w:t>Pivdenmash</w:t>
      </w:r>
      <w:proofErr w:type="spellEnd"/>
      <w:r w:rsidRPr="001E25B7">
        <w:rPr>
          <w:rStyle w:val="StyleUnderline"/>
        </w:rPr>
        <w:t xml:space="preserve"> and </w:t>
      </w:r>
      <w:proofErr w:type="spellStart"/>
      <w:r w:rsidRPr="001E25B7">
        <w:rPr>
          <w:rStyle w:val="StyleUnderline"/>
        </w:rPr>
        <w:t>Pivdenne</w:t>
      </w:r>
      <w:proofErr w:type="spellEnd"/>
      <w:r w:rsidRPr="001E25B7">
        <w:rPr>
          <w:rStyle w:val="StyleUnderline"/>
        </w:rPr>
        <w:t xml:space="preserve"> on its space projects. </w:t>
      </w:r>
      <w:r w:rsidRPr="001E25B7">
        <w:rPr>
          <w:rStyle w:val="Emphasis"/>
        </w:rPr>
        <w:t>“This business model discouraged the development of new private companies,</w:t>
      </w:r>
      <w:r>
        <w:t xml:space="preserve">” </w:t>
      </w:r>
      <w:proofErr w:type="spellStart"/>
      <w:r>
        <w:t>Usov</w:t>
      </w:r>
      <w:proofErr w:type="spellEnd"/>
      <w:r>
        <w:t xml:space="preserve"> said.</w:t>
      </w:r>
    </w:p>
    <w:p w14:paraId="3C95EC6F" w14:textId="77777777" w:rsidR="00D4061A" w:rsidRDefault="00D4061A" w:rsidP="00D4061A">
      <w:r>
        <w:t xml:space="preserve">To change this, </w:t>
      </w:r>
      <w:r w:rsidRPr="00E86B91">
        <w:rPr>
          <w:rStyle w:val="StyleUnderline"/>
          <w:highlight w:val="green"/>
        </w:rPr>
        <w:t>the</w:t>
      </w:r>
      <w:r w:rsidRPr="001E25B7">
        <w:rPr>
          <w:rStyle w:val="StyleUnderline"/>
        </w:rPr>
        <w:t xml:space="preserve"> government passed a law in 2019 </w:t>
      </w:r>
      <w:r w:rsidRPr="001E25B7">
        <w:rPr>
          <w:rStyle w:val="Emphasis"/>
        </w:rPr>
        <w:t xml:space="preserve">that </w:t>
      </w:r>
      <w:r w:rsidRPr="00E86B91">
        <w:rPr>
          <w:rStyle w:val="Emphasis"/>
          <w:highlight w:val="green"/>
        </w:rPr>
        <w:t>allows private companies to build spacecraft</w:t>
      </w:r>
      <w:r w:rsidRPr="001E25B7">
        <w:rPr>
          <w:rStyle w:val="Emphasis"/>
        </w:rPr>
        <w:t xml:space="preserve"> in Ukraine </w:t>
      </w:r>
      <w:r w:rsidRPr="00E86B91">
        <w:rPr>
          <w:rStyle w:val="Emphasis"/>
          <w:highlight w:val="green"/>
        </w:rPr>
        <w:t>and compete for contracts</w:t>
      </w:r>
      <w:r w:rsidRPr="001E25B7">
        <w:rPr>
          <w:rStyle w:val="Emphasis"/>
        </w:rPr>
        <w:t xml:space="preserve"> with state-owned enterprises or work together with them</w:t>
      </w:r>
      <w:r w:rsidRPr="001E25B7">
        <w:rPr>
          <w:rStyle w:val="StyleUnderline"/>
        </w:rPr>
        <w:t xml:space="preserve">. In 2019, for example, Ukrainian-American aerospace company Firefly Aerospace ordered $15 million worth of missile parts from Ukrainian </w:t>
      </w:r>
      <w:proofErr w:type="spellStart"/>
      <w:r w:rsidRPr="001E25B7">
        <w:rPr>
          <w:rStyle w:val="StyleUnderline"/>
        </w:rPr>
        <w:t>Pivdenmash</w:t>
      </w:r>
      <w:proofErr w:type="spellEnd"/>
      <w:r>
        <w:t>.</w:t>
      </w:r>
    </w:p>
    <w:p w14:paraId="5E9C22CF" w14:textId="77777777" w:rsidR="00D4061A" w:rsidRDefault="00D4061A" w:rsidP="00D4061A">
      <w:r>
        <w:t xml:space="preserve">But these agreements are rare. Ukraine’s main customer — the government — hasn’t yet signed any big contracts with private space companies. “There are no orders because we haven’t had financing or even a space program since 2018,” </w:t>
      </w:r>
      <w:proofErr w:type="spellStart"/>
      <w:r>
        <w:t>Taftay</w:t>
      </w:r>
      <w:proofErr w:type="spellEnd"/>
      <w:r>
        <w:t xml:space="preserve"> said.</w:t>
      </w:r>
    </w:p>
    <w:p w14:paraId="26F039CA" w14:textId="77777777" w:rsidR="00D4061A" w:rsidRDefault="00D4061A" w:rsidP="00D4061A">
      <w:r>
        <w:t>$1 billion space program</w:t>
      </w:r>
    </w:p>
    <w:p w14:paraId="68E5C502" w14:textId="77777777" w:rsidR="00D4061A" w:rsidRDefault="00D4061A" w:rsidP="00D4061A">
      <w:r w:rsidRPr="001E25B7">
        <w:rPr>
          <w:rStyle w:val="Emphasis"/>
        </w:rPr>
        <w:lastRenderedPageBreak/>
        <w:t xml:space="preserve">Without a governmental space program, </w:t>
      </w:r>
      <w:r w:rsidRPr="00F90205">
        <w:rPr>
          <w:rStyle w:val="Emphasis"/>
          <w:highlight w:val="green"/>
        </w:rPr>
        <w:t>the Ukrainian space industry is frozen</w:t>
      </w:r>
      <w:r w:rsidRPr="001E25B7">
        <w:rPr>
          <w:rStyle w:val="Emphasis"/>
        </w:rPr>
        <w:t>:</w:t>
      </w:r>
      <w:r>
        <w:t xml:space="preserve"> “It hasn’t had any priorities, nor the conditions to develop,” said Oleg </w:t>
      </w:r>
      <w:proofErr w:type="spellStart"/>
      <w:r>
        <w:t>Uruskyi</w:t>
      </w:r>
      <w:proofErr w:type="spellEnd"/>
      <w:r>
        <w:t>, the minister of strategic industries.</w:t>
      </w:r>
    </w:p>
    <w:p w14:paraId="51C3DAA2" w14:textId="77777777" w:rsidR="00D4061A" w:rsidRDefault="00D4061A" w:rsidP="00D4061A">
      <w:r>
        <w:t xml:space="preserve">As a result, </w:t>
      </w:r>
      <w:r w:rsidRPr="00E86B91">
        <w:rPr>
          <w:rStyle w:val="Emphasis"/>
          <w:highlight w:val="green"/>
        </w:rPr>
        <w:t>state-owned space enterprises</w:t>
      </w:r>
      <w:r w:rsidRPr="001E25B7">
        <w:rPr>
          <w:rStyle w:val="Emphasis"/>
        </w:rPr>
        <w:t xml:space="preserve"> have </w:t>
      </w:r>
      <w:r w:rsidRPr="00E86B91">
        <w:rPr>
          <w:rStyle w:val="Emphasis"/>
          <w:highlight w:val="green"/>
        </w:rPr>
        <w:t>become less productive</w:t>
      </w:r>
      <w:r w:rsidRPr="001E25B7">
        <w:rPr>
          <w:rStyle w:val="Emphasis"/>
        </w:rPr>
        <w:t xml:space="preserve"> over the years</w:t>
      </w:r>
      <w:r>
        <w:t xml:space="preserve">. In 2018, state-owned space enterprises brought Ukraine $42 million in taxes, in 2019 — $34 million, in 2020 — $32 million. </w:t>
      </w:r>
      <w:r w:rsidRPr="001E25B7">
        <w:rPr>
          <w:rStyle w:val="StyleUnderline"/>
        </w:rPr>
        <w:t>Last year was the most unfortunate for the Ukrainian space industry,</w:t>
      </w:r>
      <w:r>
        <w:t xml:space="preserve"> according to </w:t>
      </w:r>
      <w:proofErr w:type="spellStart"/>
      <w:r>
        <w:t>Taftay</w:t>
      </w:r>
      <w:proofErr w:type="spellEnd"/>
      <w:r>
        <w:t>.</w:t>
      </w:r>
    </w:p>
    <w:p w14:paraId="61A74AD2" w14:textId="77777777" w:rsidR="00D4061A" w:rsidRDefault="00D4061A" w:rsidP="00D4061A">
      <w:r w:rsidRPr="001E25B7">
        <w:rPr>
          <w:rStyle w:val="StyleUnderline"/>
        </w:rPr>
        <w:t xml:space="preserve">Out of the country’s 15 state-owned space enterprises, five were loss-makers last year, four went bankrupt and one fired </w:t>
      </w:r>
      <w:proofErr w:type="gramStart"/>
      <w:r w:rsidRPr="001E25B7">
        <w:rPr>
          <w:rStyle w:val="StyleUnderline"/>
        </w:rPr>
        <w:t>all of</w:t>
      </w:r>
      <w:proofErr w:type="gramEnd"/>
      <w:r w:rsidRPr="001E25B7">
        <w:rPr>
          <w:rStyle w:val="StyleUnderline"/>
        </w:rPr>
        <w:t xml:space="preserve"> its employees</w:t>
      </w:r>
      <w:r>
        <w:t>. Together, they lost $30 million in 2020 compared to $16 million in 2019 and $2.7 million in 2018.</w:t>
      </w:r>
    </w:p>
    <w:p w14:paraId="69EE4F8D" w14:textId="77777777" w:rsidR="00D4061A" w:rsidRDefault="00D4061A" w:rsidP="00D4061A">
      <w:r>
        <w:t xml:space="preserve">The space program submitted by </w:t>
      </w:r>
      <w:proofErr w:type="spellStart"/>
      <w:r>
        <w:t>Taftay</w:t>
      </w:r>
      <w:proofErr w:type="spellEnd"/>
      <w:r>
        <w:t xml:space="preserve"> will cost Ukraine over $1 billion — only half of this money will be covered by state funds, the other half — by export contracts.</w:t>
      </w:r>
    </w:p>
    <w:p w14:paraId="766EB853" w14:textId="77777777" w:rsidR="00D4061A" w:rsidRDefault="00D4061A" w:rsidP="00D4061A">
      <w:r w:rsidRPr="001E25B7">
        <w:rPr>
          <w:rStyle w:val="StyleUnderline"/>
        </w:rPr>
        <w:t>Last year Ukrainian state-owned space companies produced $103 million worth of space-tech products and exported almost half of them</w:t>
      </w:r>
      <w:r>
        <w:t xml:space="preserve"> — $64 million. Export usually takes up nearly 60–70% of the industry’s financing, according to </w:t>
      </w:r>
      <w:proofErr w:type="spellStart"/>
      <w:r>
        <w:t>Taftay</w:t>
      </w:r>
      <w:proofErr w:type="spellEnd"/>
      <w:r>
        <w:t>.</w:t>
      </w:r>
    </w:p>
    <w:p w14:paraId="10A23BC5" w14:textId="77777777" w:rsidR="00D4061A" w:rsidRDefault="00D4061A" w:rsidP="00D4061A">
      <w:r>
        <w:t>Many European countries and the U.S. order Ukrainian-made rocket engines, navigation technology and rocket stages because they are cheap and reliable.</w:t>
      </w:r>
    </w:p>
    <w:p w14:paraId="3ADBB288" w14:textId="77777777" w:rsidR="00D4061A" w:rsidRDefault="00D4061A" w:rsidP="00D4061A">
      <w:r>
        <w:t>In the last 30 years, Ukrainian state-owned enterprises manufactured the components for 169 carrier rockets, including Cyclone, Zenith, Antares, Vega. These rockets launched 449 international spacecraft into orbit.</w:t>
      </w:r>
    </w:p>
    <w:p w14:paraId="195CED91" w14:textId="77777777" w:rsidR="00D4061A" w:rsidRDefault="00D4061A" w:rsidP="00D4061A">
      <w:r>
        <w:t>As of today, Ukraine only has two big international projects to rely on — the assembly of the first stage cores for NASA’s rocket Antares and the production of cruise propulsion engines for the European Space Agency’s rocket project Vega.</w:t>
      </w:r>
    </w:p>
    <w:p w14:paraId="1D128535" w14:textId="77777777" w:rsidR="00D4061A" w:rsidRPr="001E25B7" w:rsidRDefault="00D4061A" w:rsidP="00D4061A">
      <w:pPr>
        <w:rPr>
          <w:rStyle w:val="StyleUnderline"/>
        </w:rPr>
      </w:pPr>
      <w:r>
        <w:t xml:space="preserve">But they will not last forever, </w:t>
      </w:r>
      <w:proofErr w:type="spellStart"/>
      <w:r>
        <w:t>Usov</w:t>
      </w:r>
      <w:proofErr w:type="spellEnd"/>
      <w:r>
        <w:t xml:space="preserve"> said. </w:t>
      </w:r>
      <w:r w:rsidRPr="001E25B7">
        <w:rPr>
          <w:rStyle w:val="StyleUnderline"/>
        </w:rPr>
        <w:t xml:space="preserve">Ukraine will need to secure more contracts with international partners but without a space program, it is impossible to do, according to </w:t>
      </w:r>
      <w:proofErr w:type="spellStart"/>
      <w:r w:rsidRPr="001E25B7">
        <w:rPr>
          <w:rStyle w:val="StyleUnderline"/>
        </w:rPr>
        <w:t>Usov</w:t>
      </w:r>
      <w:proofErr w:type="spellEnd"/>
      <w:r w:rsidRPr="001E25B7">
        <w:rPr>
          <w:rStyle w:val="StyleUnderline"/>
        </w:rPr>
        <w:t>.</w:t>
      </w:r>
    </w:p>
    <w:p w14:paraId="6A8CF833" w14:textId="77777777" w:rsidR="00D4061A" w:rsidRDefault="00D4061A" w:rsidP="00D4061A">
      <w:r>
        <w:t>“</w:t>
      </w:r>
      <w:r w:rsidRPr="00E86B91">
        <w:rPr>
          <w:rStyle w:val="Emphasis"/>
          <w:highlight w:val="green"/>
        </w:rPr>
        <w:t>Ukraine</w:t>
      </w:r>
      <w:r w:rsidRPr="001E25B7">
        <w:rPr>
          <w:rStyle w:val="Emphasis"/>
        </w:rPr>
        <w:t xml:space="preserve"> is still enjoying the perks it has gained in Soviet times — but </w:t>
      </w:r>
      <w:r w:rsidRPr="00E86B91">
        <w:rPr>
          <w:rStyle w:val="Emphasis"/>
          <w:highlight w:val="green"/>
        </w:rPr>
        <w:t>it isn’t evolving</w:t>
      </w:r>
      <w:r w:rsidRPr="001E25B7">
        <w:rPr>
          <w:rStyle w:val="Emphasis"/>
        </w:rPr>
        <w:t>. Other countries, in turn, invest in innovations and are catching up with Ukraine</w:t>
      </w:r>
      <w:r>
        <w:t>,” he said.</w:t>
      </w:r>
    </w:p>
    <w:p w14:paraId="3D1AB457" w14:textId="77777777" w:rsidR="00D4061A" w:rsidRDefault="00D4061A" w:rsidP="00D4061A">
      <w:r>
        <w:t>Future changes</w:t>
      </w:r>
    </w:p>
    <w:p w14:paraId="44853217" w14:textId="77777777" w:rsidR="00D4061A" w:rsidRPr="00D01233" w:rsidRDefault="00D4061A" w:rsidP="00D4061A">
      <w:pPr>
        <w:rPr>
          <w:u w:val="single"/>
        </w:rPr>
      </w:pPr>
      <w:r w:rsidRPr="00D01233">
        <w:rPr>
          <w:highlight w:val="yellow"/>
          <w:u w:val="single"/>
        </w:rPr>
        <w:t xml:space="preserve">To regain its power on the global market, Ukraine </w:t>
      </w:r>
      <w:proofErr w:type="gramStart"/>
      <w:r w:rsidRPr="00D01233">
        <w:rPr>
          <w:highlight w:val="yellow"/>
          <w:u w:val="single"/>
        </w:rPr>
        <w:t>has to</w:t>
      </w:r>
      <w:proofErr w:type="gramEnd"/>
      <w:r w:rsidRPr="00D01233">
        <w:rPr>
          <w:highlight w:val="yellow"/>
          <w:u w:val="single"/>
        </w:rPr>
        <w:t xml:space="preserve"> boost competition inside the country — between state-owned behemoths and private companies, according to </w:t>
      </w:r>
      <w:proofErr w:type="spellStart"/>
      <w:r w:rsidRPr="00D01233">
        <w:rPr>
          <w:highlight w:val="yellow"/>
          <w:u w:val="single"/>
        </w:rPr>
        <w:t>Usov</w:t>
      </w:r>
      <w:proofErr w:type="spellEnd"/>
      <w:r w:rsidRPr="00D01233">
        <w:rPr>
          <w:highlight w:val="yellow"/>
          <w:u w:val="single"/>
        </w:rPr>
        <w:t>.</w:t>
      </w:r>
    </w:p>
    <w:p w14:paraId="44DF76F2" w14:textId="77777777" w:rsidR="00D4061A" w:rsidRPr="001E25B7" w:rsidRDefault="00D4061A" w:rsidP="00D4061A">
      <w:pPr>
        <w:rPr>
          <w:rStyle w:val="Emphasis"/>
        </w:rPr>
      </w:pPr>
      <w:r>
        <w:t xml:space="preserve">Today, the country’s </w:t>
      </w:r>
      <w:r w:rsidRPr="00E86B91">
        <w:rPr>
          <w:rStyle w:val="Emphasis"/>
          <w:highlight w:val="green"/>
        </w:rPr>
        <w:t>space enterprises</w:t>
      </w:r>
      <w:r>
        <w:t xml:space="preserve"> like </w:t>
      </w:r>
      <w:proofErr w:type="spellStart"/>
      <w:r>
        <w:t>Pivdenmash</w:t>
      </w:r>
      <w:proofErr w:type="spellEnd"/>
      <w:r>
        <w:t xml:space="preserve"> and </w:t>
      </w:r>
      <w:proofErr w:type="spellStart"/>
      <w:r>
        <w:t>Pivdenne</w:t>
      </w:r>
      <w:proofErr w:type="spellEnd"/>
      <w:r>
        <w:t xml:space="preserve"> in Dnipro, </w:t>
      </w:r>
      <w:proofErr w:type="spellStart"/>
      <w:r>
        <w:t>Kommunar</w:t>
      </w:r>
      <w:proofErr w:type="spellEnd"/>
      <w:r>
        <w:t xml:space="preserve"> and </w:t>
      </w:r>
      <w:proofErr w:type="spellStart"/>
      <w:r>
        <w:t>Hartron</w:t>
      </w:r>
      <w:proofErr w:type="spellEnd"/>
      <w:r>
        <w:t xml:space="preserve"> in </w:t>
      </w:r>
      <w:proofErr w:type="spellStart"/>
      <w:r>
        <w:t>Kharkiv</w:t>
      </w:r>
      <w:proofErr w:type="spellEnd"/>
      <w:r>
        <w:t xml:space="preserve"> or </w:t>
      </w:r>
      <w:proofErr w:type="spellStart"/>
      <w:r>
        <w:t>Kyivpribor</w:t>
      </w:r>
      <w:proofErr w:type="spellEnd"/>
      <w:r>
        <w:t xml:space="preserve"> in Kyiv </w:t>
      </w:r>
      <w:r w:rsidRPr="00E86B91">
        <w:rPr>
          <w:rStyle w:val="Emphasis"/>
          <w:highlight w:val="green"/>
        </w:rPr>
        <w:t>cannot control their own assets</w:t>
      </w:r>
      <w:r w:rsidRPr="001E25B7">
        <w:rPr>
          <w:rStyle w:val="Emphasis"/>
        </w:rPr>
        <w:t xml:space="preserve"> or attract investment. They are also burdened by outdated infrastructure and a bloated workforce.</w:t>
      </w:r>
    </w:p>
    <w:p w14:paraId="4BE2EC8B" w14:textId="77777777" w:rsidR="00D4061A" w:rsidRDefault="00D4061A" w:rsidP="00D4061A">
      <w:r>
        <w:t xml:space="preserve">The giant </w:t>
      </w:r>
      <w:proofErr w:type="spellStart"/>
      <w:r>
        <w:t>Pivdenmash</w:t>
      </w:r>
      <w:proofErr w:type="spellEnd"/>
      <w:r>
        <w:t xml:space="preserve"> spaceship factory, which in the 20th century manufactured the most powerful rockets in the world, suffered $25 million losses in 2020. As the number of orders for its products has been decreasing, the factory descended into crisis: it didn’t have water for weeks, its sewage system didn’t </w:t>
      </w:r>
      <w:proofErr w:type="gramStart"/>
      <w:r>
        <w:t>work</w:t>
      </w:r>
      <w:proofErr w:type="gramEnd"/>
      <w:r>
        <w:t xml:space="preserve"> and employees weren’t paid properly.</w:t>
      </w:r>
    </w:p>
    <w:p w14:paraId="5B996709" w14:textId="77777777" w:rsidR="00D4061A" w:rsidRDefault="00D4061A" w:rsidP="00D4061A">
      <w:r w:rsidRPr="00E86B91">
        <w:rPr>
          <w:rStyle w:val="Emphasis"/>
          <w:highlight w:val="green"/>
        </w:rPr>
        <w:t>To save state enterprises</w:t>
      </w:r>
      <w:r w:rsidRPr="001E25B7">
        <w:rPr>
          <w:rStyle w:val="Emphasis"/>
        </w:rPr>
        <w:t xml:space="preserve"> from the crisis, </w:t>
      </w:r>
      <w:r w:rsidRPr="00E86B91">
        <w:rPr>
          <w:rStyle w:val="Emphasis"/>
          <w:highlight w:val="green"/>
        </w:rPr>
        <w:t>Ukraine plans to turn them into joint-stock companies</w:t>
      </w:r>
      <w:r>
        <w:t xml:space="preserve">, </w:t>
      </w:r>
      <w:proofErr w:type="spellStart"/>
      <w:r>
        <w:t>Taftay</w:t>
      </w:r>
      <w:proofErr w:type="spellEnd"/>
      <w:r>
        <w:t xml:space="preserve"> said. “It will make them more flexible and attractive for investors.”</w:t>
      </w:r>
    </w:p>
    <w:p w14:paraId="2712BC9B" w14:textId="77777777" w:rsidR="00D4061A" w:rsidRDefault="00D4061A" w:rsidP="00D4061A">
      <w:r w:rsidRPr="001E25B7">
        <w:rPr>
          <w:rStyle w:val="StyleUnderline"/>
        </w:rPr>
        <w:lastRenderedPageBreak/>
        <w:t>Within the new space program, state enterprises will compete with private companies for the right to build six satellites</w:t>
      </w:r>
      <w:r>
        <w:t xml:space="preserve"> — two each year starting in 2023, </w:t>
      </w:r>
      <w:proofErr w:type="spellStart"/>
      <w:r>
        <w:t>Taftay</w:t>
      </w:r>
      <w:proofErr w:type="spellEnd"/>
      <w:r>
        <w:t xml:space="preserve"> said. But first, Ukraine plans to send up the </w:t>
      </w:r>
      <w:proofErr w:type="spellStart"/>
      <w:r>
        <w:t>Sich</w:t>
      </w:r>
      <w:proofErr w:type="spellEnd"/>
      <w:r>
        <w:t xml:space="preserve"> 2–30 satellite in December using the U.S. launch vehicle Falcon 9 that belongs to SpaceX.</w:t>
      </w:r>
    </w:p>
    <w:p w14:paraId="5E89DA1C" w14:textId="77777777" w:rsidR="00D4061A" w:rsidRDefault="00D4061A" w:rsidP="00D4061A">
      <w:pPr>
        <w:pStyle w:val="Heading3"/>
      </w:pPr>
      <w:r>
        <w:lastRenderedPageBreak/>
        <w:t>AT: Scenario 1</w:t>
      </w:r>
    </w:p>
    <w:p w14:paraId="69814953" w14:textId="77777777" w:rsidR="00D4061A" w:rsidRDefault="00D4061A" w:rsidP="00D4061A">
      <w:pPr>
        <w:pStyle w:val="Heading4"/>
      </w:pPr>
      <w:r>
        <w:t xml:space="preserve">They don’t solve - private entities can still invest in space even if the government is the one appropriating. </w:t>
      </w:r>
    </w:p>
    <w:p w14:paraId="1FE6D73C" w14:textId="77777777" w:rsidR="00D4061A" w:rsidRPr="004617CD" w:rsidRDefault="00D4061A" w:rsidP="00D4061A">
      <w:pPr>
        <w:pStyle w:val="Heading4"/>
      </w:pPr>
      <w:r>
        <w:t xml:space="preserve">1AC </w:t>
      </w:r>
      <w:proofErr w:type="spellStart"/>
      <w:r>
        <w:t>fuhrman</w:t>
      </w:r>
      <w:proofErr w:type="spellEnd"/>
      <w:r>
        <w:t xml:space="preserve"> admits development is due to “multiple factors,” it just lists Ukraine as one of them. If they are right about </w:t>
      </w:r>
      <w:proofErr w:type="spellStart"/>
      <w:r>
        <w:t>NoKo’s</w:t>
      </w:r>
      <w:proofErr w:type="spellEnd"/>
      <w:r>
        <w:t xml:space="preserve"> intentions, they will attempt to develop second strike at any cost. </w:t>
      </w:r>
    </w:p>
    <w:p w14:paraId="75DBE9B7" w14:textId="77777777" w:rsidR="00D4061A" w:rsidRPr="001545B2" w:rsidRDefault="00D4061A" w:rsidP="00D4061A">
      <w:pPr>
        <w:pStyle w:val="Heading4"/>
      </w:pPr>
      <w:r w:rsidRPr="001545B2">
        <w:t xml:space="preserve">No </w:t>
      </w:r>
      <w:proofErr w:type="spellStart"/>
      <w:r w:rsidRPr="001545B2">
        <w:t>NoKo</w:t>
      </w:r>
      <w:proofErr w:type="spellEnd"/>
      <w:r w:rsidRPr="001545B2">
        <w:t xml:space="preserve"> war </w:t>
      </w:r>
    </w:p>
    <w:p w14:paraId="10A21848" w14:textId="77777777" w:rsidR="00D4061A" w:rsidRPr="001545B2" w:rsidRDefault="00D4061A" w:rsidP="00D4061A">
      <w:pPr>
        <w:rPr>
          <w:rFonts w:cstheme="minorHAnsi"/>
        </w:rPr>
      </w:pPr>
      <w:bookmarkStart w:id="0" w:name="_Hlk2954357"/>
      <w:r w:rsidRPr="001545B2">
        <w:rPr>
          <w:rFonts w:cstheme="minorHAnsi"/>
        </w:rPr>
        <w:t xml:space="preserve">David C. </w:t>
      </w:r>
      <w:r w:rsidRPr="001545B2">
        <w:rPr>
          <w:rFonts w:cstheme="minorHAnsi"/>
          <w:b/>
        </w:rPr>
        <w:t>Kang &amp;</w:t>
      </w:r>
      <w:r w:rsidRPr="001545B2">
        <w:rPr>
          <w:rFonts w:cstheme="minorHAnsi"/>
        </w:rPr>
        <w:t xml:space="preserve"> Victor </w:t>
      </w:r>
      <w:r w:rsidRPr="001545B2">
        <w:rPr>
          <w:rFonts w:cstheme="minorHAnsi"/>
          <w:b/>
        </w:rPr>
        <w:t>Cha 18</w:t>
      </w:r>
      <w:r w:rsidRPr="001545B2">
        <w:rPr>
          <w:rFonts w:cstheme="minorHAnsi"/>
        </w:rPr>
        <w:t>. Kang is Maria Crutcher Professor of International Relations at the University of Southern California; Cha is Director for Asian Affairs in the White House's National Security Council, with responsibility for Japan, North and South Korea, Australia, and New Zealand. 2018. “Threatening, But Deterrence Works.” Nuclear North Korea, Columbia University Press, pp. 41–69. JSTOR, http://www.jstor.org/stable/10.7312/cha-18922.8.</w:t>
      </w:r>
    </w:p>
    <w:p w14:paraId="358A2CF1" w14:textId="77777777" w:rsidR="00D4061A" w:rsidRPr="001545B2" w:rsidRDefault="00D4061A" w:rsidP="00D4061A">
      <w:pPr>
        <w:rPr>
          <w:rFonts w:cstheme="minorHAnsi"/>
          <w:sz w:val="16"/>
        </w:rPr>
      </w:pPr>
      <w:bookmarkStart w:id="1" w:name="_Hlk2954868"/>
      <w:r w:rsidRPr="001545B2">
        <w:rPr>
          <w:rFonts w:cstheme="minorHAnsi"/>
          <w:sz w:val="16"/>
        </w:rPr>
        <w:t xml:space="preserve">This raises another question: does North Korea have legitimate security fears? </w:t>
      </w:r>
    </w:p>
    <w:p w14:paraId="10EAE887" w14:textId="77777777" w:rsidR="00D4061A" w:rsidRPr="001545B2" w:rsidRDefault="00D4061A" w:rsidP="00D4061A">
      <w:pPr>
        <w:rPr>
          <w:rStyle w:val="StyleUnderline"/>
          <w:rFonts w:cstheme="minorHAnsi"/>
        </w:rPr>
      </w:pPr>
      <w:r w:rsidRPr="001545B2">
        <w:rPr>
          <w:rStyle w:val="StyleUnderline"/>
          <w:rFonts w:cstheme="minorHAnsi"/>
        </w:rPr>
        <w:t xml:space="preserve">In a nutshell, the problem is this: the United States </w:t>
      </w:r>
      <w:r w:rsidRPr="001545B2">
        <w:rPr>
          <w:rStyle w:val="Emphasis"/>
          <w:rFonts w:cstheme="minorHAnsi"/>
        </w:rPr>
        <w:t>refuses</w:t>
      </w:r>
      <w:r w:rsidRPr="001545B2">
        <w:rPr>
          <w:rStyle w:val="StyleUnderline"/>
          <w:rFonts w:cstheme="minorHAnsi"/>
        </w:rPr>
        <w:t xml:space="preserve"> to give </w:t>
      </w:r>
      <w:r w:rsidRPr="001545B2">
        <w:rPr>
          <w:rStyle w:val="Emphasis"/>
          <w:rFonts w:cstheme="minorHAnsi"/>
        </w:rPr>
        <w:t>security guarantees</w:t>
      </w:r>
      <w:r w:rsidRPr="001545B2">
        <w:rPr>
          <w:rStyle w:val="StyleUnderline"/>
          <w:rFonts w:cstheme="minorHAnsi"/>
        </w:rPr>
        <w:t xml:space="preserve"> to North Korea until it proves it has </w:t>
      </w:r>
      <w:r w:rsidRPr="001545B2">
        <w:rPr>
          <w:rStyle w:val="Emphasis"/>
          <w:rFonts w:cstheme="minorHAnsi"/>
        </w:rPr>
        <w:t>dismantled</w:t>
      </w:r>
      <w:r w:rsidRPr="001545B2">
        <w:rPr>
          <w:rFonts w:cstheme="minorHAnsi"/>
          <w:sz w:val="16"/>
        </w:rPr>
        <w:t xml:space="preserve"> its weapons program. </w:t>
      </w:r>
      <w:r w:rsidRPr="001545B2">
        <w:rPr>
          <w:rStyle w:val="StyleUnderline"/>
          <w:rFonts w:cstheme="minorHAnsi"/>
        </w:rPr>
        <w:t xml:space="preserve">The North </w:t>
      </w:r>
      <w:r w:rsidRPr="001545B2">
        <w:rPr>
          <w:rStyle w:val="Emphasis"/>
          <w:rFonts w:cstheme="minorHAnsi"/>
        </w:rPr>
        <w:t>refuses</w:t>
      </w:r>
      <w:r w:rsidRPr="001545B2">
        <w:rPr>
          <w:rStyle w:val="StyleUnderline"/>
          <w:rFonts w:cstheme="minorHAnsi"/>
        </w:rPr>
        <w:t xml:space="preserve"> to </w:t>
      </w:r>
      <w:r w:rsidRPr="001545B2">
        <w:rPr>
          <w:rStyle w:val="Emphasis"/>
          <w:rFonts w:cstheme="minorHAnsi"/>
        </w:rPr>
        <w:t>disarm</w:t>
      </w:r>
      <w:r w:rsidRPr="001545B2">
        <w:rPr>
          <w:rStyle w:val="StyleUnderline"/>
          <w:rFonts w:cstheme="minorHAnsi"/>
        </w:rPr>
        <w:t xml:space="preserve"> until it has </w:t>
      </w:r>
      <w:r w:rsidRPr="001545B2">
        <w:rPr>
          <w:rStyle w:val="Emphasis"/>
          <w:rFonts w:cstheme="minorHAnsi"/>
        </w:rPr>
        <w:t>security guarantees</w:t>
      </w:r>
      <w:r w:rsidRPr="001545B2">
        <w:rPr>
          <w:rStyle w:val="StyleUnderline"/>
          <w:rFonts w:cstheme="minorHAnsi"/>
        </w:rPr>
        <w:t xml:space="preserve"> from the United States. </w:t>
      </w:r>
    </w:p>
    <w:p w14:paraId="1EE747C1" w14:textId="77777777" w:rsidR="00D4061A" w:rsidRPr="001545B2" w:rsidRDefault="00D4061A" w:rsidP="00D4061A">
      <w:pPr>
        <w:rPr>
          <w:rStyle w:val="Emphasis"/>
          <w:rFonts w:cstheme="minorHAnsi"/>
        </w:rPr>
      </w:pPr>
      <w:r w:rsidRPr="001545B2">
        <w:rPr>
          <w:rStyle w:val="Emphasis"/>
          <w:rFonts w:cstheme="minorHAnsi"/>
        </w:rPr>
        <w:t xml:space="preserve">Hence, stalemate. </w:t>
      </w:r>
    </w:p>
    <w:p w14:paraId="29B8803F" w14:textId="77777777" w:rsidR="00D4061A" w:rsidRPr="001545B2" w:rsidRDefault="00D4061A" w:rsidP="00D4061A">
      <w:pPr>
        <w:rPr>
          <w:rFonts w:cstheme="minorHAnsi"/>
          <w:sz w:val="16"/>
        </w:rPr>
      </w:pPr>
      <w:r w:rsidRPr="001545B2">
        <w:rPr>
          <w:rStyle w:val="StyleUnderline"/>
          <w:rFonts w:cstheme="minorHAnsi"/>
        </w:rPr>
        <w:t>The key issue is whether North Korea has legitimate security concerns. If it does—and</w:t>
      </w:r>
      <w:r w:rsidRPr="001545B2">
        <w:rPr>
          <w:rFonts w:cstheme="minorHAnsi"/>
          <w:sz w:val="16"/>
        </w:rPr>
        <w:t xml:space="preserve"> I will argue that </w:t>
      </w:r>
      <w:r w:rsidRPr="001545B2">
        <w:rPr>
          <w:rStyle w:val="Emphasis"/>
          <w:rFonts w:cstheme="minorHAnsi"/>
        </w:rPr>
        <w:t>this is the case</w:t>
      </w:r>
      <w:r w:rsidRPr="001545B2">
        <w:rPr>
          <w:rStyle w:val="StyleUnderline"/>
          <w:rFonts w:cstheme="minorHAnsi"/>
        </w:rPr>
        <w:t xml:space="preserve">—we can explain the pattern of North Korean behavior </w:t>
      </w:r>
      <w:proofErr w:type="gramStart"/>
      <w:r w:rsidRPr="001545B2">
        <w:rPr>
          <w:rStyle w:val="StyleUnderline"/>
          <w:rFonts w:cstheme="minorHAnsi"/>
        </w:rPr>
        <w:t>and also</w:t>
      </w:r>
      <w:proofErr w:type="gramEnd"/>
      <w:r w:rsidRPr="001545B2">
        <w:rPr>
          <w:rStyle w:val="StyleUnderline"/>
          <w:rFonts w:cstheme="minorHAnsi"/>
        </w:rPr>
        <w:t xml:space="preserve"> point to a </w:t>
      </w:r>
      <w:r w:rsidRPr="001545B2">
        <w:rPr>
          <w:rStyle w:val="Emphasis"/>
          <w:rFonts w:cstheme="minorHAnsi"/>
        </w:rPr>
        <w:t>solution</w:t>
      </w:r>
      <w:r w:rsidRPr="001545B2">
        <w:rPr>
          <w:rFonts w:cstheme="minorHAnsi"/>
          <w:sz w:val="16"/>
        </w:rPr>
        <w:t xml:space="preserve">. North Korea’s nuclear weapons, missile programs, and massive conventional military deployments are aimed at deterrence and defense. </w:t>
      </w:r>
      <w:r w:rsidRPr="001545B2">
        <w:rPr>
          <w:rStyle w:val="StyleUnderline"/>
          <w:rFonts w:cstheme="minorHAnsi"/>
        </w:rPr>
        <w:t xml:space="preserve">If </w:t>
      </w:r>
      <w:r w:rsidRPr="001545B2">
        <w:rPr>
          <w:rStyle w:val="Emphasis"/>
          <w:rFonts w:cstheme="minorHAnsi"/>
        </w:rPr>
        <w:t>No</w:t>
      </w:r>
      <w:r w:rsidRPr="001545B2">
        <w:rPr>
          <w:rStyle w:val="StyleUnderline"/>
          <w:rFonts w:cstheme="minorHAnsi"/>
        </w:rPr>
        <w:t xml:space="preserve">rth </w:t>
      </w:r>
      <w:r w:rsidRPr="001545B2">
        <w:rPr>
          <w:rStyle w:val="Emphasis"/>
          <w:rFonts w:cstheme="minorHAnsi"/>
        </w:rPr>
        <w:t>Ko</w:t>
      </w:r>
      <w:r w:rsidRPr="001545B2">
        <w:rPr>
          <w:rStyle w:val="StyleUnderline"/>
          <w:rFonts w:cstheme="minorHAnsi"/>
        </w:rPr>
        <w:t xml:space="preserve">rea really wanted to develop nuclear weapons for </w:t>
      </w:r>
      <w:r w:rsidRPr="001545B2">
        <w:rPr>
          <w:rStyle w:val="Emphasis"/>
          <w:rFonts w:cstheme="minorHAnsi"/>
        </w:rPr>
        <w:t>offensive</w:t>
      </w:r>
      <w:r w:rsidRPr="001545B2">
        <w:rPr>
          <w:rStyle w:val="StyleUnderline"/>
          <w:rFonts w:cstheme="minorHAnsi"/>
        </w:rPr>
        <w:t xml:space="preserve"> purposes, it </w:t>
      </w:r>
      <w:r w:rsidRPr="001545B2">
        <w:rPr>
          <w:rStyle w:val="Emphasis"/>
          <w:rFonts w:cstheme="minorHAnsi"/>
        </w:rPr>
        <w:t>would have done so long ago</w:t>
      </w:r>
      <w:r w:rsidRPr="001545B2">
        <w:rPr>
          <w:rStyle w:val="StyleUnderline"/>
          <w:rFonts w:cstheme="minorHAnsi"/>
        </w:rPr>
        <w:t xml:space="preserve">. Even </w:t>
      </w:r>
      <w:r w:rsidRPr="004617CD">
        <w:rPr>
          <w:rStyle w:val="StyleUnderline"/>
          <w:rFonts w:cstheme="minorHAnsi"/>
          <w:highlight w:val="green"/>
        </w:rPr>
        <w:t xml:space="preserve">if the North develops </w:t>
      </w:r>
      <w:r w:rsidRPr="004617CD">
        <w:rPr>
          <w:rStyle w:val="Emphasis"/>
          <w:rFonts w:cstheme="minorHAnsi"/>
          <w:highlight w:val="green"/>
        </w:rPr>
        <w:t>nuc</w:t>
      </w:r>
      <w:r w:rsidRPr="001545B2">
        <w:rPr>
          <w:rStyle w:val="StyleUnderline"/>
          <w:rFonts w:cstheme="minorHAnsi"/>
        </w:rPr>
        <w:t>lear weapon</w:t>
      </w:r>
      <w:r w:rsidRPr="004617CD">
        <w:rPr>
          <w:rStyle w:val="Emphasis"/>
          <w:rFonts w:cstheme="minorHAnsi"/>
          <w:highlight w:val="green"/>
        </w:rPr>
        <w:t>s</w:t>
      </w:r>
      <w:r w:rsidRPr="004617CD">
        <w:rPr>
          <w:rStyle w:val="StyleUnderline"/>
          <w:rFonts w:cstheme="minorHAnsi"/>
          <w:highlight w:val="green"/>
        </w:rPr>
        <w:t xml:space="preserve">, it </w:t>
      </w:r>
      <w:r w:rsidRPr="004617CD">
        <w:rPr>
          <w:rStyle w:val="Emphasis"/>
          <w:rFonts w:cstheme="minorHAnsi"/>
          <w:highlight w:val="green"/>
        </w:rPr>
        <w:t>will not use them because of a devastating U.S. response</w:t>
      </w:r>
      <w:r w:rsidRPr="001545B2">
        <w:rPr>
          <w:rFonts w:cstheme="minorHAnsi"/>
          <w:sz w:val="16"/>
        </w:rPr>
        <w:t xml:space="preserve">. The North wants a guarantee of security from the U.S., and a policy of pressure will only make North Korea feel even more insecure. Even </w:t>
      </w:r>
      <w:r w:rsidRPr="001545B2">
        <w:rPr>
          <w:rStyle w:val="Emphasis"/>
          <w:rFonts w:cstheme="minorHAnsi"/>
        </w:rPr>
        <w:t>isolation</w:t>
      </w:r>
      <w:r w:rsidRPr="001545B2">
        <w:rPr>
          <w:rFonts w:cstheme="minorHAnsi"/>
          <w:sz w:val="16"/>
        </w:rPr>
        <w:t xml:space="preserve"> </w:t>
      </w:r>
      <w:r w:rsidRPr="001545B2">
        <w:rPr>
          <w:rStyle w:val="StyleUnderline"/>
          <w:rFonts w:cstheme="minorHAnsi"/>
        </w:rPr>
        <w:t xml:space="preserve">is at best a </w:t>
      </w:r>
      <w:r w:rsidRPr="001545B2">
        <w:rPr>
          <w:rStyle w:val="Emphasis"/>
          <w:rFonts w:cstheme="minorHAnsi"/>
        </w:rPr>
        <w:t>holding measure</w:t>
      </w:r>
      <w:r w:rsidRPr="001545B2">
        <w:rPr>
          <w:rFonts w:cstheme="minorHAnsi"/>
          <w:sz w:val="16"/>
        </w:rPr>
        <w:t xml:space="preserve">, </w:t>
      </w:r>
      <w:r w:rsidRPr="001545B2">
        <w:rPr>
          <w:rStyle w:val="StyleUnderline"/>
          <w:rFonts w:cstheme="minorHAnsi"/>
        </w:rPr>
        <w:t xml:space="preserve">while economic sanctions—or even economic engagement alone—will be unlikely to get North Korea to abandon its </w:t>
      </w:r>
      <w:r w:rsidRPr="001545B2">
        <w:rPr>
          <w:rStyle w:val="Emphasis"/>
          <w:rFonts w:cstheme="minorHAnsi"/>
        </w:rPr>
        <w:t>weapons program</w:t>
      </w:r>
      <w:r w:rsidRPr="001545B2">
        <w:rPr>
          <w:rFonts w:cstheme="minorHAnsi"/>
          <w:sz w:val="16"/>
        </w:rPr>
        <w:t xml:space="preserve">. </w:t>
      </w:r>
    </w:p>
    <w:p w14:paraId="261CAF27" w14:textId="77777777" w:rsidR="00D4061A" w:rsidRPr="001545B2" w:rsidRDefault="00D4061A" w:rsidP="00D4061A">
      <w:pPr>
        <w:rPr>
          <w:rFonts w:cstheme="minorHAnsi"/>
          <w:sz w:val="16"/>
        </w:rPr>
      </w:pPr>
      <w:r w:rsidRPr="001545B2">
        <w:rPr>
          <w:rStyle w:val="StyleUnderline"/>
          <w:rFonts w:cstheme="minorHAnsi"/>
        </w:rPr>
        <w:t xml:space="preserve">Without movement toward resolving the </w:t>
      </w:r>
      <w:r w:rsidRPr="001545B2">
        <w:rPr>
          <w:rStyle w:val="Emphasis"/>
          <w:rFonts w:cstheme="minorHAnsi"/>
        </w:rPr>
        <w:t>security fears</w:t>
      </w:r>
      <w:r w:rsidRPr="001545B2">
        <w:rPr>
          <w:rStyle w:val="StyleUnderline"/>
          <w:rFonts w:cstheme="minorHAnsi"/>
        </w:rPr>
        <w:t xml:space="preserve"> of the North, progress in resolving the </w:t>
      </w:r>
      <w:r w:rsidRPr="001545B2">
        <w:rPr>
          <w:rStyle w:val="Emphasis"/>
          <w:rFonts w:cstheme="minorHAnsi"/>
        </w:rPr>
        <w:t>nuclear weapons issue</w:t>
      </w:r>
      <w:r w:rsidRPr="001545B2">
        <w:rPr>
          <w:rStyle w:val="StyleUnderline"/>
          <w:rFonts w:cstheme="minorHAnsi"/>
        </w:rPr>
        <w:t xml:space="preserve"> will be </w:t>
      </w:r>
      <w:r w:rsidRPr="001545B2">
        <w:rPr>
          <w:rStyle w:val="Emphasis"/>
          <w:rFonts w:cstheme="minorHAnsi"/>
        </w:rPr>
        <w:t>limited</w:t>
      </w:r>
      <w:r w:rsidRPr="001545B2">
        <w:rPr>
          <w:rFonts w:cstheme="minorHAnsi"/>
          <w:sz w:val="16"/>
        </w:rPr>
        <w:t xml:space="preserve">. The United States and North Korea are still technically at war—the 1953 armistice was never replaced with a peace treaty. The U.S. has been unwilling to discuss even a nonaggression pact, much less a peace treaty or normalization of ties. With the U.S. calling </w:t>
      </w:r>
      <w:proofErr w:type="gramStart"/>
      <w:r w:rsidRPr="001545B2">
        <w:rPr>
          <w:rFonts w:cstheme="minorHAnsi"/>
          <w:sz w:val="16"/>
        </w:rPr>
        <w:t>North Korea</w:t>
      </w:r>
      <w:proofErr w:type="gramEnd"/>
      <w:r w:rsidRPr="001545B2">
        <w:rPr>
          <w:rFonts w:cstheme="minorHAnsi"/>
          <w:sz w:val="16"/>
        </w:rPr>
        <w:t xml:space="preserve"> a terrorist nation and Donald Rumsfeld discussing the possibility of war, it is no surprise that North Korea feels threatened. Upon closer examination, </w:t>
      </w:r>
      <w:r w:rsidRPr="004617CD">
        <w:rPr>
          <w:rStyle w:val="Emphasis"/>
          <w:rFonts w:cstheme="minorHAnsi"/>
          <w:highlight w:val="green"/>
        </w:rPr>
        <w:t>No</w:t>
      </w:r>
      <w:r w:rsidRPr="001545B2">
        <w:rPr>
          <w:rStyle w:val="StyleUnderline"/>
          <w:rFonts w:cstheme="minorHAnsi"/>
        </w:rPr>
        <w:t xml:space="preserve">rth </w:t>
      </w:r>
      <w:r w:rsidRPr="004617CD">
        <w:rPr>
          <w:rStyle w:val="Emphasis"/>
          <w:rFonts w:cstheme="minorHAnsi"/>
          <w:highlight w:val="green"/>
        </w:rPr>
        <w:t>Ko</w:t>
      </w:r>
      <w:r w:rsidRPr="001545B2">
        <w:rPr>
          <w:rStyle w:val="StyleUnderline"/>
          <w:rFonts w:cstheme="minorHAnsi"/>
        </w:rPr>
        <w:t xml:space="preserve">rea </w:t>
      </w:r>
      <w:r w:rsidRPr="004617CD">
        <w:rPr>
          <w:rStyle w:val="StyleUnderline"/>
          <w:rFonts w:cstheme="minorHAnsi"/>
          <w:highlight w:val="green"/>
        </w:rPr>
        <w:t>never had the</w:t>
      </w:r>
      <w:r w:rsidRPr="001545B2">
        <w:rPr>
          <w:rStyle w:val="StyleUnderline"/>
          <w:rFonts w:cstheme="minorHAnsi"/>
        </w:rPr>
        <w:t xml:space="preserve"> material </w:t>
      </w:r>
      <w:r w:rsidRPr="004617CD">
        <w:rPr>
          <w:rStyle w:val="StyleUnderline"/>
          <w:rFonts w:cstheme="minorHAnsi"/>
          <w:highlight w:val="green"/>
        </w:rPr>
        <w:t>capabilities to be a</w:t>
      </w:r>
      <w:r w:rsidRPr="001545B2">
        <w:rPr>
          <w:rStyle w:val="StyleUnderline"/>
          <w:rFonts w:cstheme="minorHAnsi"/>
        </w:rPr>
        <w:t xml:space="preserve"> serious </w:t>
      </w:r>
      <w:r w:rsidRPr="004617CD">
        <w:rPr>
          <w:rStyle w:val="StyleUnderline"/>
          <w:rFonts w:cstheme="minorHAnsi"/>
          <w:highlight w:val="green"/>
        </w:rPr>
        <w:t>contender</w:t>
      </w:r>
      <w:r w:rsidRPr="001545B2">
        <w:rPr>
          <w:rStyle w:val="StyleUnderline"/>
          <w:rFonts w:cstheme="minorHAnsi"/>
        </w:rPr>
        <w:t xml:space="preserve"> to the U.S.- ROK alliance, </w:t>
      </w:r>
      <w:r w:rsidRPr="004617CD">
        <w:rPr>
          <w:rStyle w:val="StyleUnderline"/>
          <w:rFonts w:cstheme="minorHAnsi"/>
          <w:highlight w:val="green"/>
        </w:rPr>
        <w:t>and</w:t>
      </w:r>
      <w:r w:rsidRPr="001545B2">
        <w:rPr>
          <w:rStyle w:val="StyleUnderline"/>
          <w:rFonts w:cstheme="minorHAnsi"/>
        </w:rPr>
        <w:t xml:space="preserve"> it </w:t>
      </w:r>
      <w:r w:rsidRPr="004617CD">
        <w:rPr>
          <w:rStyle w:val="Emphasis"/>
          <w:rFonts w:cstheme="minorHAnsi"/>
          <w:highlight w:val="green"/>
        </w:rPr>
        <w:t>quickly fell further behind</w:t>
      </w:r>
      <w:r w:rsidRPr="001545B2">
        <w:rPr>
          <w:rFonts w:cstheme="minorHAnsi"/>
          <w:sz w:val="16"/>
        </w:rPr>
        <w:t xml:space="preserve">. </w:t>
      </w:r>
      <w:proofErr w:type="gramStart"/>
      <w:r w:rsidRPr="001545B2">
        <w:rPr>
          <w:rFonts w:cstheme="minorHAnsi"/>
          <w:sz w:val="16"/>
        </w:rPr>
        <w:t>So</w:t>
      </w:r>
      <w:proofErr w:type="gramEnd"/>
      <w:r w:rsidRPr="001545B2">
        <w:rPr>
          <w:rFonts w:cstheme="minorHAnsi"/>
          <w:sz w:val="16"/>
        </w:rPr>
        <w:t xml:space="preserve"> </w:t>
      </w:r>
      <w:r w:rsidRPr="001545B2">
        <w:rPr>
          <w:rStyle w:val="StyleUnderline"/>
          <w:rFonts w:cstheme="minorHAnsi"/>
        </w:rPr>
        <w:t>the</w:t>
      </w:r>
      <w:r w:rsidRPr="001545B2">
        <w:rPr>
          <w:rFonts w:cstheme="minorHAnsi"/>
          <w:sz w:val="16"/>
        </w:rPr>
        <w:t xml:space="preserve"> </w:t>
      </w:r>
      <w:r w:rsidRPr="001545B2">
        <w:rPr>
          <w:rStyle w:val="StyleUnderline"/>
          <w:rFonts w:cstheme="minorHAnsi"/>
        </w:rPr>
        <w:t xml:space="preserve">real question has not been whether North Korea would prevent or preempt as South Korea caught up, but instead why North Korea might </w:t>
      </w:r>
      <w:r w:rsidRPr="001545B2">
        <w:rPr>
          <w:rStyle w:val="Emphasis"/>
          <w:rFonts w:cstheme="minorHAnsi"/>
        </w:rPr>
        <w:t>fight as it fell farther and farther behind</w:t>
      </w:r>
      <w:r w:rsidRPr="001545B2">
        <w:rPr>
          <w:rFonts w:cstheme="minorHAnsi"/>
          <w:sz w:val="16"/>
        </w:rPr>
        <w:t xml:space="preserve">. To paraphrase William </w:t>
      </w:r>
      <w:proofErr w:type="spellStart"/>
      <w:r w:rsidRPr="001545B2">
        <w:rPr>
          <w:rFonts w:cstheme="minorHAnsi"/>
          <w:sz w:val="16"/>
        </w:rPr>
        <w:t>Wohlforth</w:t>
      </w:r>
      <w:proofErr w:type="spellEnd"/>
      <w:r w:rsidRPr="001545B2">
        <w:rPr>
          <w:rFonts w:cstheme="minorHAnsi"/>
          <w:sz w:val="16"/>
        </w:rPr>
        <w:t xml:space="preserve">, “theorists tended to concentrate on dynamic challengers and moribund defenders. But </w:t>
      </w:r>
      <w:r w:rsidRPr="001545B2">
        <w:rPr>
          <w:rStyle w:val="StyleUnderline"/>
          <w:rFonts w:cstheme="minorHAnsi"/>
        </w:rPr>
        <w:t>in Korea the North was the moribund challenger, and the South was the rising defender</w:t>
      </w:r>
      <w:r w:rsidRPr="001545B2">
        <w:rPr>
          <w:rFonts w:cstheme="minorHAnsi"/>
          <w:sz w:val="16"/>
        </w:rPr>
        <w:t xml:space="preserve">.”7 </w:t>
      </w:r>
    </w:p>
    <w:p w14:paraId="357842D6" w14:textId="77777777" w:rsidR="00D4061A" w:rsidRPr="001545B2" w:rsidRDefault="00D4061A" w:rsidP="00D4061A">
      <w:pPr>
        <w:rPr>
          <w:rFonts w:cstheme="minorHAnsi"/>
          <w:sz w:val="16"/>
        </w:rPr>
      </w:pPr>
      <w:r w:rsidRPr="001545B2">
        <w:rPr>
          <w:rStyle w:val="Emphasis"/>
          <w:rFonts w:cstheme="minorHAnsi"/>
        </w:rPr>
        <w:t>If North Korea was so weak, why did so many people conclude that North Korea was the likely instigator of war?</w:t>
      </w:r>
      <w:r w:rsidRPr="001545B2">
        <w:rPr>
          <w:rFonts w:cstheme="minorHAnsi"/>
          <w:sz w:val="16"/>
        </w:rPr>
        <w:t xml:space="preserve"> </w:t>
      </w:r>
      <w:r w:rsidRPr="001545B2">
        <w:rPr>
          <w:rStyle w:val="StyleUnderline"/>
          <w:rFonts w:cstheme="minorHAnsi"/>
        </w:rPr>
        <w:t xml:space="preserve">Since North Korea was not powerful, </w:t>
      </w:r>
      <w:r w:rsidRPr="004617CD">
        <w:rPr>
          <w:rStyle w:val="StyleUnderline"/>
          <w:rFonts w:cstheme="minorHAnsi"/>
          <w:highlight w:val="green"/>
        </w:rPr>
        <w:t>scholars</w:t>
      </w:r>
      <w:r w:rsidRPr="001545B2">
        <w:rPr>
          <w:rStyle w:val="StyleUnderline"/>
          <w:rFonts w:cstheme="minorHAnsi"/>
        </w:rPr>
        <w:t xml:space="preserve"> and policymakers </w:t>
      </w:r>
      <w:r w:rsidRPr="004617CD">
        <w:rPr>
          <w:rStyle w:val="StyleUnderline"/>
          <w:rFonts w:cstheme="minorHAnsi"/>
          <w:highlight w:val="green"/>
        </w:rPr>
        <w:t>hypothesized</w:t>
      </w:r>
      <w:r w:rsidRPr="001545B2">
        <w:rPr>
          <w:rStyle w:val="StyleUnderline"/>
          <w:rFonts w:cstheme="minorHAnsi"/>
        </w:rPr>
        <w:t xml:space="preserve"> extreme </w:t>
      </w:r>
      <w:r w:rsidRPr="004617CD">
        <w:rPr>
          <w:rStyle w:val="Emphasis"/>
          <w:rFonts w:cstheme="minorHAnsi"/>
          <w:highlight w:val="green"/>
        </w:rPr>
        <w:t>psychological tendencies</w:t>
      </w:r>
      <w:r w:rsidRPr="001545B2">
        <w:rPr>
          <w:rStyle w:val="StyleUnderline"/>
          <w:rFonts w:cstheme="minorHAnsi"/>
        </w:rPr>
        <w:t xml:space="preserve"> to North Korean leaders. That is, if the </w:t>
      </w:r>
      <w:r w:rsidRPr="001545B2">
        <w:rPr>
          <w:rStyle w:val="Emphasis"/>
          <w:rFonts w:cstheme="minorHAnsi"/>
        </w:rPr>
        <w:t>material conditions</w:t>
      </w:r>
      <w:r w:rsidRPr="001545B2">
        <w:rPr>
          <w:rStyle w:val="StyleUnderline"/>
          <w:rFonts w:cstheme="minorHAnsi"/>
        </w:rPr>
        <w:t xml:space="preserve"> such as military or economic power did not lead logically to a conclusion of North Korean threat, then the leadership’s </w:t>
      </w:r>
      <w:r w:rsidRPr="001545B2">
        <w:rPr>
          <w:rStyle w:val="Emphasis"/>
          <w:rFonts w:cstheme="minorHAnsi"/>
        </w:rPr>
        <w:t>psychology</w:t>
      </w:r>
      <w:r w:rsidRPr="001545B2">
        <w:rPr>
          <w:rStyle w:val="StyleUnderline"/>
          <w:rFonts w:cstheme="minorHAnsi"/>
        </w:rPr>
        <w:t xml:space="preserve"> was what must matter. These ancillary and ad hoc psychological assumptions </w:t>
      </w:r>
      <w:r w:rsidRPr="001545B2">
        <w:rPr>
          <w:rStyle w:val="StyleUnderline"/>
          <w:rFonts w:cstheme="minorHAnsi"/>
        </w:rPr>
        <w:lastRenderedPageBreak/>
        <w:t>range from an irrational North Korean leadership to an extremely strong preference for invasion</w:t>
      </w:r>
      <w:r w:rsidRPr="001545B2">
        <w:rPr>
          <w:rFonts w:cstheme="minorHAnsi"/>
          <w:sz w:val="16"/>
        </w:rPr>
        <w:t xml:space="preserve">. Most theories of war focus on material conditions such as relative power, but in the case of North Korea, the real analytic lifting has been done by psychological assumptions about intent. As I will show, </w:t>
      </w:r>
      <w:r w:rsidRPr="004617CD">
        <w:rPr>
          <w:rStyle w:val="Emphasis"/>
          <w:rFonts w:cstheme="minorHAnsi"/>
          <w:highlight w:val="green"/>
        </w:rPr>
        <w:t>none of these</w:t>
      </w:r>
      <w:r w:rsidRPr="001545B2">
        <w:rPr>
          <w:rStyle w:val="Emphasis"/>
          <w:rFonts w:cstheme="minorHAnsi"/>
        </w:rPr>
        <w:t xml:space="preserve"> assumptions </w:t>
      </w:r>
      <w:r w:rsidRPr="004617CD">
        <w:rPr>
          <w:rStyle w:val="Emphasis"/>
          <w:rFonts w:cstheme="minorHAnsi"/>
          <w:highlight w:val="green"/>
        </w:rPr>
        <w:t>are tenable</w:t>
      </w:r>
      <w:r w:rsidRPr="001545B2">
        <w:rPr>
          <w:rFonts w:cstheme="minorHAnsi"/>
          <w:sz w:val="16"/>
        </w:rPr>
        <w:t xml:space="preserve">.8 </w:t>
      </w:r>
    </w:p>
    <w:p w14:paraId="61A8D326" w14:textId="77777777" w:rsidR="00D4061A" w:rsidRPr="001545B2" w:rsidRDefault="00D4061A" w:rsidP="00D4061A">
      <w:pPr>
        <w:rPr>
          <w:rFonts w:cstheme="minorHAnsi"/>
          <w:sz w:val="16"/>
        </w:rPr>
      </w:pPr>
      <w:r w:rsidRPr="004617CD">
        <w:rPr>
          <w:rStyle w:val="Emphasis"/>
          <w:rFonts w:cstheme="minorHAnsi"/>
          <w:highlight w:val="green"/>
        </w:rPr>
        <w:t>The</w:t>
      </w:r>
      <w:r w:rsidRPr="001545B2">
        <w:rPr>
          <w:rStyle w:val="Emphasis"/>
          <w:rFonts w:cstheme="minorHAnsi"/>
        </w:rPr>
        <w:t xml:space="preserve"> explanation for a </w:t>
      </w:r>
      <w:r w:rsidRPr="004617CD">
        <w:rPr>
          <w:rStyle w:val="Emphasis"/>
          <w:rFonts w:cstheme="minorHAnsi"/>
          <w:highlight w:val="green"/>
        </w:rPr>
        <w:t>half-century of</w:t>
      </w:r>
      <w:r w:rsidRPr="001545B2">
        <w:rPr>
          <w:rStyle w:val="Emphasis"/>
          <w:rFonts w:cstheme="minorHAnsi"/>
        </w:rPr>
        <w:t xml:space="preserve"> stability and </w:t>
      </w:r>
      <w:r w:rsidRPr="004617CD">
        <w:rPr>
          <w:rStyle w:val="Emphasis"/>
          <w:rFonts w:cstheme="minorHAnsi"/>
          <w:highlight w:val="green"/>
        </w:rPr>
        <w:t>peace on the</w:t>
      </w:r>
      <w:r w:rsidRPr="001545B2">
        <w:rPr>
          <w:rStyle w:val="Emphasis"/>
          <w:rFonts w:cstheme="minorHAnsi"/>
        </w:rPr>
        <w:t xml:space="preserve"> Korean </w:t>
      </w:r>
      <w:r w:rsidRPr="004617CD">
        <w:rPr>
          <w:rStyle w:val="Emphasis"/>
          <w:rFonts w:cstheme="minorHAnsi"/>
          <w:highlight w:val="green"/>
        </w:rPr>
        <w:t>peninsula is</w:t>
      </w:r>
      <w:r w:rsidRPr="001545B2">
        <w:rPr>
          <w:rStyle w:val="Emphasis"/>
          <w:rFonts w:cstheme="minorHAnsi"/>
        </w:rPr>
        <w:t xml:space="preserve"> </w:t>
      </w:r>
      <w:proofErr w:type="gramStart"/>
      <w:r w:rsidRPr="001545B2">
        <w:rPr>
          <w:rStyle w:val="Emphasis"/>
          <w:rFonts w:cstheme="minorHAnsi"/>
        </w:rPr>
        <w:t xml:space="preserve">actually </w:t>
      </w:r>
      <w:r w:rsidRPr="004617CD">
        <w:rPr>
          <w:rStyle w:val="Emphasis"/>
          <w:rFonts w:cstheme="minorHAnsi"/>
          <w:highlight w:val="green"/>
        </w:rPr>
        <w:t>quite</w:t>
      </w:r>
      <w:proofErr w:type="gramEnd"/>
      <w:r w:rsidRPr="004617CD">
        <w:rPr>
          <w:rStyle w:val="Emphasis"/>
          <w:rFonts w:cstheme="minorHAnsi"/>
          <w:highlight w:val="green"/>
        </w:rPr>
        <w:t xml:space="preserve"> simple: deterrence works</w:t>
      </w:r>
      <w:r w:rsidRPr="001545B2">
        <w:rPr>
          <w:rFonts w:cstheme="minorHAnsi"/>
          <w:sz w:val="16"/>
        </w:rPr>
        <w:t xml:space="preserve">. </w:t>
      </w:r>
      <w:r w:rsidRPr="001545B2">
        <w:rPr>
          <w:rStyle w:val="StyleUnderline"/>
          <w:rFonts w:cstheme="minorHAnsi"/>
        </w:rPr>
        <w:t xml:space="preserve">Since 1953 North Korea has faced both a determined South Korean military, and more importantly, </w:t>
      </w:r>
      <w:r w:rsidRPr="004617CD">
        <w:rPr>
          <w:rStyle w:val="StyleUnderline"/>
          <w:rFonts w:cstheme="minorHAnsi"/>
          <w:highlight w:val="green"/>
        </w:rPr>
        <w:t>U.S.</w:t>
      </w:r>
      <w:r w:rsidRPr="001545B2">
        <w:rPr>
          <w:rStyle w:val="StyleUnderline"/>
          <w:rFonts w:cstheme="minorHAnsi"/>
        </w:rPr>
        <w:t xml:space="preserve"> military </w:t>
      </w:r>
      <w:r w:rsidRPr="004617CD">
        <w:rPr>
          <w:rStyle w:val="Emphasis"/>
          <w:rFonts w:cstheme="minorHAnsi"/>
          <w:highlight w:val="green"/>
        </w:rPr>
        <w:t>deploy</w:t>
      </w:r>
      <w:r w:rsidRPr="001545B2">
        <w:rPr>
          <w:rStyle w:val="StyleUnderline"/>
          <w:rFonts w:cstheme="minorHAnsi"/>
        </w:rPr>
        <w:t xml:space="preserve">ments that at their height comprised </w:t>
      </w:r>
      <w:r w:rsidRPr="004617CD">
        <w:rPr>
          <w:rStyle w:val="Emphasis"/>
          <w:rFonts w:cstheme="minorHAnsi"/>
          <w:highlight w:val="green"/>
        </w:rPr>
        <w:t>100,000 troops</w:t>
      </w:r>
      <w:r w:rsidRPr="001545B2">
        <w:rPr>
          <w:rStyle w:val="StyleUnderline"/>
          <w:rFonts w:cstheme="minorHAnsi"/>
        </w:rPr>
        <w:t xml:space="preserve"> and more than </w:t>
      </w:r>
      <w:r w:rsidRPr="001545B2">
        <w:rPr>
          <w:rStyle w:val="Emphasis"/>
          <w:rFonts w:cstheme="minorHAnsi"/>
        </w:rPr>
        <w:t>100 nuclear-tipped Lance missiles</w:t>
      </w:r>
      <w:r w:rsidRPr="001545B2">
        <w:rPr>
          <w:rStyle w:val="StyleUnderline"/>
          <w:rFonts w:cstheme="minorHAnsi"/>
        </w:rPr>
        <w:t xml:space="preserve"> aimed at North Korea. Even today the United States maintains bases in South Korea that include 38,000 troops, nuclear-capable airbases, and naval facilities that guarantee U.S. involvement in any conflict on the peninsula. While in 1950 there might have been reason for confidence in the North, the war was </w:t>
      </w:r>
      <w:r w:rsidRPr="001545B2">
        <w:rPr>
          <w:rStyle w:val="Emphasis"/>
          <w:rFonts w:cstheme="minorHAnsi"/>
        </w:rPr>
        <w:t>disastrous for the Communists</w:t>
      </w:r>
      <w:r w:rsidRPr="001545B2">
        <w:rPr>
          <w:rFonts w:cstheme="minorHAnsi"/>
          <w:sz w:val="16"/>
        </w:rPr>
        <w:t xml:space="preserve">, and </w:t>
      </w:r>
      <w:r w:rsidRPr="001545B2">
        <w:rPr>
          <w:rStyle w:val="StyleUnderline"/>
          <w:rFonts w:cstheme="minorHAnsi"/>
        </w:rPr>
        <w:t xml:space="preserve">without massive </w:t>
      </w:r>
      <w:r w:rsidRPr="001545B2">
        <w:rPr>
          <w:rStyle w:val="Emphasis"/>
          <w:rFonts w:cstheme="minorHAnsi"/>
        </w:rPr>
        <w:t>Chinese involvement</w:t>
      </w:r>
      <w:r w:rsidRPr="001545B2">
        <w:rPr>
          <w:rFonts w:cstheme="minorHAnsi"/>
          <w:sz w:val="16"/>
        </w:rPr>
        <w:t xml:space="preserve"> </w:t>
      </w:r>
      <w:r w:rsidRPr="001545B2">
        <w:rPr>
          <w:rStyle w:val="Emphasis"/>
          <w:rFonts w:cstheme="minorHAnsi"/>
        </w:rPr>
        <w:t>North Korea would have ceased to exist</w:t>
      </w:r>
      <w:r w:rsidRPr="001545B2">
        <w:rPr>
          <w:rFonts w:cstheme="minorHAnsi"/>
          <w:sz w:val="16"/>
        </w:rPr>
        <w:t xml:space="preserve">. </w:t>
      </w:r>
      <w:r w:rsidRPr="001545B2">
        <w:rPr>
          <w:rStyle w:val="StyleUnderline"/>
          <w:rFonts w:cstheme="minorHAnsi"/>
        </w:rPr>
        <w:t xml:space="preserve">Even during the cold war, North Korea’s leadership </w:t>
      </w:r>
      <w:r w:rsidRPr="001545B2">
        <w:rPr>
          <w:rStyle w:val="Emphasis"/>
          <w:rFonts w:cstheme="minorHAnsi"/>
        </w:rPr>
        <w:t>never challenged this deterrence</w:t>
      </w:r>
      <w:r w:rsidRPr="001545B2">
        <w:rPr>
          <w:rStyle w:val="StyleUnderline"/>
          <w:rFonts w:cstheme="minorHAnsi"/>
        </w:rPr>
        <w:t xml:space="preserve"> on the peninsula</w:t>
      </w:r>
      <w:r w:rsidRPr="001545B2">
        <w:rPr>
          <w:rFonts w:cstheme="minorHAnsi"/>
          <w:sz w:val="16"/>
        </w:rPr>
        <w:t xml:space="preserve">. As I will show, the </w:t>
      </w:r>
      <w:r w:rsidRPr="001545B2">
        <w:rPr>
          <w:rStyle w:val="StyleUnderline"/>
          <w:rFonts w:cstheme="minorHAnsi"/>
        </w:rPr>
        <w:t xml:space="preserve">attempted assassinations of South Korea’s authoritarian leaders during the 1970s and 1980s have stopped because they would be clearly </w:t>
      </w:r>
      <w:r w:rsidRPr="001545B2">
        <w:rPr>
          <w:rStyle w:val="Emphasis"/>
          <w:rFonts w:cstheme="minorHAnsi"/>
        </w:rPr>
        <w:t>counterproductive</w:t>
      </w:r>
      <w:r w:rsidRPr="001545B2">
        <w:rPr>
          <w:rFonts w:cstheme="minorHAnsi"/>
          <w:sz w:val="16"/>
        </w:rPr>
        <w:t xml:space="preserve"> in a democratic South </w:t>
      </w:r>
      <w:proofErr w:type="gramStart"/>
      <w:r w:rsidRPr="001545B2">
        <w:rPr>
          <w:rFonts w:cstheme="minorHAnsi"/>
          <w:sz w:val="16"/>
        </w:rPr>
        <w:t xml:space="preserve">Korea, </w:t>
      </w:r>
      <w:r w:rsidRPr="001545B2">
        <w:rPr>
          <w:rStyle w:val="StyleUnderline"/>
          <w:rFonts w:cstheme="minorHAnsi"/>
        </w:rPr>
        <w:t>and</w:t>
      </w:r>
      <w:proofErr w:type="gramEnd"/>
      <w:r w:rsidRPr="001545B2">
        <w:rPr>
          <w:rFonts w:cstheme="minorHAnsi"/>
          <w:sz w:val="16"/>
        </w:rPr>
        <w:t xml:space="preserve"> </w:t>
      </w:r>
      <w:r w:rsidRPr="001545B2">
        <w:rPr>
          <w:rStyle w:val="Emphasis"/>
          <w:rFonts w:cstheme="minorHAnsi"/>
        </w:rPr>
        <w:t>will not begin again</w:t>
      </w:r>
      <w:r w:rsidRPr="001545B2">
        <w:rPr>
          <w:rFonts w:cstheme="minorHAnsi"/>
          <w:sz w:val="16"/>
        </w:rPr>
        <w:t xml:space="preserve">. </w:t>
      </w:r>
      <w:r w:rsidRPr="001545B2">
        <w:rPr>
          <w:rStyle w:val="StyleUnderline"/>
          <w:rFonts w:cstheme="minorHAnsi"/>
        </w:rPr>
        <w:t xml:space="preserve">Given the tension on the peninsula, </w:t>
      </w:r>
      <w:r w:rsidRPr="004617CD">
        <w:rPr>
          <w:rStyle w:val="StyleUnderline"/>
          <w:rFonts w:cstheme="minorHAnsi"/>
          <w:highlight w:val="green"/>
        </w:rPr>
        <w:t>small skirmishes</w:t>
      </w:r>
      <w:r w:rsidRPr="001545B2">
        <w:rPr>
          <w:rStyle w:val="StyleUnderline"/>
          <w:rFonts w:cstheme="minorHAnsi"/>
        </w:rPr>
        <w:t xml:space="preserve"> have had the potential to spiral out of control, yet these incidents on the peninsula </w:t>
      </w:r>
      <w:r w:rsidRPr="004617CD">
        <w:rPr>
          <w:rStyle w:val="StyleUnderline"/>
          <w:rFonts w:cstheme="minorHAnsi"/>
          <w:highlight w:val="green"/>
        </w:rPr>
        <w:t xml:space="preserve">have been </w:t>
      </w:r>
      <w:r w:rsidRPr="004617CD">
        <w:rPr>
          <w:rStyle w:val="Emphasis"/>
          <w:rFonts w:cstheme="minorHAnsi"/>
          <w:highlight w:val="green"/>
        </w:rPr>
        <w:t>managed with care</w:t>
      </w:r>
      <w:r w:rsidRPr="001545B2">
        <w:rPr>
          <w:rFonts w:cstheme="minorHAnsi"/>
          <w:sz w:val="16"/>
        </w:rPr>
        <w:t xml:space="preserve"> </w:t>
      </w:r>
      <w:r w:rsidRPr="001545B2">
        <w:rPr>
          <w:rStyle w:val="StyleUnderline"/>
          <w:rFonts w:cstheme="minorHAnsi"/>
        </w:rPr>
        <w:t>on both sides.</w:t>
      </w:r>
      <w:r w:rsidRPr="001545B2">
        <w:rPr>
          <w:rFonts w:cstheme="minorHAnsi"/>
          <w:sz w:val="16"/>
        </w:rPr>
        <w:t xml:space="preserve"> </w:t>
      </w:r>
      <w:r w:rsidRPr="001545B2">
        <w:rPr>
          <w:rStyle w:val="StyleUnderline"/>
          <w:rFonts w:cstheme="minorHAnsi"/>
        </w:rPr>
        <w:t xml:space="preserve">The peninsula has been </w:t>
      </w:r>
      <w:r w:rsidRPr="004617CD">
        <w:rPr>
          <w:rStyle w:val="Emphasis"/>
          <w:rFonts w:cstheme="minorHAnsi"/>
          <w:highlight w:val="green"/>
        </w:rPr>
        <w:t>stable</w:t>
      </w:r>
      <w:r w:rsidRPr="001545B2">
        <w:rPr>
          <w:rStyle w:val="Emphasis"/>
          <w:rFonts w:cstheme="minorHAnsi"/>
        </w:rPr>
        <w:t xml:space="preserve"> for fifty years </w:t>
      </w:r>
      <w:r w:rsidRPr="004617CD">
        <w:rPr>
          <w:rStyle w:val="Emphasis"/>
          <w:rFonts w:cstheme="minorHAnsi"/>
          <w:highlight w:val="green"/>
        </w:rPr>
        <w:t>because deterrence has been clear and unambiguous</w:t>
      </w:r>
      <w:r w:rsidRPr="001545B2">
        <w:rPr>
          <w:rStyle w:val="Emphasis"/>
          <w:rFonts w:cstheme="minorHAnsi"/>
        </w:rPr>
        <w:t>.</w:t>
      </w:r>
      <w:r w:rsidRPr="001545B2">
        <w:rPr>
          <w:rFonts w:cstheme="minorHAnsi"/>
          <w:sz w:val="16"/>
        </w:rPr>
        <w:t xml:space="preserve"> </w:t>
      </w:r>
    </w:p>
    <w:p w14:paraId="24B9369E" w14:textId="77777777" w:rsidR="00D4061A" w:rsidRPr="001545B2" w:rsidRDefault="00D4061A" w:rsidP="00D4061A">
      <w:pPr>
        <w:rPr>
          <w:rFonts w:cstheme="minorHAnsi"/>
          <w:sz w:val="16"/>
        </w:rPr>
      </w:pPr>
      <w:r w:rsidRPr="001545B2">
        <w:rPr>
          <w:rFonts w:cstheme="minorHAnsi"/>
          <w:sz w:val="16"/>
        </w:rPr>
        <w:t xml:space="preserve">The end of the cold war marked a major change in North Korea’s security position. The past fifteen years have seen the balance of power turn sharply against the North. What was stable deterrence during the cold war by both sides has swung quickly in favor of the West and South Korea.19 </w:t>
      </w:r>
      <w:r w:rsidRPr="001545B2">
        <w:rPr>
          <w:rStyle w:val="StyleUnderline"/>
          <w:rFonts w:cstheme="minorHAnsi"/>
        </w:rPr>
        <w:t xml:space="preserve">In the 1990s North Korea lost its two </w:t>
      </w:r>
      <w:r w:rsidRPr="001545B2">
        <w:rPr>
          <w:rStyle w:val="Emphasis"/>
          <w:rFonts w:cstheme="minorHAnsi"/>
        </w:rPr>
        <w:t>cold war patrons</w:t>
      </w:r>
      <w:r w:rsidRPr="001545B2">
        <w:rPr>
          <w:rStyle w:val="StyleUnderline"/>
          <w:rFonts w:cstheme="minorHAnsi"/>
        </w:rPr>
        <w:t>,</w:t>
      </w:r>
      <w:r w:rsidRPr="001545B2">
        <w:rPr>
          <w:rFonts w:cstheme="minorHAnsi"/>
          <w:sz w:val="16"/>
        </w:rPr>
        <w:t xml:space="preserve"> experienced economic and environmental crises, </w:t>
      </w:r>
      <w:r w:rsidRPr="001545B2">
        <w:rPr>
          <w:rStyle w:val="StyleUnderline"/>
          <w:rFonts w:cstheme="minorHAnsi"/>
        </w:rPr>
        <w:t xml:space="preserve">and fell far behind the South. Although during the cold war the North was the aggressor, </w:t>
      </w:r>
      <w:r w:rsidRPr="001545B2">
        <w:rPr>
          <w:rStyle w:val="Emphasis"/>
          <w:rFonts w:cstheme="minorHAnsi"/>
        </w:rPr>
        <w:t>this shift in power put it on the defensive</w:t>
      </w:r>
      <w:r w:rsidRPr="001545B2">
        <w:rPr>
          <w:rFonts w:cstheme="minorHAnsi"/>
          <w:sz w:val="16"/>
        </w:rPr>
        <w:t xml:space="preserve">. </w:t>
      </w:r>
      <w:r w:rsidRPr="001545B2">
        <w:rPr>
          <w:rStyle w:val="StyleUnderline"/>
          <w:rFonts w:cstheme="minorHAnsi"/>
        </w:rPr>
        <w:t xml:space="preserve">It was only when the balance began to turn against the North that it began to pursue a nuclear weapons program. Both </w:t>
      </w:r>
      <w:r w:rsidRPr="004617CD">
        <w:rPr>
          <w:rStyle w:val="StyleUnderline"/>
          <w:rFonts w:cstheme="minorHAnsi"/>
          <w:highlight w:val="green"/>
        </w:rPr>
        <w:t>the weapons</w:t>
      </w:r>
      <w:r w:rsidRPr="001545B2">
        <w:rPr>
          <w:rStyle w:val="StyleUnderline"/>
          <w:rFonts w:cstheme="minorHAnsi"/>
        </w:rPr>
        <w:t xml:space="preserve"> program and the bellicose nature of its rhetoric are an attempt to continue to </w:t>
      </w:r>
      <w:r w:rsidRPr="004617CD">
        <w:rPr>
          <w:rStyle w:val="Emphasis"/>
          <w:rFonts w:cstheme="minorHAnsi"/>
          <w:highlight w:val="green"/>
        </w:rPr>
        <w:t>deter</w:t>
      </w:r>
      <w:r w:rsidRPr="001545B2">
        <w:rPr>
          <w:rStyle w:val="Emphasis"/>
          <w:rFonts w:cstheme="minorHAnsi"/>
        </w:rPr>
        <w:t xml:space="preserve"> the </w:t>
      </w:r>
      <w:r w:rsidRPr="004617CD">
        <w:rPr>
          <w:rStyle w:val="Emphasis"/>
          <w:rFonts w:cstheme="minorHAnsi"/>
          <w:highlight w:val="green"/>
        </w:rPr>
        <w:t>U.S.</w:t>
      </w:r>
      <w:r w:rsidRPr="001545B2">
        <w:rPr>
          <w:rStyle w:val="Emphasis"/>
          <w:rFonts w:cstheme="minorHAnsi"/>
        </w:rPr>
        <w:t xml:space="preserve"> from taking any </w:t>
      </w:r>
      <w:r w:rsidRPr="004617CD">
        <w:rPr>
          <w:rStyle w:val="Emphasis"/>
          <w:rFonts w:cstheme="minorHAnsi"/>
          <w:highlight w:val="green"/>
        </w:rPr>
        <w:t>preemptive moves</w:t>
      </w:r>
      <w:r w:rsidRPr="001545B2">
        <w:rPr>
          <w:rStyle w:val="Emphasis"/>
          <w:rFonts w:cstheme="minorHAnsi"/>
        </w:rPr>
        <w:t xml:space="preserve"> against it.</w:t>
      </w:r>
      <w:r w:rsidRPr="001545B2">
        <w:rPr>
          <w:rFonts w:cstheme="minorHAnsi"/>
          <w:sz w:val="16"/>
        </w:rPr>
        <w:t xml:space="preserve"> </w:t>
      </w:r>
    </w:p>
    <w:p w14:paraId="70710EC2" w14:textId="77777777" w:rsidR="00D4061A" w:rsidRPr="001545B2" w:rsidRDefault="00D4061A" w:rsidP="00D4061A">
      <w:pPr>
        <w:rPr>
          <w:rFonts w:cstheme="minorHAnsi"/>
          <w:sz w:val="16"/>
        </w:rPr>
      </w:pPr>
      <w:r w:rsidRPr="001545B2">
        <w:rPr>
          <w:rFonts w:cstheme="minorHAnsi"/>
          <w:sz w:val="16"/>
        </w:rPr>
        <w:t xml:space="preserve">North Korea has the worst public relations in the world. </w:t>
      </w:r>
      <w:r w:rsidRPr="001545B2">
        <w:rPr>
          <w:rStyle w:val="StyleUnderline"/>
          <w:rFonts w:cstheme="minorHAnsi"/>
        </w:rPr>
        <w:t>The North’s anachronistic cold war rhetoric and seeming inability to present itself reasonably make it difficult for even impartial people in the West to make sense of its actions</w:t>
      </w:r>
      <w:r w:rsidRPr="001545B2">
        <w:rPr>
          <w:rFonts w:cstheme="minorHAnsi"/>
          <w:sz w:val="16"/>
        </w:rPr>
        <w:t xml:space="preserve">. This chapter is aimed at providing an explanation. As history has shown, pressure only exacerbates North Korean security fears. </w:t>
      </w:r>
      <w:r w:rsidRPr="001545B2">
        <w:rPr>
          <w:rStyle w:val="StyleUnderline"/>
          <w:rFonts w:cstheme="minorHAnsi"/>
        </w:rPr>
        <w:t xml:space="preserve">Since North Korea does not pose the </w:t>
      </w:r>
      <w:proofErr w:type="gramStart"/>
      <w:r w:rsidRPr="001545B2">
        <w:rPr>
          <w:rStyle w:val="StyleUnderline"/>
          <w:rFonts w:cstheme="minorHAnsi"/>
        </w:rPr>
        <w:t>threat</w:t>
      </w:r>
      <w:proofErr w:type="gramEnd"/>
      <w:r w:rsidRPr="001545B2">
        <w:rPr>
          <w:rStyle w:val="StyleUnderline"/>
          <w:rFonts w:cstheme="minorHAnsi"/>
        </w:rPr>
        <w:t xml:space="preserve"> many analysts think it does, the United States may be </w:t>
      </w:r>
      <w:r w:rsidRPr="001545B2">
        <w:rPr>
          <w:rStyle w:val="Emphasis"/>
          <w:rFonts w:cstheme="minorHAnsi"/>
        </w:rPr>
        <w:t>wasting resources</w:t>
      </w:r>
      <w:r w:rsidRPr="001545B2">
        <w:rPr>
          <w:rFonts w:cstheme="minorHAnsi"/>
          <w:sz w:val="16"/>
        </w:rPr>
        <w:t xml:space="preserve"> aimed at the North, and may also be unnecessarily raising tensions throughout the region. </w:t>
      </w:r>
    </w:p>
    <w:p w14:paraId="3C500DA1" w14:textId="77777777" w:rsidR="00D4061A" w:rsidRPr="001545B2" w:rsidRDefault="00D4061A" w:rsidP="00D4061A">
      <w:pPr>
        <w:rPr>
          <w:rFonts w:cstheme="minorHAnsi"/>
          <w:sz w:val="16"/>
        </w:rPr>
      </w:pPr>
      <w:r w:rsidRPr="001545B2">
        <w:rPr>
          <w:rFonts w:cstheme="minorHAnsi"/>
          <w:sz w:val="16"/>
        </w:rPr>
        <w:t xml:space="preserve">I want to emphasize that I am neither defending nor justifying North Korean behavior. Much of the regime’s actions are abhorrent and morally indefensible. However, sound foreign policy is built upon clear and objective analysis of the conditions at hand. Emotion and ideology have often interfered with the reasoned study of North Korea, and this has led scholars and policymakers to consistently overestimate the North Korean threat and to misunderstand the motivations behind North Korea’s actions. </w:t>
      </w:r>
    </w:p>
    <w:p w14:paraId="6627BBB8" w14:textId="77777777" w:rsidR="00D4061A" w:rsidRPr="001545B2" w:rsidRDefault="00D4061A" w:rsidP="00D4061A">
      <w:pPr>
        <w:rPr>
          <w:rFonts w:cstheme="minorHAnsi"/>
          <w:sz w:val="16"/>
        </w:rPr>
      </w:pPr>
      <w:r w:rsidRPr="001545B2">
        <w:rPr>
          <w:rFonts w:cstheme="minorHAnsi"/>
          <w:sz w:val="16"/>
        </w:rPr>
        <w:t xml:space="preserve">This chapter is focused on explaining the pattern of North Korea’s military and security policies. A complete picture of North Korea must also include the dramatic steps taken in the past decade to reform and </w:t>
      </w:r>
      <w:proofErr w:type="gramStart"/>
      <w:r w:rsidRPr="001545B2">
        <w:rPr>
          <w:rFonts w:cstheme="minorHAnsi"/>
          <w:sz w:val="16"/>
        </w:rPr>
        <w:t>open up</w:t>
      </w:r>
      <w:proofErr w:type="gramEnd"/>
      <w:r w:rsidRPr="001545B2">
        <w:rPr>
          <w:rFonts w:cstheme="minorHAnsi"/>
          <w:sz w:val="16"/>
        </w:rPr>
        <w:t xml:space="preserve"> its economy. In chapter 4 I will discuss North Korea’s economy and what it tells us about their foreign policy. In this chapter I perform four tasks. First, I show why North Korea is not a threat. Second, I explain why deterrence has worked for fifty years, and show that the changing balance of power has increased North Korea’s security fears. Third, I show why, even if North Korea develops a nuclear weapons capability, it will not use them, </w:t>
      </w:r>
      <w:proofErr w:type="gramStart"/>
      <w:r w:rsidRPr="001545B2">
        <w:rPr>
          <w:rFonts w:cstheme="minorHAnsi"/>
          <w:sz w:val="16"/>
        </w:rPr>
        <w:t>and also</w:t>
      </w:r>
      <w:proofErr w:type="gramEnd"/>
      <w:r w:rsidRPr="001545B2">
        <w:rPr>
          <w:rFonts w:cstheme="minorHAnsi"/>
          <w:sz w:val="16"/>
        </w:rPr>
        <w:t xml:space="preserve"> why North Korea is unlikely to engage in terrorism. Finally, I examine the “madman hypothesis” to show how questionable assumptions can be smuggled into the analysis of North </w:t>
      </w:r>
      <w:proofErr w:type="gramStart"/>
      <w:r w:rsidRPr="001545B2">
        <w:rPr>
          <w:rFonts w:cstheme="minorHAnsi"/>
          <w:sz w:val="16"/>
        </w:rPr>
        <w:t>Korea, and</w:t>
      </w:r>
      <w:proofErr w:type="gramEnd"/>
      <w:r w:rsidRPr="001545B2">
        <w:rPr>
          <w:rFonts w:cstheme="minorHAnsi"/>
          <w:sz w:val="16"/>
        </w:rPr>
        <w:t xml:space="preserve"> show why assuming irrationality is unproductive. </w:t>
      </w:r>
    </w:p>
    <w:p w14:paraId="1D5960B5" w14:textId="77777777" w:rsidR="00D4061A" w:rsidRPr="001545B2" w:rsidRDefault="00D4061A" w:rsidP="00D4061A">
      <w:pPr>
        <w:rPr>
          <w:rFonts w:cstheme="minorHAnsi"/>
          <w:sz w:val="16"/>
        </w:rPr>
      </w:pPr>
      <w:r w:rsidRPr="001545B2">
        <w:rPr>
          <w:rFonts w:cstheme="minorHAnsi"/>
          <w:sz w:val="16"/>
        </w:rPr>
        <w:t xml:space="preserve">WHY NORTH KOREA IS NOT A MILITARY THREAT </w:t>
      </w:r>
    </w:p>
    <w:p w14:paraId="08DFB196" w14:textId="77777777" w:rsidR="00D4061A" w:rsidRPr="001545B2" w:rsidRDefault="00D4061A" w:rsidP="00D4061A">
      <w:pPr>
        <w:rPr>
          <w:rFonts w:cstheme="minorHAnsi"/>
          <w:sz w:val="16"/>
        </w:rPr>
      </w:pPr>
      <w:r w:rsidRPr="001545B2">
        <w:rPr>
          <w:rFonts w:cstheme="minorHAnsi"/>
          <w:sz w:val="16"/>
        </w:rPr>
        <w:t xml:space="preserve">In explaining North Korea’s foreign policy, a useful place to begin is by exploring why North Korea has become weaker and what has deterred it from starting a war. North Korea chose not to attack the South during the cold war, even though it was at the height of its power and was supported by the PRC and the Soviet Union. The past fifteen years have led to severe economic and military decline in North Korea, and it is now much weaker than South Korea. Intuitively, it follows that this nation is fearful of the United States. </w:t>
      </w:r>
    </w:p>
    <w:p w14:paraId="08AC72F4" w14:textId="77777777" w:rsidR="00D4061A" w:rsidRPr="001545B2" w:rsidRDefault="00D4061A" w:rsidP="00D4061A">
      <w:pPr>
        <w:rPr>
          <w:rFonts w:cstheme="minorHAnsi"/>
          <w:sz w:val="16"/>
        </w:rPr>
      </w:pPr>
      <w:proofErr w:type="gramStart"/>
      <w:r w:rsidRPr="001545B2">
        <w:rPr>
          <w:rFonts w:cstheme="minorHAnsi"/>
          <w:sz w:val="16"/>
        </w:rPr>
        <w:lastRenderedPageBreak/>
        <w:t>The majority of</w:t>
      </w:r>
      <w:proofErr w:type="gramEnd"/>
      <w:r w:rsidRPr="001545B2">
        <w:rPr>
          <w:rFonts w:cstheme="minorHAnsi"/>
          <w:sz w:val="16"/>
        </w:rPr>
        <w:t xml:space="preserve"> international relations theories conclude that the source of threats is clear: power is threatening. Kenneth Waltz writes that “balance of power theory leads one to expect that states, if they are free to do so, will flock to the weaker side. The stronger, not the weaker side, threatens them</w:t>
      </w:r>
      <w:proofErr w:type="gramStart"/>
      <w:r w:rsidRPr="001545B2">
        <w:rPr>
          <w:rFonts w:cstheme="minorHAnsi"/>
          <w:sz w:val="16"/>
        </w:rPr>
        <w:t>. . . .</w:t>
      </w:r>
      <w:proofErr w:type="gramEnd"/>
      <w:r w:rsidRPr="001545B2">
        <w:rPr>
          <w:rFonts w:cstheme="minorHAnsi"/>
          <w:sz w:val="16"/>
        </w:rPr>
        <w:t xml:space="preserve"> Even if the powerful state’s intentions are wholly benign, less powerful states will . . . interpret events differently.”10 Because states are concerned primarily with their own survival, and since states are concerned about relative power, there always exists the possibility that a strong nation may decide to begin hostilities with a weaker nation. Viewed differently, “parity preserves peace.”11 Thus a potential aggressor will not initiate a conflict if it cannot win. </w:t>
      </w:r>
    </w:p>
    <w:p w14:paraId="5AC2BB9A" w14:textId="77777777" w:rsidR="00D4061A" w:rsidRPr="001545B2" w:rsidRDefault="00D4061A" w:rsidP="00D4061A">
      <w:pPr>
        <w:rPr>
          <w:rFonts w:cstheme="minorHAnsi"/>
          <w:sz w:val="16"/>
        </w:rPr>
      </w:pPr>
      <w:r w:rsidRPr="001545B2">
        <w:rPr>
          <w:rFonts w:cstheme="minorHAnsi"/>
          <w:sz w:val="16"/>
        </w:rPr>
        <w:t xml:space="preserve">Threats arise by the mere presence of capabilities. Even if a nation was peaceful when it was weak, changes in power can bring changes in goals. Robert Gilpin writes that “rising power leads to increasing ambition. Rising powers seek to enhance their security by increasing their capabilities and their control over the external environment.”12 In this sense intentions are not fixed, but instead flow from and respond to changes in capabilities. The obverse of Gilpin’s argument is that as a nation’s capabilities fall behind, as it grows relatively weaker, its fears about the external environment will increase. Its ambitions will lessen, and its perception of external threat will rise. A preventive war might occur if the challenger’s economic and military capabilities begin to catch those of the defender. In that case, there exists the possibility that the defender will decide to fight a preventive war to keep the challenger from catching up, or that the challenger will fight after it catches up.13 </w:t>
      </w:r>
    </w:p>
    <w:p w14:paraId="7BA3EF4A" w14:textId="77777777" w:rsidR="00D4061A" w:rsidRPr="001545B2" w:rsidRDefault="00D4061A" w:rsidP="00D4061A">
      <w:pPr>
        <w:rPr>
          <w:rFonts w:cstheme="minorHAnsi"/>
          <w:sz w:val="16"/>
        </w:rPr>
      </w:pPr>
      <w:r w:rsidRPr="001545B2">
        <w:rPr>
          <w:rFonts w:cstheme="minorHAnsi"/>
          <w:sz w:val="16"/>
        </w:rPr>
        <w:t xml:space="preserve">However, there are two generic problems in applying the theories to the Korean peninsula. First, the theories predict peace if a small challenger falls farther behind the defender.14 If a nation was deterred from attacking when it was 60 percent the size of the defender, why would it attack after it has fallen to 30 percent, or even less, of the defender’s size? There are only two logical ways in which one can end up with the weaker power attacking the stronger. The first argument is well elucidated by Victor Cha in chapter 1, which I will discuss that at length in chapter 4. The </w:t>
      </w:r>
      <w:r w:rsidRPr="001545B2">
        <w:rPr>
          <w:rFonts w:cstheme="minorHAnsi"/>
        </w:rPr>
        <w:t xml:space="preserve">[[GRAPH 2.1 OMITTED]] </w:t>
      </w:r>
      <w:r w:rsidRPr="001545B2">
        <w:rPr>
          <w:rFonts w:cstheme="minorHAnsi"/>
          <w:sz w:val="16"/>
        </w:rPr>
        <w:t xml:space="preserve">second way is to assume that the leader is irrational.15 I will show below why the </w:t>
      </w:r>
      <w:r w:rsidRPr="001545B2">
        <w:rPr>
          <w:rStyle w:val="Emphasis"/>
          <w:rFonts w:cstheme="minorHAnsi"/>
        </w:rPr>
        <w:t>madman theory</w:t>
      </w:r>
      <w:r w:rsidRPr="001545B2">
        <w:rPr>
          <w:rFonts w:cstheme="minorHAnsi"/>
          <w:sz w:val="16"/>
        </w:rPr>
        <w:t xml:space="preserve"> </w:t>
      </w:r>
      <w:r w:rsidRPr="001545B2">
        <w:rPr>
          <w:rStyle w:val="StyleUnderline"/>
          <w:rFonts w:cstheme="minorHAnsi"/>
        </w:rPr>
        <w:t>does</w:t>
      </w:r>
      <w:r w:rsidRPr="001545B2">
        <w:rPr>
          <w:rFonts w:cstheme="minorHAnsi"/>
          <w:sz w:val="16"/>
        </w:rPr>
        <w:t xml:space="preserve"> </w:t>
      </w:r>
      <w:r w:rsidRPr="001545B2">
        <w:rPr>
          <w:rStyle w:val="Emphasis"/>
          <w:rFonts w:cstheme="minorHAnsi"/>
        </w:rPr>
        <w:t>not make</w:t>
      </w:r>
      <w:r w:rsidRPr="001545B2">
        <w:rPr>
          <w:rFonts w:cstheme="minorHAnsi"/>
          <w:sz w:val="16"/>
        </w:rPr>
        <w:t xml:space="preserve"> much </w:t>
      </w:r>
      <w:r w:rsidRPr="001545B2">
        <w:rPr>
          <w:rStyle w:val="Emphasis"/>
          <w:rFonts w:cstheme="minorHAnsi"/>
        </w:rPr>
        <w:t>sense</w:t>
      </w:r>
      <w:r w:rsidRPr="001545B2">
        <w:rPr>
          <w:rFonts w:cstheme="minorHAnsi"/>
          <w:sz w:val="16"/>
        </w:rPr>
        <w:t xml:space="preserve">. </w:t>
      </w:r>
    </w:p>
    <w:p w14:paraId="5B1FDCBF" w14:textId="77777777" w:rsidR="00D4061A" w:rsidRPr="001545B2" w:rsidRDefault="00D4061A" w:rsidP="00D4061A">
      <w:pPr>
        <w:rPr>
          <w:rFonts w:cstheme="minorHAnsi"/>
          <w:sz w:val="16"/>
        </w:rPr>
      </w:pPr>
      <w:r w:rsidRPr="001545B2">
        <w:rPr>
          <w:rFonts w:cstheme="minorHAnsi"/>
          <w:sz w:val="16"/>
        </w:rPr>
        <w:t xml:space="preserve">Before that, however, I will show how </w:t>
      </w:r>
      <w:proofErr w:type="gramStart"/>
      <w:r w:rsidRPr="001545B2">
        <w:rPr>
          <w:rFonts w:cstheme="minorHAnsi"/>
          <w:sz w:val="16"/>
        </w:rPr>
        <w:t>absolutely weak</w:t>
      </w:r>
      <w:proofErr w:type="gramEnd"/>
      <w:r w:rsidRPr="001545B2">
        <w:rPr>
          <w:rFonts w:cstheme="minorHAnsi"/>
          <w:sz w:val="16"/>
        </w:rPr>
        <w:t xml:space="preserve"> the North actually is. The first calculation compares only North and South Korea, while the second calculation includes likely U.S. actions in these assessments. The typical approach has been to take both North and South Korea and compare them along a range of economic and military measures, and I will show that North Korea’s capabilities were never preeminent over the South. More important, however, is an assessment of relative power that includes the U.S. forces that would be involved on the peninsula in event of a conflict. </w:t>
      </w:r>
      <w:r w:rsidRPr="001545B2">
        <w:rPr>
          <w:rStyle w:val="StyleUnderline"/>
          <w:rFonts w:cstheme="minorHAnsi"/>
        </w:rPr>
        <w:t xml:space="preserve">Scholars rarely consider this balance of forces, but this is a mistake, because </w:t>
      </w:r>
      <w:r w:rsidRPr="001545B2">
        <w:rPr>
          <w:rStyle w:val="Emphasis"/>
          <w:rFonts w:cstheme="minorHAnsi"/>
        </w:rPr>
        <w:t>any war would certainly involve the United States</w:t>
      </w:r>
      <w:r w:rsidRPr="001545B2">
        <w:rPr>
          <w:rFonts w:cstheme="minorHAnsi"/>
          <w:sz w:val="16"/>
        </w:rPr>
        <w:t xml:space="preserve">. </w:t>
      </w:r>
      <w:proofErr w:type="gramStart"/>
      <w:r w:rsidRPr="001545B2">
        <w:rPr>
          <w:rStyle w:val="StyleUnderline"/>
          <w:rFonts w:cstheme="minorHAnsi"/>
        </w:rPr>
        <w:t>Both of these</w:t>
      </w:r>
      <w:proofErr w:type="gramEnd"/>
      <w:r w:rsidRPr="001545B2">
        <w:rPr>
          <w:rStyle w:val="StyleUnderline"/>
          <w:rFonts w:cstheme="minorHAnsi"/>
        </w:rPr>
        <w:t xml:space="preserve"> measures show </w:t>
      </w:r>
      <w:r w:rsidRPr="001545B2">
        <w:rPr>
          <w:rStyle w:val="Emphasis"/>
          <w:rFonts w:cstheme="minorHAnsi"/>
        </w:rPr>
        <w:t>clearly</w:t>
      </w:r>
      <w:r w:rsidRPr="001545B2">
        <w:rPr>
          <w:rStyle w:val="StyleUnderline"/>
          <w:rFonts w:cstheme="minorHAnsi"/>
        </w:rPr>
        <w:t xml:space="preserve"> that </w:t>
      </w:r>
      <w:r w:rsidRPr="004617CD">
        <w:rPr>
          <w:rStyle w:val="Emphasis"/>
          <w:rFonts w:cstheme="minorHAnsi"/>
          <w:highlight w:val="green"/>
        </w:rPr>
        <w:t>preventive war and power transition</w:t>
      </w:r>
      <w:r w:rsidRPr="001545B2">
        <w:rPr>
          <w:rStyle w:val="Emphasis"/>
          <w:rFonts w:cstheme="minorHAnsi"/>
        </w:rPr>
        <w:t xml:space="preserve"> theories </w:t>
      </w:r>
      <w:r w:rsidRPr="004617CD">
        <w:rPr>
          <w:rStyle w:val="Emphasis"/>
          <w:rFonts w:cstheme="minorHAnsi"/>
          <w:highlight w:val="green"/>
        </w:rPr>
        <w:t>are not applicable</w:t>
      </w:r>
      <w:r w:rsidRPr="001545B2">
        <w:rPr>
          <w:rStyle w:val="Emphasis"/>
          <w:rFonts w:cstheme="minorHAnsi"/>
        </w:rPr>
        <w:t xml:space="preserve"> to the Korean case</w:t>
      </w:r>
      <w:r w:rsidRPr="001545B2">
        <w:rPr>
          <w:rFonts w:cstheme="minorHAnsi"/>
          <w:sz w:val="16"/>
        </w:rPr>
        <w:t xml:space="preserve">. </w:t>
      </w:r>
    </w:p>
    <w:p w14:paraId="706476C2" w14:textId="77777777" w:rsidR="00D4061A" w:rsidRPr="001545B2" w:rsidRDefault="00D4061A" w:rsidP="00D4061A">
      <w:pPr>
        <w:rPr>
          <w:rFonts w:cstheme="minorHAnsi"/>
        </w:rPr>
      </w:pPr>
      <w:r w:rsidRPr="001545B2">
        <w:rPr>
          <w:rFonts w:cstheme="minorHAnsi"/>
        </w:rPr>
        <w:t xml:space="preserve">[[GRAPH 2.2 OMITTED]] </w:t>
      </w:r>
    </w:p>
    <w:p w14:paraId="592CD57B" w14:textId="77777777" w:rsidR="00D4061A" w:rsidRPr="001545B2" w:rsidRDefault="00D4061A" w:rsidP="00D4061A">
      <w:pPr>
        <w:rPr>
          <w:rFonts w:cstheme="minorHAnsi"/>
          <w:sz w:val="16"/>
        </w:rPr>
      </w:pPr>
      <w:r w:rsidRPr="001545B2">
        <w:rPr>
          <w:rFonts w:cstheme="minorHAnsi"/>
          <w:sz w:val="16"/>
        </w:rPr>
        <w:t xml:space="preserve">South Korea has always had twice the population of the North. In economic terms, North Korea was never as large as the South, and even at its closest was no more than three-quarters the size of the South. Graph 2.1 shows estimates for the gross national product (GNP) of North and South Korea from 1953 to 2000. </w:t>
      </w:r>
      <w:proofErr w:type="gramStart"/>
      <w:r w:rsidRPr="001545B2">
        <w:rPr>
          <w:rFonts w:cstheme="minorHAnsi"/>
          <w:sz w:val="16"/>
        </w:rPr>
        <w:t>It is clear that North</w:t>
      </w:r>
      <w:proofErr w:type="gramEnd"/>
      <w:r w:rsidRPr="001545B2">
        <w:rPr>
          <w:rFonts w:cstheme="minorHAnsi"/>
          <w:sz w:val="16"/>
        </w:rPr>
        <w:t xml:space="preserve"> Korea was never close to the South in absolute size, and indeed after 1960 rapidly began falling farther and farther behind. North Korea’s GNP in 1960 was $1.52 billion, while South Korea’s GNP was $1.95 billion. By 1970 North Korea had grown to $3.98 billion, while in the South GNP was $7.99 billion. </w:t>
      </w:r>
    </w:p>
    <w:p w14:paraId="2806A3D4" w14:textId="77777777" w:rsidR="00D4061A" w:rsidRPr="001545B2" w:rsidRDefault="00D4061A" w:rsidP="00D4061A">
      <w:pPr>
        <w:rPr>
          <w:rFonts w:cstheme="minorHAnsi"/>
          <w:sz w:val="16"/>
        </w:rPr>
      </w:pPr>
      <w:r w:rsidRPr="001545B2">
        <w:rPr>
          <w:rFonts w:cstheme="minorHAnsi"/>
          <w:sz w:val="16"/>
        </w:rPr>
        <w:t xml:space="preserve">On a per capita income </w:t>
      </w:r>
      <w:proofErr w:type="gramStart"/>
      <w:r w:rsidRPr="001545B2">
        <w:rPr>
          <w:rFonts w:cstheme="minorHAnsi"/>
          <w:sz w:val="16"/>
        </w:rPr>
        <w:t>basis</w:t>
      </w:r>
      <w:proofErr w:type="gramEnd"/>
      <w:r w:rsidRPr="001545B2">
        <w:rPr>
          <w:rFonts w:cstheme="minorHAnsi"/>
          <w:sz w:val="16"/>
        </w:rPr>
        <w:t xml:space="preserve"> the North was never much farther ahead of the South, either. The North and South were roughly equivalent until the mid-1970s, when the South began to rapidly leave the North behind (graph 2.2). In 1960 North Korea’s per capita GNP was $137 as compared to $94 in the South, and in 1970 the North’s per capita income was $286 to $248 in the South. </w:t>
      </w:r>
      <w:r w:rsidRPr="001545B2">
        <w:rPr>
          <w:rFonts w:cstheme="minorHAnsi"/>
        </w:rPr>
        <w:t xml:space="preserve">[[GRAPH 2.3 OMITTED]] </w:t>
      </w:r>
      <w:r w:rsidRPr="001545B2">
        <w:rPr>
          <w:rFonts w:cstheme="minorHAnsi"/>
          <w:sz w:val="16"/>
        </w:rPr>
        <w:t xml:space="preserve">However, by 1980 the North’s income was $758 per capita, while the South’s was $1,589, and by 1990 $1,065 to $5,569. Furthermore, in terms of preventive war, per capita income is not as important as absolute size, because small nations may be rich on a per capita basis (Singapore, Switzerland) but be militarily insignificant. </w:t>
      </w:r>
    </w:p>
    <w:p w14:paraId="21C7D52F" w14:textId="77777777" w:rsidR="00D4061A" w:rsidRPr="001545B2" w:rsidRDefault="00D4061A" w:rsidP="00D4061A">
      <w:pPr>
        <w:rPr>
          <w:rFonts w:cstheme="minorHAnsi"/>
          <w:sz w:val="16"/>
        </w:rPr>
      </w:pPr>
      <w:r w:rsidRPr="001545B2">
        <w:rPr>
          <w:rFonts w:cstheme="minorHAnsi"/>
          <w:sz w:val="16"/>
        </w:rPr>
        <w:t xml:space="preserve">In terms of defense spending, North Korea quickly fell behind the South, spending less on defense by the mid-1970s (graph 2.3). As far back as 1977 the South was spending more than the North on defense in absolute dollar terms, $1.8 billion in the South opposed to $1 billion by the North.16 The only measure by which the North outspent the South was on a per-capita GNP basis, which is an indicator of weakness, not strength.17 Additionally these numbers do not include military transfers from their respective patrons. Between 1965 and 1982 North Korea received $1.5 billion in military transfers, mostly from the Soviet Union. Over the same </w:t>
      </w:r>
      <w:proofErr w:type="gramStart"/>
      <w:r w:rsidRPr="001545B2">
        <w:rPr>
          <w:rFonts w:cstheme="minorHAnsi"/>
          <w:sz w:val="16"/>
        </w:rPr>
        <w:t>time period</w:t>
      </w:r>
      <w:proofErr w:type="gramEnd"/>
      <w:r w:rsidRPr="001545B2">
        <w:rPr>
          <w:rFonts w:cstheme="minorHAnsi"/>
          <w:sz w:val="16"/>
        </w:rPr>
        <w:t xml:space="preserve"> South Korea received $5.1 billion from the United States.18 </w:t>
      </w:r>
    </w:p>
    <w:p w14:paraId="0A4A2566" w14:textId="77777777" w:rsidR="00D4061A" w:rsidRPr="001545B2" w:rsidRDefault="00D4061A" w:rsidP="00D4061A">
      <w:pPr>
        <w:rPr>
          <w:rFonts w:cstheme="minorHAnsi"/>
        </w:rPr>
      </w:pPr>
      <w:r w:rsidRPr="001545B2">
        <w:rPr>
          <w:rFonts w:cstheme="minorHAnsi"/>
        </w:rPr>
        <w:t xml:space="preserve">[[GRAPH 2.4 OMITTED]] </w:t>
      </w:r>
    </w:p>
    <w:p w14:paraId="59896BCE" w14:textId="77777777" w:rsidR="00D4061A" w:rsidRPr="001545B2" w:rsidRDefault="00D4061A" w:rsidP="00D4061A">
      <w:pPr>
        <w:rPr>
          <w:rFonts w:cstheme="minorHAnsi"/>
          <w:sz w:val="16"/>
        </w:rPr>
      </w:pPr>
      <w:proofErr w:type="gramStart"/>
      <w:r w:rsidRPr="001545B2">
        <w:rPr>
          <w:rFonts w:cstheme="minorHAnsi"/>
          <w:sz w:val="16"/>
        </w:rPr>
        <w:t>Thus</w:t>
      </w:r>
      <w:proofErr w:type="gramEnd"/>
      <w:r w:rsidRPr="001545B2">
        <w:rPr>
          <w:rFonts w:cstheme="minorHAnsi"/>
          <w:sz w:val="16"/>
        </w:rPr>
        <w:t xml:space="preserve"> </w:t>
      </w:r>
      <w:r w:rsidRPr="001545B2">
        <w:rPr>
          <w:rStyle w:val="StyleUnderline"/>
          <w:rFonts w:cstheme="minorHAnsi"/>
        </w:rPr>
        <w:t xml:space="preserve">the most common measures of power in international relations—economic size and defense spending—show quite clearly that North Korea was </w:t>
      </w:r>
      <w:r w:rsidRPr="001545B2">
        <w:rPr>
          <w:rStyle w:val="Emphasis"/>
          <w:rFonts w:cstheme="minorHAnsi"/>
        </w:rPr>
        <w:t>never larger than South Korea</w:t>
      </w:r>
      <w:r w:rsidRPr="001545B2">
        <w:rPr>
          <w:rFonts w:cstheme="minorHAnsi"/>
          <w:sz w:val="16"/>
        </w:rPr>
        <w:t xml:space="preserve">, </w:t>
      </w:r>
      <w:r w:rsidRPr="001545B2">
        <w:rPr>
          <w:rStyle w:val="StyleUnderline"/>
          <w:rFonts w:cstheme="minorHAnsi"/>
        </w:rPr>
        <w:t xml:space="preserve">has been smaller on an absolute and per-capita basis than the South for at least thirty years, and </w:t>
      </w:r>
      <w:r w:rsidRPr="001545B2">
        <w:rPr>
          <w:rStyle w:val="Emphasis"/>
          <w:rFonts w:cstheme="minorHAnsi"/>
        </w:rPr>
        <w:t xml:space="preserve">continues to fall farther </w:t>
      </w:r>
      <w:r w:rsidRPr="001545B2">
        <w:rPr>
          <w:rStyle w:val="Emphasis"/>
          <w:rFonts w:cstheme="minorHAnsi"/>
        </w:rPr>
        <w:lastRenderedPageBreak/>
        <w:t>behind</w:t>
      </w:r>
      <w:r w:rsidRPr="001545B2">
        <w:rPr>
          <w:rStyle w:val="StyleUnderline"/>
          <w:rFonts w:cstheme="minorHAnsi"/>
        </w:rPr>
        <w:t xml:space="preserve">. Those who see North Korea as </w:t>
      </w:r>
      <w:r w:rsidRPr="001545B2">
        <w:rPr>
          <w:rStyle w:val="Emphasis"/>
          <w:rFonts w:cstheme="minorHAnsi"/>
        </w:rPr>
        <w:t>threatening</w:t>
      </w:r>
      <w:r w:rsidRPr="001545B2">
        <w:rPr>
          <w:rStyle w:val="StyleUnderline"/>
          <w:rFonts w:cstheme="minorHAnsi"/>
        </w:rPr>
        <w:t xml:space="preserve"> </w:t>
      </w:r>
      <w:r w:rsidRPr="004617CD">
        <w:rPr>
          <w:rStyle w:val="StyleUnderline"/>
          <w:rFonts w:cstheme="minorHAnsi"/>
          <w:highlight w:val="green"/>
        </w:rPr>
        <w:t xml:space="preserve">need to explain </w:t>
      </w:r>
      <w:r w:rsidRPr="004617CD">
        <w:rPr>
          <w:rStyle w:val="Emphasis"/>
          <w:rFonts w:cstheme="minorHAnsi"/>
          <w:sz w:val="24"/>
          <w:highlight w:val="green"/>
        </w:rPr>
        <w:t>why</w:t>
      </w:r>
      <w:r w:rsidRPr="001545B2">
        <w:rPr>
          <w:rStyle w:val="Emphasis"/>
          <w:rFonts w:cstheme="minorHAnsi"/>
          <w:sz w:val="24"/>
        </w:rPr>
        <w:t xml:space="preserve"> North Korea— </w:t>
      </w:r>
      <w:r w:rsidRPr="004617CD">
        <w:rPr>
          <w:rStyle w:val="Emphasis"/>
          <w:rFonts w:cstheme="minorHAnsi"/>
          <w:sz w:val="24"/>
          <w:highlight w:val="green"/>
        </w:rPr>
        <w:t>having waited fifty years—would finally attack now that it is one-twentieth the size of the South</w:t>
      </w:r>
      <w:r w:rsidRPr="001545B2">
        <w:rPr>
          <w:rFonts w:cstheme="minorHAnsi"/>
          <w:sz w:val="16"/>
        </w:rPr>
        <w:t xml:space="preserve">. </w:t>
      </w:r>
    </w:p>
    <w:p w14:paraId="07F9AF0E" w14:textId="77777777" w:rsidR="00D4061A" w:rsidRPr="001545B2" w:rsidRDefault="00D4061A" w:rsidP="00D4061A">
      <w:pPr>
        <w:rPr>
          <w:rFonts w:cstheme="minorHAnsi"/>
          <w:sz w:val="16"/>
        </w:rPr>
      </w:pPr>
      <w:r w:rsidRPr="001545B2">
        <w:rPr>
          <w:rStyle w:val="StyleUnderline"/>
          <w:rFonts w:cstheme="minorHAnsi"/>
        </w:rPr>
        <w:t xml:space="preserve">In military </w:t>
      </w:r>
      <w:proofErr w:type="gramStart"/>
      <w:r w:rsidRPr="001545B2">
        <w:rPr>
          <w:rStyle w:val="StyleUnderline"/>
          <w:rFonts w:cstheme="minorHAnsi"/>
        </w:rPr>
        <w:t>capabilities</w:t>
      </w:r>
      <w:proofErr w:type="gramEnd"/>
      <w:r w:rsidRPr="001545B2">
        <w:rPr>
          <w:rStyle w:val="StyleUnderline"/>
          <w:rFonts w:cstheme="minorHAnsi"/>
        </w:rPr>
        <w:t xml:space="preserve"> the North and South Korea were in rough </w:t>
      </w:r>
      <w:r w:rsidRPr="001545B2">
        <w:rPr>
          <w:rStyle w:val="Emphasis"/>
          <w:rFonts w:cstheme="minorHAnsi"/>
        </w:rPr>
        <w:t>parity</w:t>
      </w:r>
      <w:r w:rsidRPr="001545B2">
        <w:rPr>
          <w:rStyle w:val="StyleUnderline"/>
          <w:rFonts w:cstheme="minorHAnsi"/>
        </w:rPr>
        <w:t xml:space="preserve"> for the first two decades following the Korean War </w:t>
      </w:r>
      <w:r w:rsidRPr="001545B2">
        <w:rPr>
          <w:rFonts w:cstheme="minorHAnsi"/>
          <w:sz w:val="16"/>
        </w:rPr>
        <w:t xml:space="preserve">(1950–1953), and then the North began to fall behind. Graph 2.4 shows the number of men in the armed forces from 1963 to 1998. </w:t>
      </w:r>
      <w:r w:rsidRPr="001545B2">
        <w:rPr>
          <w:rStyle w:val="StyleUnderline"/>
          <w:rFonts w:cstheme="minorHAnsi"/>
        </w:rPr>
        <w:t xml:space="preserve">Most interesting is that North Korea did not begin its massive expansion of its armed forces until well into the 1970s. This is most </w:t>
      </w:r>
      <w:r w:rsidRPr="001545B2">
        <w:rPr>
          <w:rStyle w:val="Emphasis"/>
          <w:rFonts w:cstheme="minorHAnsi"/>
        </w:rPr>
        <w:t>probably</w:t>
      </w:r>
      <w:r w:rsidRPr="001545B2">
        <w:rPr>
          <w:rFonts w:cstheme="minorHAnsi"/>
          <w:sz w:val="16"/>
        </w:rPr>
        <w:t xml:space="preserve"> </w:t>
      </w:r>
      <w:r w:rsidRPr="001545B2">
        <w:rPr>
          <w:rStyle w:val="StyleUnderline"/>
          <w:rFonts w:cstheme="minorHAnsi"/>
        </w:rPr>
        <w:t>a</w:t>
      </w:r>
      <w:r w:rsidRPr="001545B2">
        <w:rPr>
          <w:rFonts w:cstheme="minorHAnsi"/>
          <w:sz w:val="16"/>
        </w:rPr>
        <w:t xml:space="preserve"> </w:t>
      </w:r>
      <w:r w:rsidRPr="001545B2">
        <w:rPr>
          <w:rStyle w:val="Emphasis"/>
          <w:rFonts w:cstheme="minorHAnsi"/>
        </w:rPr>
        <w:t>response to its falling</w:t>
      </w:r>
      <w:r w:rsidRPr="001545B2">
        <w:rPr>
          <w:rFonts w:cstheme="minorHAnsi"/>
          <w:sz w:val="16"/>
        </w:rPr>
        <w:t xml:space="preserve"> further </w:t>
      </w:r>
      <w:r w:rsidRPr="001545B2">
        <w:rPr>
          <w:rStyle w:val="Emphasis"/>
          <w:rFonts w:cstheme="minorHAnsi"/>
        </w:rPr>
        <w:t>behind</w:t>
      </w:r>
      <w:r w:rsidRPr="001545B2">
        <w:rPr>
          <w:rFonts w:cstheme="minorHAnsi"/>
          <w:sz w:val="16"/>
        </w:rPr>
        <w:t xml:space="preserve"> the South. </w:t>
      </w:r>
      <w:r w:rsidRPr="001545B2">
        <w:rPr>
          <w:rStyle w:val="StyleUnderline"/>
          <w:rFonts w:cstheme="minorHAnsi"/>
        </w:rPr>
        <w:t xml:space="preserve">But for the past thirty years, North Korea’s training, equipment, and overall military quality has steadily </w:t>
      </w:r>
      <w:r w:rsidRPr="001545B2">
        <w:rPr>
          <w:rStyle w:val="Emphasis"/>
          <w:rFonts w:cstheme="minorHAnsi"/>
        </w:rPr>
        <w:t>deteriorated</w:t>
      </w:r>
      <w:r w:rsidRPr="001545B2">
        <w:rPr>
          <w:rStyle w:val="StyleUnderline"/>
          <w:rFonts w:cstheme="minorHAnsi"/>
        </w:rPr>
        <w:t xml:space="preserve"> relative to the South</w:t>
      </w:r>
      <w:r w:rsidRPr="001545B2">
        <w:rPr>
          <w:rFonts w:cstheme="minorHAnsi"/>
          <w:sz w:val="16"/>
        </w:rPr>
        <w:t xml:space="preserve">. </w:t>
      </w:r>
    </w:p>
    <w:p w14:paraId="10BD712C" w14:textId="77777777" w:rsidR="00D4061A" w:rsidRPr="001545B2" w:rsidRDefault="00D4061A" w:rsidP="00D4061A">
      <w:pPr>
        <w:rPr>
          <w:rFonts w:cstheme="minorHAnsi"/>
          <w:sz w:val="16"/>
        </w:rPr>
      </w:pPr>
      <w:r w:rsidRPr="001545B2">
        <w:rPr>
          <w:rStyle w:val="StyleUnderline"/>
          <w:rFonts w:cstheme="minorHAnsi"/>
        </w:rPr>
        <w:t>The South Korean military is better-equipped, better-trained, and more versatile</w:t>
      </w:r>
      <w:r w:rsidRPr="001545B2">
        <w:rPr>
          <w:rFonts w:cstheme="minorHAnsi"/>
          <w:sz w:val="16"/>
        </w:rPr>
        <w:t xml:space="preserve"> with better logistics and support than the North Korean military, and some assessments suggest that this may double combat effectiveness.19 </w:t>
      </w:r>
      <w:r w:rsidRPr="001545B2">
        <w:rPr>
          <w:rStyle w:val="StyleUnderline"/>
          <w:rFonts w:cstheme="minorHAnsi"/>
        </w:rPr>
        <w:t xml:space="preserve">Although the military has continued to hold pride of place in the North Korean economy, there have been increasing reports of reduced </w:t>
      </w:r>
      <w:r w:rsidRPr="001545B2">
        <w:rPr>
          <w:rStyle w:val="Emphasis"/>
          <w:rFonts w:cstheme="minorHAnsi"/>
        </w:rPr>
        <w:t>training</w:t>
      </w:r>
      <w:r w:rsidRPr="001545B2">
        <w:rPr>
          <w:rFonts w:cstheme="minorHAnsi"/>
          <w:sz w:val="16"/>
        </w:rPr>
        <w:t xml:space="preserve"> </w:t>
      </w:r>
      <w:r w:rsidRPr="001545B2">
        <w:rPr>
          <w:rStyle w:val="StyleUnderline"/>
          <w:rFonts w:cstheme="minorHAnsi"/>
        </w:rPr>
        <w:t>due to</w:t>
      </w:r>
      <w:r w:rsidRPr="001545B2">
        <w:rPr>
          <w:rFonts w:cstheme="minorHAnsi"/>
          <w:sz w:val="16"/>
        </w:rPr>
        <w:t xml:space="preserve"> the </w:t>
      </w:r>
      <w:r w:rsidRPr="001545B2">
        <w:rPr>
          <w:rStyle w:val="Emphasis"/>
          <w:rFonts w:cstheme="minorHAnsi"/>
        </w:rPr>
        <w:t>economic problems</w:t>
      </w:r>
      <w:r w:rsidRPr="001545B2">
        <w:rPr>
          <w:rFonts w:cstheme="minorHAnsi"/>
          <w:sz w:val="16"/>
        </w:rPr>
        <w:t xml:space="preserve">. </w:t>
      </w:r>
      <w:proofErr w:type="spellStart"/>
      <w:r w:rsidRPr="001545B2">
        <w:rPr>
          <w:rFonts w:cstheme="minorHAnsi"/>
          <w:sz w:val="16"/>
        </w:rPr>
        <w:t>Joong</w:t>
      </w:r>
      <w:proofErr w:type="spellEnd"/>
      <w:r w:rsidRPr="001545B2">
        <w:rPr>
          <w:rFonts w:cstheme="minorHAnsi"/>
          <w:sz w:val="16"/>
        </w:rPr>
        <w:t xml:space="preserve">-Ang </w:t>
      </w:r>
      <w:proofErr w:type="spellStart"/>
      <w:r w:rsidRPr="001545B2">
        <w:rPr>
          <w:rFonts w:cstheme="minorHAnsi"/>
          <w:sz w:val="16"/>
        </w:rPr>
        <w:t>Ilbo</w:t>
      </w:r>
      <w:proofErr w:type="spellEnd"/>
      <w:r w:rsidRPr="001545B2">
        <w:rPr>
          <w:rFonts w:cstheme="minorHAnsi"/>
          <w:sz w:val="16"/>
        </w:rPr>
        <w:t xml:space="preserve">, one of South Korea’s major daily newspapers, quoted an unidentified Defense Ministry official as saying that North Korea’s air force had made one hundred training sorties per day in 1996, down from three hundred to four hundred before the end of 1995, and that the training maneuvers of ground troops had also been reduced to a “minimum level.”20 American military officials have noted that individual North Korean pilots take one training flight per month, compared with the ten flights per month that U.S. pilots take.21 This drastically degrades combat readiness. </w:t>
      </w:r>
    </w:p>
    <w:p w14:paraId="4EAB6A98" w14:textId="77777777" w:rsidR="00D4061A" w:rsidRPr="001545B2" w:rsidRDefault="00D4061A" w:rsidP="00D4061A">
      <w:pPr>
        <w:rPr>
          <w:rFonts w:cstheme="minorHAnsi"/>
          <w:sz w:val="16"/>
        </w:rPr>
      </w:pPr>
      <w:r w:rsidRPr="001545B2">
        <w:rPr>
          <w:rFonts w:cstheme="minorHAnsi"/>
          <w:sz w:val="16"/>
        </w:rPr>
        <w:t xml:space="preserve">Table 2.1 shows a comparison of weaponry in North and South Korea in 1997. The bulk of North Korea’s main battle tanks are of 1950s vintage, and most of its combat aircraft were introduced before 1956. Evaluations after the Gulf War concluded that Western weaponry is at least twice, or even four-times, better than older Soviet-vintage systems.22 By the 1990s North Korea’s military was large in absolute numbers but the quality of their forces was severely degraded relative to South Korea’s and the U.S. military. Michael O’Hanlon notes that: “Given the obsolescence of most North Korean equipment, however, actual capabilities of most forces would be notably less than raw numbers suggest. About half of North Korea’s major weapons are of roughly 1960s design; the other half are even older.”23 </w:t>
      </w:r>
    </w:p>
    <w:p w14:paraId="2125193F" w14:textId="77777777" w:rsidR="00D4061A" w:rsidRPr="001545B2" w:rsidRDefault="00D4061A" w:rsidP="00D4061A">
      <w:pPr>
        <w:rPr>
          <w:rFonts w:cstheme="minorHAnsi"/>
          <w:sz w:val="16"/>
        </w:rPr>
      </w:pPr>
      <w:r w:rsidRPr="001545B2">
        <w:rPr>
          <w:rStyle w:val="StyleUnderline"/>
          <w:rFonts w:cstheme="minorHAnsi"/>
        </w:rPr>
        <w:t xml:space="preserve">To view the North as superior in military terms is a mistake. But even more surprising about many of these accounts is that they measure the strength of the North Korean military </w:t>
      </w:r>
      <w:r w:rsidRPr="001545B2">
        <w:rPr>
          <w:rStyle w:val="Emphasis"/>
          <w:rFonts w:cstheme="minorHAnsi"/>
        </w:rPr>
        <w:t>only against that of the ROK</w:t>
      </w:r>
      <w:r w:rsidRPr="001545B2">
        <w:rPr>
          <w:rStyle w:val="StyleUnderline"/>
          <w:rFonts w:cstheme="minorHAnsi"/>
        </w:rPr>
        <w:t xml:space="preserve">, without including the </w:t>
      </w:r>
      <w:r w:rsidRPr="001545B2">
        <w:rPr>
          <w:rStyle w:val="Emphasis"/>
          <w:rFonts w:cstheme="minorHAnsi"/>
        </w:rPr>
        <w:t>U.S.</w:t>
      </w:r>
      <w:r w:rsidRPr="001545B2">
        <w:rPr>
          <w:rStyle w:val="StyleUnderline"/>
          <w:rFonts w:cstheme="minorHAnsi"/>
        </w:rPr>
        <w:t xml:space="preserve"> forces, either</w:t>
      </w:r>
      <w:r w:rsidRPr="001545B2">
        <w:rPr>
          <w:rFonts w:cstheme="minorHAnsi"/>
          <w:sz w:val="16"/>
        </w:rPr>
        <w:t xml:space="preserve"> </w:t>
      </w:r>
      <w:r w:rsidRPr="001545B2">
        <w:rPr>
          <w:rStyle w:val="Emphasis"/>
          <w:rFonts w:cstheme="minorHAnsi"/>
        </w:rPr>
        <w:t>present</w:t>
      </w:r>
      <w:r w:rsidRPr="001545B2">
        <w:rPr>
          <w:rFonts w:cstheme="minorHAnsi"/>
          <w:sz w:val="16"/>
        </w:rPr>
        <w:t xml:space="preserve"> in Korea </w:t>
      </w:r>
      <w:r w:rsidRPr="001545B2">
        <w:rPr>
          <w:rStyle w:val="StyleUnderline"/>
          <w:rFonts w:cstheme="minorHAnsi"/>
        </w:rPr>
        <w:t>or</w:t>
      </w:r>
      <w:r w:rsidRPr="001545B2">
        <w:rPr>
          <w:rFonts w:cstheme="minorHAnsi"/>
          <w:sz w:val="16"/>
        </w:rPr>
        <w:t xml:space="preserve"> those </w:t>
      </w:r>
      <w:r w:rsidRPr="001545B2">
        <w:rPr>
          <w:rStyle w:val="StyleUnderline"/>
          <w:rFonts w:cstheme="minorHAnsi"/>
        </w:rPr>
        <w:t xml:space="preserve">potential </w:t>
      </w:r>
      <w:r w:rsidRPr="001545B2">
        <w:rPr>
          <w:rStyle w:val="Emphasis"/>
          <w:rFonts w:cstheme="minorHAnsi"/>
        </w:rPr>
        <w:t>reinforcements</w:t>
      </w:r>
      <w:r w:rsidRPr="001545B2">
        <w:rPr>
          <w:rStyle w:val="StyleUnderline"/>
          <w:rFonts w:cstheme="minorHAnsi"/>
        </w:rPr>
        <w:t xml:space="preserve">. North Korea knows that it would fight the United States as well as the South, and </w:t>
      </w:r>
      <w:r w:rsidRPr="004617CD">
        <w:rPr>
          <w:rStyle w:val="StyleUnderline"/>
          <w:rFonts w:cstheme="minorHAnsi"/>
          <w:highlight w:val="green"/>
        </w:rPr>
        <w:t xml:space="preserve">it is </w:t>
      </w:r>
      <w:r w:rsidRPr="004617CD">
        <w:rPr>
          <w:rStyle w:val="Emphasis"/>
          <w:rFonts w:cstheme="minorHAnsi"/>
          <w:highlight w:val="green"/>
        </w:rPr>
        <w:t>wishful thinking</w:t>
      </w:r>
      <w:r w:rsidRPr="001545B2">
        <w:rPr>
          <w:rFonts w:cstheme="minorHAnsi"/>
          <w:sz w:val="16"/>
        </w:rPr>
        <w:t xml:space="preserve"> to hope </w:t>
      </w:r>
      <w:r w:rsidRPr="004617CD">
        <w:rPr>
          <w:rStyle w:val="StyleUnderline"/>
          <w:rFonts w:cstheme="minorHAnsi"/>
          <w:highlight w:val="green"/>
        </w:rPr>
        <w:t>that</w:t>
      </w:r>
      <w:r w:rsidRPr="001545B2">
        <w:rPr>
          <w:rFonts w:cstheme="minorHAnsi"/>
          <w:sz w:val="16"/>
        </w:rPr>
        <w:t xml:space="preserve"> the North Korean military </w:t>
      </w:r>
      <w:r w:rsidRPr="001545B2">
        <w:rPr>
          <w:rFonts w:cstheme="minorHAnsi"/>
        </w:rPr>
        <w:t xml:space="preserve">[[TABLE 2.1 OMITTED]] </w:t>
      </w:r>
      <w:r w:rsidRPr="004617CD">
        <w:rPr>
          <w:rStyle w:val="StyleUnderline"/>
          <w:rFonts w:cstheme="minorHAnsi"/>
          <w:highlight w:val="green"/>
        </w:rPr>
        <w:t xml:space="preserve">planners are </w:t>
      </w:r>
      <w:r w:rsidRPr="004617CD">
        <w:rPr>
          <w:rStyle w:val="Emphasis"/>
          <w:rFonts w:cstheme="minorHAnsi"/>
          <w:highlight w:val="green"/>
        </w:rPr>
        <w:t>so naïve</w:t>
      </w:r>
      <w:r w:rsidRPr="004617CD">
        <w:rPr>
          <w:rFonts w:cstheme="minorHAnsi"/>
          <w:sz w:val="16"/>
          <w:highlight w:val="green"/>
        </w:rPr>
        <w:t xml:space="preserve"> </w:t>
      </w:r>
      <w:r w:rsidRPr="004617CD">
        <w:rPr>
          <w:rStyle w:val="StyleUnderline"/>
          <w:rFonts w:cstheme="minorHAnsi"/>
          <w:highlight w:val="green"/>
        </w:rPr>
        <w:t>as to</w:t>
      </w:r>
      <w:r w:rsidRPr="001545B2">
        <w:rPr>
          <w:rFonts w:cstheme="minorHAnsi"/>
          <w:sz w:val="16"/>
        </w:rPr>
        <w:t xml:space="preserve"> ignore the U.S. military presence in South Korea, </w:t>
      </w:r>
      <w:r w:rsidRPr="004617CD">
        <w:rPr>
          <w:rStyle w:val="Emphasis"/>
          <w:rFonts w:cstheme="minorHAnsi"/>
          <w:highlight w:val="green"/>
        </w:rPr>
        <w:t>expect</w:t>
      </w:r>
      <w:r w:rsidRPr="001545B2">
        <w:rPr>
          <w:rFonts w:cstheme="minorHAnsi"/>
          <w:sz w:val="16"/>
        </w:rPr>
        <w:t xml:space="preserve">ing </w:t>
      </w:r>
      <w:r w:rsidRPr="004617CD">
        <w:rPr>
          <w:rStyle w:val="StyleUnderline"/>
          <w:rFonts w:cstheme="minorHAnsi"/>
          <w:highlight w:val="green"/>
        </w:rPr>
        <w:t>the U.S. to</w:t>
      </w:r>
      <w:r w:rsidRPr="001545B2">
        <w:rPr>
          <w:rFonts w:cstheme="minorHAnsi"/>
          <w:sz w:val="16"/>
        </w:rPr>
        <w:t xml:space="preserve"> </w:t>
      </w:r>
      <w:r w:rsidRPr="001545B2">
        <w:rPr>
          <w:rStyle w:val="Emphasis"/>
          <w:rFonts w:cstheme="minorHAnsi"/>
        </w:rPr>
        <w:t xml:space="preserve">pack up and </w:t>
      </w:r>
      <w:r w:rsidRPr="004617CD">
        <w:rPr>
          <w:rStyle w:val="Emphasis"/>
          <w:rFonts w:cstheme="minorHAnsi"/>
          <w:highlight w:val="green"/>
        </w:rPr>
        <w:t>go home</w:t>
      </w:r>
      <w:r w:rsidRPr="001545B2">
        <w:rPr>
          <w:rFonts w:cstheme="minorHAnsi"/>
          <w:sz w:val="16"/>
        </w:rPr>
        <w:t xml:space="preserve"> if the North invaded. Comparisons between the South and the North that ignore the role of the United States are seriously misleading as to the real balance of power on the peninsula.24 </w:t>
      </w:r>
    </w:p>
    <w:p w14:paraId="27463911" w14:textId="77777777" w:rsidR="00D4061A" w:rsidRPr="001545B2" w:rsidRDefault="00D4061A" w:rsidP="00D4061A">
      <w:pPr>
        <w:rPr>
          <w:rFonts w:cstheme="minorHAnsi"/>
          <w:sz w:val="16"/>
        </w:rPr>
      </w:pPr>
      <w:r w:rsidRPr="001545B2">
        <w:rPr>
          <w:rStyle w:val="StyleUnderline"/>
          <w:rFonts w:cstheme="minorHAnsi"/>
        </w:rPr>
        <w:t xml:space="preserve">In event of a full-scale conflict, the United States could reinforce the peninsula with </w:t>
      </w:r>
      <w:r w:rsidRPr="001545B2">
        <w:rPr>
          <w:rStyle w:val="Emphasis"/>
          <w:rFonts w:cstheme="minorHAnsi"/>
        </w:rPr>
        <w:t>overwhelming power</w:t>
      </w:r>
      <w:r w:rsidRPr="001545B2">
        <w:rPr>
          <w:rFonts w:cstheme="minorHAnsi"/>
          <w:sz w:val="16"/>
        </w:rPr>
        <w:t xml:space="preserve">. Currently 36,000 U.S. troops are stationed in Korea, including the U.S. Second Infantry Division and 90 combat aircraft including 72 F-16s. In addition, 36,000 troops are stationed in Japan, including the headquarters of the Seventh fleet at Yokosuka naval base, 14,000 Marines, and 90 combat aircraft. This is only the beginning, as more would soon arrive from within the United States.25 </w:t>
      </w:r>
    </w:p>
    <w:p w14:paraId="4C07F6F9" w14:textId="77777777" w:rsidR="00D4061A" w:rsidRPr="001545B2" w:rsidRDefault="00D4061A" w:rsidP="00D4061A">
      <w:pPr>
        <w:rPr>
          <w:rFonts w:cstheme="minorHAnsi"/>
          <w:sz w:val="16"/>
        </w:rPr>
      </w:pPr>
      <w:r w:rsidRPr="001545B2">
        <w:rPr>
          <w:rFonts w:cstheme="minorHAnsi"/>
          <w:sz w:val="16"/>
        </w:rPr>
        <w:t xml:space="preserve">This economic and military comparison of North and South Korea shows that North Korea never had a lead over the South, and after the 1960s quickly began falling behind. The end of the cold war marked the beginning of a major change in North Korea’s fortunes, as North Korea continued to have economic difficulties, while its allies deserted it. This situation has only become </w:t>
      </w:r>
      <w:proofErr w:type="gramStart"/>
      <w:r w:rsidRPr="001545B2">
        <w:rPr>
          <w:rFonts w:cstheme="minorHAnsi"/>
          <w:sz w:val="16"/>
        </w:rPr>
        <w:t>more grave</w:t>
      </w:r>
      <w:proofErr w:type="gramEnd"/>
      <w:r w:rsidRPr="001545B2">
        <w:rPr>
          <w:rFonts w:cstheme="minorHAnsi"/>
          <w:sz w:val="16"/>
        </w:rPr>
        <w:t xml:space="preserve"> in the new millennium. </w:t>
      </w:r>
    </w:p>
    <w:p w14:paraId="689A9854" w14:textId="77777777" w:rsidR="00D4061A" w:rsidRPr="001545B2" w:rsidRDefault="00D4061A" w:rsidP="00D4061A">
      <w:pPr>
        <w:rPr>
          <w:rFonts w:cstheme="minorHAnsi"/>
          <w:sz w:val="16"/>
        </w:rPr>
      </w:pPr>
      <w:r w:rsidRPr="001545B2">
        <w:rPr>
          <w:rStyle w:val="Emphasis"/>
          <w:rFonts w:cstheme="minorHAnsi"/>
        </w:rPr>
        <w:t>North Korea is not a threat to start an unprovoked war</w:t>
      </w:r>
      <w:r w:rsidRPr="001545B2">
        <w:rPr>
          <w:rFonts w:cstheme="minorHAnsi"/>
          <w:sz w:val="16"/>
        </w:rPr>
        <w:t xml:space="preserve">. North Korea was never in a preeminent position relative to the South, and the real question for the pessimists is why they continue to believe that a nation that is far behind and falling farther behind might still attack. </w:t>
      </w:r>
      <w:r w:rsidRPr="001545B2">
        <w:rPr>
          <w:rStyle w:val="StyleUnderline"/>
          <w:rFonts w:cstheme="minorHAnsi"/>
        </w:rPr>
        <w:t xml:space="preserve">The weak may attack the strong—but the conditions under which we expect that to happen </w:t>
      </w:r>
      <w:r w:rsidRPr="001545B2">
        <w:rPr>
          <w:rStyle w:val="Emphasis"/>
          <w:rFonts w:cstheme="minorHAnsi"/>
        </w:rPr>
        <w:t>do not exist</w:t>
      </w:r>
      <w:r w:rsidRPr="001545B2">
        <w:rPr>
          <w:rStyle w:val="StyleUnderline"/>
          <w:rFonts w:cstheme="minorHAnsi"/>
        </w:rPr>
        <w:t xml:space="preserve"> on the peninsula. Yet many people still see the situation as tense and threatening. This is true, but it is true because </w:t>
      </w:r>
      <w:r w:rsidRPr="001545B2">
        <w:rPr>
          <w:rStyle w:val="Emphasis"/>
          <w:rFonts w:cstheme="minorHAnsi"/>
        </w:rPr>
        <w:t>deterrence at its heart</w:t>
      </w:r>
      <w:r w:rsidRPr="001545B2">
        <w:rPr>
          <w:rStyle w:val="StyleUnderline"/>
          <w:rFonts w:cstheme="minorHAnsi"/>
        </w:rPr>
        <w:t xml:space="preserve"> requires both sides to know that the other side can</w:t>
      </w:r>
      <w:r w:rsidRPr="001545B2">
        <w:rPr>
          <w:rFonts w:cstheme="minorHAnsi"/>
          <w:sz w:val="16"/>
        </w:rPr>
        <w:t xml:space="preserve"> </w:t>
      </w:r>
      <w:r w:rsidRPr="001545B2">
        <w:rPr>
          <w:rStyle w:val="Emphasis"/>
          <w:rFonts w:cstheme="minorHAnsi"/>
        </w:rPr>
        <w:t>severely damage</w:t>
      </w:r>
      <w:r w:rsidRPr="001545B2">
        <w:rPr>
          <w:rFonts w:cstheme="minorHAnsi"/>
          <w:sz w:val="16"/>
        </w:rPr>
        <w:t xml:space="preserve"> </w:t>
      </w:r>
      <w:r w:rsidRPr="001545B2">
        <w:rPr>
          <w:rStyle w:val="StyleUnderline"/>
          <w:rFonts w:cstheme="minorHAnsi"/>
        </w:rPr>
        <w:t>it</w:t>
      </w:r>
      <w:r w:rsidRPr="001545B2">
        <w:rPr>
          <w:rFonts w:cstheme="minorHAnsi"/>
          <w:sz w:val="16"/>
        </w:rPr>
        <w:t xml:space="preserve">. </w:t>
      </w:r>
    </w:p>
    <w:p w14:paraId="0DD2C19C" w14:textId="77777777" w:rsidR="00D4061A" w:rsidRPr="001545B2" w:rsidRDefault="00D4061A" w:rsidP="00D4061A">
      <w:pPr>
        <w:rPr>
          <w:rFonts w:cstheme="minorHAnsi"/>
          <w:sz w:val="16"/>
        </w:rPr>
      </w:pPr>
      <w:r w:rsidRPr="001545B2">
        <w:rPr>
          <w:rFonts w:cstheme="minorHAnsi"/>
          <w:sz w:val="16"/>
        </w:rPr>
        <w:t xml:space="preserve">DETERRENCE AND THE CHANGING BALANCE OF POWER </w:t>
      </w:r>
    </w:p>
    <w:p w14:paraId="695A3125" w14:textId="0C77BEBB" w:rsidR="00D4061A" w:rsidRDefault="00D4061A" w:rsidP="00D4061A">
      <w:pPr>
        <w:rPr>
          <w:rFonts w:cstheme="minorHAnsi"/>
          <w:sz w:val="16"/>
        </w:rPr>
      </w:pPr>
      <w:r w:rsidRPr="001545B2">
        <w:rPr>
          <w:rStyle w:val="StyleUnderline"/>
          <w:rFonts w:cstheme="minorHAnsi"/>
        </w:rPr>
        <w:lastRenderedPageBreak/>
        <w:t>North Korea has not attacked for fifty years because</w:t>
      </w:r>
      <w:r w:rsidRPr="001545B2">
        <w:rPr>
          <w:rFonts w:cstheme="minorHAnsi"/>
          <w:sz w:val="16"/>
        </w:rPr>
        <w:t xml:space="preserve"> </w:t>
      </w:r>
      <w:r w:rsidRPr="001545B2">
        <w:rPr>
          <w:rStyle w:val="Emphasis"/>
          <w:rFonts w:cstheme="minorHAnsi"/>
        </w:rPr>
        <w:t>deterrence works</w:t>
      </w:r>
      <w:r w:rsidRPr="001545B2">
        <w:rPr>
          <w:rStyle w:val="StyleUnderline"/>
          <w:rFonts w:cstheme="minorHAnsi"/>
        </w:rPr>
        <w:t>. Despite</w:t>
      </w:r>
      <w:r w:rsidRPr="001545B2">
        <w:rPr>
          <w:rFonts w:cstheme="minorHAnsi"/>
          <w:sz w:val="16"/>
        </w:rPr>
        <w:t xml:space="preserve"> the </w:t>
      </w:r>
      <w:r w:rsidRPr="001545B2">
        <w:rPr>
          <w:rStyle w:val="Emphasis"/>
          <w:rFonts w:cstheme="minorHAnsi"/>
        </w:rPr>
        <w:t>tension</w:t>
      </w:r>
      <w:r w:rsidRPr="001545B2">
        <w:rPr>
          <w:rFonts w:cstheme="minorHAnsi"/>
          <w:sz w:val="16"/>
        </w:rPr>
        <w:t xml:space="preserve"> that has existed on the peninsula, </w:t>
      </w:r>
      <w:r w:rsidRPr="001545B2">
        <w:rPr>
          <w:rStyle w:val="StyleUnderline"/>
          <w:rFonts w:cstheme="minorHAnsi"/>
        </w:rPr>
        <w:t>the</w:t>
      </w:r>
      <w:r w:rsidRPr="001545B2">
        <w:rPr>
          <w:rFonts w:cstheme="minorHAnsi"/>
          <w:sz w:val="16"/>
        </w:rPr>
        <w:t xml:space="preserve"> </w:t>
      </w:r>
      <w:r w:rsidRPr="001545B2">
        <w:rPr>
          <w:rStyle w:val="Emphasis"/>
          <w:rFonts w:cstheme="minorHAnsi"/>
        </w:rPr>
        <w:t>balance of power has held.</w:t>
      </w:r>
      <w:r w:rsidRPr="001545B2">
        <w:rPr>
          <w:rFonts w:cstheme="minorHAnsi"/>
          <w:sz w:val="16"/>
        </w:rPr>
        <w:t xml:space="preserve"> For more than fifty years neither side has attempted to mount a major military operation, nor has either side attempted to challenge deterrence on the peninsula.26 </w:t>
      </w:r>
      <w:r w:rsidRPr="001545B2">
        <w:rPr>
          <w:rStyle w:val="StyleUnderline"/>
          <w:rFonts w:cstheme="minorHAnsi"/>
        </w:rPr>
        <w:t>Any war on the peninsula would have disastrous consequences for both sides. The tightly constricted geographic situation</w:t>
      </w:r>
      <w:r w:rsidRPr="001545B2">
        <w:rPr>
          <w:rFonts w:cstheme="minorHAnsi"/>
          <w:sz w:val="16"/>
        </w:rPr>
        <w:t xml:space="preserve"> </w:t>
      </w:r>
      <w:r w:rsidRPr="001545B2">
        <w:rPr>
          <w:rStyle w:val="Emphasis"/>
          <w:rFonts w:cstheme="minorHAnsi"/>
        </w:rPr>
        <w:t>intensifies</w:t>
      </w:r>
      <w:r w:rsidRPr="001545B2">
        <w:rPr>
          <w:rFonts w:cstheme="minorHAnsi"/>
          <w:sz w:val="16"/>
        </w:rPr>
        <w:t xml:space="preserve"> </w:t>
      </w:r>
      <w:r w:rsidRPr="001545B2">
        <w:rPr>
          <w:rStyle w:val="StyleUnderline"/>
          <w:rFonts w:cstheme="minorHAnsi"/>
        </w:rPr>
        <w:t>an</w:t>
      </w:r>
      <w:r w:rsidRPr="001545B2">
        <w:rPr>
          <w:rFonts w:cstheme="minorHAnsi"/>
          <w:sz w:val="16"/>
        </w:rPr>
        <w:t xml:space="preserve"> </w:t>
      </w:r>
      <w:r w:rsidRPr="001545B2">
        <w:rPr>
          <w:rStyle w:val="Emphasis"/>
          <w:rFonts w:cstheme="minorHAnsi"/>
        </w:rPr>
        <w:t>already acute security dilemma</w:t>
      </w:r>
      <w:r w:rsidRPr="001545B2">
        <w:rPr>
          <w:rFonts w:cstheme="minorHAnsi"/>
          <w:sz w:val="16"/>
        </w:rPr>
        <w:t xml:space="preserve"> between the two sides.27 The capitals of </w:t>
      </w:r>
      <w:r w:rsidRPr="001545B2">
        <w:rPr>
          <w:rStyle w:val="StyleUnderline"/>
          <w:rFonts w:cstheme="minorHAnsi"/>
        </w:rPr>
        <w:t>Seoul and Pyongyang are</w:t>
      </w:r>
      <w:r w:rsidRPr="001545B2">
        <w:rPr>
          <w:rFonts w:cstheme="minorHAnsi"/>
          <w:sz w:val="16"/>
        </w:rPr>
        <w:t xml:space="preserve"> less than 150 miles </w:t>
      </w:r>
      <w:proofErr w:type="gramStart"/>
      <w:r w:rsidRPr="001545B2">
        <w:rPr>
          <w:rFonts w:cstheme="minorHAnsi"/>
          <w:sz w:val="16"/>
        </w:rPr>
        <w:t>apart—</w:t>
      </w:r>
      <w:r w:rsidRPr="001545B2">
        <w:rPr>
          <w:rStyle w:val="Emphasis"/>
          <w:rFonts w:cstheme="minorHAnsi"/>
        </w:rPr>
        <w:t>closer</w:t>
      </w:r>
      <w:proofErr w:type="gramEnd"/>
      <w:r w:rsidRPr="001545B2">
        <w:rPr>
          <w:rStyle w:val="Emphasis"/>
          <w:rFonts w:cstheme="minorHAnsi"/>
        </w:rPr>
        <w:t xml:space="preserve"> than New York and Baltimore</w:t>
      </w:r>
      <w:r w:rsidRPr="001545B2">
        <w:rPr>
          <w:rStyle w:val="StyleUnderline"/>
          <w:rFonts w:cstheme="minorHAnsi"/>
        </w:rPr>
        <w:t>. Seoul is</w:t>
      </w:r>
      <w:r w:rsidRPr="001545B2">
        <w:rPr>
          <w:rFonts w:cstheme="minorHAnsi"/>
          <w:sz w:val="16"/>
        </w:rPr>
        <w:t xml:space="preserve"> </w:t>
      </w:r>
      <w:r w:rsidRPr="001545B2">
        <w:rPr>
          <w:rStyle w:val="Emphasis"/>
          <w:rFonts w:cstheme="minorHAnsi"/>
        </w:rPr>
        <w:t>30 miles from the</w:t>
      </w:r>
      <w:r w:rsidRPr="001545B2">
        <w:rPr>
          <w:rFonts w:cstheme="minorHAnsi"/>
          <w:sz w:val="16"/>
        </w:rPr>
        <w:t xml:space="preserve"> de-militarized zone that separates the North and the South (</w:t>
      </w:r>
      <w:r w:rsidRPr="001545B2">
        <w:rPr>
          <w:rStyle w:val="Emphasis"/>
          <w:rFonts w:cstheme="minorHAnsi"/>
        </w:rPr>
        <w:t>DMZ</w:t>
      </w:r>
      <w:r w:rsidRPr="001545B2">
        <w:rPr>
          <w:rFonts w:cstheme="minorHAnsi"/>
          <w:sz w:val="16"/>
        </w:rPr>
        <w:t xml:space="preserve">), </w:t>
      </w:r>
      <w:r w:rsidRPr="001545B2">
        <w:rPr>
          <w:rStyle w:val="StyleUnderline"/>
          <w:rFonts w:cstheme="minorHAnsi"/>
        </w:rPr>
        <w:t>and easily within reach of North Korea’s</w:t>
      </w:r>
      <w:r w:rsidRPr="001545B2">
        <w:rPr>
          <w:rFonts w:cstheme="minorHAnsi"/>
          <w:sz w:val="16"/>
        </w:rPr>
        <w:t xml:space="preserve"> </w:t>
      </w:r>
      <w:r w:rsidRPr="001545B2">
        <w:rPr>
          <w:rStyle w:val="Emphasis"/>
          <w:rFonts w:cstheme="minorHAnsi"/>
        </w:rPr>
        <w:t>artillery</w:t>
      </w:r>
      <w:r w:rsidRPr="001545B2">
        <w:rPr>
          <w:rFonts w:cstheme="minorHAnsi"/>
          <w:sz w:val="16"/>
        </w:rPr>
        <w:t xml:space="preserve"> tubes. </w:t>
      </w:r>
      <w:r w:rsidRPr="001545B2">
        <w:rPr>
          <w:rStyle w:val="StyleUnderline"/>
          <w:rFonts w:cstheme="minorHAnsi"/>
        </w:rPr>
        <w:t xml:space="preserve">One estimate calculates that a </w:t>
      </w:r>
      <w:r w:rsidRPr="004617CD">
        <w:rPr>
          <w:rStyle w:val="StyleUnderline"/>
          <w:rFonts w:cstheme="minorHAnsi"/>
          <w:highlight w:val="green"/>
        </w:rPr>
        <w:t>war on the</w:t>
      </w:r>
      <w:r w:rsidRPr="001545B2">
        <w:rPr>
          <w:rStyle w:val="StyleUnderline"/>
          <w:rFonts w:cstheme="minorHAnsi"/>
        </w:rPr>
        <w:t xml:space="preserve"> Korean </w:t>
      </w:r>
      <w:r w:rsidRPr="004617CD">
        <w:rPr>
          <w:rStyle w:val="StyleUnderline"/>
          <w:rFonts w:cstheme="minorHAnsi"/>
          <w:highlight w:val="green"/>
        </w:rPr>
        <w:t xml:space="preserve">peninsula would cost the </w:t>
      </w:r>
      <w:r w:rsidRPr="004617CD">
        <w:rPr>
          <w:rStyle w:val="Emphasis"/>
          <w:rFonts w:cstheme="minorHAnsi"/>
          <w:highlight w:val="green"/>
        </w:rPr>
        <w:t>U</w:t>
      </w:r>
      <w:r w:rsidRPr="001545B2">
        <w:rPr>
          <w:rStyle w:val="StyleUnderline"/>
          <w:rFonts w:cstheme="minorHAnsi"/>
        </w:rPr>
        <w:t xml:space="preserve">nited </w:t>
      </w:r>
      <w:r w:rsidRPr="004617CD">
        <w:rPr>
          <w:rStyle w:val="Emphasis"/>
          <w:rFonts w:cstheme="minorHAnsi"/>
          <w:highlight w:val="green"/>
        </w:rPr>
        <w:t>S</w:t>
      </w:r>
      <w:r w:rsidRPr="001545B2">
        <w:rPr>
          <w:rStyle w:val="StyleUnderline"/>
          <w:rFonts w:cstheme="minorHAnsi"/>
        </w:rPr>
        <w:t xml:space="preserve">tates more than </w:t>
      </w:r>
      <w:r w:rsidRPr="004617CD">
        <w:rPr>
          <w:rStyle w:val="Emphasis"/>
          <w:rFonts w:cstheme="minorHAnsi"/>
          <w:highlight w:val="green"/>
        </w:rPr>
        <w:t>$60 billion</w:t>
      </w:r>
      <w:r w:rsidRPr="004617CD">
        <w:rPr>
          <w:rStyle w:val="StyleUnderline"/>
          <w:rFonts w:cstheme="minorHAnsi"/>
          <w:highlight w:val="green"/>
        </w:rPr>
        <w:t xml:space="preserve"> and result in </w:t>
      </w:r>
      <w:r w:rsidRPr="004617CD">
        <w:rPr>
          <w:rStyle w:val="Emphasis"/>
          <w:rFonts w:cstheme="minorHAnsi"/>
          <w:highlight w:val="green"/>
        </w:rPr>
        <w:t>3 million casualties</w:t>
      </w:r>
      <w:r w:rsidRPr="001545B2">
        <w:rPr>
          <w:rStyle w:val="StyleUnderline"/>
          <w:rFonts w:cstheme="minorHAnsi"/>
        </w:rPr>
        <w:t xml:space="preserve">, including 52,000 U.S. military casualties. The North, although it has </w:t>
      </w:r>
      <w:r w:rsidRPr="001545B2">
        <w:rPr>
          <w:rStyle w:val="Emphasis"/>
          <w:rFonts w:cstheme="minorHAnsi"/>
        </w:rPr>
        <w:t>numerically</w:t>
      </w:r>
      <w:r w:rsidRPr="001545B2">
        <w:rPr>
          <w:rFonts w:cstheme="minorHAnsi"/>
          <w:sz w:val="16"/>
        </w:rPr>
        <w:t xml:space="preserve"> </w:t>
      </w:r>
      <w:r w:rsidRPr="001545B2">
        <w:rPr>
          <w:rStyle w:val="StyleUnderline"/>
          <w:rFonts w:cstheme="minorHAnsi"/>
        </w:rPr>
        <w:t>larger armed forces, faces a much more highly</w:t>
      </w:r>
      <w:r w:rsidRPr="001545B2">
        <w:rPr>
          <w:rFonts w:cstheme="minorHAnsi"/>
          <w:sz w:val="16"/>
        </w:rPr>
        <w:t xml:space="preserve"> </w:t>
      </w:r>
      <w:r w:rsidRPr="001545B2">
        <w:rPr>
          <w:rStyle w:val="Emphasis"/>
          <w:rFonts w:cstheme="minorHAnsi"/>
        </w:rPr>
        <w:t>trained</w:t>
      </w:r>
      <w:r w:rsidRPr="001545B2">
        <w:rPr>
          <w:rFonts w:cstheme="minorHAnsi"/>
          <w:sz w:val="16"/>
        </w:rPr>
        <w:t xml:space="preserve"> </w:t>
      </w:r>
      <w:r w:rsidRPr="001545B2">
        <w:rPr>
          <w:rStyle w:val="StyleUnderline"/>
          <w:rFonts w:cstheme="minorHAnsi"/>
        </w:rPr>
        <w:t>and</w:t>
      </w:r>
      <w:r w:rsidRPr="001545B2">
        <w:rPr>
          <w:rFonts w:cstheme="minorHAnsi"/>
          <w:sz w:val="16"/>
        </w:rPr>
        <w:t xml:space="preserve"> </w:t>
      </w:r>
      <w:r w:rsidRPr="001545B2">
        <w:rPr>
          <w:rStyle w:val="Emphasis"/>
          <w:rFonts w:cstheme="minorHAnsi"/>
        </w:rPr>
        <w:t>capable</w:t>
      </w:r>
      <w:r w:rsidRPr="001545B2">
        <w:rPr>
          <w:rFonts w:cstheme="minorHAnsi"/>
          <w:sz w:val="16"/>
        </w:rPr>
        <w:t xml:space="preserve"> </w:t>
      </w:r>
      <w:r w:rsidRPr="001545B2">
        <w:rPr>
          <w:rStyle w:val="StyleUnderline"/>
          <w:rFonts w:cstheme="minorHAnsi"/>
        </w:rPr>
        <w:t>U.S.-ROK armed forces.</w:t>
      </w:r>
      <w:r w:rsidRPr="001545B2">
        <w:rPr>
          <w:rFonts w:cstheme="minorHAnsi"/>
          <w:sz w:val="16"/>
        </w:rPr>
        <w:t xml:space="preserve"> This led to stalemate: there was little room for barter or bargaining. </w:t>
      </w:r>
      <w:r w:rsidRPr="001545B2">
        <w:rPr>
          <w:rStyle w:val="StyleUnderline"/>
          <w:rFonts w:cstheme="minorHAnsi"/>
        </w:rPr>
        <w:t>The result has not been surprising: although tension is high, the</w:t>
      </w:r>
      <w:r w:rsidRPr="001545B2">
        <w:rPr>
          <w:rFonts w:cstheme="minorHAnsi"/>
          <w:sz w:val="16"/>
        </w:rPr>
        <w:t xml:space="preserve"> </w:t>
      </w:r>
      <w:r w:rsidRPr="001545B2">
        <w:rPr>
          <w:rStyle w:val="Emphasis"/>
          <w:rFonts w:cstheme="minorHAnsi"/>
        </w:rPr>
        <w:t>balance of power has been stable</w:t>
      </w:r>
      <w:r w:rsidRPr="001545B2">
        <w:rPr>
          <w:rStyle w:val="StyleUnderline"/>
          <w:rFonts w:cstheme="minorHAnsi"/>
        </w:rPr>
        <w:t xml:space="preserve">. </w:t>
      </w:r>
      <w:r w:rsidRPr="004617CD">
        <w:rPr>
          <w:rStyle w:val="Emphasis"/>
          <w:rFonts w:cstheme="minorHAnsi"/>
          <w:highlight w:val="green"/>
        </w:rPr>
        <w:t>Far</w:t>
      </w:r>
      <w:r w:rsidRPr="004617CD">
        <w:rPr>
          <w:rFonts w:cstheme="minorHAnsi"/>
          <w:sz w:val="16"/>
          <w:highlight w:val="green"/>
        </w:rPr>
        <w:t xml:space="preserve"> </w:t>
      </w:r>
      <w:r w:rsidRPr="004617CD">
        <w:rPr>
          <w:rStyle w:val="StyleUnderline"/>
          <w:rFonts w:cstheme="minorHAnsi"/>
          <w:highlight w:val="green"/>
        </w:rPr>
        <w:t>from</w:t>
      </w:r>
      <w:r w:rsidRPr="001545B2">
        <w:rPr>
          <w:rStyle w:val="StyleUnderline"/>
          <w:rFonts w:cstheme="minorHAnsi"/>
        </w:rPr>
        <w:t xml:space="preserve"> being </w:t>
      </w:r>
      <w:r w:rsidRPr="004617CD">
        <w:rPr>
          <w:rStyle w:val="StyleUnderline"/>
          <w:rFonts w:cstheme="minorHAnsi"/>
          <w:highlight w:val="green"/>
        </w:rPr>
        <w:t>a</w:t>
      </w:r>
      <w:r w:rsidRPr="004617CD">
        <w:rPr>
          <w:rFonts w:cstheme="minorHAnsi"/>
          <w:sz w:val="16"/>
          <w:highlight w:val="green"/>
        </w:rPr>
        <w:t xml:space="preserve"> </w:t>
      </w:r>
      <w:r w:rsidRPr="004617CD">
        <w:rPr>
          <w:rStyle w:val="Emphasis"/>
          <w:rFonts w:cstheme="minorHAnsi"/>
          <w:highlight w:val="green"/>
        </w:rPr>
        <w:t>tinderbox</w:t>
      </w:r>
      <w:r w:rsidRPr="004617CD">
        <w:rPr>
          <w:rStyle w:val="StyleUnderline"/>
          <w:rFonts w:cstheme="minorHAnsi"/>
          <w:highlight w:val="green"/>
        </w:rPr>
        <w:t>, both</w:t>
      </w:r>
      <w:r w:rsidRPr="001545B2">
        <w:rPr>
          <w:rStyle w:val="StyleUnderline"/>
          <w:rFonts w:cstheme="minorHAnsi"/>
        </w:rPr>
        <w:t xml:space="preserve"> sides have </w:t>
      </w:r>
      <w:r w:rsidRPr="004617CD">
        <w:rPr>
          <w:rStyle w:val="StyleUnderline"/>
          <w:rFonts w:cstheme="minorHAnsi"/>
          <w:highlight w:val="green"/>
        </w:rPr>
        <w:t xml:space="preserve">moved </w:t>
      </w:r>
      <w:r w:rsidRPr="004617CD">
        <w:rPr>
          <w:rStyle w:val="Emphasis"/>
          <w:rFonts w:cstheme="minorHAnsi"/>
          <w:highlight w:val="green"/>
        </w:rPr>
        <w:t>cautiously</w:t>
      </w:r>
      <w:r w:rsidRPr="001545B2">
        <w:rPr>
          <w:rStyle w:val="StyleUnderline"/>
          <w:rFonts w:cstheme="minorHAnsi"/>
        </w:rPr>
        <w:t xml:space="preserve"> and </w:t>
      </w:r>
      <w:r w:rsidRPr="001545B2">
        <w:rPr>
          <w:rStyle w:val="Emphasis"/>
          <w:rFonts w:cstheme="minorHAnsi"/>
        </w:rPr>
        <w:t>avoided major military mobilizations</w:t>
      </w:r>
      <w:r w:rsidRPr="001545B2">
        <w:rPr>
          <w:rFonts w:cstheme="minorHAnsi"/>
          <w:sz w:val="16"/>
        </w:rPr>
        <w:t xml:space="preserve"> that could spiral out of control.</w:t>
      </w:r>
      <w:bookmarkEnd w:id="0"/>
      <w:bookmarkEnd w:id="1"/>
    </w:p>
    <w:p w14:paraId="77942941" w14:textId="77777777" w:rsidR="00740480" w:rsidRPr="005D192F" w:rsidRDefault="00740480" w:rsidP="00740480">
      <w:pPr>
        <w:pStyle w:val="Heading4"/>
        <w:rPr>
          <w:rFonts w:cs="Calibri"/>
        </w:rPr>
      </w:pPr>
      <w:r w:rsidRPr="005D192F">
        <w:rPr>
          <w:rFonts w:cs="Calibri"/>
        </w:rPr>
        <w:t xml:space="preserve">War’s </w:t>
      </w:r>
      <w:r w:rsidRPr="005D192F">
        <w:rPr>
          <w:rFonts w:cs="Calibri"/>
          <w:u w:val="single"/>
        </w:rPr>
        <w:t>inevitable</w:t>
      </w:r>
      <w:r w:rsidRPr="005D192F">
        <w:rPr>
          <w:rFonts w:cs="Calibri"/>
        </w:rPr>
        <w:t xml:space="preserve">—a first strike </w:t>
      </w:r>
      <w:r w:rsidRPr="005D192F">
        <w:rPr>
          <w:rFonts w:cs="Calibri"/>
          <w:u w:val="single"/>
        </w:rPr>
        <w:t>now</w:t>
      </w:r>
      <w:r w:rsidRPr="005D192F">
        <w:rPr>
          <w:rFonts w:cs="Calibri"/>
        </w:rPr>
        <w:t xml:space="preserve"> achieves </w:t>
      </w:r>
      <w:r w:rsidRPr="005D192F">
        <w:rPr>
          <w:rFonts w:cs="Calibri"/>
          <w:u w:val="single"/>
        </w:rPr>
        <w:t>successful</w:t>
      </w:r>
      <w:r w:rsidRPr="005D192F">
        <w:rPr>
          <w:rFonts w:cs="Calibri"/>
        </w:rPr>
        <w:t xml:space="preserve"> denuclearization—</w:t>
      </w:r>
      <w:r w:rsidRPr="005D192F">
        <w:rPr>
          <w:rFonts w:cs="Calibri"/>
          <w:u w:val="single"/>
        </w:rPr>
        <w:t>waiting</w:t>
      </w:r>
      <w:r w:rsidRPr="005D192F">
        <w:rPr>
          <w:rFonts w:cs="Calibri"/>
        </w:rPr>
        <w:t xml:space="preserve"> causes Kim to </w:t>
      </w:r>
      <w:r w:rsidRPr="005D192F">
        <w:rPr>
          <w:rFonts w:cs="Calibri"/>
          <w:u w:val="single"/>
        </w:rPr>
        <w:t>EMP the grid</w:t>
      </w:r>
      <w:r w:rsidRPr="005D192F">
        <w:rPr>
          <w:rFonts w:cs="Calibri"/>
        </w:rPr>
        <w:t xml:space="preserve"> and </w:t>
      </w:r>
      <w:r w:rsidRPr="005D192F">
        <w:rPr>
          <w:rFonts w:cs="Calibri"/>
          <w:u w:val="single"/>
        </w:rPr>
        <w:t>sell nukes to Iran</w:t>
      </w:r>
      <w:r w:rsidRPr="005D192F">
        <w:rPr>
          <w:rFonts w:cs="Calibri"/>
        </w:rPr>
        <w:t xml:space="preserve">. </w:t>
      </w:r>
    </w:p>
    <w:p w14:paraId="09FF99FA" w14:textId="77777777" w:rsidR="00740480" w:rsidRPr="005D192F" w:rsidRDefault="00740480" w:rsidP="00740480">
      <w:r w:rsidRPr="005D192F">
        <w:rPr>
          <w:rStyle w:val="Style13ptBold"/>
        </w:rPr>
        <w:t>Pry, 19</w:t>
      </w:r>
      <w:r w:rsidRPr="005D192F">
        <w:t xml:space="preserve"> </w:t>
      </w:r>
      <w:r w:rsidRPr="005D192F">
        <w:rPr>
          <w:sz w:val="16"/>
          <w:szCs w:val="16"/>
        </w:rPr>
        <w:t xml:space="preserve">— Dr. Peter Vincent Pry; Chief of staff of the congressional Electromagnetic Pulse Commission, served on the House Armed Services Committee and the CIA. Executive Director of the Task Force on National and Homeland Security and Director of the U.S. Nuclear Strategy Forum. (3-26-2019; "Military options for denuclearizing North Korea;" </w:t>
      </w:r>
      <w:r w:rsidRPr="005D192F">
        <w:rPr>
          <w:i/>
          <w:sz w:val="16"/>
          <w:szCs w:val="16"/>
        </w:rPr>
        <w:t>Washington Times</w:t>
      </w:r>
      <w:r w:rsidRPr="005D192F">
        <w:rPr>
          <w:sz w:val="16"/>
          <w:szCs w:val="16"/>
        </w:rPr>
        <w:t>; https://www.washingtontimes.com/news/2019/mar/26/military-options-for-denuclearizing-north-korea/; //</w:t>
      </w:r>
      <w:proofErr w:type="spellStart"/>
      <w:r w:rsidRPr="005D192F">
        <w:rPr>
          <w:sz w:val="16"/>
          <w:szCs w:val="16"/>
        </w:rPr>
        <w:t>GrRv</w:t>
      </w:r>
      <w:proofErr w:type="spellEnd"/>
      <w:r w:rsidRPr="005D192F">
        <w:rPr>
          <w:sz w:val="16"/>
          <w:szCs w:val="16"/>
        </w:rPr>
        <w:t>)</w:t>
      </w:r>
    </w:p>
    <w:p w14:paraId="2DC2CCEF" w14:textId="77777777" w:rsidR="00740480" w:rsidRPr="005D192F" w:rsidRDefault="00740480" w:rsidP="00740480">
      <w:pPr>
        <w:rPr>
          <w:rStyle w:val="StyleUnderline"/>
        </w:rPr>
      </w:pPr>
      <w:r w:rsidRPr="005D192F">
        <w:rPr>
          <w:sz w:val="14"/>
        </w:rPr>
        <w:t xml:space="preserve">After North Korea’s H-Bomb test in September 2017, some analysts, myself included, urged the White House to consider possible military options, </w:t>
      </w:r>
      <w:r w:rsidRPr="005D192F">
        <w:rPr>
          <w:rStyle w:val="StyleUnderline"/>
        </w:rPr>
        <w:t xml:space="preserve">using </w:t>
      </w:r>
      <w:r w:rsidRPr="005D192F">
        <w:rPr>
          <w:rStyle w:val="Emphasis"/>
        </w:rPr>
        <w:t>conventional surgical strikes</w:t>
      </w:r>
      <w:r w:rsidRPr="005D192F">
        <w:rPr>
          <w:rStyle w:val="StyleUnderline"/>
        </w:rPr>
        <w:t xml:space="preserve"> to denuclearize North Korea quickly, while </w:t>
      </w:r>
      <w:r w:rsidRPr="005D192F">
        <w:rPr>
          <w:rStyle w:val="Emphasis"/>
        </w:rPr>
        <w:t xml:space="preserve">minimizing escalatory risks. </w:t>
      </w:r>
      <w:r w:rsidRPr="005D192F">
        <w:rPr>
          <w:sz w:val="14"/>
        </w:rPr>
        <w:t xml:space="preserve">Decades of failed talks, and the failed Hanoi nuclear summit proves again, </w:t>
      </w:r>
      <w:r w:rsidRPr="00887056">
        <w:rPr>
          <w:rStyle w:val="Emphasis"/>
          <w:sz w:val="24"/>
          <w:highlight w:val="green"/>
        </w:rPr>
        <w:t>No</w:t>
      </w:r>
      <w:r w:rsidRPr="005D192F">
        <w:rPr>
          <w:rStyle w:val="Emphasis"/>
          <w:sz w:val="24"/>
        </w:rPr>
        <w:t xml:space="preserve">rth </w:t>
      </w:r>
      <w:r w:rsidRPr="00887056">
        <w:rPr>
          <w:rStyle w:val="Emphasis"/>
          <w:sz w:val="24"/>
          <w:highlight w:val="green"/>
        </w:rPr>
        <w:t>Ko</w:t>
      </w:r>
      <w:r w:rsidRPr="005D192F">
        <w:rPr>
          <w:rStyle w:val="Emphasis"/>
          <w:sz w:val="24"/>
        </w:rPr>
        <w:t xml:space="preserve">rea </w:t>
      </w:r>
      <w:r w:rsidRPr="00887056">
        <w:rPr>
          <w:rStyle w:val="Emphasis"/>
          <w:sz w:val="24"/>
          <w:highlight w:val="green"/>
        </w:rPr>
        <w:t>will not denuclearize peacefully</w:t>
      </w:r>
      <w:r w:rsidRPr="005D192F">
        <w:rPr>
          <w:rStyle w:val="Emphasis"/>
          <w:sz w:val="24"/>
        </w:rPr>
        <w:t xml:space="preserve">. </w:t>
      </w:r>
      <w:r w:rsidRPr="005D192F">
        <w:rPr>
          <w:rStyle w:val="StyleUnderline"/>
        </w:rPr>
        <w:t xml:space="preserve">Dictator </w:t>
      </w:r>
      <w:r w:rsidRPr="00887056">
        <w:rPr>
          <w:rStyle w:val="StyleUnderline"/>
          <w:highlight w:val="green"/>
        </w:rPr>
        <w:t>Kim</w:t>
      </w:r>
      <w:r w:rsidRPr="005D192F">
        <w:rPr>
          <w:rStyle w:val="StyleUnderline"/>
        </w:rPr>
        <w:t xml:space="preserve"> Jong-un</w:t>
      </w:r>
      <w:r w:rsidRPr="00887056">
        <w:rPr>
          <w:rStyle w:val="StyleUnderline"/>
          <w:highlight w:val="green"/>
        </w:rPr>
        <w:t xml:space="preserve">’s game is to buy time through </w:t>
      </w:r>
      <w:r w:rsidRPr="00887056">
        <w:rPr>
          <w:rStyle w:val="Emphasis"/>
          <w:highlight w:val="green"/>
        </w:rPr>
        <w:t>pretend negotiations</w:t>
      </w:r>
      <w:r w:rsidRPr="00887056">
        <w:rPr>
          <w:rStyle w:val="StyleUnderline"/>
          <w:highlight w:val="green"/>
        </w:rPr>
        <w:t xml:space="preserve"> to build enough</w:t>
      </w:r>
      <w:r w:rsidRPr="005D192F">
        <w:rPr>
          <w:rStyle w:val="StyleUnderline"/>
        </w:rPr>
        <w:t xml:space="preserve"> </w:t>
      </w:r>
      <w:r w:rsidRPr="00887056">
        <w:rPr>
          <w:rStyle w:val="StyleUnderline"/>
          <w:highlight w:val="green"/>
        </w:rPr>
        <w:t>ICBMs</w:t>
      </w:r>
      <w:r w:rsidRPr="005D192F">
        <w:rPr>
          <w:sz w:val="14"/>
        </w:rPr>
        <w:t xml:space="preserve"> so nuclear-armed North Korea, </w:t>
      </w:r>
      <w:r w:rsidRPr="005D192F">
        <w:rPr>
          <w:rStyle w:val="StyleUnderline"/>
        </w:rPr>
        <w:t>with a</w:t>
      </w:r>
      <w:r w:rsidRPr="005D192F">
        <w:rPr>
          <w:sz w:val="14"/>
        </w:rPr>
        <w:t xml:space="preserve"> Mutual Assured Destruction (</w:t>
      </w:r>
      <w:r w:rsidRPr="005D192F">
        <w:rPr>
          <w:rStyle w:val="Emphasis"/>
        </w:rPr>
        <w:t>MAD</w:t>
      </w:r>
      <w:r w:rsidRPr="005D192F">
        <w:rPr>
          <w:sz w:val="14"/>
        </w:rPr>
        <w:t xml:space="preserve">) relationship with the United States, </w:t>
      </w:r>
      <w:r w:rsidRPr="005D192F">
        <w:rPr>
          <w:rStyle w:val="StyleUnderline"/>
        </w:rPr>
        <w:t xml:space="preserve">becomes </w:t>
      </w:r>
      <w:r w:rsidRPr="005D192F">
        <w:rPr>
          <w:rStyle w:val="Emphasis"/>
        </w:rPr>
        <w:t>irreversible</w:t>
      </w:r>
      <w:r w:rsidRPr="005D192F">
        <w:rPr>
          <w:sz w:val="14"/>
        </w:rPr>
        <w:t xml:space="preserve">. Economic </w:t>
      </w:r>
      <w:r w:rsidRPr="00887056">
        <w:rPr>
          <w:rStyle w:val="Emphasis"/>
          <w:highlight w:val="green"/>
        </w:rPr>
        <w:t>sanctions</w:t>
      </w:r>
      <w:r w:rsidRPr="005D192F">
        <w:rPr>
          <w:sz w:val="14"/>
        </w:rPr>
        <w:t xml:space="preserve"> designed to pressure North Korea’s denuclearization peacefully </w:t>
      </w:r>
      <w:r w:rsidRPr="005D192F">
        <w:rPr>
          <w:rStyle w:val="Emphasis"/>
        </w:rPr>
        <w:t xml:space="preserve">never </w:t>
      </w:r>
      <w:proofErr w:type="gramStart"/>
      <w:r w:rsidRPr="005D192F">
        <w:rPr>
          <w:rStyle w:val="Emphasis"/>
        </w:rPr>
        <w:t>worked</w:t>
      </w:r>
      <w:r w:rsidRPr="005D192F">
        <w:rPr>
          <w:rStyle w:val="StyleUnderline"/>
        </w:rPr>
        <w:t>, and</w:t>
      </w:r>
      <w:proofErr w:type="gramEnd"/>
      <w:r w:rsidRPr="005D192F">
        <w:rPr>
          <w:rStyle w:val="StyleUnderline"/>
        </w:rPr>
        <w:t xml:space="preserve"> </w:t>
      </w:r>
      <w:r w:rsidRPr="00887056">
        <w:rPr>
          <w:rStyle w:val="StyleUnderline"/>
          <w:highlight w:val="green"/>
        </w:rPr>
        <w:t xml:space="preserve">are </w:t>
      </w:r>
      <w:r w:rsidRPr="00887056">
        <w:rPr>
          <w:rStyle w:val="Emphasis"/>
          <w:highlight w:val="green"/>
        </w:rPr>
        <w:t>not working</w:t>
      </w:r>
      <w:r w:rsidRPr="005D192F">
        <w:rPr>
          <w:rStyle w:val="Emphasis"/>
        </w:rPr>
        <w:t xml:space="preserve"> now.</w:t>
      </w:r>
      <w:r w:rsidRPr="005D192F">
        <w:rPr>
          <w:sz w:val="14"/>
        </w:rPr>
        <w:t xml:space="preserve"> According to a recent United Nations report obtained by the Associated Press, leaked in the UK Guardian (March 11, 2019): “</w:t>
      </w:r>
      <w:r w:rsidRPr="00887056">
        <w:rPr>
          <w:rStyle w:val="StyleUnderline"/>
          <w:highlight w:val="green"/>
        </w:rPr>
        <w:t>U</w:t>
      </w:r>
      <w:r w:rsidRPr="005D192F">
        <w:rPr>
          <w:rStyle w:val="StyleUnderline"/>
        </w:rPr>
        <w:t xml:space="preserve">nited </w:t>
      </w:r>
      <w:r w:rsidRPr="00887056">
        <w:rPr>
          <w:rStyle w:val="StyleUnderline"/>
          <w:highlight w:val="green"/>
        </w:rPr>
        <w:t>N</w:t>
      </w:r>
      <w:r w:rsidRPr="005D192F">
        <w:rPr>
          <w:rStyle w:val="StyleUnderline"/>
        </w:rPr>
        <w:t xml:space="preserve">ations </w:t>
      </w:r>
      <w:r w:rsidRPr="00887056">
        <w:rPr>
          <w:rStyle w:val="StyleUnderline"/>
          <w:highlight w:val="green"/>
        </w:rPr>
        <w:t>experts are investigating</w:t>
      </w:r>
      <w:r w:rsidRPr="005D192F">
        <w:rPr>
          <w:rStyle w:val="StyleUnderline"/>
        </w:rPr>
        <w:t xml:space="preserve"> possible </w:t>
      </w:r>
      <w:r w:rsidRPr="00887056">
        <w:rPr>
          <w:rStyle w:val="Emphasis"/>
          <w:highlight w:val="green"/>
        </w:rPr>
        <w:t>violations</w:t>
      </w:r>
      <w:r w:rsidRPr="00887056">
        <w:rPr>
          <w:rStyle w:val="StyleUnderline"/>
          <w:highlight w:val="green"/>
        </w:rPr>
        <w:t xml:space="preserve"> </w:t>
      </w:r>
      <w:r w:rsidRPr="005D192F">
        <w:rPr>
          <w:rStyle w:val="StyleUnderline"/>
        </w:rPr>
        <w:t xml:space="preserve">of UN sanctions on North Korea in about 20 countries, </w:t>
      </w:r>
      <w:r w:rsidRPr="00887056">
        <w:rPr>
          <w:rStyle w:val="StyleUnderline"/>
          <w:highlight w:val="green"/>
        </w:rPr>
        <w:t>from</w:t>
      </w:r>
      <w:r w:rsidRPr="005D192F">
        <w:rPr>
          <w:rStyle w:val="StyleUnderline"/>
        </w:rPr>
        <w:t xml:space="preserve"> alleged </w:t>
      </w:r>
      <w:r w:rsidRPr="00887056">
        <w:rPr>
          <w:rStyle w:val="Emphasis"/>
          <w:highlight w:val="green"/>
        </w:rPr>
        <w:t>clandestine nuclear procurement</w:t>
      </w:r>
      <w:r w:rsidRPr="005D192F">
        <w:rPr>
          <w:sz w:val="14"/>
        </w:rPr>
        <w:t xml:space="preserve"> in China to arms brokering in Syria and military cooperation with Iran, Libya and Sudan. The expert panel’s 66-page report to the security council also detailed the appearance in North Korea of a Rolls-Royce Phantom, Mercedes-Benz limousines and Lexus LX 570 all-wheel-drives in violation of a ban on luxury goods. And </w:t>
      </w:r>
      <w:r w:rsidRPr="005D192F">
        <w:rPr>
          <w:rStyle w:val="StyleUnderline"/>
        </w:rPr>
        <w:t xml:space="preserve">it noted a trend in North Korea’s </w:t>
      </w:r>
      <w:r w:rsidRPr="005D192F">
        <w:rPr>
          <w:rStyle w:val="Emphasis"/>
        </w:rPr>
        <w:t>evasion of financial sanctions</w:t>
      </w:r>
      <w:r w:rsidRPr="005D192F">
        <w:rPr>
          <w:rStyle w:val="StyleUnderline"/>
        </w:rPr>
        <w:t xml:space="preserve"> by using </w:t>
      </w:r>
      <w:r w:rsidRPr="005D192F">
        <w:rPr>
          <w:rStyle w:val="Emphasis"/>
        </w:rPr>
        <w:t>cyberattacks</w:t>
      </w:r>
      <w:r w:rsidRPr="005D192F">
        <w:rPr>
          <w:rStyle w:val="StyleUnderline"/>
        </w:rPr>
        <w:t xml:space="preserve"> to ‘illegally force the transfer of funds from financial institutions and cryptocurrency exchanges</w:t>
      </w:r>
      <w:r w:rsidRPr="005D192F">
        <w:rPr>
          <w:sz w:val="14"/>
        </w:rPr>
        <w:t>.’” Moreover, according to the UN report: “</w:t>
      </w:r>
      <w:r w:rsidRPr="00887056">
        <w:rPr>
          <w:rStyle w:val="StyleUnderline"/>
          <w:highlight w:val="green"/>
        </w:rPr>
        <w:t>No</w:t>
      </w:r>
      <w:r w:rsidRPr="005D192F">
        <w:rPr>
          <w:rStyle w:val="StyleUnderline"/>
        </w:rPr>
        <w:t xml:space="preserve">rth </w:t>
      </w:r>
      <w:r w:rsidRPr="00887056">
        <w:rPr>
          <w:rStyle w:val="StyleUnderline"/>
          <w:highlight w:val="green"/>
        </w:rPr>
        <w:t>Ko</w:t>
      </w:r>
      <w:r w:rsidRPr="005D192F">
        <w:rPr>
          <w:rStyle w:val="StyleUnderline"/>
        </w:rPr>
        <w:t xml:space="preserve">rea’s </w:t>
      </w:r>
      <w:r w:rsidRPr="005D192F">
        <w:rPr>
          <w:rStyle w:val="Emphasis"/>
        </w:rPr>
        <w:t>nuclear</w:t>
      </w:r>
      <w:r w:rsidRPr="005D192F">
        <w:rPr>
          <w:rStyle w:val="StyleUnderline"/>
        </w:rPr>
        <w:t xml:space="preserve"> and </w:t>
      </w:r>
      <w:r w:rsidRPr="005D192F">
        <w:rPr>
          <w:rStyle w:val="Emphasis"/>
        </w:rPr>
        <w:t>missile programs</w:t>
      </w:r>
      <w:r w:rsidRPr="005D192F">
        <w:rPr>
          <w:rStyle w:val="StyleUnderline"/>
        </w:rPr>
        <w:t xml:space="preserve"> remained </w:t>
      </w:r>
      <w:proofErr w:type="gramStart"/>
      <w:r w:rsidRPr="005D192F">
        <w:rPr>
          <w:rStyle w:val="Emphasis"/>
        </w:rPr>
        <w:t>intact</w:t>
      </w:r>
      <w:proofErr w:type="gramEnd"/>
      <w:r w:rsidRPr="005D192F">
        <w:rPr>
          <w:rStyle w:val="StyleUnderline"/>
        </w:rPr>
        <w:t xml:space="preserve"> and its leaders </w:t>
      </w:r>
      <w:r w:rsidRPr="00887056">
        <w:rPr>
          <w:rStyle w:val="StyleUnderline"/>
          <w:highlight w:val="green"/>
        </w:rPr>
        <w:t xml:space="preserve">were </w:t>
      </w:r>
      <w:r w:rsidRPr="00887056">
        <w:rPr>
          <w:rStyle w:val="Emphasis"/>
          <w:highlight w:val="green"/>
        </w:rPr>
        <w:t>dispersing missile assembly</w:t>
      </w:r>
      <w:r w:rsidRPr="005D192F">
        <w:rPr>
          <w:rStyle w:val="StyleUnderline"/>
        </w:rPr>
        <w:t xml:space="preserve"> and testing </w:t>
      </w:r>
      <w:r w:rsidRPr="00887056">
        <w:rPr>
          <w:rStyle w:val="StyleUnderline"/>
          <w:highlight w:val="green"/>
        </w:rPr>
        <w:t xml:space="preserve">facilities to </w:t>
      </w:r>
      <w:r w:rsidRPr="00887056">
        <w:rPr>
          <w:rStyle w:val="Emphasis"/>
          <w:highlight w:val="green"/>
        </w:rPr>
        <w:t>prevent ‘decapitation’ strikes</w:t>
      </w:r>
      <w:r w:rsidRPr="005D192F">
        <w:rPr>
          <w:sz w:val="14"/>
        </w:rPr>
        <w:t xml:space="preserve">.” </w:t>
      </w:r>
      <w:r w:rsidRPr="005D192F">
        <w:rPr>
          <w:rStyle w:val="StyleUnderline"/>
        </w:rPr>
        <w:t xml:space="preserve">The White House should be alarmed </w:t>
      </w:r>
      <w:r w:rsidRPr="00887056">
        <w:rPr>
          <w:rStyle w:val="StyleUnderline"/>
          <w:highlight w:val="green"/>
        </w:rPr>
        <w:t>No</w:t>
      </w:r>
      <w:r w:rsidRPr="005D192F">
        <w:rPr>
          <w:rStyle w:val="StyleUnderline"/>
        </w:rPr>
        <w:t xml:space="preserve">rth </w:t>
      </w:r>
      <w:r w:rsidRPr="00887056">
        <w:rPr>
          <w:rStyle w:val="StyleUnderline"/>
          <w:highlight w:val="green"/>
        </w:rPr>
        <w:t>Ko</w:t>
      </w:r>
      <w:r w:rsidRPr="005D192F">
        <w:rPr>
          <w:rStyle w:val="StyleUnderline"/>
        </w:rPr>
        <w:t xml:space="preserve">rea </w:t>
      </w:r>
      <w:r w:rsidRPr="00887056">
        <w:rPr>
          <w:rStyle w:val="StyleUnderline"/>
          <w:highlight w:val="green"/>
        </w:rPr>
        <w:t>is</w:t>
      </w:r>
      <w:r w:rsidRPr="005D192F">
        <w:rPr>
          <w:rStyle w:val="StyleUnderline"/>
        </w:rPr>
        <w:t xml:space="preserve"> now </w:t>
      </w:r>
      <w:r w:rsidRPr="00887056">
        <w:rPr>
          <w:rStyle w:val="Emphasis"/>
          <w:highlight w:val="green"/>
        </w:rPr>
        <w:t>reneging</w:t>
      </w:r>
      <w:r w:rsidRPr="00887056">
        <w:rPr>
          <w:rStyle w:val="StyleUnderline"/>
          <w:highlight w:val="green"/>
        </w:rPr>
        <w:t xml:space="preserve"> on dismantlement of their</w:t>
      </w:r>
      <w:r w:rsidRPr="005D192F">
        <w:rPr>
          <w:rStyle w:val="StyleUnderline"/>
        </w:rPr>
        <w:t xml:space="preserve"> </w:t>
      </w:r>
      <w:proofErr w:type="spellStart"/>
      <w:r w:rsidRPr="005D192F">
        <w:rPr>
          <w:rStyle w:val="StyleUnderline"/>
        </w:rPr>
        <w:t>Sohae</w:t>
      </w:r>
      <w:proofErr w:type="spellEnd"/>
      <w:r w:rsidRPr="005D192F">
        <w:rPr>
          <w:rStyle w:val="StyleUnderline"/>
        </w:rPr>
        <w:t xml:space="preserve"> </w:t>
      </w:r>
      <w:r w:rsidRPr="00887056">
        <w:rPr>
          <w:rStyle w:val="StyleUnderline"/>
          <w:highlight w:val="green"/>
        </w:rPr>
        <w:t>satellite</w:t>
      </w:r>
      <w:r w:rsidRPr="005D192F">
        <w:rPr>
          <w:rStyle w:val="StyleUnderline"/>
        </w:rPr>
        <w:t xml:space="preserve"> launch facility,</w:t>
      </w:r>
      <w:r w:rsidRPr="005D192F">
        <w:rPr>
          <w:sz w:val="14"/>
        </w:rPr>
        <w:t xml:space="preserve"> rebuilding </w:t>
      </w:r>
      <w:proofErr w:type="spellStart"/>
      <w:r w:rsidRPr="005D192F">
        <w:rPr>
          <w:sz w:val="14"/>
        </w:rPr>
        <w:t>Sohae</w:t>
      </w:r>
      <w:proofErr w:type="spellEnd"/>
      <w:r w:rsidRPr="005D192F">
        <w:rPr>
          <w:sz w:val="14"/>
        </w:rPr>
        <w:t xml:space="preserve"> to orbit satellites, possibly </w:t>
      </w:r>
      <w:proofErr w:type="gramStart"/>
      <w:r w:rsidRPr="00887056">
        <w:rPr>
          <w:rStyle w:val="Emphasis"/>
          <w:highlight w:val="green"/>
        </w:rPr>
        <w:t>nuclear-armed</w:t>
      </w:r>
      <w:proofErr w:type="gramEnd"/>
      <w:r w:rsidRPr="00887056">
        <w:rPr>
          <w:rStyle w:val="Emphasis"/>
          <w:highlight w:val="green"/>
        </w:rPr>
        <w:t xml:space="preserve"> for EMP attack</w:t>
      </w:r>
      <w:r w:rsidRPr="005D192F">
        <w:rPr>
          <w:rStyle w:val="Emphasis"/>
        </w:rPr>
        <w:t xml:space="preserve">. </w:t>
      </w:r>
      <w:r w:rsidRPr="005D192F">
        <w:rPr>
          <w:sz w:val="14"/>
        </w:rPr>
        <w:t xml:space="preserve">The Congressional EMP Commission warns </w:t>
      </w:r>
      <w:r w:rsidRPr="005D192F">
        <w:rPr>
          <w:rStyle w:val="StyleUnderline"/>
        </w:rPr>
        <w:t xml:space="preserve">two North Korean </w:t>
      </w:r>
      <w:r w:rsidRPr="00887056">
        <w:rPr>
          <w:rStyle w:val="StyleUnderline"/>
          <w:highlight w:val="green"/>
        </w:rPr>
        <w:t>satellites</w:t>
      </w:r>
      <w:r w:rsidRPr="005D192F">
        <w:rPr>
          <w:rStyle w:val="StyleUnderline"/>
        </w:rPr>
        <w:t xml:space="preserve"> presently orbit over the United States that, if nuclear-armed, </w:t>
      </w:r>
      <w:r w:rsidRPr="00887056">
        <w:rPr>
          <w:rStyle w:val="StyleUnderline"/>
          <w:highlight w:val="green"/>
        </w:rPr>
        <w:t xml:space="preserve">could </w:t>
      </w:r>
      <w:r w:rsidRPr="00887056">
        <w:rPr>
          <w:rStyle w:val="Emphasis"/>
          <w:highlight w:val="green"/>
        </w:rPr>
        <w:t>blackout</w:t>
      </w:r>
      <w:r w:rsidRPr="005D192F">
        <w:rPr>
          <w:rStyle w:val="Emphasis"/>
        </w:rPr>
        <w:t xml:space="preserve"> North </w:t>
      </w:r>
      <w:r w:rsidRPr="00887056">
        <w:rPr>
          <w:rStyle w:val="Emphasis"/>
          <w:highlight w:val="green"/>
        </w:rPr>
        <w:t>America</w:t>
      </w:r>
      <w:r w:rsidRPr="005D192F">
        <w:rPr>
          <w:sz w:val="14"/>
        </w:rPr>
        <w:t xml:space="preserve"> — posing potentially the single greatest nuclear threat from North Korea. </w:t>
      </w:r>
      <w:r w:rsidRPr="005D192F">
        <w:rPr>
          <w:rStyle w:val="StyleUnderline"/>
        </w:rPr>
        <w:t xml:space="preserve">The EMP Commission recommends </w:t>
      </w:r>
      <w:r w:rsidRPr="005D192F">
        <w:rPr>
          <w:rStyle w:val="Emphasis"/>
        </w:rPr>
        <w:t>shooting-down these satellites</w:t>
      </w:r>
      <w:r w:rsidRPr="005D192F">
        <w:rPr>
          <w:rStyle w:val="StyleUnderline"/>
        </w:rPr>
        <w:t xml:space="preserve"> over uninhabited regions. The United States has intercepted satellites before</w:t>
      </w:r>
      <w:r w:rsidRPr="005D192F">
        <w:rPr>
          <w:sz w:val="14"/>
        </w:rPr>
        <w:t xml:space="preserve">, in the 1980s, and is significantly more capable of anti-satellite operations today. Destruction of North Korea’s two satellites would be the least escalatory military option, as it would not entail striking North Korea’s homeland, yet would eliminate the greatest potential nuclear threat to the United States. Downing North Korea’s satellites alone, one of the smallest and most easily executed military operations, might be enough to bring about a diplomatic solution. For the first time the United States will be striking against the North Korean nuclear threat — proving to Pyongyang, China, and Russia the United States is determined to denuclearize North Korea, forcefully if necessary. Another military option, more ambitious and riskier, would destroy North Korea’s: 2 satellites, 12-20 ICBMs, 30-50 IRBMs, 60 mostly non-nuclear bombers, 1 </w:t>
      </w:r>
      <w:proofErr w:type="spellStart"/>
      <w:r w:rsidRPr="005D192F">
        <w:rPr>
          <w:sz w:val="14"/>
        </w:rPr>
        <w:t>Sinpo</w:t>
      </w:r>
      <w:proofErr w:type="spellEnd"/>
      <w:r w:rsidRPr="005D192F">
        <w:rPr>
          <w:sz w:val="14"/>
        </w:rPr>
        <w:t xml:space="preserve"> missile submarine, 12 retired Golf missile submarines (purchased from Russia), the </w:t>
      </w:r>
      <w:proofErr w:type="spellStart"/>
      <w:r w:rsidRPr="005D192F">
        <w:rPr>
          <w:sz w:val="14"/>
        </w:rPr>
        <w:t>Sohae</w:t>
      </w:r>
      <w:proofErr w:type="spellEnd"/>
      <w:r w:rsidRPr="005D192F">
        <w:rPr>
          <w:sz w:val="14"/>
        </w:rPr>
        <w:t xml:space="preserve"> satellite launcher and Yongbyon Nuclear Complex, including a nearby clandestine uranium enrichment facility. </w:t>
      </w:r>
      <w:r w:rsidRPr="00887056">
        <w:rPr>
          <w:rStyle w:val="StyleUnderline"/>
          <w:highlight w:val="green"/>
        </w:rPr>
        <w:t xml:space="preserve">Tunnels can become </w:t>
      </w:r>
      <w:r w:rsidRPr="00887056">
        <w:rPr>
          <w:rStyle w:val="Emphasis"/>
          <w:highlight w:val="green"/>
        </w:rPr>
        <w:t>graveyards</w:t>
      </w:r>
      <w:r w:rsidRPr="00887056">
        <w:rPr>
          <w:rStyle w:val="StyleUnderline"/>
          <w:highlight w:val="green"/>
        </w:rPr>
        <w:t xml:space="preserve"> for</w:t>
      </w:r>
      <w:r w:rsidRPr="005D192F">
        <w:rPr>
          <w:rStyle w:val="StyleUnderline"/>
        </w:rPr>
        <w:t xml:space="preserve"> North Korean </w:t>
      </w:r>
      <w:r w:rsidRPr="00887056">
        <w:rPr>
          <w:rStyle w:val="StyleUnderline"/>
          <w:highlight w:val="green"/>
        </w:rPr>
        <w:t xml:space="preserve">missiles by </w:t>
      </w:r>
      <w:r w:rsidRPr="00887056">
        <w:rPr>
          <w:rStyle w:val="Emphasis"/>
          <w:highlight w:val="green"/>
        </w:rPr>
        <w:t>bombing entrances</w:t>
      </w:r>
      <w:r w:rsidRPr="005D192F">
        <w:rPr>
          <w:sz w:val="14"/>
        </w:rPr>
        <w:t xml:space="preserve">. </w:t>
      </w:r>
      <w:r w:rsidRPr="005D192F">
        <w:rPr>
          <w:rStyle w:val="StyleUnderline"/>
        </w:rPr>
        <w:t xml:space="preserve">North Korean </w:t>
      </w:r>
      <w:r w:rsidRPr="00887056">
        <w:rPr>
          <w:rStyle w:val="StyleUnderline"/>
          <w:highlight w:val="green"/>
        </w:rPr>
        <w:t>air defenses are</w:t>
      </w:r>
      <w:r w:rsidRPr="005D192F">
        <w:rPr>
          <w:rStyle w:val="StyleUnderline"/>
        </w:rPr>
        <w:t xml:space="preserve"> antiquated, </w:t>
      </w:r>
      <w:r w:rsidRPr="00887056">
        <w:rPr>
          <w:rStyle w:val="StyleUnderline"/>
          <w:highlight w:val="green"/>
        </w:rPr>
        <w:t xml:space="preserve">ineffective, and can </w:t>
      </w:r>
      <w:r w:rsidRPr="00887056">
        <w:rPr>
          <w:rStyle w:val="StyleUnderline"/>
          <w:highlight w:val="green"/>
        </w:rPr>
        <w:lastRenderedPageBreak/>
        <w:t xml:space="preserve">be </w:t>
      </w:r>
      <w:r w:rsidRPr="00887056">
        <w:rPr>
          <w:rStyle w:val="Emphasis"/>
          <w:highlight w:val="green"/>
        </w:rPr>
        <w:t>suppressed</w:t>
      </w:r>
      <w:r w:rsidRPr="005D192F">
        <w:rPr>
          <w:rStyle w:val="Emphasis"/>
        </w:rPr>
        <w:t xml:space="preserve"> non-lethally </w:t>
      </w:r>
      <w:r w:rsidRPr="00887056">
        <w:rPr>
          <w:rStyle w:val="StyleUnderline"/>
          <w:highlight w:val="green"/>
        </w:rPr>
        <w:t>with</w:t>
      </w:r>
      <w:r w:rsidRPr="005D192F">
        <w:rPr>
          <w:sz w:val="14"/>
        </w:rPr>
        <w:t xml:space="preserve"> </w:t>
      </w:r>
      <w:r w:rsidRPr="005D192F">
        <w:rPr>
          <w:rStyle w:val="Emphasis"/>
        </w:rPr>
        <w:t xml:space="preserve">electronic </w:t>
      </w:r>
      <w:r w:rsidRPr="00887056">
        <w:rPr>
          <w:rStyle w:val="Emphasis"/>
          <w:highlight w:val="green"/>
        </w:rPr>
        <w:t>countermeasures</w:t>
      </w:r>
      <w:r w:rsidRPr="00887056">
        <w:rPr>
          <w:rStyle w:val="StyleUnderline"/>
          <w:highlight w:val="green"/>
        </w:rPr>
        <w:t xml:space="preserve">. </w:t>
      </w:r>
      <w:r w:rsidRPr="00887056">
        <w:rPr>
          <w:rStyle w:val="Emphasis"/>
          <w:highlight w:val="green"/>
        </w:rPr>
        <w:t>Aegis cruisers</w:t>
      </w:r>
      <w:r w:rsidRPr="005D192F">
        <w:rPr>
          <w:sz w:val="14"/>
        </w:rPr>
        <w:t xml:space="preserve"> and other anti-missile defenses </w:t>
      </w:r>
      <w:r w:rsidRPr="00887056">
        <w:rPr>
          <w:rStyle w:val="StyleUnderline"/>
          <w:highlight w:val="green"/>
        </w:rPr>
        <w:t xml:space="preserve">can be surged to intercept </w:t>
      </w:r>
      <w:r w:rsidRPr="005D192F">
        <w:rPr>
          <w:rStyle w:val="StyleUnderline"/>
        </w:rPr>
        <w:t xml:space="preserve">any </w:t>
      </w:r>
      <w:r w:rsidRPr="00887056">
        <w:rPr>
          <w:rStyle w:val="StyleUnderline"/>
          <w:highlight w:val="green"/>
        </w:rPr>
        <w:t>launched missiles.</w:t>
      </w:r>
      <w:r w:rsidRPr="005D192F">
        <w:rPr>
          <w:sz w:val="14"/>
        </w:rPr>
        <w:t xml:space="preserve"> All of this, fewer than 150 targets, could probably be destroyed by three aircraft carriers and Global Strike forces using conventional weapons in a few hours. Any surviving or future new ICBMs or IRBMs should be destroyed on sight. </w:t>
      </w:r>
      <w:r w:rsidRPr="00887056">
        <w:rPr>
          <w:rStyle w:val="StyleUnderline"/>
          <w:highlight w:val="green"/>
        </w:rPr>
        <w:t xml:space="preserve">This campaign would </w:t>
      </w:r>
      <w:r w:rsidRPr="00887056">
        <w:rPr>
          <w:rStyle w:val="Emphasis"/>
          <w:highlight w:val="green"/>
        </w:rPr>
        <w:t>eliminate the No</w:t>
      </w:r>
      <w:r w:rsidRPr="005D192F">
        <w:rPr>
          <w:rStyle w:val="Emphasis"/>
        </w:rPr>
        <w:t xml:space="preserve">rth </w:t>
      </w:r>
      <w:r w:rsidRPr="00887056">
        <w:rPr>
          <w:rStyle w:val="Emphasis"/>
          <w:highlight w:val="green"/>
        </w:rPr>
        <w:t>Ko</w:t>
      </w:r>
      <w:r w:rsidRPr="005D192F">
        <w:rPr>
          <w:rStyle w:val="Emphasis"/>
        </w:rPr>
        <w:t xml:space="preserve">rean </w:t>
      </w:r>
      <w:r w:rsidRPr="00887056">
        <w:rPr>
          <w:rStyle w:val="Emphasis"/>
          <w:highlight w:val="green"/>
        </w:rPr>
        <w:t>nuclear missile threat</w:t>
      </w:r>
      <w:r w:rsidRPr="005D192F">
        <w:rPr>
          <w:rStyle w:val="StyleUnderline"/>
        </w:rPr>
        <w:t xml:space="preserve"> to North America and U.S. territories and severely </w:t>
      </w:r>
      <w:r w:rsidRPr="005D192F">
        <w:rPr>
          <w:rStyle w:val="StyleUnderline"/>
          <w:strike/>
        </w:rPr>
        <w:t>cripple</w:t>
      </w:r>
      <w:r w:rsidRPr="005D192F">
        <w:rPr>
          <w:rStyle w:val="StyleUnderline"/>
        </w:rPr>
        <w:t xml:space="preserve"> their nuclear program. </w:t>
      </w:r>
      <w:r w:rsidRPr="005D192F">
        <w:rPr>
          <w:sz w:val="14"/>
        </w:rPr>
        <w:t xml:space="preserve">Another military option, even more ambitious and even riskier, would do all the above and destroy North Korea’s almost entirely non-nuclear 300-450 MRBMs and 600-800 SRBMs. This would eliminate Pyongyang’s nuclear threat to Japan and South </w:t>
      </w:r>
      <w:proofErr w:type="gramStart"/>
      <w:r w:rsidRPr="005D192F">
        <w:rPr>
          <w:sz w:val="14"/>
        </w:rPr>
        <w:t>Korea, but</w:t>
      </w:r>
      <w:proofErr w:type="gramEnd"/>
      <w:r w:rsidRPr="005D192F">
        <w:rPr>
          <w:sz w:val="14"/>
        </w:rPr>
        <w:t xml:space="preserve"> would probably require days to execute and entail much higher escalatory risks. </w:t>
      </w:r>
      <w:r w:rsidRPr="00887056">
        <w:rPr>
          <w:rStyle w:val="StyleUnderline"/>
          <w:highlight w:val="green"/>
        </w:rPr>
        <w:t xml:space="preserve">Striking </w:t>
      </w:r>
      <w:r w:rsidRPr="00887056">
        <w:rPr>
          <w:rStyle w:val="Emphasis"/>
          <w:highlight w:val="green"/>
        </w:rPr>
        <w:t>quickly</w:t>
      </w:r>
      <w:r w:rsidRPr="005D192F">
        <w:rPr>
          <w:rStyle w:val="Emphasis"/>
        </w:rPr>
        <w:t>, surgically,</w:t>
      </w:r>
      <w:r w:rsidRPr="005D192F">
        <w:rPr>
          <w:rStyle w:val="StyleUnderline"/>
        </w:rPr>
        <w:t xml:space="preserve"> against the smallest number of targets, </w:t>
      </w:r>
      <w:r w:rsidRPr="00887056">
        <w:rPr>
          <w:rStyle w:val="StyleUnderline"/>
          <w:highlight w:val="green"/>
        </w:rPr>
        <w:t xml:space="preserve">is </w:t>
      </w:r>
      <w:r w:rsidRPr="00887056">
        <w:rPr>
          <w:rStyle w:val="Emphasis"/>
          <w:highlight w:val="green"/>
        </w:rPr>
        <w:t>least likely</w:t>
      </w:r>
      <w:r w:rsidRPr="00887056">
        <w:rPr>
          <w:rStyle w:val="StyleUnderline"/>
          <w:highlight w:val="green"/>
        </w:rPr>
        <w:t xml:space="preserve"> to be </w:t>
      </w:r>
      <w:r w:rsidRPr="00887056">
        <w:rPr>
          <w:rStyle w:val="Emphasis"/>
          <w:highlight w:val="green"/>
        </w:rPr>
        <w:t>misconstrued</w:t>
      </w:r>
      <w:r w:rsidRPr="005D192F">
        <w:rPr>
          <w:rStyle w:val="StyleUnderline"/>
        </w:rPr>
        <w:t xml:space="preserve"> as attempting to destroy the North Korean regime in </w:t>
      </w:r>
      <w:r w:rsidRPr="005D192F">
        <w:rPr>
          <w:rStyle w:val="Emphasis"/>
        </w:rPr>
        <w:t>an all-out war</w:t>
      </w:r>
      <w:r w:rsidRPr="005D192F">
        <w:rPr>
          <w:sz w:val="14"/>
        </w:rPr>
        <w:t xml:space="preserve"> — and therefore least likely to result in North Korean escalation using nuclear or other weapons of mass destruction. </w:t>
      </w:r>
      <w:r w:rsidRPr="005D192F">
        <w:rPr>
          <w:strike/>
          <w:sz w:val="14"/>
        </w:rPr>
        <w:t>Psychopaths</w:t>
      </w:r>
      <w:r w:rsidRPr="005D192F">
        <w:rPr>
          <w:sz w:val="14"/>
        </w:rPr>
        <w:t xml:space="preserve"> [</w:t>
      </w:r>
      <w:r w:rsidRPr="00887056">
        <w:rPr>
          <w:rStyle w:val="StyleUnderline"/>
          <w:highlight w:val="green"/>
        </w:rPr>
        <w:t>Dictators</w:t>
      </w:r>
      <w:r w:rsidRPr="005D192F">
        <w:rPr>
          <w:sz w:val="14"/>
        </w:rPr>
        <w:t xml:space="preserve">] </w:t>
      </w:r>
      <w:r w:rsidRPr="005D192F">
        <w:rPr>
          <w:rStyle w:val="StyleUnderline"/>
        </w:rPr>
        <w:t>like Kim</w:t>
      </w:r>
      <w:r w:rsidRPr="005D192F">
        <w:rPr>
          <w:sz w:val="14"/>
        </w:rPr>
        <w:t xml:space="preserve"> Jong-un </w:t>
      </w:r>
      <w:r w:rsidRPr="00887056">
        <w:rPr>
          <w:rStyle w:val="StyleUnderline"/>
          <w:highlight w:val="green"/>
        </w:rPr>
        <w:t xml:space="preserve">have been </w:t>
      </w:r>
      <w:r w:rsidRPr="00887056">
        <w:rPr>
          <w:rStyle w:val="Emphasis"/>
          <w:highlight w:val="green"/>
        </w:rPr>
        <w:t>attacked</w:t>
      </w:r>
      <w:r w:rsidRPr="00887056">
        <w:rPr>
          <w:rStyle w:val="StyleUnderline"/>
          <w:highlight w:val="green"/>
        </w:rPr>
        <w:t xml:space="preserve">, and </w:t>
      </w:r>
      <w:r w:rsidRPr="00887056">
        <w:rPr>
          <w:rStyle w:val="Emphasis"/>
          <w:highlight w:val="green"/>
        </w:rPr>
        <w:t>defeated, without</w:t>
      </w:r>
      <w:r w:rsidRPr="00887056">
        <w:rPr>
          <w:rStyle w:val="StyleUnderline"/>
          <w:highlight w:val="green"/>
        </w:rPr>
        <w:t xml:space="preserve"> their using</w:t>
      </w:r>
      <w:r w:rsidRPr="005D192F">
        <w:rPr>
          <w:rStyle w:val="StyleUnderline"/>
        </w:rPr>
        <w:t xml:space="preserve"> weapons of mass destruction (</w:t>
      </w:r>
      <w:r w:rsidRPr="00887056">
        <w:rPr>
          <w:rStyle w:val="Emphasis"/>
          <w:highlight w:val="green"/>
        </w:rPr>
        <w:t>WMDs</w:t>
      </w:r>
      <w:r w:rsidRPr="005D192F">
        <w:rPr>
          <w:rStyle w:val="StyleUnderline"/>
        </w:rPr>
        <w:t xml:space="preserve">): </w:t>
      </w:r>
      <w:r w:rsidRPr="005D192F">
        <w:rPr>
          <w:sz w:val="14"/>
        </w:rPr>
        <w:t xml:space="preserve">• Adolf </w:t>
      </w:r>
      <w:r w:rsidRPr="00887056">
        <w:rPr>
          <w:rStyle w:val="StyleUnderline"/>
          <w:highlight w:val="green"/>
        </w:rPr>
        <w:t>Hitler</w:t>
      </w:r>
      <w:r w:rsidRPr="005D192F">
        <w:rPr>
          <w:sz w:val="14"/>
        </w:rPr>
        <w:t xml:space="preserve"> during World War II </w:t>
      </w:r>
      <w:r w:rsidRPr="005D192F">
        <w:rPr>
          <w:rStyle w:val="StyleUnderline"/>
        </w:rPr>
        <w:t>refrained from using Tabun and Sarin nerve gas, fearing Allied retaliation</w:t>
      </w:r>
      <w:r w:rsidRPr="005D192F">
        <w:rPr>
          <w:sz w:val="14"/>
        </w:rPr>
        <w:t xml:space="preserve">. • </w:t>
      </w:r>
      <w:r w:rsidRPr="005D192F">
        <w:rPr>
          <w:rStyle w:val="StyleUnderline"/>
        </w:rPr>
        <w:t xml:space="preserve">Iraq’s Saddam </w:t>
      </w:r>
      <w:r w:rsidRPr="00887056">
        <w:rPr>
          <w:rStyle w:val="StyleUnderline"/>
          <w:highlight w:val="green"/>
        </w:rPr>
        <w:t>Hussein</w:t>
      </w:r>
      <w:r w:rsidRPr="005D192F">
        <w:rPr>
          <w:rStyle w:val="StyleUnderline"/>
        </w:rPr>
        <w:t xml:space="preserve"> did not retaliate for Israel’s destruction of his </w:t>
      </w:r>
      <w:proofErr w:type="spellStart"/>
      <w:r w:rsidRPr="005D192F">
        <w:rPr>
          <w:rStyle w:val="StyleUnderline"/>
        </w:rPr>
        <w:t>Osirik</w:t>
      </w:r>
      <w:proofErr w:type="spellEnd"/>
      <w:r w:rsidRPr="005D192F">
        <w:rPr>
          <w:rStyle w:val="StyleUnderline"/>
        </w:rPr>
        <w:t xml:space="preserve"> nuclear reactor in </w:t>
      </w:r>
      <w:proofErr w:type="gramStart"/>
      <w:r w:rsidRPr="005D192F">
        <w:rPr>
          <w:rStyle w:val="StyleUnderline"/>
        </w:rPr>
        <w:t>1981,</w:t>
      </w:r>
      <w:r w:rsidRPr="005D192F">
        <w:rPr>
          <w:sz w:val="14"/>
        </w:rPr>
        <w:t xml:space="preserve"> or</w:t>
      </w:r>
      <w:proofErr w:type="gramEnd"/>
      <w:r w:rsidRPr="005D192F">
        <w:rPr>
          <w:sz w:val="14"/>
        </w:rPr>
        <w:t xml:space="preserve"> launch chemical and biological missiles during wars with the United States in 1991 and 2003. • Syria’s Bashar </w:t>
      </w:r>
      <w:r w:rsidRPr="00887056">
        <w:rPr>
          <w:rStyle w:val="StyleUnderline"/>
          <w:highlight w:val="green"/>
        </w:rPr>
        <w:t>Assad</w:t>
      </w:r>
      <w:r w:rsidRPr="005D192F">
        <w:rPr>
          <w:rStyle w:val="StyleUnderline"/>
        </w:rPr>
        <w:t xml:space="preserve"> did not retaliate for Israel’s destruction of his clandestine Al </w:t>
      </w:r>
      <w:proofErr w:type="spellStart"/>
      <w:r w:rsidRPr="005D192F">
        <w:rPr>
          <w:rStyle w:val="StyleUnderline"/>
        </w:rPr>
        <w:t>Kibir</w:t>
      </w:r>
      <w:proofErr w:type="spellEnd"/>
      <w:r w:rsidRPr="005D192F">
        <w:rPr>
          <w:rStyle w:val="StyleUnderline"/>
        </w:rPr>
        <w:t xml:space="preserve"> nuclear reactor</w:t>
      </w:r>
      <w:r w:rsidRPr="005D192F">
        <w:rPr>
          <w:sz w:val="14"/>
        </w:rPr>
        <w:t xml:space="preserve"> in 2007, or for U.S. destruction of his </w:t>
      </w:r>
      <w:proofErr w:type="spellStart"/>
      <w:r w:rsidRPr="005D192F">
        <w:rPr>
          <w:sz w:val="14"/>
        </w:rPr>
        <w:t>Barzah</w:t>
      </w:r>
      <w:proofErr w:type="spellEnd"/>
      <w:r w:rsidRPr="005D192F">
        <w:rPr>
          <w:sz w:val="14"/>
        </w:rPr>
        <w:t xml:space="preserve"> chemical-biological weapons complex in 2018. Denuclearizing North Korea forcibly is very risky. The United States should be prepared to respond to North Korean use of WMDs — including with nuclear strikes to destroy the regime, if necessary. But “</w:t>
      </w:r>
      <w:r w:rsidRPr="00887056">
        <w:rPr>
          <w:rStyle w:val="Emphasis"/>
          <w:highlight w:val="green"/>
        </w:rPr>
        <w:t>living</w:t>
      </w:r>
      <w:r w:rsidRPr="005D192F">
        <w:rPr>
          <w:sz w:val="14"/>
        </w:rPr>
        <w:t xml:space="preserve">” </w:t>
      </w:r>
      <w:r w:rsidRPr="00887056">
        <w:rPr>
          <w:rStyle w:val="Emphasis"/>
          <w:highlight w:val="green"/>
        </w:rPr>
        <w:t>with nuclear-armed No</w:t>
      </w:r>
      <w:r w:rsidRPr="005D192F">
        <w:rPr>
          <w:rStyle w:val="Emphasis"/>
        </w:rPr>
        <w:t xml:space="preserve">rth </w:t>
      </w:r>
      <w:r w:rsidRPr="00887056">
        <w:rPr>
          <w:rStyle w:val="Emphasis"/>
          <w:highlight w:val="green"/>
        </w:rPr>
        <w:t>Ko</w:t>
      </w:r>
      <w:r w:rsidRPr="005D192F">
        <w:rPr>
          <w:rStyle w:val="Emphasis"/>
        </w:rPr>
        <w:t>rea</w:t>
      </w:r>
      <w:r w:rsidRPr="005D192F">
        <w:rPr>
          <w:sz w:val="14"/>
        </w:rPr>
        <w:t xml:space="preserve">, surrendering to Mutual Assured Destruction with Kim Jong-un, </w:t>
      </w:r>
      <w:r w:rsidRPr="005D192F">
        <w:rPr>
          <w:rStyle w:val="StyleUnderline"/>
        </w:rPr>
        <w:t xml:space="preserve">is </w:t>
      </w:r>
      <w:r w:rsidRPr="005D192F">
        <w:rPr>
          <w:rStyle w:val="Emphasis"/>
        </w:rPr>
        <w:t>reckless</w:t>
      </w:r>
      <w:r w:rsidRPr="005D192F">
        <w:rPr>
          <w:rStyle w:val="StyleUnderline"/>
        </w:rPr>
        <w:t xml:space="preserve"> and </w:t>
      </w:r>
      <w:r w:rsidRPr="00887056">
        <w:rPr>
          <w:rStyle w:val="StyleUnderline"/>
          <w:highlight w:val="green"/>
        </w:rPr>
        <w:t>will</w:t>
      </w:r>
      <w:r w:rsidRPr="005D192F">
        <w:rPr>
          <w:rStyle w:val="StyleUnderline"/>
        </w:rPr>
        <w:t xml:space="preserve"> </w:t>
      </w:r>
      <w:r w:rsidRPr="005D192F">
        <w:rPr>
          <w:rStyle w:val="Emphasis"/>
        </w:rPr>
        <w:t xml:space="preserve">surely </w:t>
      </w:r>
      <w:r w:rsidRPr="00887056">
        <w:rPr>
          <w:rStyle w:val="Emphasis"/>
          <w:highlight w:val="green"/>
        </w:rPr>
        <w:t>kill millions</w:t>
      </w:r>
      <w:r w:rsidRPr="005D192F">
        <w:rPr>
          <w:rStyle w:val="Emphasis"/>
        </w:rPr>
        <w:t xml:space="preserve">. </w:t>
      </w:r>
      <w:r w:rsidRPr="00887056">
        <w:rPr>
          <w:rStyle w:val="StyleUnderline"/>
          <w:highlight w:val="green"/>
        </w:rPr>
        <w:t>If No</w:t>
      </w:r>
      <w:r w:rsidRPr="005D192F">
        <w:rPr>
          <w:rStyle w:val="StyleUnderline"/>
        </w:rPr>
        <w:t xml:space="preserve">rth </w:t>
      </w:r>
      <w:r w:rsidRPr="00887056">
        <w:rPr>
          <w:rStyle w:val="StyleUnderline"/>
          <w:highlight w:val="green"/>
        </w:rPr>
        <w:t>Ko</w:t>
      </w:r>
      <w:r w:rsidRPr="005D192F">
        <w:rPr>
          <w:rStyle w:val="StyleUnderline"/>
        </w:rPr>
        <w:t xml:space="preserve">rea </w:t>
      </w:r>
      <w:r w:rsidRPr="00887056">
        <w:rPr>
          <w:rStyle w:val="StyleUnderline"/>
          <w:highlight w:val="green"/>
        </w:rPr>
        <w:t xml:space="preserve">defies denuclearization </w:t>
      </w:r>
      <w:r w:rsidRPr="005D192F">
        <w:rPr>
          <w:rStyle w:val="StyleUnderline"/>
        </w:rPr>
        <w:t xml:space="preserve">successfully, </w:t>
      </w:r>
      <w:r w:rsidRPr="00887056">
        <w:rPr>
          <w:rStyle w:val="Emphasis"/>
          <w:highlight w:val="green"/>
        </w:rPr>
        <w:t>nuclear-armed Iran is next</w:t>
      </w:r>
      <w:r w:rsidRPr="00887056">
        <w:rPr>
          <w:rStyle w:val="StyleUnderline"/>
          <w:highlight w:val="green"/>
        </w:rPr>
        <w:t>.</w:t>
      </w:r>
      <w:r w:rsidRPr="005D192F">
        <w:rPr>
          <w:rStyle w:val="StyleUnderline"/>
        </w:rPr>
        <w:t xml:space="preserve"> Tehran on March 18 announced Russia will build them two more nuclear reactors.</w:t>
      </w:r>
    </w:p>
    <w:p w14:paraId="253CC0BF" w14:textId="77777777" w:rsidR="00740480" w:rsidRPr="005D192F" w:rsidRDefault="00740480" w:rsidP="00740480">
      <w:pPr>
        <w:rPr>
          <w:rStyle w:val="StyleUnderline"/>
        </w:rPr>
      </w:pPr>
    </w:p>
    <w:p w14:paraId="26BB23A6" w14:textId="77777777" w:rsidR="00740480" w:rsidRPr="005D192F" w:rsidRDefault="00740480" w:rsidP="00740480">
      <w:pPr>
        <w:pStyle w:val="Heading4"/>
        <w:rPr>
          <w:rFonts w:cs="Calibri"/>
        </w:rPr>
      </w:pPr>
      <w:r w:rsidRPr="005D192F">
        <w:rPr>
          <w:rFonts w:cs="Calibri"/>
        </w:rPr>
        <w:t xml:space="preserve">Iran </w:t>
      </w:r>
      <w:proofErr w:type="spellStart"/>
      <w:r w:rsidRPr="005D192F">
        <w:rPr>
          <w:rFonts w:cs="Calibri"/>
        </w:rPr>
        <w:t>prolif</w:t>
      </w:r>
      <w:proofErr w:type="spellEnd"/>
      <w:r w:rsidRPr="005D192F">
        <w:rPr>
          <w:rFonts w:cs="Calibri"/>
        </w:rPr>
        <w:t xml:space="preserve"> causes </w:t>
      </w:r>
      <w:r w:rsidRPr="005D192F">
        <w:rPr>
          <w:rFonts w:cs="Calibri"/>
          <w:u w:val="single"/>
        </w:rPr>
        <w:t>nuclear war</w:t>
      </w:r>
      <w:r w:rsidRPr="005D192F">
        <w:rPr>
          <w:rFonts w:cs="Calibri"/>
        </w:rPr>
        <w:t xml:space="preserve">. </w:t>
      </w:r>
    </w:p>
    <w:p w14:paraId="74535CFC" w14:textId="77777777" w:rsidR="00740480" w:rsidRPr="005D192F" w:rsidRDefault="00740480" w:rsidP="00740480">
      <w:proofErr w:type="spellStart"/>
      <w:r w:rsidRPr="005D192F">
        <w:rPr>
          <w:rStyle w:val="Style13ptBold"/>
        </w:rPr>
        <w:t>Kroenig</w:t>
      </w:r>
      <w:proofErr w:type="spellEnd"/>
      <w:r w:rsidRPr="005D192F">
        <w:rPr>
          <w:rStyle w:val="Style13ptBold"/>
        </w:rPr>
        <w:t xml:space="preserve"> &amp; McNally, 13</w:t>
      </w:r>
      <w:r w:rsidRPr="005D192F">
        <w:rPr>
          <w:sz w:val="16"/>
          <w:szCs w:val="16"/>
        </w:rPr>
        <w:t xml:space="preserve"> — </w:t>
      </w:r>
      <w:r w:rsidRPr="005D192F">
        <w:rPr>
          <w:sz w:val="16"/>
          <w:szCs w:val="16"/>
          <w:u w:val="single"/>
        </w:rPr>
        <w:t xml:space="preserve">Matthew </w:t>
      </w:r>
      <w:proofErr w:type="spellStart"/>
      <w:r w:rsidRPr="005D192F">
        <w:rPr>
          <w:sz w:val="16"/>
          <w:szCs w:val="16"/>
          <w:u w:val="single"/>
        </w:rPr>
        <w:t>Kroenig</w:t>
      </w:r>
      <w:proofErr w:type="spellEnd"/>
      <w:r w:rsidRPr="005D192F">
        <w:rPr>
          <w:sz w:val="16"/>
          <w:szCs w:val="16"/>
        </w:rPr>
        <w:t xml:space="preserve"> is an assistant professor and international relations field chair in the department of government at Georgetown University, author of Exporting the Bomb: Technology Transfer and the Spread of </w:t>
      </w:r>
      <w:proofErr w:type="gramStart"/>
      <w:r w:rsidRPr="005D192F">
        <w:rPr>
          <w:sz w:val="16"/>
          <w:szCs w:val="16"/>
        </w:rPr>
        <w:t>Nuclear Weapons</w:t>
      </w:r>
      <w:proofErr w:type="gramEnd"/>
      <w:r w:rsidRPr="005D192F">
        <w:rPr>
          <w:sz w:val="16"/>
          <w:szCs w:val="16"/>
        </w:rPr>
        <w:t xml:space="preserve">, and served, from 2010–11, as an adviser on Iran policy in the Office of the Secretary of Defense. </w:t>
      </w:r>
      <w:r w:rsidRPr="005D192F">
        <w:rPr>
          <w:sz w:val="16"/>
          <w:szCs w:val="16"/>
          <w:u w:val="single"/>
        </w:rPr>
        <w:t>Robert McNally</w:t>
      </w:r>
      <w:r w:rsidRPr="005D192F">
        <w:rPr>
          <w:sz w:val="16"/>
          <w:szCs w:val="16"/>
        </w:rPr>
        <w:t xml:space="preserve"> is president of the Rapidan Group, an energy market and policy consulting firm, and served as Special Assistant to the President at the U.S. National Economic Council and Senior Director for International Energy at the U.S. National Security Council under President George W. Bush. (2-12-2013; “Iranian Nukes and Global Oil;” </w:t>
      </w:r>
      <w:r w:rsidRPr="005D192F">
        <w:rPr>
          <w:i/>
          <w:sz w:val="16"/>
          <w:szCs w:val="16"/>
        </w:rPr>
        <w:t>America in the World</w:t>
      </w:r>
      <w:r w:rsidRPr="005D192F">
        <w:rPr>
          <w:sz w:val="16"/>
          <w:szCs w:val="16"/>
        </w:rPr>
        <w:t xml:space="preserve">; </w:t>
      </w:r>
      <w:hyperlink r:id="rId17" w:history="1">
        <w:r w:rsidRPr="005D192F">
          <w:rPr>
            <w:rStyle w:val="Hyperlink"/>
            <w:sz w:val="16"/>
            <w:szCs w:val="16"/>
          </w:rPr>
          <w:t>http://matthewkroenig.com/Kroenig_Iranian%20Nukes%20and%20Global%20Oil.pdf</w:t>
        </w:r>
      </w:hyperlink>
      <w:r w:rsidRPr="005D192F">
        <w:rPr>
          <w:sz w:val="16"/>
          <w:szCs w:val="16"/>
        </w:rPr>
        <w:t>; //</w:t>
      </w:r>
      <w:proofErr w:type="spellStart"/>
      <w:r w:rsidRPr="005D192F">
        <w:rPr>
          <w:sz w:val="16"/>
          <w:szCs w:val="16"/>
        </w:rPr>
        <w:t>GrRv</w:t>
      </w:r>
      <w:proofErr w:type="spellEnd"/>
      <w:r w:rsidRPr="005D192F">
        <w:rPr>
          <w:sz w:val="16"/>
          <w:szCs w:val="16"/>
        </w:rPr>
        <w:t>)</w:t>
      </w:r>
    </w:p>
    <w:p w14:paraId="3D232CE7" w14:textId="77777777" w:rsidR="00740480" w:rsidRPr="005D192F" w:rsidRDefault="00740480" w:rsidP="00740480">
      <w:pPr>
        <w:rPr>
          <w:rStyle w:val="Emphasis"/>
        </w:rPr>
      </w:pPr>
      <w:r w:rsidRPr="00887056">
        <w:rPr>
          <w:rStyle w:val="StyleUnderline"/>
          <w:highlight w:val="green"/>
        </w:rPr>
        <w:t xml:space="preserve">If Iran had </w:t>
      </w:r>
      <w:r w:rsidRPr="00887056">
        <w:rPr>
          <w:rStyle w:val="Emphasis"/>
          <w:highlight w:val="green"/>
        </w:rPr>
        <w:t>nuclear weapons</w:t>
      </w:r>
      <w:r w:rsidRPr="005D192F">
        <w:rPr>
          <w:sz w:val="16"/>
        </w:rPr>
        <w:t xml:space="preserve">, however, </w:t>
      </w:r>
      <w:r w:rsidRPr="00887056">
        <w:rPr>
          <w:rStyle w:val="StyleUnderline"/>
          <w:highlight w:val="green"/>
        </w:rPr>
        <w:t>U.S.</w:t>
      </w:r>
      <w:r w:rsidRPr="005D192F">
        <w:rPr>
          <w:rStyle w:val="StyleUnderline"/>
        </w:rPr>
        <w:t xml:space="preserve"> military </w:t>
      </w:r>
      <w:r w:rsidRPr="00887056">
        <w:rPr>
          <w:rStyle w:val="StyleUnderline"/>
          <w:highlight w:val="green"/>
        </w:rPr>
        <w:t>options would be constrained by</w:t>
      </w:r>
      <w:r w:rsidRPr="005D192F">
        <w:rPr>
          <w:sz w:val="16"/>
        </w:rPr>
        <w:t xml:space="preserve"> inverted </w:t>
      </w:r>
      <w:r w:rsidRPr="005D192F">
        <w:rPr>
          <w:rStyle w:val="Emphasis"/>
        </w:rPr>
        <w:t>deterrence</w:t>
      </w:r>
      <w:r w:rsidRPr="005D192F">
        <w:rPr>
          <w:sz w:val="16"/>
        </w:rPr>
        <w:t xml:space="preserve">. U.S. </w:t>
      </w:r>
      <w:r w:rsidRPr="005D192F">
        <w:rPr>
          <w:rStyle w:val="StyleUnderline"/>
        </w:rPr>
        <w:t>threats to use force</w:t>
      </w:r>
      <w:r w:rsidRPr="005D192F">
        <w:rPr>
          <w:sz w:val="16"/>
        </w:rPr>
        <w:t xml:space="preserve"> to reopen the Strait </w:t>
      </w:r>
      <w:r w:rsidRPr="005D192F">
        <w:rPr>
          <w:rStyle w:val="StyleUnderline"/>
        </w:rPr>
        <w:t xml:space="preserve">could be </w:t>
      </w:r>
      <w:r w:rsidRPr="005D192F">
        <w:rPr>
          <w:rStyle w:val="Emphasis"/>
        </w:rPr>
        <w:t>countered</w:t>
      </w:r>
      <w:r w:rsidRPr="005D192F">
        <w:rPr>
          <w:rStyle w:val="StyleUnderline"/>
        </w:rPr>
        <w:t xml:space="preserve"> by Iranian threats to use </w:t>
      </w:r>
      <w:r w:rsidRPr="005D192F">
        <w:rPr>
          <w:rStyle w:val="Emphasis"/>
        </w:rPr>
        <w:t>devastatingly deadly force</w:t>
      </w:r>
      <w:r w:rsidRPr="005D192F">
        <w:rPr>
          <w:sz w:val="16"/>
        </w:rPr>
        <w:t xml:space="preserve"> against U.S. allies, </w:t>
      </w:r>
      <w:proofErr w:type="gramStart"/>
      <w:r w:rsidRPr="005D192F">
        <w:rPr>
          <w:sz w:val="16"/>
        </w:rPr>
        <w:t>bases</w:t>
      </w:r>
      <w:proofErr w:type="gramEnd"/>
      <w:r w:rsidRPr="005D192F">
        <w:rPr>
          <w:sz w:val="16"/>
        </w:rPr>
        <w:t xml:space="preserve"> or forces in the region. Such threats might not be entirely credible since the U.S. military would control any imaginable escalation ladder up to and including the nuclear threshold, but they wouldn’t be entirely incredible, either, </w:t>
      </w:r>
      <w:r w:rsidRPr="005D192F">
        <w:rPr>
          <w:rStyle w:val="StyleUnderline"/>
        </w:rPr>
        <w:t xml:space="preserve">given </w:t>
      </w:r>
      <w:r w:rsidRPr="00887056">
        <w:rPr>
          <w:rStyle w:val="StyleUnderline"/>
          <w:highlight w:val="green"/>
        </w:rPr>
        <w:t xml:space="preserve">the risk of </w:t>
      </w:r>
      <w:r w:rsidRPr="00887056">
        <w:rPr>
          <w:rStyle w:val="Emphasis"/>
          <w:highlight w:val="green"/>
        </w:rPr>
        <w:t>accident</w:t>
      </w:r>
      <w:r w:rsidRPr="00887056">
        <w:rPr>
          <w:rStyle w:val="StyleUnderline"/>
          <w:highlight w:val="green"/>
        </w:rPr>
        <w:t xml:space="preserve"> or </w:t>
      </w:r>
      <w:r w:rsidRPr="00887056">
        <w:rPr>
          <w:rStyle w:val="Emphasis"/>
          <w:highlight w:val="green"/>
        </w:rPr>
        <w:t>inadvertent nuclear use</w:t>
      </w:r>
      <w:r w:rsidRPr="005D192F">
        <w:rPr>
          <w:rStyle w:val="StyleUnderline"/>
        </w:rPr>
        <w:t xml:space="preserve"> in a </w:t>
      </w:r>
      <w:r w:rsidRPr="005D192F">
        <w:rPr>
          <w:rStyle w:val="Emphasis"/>
        </w:rPr>
        <w:t>high-stakes crisis</w:t>
      </w:r>
      <w:r w:rsidRPr="005D192F">
        <w:rPr>
          <w:sz w:val="16"/>
        </w:rPr>
        <w:t xml:space="preserve">. </w:t>
      </w:r>
      <w:r w:rsidRPr="005D192F">
        <w:rPr>
          <w:rStyle w:val="StyleUnderline"/>
        </w:rPr>
        <w:t>If</w:t>
      </w:r>
      <w:r w:rsidRPr="005D192F">
        <w:rPr>
          <w:sz w:val="16"/>
        </w:rPr>
        <w:t xml:space="preserve">, further, </w:t>
      </w:r>
      <w:r w:rsidRPr="005D192F">
        <w:rPr>
          <w:rStyle w:val="StyleUnderline"/>
        </w:rPr>
        <w:t xml:space="preserve">Iran develops </w:t>
      </w:r>
      <w:r w:rsidRPr="005D192F">
        <w:rPr>
          <w:rStyle w:val="Emphasis"/>
        </w:rPr>
        <w:t>ballistic missiles</w:t>
      </w:r>
      <w:r w:rsidRPr="005D192F">
        <w:rPr>
          <w:sz w:val="16"/>
        </w:rPr>
        <w:t xml:space="preserve"> capable of reaching the United States—and the annual report of the U.S. Department of Defense estimates this could happen as soon as 2015—</w:t>
      </w:r>
      <w:r w:rsidRPr="00887056">
        <w:rPr>
          <w:rStyle w:val="StyleUnderline"/>
          <w:highlight w:val="green"/>
        </w:rPr>
        <w:t xml:space="preserve">Iran could also </w:t>
      </w:r>
      <w:r w:rsidRPr="00887056">
        <w:rPr>
          <w:rStyle w:val="Emphasis"/>
          <w:highlight w:val="green"/>
        </w:rPr>
        <w:t>threaten nuclear strikes</w:t>
      </w:r>
      <w:r w:rsidRPr="00887056">
        <w:rPr>
          <w:rStyle w:val="StyleUnderline"/>
          <w:highlight w:val="green"/>
        </w:rPr>
        <w:t xml:space="preserve"> against the </w:t>
      </w:r>
      <w:r w:rsidRPr="00887056">
        <w:rPr>
          <w:rStyle w:val="Emphasis"/>
          <w:highlight w:val="green"/>
        </w:rPr>
        <w:t>U.S</w:t>
      </w:r>
      <w:r w:rsidRPr="005D192F">
        <w:rPr>
          <w:rStyle w:val="Emphasis"/>
        </w:rPr>
        <w:t>. homeland</w:t>
      </w:r>
      <w:r w:rsidRPr="005D192F">
        <w:rPr>
          <w:sz w:val="16"/>
        </w:rPr>
        <w:t xml:space="preserve"> in retaliation for the use of conventional forces in the region. Any U.S. President would have to think long and hard about using force against Iran if it entailed a risk of nuclear war, even a nuclear war that the United States would win. Most worrisome, </w:t>
      </w:r>
      <w:r w:rsidRPr="00887056">
        <w:rPr>
          <w:rStyle w:val="StyleUnderline"/>
          <w:highlight w:val="green"/>
        </w:rPr>
        <w:t xml:space="preserve">an </w:t>
      </w:r>
      <w:r w:rsidRPr="00887056">
        <w:rPr>
          <w:rStyle w:val="Emphasis"/>
          <w:highlight w:val="green"/>
        </w:rPr>
        <w:t>unstable, poly-nuclear Middle East</w:t>
      </w:r>
      <w:r w:rsidRPr="00887056">
        <w:rPr>
          <w:rStyle w:val="StyleUnderline"/>
          <w:highlight w:val="green"/>
        </w:rPr>
        <w:t xml:space="preserve"> will mean</w:t>
      </w:r>
      <w:r w:rsidRPr="005D192F">
        <w:rPr>
          <w:rStyle w:val="StyleUnderline"/>
        </w:rPr>
        <w:t xml:space="preserve"> that </w:t>
      </w:r>
      <w:r w:rsidRPr="00887056">
        <w:rPr>
          <w:rStyle w:val="StyleUnderline"/>
          <w:highlight w:val="green"/>
        </w:rPr>
        <w:t xml:space="preserve">nuclear weapons will be </w:t>
      </w:r>
      <w:r w:rsidRPr="00887056">
        <w:rPr>
          <w:rStyle w:val="Emphasis"/>
          <w:highlight w:val="green"/>
        </w:rPr>
        <w:t>ever-present factors</w:t>
      </w:r>
      <w:r w:rsidRPr="00887056">
        <w:rPr>
          <w:rStyle w:val="StyleUnderline"/>
          <w:highlight w:val="green"/>
        </w:rPr>
        <w:t xml:space="preserve"> </w:t>
      </w:r>
      <w:r w:rsidRPr="005D192F">
        <w:rPr>
          <w:rStyle w:val="StyleUnderline"/>
        </w:rPr>
        <w:t>in most, if not all, future regional conflicts.</w:t>
      </w:r>
      <w:r w:rsidRPr="005D192F">
        <w:rPr>
          <w:sz w:val="16"/>
        </w:rPr>
        <w:t xml:space="preserve"> As President Obama noted in the remarks excerpted above, </w:t>
      </w:r>
      <w:r w:rsidRPr="00887056">
        <w:rPr>
          <w:rStyle w:val="StyleUnderline"/>
          <w:highlight w:val="green"/>
        </w:rPr>
        <w:t xml:space="preserve">if Iran acquires nuclear weapons, </w:t>
      </w:r>
      <w:r w:rsidRPr="00887056">
        <w:rPr>
          <w:rStyle w:val="Emphasis"/>
          <w:highlight w:val="green"/>
        </w:rPr>
        <w:t>Saudi</w:t>
      </w:r>
      <w:r w:rsidRPr="005D192F">
        <w:rPr>
          <w:rStyle w:val="Emphasis"/>
        </w:rPr>
        <w:t xml:space="preserve"> Arabia, </w:t>
      </w:r>
      <w:r w:rsidRPr="00887056">
        <w:rPr>
          <w:rStyle w:val="Emphasis"/>
          <w:highlight w:val="green"/>
        </w:rPr>
        <w:t xml:space="preserve">Turkey, </w:t>
      </w:r>
      <w:proofErr w:type="gramStart"/>
      <w:r w:rsidRPr="00887056">
        <w:rPr>
          <w:rStyle w:val="Emphasis"/>
          <w:highlight w:val="green"/>
        </w:rPr>
        <w:t>Egypt</w:t>
      </w:r>
      <w:proofErr w:type="gramEnd"/>
      <w:r w:rsidRPr="00887056">
        <w:rPr>
          <w:rStyle w:val="StyleUnderline"/>
          <w:highlight w:val="green"/>
        </w:rPr>
        <w:t xml:space="preserve"> and </w:t>
      </w:r>
      <w:r w:rsidRPr="00887056">
        <w:rPr>
          <w:rStyle w:val="Emphasis"/>
          <w:highlight w:val="green"/>
        </w:rPr>
        <w:t>other states</w:t>
      </w:r>
      <w:r w:rsidRPr="00887056">
        <w:rPr>
          <w:rStyle w:val="StyleUnderline"/>
          <w:highlight w:val="green"/>
        </w:rPr>
        <w:t xml:space="preserve"> might </w:t>
      </w:r>
      <w:r w:rsidRPr="00887056">
        <w:rPr>
          <w:rStyle w:val="Emphasis"/>
          <w:highlight w:val="green"/>
        </w:rPr>
        <w:t>follow suit</w:t>
      </w:r>
      <w:r w:rsidRPr="005D192F">
        <w:rPr>
          <w:sz w:val="16"/>
        </w:rPr>
        <w:t xml:space="preserve">. </w:t>
      </w:r>
      <w:r w:rsidRPr="005D192F">
        <w:rPr>
          <w:rStyle w:val="StyleUnderline"/>
        </w:rPr>
        <w:t xml:space="preserve">Nuclear weapons in these states would </w:t>
      </w:r>
      <w:r w:rsidRPr="005D192F">
        <w:rPr>
          <w:rStyle w:val="Emphasis"/>
        </w:rPr>
        <w:t>further complicate the nuclear balance</w:t>
      </w:r>
      <w:r w:rsidRPr="005D192F">
        <w:rPr>
          <w:sz w:val="16"/>
        </w:rPr>
        <w:t xml:space="preserve"> in the region </w:t>
      </w:r>
      <w:r w:rsidRPr="005D192F">
        <w:rPr>
          <w:rStyle w:val="StyleUnderline"/>
        </w:rPr>
        <w:t>and</w:t>
      </w:r>
      <w:r w:rsidRPr="005D192F">
        <w:rPr>
          <w:sz w:val="16"/>
        </w:rPr>
        <w:t xml:space="preserve"> potentially </w:t>
      </w:r>
      <w:r w:rsidRPr="005D192F">
        <w:rPr>
          <w:rStyle w:val="StyleUnderline"/>
        </w:rPr>
        <w:t xml:space="preserve">extend the boundaries of any </w:t>
      </w:r>
      <w:r w:rsidRPr="005D192F">
        <w:rPr>
          <w:rStyle w:val="Emphasis"/>
        </w:rPr>
        <w:t>nuclear exchange</w:t>
      </w:r>
      <w:r w:rsidRPr="005D192F">
        <w:rPr>
          <w:sz w:val="16"/>
        </w:rPr>
        <w:t xml:space="preserve">. Even if Iran’s leaders are less reckless and </w:t>
      </w:r>
      <w:r w:rsidRPr="005D192F">
        <w:rPr>
          <w:strike/>
          <w:sz w:val="16"/>
        </w:rPr>
        <w:t>suicidal</w:t>
      </w:r>
      <w:r w:rsidRPr="005D192F">
        <w:rPr>
          <w:sz w:val="16"/>
        </w:rPr>
        <w:t xml:space="preserve"> than their rhetoric would suggest, international politics, </w:t>
      </w:r>
      <w:r w:rsidRPr="005D192F">
        <w:rPr>
          <w:rStyle w:val="StyleUnderline"/>
        </w:rPr>
        <w:t xml:space="preserve">crises and miscalculation do not end when countries acquire nuclear weapons. </w:t>
      </w:r>
      <w:r w:rsidRPr="00887056">
        <w:rPr>
          <w:rStyle w:val="StyleUnderline"/>
          <w:highlight w:val="green"/>
        </w:rPr>
        <w:t>Nuclear powers</w:t>
      </w:r>
      <w:r w:rsidRPr="005D192F">
        <w:rPr>
          <w:rStyle w:val="StyleUnderline"/>
        </w:rPr>
        <w:t xml:space="preserve"> </w:t>
      </w:r>
      <w:r w:rsidRPr="005D192F">
        <w:rPr>
          <w:rStyle w:val="Emphasis"/>
        </w:rPr>
        <w:t>still challenge</w:t>
      </w:r>
      <w:r w:rsidRPr="005D192F">
        <w:rPr>
          <w:rStyle w:val="StyleUnderline"/>
        </w:rPr>
        <w:t xml:space="preserve"> nuclear-armed adversaries</w:t>
      </w:r>
      <w:r w:rsidRPr="005D192F">
        <w:rPr>
          <w:sz w:val="16"/>
        </w:rPr>
        <w:t xml:space="preserve">. As the early decades of the Cold War remind us, nuclear-armed </w:t>
      </w:r>
      <w:r w:rsidRPr="005D192F">
        <w:rPr>
          <w:rStyle w:val="StyleUnderline"/>
        </w:rPr>
        <w:t>states</w:t>
      </w:r>
      <w:r w:rsidRPr="005D192F">
        <w:rPr>
          <w:sz w:val="16"/>
        </w:rPr>
        <w:t xml:space="preserve"> do sometimes </w:t>
      </w:r>
      <w:r w:rsidRPr="00887056">
        <w:rPr>
          <w:rStyle w:val="StyleUnderline"/>
          <w:highlight w:val="green"/>
        </w:rPr>
        <w:t xml:space="preserve">resort to </w:t>
      </w:r>
      <w:r w:rsidRPr="00887056">
        <w:rPr>
          <w:rStyle w:val="Emphasis"/>
          <w:highlight w:val="green"/>
        </w:rPr>
        <w:t>nuclear brinkmanship</w:t>
      </w:r>
      <w:r w:rsidRPr="005D192F">
        <w:rPr>
          <w:sz w:val="16"/>
        </w:rPr>
        <w:t xml:space="preserve"> that can lead to high-stakes nuclear standoffs. We were lucky to survive the Cold War without suffering </w:t>
      </w:r>
      <w:r w:rsidRPr="005D192F">
        <w:rPr>
          <w:rStyle w:val="StyleUnderline"/>
        </w:rPr>
        <w:t xml:space="preserve">a </w:t>
      </w:r>
      <w:r w:rsidRPr="005D192F">
        <w:rPr>
          <w:rStyle w:val="Emphasis"/>
        </w:rPr>
        <w:t>massive nuclear exchange</w:t>
      </w:r>
      <w:r w:rsidRPr="005D192F">
        <w:rPr>
          <w:sz w:val="16"/>
        </w:rPr>
        <w:t xml:space="preserve">; President Kennedy estimated that the probability of nuclear war in the Cuban Missile Crisis alone was as high as 50 percent.14 The reference to the early days of the Cold War is not merely </w:t>
      </w:r>
      <w:r w:rsidRPr="005D192F">
        <w:rPr>
          <w:sz w:val="16"/>
        </w:rPr>
        <w:lastRenderedPageBreak/>
        <w:t xml:space="preserve">decorative here. What made the Cuban Missile Crisis so dangerous is that </w:t>
      </w:r>
      <w:r w:rsidRPr="005D192F">
        <w:rPr>
          <w:rStyle w:val="StyleUnderline"/>
        </w:rPr>
        <w:t xml:space="preserve">nearly </w:t>
      </w:r>
      <w:proofErr w:type="gramStart"/>
      <w:r w:rsidRPr="005D192F">
        <w:rPr>
          <w:rStyle w:val="StyleUnderline"/>
        </w:rPr>
        <w:t>all of</w:t>
      </w:r>
      <w:proofErr w:type="gramEnd"/>
      <w:r w:rsidRPr="005D192F">
        <w:rPr>
          <w:rStyle w:val="StyleUnderline"/>
        </w:rPr>
        <w:t xml:space="preserve"> the conditions that helped us avoid nuclear war during the latter half of the Cold War are </w:t>
      </w:r>
      <w:r w:rsidRPr="005D192F">
        <w:rPr>
          <w:rStyle w:val="Emphasis"/>
        </w:rPr>
        <w:t>absent</w:t>
      </w:r>
      <w:r w:rsidRPr="005D192F">
        <w:rPr>
          <w:rStyle w:val="StyleUnderline"/>
        </w:rPr>
        <w:t xml:space="preserve"> from the </w:t>
      </w:r>
      <w:r w:rsidRPr="005D192F">
        <w:rPr>
          <w:rStyle w:val="Emphasis"/>
        </w:rPr>
        <w:t>Iran-Israel-U.S. nuclear balance</w:t>
      </w:r>
      <w:r w:rsidRPr="005D192F">
        <w:rPr>
          <w:sz w:val="16"/>
        </w:rPr>
        <w:t xml:space="preserve">. Then, there were only two players, both with secure, second-strike capabilities and strategic depth; relatively long flight times for ballistic missiles between states, enabling all sides to eschew launch-on-warning postures; clear lines of communication between capitals; and more. </w:t>
      </w:r>
      <w:r w:rsidRPr="00887056">
        <w:rPr>
          <w:rStyle w:val="StyleUnderline"/>
          <w:highlight w:val="green"/>
        </w:rPr>
        <w:t xml:space="preserve">In a </w:t>
      </w:r>
      <w:r w:rsidRPr="00887056">
        <w:rPr>
          <w:rStyle w:val="Emphasis"/>
          <w:highlight w:val="green"/>
        </w:rPr>
        <w:t>high-stakes</w:t>
      </w:r>
      <w:r w:rsidRPr="005D192F">
        <w:rPr>
          <w:rStyle w:val="Emphasis"/>
        </w:rPr>
        <w:t xml:space="preserve"> nuclear </w:t>
      </w:r>
      <w:r w:rsidRPr="00887056">
        <w:rPr>
          <w:rStyle w:val="Emphasis"/>
          <w:highlight w:val="green"/>
        </w:rPr>
        <w:t>crisis</w:t>
      </w:r>
      <w:r w:rsidRPr="00887056">
        <w:rPr>
          <w:rStyle w:val="StyleUnderline"/>
          <w:highlight w:val="green"/>
        </w:rPr>
        <w:t xml:space="preserve"> with Iran</w:t>
      </w:r>
      <w:r w:rsidRPr="005D192F">
        <w:rPr>
          <w:rStyle w:val="StyleUnderline"/>
        </w:rPr>
        <w:t xml:space="preserve"> and its adversaries, </w:t>
      </w:r>
      <w:r w:rsidRPr="00887056">
        <w:rPr>
          <w:rStyle w:val="StyleUnderline"/>
          <w:highlight w:val="green"/>
        </w:rPr>
        <w:t xml:space="preserve">there is a </w:t>
      </w:r>
      <w:r w:rsidRPr="00887056">
        <w:rPr>
          <w:rStyle w:val="Emphasis"/>
          <w:highlight w:val="green"/>
        </w:rPr>
        <w:t>real risk</w:t>
      </w:r>
      <w:r w:rsidRPr="00887056">
        <w:rPr>
          <w:rStyle w:val="StyleUnderline"/>
          <w:highlight w:val="green"/>
        </w:rPr>
        <w:t xml:space="preserve"> </w:t>
      </w:r>
      <w:r w:rsidRPr="005D192F">
        <w:rPr>
          <w:rStyle w:val="StyleUnderline"/>
        </w:rPr>
        <w:t xml:space="preserve">that </w:t>
      </w:r>
      <w:r w:rsidRPr="00887056">
        <w:rPr>
          <w:rStyle w:val="StyleUnderline"/>
          <w:highlight w:val="green"/>
        </w:rPr>
        <w:t>things could</w:t>
      </w:r>
      <w:r w:rsidRPr="005D192F">
        <w:rPr>
          <w:rStyle w:val="StyleUnderline"/>
        </w:rPr>
        <w:t xml:space="preserve"> </w:t>
      </w:r>
      <w:r w:rsidRPr="005D192F">
        <w:rPr>
          <w:rStyle w:val="Emphasis"/>
        </w:rPr>
        <w:t>spiral out of control</w:t>
      </w:r>
      <w:r w:rsidRPr="005D192F">
        <w:rPr>
          <w:rStyle w:val="StyleUnderline"/>
        </w:rPr>
        <w:t xml:space="preserve"> and </w:t>
      </w:r>
      <w:r w:rsidRPr="00887056">
        <w:rPr>
          <w:rStyle w:val="StyleUnderline"/>
          <w:highlight w:val="green"/>
        </w:rPr>
        <w:t xml:space="preserve">result in </w:t>
      </w:r>
      <w:r w:rsidRPr="00887056">
        <w:rPr>
          <w:rStyle w:val="Emphasis"/>
          <w:highlight w:val="green"/>
        </w:rPr>
        <w:t>nuclear war</w:t>
      </w:r>
    </w:p>
    <w:p w14:paraId="097E6F6A" w14:textId="77777777" w:rsidR="00740480" w:rsidRPr="005D192F" w:rsidRDefault="00740480" w:rsidP="00740480">
      <w:pPr>
        <w:pStyle w:val="Heading4"/>
        <w:rPr>
          <w:rFonts w:cs="Calibri"/>
          <w:u w:val="single"/>
        </w:rPr>
      </w:pPr>
      <w:r w:rsidRPr="005D192F">
        <w:rPr>
          <w:rFonts w:cs="Calibri"/>
        </w:rPr>
        <w:t xml:space="preserve">EMPs causes </w:t>
      </w:r>
      <w:r w:rsidRPr="005D192F">
        <w:rPr>
          <w:rFonts w:cs="Calibri"/>
          <w:u w:val="single"/>
        </w:rPr>
        <w:t>extinction</w:t>
      </w:r>
      <w:r w:rsidRPr="005D192F">
        <w:rPr>
          <w:rFonts w:cs="Calibri"/>
        </w:rPr>
        <w:t xml:space="preserve"> </w:t>
      </w:r>
    </w:p>
    <w:p w14:paraId="5284F2A6" w14:textId="77777777" w:rsidR="00740480" w:rsidRPr="005D192F" w:rsidRDefault="00740480" w:rsidP="00740480">
      <w:proofErr w:type="spellStart"/>
      <w:r w:rsidRPr="005D192F">
        <w:rPr>
          <w:rStyle w:val="Heading4Char"/>
          <w:rFonts w:cs="Calibri"/>
        </w:rPr>
        <w:t>Friedemann</w:t>
      </w:r>
      <w:proofErr w:type="spellEnd"/>
      <w:r w:rsidRPr="005D192F">
        <w:rPr>
          <w:rStyle w:val="Heading4Char"/>
          <w:rFonts w:cs="Calibri"/>
        </w:rPr>
        <w:t xml:space="preserve">, 16 </w:t>
      </w:r>
      <w:r w:rsidRPr="005D192F">
        <w:rPr>
          <w:sz w:val="16"/>
        </w:rPr>
        <w:t xml:space="preserve">— Alice </w:t>
      </w:r>
      <w:proofErr w:type="spellStart"/>
      <w:r w:rsidRPr="005D192F">
        <w:rPr>
          <w:sz w:val="16"/>
        </w:rPr>
        <w:t>Friedemann</w:t>
      </w:r>
      <w:proofErr w:type="spellEnd"/>
      <w:r w:rsidRPr="005D192F">
        <w:rPr>
          <w:sz w:val="16"/>
        </w:rPr>
        <w:t>; 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68DCD37D" w14:textId="49F312AE" w:rsidR="00740480" w:rsidRPr="00740480" w:rsidRDefault="00740480" w:rsidP="00D4061A">
      <w:pPr>
        <w:rPr>
          <w:u w:val="single"/>
        </w:rPr>
      </w:pPr>
      <w:r w:rsidRPr="005D192F">
        <w:rPr>
          <w:rStyle w:val="StyleUnderline"/>
        </w:rPr>
        <w:t xml:space="preserve">Modern </w:t>
      </w:r>
      <w:r w:rsidRPr="00887056">
        <w:rPr>
          <w:rStyle w:val="StyleUnderline"/>
          <w:highlight w:val="green"/>
        </w:rPr>
        <w:t xml:space="preserve">civilization </w:t>
      </w:r>
      <w:r w:rsidRPr="00887056">
        <w:rPr>
          <w:rStyle w:val="Emphasis"/>
          <w:highlight w:val="green"/>
        </w:rPr>
        <w:t>cannot exist</w:t>
      </w:r>
      <w:r w:rsidRPr="005D192F">
        <w:rPr>
          <w:sz w:val="14"/>
        </w:rPr>
        <w:t xml:space="preserve"> for a protracted period </w:t>
      </w:r>
      <w:r w:rsidRPr="00887056">
        <w:rPr>
          <w:rStyle w:val="StyleUnderline"/>
          <w:highlight w:val="green"/>
        </w:rPr>
        <w:t>without electricity</w:t>
      </w:r>
      <w:r w:rsidRPr="005D192F">
        <w:rPr>
          <w:rStyle w:val="StyleUnderline"/>
        </w:rPr>
        <w:t xml:space="preserve">. </w:t>
      </w:r>
      <w:r w:rsidRPr="00887056">
        <w:rPr>
          <w:rStyle w:val="StyleUnderline"/>
          <w:highlight w:val="green"/>
        </w:rPr>
        <w:t>Within days of a blackout across the U.S., a blackout</w:t>
      </w:r>
      <w:r w:rsidRPr="005D192F">
        <w:rPr>
          <w:sz w:val="14"/>
        </w:rPr>
        <w:t xml:space="preserve"> that </w:t>
      </w:r>
      <w:r w:rsidRPr="00887056">
        <w:rPr>
          <w:rStyle w:val="StyleUnderline"/>
          <w:highlight w:val="green"/>
        </w:rPr>
        <w:t>could</w:t>
      </w:r>
      <w:r w:rsidRPr="00887056">
        <w:rPr>
          <w:sz w:val="14"/>
          <w:highlight w:val="green"/>
        </w:rPr>
        <w:t xml:space="preserve"> </w:t>
      </w:r>
      <w:r w:rsidRPr="00887056">
        <w:rPr>
          <w:rStyle w:val="Emphasis"/>
          <w:highlight w:val="green"/>
        </w:rPr>
        <w:t>encompass the entire planet</w:t>
      </w:r>
      <w:r w:rsidRPr="005D192F">
        <w:rPr>
          <w:sz w:val="14"/>
        </w:rPr>
        <w:t xml:space="preserve">, </w:t>
      </w:r>
      <w:r w:rsidRPr="005D192F">
        <w:rPr>
          <w:rStyle w:val="StyleUnderline"/>
        </w:rPr>
        <w:t xml:space="preserve">emergency generators would run out of fuel, telecommunications would cease as would transportation due to </w:t>
      </w:r>
      <w:r w:rsidRPr="005D192F">
        <w:rPr>
          <w:rStyle w:val="Emphasis"/>
        </w:rPr>
        <w:t>gridlock</w:t>
      </w:r>
      <w:r w:rsidRPr="005D192F">
        <w:rPr>
          <w:rStyle w:val="StyleUnderline"/>
        </w:rPr>
        <w:t xml:space="preserve">, and eventually </w:t>
      </w:r>
      <w:r w:rsidRPr="005D192F">
        <w:rPr>
          <w:rStyle w:val="Emphasis"/>
        </w:rPr>
        <w:t>no fuel</w:t>
      </w:r>
      <w:r w:rsidRPr="005D192F">
        <w:rPr>
          <w:sz w:val="14"/>
        </w:rPr>
        <w:t xml:space="preserve">. </w:t>
      </w:r>
      <w:r w:rsidRPr="005D192F">
        <w:rPr>
          <w:rStyle w:val="StyleUnderline"/>
        </w:rPr>
        <w:t>Cities would have no</w:t>
      </w:r>
      <w:r w:rsidRPr="005D192F">
        <w:rPr>
          <w:sz w:val="14"/>
        </w:rPr>
        <w:t xml:space="preserve"> running </w:t>
      </w:r>
      <w:r w:rsidRPr="005D192F">
        <w:rPr>
          <w:rStyle w:val="StyleUnderline"/>
        </w:rPr>
        <w:t>water and soon</w:t>
      </w:r>
      <w:r w:rsidRPr="005D192F">
        <w:rPr>
          <w:sz w:val="14"/>
        </w:rPr>
        <w:t xml:space="preserve">, within a few days, </w:t>
      </w:r>
      <w:r w:rsidRPr="005D192F">
        <w:rPr>
          <w:rStyle w:val="StyleUnderline"/>
        </w:rPr>
        <w:t>exhaust their food supplies</w:t>
      </w:r>
      <w:r w:rsidRPr="005D192F">
        <w:rPr>
          <w:sz w:val="14"/>
        </w:rPr>
        <w:t xml:space="preserve">. Police, Fire, Emergency </w:t>
      </w:r>
      <w:proofErr w:type="gramStart"/>
      <w:r w:rsidRPr="005D192F">
        <w:rPr>
          <w:sz w:val="14"/>
        </w:rPr>
        <w:t>Services</w:t>
      </w:r>
      <w:proofErr w:type="gramEnd"/>
      <w:r w:rsidRPr="005D192F">
        <w:rPr>
          <w:sz w:val="14"/>
        </w:rPr>
        <w:t xml:space="preserve"> and </w:t>
      </w:r>
      <w:r w:rsidRPr="005D192F">
        <w:rPr>
          <w:rStyle w:val="Emphasis"/>
        </w:rPr>
        <w:t>hospitals cannot</w:t>
      </w:r>
      <w:r w:rsidRPr="005D192F">
        <w:rPr>
          <w:sz w:val="14"/>
        </w:rPr>
        <w:t xml:space="preserve"> long </w:t>
      </w:r>
      <w:r w:rsidRPr="005D192F">
        <w:rPr>
          <w:rStyle w:val="Emphasis"/>
        </w:rPr>
        <w:t>operate in a blackout</w:t>
      </w:r>
      <w:r w:rsidRPr="005D192F">
        <w:rPr>
          <w:sz w:val="14"/>
        </w:rPr>
        <w:t xml:space="preserve">. </w:t>
      </w:r>
      <w:r w:rsidRPr="005D192F">
        <w:rPr>
          <w:rStyle w:val="Emphasis"/>
        </w:rPr>
        <w:t xml:space="preserve">Government and </w:t>
      </w:r>
      <w:r w:rsidRPr="00887056">
        <w:rPr>
          <w:rStyle w:val="Emphasis"/>
          <w:highlight w:val="green"/>
        </w:rPr>
        <w:t>Industry</w:t>
      </w:r>
      <w:r w:rsidRPr="005D192F">
        <w:rPr>
          <w:sz w:val="14"/>
        </w:rPr>
        <w:t xml:space="preserve"> </w:t>
      </w:r>
      <w:r w:rsidRPr="005D192F">
        <w:rPr>
          <w:rStyle w:val="StyleUnderline"/>
        </w:rPr>
        <w:t xml:space="preserve">also </w:t>
      </w:r>
      <w:r w:rsidRPr="00887056">
        <w:rPr>
          <w:rStyle w:val="StyleUnderline"/>
          <w:highlight w:val="green"/>
        </w:rPr>
        <w:t>need electricity</w:t>
      </w:r>
      <w:r w:rsidRPr="005D192F">
        <w:rPr>
          <w:sz w:val="14"/>
        </w:rPr>
        <w:t xml:space="preserve"> </w:t>
      </w:r>
      <w:proofErr w:type="gramStart"/>
      <w:r w:rsidRPr="005D192F">
        <w:rPr>
          <w:sz w:val="14"/>
        </w:rPr>
        <w:t>in order to</w:t>
      </w:r>
      <w:proofErr w:type="gramEnd"/>
      <w:r w:rsidRPr="005D192F">
        <w:rPr>
          <w:sz w:val="14"/>
        </w:rPr>
        <w:t xml:space="preserve"> operate. The EMP Commission warns that </w:t>
      </w:r>
      <w:r w:rsidRPr="005D192F">
        <w:rPr>
          <w:rStyle w:val="StyleUnderline"/>
        </w:rPr>
        <w:t>a</w:t>
      </w:r>
      <w:r w:rsidRPr="005D192F">
        <w:rPr>
          <w:sz w:val="14"/>
        </w:rPr>
        <w:t xml:space="preserve"> natural or nuclear EMP </w:t>
      </w:r>
      <w:r w:rsidRPr="005D192F">
        <w:rPr>
          <w:rStyle w:val="StyleUnderline"/>
        </w:rPr>
        <w:t>event</w:t>
      </w:r>
      <w:r w:rsidRPr="005D192F">
        <w:rPr>
          <w:sz w:val="14"/>
        </w:rPr>
        <w:t xml:space="preserve">, </w:t>
      </w:r>
      <w:r w:rsidRPr="005D192F">
        <w:rPr>
          <w:rStyle w:val="StyleUnderline"/>
        </w:rPr>
        <w:t>given</w:t>
      </w:r>
      <w:r w:rsidRPr="005D192F">
        <w:rPr>
          <w:sz w:val="14"/>
        </w:rPr>
        <w:t xml:space="preserve"> current </w:t>
      </w:r>
      <w:r w:rsidRPr="00887056">
        <w:rPr>
          <w:rStyle w:val="Emphasis"/>
          <w:highlight w:val="green"/>
        </w:rPr>
        <w:t>unpreparedness</w:t>
      </w:r>
      <w:r w:rsidRPr="005D192F">
        <w:rPr>
          <w:sz w:val="14"/>
        </w:rPr>
        <w:t xml:space="preserve">, </w:t>
      </w:r>
      <w:r w:rsidRPr="005D192F">
        <w:rPr>
          <w:rStyle w:val="StyleUnderline"/>
        </w:rPr>
        <w:t>would</w:t>
      </w:r>
      <w:r w:rsidRPr="005D192F">
        <w:rPr>
          <w:sz w:val="14"/>
        </w:rPr>
        <w:t xml:space="preserve"> likely </w:t>
      </w:r>
      <w:r w:rsidRPr="00887056">
        <w:rPr>
          <w:rStyle w:val="StyleUnderline"/>
          <w:highlight w:val="green"/>
        </w:rPr>
        <w:t>result in</w:t>
      </w:r>
      <w:r w:rsidRPr="005D192F">
        <w:rPr>
          <w:rStyle w:val="StyleUnderline"/>
        </w:rPr>
        <w:t xml:space="preserve"> </w:t>
      </w:r>
      <w:r w:rsidRPr="00887056">
        <w:rPr>
          <w:rStyle w:val="Emphasis"/>
          <w:highlight w:val="green"/>
        </w:rPr>
        <w:t>societal collapse</w:t>
      </w:r>
      <w:r w:rsidRPr="005D192F">
        <w:rPr>
          <w:rStyle w:val="StyleUnderline"/>
        </w:rPr>
        <w:t>. Terrorists, criminals, and even lone individuals can build a non-nuclear EMP weapon without great trouble or expense</w:t>
      </w:r>
      <w:r w:rsidRPr="005D192F">
        <w:rPr>
          <w:sz w:val="10"/>
        </w:rPr>
        <w:t xml:space="preserve">, working from Unclassified designs publicly available on the internet, and </w:t>
      </w:r>
      <w:r w:rsidRPr="005D192F">
        <w:rPr>
          <w:rStyle w:val="StyleUnderline"/>
        </w:rPr>
        <w:t>using parts available at any electronics store</w:t>
      </w:r>
      <w:r w:rsidRPr="005D192F">
        <w:rPr>
          <w:sz w:val="10"/>
        </w:rPr>
        <w:t xml:space="preserv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5D192F">
        <w:rPr>
          <w:sz w:val="10"/>
        </w:rPr>
        <w:t>Volkswagon</w:t>
      </w:r>
      <w:proofErr w:type="spellEnd"/>
      <w:r w:rsidRPr="005D192F">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w:t>
      </w:r>
      <w:r w:rsidRPr="005D192F">
        <w:rPr>
          <w:rStyle w:val="StyleUnderline"/>
        </w:rPr>
        <w:t>The EMP Commission found that states such as Russia, China, North Korea, and Iran have incorporated EMP attack into their military doctrines, and openly describe making EMP attacks against the United States</w:t>
      </w:r>
      <w:r w:rsidRPr="005D192F">
        <w:rPr>
          <w:sz w:val="10"/>
        </w:rPr>
        <w:t xml:space="preserve">. Indeed, the EMP Commission was established by Congress partly in response to a Russian nuclear EMP threat made to an official Congressional Delegation on May 2, 1999, </w:t>
      </w:r>
      <w:proofErr w:type="gramStart"/>
      <w:r w:rsidRPr="005D192F">
        <w:rPr>
          <w:sz w:val="10"/>
        </w:rPr>
        <w:t>in the midst of</w:t>
      </w:r>
      <w:proofErr w:type="gramEnd"/>
      <w:r w:rsidRPr="005D192F">
        <w:rPr>
          <w:sz w:val="10"/>
        </w:rPr>
        <w:t xml:space="preserve"> the Balkans crisis. Vladimir </w:t>
      </w:r>
      <w:proofErr w:type="spellStart"/>
      <w:r w:rsidRPr="005D192F">
        <w:rPr>
          <w:sz w:val="10"/>
        </w:rPr>
        <w:t>Lukin</w:t>
      </w:r>
      <w:proofErr w:type="spellEnd"/>
      <w:r w:rsidRPr="005D192F">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w:t>
      </w:r>
      <w:r w:rsidRPr="005D192F">
        <w:rPr>
          <w:rStyle w:val="StyleUnderline"/>
        </w:rPr>
        <w:t>China’s military doctrine also openly describes EMP attack as the ultimate asymmetric weapon, as it strikes at the very technology that is the basis of U.S. power</w:t>
      </w:r>
      <w:r w:rsidRPr="005D192F">
        <w:rPr>
          <w:sz w:val="10"/>
        </w:rPr>
        <w:t>. Where EMP is concerned, ‘‘</w:t>
      </w:r>
      <w:r w:rsidRPr="005D192F">
        <w:rPr>
          <w:rStyle w:val="StyleUnderline"/>
        </w:rPr>
        <w:t>The United States is more vulnerable to attacks than any other country in the world’’</w:t>
      </w:r>
      <w:r w:rsidRPr="005D192F">
        <w:rPr>
          <w:sz w:val="10"/>
        </w:rPr>
        <w:t xml:space="preserve">: ‘‘Some people might think that things </w:t>
      </w:r>
      <w:proofErr w:type="gramStart"/>
      <w:r w:rsidRPr="005D192F">
        <w:rPr>
          <w:sz w:val="10"/>
        </w:rPr>
        <w:t>similar to</w:t>
      </w:r>
      <w:proofErr w:type="gramEnd"/>
      <w:r w:rsidRPr="005D192F">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w:t>
      </w:r>
      <w:r w:rsidRPr="005D192F">
        <w:rPr>
          <w:rStyle w:val="StyleUnderline"/>
        </w:rPr>
        <w:t xml:space="preserve">Even a superpower like the United States, which possesses nuclear missiles and powerful armed forces, cannot guarantee its immunity…In their own words, a highly computerized open society like the United States is extremely vulnerable to electronic attacks from all sides. </w:t>
      </w:r>
      <w:r w:rsidRPr="005D192F">
        <w:rPr>
          <w:sz w:val="10"/>
        </w:rPr>
        <w:t xml:space="preserve">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5D192F">
        <w:rPr>
          <w:sz w:val="10"/>
        </w:rPr>
        <w:t>in order to</w:t>
      </w:r>
      <w:proofErr w:type="gramEnd"/>
      <w:r w:rsidRPr="005D192F">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5D192F">
        <w:rPr>
          <w:sz w:val="10"/>
        </w:rPr>
        <w:t>systems</w:t>
      </w:r>
      <w:proofErr w:type="gramEnd"/>
      <w:r w:rsidRPr="005D192F">
        <w:rPr>
          <w:sz w:val="10"/>
        </w:rPr>
        <w:t xml:space="preserve"> and has practiced launches of its best missile, the Shahab–III, </w:t>
      </w:r>
      <w:proofErr w:type="spellStart"/>
      <w:r w:rsidRPr="005D192F">
        <w:rPr>
          <w:sz w:val="10"/>
        </w:rPr>
        <w:t>fuzing</w:t>
      </w:r>
      <w:proofErr w:type="spellEnd"/>
      <w:r w:rsidRPr="005D192F">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w:t>
      </w:r>
      <w:r w:rsidRPr="005D192F">
        <w:rPr>
          <w:sz w:val="10"/>
        </w:rPr>
        <w:lastRenderedPageBreak/>
        <w:t xml:space="preserve">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5D192F">
        <w:rPr>
          <w:sz w:val="10"/>
        </w:rPr>
        <w:t>everywhere, and</w:t>
      </w:r>
      <w:proofErr w:type="gramEnd"/>
      <w:r w:rsidRPr="005D192F">
        <w:rPr>
          <w:sz w:val="10"/>
        </w:rPr>
        <w:t xml:space="preserve"> run virtually everything in the modern world. </w:t>
      </w:r>
      <w:proofErr w:type="gramStart"/>
      <w:r w:rsidRPr="005D192F">
        <w:rPr>
          <w:sz w:val="10"/>
        </w:rPr>
        <w:t>All of</w:t>
      </w:r>
      <w:proofErr w:type="gramEnd"/>
      <w:r w:rsidRPr="005D192F">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5D192F">
        <w:rPr>
          <w:sz w:val="10"/>
        </w:rPr>
        <w:t>protracted blackout lasting years</w:t>
      </w:r>
      <w:proofErr w:type="gramEnd"/>
      <w:r w:rsidRPr="005D192F">
        <w:rPr>
          <w:sz w:val="10"/>
        </w:rPr>
        <w:t xml:space="preserve">, with perhaps no hope of eventual recovery, as the society and population probably could not survive for even 1 year without electricity. Another key vulnerability to EMP </w:t>
      </w:r>
      <w:proofErr w:type="gramStart"/>
      <w:r w:rsidRPr="005D192F">
        <w:rPr>
          <w:sz w:val="10"/>
        </w:rPr>
        <w:t>are</w:t>
      </w:r>
      <w:proofErr w:type="gramEnd"/>
      <w:r w:rsidRPr="005D192F">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5D192F">
        <w:rPr>
          <w:sz w:val="10"/>
        </w:rPr>
        <w:t>EMP, but</w:t>
      </w:r>
      <w:proofErr w:type="gramEnd"/>
      <w:r w:rsidRPr="005D192F">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887056">
        <w:rPr>
          <w:rStyle w:val="StyleUnderline"/>
          <w:highlight w:val="green"/>
        </w:rPr>
        <w:t>the</w:t>
      </w:r>
      <w:r w:rsidRPr="005D192F">
        <w:rPr>
          <w:rStyle w:val="StyleUnderline"/>
        </w:rPr>
        <w:t xml:space="preserve"> electric </w:t>
      </w:r>
      <w:r w:rsidRPr="00887056">
        <w:rPr>
          <w:rStyle w:val="StyleUnderline"/>
          <w:highlight w:val="green"/>
        </w:rPr>
        <w:t>grid is</w:t>
      </w:r>
      <w:r w:rsidRPr="005D192F">
        <w:rPr>
          <w:rStyle w:val="StyleUnderline"/>
        </w:rPr>
        <w:t xml:space="preserve"> the </w:t>
      </w:r>
      <w:r w:rsidRPr="005D192F">
        <w:rPr>
          <w:rStyle w:val="Emphasis"/>
        </w:rPr>
        <w:t>most important of all critical infrastructures</w:t>
      </w:r>
      <w:r w:rsidRPr="005D192F">
        <w:rPr>
          <w:sz w:val="14"/>
        </w:rPr>
        <w:t xml:space="preserve">, </w:t>
      </w:r>
      <w:r w:rsidRPr="005D192F">
        <w:rPr>
          <w:rStyle w:val="StyleUnderline"/>
        </w:rPr>
        <w:t xml:space="preserve">and is in fact </w:t>
      </w:r>
      <w:r w:rsidRPr="00887056">
        <w:rPr>
          <w:rStyle w:val="StyleUnderline"/>
          <w:highlight w:val="green"/>
        </w:rPr>
        <w:t xml:space="preserve">the </w:t>
      </w:r>
      <w:r w:rsidRPr="00887056">
        <w:rPr>
          <w:rStyle w:val="Emphasis"/>
          <w:highlight w:val="green"/>
        </w:rPr>
        <w:t>keystone supporting modern civilization</w:t>
      </w:r>
      <w:r w:rsidRPr="005D192F">
        <w:rPr>
          <w:sz w:val="14"/>
        </w:rPr>
        <w:t xml:space="preserve">, </w:t>
      </w:r>
      <w:r w:rsidRPr="005D192F">
        <w:rPr>
          <w:rStyle w:val="StyleUnderline"/>
        </w:rPr>
        <w:t xml:space="preserve">as it powers </w:t>
      </w:r>
      <w:r w:rsidRPr="005D192F">
        <w:rPr>
          <w:rStyle w:val="Emphasis"/>
        </w:rPr>
        <w:t>all the other critical infrastructures</w:t>
      </w:r>
      <w:r w:rsidRPr="005D192F">
        <w:rPr>
          <w:sz w:val="14"/>
        </w:rPr>
        <w:t xml:space="preserve">. </w:t>
      </w:r>
      <w:r w:rsidRPr="005D192F">
        <w:rPr>
          <w:rStyle w:val="StyleUnderline"/>
        </w:rPr>
        <w:t xml:space="preserve">As of now </w:t>
      </w:r>
      <w:r w:rsidRPr="00887056">
        <w:rPr>
          <w:rStyle w:val="StyleUnderline"/>
          <w:highlight w:val="green"/>
        </w:rPr>
        <w:t xml:space="preserve">it is our </w:t>
      </w:r>
      <w:r w:rsidRPr="00887056">
        <w:rPr>
          <w:rStyle w:val="Emphasis"/>
          <w:highlight w:val="green"/>
        </w:rPr>
        <w:t>technological Achilles Heel</w:t>
      </w:r>
      <w:r w:rsidRPr="005D192F">
        <w:rPr>
          <w:sz w:val="14"/>
        </w:rPr>
        <w:t xml:space="preserve">. The EMP Commission found that, </w:t>
      </w:r>
      <w:r w:rsidRPr="005D192F">
        <w:rPr>
          <w:rStyle w:val="StyleUnderline"/>
        </w:rPr>
        <w:t xml:space="preserve">if the electric grid collapses, so too will collapse </w:t>
      </w:r>
      <w:r w:rsidRPr="005D192F">
        <w:rPr>
          <w:rStyle w:val="Emphasis"/>
        </w:rPr>
        <w:t>all the other critical infrastructures</w:t>
      </w:r>
      <w:r w:rsidRPr="005D192F">
        <w:rPr>
          <w:sz w:val="14"/>
        </w:rPr>
        <w:t xml:space="preserve">. But, if the electric grid can be protected and recovered, so too all the other critical infrastructures can also be restored. </w:t>
      </w:r>
      <w:r w:rsidRPr="005D192F">
        <w:rPr>
          <w:rStyle w:val="Emphasis"/>
        </w:rPr>
        <w:t>Transportation</w:t>
      </w:r>
      <w:r w:rsidRPr="005D192F">
        <w:rPr>
          <w:sz w:val="14"/>
        </w:rPr>
        <w:t xml:space="preserve"> is a critical infrastructure because modern </w:t>
      </w:r>
      <w:r w:rsidRPr="005D192F">
        <w:rPr>
          <w:rStyle w:val="StyleUnderline"/>
        </w:rPr>
        <w:t>civilization cannot exist without the goods and services moved by road, rail, ship, and air</w:t>
      </w:r>
      <w:r w:rsidRPr="005D192F">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w:t>
      </w:r>
      <w:r w:rsidRPr="005D192F">
        <w:rPr>
          <w:strike/>
          <w:sz w:val="14"/>
        </w:rPr>
        <w:t>paralyzed</w:t>
      </w:r>
      <w:r w:rsidRPr="005D192F">
        <w:rPr>
          <w:sz w:val="14"/>
        </w:rPr>
        <w:t xml:space="preserve">. </w:t>
      </w:r>
      <w:r w:rsidRPr="005D192F">
        <w:rPr>
          <w:rStyle w:val="Emphasis"/>
        </w:rPr>
        <w:t>Traffic control systems</w:t>
      </w:r>
      <w:r w:rsidRPr="005D192F">
        <w:rPr>
          <w:sz w:val="14"/>
        </w:rPr>
        <w:t xml:space="preserve"> that avert traffic jams and collisions for road, rail, and air depend upon electronic systems, that the EMP Commission discovered are especially vulnerable to EMP. </w:t>
      </w:r>
      <w:r w:rsidRPr="005D192F">
        <w:rPr>
          <w:rStyle w:val="Emphasis"/>
        </w:rPr>
        <w:t>Communications</w:t>
      </w:r>
      <w:r w:rsidRPr="005D192F">
        <w:rPr>
          <w:sz w:val="14"/>
        </w:rPr>
        <w:t xml:space="preserve"> is a critical infrastructure because modern economies and </w:t>
      </w:r>
      <w:r w:rsidRPr="005D192F">
        <w:rPr>
          <w:rStyle w:val="StyleUnderline"/>
        </w:rPr>
        <w:t xml:space="preserve">the cohesion and </w:t>
      </w:r>
      <w:r w:rsidRPr="00887056">
        <w:rPr>
          <w:rStyle w:val="StyleUnderline"/>
          <w:highlight w:val="green"/>
        </w:rPr>
        <w:t>operation of modern societies depend</w:t>
      </w:r>
      <w:r w:rsidRPr="005D192F">
        <w:rPr>
          <w:rStyle w:val="StyleUnderline"/>
        </w:rPr>
        <w:t xml:space="preserve"> to a degree unprecedented in history </w:t>
      </w:r>
      <w:r w:rsidRPr="00887056">
        <w:rPr>
          <w:rStyle w:val="StyleUnderline"/>
          <w:highlight w:val="green"/>
        </w:rPr>
        <w:t>on</w:t>
      </w:r>
      <w:r w:rsidRPr="005D192F">
        <w:rPr>
          <w:rStyle w:val="StyleUnderline"/>
        </w:rPr>
        <w:t xml:space="preserve"> the </w:t>
      </w:r>
      <w:r w:rsidRPr="00887056">
        <w:rPr>
          <w:rStyle w:val="StyleUnderline"/>
          <w:highlight w:val="green"/>
        </w:rPr>
        <w:t>rapid movement of information</w:t>
      </w:r>
      <w:r w:rsidRPr="005D192F">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5D192F">
        <w:rPr>
          <w:rStyle w:val="Emphasis"/>
        </w:rPr>
        <w:t>Banking and finance</w:t>
      </w:r>
      <w:r w:rsidRPr="005D192F">
        <w:rPr>
          <w:sz w:val="14"/>
        </w:rPr>
        <w:t xml:space="preserve"> </w:t>
      </w:r>
      <w:r w:rsidRPr="005D192F">
        <w:rPr>
          <w:rStyle w:val="StyleUnderline"/>
        </w:rPr>
        <w:t>are the critical infrastructure that sustain modern economies.</w:t>
      </w:r>
      <w:r w:rsidRPr="005D192F">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5D192F">
        <w:rPr>
          <w:rStyle w:val="StyleUnderline"/>
        </w:rPr>
        <w:t>without electricity</w:t>
      </w:r>
      <w:r w:rsidRPr="005D192F">
        <w:rPr>
          <w:sz w:val="14"/>
        </w:rPr>
        <w:t xml:space="preserve">. The EMP Commission found that </w:t>
      </w:r>
      <w:r w:rsidRPr="005D192F">
        <w:rPr>
          <w:rStyle w:val="StyleUnderline"/>
        </w:rPr>
        <w:t>an</w:t>
      </w:r>
      <w:r w:rsidRPr="005D192F">
        <w:rPr>
          <w:sz w:val="14"/>
        </w:rPr>
        <w:t xml:space="preserve"> EMP </w:t>
      </w:r>
      <w:r w:rsidRPr="005D192F">
        <w:rPr>
          <w:rStyle w:val="StyleUnderline"/>
        </w:rPr>
        <w:t xml:space="preserve">event could transform the modern electronic economy into a </w:t>
      </w:r>
      <w:r w:rsidRPr="005D192F">
        <w:rPr>
          <w:rStyle w:val="Emphasis"/>
        </w:rPr>
        <w:t>feudal economy based on barter</w:t>
      </w:r>
      <w:r w:rsidRPr="005D192F">
        <w:rPr>
          <w:rStyle w:val="StyleUnderline"/>
        </w:rPr>
        <w:t xml:space="preserve">. </w:t>
      </w:r>
      <w:r w:rsidRPr="005D192F">
        <w:rPr>
          <w:rStyle w:val="Emphasis"/>
        </w:rPr>
        <w:t>Food</w:t>
      </w:r>
      <w:r w:rsidRPr="005D192F">
        <w:rPr>
          <w:sz w:val="14"/>
        </w:rPr>
        <w:t xml:space="preserve"> </w:t>
      </w:r>
      <w:r w:rsidRPr="005D192F">
        <w:rPr>
          <w:rStyle w:val="StyleUnderline"/>
        </w:rPr>
        <w:t>has always been</w:t>
      </w:r>
      <w:r w:rsidRPr="005D192F">
        <w:rPr>
          <w:sz w:val="14"/>
        </w:rPr>
        <w:t xml:space="preserve"> </w:t>
      </w:r>
      <w:r w:rsidRPr="005D192F">
        <w:rPr>
          <w:rStyle w:val="Emphasis"/>
        </w:rPr>
        <w:t>vital to</w:t>
      </w:r>
      <w:r w:rsidRPr="005D192F">
        <w:rPr>
          <w:sz w:val="14"/>
        </w:rPr>
        <w:t xml:space="preserve"> every person and </w:t>
      </w:r>
      <w:r w:rsidRPr="005D192F">
        <w:rPr>
          <w:rStyle w:val="Emphasis"/>
        </w:rPr>
        <w:t>every civilization</w:t>
      </w:r>
      <w:r w:rsidRPr="005D192F">
        <w:rPr>
          <w:sz w:val="14"/>
        </w:rPr>
        <w:t xml:space="preserve">. </w:t>
      </w:r>
      <w:r w:rsidRPr="005D192F">
        <w:rPr>
          <w:rStyle w:val="StyleUnderline"/>
        </w:rPr>
        <w:t xml:space="preserve">The critical infrastructure for producing, delivering, and storing food depends upon a </w:t>
      </w:r>
      <w:r w:rsidRPr="005D192F">
        <w:rPr>
          <w:rStyle w:val="Emphasis"/>
        </w:rPr>
        <w:t xml:space="preserve">complex web of </w:t>
      </w:r>
      <w:r w:rsidRPr="00887056">
        <w:rPr>
          <w:rStyle w:val="Emphasis"/>
          <w:highlight w:val="green"/>
        </w:rPr>
        <w:t>tech</w:t>
      </w:r>
      <w:r w:rsidRPr="005D192F">
        <w:rPr>
          <w:rStyle w:val="Emphasis"/>
        </w:rPr>
        <w:t>nology</w:t>
      </w:r>
      <w:r w:rsidRPr="005D192F">
        <w:rPr>
          <w:rStyle w:val="StyleUnderline"/>
        </w:rPr>
        <w:t>,</w:t>
      </w:r>
      <w:r w:rsidRPr="005D192F">
        <w:rPr>
          <w:sz w:val="14"/>
        </w:rPr>
        <w:t xml:space="preserve"> </w:t>
      </w:r>
      <w:r w:rsidRPr="005D192F">
        <w:rPr>
          <w:rStyle w:val="StyleUnderline"/>
        </w:rPr>
        <w:t>including machines for planting and harvesting and packaging, refrigerated vehicles for long-haul transportation, and temperature-controlled warehouses.</w:t>
      </w:r>
      <w:r w:rsidRPr="005D192F">
        <w:rPr>
          <w:sz w:val="14"/>
        </w:rPr>
        <w:t xml:space="preserve"> </w:t>
      </w:r>
      <w:r w:rsidRPr="005D192F">
        <w:rPr>
          <w:rStyle w:val="StyleUnderline"/>
        </w:rPr>
        <w:t xml:space="preserve">Modern technology </w:t>
      </w:r>
      <w:r w:rsidRPr="00887056">
        <w:rPr>
          <w:rStyle w:val="Emphasis"/>
          <w:highlight w:val="green"/>
        </w:rPr>
        <w:t>enables over 98 percent of the U.S. National population to be fed</w:t>
      </w:r>
      <w:r w:rsidRPr="005D192F">
        <w:rPr>
          <w:sz w:val="14"/>
        </w:rPr>
        <w:t xml:space="preserve">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5D192F">
        <w:rPr>
          <w:rStyle w:val="StyleUnderline"/>
        </w:rPr>
        <w:t xml:space="preserve">Experience with storm-induced blackouts proves that when these big regional food warehouses lose electrical power, </w:t>
      </w:r>
      <w:r w:rsidRPr="005D192F">
        <w:rPr>
          <w:rStyle w:val="Emphasis"/>
        </w:rPr>
        <w:t>most of the food supply will rapidly spoil</w:t>
      </w:r>
      <w:r w:rsidRPr="005D192F">
        <w:rPr>
          <w:rStyle w:val="StyleUnderline"/>
        </w:rPr>
        <w:t>.</w:t>
      </w:r>
      <w:r w:rsidRPr="005D192F">
        <w:rPr>
          <w:sz w:val="14"/>
        </w:rPr>
        <w:t xml:space="preserve"> </w:t>
      </w:r>
      <w:r w:rsidRPr="005D192F">
        <w:rPr>
          <w:rStyle w:val="StyleUnderline"/>
        </w:rPr>
        <w:t>Farmers</w:t>
      </w:r>
      <w:r w:rsidRPr="005D192F">
        <w:rPr>
          <w:sz w:val="14"/>
        </w:rPr>
        <w:t xml:space="preserve">, less than 2 percent of the population as noted above, </w:t>
      </w:r>
      <w:r w:rsidRPr="005D192F">
        <w:rPr>
          <w:rStyle w:val="Emphasis"/>
        </w:rPr>
        <w:t>cannot feed 310 million Americans</w:t>
      </w:r>
      <w:r w:rsidRPr="005D192F">
        <w:rPr>
          <w:sz w:val="14"/>
        </w:rPr>
        <w:t xml:space="preserve"> </w:t>
      </w:r>
      <w:r w:rsidRPr="005D192F">
        <w:rPr>
          <w:rStyle w:val="StyleUnderline"/>
        </w:rPr>
        <w:t xml:space="preserve">if deprived of the means that currently makes possible this technological miracle. Water too has always been </w:t>
      </w:r>
      <w:proofErr w:type="gramStart"/>
      <w:r w:rsidRPr="005D192F">
        <w:rPr>
          <w:rStyle w:val="StyleUnderline"/>
        </w:rPr>
        <w:t>a basic necessity</w:t>
      </w:r>
      <w:proofErr w:type="gramEnd"/>
      <w:r w:rsidRPr="005D192F">
        <w:rPr>
          <w:rStyle w:val="StyleUnderline"/>
        </w:rPr>
        <w:t xml:space="preserve"> to every person and civilization, even more crucial than food</w:t>
      </w:r>
      <w:r w:rsidRPr="005D192F">
        <w:rPr>
          <w:sz w:val="14"/>
        </w:rPr>
        <w:t xml:space="preserve">. </w:t>
      </w:r>
      <w:r w:rsidRPr="005D192F">
        <w:rPr>
          <w:rStyle w:val="StyleUnderline"/>
        </w:rPr>
        <w:t xml:space="preserve">The critical </w:t>
      </w:r>
      <w:r w:rsidRPr="00887056">
        <w:rPr>
          <w:rStyle w:val="StyleUnderline"/>
          <w:highlight w:val="green"/>
        </w:rPr>
        <w:t>infrastructure for purifying and delivering</w:t>
      </w:r>
      <w:r w:rsidRPr="005D192F">
        <w:rPr>
          <w:rStyle w:val="StyleUnderline"/>
        </w:rPr>
        <w:t xml:space="preserve"> potable </w:t>
      </w:r>
      <w:r w:rsidRPr="00887056">
        <w:rPr>
          <w:rStyle w:val="StyleUnderline"/>
          <w:highlight w:val="green"/>
        </w:rPr>
        <w:t>water</w:t>
      </w:r>
      <w:r w:rsidRPr="005D192F">
        <w:rPr>
          <w:rStyle w:val="StyleUnderline"/>
        </w:rPr>
        <w:t xml:space="preserve">, and for disposing of and treating </w:t>
      </w:r>
      <w:proofErr w:type="gramStart"/>
      <w:r w:rsidRPr="005D192F">
        <w:rPr>
          <w:rStyle w:val="StyleUnderline"/>
        </w:rPr>
        <w:t>waste water</w:t>
      </w:r>
      <w:proofErr w:type="gramEnd"/>
      <w:r w:rsidRPr="005D192F">
        <w:rPr>
          <w:rStyle w:val="StyleUnderline"/>
        </w:rPr>
        <w:t xml:space="preserve">, </w:t>
      </w:r>
      <w:r w:rsidRPr="00887056">
        <w:rPr>
          <w:rStyle w:val="StyleUnderline"/>
          <w:highlight w:val="green"/>
        </w:rPr>
        <w:t xml:space="preserve">is </w:t>
      </w:r>
      <w:r w:rsidRPr="005D192F">
        <w:rPr>
          <w:rStyle w:val="StyleUnderline"/>
        </w:rPr>
        <w:t xml:space="preserve">a vast networked machine </w:t>
      </w:r>
      <w:r w:rsidRPr="00887056">
        <w:rPr>
          <w:rStyle w:val="StyleUnderline"/>
          <w:highlight w:val="green"/>
        </w:rPr>
        <w:t>powered by electricity</w:t>
      </w:r>
      <w:r w:rsidRPr="005D192F">
        <w:rPr>
          <w:rStyle w:val="StyleUnderline"/>
        </w:rPr>
        <w:t xml:space="preserve"> that uses electrical pumps, screens, filters, paddles, and sprayers to purify and deliver drinkable water, and to remove and treat waste water</w:t>
      </w:r>
      <w:r w:rsidRPr="005D192F">
        <w:rPr>
          <w:sz w:val="14"/>
        </w:rPr>
        <w:t xml:space="preserve">. Much of the machinery in the water infrastructure is directly vulnerable to EMP. The system cannot operate without vast amounts of electricity supplied by the power grid. </w:t>
      </w:r>
      <w:r w:rsidRPr="00887056">
        <w:rPr>
          <w:rStyle w:val="StyleUnderline"/>
          <w:highlight w:val="green"/>
        </w:rPr>
        <w:t>A</w:t>
      </w:r>
      <w:r w:rsidRPr="005D192F">
        <w:rPr>
          <w:rStyle w:val="StyleUnderline"/>
        </w:rPr>
        <w:t xml:space="preserve"> natural or </w:t>
      </w:r>
      <w:r w:rsidRPr="00887056">
        <w:rPr>
          <w:rStyle w:val="StyleUnderline"/>
          <w:highlight w:val="green"/>
        </w:rPr>
        <w:t>nuclear EMP</w:t>
      </w:r>
      <w:r w:rsidRPr="005D192F">
        <w:rPr>
          <w:rStyle w:val="StyleUnderline"/>
        </w:rPr>
        <w:t xml:space="preserve"> event </w:t>
      </w:r>
      <w:r w:rsidRPr="00887056">
        <w:rPr>
          <w:rStyle w:val="StyleUnderline"/>
          <w:highlight w:val="green"/>
        </w:rPr>
        <w:t>would</w:t>
      </w:r>
      <w:r w:rsidRPr="005D192F">
        <w:rPr>
          <w:rStyle w:val="StyleUnderline"/>
        </w:rPr>
        <w:t xml:space="preserve"> immediately </w:t>
      </w:r>
      <w:r w:rsidRPr="00887056">
        <w:rPr>
          <w:rStyle w:val="StyleUnderline"/>
          <w:highlight w:val="green"/>
        </w:rPr>
        <w:t>deprive</w:t>
      </w:r>
      <w:r w:rsidRPr="005D192F">
        <w:rPr>
          <w:rStyle w:val="StyleUnderline"/>
        </w:rPr>
        <w:t xml:space="preserve"> most of </w:t>
      </w:r>
      <w:r w:rsidRPr="00887056">
        <w:rPr>
          <w:rStyle w:val="StyleUnderline"/>
          <w:highlight w:val="green"/>
        </w:rPr>
        <w:t>the U.S.</w:t>
      </w:r>
      <w:r w:rsidRPr="005D192F">
        <w:rPr>
          <w:rStyle w:val="StyleUnderline"/>
        </w:rPr>
        <w:t xml:space="preserve"> National population </w:t>
      </w:r>
      <w:r w:rsidRPr="00887056">
        <w:rPr>
          <w:rStyle w:val="StyleUnderline"/>
          <w:highlight w:val="green"/>
        </w:rPr>
        <w:t>of</w:t>
      </w:r>
      <w:r w:rsidRPr="005D192F">
        <w:rPr>
          <w:rStyle w:val="StyleUnderline"/>
        </w:rPr>
        <w:t xml:space="preserve"> running </w:t>
      </w:r>
      <w:r w:rsidRPr="00887056">
        <w:rPr>
          <w:rStyle w:val="StyleUnderline"/>
          <w:highlight w:val="green"/>
        </w:rPr>
        <w:t>water</w:t>
      </w:r>
      <w:r w:rsidRPr="005D192F">
        <w:rPr>
          <w:sz w:val="14"/>
        </w:rPr>
        <w:t xml:space="preserve">. Many </w:t>
      </w:r>
      <w:r w:rsidRPr="005D192F">
        <w:rPr>
          <w:rStyle w:val="StyleUnderline"/>
        </w:rPr>
        <w:t xml:space="preserve">natural </w:t>
      </w:r>
      <w:r w:rsidRPr="00887056">
        <w:rPr>
          <w:rStyle w:val="StyleUnderline"/>
          <w:highlight w:val="green"/>
        </w:rPr>
        <w:t>sources</w:t>
      </w:r>
      <w:r w:rsidRPr="005D192F">
        <w:rPr>
          <w:rStyle w:val="StyleUnderline"/>
        </w:rPr>
        <w:t xml:space="preserve"> of water</w:t>
      </w:r>
      <w:r w:rsidRPr="005D192F">
        <w:rPr>
          <w:sz w:val="14"/>
        </w:rPr>
        <w:t>—lakes, streams, and rivers—</w:t>
      </w:r>
      <w:r w:rsidRPr="00887056">
        <w:rPr>
          <w:rStyle w:val="StyleUnderline"/>
          <w:highlight w:val="green"/>
        </w:rPr>
        <w:t>would be dangerously polluted</w:t>
      </w:r>
      <w:r w:rsidRPr="005D192F">
        <w:rPr>
          <w:rStyle w:val="StyleUnderline"/>
        </w:rPr>
        <w:t xml:space="preserve"> by toxic wastes</w:t>
      </w:r>
      <w:r w:rsidRPr="005D192F">
        <w:rPr>
          <w:sz w:val="14"/>
        </w:rPr>
        <w:t xml:space="preserve">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887056">
        <w:rPr>
          <w:rStyle w:val="StyleUnderline"/>
          <w:highlight w:val="green"/>
        </w:rPr>
        <w:t>the worst elements</w:t>
      </w:r>
      <w:r w:rsidRPr="005D192F">
        <w:rPr>
          <w:rStyle w:val="StyleUnderline"/>
        </w:rPr>
        <w:t xml:space="preserve"> of society and the worst human instincts </w:t>
      </w:r>
      <w:r w:rsidRPr="005D192F">
        <w:rPr>
          <w:rStyle w:val="Emphasis"/>
        </w:rPr>
        <w:lastRenderedPageBreak/>
        <w:t xml:space="preserve">rapidly </w:t>
      </w:r>
      <w:r w:rsidRPr="00887056">
        <w:rPr>
          <w:rStyle w:val="Emphasis"/>
          <w:highlight w:val="green"/>
        </w:rPr>
        <w:t>takeover</w:t>
      </w:r>
      <w:r w:rsidRPr="005D192F">
        <w:rPr>
          <w:sz w:val="14"/>
        </w:rPr>
        <w:t xml:space="preserve">. The EMP Commission found that, </w:t>
      </w:r>
      <w:r w:rsidRPr="005D192F">
        <w:rPr>
          <w:rStyle w:val="StyleUnderline"/>
        </w:rPr>
        <w:t>given our current</w:t>
      </w:r>
      <w:r w:rsidRPr="005D192F">
        <w:rPr>
          <w:sz w:val="14"/>
        </w:rPr>
        <w:t xml:space="preserve"> state of </w:t>
      </w:r>
      <w:r w:rsidRPr="005D192F">
        <w:rPr>
          <w:rStyle w:val="StyleUnderline"/>
        </w:rPr>
        <w:t>unpreparedness</w:t>
      </w:r>
      <w:r w:rsidRPr="005D192F">
        <w:rPr>
          <w:sz w:val="14"/>
        </w:rPr>
        <w:t xml:space="preserve">, a natural or nuclear EMP event </w:t>
      </w:r>
      <w:r w:rsidRPr="005D192F">
        <w:rPr>
          <w:rStyle w:val="StyleUnderline"/>
        </w:rPr>
        <w:t xml:space="preserve">could </w:t>
      </w:r>
      <w:r w:rsidRPr="00887056">
        <w:rPr>
          <w:rStyle w:val="StyleUnderline"/>
          <w:highlight w:val="green"/>
        </w:rPr>
        <w:t xml:space="preserve">create </w:t>
      </w:r>
      <w:r w:rsidRPr="00887056">
        <w:rPr>
          <w:rStyle w:val="Emphasis"/>
          <w:highlight w:val="green"/>
        </w:rPr>
        <w:t>anarchic conditions</w:t>
      </w:r>
      <w:r w:rsidRPr="005D192F">
        <w:rPr>
          <w:rStyle w:val="StyleUnderline"/>
        </w:rPr>
        <w:t xml:space="preserve"> that would </w:t>
      </w:r>
      <w:r w:rsidRPr="00887056">
        <w:rPr>
          <w:rStyle w:val="Emphasis"/>
          <w:highlight w:val="green"/>
        </w:rPr>
        <w:t>profoundly challenge</w:t>
      </w:r>
      <w:r w:rsidRPr="005D192F">
        <w:rPr>
          <w:rStyle w:val="Emphasis"/>
        </w:rPr>
        <w:t xml:space="preserve"> the </w:t>
      </w:r>
      <w:r w:rsidRPr="00887056">
        <w:rPr>
          <w:rStyle w:val="Emphasis"/>
          <w:highlight w:val="green"/>
        </w:rPr>
        <w:t>existence</w:t>
      </w:r>
      <w:r w:rsidRPr="005D192F">
        <w:rPr>
          <w:rStyle w:val="Emphasis"/>
        </w:rPr>
        <w:t xml:space="preserve"> of social order</w:t>
      </w:r>
      <w:r w:rsidRPr="005D192F">
        <w:rPr>
          <w:rStyle w:val="StyleUnderline"/>
        </w:rPr>
        <w:t>.</w:t>
      </w:r>
    </w:p>
    <w:p w14:paraId="441C507A" w14:textId="77777777" w:rsidR="00D4061A" w:rsidRPr="001545B2" w:rsidRDefault="00D4061A" w:rsidP="00D4061A">
      <w:pPr>
        <w:rPr>
          <w:rFonts w:cstheme="minorHAnsi"/>
          <w:sz w:val="16"/>
        </w:rPr>
      </w:pPr>
    </w:p>
    <w:p w14:paraId="7C80EF85" w14:textId="17BA4668" w:rsidR="00D4061A" w:rsidRDefault="00D4061A" w:rsidP="00D4061A">
      <w:pPr>
        <w:pStyle w:val="Heading3"/>
      </w:pPr>
      <w:r>
        <w:lastRenderedPageBreak/>
        <w:t>AT: Scenario 2</w:t>
      </w:r>
    </w:p>
    <w:p w14:paraId="7971BD52" w14:textId="77777777" w:rsidR="00D4061A" w:rsidRDefault="00D4061A" w:rsidP="00D4061A">
      <w:pPr>
        <w:pStyle w:val="Heading4"/>
      </w:pPr>
      <w:r>
        <w:t>No internal link between alienating the US and no longer supporting Ukraine.</w:t>
      </w:r>
    </w:p>
    <w:p w14:paraId="1B78E44F" w14:textId="55D33CE8" w:rsidR="00D4061A" w:rsidRDefault="00D4061A" w:rsidP="00D4061A">
      <w:pPr>
        <w:pStyle w:val="Heading4"/>
      </w:pPr>
      <w:r>
        <w:t>Russia invades anyways… read the news.</w:t>
      </w:r>
    </w:p>
    <w:p w14:paraId="2A3C734D" w14:textId="77777777" w:rsidR="00623BF6" w:rsidRDefault="00623BF6" w:rsidP="00623BF6">
      <w:pPr>
        <w:pStyle w:val="Heading4"/>
      </w:pPr>
      <w:r>
        <w:t xml:space="preserve">Commercial satellite date is key to deter Russia </w:t>
      </w:r>
    </w:p>
    <w:p w14:paraId="6C202065" w14:textId="77777777" w:rsidR="00623BF6" w:rsidRPr="00623BF6" w:rsidRDefault="00623BF6" w:rsidP="00623BF6">
      <w:r>
        <w:t xml:space="preserve">Erik </w:t>
      </w:r>
      <w:r w:rsidRPr="00623BF6">
        <w:rPr>
          <w:rStyle w:val="Style13ptBold"/>
        </w:rPr>
        <w:t>Gartzke, 1-14</w:t>
      </w:r>
      <w:r>
        <w:t>-2022, ["Analysis," Washington Post, https://www.washingtonpost.com/politics/2022/01/14/satellites-makes-it-harder-countries-launch-surprise-attacks-thats-ukraines-favor/]/ISEE</w:t>
      </w:r>
    </w:p>
    <w:p w14:paraId="23D47FED" w14:textId="1BA63B76" w:rsidR="00623BF6" w:rsidRPr="00623BF6" w:rsidRDefault="00623BF6" w:rsidP="00623BF6">
      <w:pPr>
        <w:rPr>
          <w:u w:val="single"/>
        </w:rPr>
      </w:pPr>
      <w:r w:rsidRPr="00D4061A">
        <w:rPr>
          <w:sz w:val="16"/>
        </w:rPr>
        <w:t xml:space="preserve">The United States, which maintains some of the world’s most advanced reconnaissance satellites, was the first country to sound the alarm about Russia’s military buildup. U.S. officials have used satellite imagery to mobilize public opinion and call for NATO solidarity regarding Russia’s apparent preparations for war. </w:t>
      </w:r>
      <w:r w:rsidRPr="00D4061A">
        <w:rPr>
          <w:rStyle w:val="StyleUnderline"/>
        </w:rPr>
        <w:t xml:space="preserve">SpaceX, a private aerospace company founded by Elon Musk, launched a </w:t>
      </w:r>
      <w:r w:rsidRPr="00D4061A">
        <w:rPr>
          <w:rStyle w:val="StyleUnderline"/>
          <w:highlight w:val="green"/>
        </w:rPr>
        <w:t>Ukrainian reconnaissance satellite into orbit this week</w:t>
      </w:r>
      <w:r w:rsidRPr="00D4061A">
        <w:rPr>
          <w:rStyle w:val="StyleUnderline"/>
        </w:rPr>
        <w:t xml:space="preserve">. Until now, </w:t>
      </w:r>
      <w:r w:rsidRPr="00D4061A">
        <w:rPr>
          <w:rStyle w:val="StyleUnderline"/>
          <w:highlight w:val="green"/>
        </w:rPr>
        <w:t>Ukrainian leaders have had to rely on information supplied from foreign governments</w:t>
      </w:r>
      <w:r w:rsidRPr="00D4061A">
        <w:rPr>
          <w:rStyle w:val="StyleUnderline"/>
        </w:rPr>
        <w:t xml:space="preserve">, and on commercially available satellite imagery. With its own satellite, </w:t>
      </w:r>
      <w:r w:rsidRPr="00D4061A">
        <w:rPr>
          <w:rStyle w:val="StyleUnderline"/>
          <w:highlight w:val="green"/>
        </w:rPr>
        <w:t>Ukraine can ensure that space assets are monitoring the strategic areas of greatest</w:t>
      </w:r>
      <w:r w:rsidRPr="00D4061A">
        <w:rPr>
          <w:rStyle w:val="StyleUnderline"/>
        </w:rPr>
        <w:t xml:space="preserve"> importance to its national security and that it receives the imagery in a timelier fashion.</w:t>
      </w:r>
      <w:r w:rsidRPr="00D4061A">
        <w:rPr>
          <w:sz w:val="16"/>
        </w:rPr>
        <w:t xml:space="preserve"> Such imagery can provide valuable insights into the overarching scope of Russia’s activities vis-a-vis Ukraine. For example, observation of Russia’s major bases and staging areas could indicate the timing and location of a potential attack. </w:t>
      </w:r>
      <w:r w:rsidRPr="00D4061A">
        <w:rPr>
          <w:rStyle w:val="StyleUnderline"/>
          <w:highlight w:val="green"/>
        </w:rPr>
        <w:t>The widespread availability of commercial satellite imagery also means that nongovernmental groups</w:t>
      </w:r>
      <w:r w:rsidRPr="00D4061A">
        <w:rPr>
          <w:rStyle w:val="StyleUnderline"/>
        </w:rPr>
        <w:t xml:space="preserve"> and even individuals </w:t>
      </w:r>
      <w:r w:rsidRPr="00D4061A">
        <w:rPr>
          <w:rStyle w:val="StyleUnderline"/>
          <w:highlight w:val="green"/>
        </w:rPr>
        <w:t>can now monitor Russia’s military behavior, not just intelligence agencies.</w:t>
      </w:r>
      <w:r w:rsidRPr="00D4061A">
        <w:rPr>
          <w:sz w:val="16"/>
        </w:rPr>
        <w:t xml:space="preserve"> In April 2014, for example, AAAS’s Geospatial Technologies and Human Rights Project used open-source, high-resolution commercial imagery to analyze activity in and around Russia’s regional military bases and link this activity to the ongoing military campaign in Crimea — and the photographic record contradicted the Kremlin’s denials of involvement. Similar initiatives can again be used to monitor Russia’s current military activity. Don't miss any of TMC's smart analysis! Sign up for our newsletter. </w:t>
      </w:r>
      <w:r w:rsidRPr="00D4061A">
        <w:rPr>
          <w:rStyle w:val="StyleUnderline"/>
          <w:highlight w:val="green"/>
        </w:rPr>
        <w:t>Satellites will make Russia’s military aggression more difficult</w:t>
      </w:r>
      <w:r>
        <w:rPr>
          <w:rStyle w:val="StyleUnderline"/>
        </w:rPr>
        <w:t xml:space="preserve"> </w:t>
      </w:r>
      <w:r w:rsidRPr="00D4061A">
        <w:rPr>
          <w:rStyle w:val="StyleUnderline"/>
        </w:rPr>
        <w:t>Of course, the Kremlin may still brandish the threat of a large-scale attack to secure concessions from Ukraine</w:t>
      </w:r>
      <w:r w:rsidRPr="00D4061A">
        <w:rPr>
          <w:sz w:val="16"/>
        </w:rPr>
        <w:t xml:space="preserve"> and the West, such as demanding that NATO refrain from admitting Ukraine or other former Soviet republics to the security alliance. </w:t>
      </w:r>
      <w:r w:rsidRPr="00623BF6">
        <w:rPr>
          <w:rStyle w:val="StyleUnderline"/>
          <w:highlight w:val="green"/>
        </w:rPr>
        <w:t>The space-based spotlight on Russian military activities, however, has allowed Western nations to mobilize public opinion and respond more rapidly, countering the threat of war</w:t>
      </w:r>
      <w:r w:rsidRPr="00D4061A">
        <w:rPr>
          <w:rStyle w:val="StyleUnderline"/>
        </w:rPr>
        <w:t xml:space="preserve"> with the promise of major sanctions, should Russia choose to invade Ukraine.</w:t>
      </w:r>
    </w:p>
    <w:p w14:paraId="07DB655F" w14:textId="77777777" w:rsidR="00D4061A" w:rsidRPr="001545B2" w:rsidRDefault="00D4061A" w:rsidP="00D4061A">
      <w:pPr>
        <w:pStyle w:val="Heading4"/>
      </w:pPr>
      <w:r w:rsidRPr="001545B2">
        <w:t xml:space="preserve">No incentive for Russia-Ukraine escalation – it would literally bankrupt them. </w:t>
      </w:r>
    </w:p>
    <w:p w14:paraId="06CCA99C" w14:textId="77777777" w:rsidR="00D4061A" w:rsidRPr="001545B2" w:rsidRDefault="00D4061A" w:rsidP="00D4061A">
      <w:pPr>
        <w:rPr>
          <w:rFonts w:cstheme="minorHAnsi"/>
        </w:rPr>
      </w:pPr>
      <w:r w:rsidRPr="001545B2">
        <w:rPr>
          <w:b/>
          <w:bCs/>
        </w:rPr>
        <w:t>Dyer 18</w:t>
      </w:r>
      <w:r w:rsidRPr="001545B2">
        <w:rPr>
          <w:rFonts w:cstheme="minorHAnsi"/>
        </w:rPr>
        <w:t xml:space="preserve"> </w:t>
      </w:r>
      <w:r w:rsidRPr="001545B2">
        <w:rPr>
          <w:rFonts w:cstheme="minorHAnsi"/>
          <w:sz w:val="16"/>
          <w:szCs w:val="16"/>
        </w:rPr>
        <w:t xml:space="preserve">(Gwynne Dyer is an historian and independent journalist, has published several books and has had his articles widely syndicated for many years. He is also available for university and corporate speaking engagements, 12-3-2018, "Ukraine: No big war", Bangor Daily News, https://bangordailynews.com/2018/12/03/opinion/contributors/ukraine-no-big-war/, accessed 7-1-2019) </w:t>
      </w:r>
      <w:proofErr w:type="spellStart"/>
      <w:r w:rsidRPr="001545B2">
        <w:rPr>
          <w:rFonts w:cstheme="minorHAnsi"/>
          <w:sz w:val="16"/>
          <w:szCs w:val="16"/>
        </w:rPr>
        <w:t>ar</w:t>
      </w:r>
      <w:proofErr w:type="spellEnd"/>
    </w:p>
    <w:p w14:paraId="74936CB5" w14:textId="77777777" w:rsidR="00D4061A" w:rsidRDefault="00D4061A" w:rsidP="00D4061A">
      <w:pPr>
        <w:rPr>
          <w:rFonts w:cstheme="minorHAnsi"/>
          <w:sz w:val="16"/>
        </w:rPr>
      </w:pPr>
      <w:r w:rsidRPr="004617CD">
        <w:rPr>
          <w:rStyle w:val="StyleUnderline"/>
          <w:rFonts w:cstheme="minorHAnsi"/>
          <w:highlight w:val="green"/>
        </w:rPr>
        <w:t>The Russian-Ukrainian naval clash</w:t>
      </w:r>
      <w:r w:rsidRPr="001545B2">
        <w:rPr>
          <w:rStyle w:val="StyleUnderline"/>
          <w:rFonts w:cstheme="minorHAnsi"/>
        </w:rPr>
        <w:t xml:space="preserve"> in the Black Sea </w:t>
      </w:r>
      <w:r w:rsidRPr="004617CD">
        <w:rPr>
          <w:rStyle w:val="StyleUnderline"/>
          <w:rFonts w:cstheme="minorHAnsi"/>
          <w:highlight w:val="green"/>
        </w:rPr>
        <w:t>is not going to end up in a world war.</w:t>
      </w:r>
      <w:r w:rsidRPr="001545B2">
        <w:rPr>
          <w:rFonts w:cstheme="minorHAnsi"/>
          <w:sz w:val="16"/>
        </w:rPr>
        <w:t xml:space="preserve"> Ukraine would love to be part of NATO, but the existing members won’t let it join. Why? Precisely because that might drag them into a war with Russia. </w:t>
      </w:r>
      <w:r w:rsidRPr="001545B2">
        <w:rPr>
          <w:rStyle w:val="StyleUnderline"/>
          <w:rFonts w:cstheme="minorHAnsi"/>
        </w:rPr>
        <w:t xml:space="preserve">Russia doesn’t have any real military alliances either. Various countries </w:t>
      </w:r>
      <w:proofErr w:type="spellStart"/>
      <w:r w:rsidRPr="001545B2">
        <w:rPr>
          <w:rStyle w:val="StyleUnderline"/>
          <w:rFonts w:cstheme="minorHAnsi"/>
        </w:rPr>
        <w:t>sympathise</w:t>
      </w:r>
      <w:proofErr w:type="spellEnd"/>
      <w:r w:rsidRPr="001545B2">
        <w:rPr>
          <w:rStyle w:val="StyleUnderline"/>
          <w:rFonts w:cstheme="minorHAnsi"/>
        </w:rPr>
        <w:t xml:space="preserve"> with either Ukraine or Russia, but none of them have obligations to send military help, </w:t>
      </w:r>
      <w:r w:rsidRPr="001545B2">
        <w:rPr>
          <w:rFonts w:cstheme="minorHAnsi"/>
          <w:sz w:val="16"/>
        </w:rPr>
        <w:t xml:space="preserve">and they are not going to volunteer. </w:t>
      </w:r>
      <w:r w:rsidRPr="001545B2">
        <w:rPr>
          <w:rStyle w:val="StyleUnderline"/>
          <w:rFonts w:cstheme="minorHAnsi"/>
        </w:rPr>
        <w:t>Secondly, there’s not even going to be a full-scale war between Russia and Ukraine because Ukraine would lose.</w:t>
      </w:r>
      <w:r w:rsidRPr="001545B2">
        <w:rPr>
          <w:rFonts w:cstheme="minorHAnsi"/>
          <w:sz w:val="16"/>
        </w:rPr>
        <w:t xml:space="preserve"> Russia has more than three times the population and its economy is 10 times bigger. The Russian armed forces are far bigger and vastly better armed. </w:t>
      </w:r>
      <w:r w:rsidRPr="001545B2">
        <w:rPr>
          <w:rStyle w:val="StyleUnderline"/>
          <w:rFonts w:cstheme="minorHAnsi"/>
        </w:rPr>
        <w:t>No sane Ukrainian would choose an all-out war with Russia regardless of the provocation. Th</w:t>
      </w:r>
      <w:r w:rsidRPr="004617CD">
        <w:rPr>
          <w:rStyle w:val="StyleUnderline"/>
          <w:rFonts w:cstheme="minorHAnsi"/>
          <w:highlight w:val="green"/>
        </w:rPr>
        <w:t>e Russians</w:t>
      </w:r>
      <w:r w:rsidRPr="001545B2">
        <w:rPr>
          <w:rStyle w:val="StyleUnderline"/>
          <w:rFonts w:cstheme="minorHAnsi"/>
        </w:rPr>
        <w:t xml:space="preserve"> obviously </w:t>
      </w:r>
      <w:r w:rsidRPr="004617CD">
        <w:rPr>
          <w:rStyle w:val="StyleUnderline"/>
          <w:rFonts w:cstheme="minorHAnsi"/>
          <w:highlight w:val="green"/>
        </w:rPr>
        <w:t>have</w:t>
      </w:r>
      <w:r w:rsidRPr="001545B2">
        <w:rPr>
          <w:rStyle w:val="StyleUnderline"/>
          <w:rFonts w:cstheme="minorHAnsi"/>
        </w:rPr>
        <w:t xml:space="preserve"> more </w:t>
      </w:r>
      <w:r w:rsidRPr="004617CD">
        <w:rPr>
          <w:rStyle w:val="StyleUnderline"/>
          <w:rFonts w:cstheme="minorHAnsi"/>
          <w:highlight w:val="green"/>
        </w:rPr>
        <w:t>options, but conquering Ukraine is</w:t>
      </w:r>
      <w:r w:rsidRPr="001545B2">
        <w:rPr>
          <w:rStyle w:val="StyleUnderline"/>
          <w:rFonts w:cstheme="minorHAnsi"/>
        </w:rPr>
        <w:t xml:space="preserve"> probably </w:t>
      </w:r>
      <w:r w:rsidRPr="004617CD">
        <w:rPr>
          <w:rStyle w:val="StyleUnderline"/>
          <w:rFonts w:cstheme="minorHAnsi"/>
          <w:highlight w:val="green"/>
        </w:rPr>
        <w:t>the furthest thing from their minds. It has no resources</w:t>
      </w:r>
      <w:r w:rsidRPr="001545B2">
        <w:rPr>
          <w:rStyle w:val="StyleUnderline"/>
          <w:rFonts w:cstheme="minorHAnsi"/>
        </w:rPr>
        <w:t xml:space="preserve"> they need, </w:t>
      </w:r>
      <w:r w:rsidRPr="004617CD">
        <w:rPr>
          <w:rStyle w:val="StyleUnderline"/>
          <w:rFonts w:cstheme="minorHAnsi"/>
          <w:highlight w:val="green"/>
        </w:rPr>
        <w:t xml:space="preserve">and if they occupied the </w:t>
      </w:r>
      <w:proofErr w:type="gramStart"/>
      <w:r w:rsidRPr="004617CD">
        <w:rPr>
          <w:rStyle w:val="StyleUnderline"/>
          <w:rFonts w:cstheme="minorHAnsi"/>
          <w:highlight w:val="green"/>
        </w:rPr>
        <w:t>country</w:t>
      </w:r>
      <w:proofErr w:type="gramEnd"/>
      <w:r w:rsidRPr="001545B2">
        <w:rPr>
          <w:rStyle w:val="StyleUnderline"/>
          <w:rFonts w:cstheme="minorHAnsi"/>
        </w:rPr>
        <w:t xml:space="preserve"> </w:t>
      </w:r>
      <w:r w:rsidRPr="004617CD">
        <w:rPr>
          <w:rStyle w:val="StyleUnderline"/>
          <w:rFonts w:cstheme="minorHAnsi"/>
          <w:highlight w:val="green"/>
        </w:rPr>
        <w:t>they would</w:t>
      </w:r>
      <w:r w:rsidRPr="001545B2">
        <w:rPr>
          <w:rStyle w:val="StyleUnderline"/>
          <w:rFonts w:cstheme="minorHAnsi"/>
        </w:rPr>
        <w:t xml:space="preserve"> certainly </w:t>
      </w:r>
      <w:r w:rsidRPr="004617CD">
        <w:rPr>
          <w:rStyle w:val="StyleUnderline"/>
          <w:rFonts w:cstheme="minorHAnsi"/>
          <w:highlight w:val="green"/>
        </w:rPr>
        <w:t>face an ugly</w:t>
      </w:r>
      <w:r w:rsidRPr="001545B2">
        <w:rPr>
          <w:rStyle w:val="StyleUnderline"/>
          <w:rFonts w:cstheme="minorHAnsi"/>
        </w:rPr>
        <w:t xml:space="preserve"> and prolonged </w:t>
      </w:r>
      <w:r w:rsidRPr="004617CD">
        <w:rPr>
          <w:rStyle w:val="StyleUnderline"/>
          <w:rFonts w:cstheme="minorHAnsi"/>
          <w:highlight w:val="green"/>
        </w:rPr>
        <w:t>guerilla wa</w:t>
      </w:r>
      <w:r w:rsidRPr="001545B2">
        <w:rPr>
          <w:rStyle w:val="StyleUnderline"/>
          <w:rFonts w:cstheme="minorHAnsi"/>
        </w:rPr>
        <w:t xml:space="preserve">r of resistance. </w:t>
      </w:r>
      <w:r w:rsidRPr="004617CD">
        <w:rPr>
          <w:rStyle w:val="StyleUnderline"/>
          <w:rFonts w:cstheme="minorHAnsi"/>
          <w:highlight w:val="green"/>
        </w:rPr>
        <w:t>They have nothing to gain</w:t>
      </w:r>
      <w:r w:rsidRPr="001545B2">
        <w:rPr>
          <w:rStyle w:val="StyleUnderline"/>
          <w:rFonts w:cstheme="minorHAnsi"/>
        </w:rPr>
        <w:t xml:space="preserve">. </w:t>
      </w:r>
      <w:r w:rsidRPr="001545B2">
        <w:rPr>
          <w:rFonts w:cstheme="minorHAnsi"/>
          <w:sz w:val="16"/>
        </w:rPr>
        <w:t xml:space="preserve">They </w:t>
      </w:r>
      <w:proofErr w:type="gramStart"/>
      <w:r w:rsidRPr="001545B2">
        <w:rPr>
          <w:rFonts w:cstheme="minorHAnsi"/>
          <w:sz w:val="16"/>
        </w:rPr>
        <w:t>actually have</w:t>
      </w:r>
      <w:proofErr w:type="gramEnd"/>
      <w:r w:rsidRPr="001545B2">
        <w:rPr>
          <w:rFonts w:cstheme="minorHAnsi"/>
          <w:sz w:val="16"/>
        </w:rPr>
        <w:t xml:space="preserve"> a lot to lose, because </w:t>
      </w:r>
      <w:r w:rsidRPr="004617CD">
        <w:rPr>
          <w:rStyle w:val="StyleUnderline"/>
          <w:rFonts w:cstheme="minorHAnsi"/>
          <w:highlight w:val="green"/>
        </w:rPr>
        <w:t>a full-scale invasion</w:t>
      </w:r>
      <w:r w:rsidRPr="001545B2">
        <w:rPr>
          <w:rStyle w:val="StyleUnderline"/>
          <w:rFonts w:cstheme="minorHAnsi"/>
        </w:rPr>
        <w:t xml:space="preserve"> of Ukraine </w:t>
      </w:r>
      <w:r w:rsidRPr="004617CD">
        <w:rPr>
          <w:rStyle w:val="StyleUnderline"/>
          <w:rFonts w:cstheme="minorHAnsi"/>
          <w:highlight w:val="green"/>
        </w:rPr>
        <w:t>would trigger a</w:t>
      </w:r>
      <w:r w:rsidRPr="001545B2">
        <w:rPr>
          <w:rStyle w:val="StyleUnderline"/>
          <w:rFonts w:cstheme="minorHAnsi"/>
        </w:rPr>
        <w:t xml:space="preserve"> </w:t>
      </w:r>
      <w:r w:rsidRPr="004617CD">
        <w:rPr>
          <w:rStyle w:val="Emphasis"/>
          <w:rFonts w:cstheme="minorHAnsi"/>
          <w:highlight w:val="green"/>
        </w:rPr>
        <w:t>Western reaction</w:t>
      </w:r>
      <w:r w:rsidRPr="004617CD">
        <w:rPr>
          <w:rStyle w:val="StyleUnderline"/>
          <w:rFonts w:cstheme="minorHAnsi"/>
          <w:highlight w:val="green"/>
        </w:rPr>
        <w:t xml:space="preserve"> that would</w:t>
      </w:r>
      <w:r w:rsidRPr="001545B2">
        <w:rPr>
          <w:rStyle w:val="StyleUnderline"/>
          <w:rFonts w:cstheme="minorHAnsi"/>
        </w:rPr>
        <w:t xml:space="preserve"> </w:t>
      </w:r>
      <w:r w:rsidRPr="001545B2">
        <w:rPr>
          <w:rStyle w:val="Emphasis"/>
          <w:rFonts w:cstheme="minorHAnsi"/>
        </w:rPr>
        <w:t xml:space="preserve">come close to </w:t>
      </w:r>
      <w:r w:rsidRPr="004617CD">
        <w:rPr>
          <w:rStyle w:val="Emphasis"/>
          <w:rFonts w:cstheme="minorHAnsi"/>
          <w:highlight w:val="green"/>
        </w:rPr>
        <w:t>bankrupti</w:t>
      </w:r>
      <w:r w:rsidRPr="001545B2">
        <w:rPr>
          <w:rStyle w:val="Emphasis"/>
          <w:rFonts w:cstheme="minorHAnsi"/>
        </w:rPr>
        <w:t xml:space="preserve">ng </w:t>
      </w:r>
      <w:r w:rsidRPr="004617CD">
        <w:rPr>
          <w:rStyle w:val="Emphasis"/>
          <w:rFonts w:cstheme="minorHAnsi"/>
          <w:highlight w:val="green"/>
        </w:rPr>
        <w:t>Russia</w:t>
      </w:r>
      <w:r w:rsidRPr="001545B2">
        <w:rPr>
          <w:rStyle w:val="Emphasis"/>
          <w:rFonts w:cstheme="minorHAnsi"/>
        </w:rPr>
        <w:t>.</w:t>
      </w:r>
      <w:r w:rsidRPr="001545B2">
        <w:rPr>
          <w:rStyle w:val="StyleUnderline"/>
          <w:rFonts w:cstheme="minorHAnsi"/>
        </w:rPr>
        <w:t xml:space="preserve"> </w:t>
      </w:r>
      <w:r w:rsidRPr="001545B2">
        <w:rPr>
          <w:rFonts w:cstheme="minorHAnsi"/>
          <w:sz w:val="16"/>
        </w:rPr>
        <w:t xml:space="preserve">NATO would conclude that this was the first step in President Vladimir Putin’s plan to reconquer all of the former Soviet empire in </w:t>
      </w:r>
      <w:r w:rsidRPr="001545B2">
        <w:rPr>
          <w:rFonts w:cstheme="minorHAnsi"/>
          <w:sz w:val="16"/>
        </w:rPr>
        <w:lastRenderedPageBreak/>
        <w:t xml:space="preserve">Eastern </w:t>
      </w:r>
      <w:proofErr w:type="gramStart"/>
      <w:r w:rsidRPr="001545B2">
        <w:rPr>
          <w:rFonts w:cstheme="minorHAnsi"/>
          <w:sz w:val="16"/>
        </w:rPr>
        <w:t>Europe, and</w:t>
      </w:r>
      <w:proofErr w:type="gramEnd"/>
      <w:r w:rsidRPr="001545B2">
        <w:rPr>
          <w:rFonts w:cstheme="minorHAnsi"/>
          <w:sz w:val="16"/>
        </w:rPr>
        <w:t xml:space="preserve"> start re-arming in a very big way. </w:t>
      </w:r>
      <w:r w:rsidRPr="001545B2">
        <w:rPr>
          <w:rStyle w:val="StyleUnderline"/>
          <w:rFonts w:cstheme="minorHAnsi"/>
        </w:rPr>
        <w:t xml:space="preserve">The Russians would go broke if they tried to keep up. </w:t>
      </w:r>
      <w:proofErr w:type="gramStart"/>
      <w:r w:rsidRPr="001545B2">
        <w:rPr>
          <w:rFonts w:cstheme="minorHAnsi"/>
          <w:sz w:val="16"/>
        </w:rPr>
        <w:t>So</w:t>
      </w:r>
      <w:proofErr w:type="gramEnd"/>
      <w:r w:rsidRPr="001545B2">
        <w:rPr>
          <w:rFonts w:cstheme="minorHAnsi"/>
          <w:sz w:val="16"/>
        </w:rPr>
        <w:t xml:space="preserve"> </w:t>
      </w:r>
      <w:r w:rsidRPr="001545B2">
        <w:rPr>
          <w:rStyle w:val="StyleUnderline"/>
          <w:rFonts w:cstheme="minorHAnsi"/>
        </w:rPr>
        <w:t xml:space="preserve">what we have here is really just a </w:t>
      </w:r>
      <w:r w:rsidRPr="001545B2">
        <w:rPr>
          <w:rStyle w:val="Emphasis"/>
          <w:rFonts w:cstheme="minorHAnsi"/>
        </w:rPr>
        <w:t>local crisis</w:t>
      </w:r>
      <w:r w:rsidRPr="001545B2">
        <w:rPr>
          <w:rStyle w:val="StyleUnderline"/>
          <w:rFonts w:cstheme="minorHAnsi"/>
        </w:rPr>
        <w:t xml:space="preserve">. The Russians started it </w:t>
      </w:r>
      <w:proofErr w:type="gramStart"/>
      <w:r w:rsidRPr="001545B2">
        <w:rPr>
          <w:rStyle w:val="StyleUnderline"/>
          <w:rFonts w:cstheme="minorHAnsi"/>
        </w:rPr>
        <w:t>in order to</w:t>
      </w:r>
      <w:proofErr w:type="gramEnd"/>
      <w:r w:rsidRPr="001545B2">
        <w:rPr>
          <w:rStyle w:val="StyleUnderline"/>
          <w:rFonts w:cstheme="minorHAnsi"/>
        </w:rPr>
        <w:t xml:space="preserve"> make a specific local gain, and they know that they can win. </w:t>
      </w:r>
      <w:r w:rsidRPr="004617CD">
        <w:rPr>
          <w:rStyle w:val="StyleUnderline"/>
          <w:rFonts w:cstheme="minorHAnsi"/>
          <w:highlight w:val="green"/>
        </w:rPr>
        <w:t>They will not face</w:t>
      </w:r>
      <w:r w:rsidRPr="001545B2">
        <w:rPr>
          <w:rStyle w:val="StyleUnderline"/>
          <w:rFonts w:cstheme="minorHAnsi"/>
        </w:rPr>
        <w:t xml:space="preserve"> major Western </w:t>
      </w:r>
      <w:r w:rsidRPr="004617CD">
        <w:rPr>
          <w:rStyle w:val="StyleUnderline"/>
          <w:rFonts w:cstheme="minorHAnsi"/>
          <w:highlight w:val="green"/>
        </w:rPr>
        <w:t>retaliation because it’s just not a big enough issue</w:t>
      </w:r>
      <w:r w:rsidRPr="001545B2">
        <w:rPr>
          <w:rStyle w:val="StyleUnderline"/>
          <w:rFonts w:cstheme="minorHAnsi"/>
        </w:rPr>
        <w:t xml:space="preserve">. </w:t>
      </w:r>
      <w:r w:rsidRPr="001545B2">
        <w:rPr>
          <w:rFonts w:cstheme="minorHAnsi"/>
          <w:sz w:val="16"/>
        </w:rPr>
        <w:t>The actual clash on Sunday saw three Ukrainians injured, 29 others arrested, and three Ukrainian navy ships boarded and seized. The ships were trying to pass through a Russian-controlled strait from the Black Sea to the Sea of Azov, a relatively shallow body of water (maximum depth 14 meters) that is about the size of Switzerland. Until the Russians took Crimea from Ukraine four years ago, the strait had Russian territory on one side and Ukrainian territory on the other. A treaty signed in 2003 said that both countries had free access to the Sea of Azov and their respective ports along its coasts, no permission needed.</w:t>
      </w:r>
    </w:p>
    <w:p w14:paraId="56BE4DF2" w14:textId="77777777" w:rsidR="00D4061A" w:rsidRPr="008F7261" w:rsidRDefault="00D4061A" w:rsidP="00D4061A">
      <w:pPr>
        <w:pStyle w:val="Heading4"/>
      </w:pPr>
      <w:r w:rsidRPr="008F7261">
        <w:t xml:space="preserve">No retaliation </w:t>
      </w:r>
    </w:p>
    <w:p w14:paraId="5DC10FDC" w14:textId="77777777" w:rsidR="00D4061A" w:rsidRPr="008F7261" w:rsidRDefault="00D4061A" w:rsidP="00D4061A">
      <w:r w:rsidRPr="008F7261">
        <w:rPr>
          <w:rStyle w:val="Style13ptBold"/>
        </w:rPr>
        <w:t>Neely 13</w:t>
      </w:r>
      <w:r w:rsidRPr="008F7261">
        <w:t xml:space="preserve"> </w:t>
      </w:r>
      <w:r>
        <w:t>[</w:t>
      </w:r>
      <w:r w:rsidRPr="008F7261">
        <w:t xml:space="preserve">Megan Neely, is a research intern for the Project on Nuclear Issues, “Doubting Deterrence of Nuclear Terrorism”, March 21, 2013, </w:t>
      </w:r>
      <w:hyperlink r:id="rId18" w:history="1">
        <w:r w:rsidRPr="008F7261">
          <w:rPr>
            <w:rStyle w:val="Hyperlink"/>
          </w:rPr>
          <w:t>http://csis.org/blog/doubting-deterrence-nuclear-terrorism</w:t>
        </w:r>
      </w:hyperlink>
      <w:r>
        <w:t>]</w:t>
      </w:r>
    </w:p>
    <w:p w14:paraId="528A47AF" w14:textId="77777777" w:rsidR="00D4061A" w:rsidRPr="008F7261" w:rsidRDefault="00D4061A" w:rsidP="00D4061A">
      <w:pPr>
        <w:rPr>
          <w:sz w:val="16"/>
        </w:rPr>
      </w:pPr>
      <w:r w:rsidRPr="008F7261">
        <w:rPr>
          <w:sz w:val="16"/>
        </w:rPr>
        <w:t xml:space="preserve">Yet, let’s </w:t>
      </w:r>
      <w:r w:rsidRPr="008F7261">
        <w:rPr>
          <w:rStyle w:val="StyleUnderline"/>
        </w:rPr>
        <w:t xml:space="preserve">think about </w:t>
      </w:r>
      <w:r w:rsidRPr="008F7261">
        <w:rPr>
          <w:sz w:val="16"/>
        </w:rPr>
        <w:t xml:space="preserve">the series of </w:t>
      </w:r>
      <w:r w:rsidRPr="008F7261">
        <w:rPr>
          <w:rStyle w:val="StyleUnderline"/>
        </w:rPr>
        <w:t xml:space="preserve">events </w:t>
      </w:r>
      <w:r w:rsidRPr="008F7261">
        <w:rPr>
          <w:sz w:val="16"/>
        </w:rPr>
        <w:t xml:space="preserve">that would play out </w:t>
      </w:r>
      <w:r w:rsidRPr="0058587B">
        <w:rPr>
          <w:rStyle w:val="StyleUnderline"/>
        </w:rPr>
        <w:t>if a terrorist organization detonated a weapon in the U</w:t>
      </w:r>
      <w:r w:rsidRPr="0058587B">
        <w:rPr>
          <w:sz w:val="16"/>
        </w:rPr>
        <w:t>nited</w:t>
      </w:r>
      <w:r w:rsidRPr="008F7261">
        <w:rPr>
          <w:sz w:val="16"/>
        </w:rPr>
        <w:t xml:space="preserve"> </w:t>
      </w:r>
      <w:r w:rsidRPr="008F7261">
        <w:rPr>
          <w:rStyle w:val="StyleUnderline"/>
        </w:rPr>
        <w:t>S</w:t>
      </w:r>
      <w:r w:rsidRPr="008F7261">
        <w:rPr>
          <w:sz w:val="16"/>
        </w:rPr>
        <w:t xml:space="preserve">tates. Let’s </w:t>
      </w:r>
      <w:r w:rsidRPr="008F7261">
        <w:rPr>
          <w:rStyle w:val="StyleUnderline"/>
        </w:rPr>
        <w:t>assume forensics confirmed the weapon’s origin</w:t>
      </w:r>
      <w:r w:rsidRPr="008F7261">
        <w:rPr>
          <w:sz w:val="16"/>
        </w:rPr>
        <w:t xml:space="preserve">, and let’s assume, for argument’s sake, that country was Pakistan. </w:t>
      </w:r>
      <w:r w:rsidRPr="004617CD">
        <w:rPr>
          <w:rStyle w:val="StyleUnderline"/>
          <w:highlight w:val="green"/>
        </w:rPr>
        <w:t xml:space="preserve">Would the </w:t>
      </w:r>
      <w:r w:rsidRPr="004617CD">
        <w:rPr>
          <w:rStyle w:val="Emphasis"/>
          <w:highlight w:val="green"/>
        </w:rPr>
        <w:t>U</w:t>
      </w:r>
      <w:r w:rsidRPr="008F7261">
        <w:rPr>
          <w:sz w:val="16"/>
        </w:rPr>
        <w:t xml:space="preserve">nited </w:t>
      </w:r>
      <w:r w:rsidRPr="004617CD">
        <w:rPr>
          <w:rStyle w:val="Emphasis"/>
          <w:highlight w:val="green"/>
        </w:rPr>
        <w:t>S</w:t>
      </w:r>
      <w:r w:rsidRPr="008F7261">
        <w:rPr>
          <w:sz w:val="16"/>
        </w:rPr>
        <w:t xml:space="preserve">tates then </w:t>
      </w:r>
      <w:r w:rsidRPr="004617CD">
        <w:rPr>
          <w:rStyle w:val="StyleUnderline"/>
          <w:highlight w:val="green"/>
        </w:rPr>
        <w:t xml:space="preserve">retaliate </w:t>
      </w:r>
      <w:r w:rsidRPr="008F7261">
        <w:rPr>
          <w:rStyle w:val="StyleUnderline"/>
        </w:rPr>
        <w:t>with a nuclear strike</w:t>
      </w:r>
      <w:r w:rsidRPr="008F7261">
        <w:rPr>
          <w:sz w:val="16"/>
        </w:rPr>
        <w:t xml:space="preserve">? If a nuclear attack occurs within the next four years (a reasonable length of time for such predictions concerning current international and domestic politics), </w:t>
      </w:r>
      <w:r w:rsidRPr="008F7261">
        <w:rPr>
          <w:rStyle w:val="StyleUnderline"/>
        </w:rPr>
        <w:t xml:space="preserve">it seems </w:t>
      </w:r>
      <w:r w:rsidRPr="004617CD">
        <w:rPr>
          <w:rStyle w:val="Emphasis"/>
          <w:highlight w:val="green"/>
        </w:rPr>
        <w:t>unlikely</w:t>
      </w:r>
      <w:r w:rsidRPr="008F7261">
        <w:rPr>
          <w:sz w:val="16"/>
        </w:rPr>
        <w:t xml:space="preserve">.  Why? First, </w:t>
      </w:r>
      <w:r w:rsidRPr="008F7261">
        <w:rPr>
          <w:rStyle w:val="StyleUnderline"/>
        </w:rPr>
        <w:t>there’s the problem of time</w:t>
      </w:r>
      <w:r w:rsidRPr="008F7261">
        <w:rPr>
          <w:sz w:val="16"/>
        </w:rPr>
        <w:t xml:space="preserve">. </w:t>
      </w:r>
      <w:r w:rsidRPr="0058587B">
        <w:rPr>
          <w:sz w:val="16"/>
        </w:rPr>
        <w:t xml:space="preserve">Though nuclear forensics is useful, </w:t>
      </w:r>
      <w:r w:rsidRPr="0058587B">
        <w:rPr>
          <w:rStyle w:val="StyleUnderline"/>
        </w:rPr>
        <w:t xml:space="preserve">it </w:t>
      </w:r>
      <w:r w:rsidRPr="0058587B">
        <w:rPr>
          <w:rStyle w:val="Emphasis"/>
        </w:rPr>
        <w:t>takes time</w:t>
      </w:r>
      <w:r w:rsidRPr="0058587B">
        <w:rPr>
          <w:rStyle w:val="StyleUnderline"/>
        </w:rPr>
        <w:t xml:space="preserve"> to analyze the </w:t>
      </w:r>
      <w:r w:rsidRPr="0058587B">
        <w:rPr>
          <w:rStyle w:val="Emphasis"/>
        </w:rPr>
        <w:t>data</w:t>
      </w:r>
      <w:r w:rsidRPr="0058587B">
        <w:rPr>
          <w:rStyle w:val="StyleUnderline"/>
        </w:rPr>
        <w:t xml:space="preserve"> and determine</w:t>
      </w:r>
      <w:r w:rsidRPr="008F7261">
        <w:rPr>
          <w:rStyle w:val="StyleUnderline"/>
        </w:rPr>
        <w:t xml:space="preserve"> the </w:t>
      </w:r>
      <w:r w:rsidRPr="004617CD">
        <w:rPr>
          <w:rStyle w:val="Emphasis"/>
          <w:highlight w:val="green"/>
        </w:rPr>
        <w:t>country of origin</w:t>
      </w:r>
      <w:r w:rsidRPr="008F7261">
        <w:rPr>
          <w:rStyle w:val="StyleUnderline"/>
        </w:rPr>
        <w:t>. Any justified response</w:t>
      </w:r>
      <w:r w:rsidRPr="008F7261">
        <w:rPr>
          <w:sz w:val="16"/>
        </w:rPr>
        <w:t xml:space="preserve"> upon a state sponsor </w:t>
      </w:r>
      <w:r w:rsidRPr="008F7261">
        <w:rPr>
          <w:rStyle w:val="StyleUnderline"/>
        </w:rPr>
        <w:t xml:space="preserve">would </w:t>
      </w:r>
      <w:r w:rsidRPr="008F7261">
        <w:rPr>
          <w:rStyle w:val="Emphasis"/>
        </w:rPr>
        <w:t>not be swift</w:t>
      </w:r>
      <w:r w:rsidRPr="008F7261">
        <w:rPr>
          <w:sz w:val="16"/>
        </w:rPr>
        <w:t xml:space="preserve">. Second, </w:t>
      </w:r>
      <w:r w:rsidRPr="008F7261">
        <w:rPr>
          <w:rStyle w:val="StyleUnderline"/>
        </w:rPr>
        <w:t>even if the U</w:t>
      </w:r>
      <w:r w:rsidRPr="008F7261">
        <w:rPr>
          <w:sz w:val="16"/>
        </w:rPr>
        <w:t xml:space="preserve">nited </w:t>
      </w:r>
      <w:r w:rsidRPr="008F7261">
        <w:rPr>
          <w:rStyle w:val="StyleUnderline"/>
        </w:rPr>
        <w:t>S</w:t>
      </w:r>
      <w:r w:rsidRPr="008F7261">
        <w:rPr>
          <w:sz w:val="16"/>
        </w:rPr>
        <w:t xml:space="preserve">tates </w:t>
      </w:r>
      <w:r w:rsidRPr="008F7261">
        <w:rPr>
          <w:rStyle w:val="StyleUnderline"/>
        </w:rPr>
        <w:t xml:space="preserve">proved the country of origin, </w:t>
      </w:r>
      <w:r w:rsidRPr="004617CD">
        <w:rPr>
          <w:rStyle w:val="StyleUnderline"/>
          <w:highlight w:val="green"/>
        </w:rPr>
        <w:t>it would</w:t>
      </w:r>
      <w:r w:rsidRPr="008F7261">
        <w:rPr>
          <w:sz w:val="16"/>
        </w:rPr>
        <w:t xml:space="preserve"> then </w:t>
      </w:r>
      <w:r w:rsidRPr="004617CD">
        <w:rPr>
          <w:rStyle w:val="StyleUnderline"/>
          <w:highlight w:val="green"/>
        </w:rPr>
        <w:t xml:space="preserve">be </w:t>
      </w:r>
      <w:r w:rsidRPr="004617CD">
        <w:rPr>
          <w:rStyle w:val="Emphasis"/>
          <w:highlight w:val="green"/>
        </w:rPr>
        <w:t>difficult to determine</w:t>
      </w:r>
      <w:r w:rsidRPr="008F7261">
        <w:rPr>
          <w:sz w:val="16"/>
        </w:rPr>
        <w:t xml:space="preserve"> that Pakistan </w:t>
      </w:r>
      <w:r w:rsidRPr="008F7261">
        <w:rPr>
          <w:rStyle w:val="StyleUnderline"/>
        </w:rPr>
        <w:t>willingly</w:t>
      </w:r>
      <w:r w:rsidRPr="008F7261">
        <w:rPr>
          <w:sz w:val="16"/>
        </w:rPr>
        <w:t xml:space="preserve"> </w:t>
      </w:r>
      <w:r w:rsidRPr="008F7261">
        <w:rPr>
          <w:rStyle w:val="StyleUnderline"/>
        </w:rPr>
        <w:t>and intentionally</w:t>
      </w:r>
      <w:r w:rsidRPr="008F7261">
        <w:rPr>
          <w:sz w:val="16"/>
        </w:rPr>
        <w:t xml:space="preserve"> </w:t>
      </w:r>
      <w:r w:rsidRPr="008F7261">
        <w:rPr>
          <w:rStyle w:val="StyleUnderline"/>
        </w:rPr>
        <w:t>sponsored nuclear terrorism</w:t>
      </w:r>
      <w:r w:rsidRPr="008F7261">
        <w:rPr>
          <w:sz w:val="16"/>
        </w:rPr>
        <w:t xml:space="preserve">. If Pakistan did, then nuclear retaliation might be justified. However, if Pakistan did not, </w:t>
      </w:r>
      <w:r w:rsidRPr="004617CD">
        <w:rPr>
          <w:rStyle w:val="StyleUnderline"/>
          <w:highlight w:val="green"/>
        </w:rPr>
        <w:t>nuclear retaliation</w:t>
      </w:r>
      <w:r w:rsidRPr="008F7261">
        <w:rPr>
          <w:sz w:val="16"/>
        </w:rPr>
        <w:t xml:space="preserve"> over unsecured nuclear materials </w:t>
      </w:r>
      <w:r w:rsidRPr="004617CD">
        <w:rPr>
          <w:rStyle w:val="StyleUnderline"/>
          <w:highlight w:val="green"/>
        </w:rPr>
        <w:t>would be</w:t>
      </w:r>
      <w:r w:rsidRPr="008F7261">
        <w:rPr>
          <w:rStyle w:val="StyleUnderline"/>
        </w:rPr>
        <w:t xml:space="preserve"> a </w:t>
      </w:r>
      <w:r w:rsidRPr="004617CD">
        <w:rPr>
          <w:rStyle w:val="Emphasis"/>
          <w:highlight w:val="green"/>
        </w:rPr>
        <w:t>disproportionate</w:t>
      </w:r>
      <w:r w:rsidRPr="008F7261">
        <w:rPr>
          <w:rStyle w:val="StyleUnderline"/>
        </w:rPr>
        <w:t xml:space="preserve"> response </w:t>
      </w:r>
      <w:r w:rsidRPr="004617CD">
        <w:rPr>
          <w:rStyle w:val="StyleUnderline"/>
          <w:highlight w:val="green"/>
        </w:rPr>
        <w:t>and</w:t>
      </w:r>
      <w:r w:rsidRPr="008F7261">
        <w:rPr>
          <w:rStyle w:val="StyleUnderline"/>
        </w:rPr>
        <w:t xml:space="preserve"> potentially further </w:t>
      </w:r>
      <w:r w:rsidRPr="004617CD">
        <w:rPr>
          <w:rStyle w:val="Emphasis"/>
          <w:highlight w:val="green"/>
        </w:rPr>
        <w:t>detrimental</w:t>
      </w:r>
      <w:r w:rsidRPr="008F7261">
        <w:rPr>
          <w:sz w:val="16"/>
        </w:rPr>
        <w:t xml:space="preserve">. Should the United States launch a nuclear strike at Pakistan, Islamabad could see this as an initial hostility by the United </w:t>
      </w:r>
      <w:proofErr w:type="gramStart"/>
      <w:r w:rsidRPr="008F7261">
        <w:rPr>
          <w:sz w:val="16"/>
        </w:rPr>
        <w:t>States, and</w:t>
      </w:r>
      <w:proofErr w:type="gramEnd"/>
      <w:r w:rsidRPr="008F7261">
        <w:rPr>
          <w:sz w:val="16"/>
        </w:rPr>
        <w:t xml:space="preserve"> respond adversely. An obvious choice, given current tensions in South Asia, is for Pakistan to retaliate against a U.S. nuclear launch on its territory by initiating conflict with India, which could turn nuclear and increase the exchanges of nuclear weapons. Hence, </w:t>
      </w:r>
      <w:r w:rsidRPr="008F7261">
        <w:rPr>
          <w:rStyle w:val="StyleUnderline"/>
        </w:rPr>
        <w:t xml:space="preserve">it </w:t>
      </w:r>
      <w:r w:rsidRPr="00662BB3">
        <w:rPr>
          <w:rStyle w:val="StyleUnderline"/>
        </w:rPr>
        <w:t xml:space="preserve">seems </w:t>
      </w:r>
      <w:r w:rsidRPr="00662BB3">
        <w:rPr>
          <w:rStyle w:val="Emphasis"/>
        </w:rPr>
        <w:t>more likely</w:t>
      </w:r>
      <w:r w:rsidRPr="00662BB3">
        <w:rPr>
          <w:sz w:val="16"/>
        </w:rPr>
        <w:t xml:space="preserve"> that, after the international outrage at a terrorist group’s nuclear detonation, </w:t>
      </w:r>
      <w:r w:rsidRPr="00662BB3">
        <w:rPr>
          <w:rStyle w:val="StyleUnderline"/>
        </w:rPr>
        <w:t xml:space="preserve">the </w:t>
      </w:r>
      <w:r w:rsidRPr="00662BB3">
        <w:rPr>
          <w:rStyle w:val="Emphasis"/>
        </w:rPr>
        <w:t>U</w:t>
      </w:r>
      <w:r w:rsidRPr="00662BB3">
        <w:rPr>
          <w:sz w:val="16"/>
        </w:rPr>
        <w:t xml:space="preserve">nited </w:t>
      </w:r>
      <w:r w:rsidRPr="00662BB3">
        <w:rPr>
          <w:rStyle w:val="Emphasis"/>
        </w:rPr>
        <w:t>S</w:t>
      </w:r>
      <w:r w:rsidRPr="00662BB3">
        <w:rPr>
          <w:sz w:val="16"/>
        </w:rPr>
        <w:t xml:space="preserve">tates </w:t>
      </w:r>
      <w:r w:rsidRPr="00662BB3">
        <w:rPr>
          <w:rStyle w:val="StyleUnderline"/>
        </w:rPr>
        <w:t>would</w:t>
      </w:r>
      <w:r w:rsidRPr="00662BB3">
        <w:rPr>
          <w:sz w:val="16"/>
        </w:rPr>
        <w:t xml:space="preserve"> attempt to </w:t>
      </w:r>
      <w:r w:rsidRPr="00662BB3">
        <w:rPr>
          <w:rStyle w:val="StyleUnderline"/>
        </w:rPr>
        <w:t>stop the bleeding without a nuclear strike.</w:t>
      </w:r>
      <w:r w:rsidRPr="00662BB3">
        <w:rPr>
          <w:sz w:val="16"/>
        </w:rPr>
        <w:t xml:space="preserve"> Instead, some </w:t>
      </w:r>
      <w:r w:rsidRPr="00662BB3">
        <w:rPr>
          <w:rStyle w:val="StyleUnderline"/>
        </w:rPr>
        <w:t xml:space="preserve">choices might include </w:t>
      </w:r>
      <w:r w:rsidRPr="00662BB3">
        <w:rPr>
          <w:rStyle w:val="Emphasis"/>
        </w:rPr>
        <w:t>deploy</w:t>
      </w:r>
      <w:r w:rsidRPr="00662BB3">
        <w:rPr>
          <w:rStyle w:val="StyleUnderline"/>
        </w:rPr>
        <w:t xml:space="preserve">ing forces to </w:t>
      </w:r>
      <w:r w:rsidRPr="00662BB3">
        <w:rPr>
          <w:rStyle w:val="Emphasis"/>
        </w:rPr>
        <w:t>track down</w:t>
      </w:r>
      <w:r w:rsidRPr="00662BB3">
        <w:rPr>
          <w:rStyle w:val="StyleUnderline"/>
        </w:rPr>
        <w:t xml:space="preserve"> those that supported the</w:t>
      </w:r>
      <w:r w:rsidRPr="00662BB3">
        <w:rPr>
          <w:sz w:val="16"/>
        </w:rPr>
        <w:t xml:space="preserve"> suicide </w:t>
      </w:r>
      <w:r w:rsidRPr="00662BB3">
        <w:rPr>
          <w:rStyle w:val="StyleUnderline"/>
        </w:rPr>
        <w:t>terrorists</w:t>
      </w:r>
      <w:r w:rsidRPr="00662BB3">
        <w:rPr>
          <w:sz w:val="16"/>
        </w:rPr>
        <w:t xml:space="preserve"> that detonated the weapon, pressuring Pakistan to exert its sovereignty over fringe regions such as the Federally Administered Tribal </w:t>
      </w:r>
      <w:proofErr w:type="gramStart"/>
      <w:r w:rsidRPr="00662BB3">
        <w:rPr>
          <w:sz w:val="16"/>
        </w:rPr>
        <w:t>Areas, and</w:t>
      </w:r>
      <w:proofErr w:type="gramEnd"/>
      <w:r w:rsidRPr="00662BB3">
        <w:rPr>
          <w:sz w:val="16"/>
        </w:rPr>
        <w:t xml:space="preserve"> increasing the number of drone strikes in Waziristan.</w:t>
      </w:r>
      <w:r w:rsidRPr="008F7261">
        <w:rPr>
          <w:sz w:val="16"/>
        </w:rPr>
        <w:t xml:space="preserve">  </w:t>
      </w:r>
    </w:p>
    <w:p w14:paraId="1DECD978" w14:textId="77777777" w:rsidR="00D4061A" w:rsidRDefault="00D4061A" w:rsidP="00D4061A">
      <w:pPr>
        <w:pStyle w:val="Heading4"/>
      </w:pPr>
      <w:r w:rsidRPr="00CE79A5">
        <w:rPr>
          <w:u w:val="single"/>
        </w:rPr>
        <w:t>Broadly err neg</w:t>
      </w:r>
      <w:r>
        <w:t xml:space="preserve"> – people always </w:t>
      </w:r>
      <w:r w:rsidRPr="00CE79A5">
        <w:rPr>
          <w:u w:val="single"/>
        </w:rPr>
        <w:t>overestimate</w:t>
      </w:r>
      <w:r>
        <w:t xml:space="preserve"> the risk of Russia war</w:t>
      </w:r>
    </w:p>
    <w:p w14:paraId="225FA2B8" w14:textId="77777777" w:rsidR="00D4061A" w:rsidRPr="00DD7C10" w:rsidRDefault="00D4061A" w:rsidP="00D4061A">
      <w:r>
        <w:t xml:space="preserve">Michael </w:t>
      </w:r>
      <w:r w:rsidRPr="00DD7C10">
        <w:rPr>
          <w:rStyle w:val="Style13ptBold"/>
        </w:rPr>
        <w:t>O’Hanlon 19</w:t>
      </w:r>
      <w:r>
        <w:t>, PhD @ Princeton, senior fellow, and director of research in Foreign Policy at the Brookings Institution, “No, we aren’t on the brink of a new Cold War with Russia and China”, https://www.brookings.edu/blog/order-from-chaos/2019/07/13/no-we-arent-on-the-brink-of-a-new-cold-war-with-russia-and-china/</w:t>
      </w:r>
    </w:p>
    <w:p w14:paraId="49F22351" w14:textId="77777777" w:rsidR="00D4061A" w:rsidRPr="00CE79A5" w:rsidRDefault="00D4061A" w:rsidP="00D4061A">
      <w:pPr>
        <w:rPr>
          <w:rStyle w:val="Emphasis"/>
        </w:rPr>
      </w:pPr>
      <w:r w:rsidRPr="00CE79A5">
        <w:rPr>
          <w:rStyle w:val="StyleUnderline"/>
        </w:rPr>
        <w:t>Increasingly in U.S. national security circles</w:t>
      </w:r>
      <w:r w:rsidRPr="00CE79A5">
        <w:rPr>
          <w:sz w:val="14"/>
        </w:rPr>
        <w:t xml:space="preserve">, </w:t>
      </w:r>
      <w:r w:rsidRPr="004617CD">
        <w:rPr>
          <w:rStyle w:val="StyleUnderline"/>
          <w:highlight w:val="green"/>
        </w:rPr>
        <w:t xml:space="preserve">it has become common to hear </w:t>
      </w:r>
      <w:hyperlink r:id="rId19" w:tgtFrame="_blank" w:history="1">
        <w:r w:rsidRPr="004617CD">
          <w:rPr>
            <w:rStyle w:val="Emphasis"/>
            <w:highlight w:val="green"/>
          </w:rPr>
          <w:t>talk of a new Cold War</w:t>
        </w:r>
      </w:hyperlink>
      <w:r w:rsidRPr="00CE79A5">
        <w:rPr>
          <w:sz w:val="14"/>
        </w:rPr>
        <w:t xml:space="preserve"> </w:t>
      </w:r>
      <w:r w:rsidRPr="00CE79A5">
        <w:rPr>
          <w:rStyle w:val="StyleUnderline"/>
        </w:rPr>
        <w:t>with great-power rivals</w:t>
      </w:r>
      <w:r w:rsidRPr="00CE79A5">
        <w:rPr>
          <w:sz w:val="14"/>
        </w:rPr>
        <w:t xml:space="preserve">. </w:t>
      </w:r>
      <w:r w:rsidRPr="00CE79A5">
        <w:rPr>
          <w:rStyle w:val="StyleUnderline"/>
        </w:rPr>
        <w:t xml:space="preserve">But </w:t>
      </w:r>
      <w:r w:rsidRPr="004617CD">
        <w:rPr>
          <w:rStyle w:val="StyleUnderline"/>
          <w:highlight w:val="green"/>
        </w:rPr>
        <w:t>this way of thinking is</w:t>
      </w:r>
      <w:r w:rsidRPr="00CE79A5">
        <w:rPr>
          <w:sz w:val="14"/>
        </w:rPr>
        <w:t xml:space="preserve"> imprecise at best, </w:t>
      </w:r>
      <w:r w:rsidRPr="004617CD">
        <w:rPr>
          <w:rStyle w:val="Emphasis"/>
          <w:highlight w:val="green"/>
        </w:rPr>
        <w:t>dangerous</w:t>
      </w:r>
      <w:r w:rsidRPr="00CE79A5">
        <w:rPr>
          <w:sz w:val="14"/>
        </w:rPr>
        <w:t xml:space="preserve"> at worst. A distinguished group of American experts has just </w:t>
      </w:r>
      <w:hyperlink r:id="rId20" w:tgtFrame="_blank" w:history="1">
        <w:r w:rsidRPr="00CE79A5">
          <w:rPr>
            <w:rStyle w:val="Hyperlink"/>
            <w:sz w:val="14"/>
          </w:rPr>
          <w:t>warned against such thinking</w:t>
        </w:r>
      </w:hyperlink>
      <w:r w:rsidRPr="00CE79A5">
        <w:rPr>
          <w:sz w:val="14"/>
        </w:rPr>
        <w:t xml:space="preserve"> in regard to China, lest it create a self-fulfilling prophecy. </w:t>
      </w:r>
      <w:r w:rsidRPr="00CE79A5">
        <w:rPr>
          <w:rStyle w:val="StyleUnderline"/>
        </w:rPr>
        <w:t>However unbecoming</w:t>
      </w:r>
      <w:r w:rsidRPr="00CE79A5">
        <w:rPr>
          <w:sz w:val="14"/>
        </w:rPr>
        <w:t xml:space="preserve"> Vladimir </w:t>
      </w:r>
      <w:r w:rsidRPr="00CE79A5">
        <w:rPr>
          <w:rStyle w:val="StyleUnderline"/>
        </w:rPr>
        <w:t xml:space="preserve">Putin’s rule may be in Moscow, </w:t>
      </w:r>
      <w:r w:rsidRPr="004617CD">
        <w:rPr>
          <w:rStyle w:val="StyleUnderline"/>
          <w:highlight w:val="green"/>
        </w:rPr>
        <w:t>we need a</w:t>
      </w:r>
      <w:r w:rsidRPr="00CE79A5">
        <w:rPr>
          <w:sz w:val="14"/>
        </w:rPr>
        <w:t xml:space="preserve"> similar </w:t>
      </w:r>
      <w:r w:rsidRPr="004617CD">
        <w:rPr>
          <w:rStyle w:val="Emphasis"/>
          <w:highlight w:val="green"/>
        </w:rPr>
        <w:t>corrective</w:t>
      </w:r>
      <w:r w:rsidRPr="004617CD">
        <w:rPr>
          <w:sz w:val="14"/>
          <w:highlight w:val="green"/>
        </w:rPr>
        <w:t xml:space="preserve"> </w:t>
      </w:r>
      <w:r w:rsidRPr="004617CD">
        <w:rPr>
          <w:rStyle w:val="StyleUnderline"/>
          <w:highlight w:val="green"/>
        </w:rPr>
        <w:t>for</w:t>
      </w:r>
      <w:r w:rsidRPr="00CE79A5">
        <w:rPr>
          <w:sz w:val="14"/>
        </w:rPr>
        <w:t xml:space="preserve"> </w:t>
      </w:r>
      <w:r w:rsidRPr="004617CD">
        <w:rPr>
          <w:rStyle w:val="Emphasis"/>
          <w:highlight w:val="green"/>
        </w:rPr>
        <w:t>how we think about Russia</w:t>
      </w:r>
      <w:r w:rsidRPr="00CE79A5">
        <w:rPr>
          <w:sz w:val="14"/>
        </w:rPr>
        <w:t xml:space="preserve">. The Trump administration’s </w:t>
      </w:r>
      <w:hyperlink r:id="rId21" w:tgtFrame="_blank" w:history="1">
        <w:r w:rsidRPr="00CE79A5">
          <w:rPr>
            <w:rStyle w:val="Hyperlink"/>
            <w:sz w:val="14"/>
          </w:rPr>
          <w:t>2018 National Defense Strategy</w:t>
        </w:r>
      </w:hyperlink>
      <w:r w:rsidRPr="00CE79A5">
        <w:rPr>
          <w:sz w:val="14"/>
        </w:rPr>
        <w:t>, like the second-term Obama administration’s “</w:t>
      </w:r>
      <w:hyperlink r:id="rId22" w:tgtFrame="_blank" w:history="1">
        <w:r w:rsidRPr="00CE79A5">
          <w:rPr>
            <w:rStyle w:val="Hyperlink"/>
            <w:sz w:val="14"/>
          </w:rPr>
          <w:t>Third Offset</w:t>
        </w:r>
      </w:hyperlink>
      <w:r w:rsidRPr="00CE79A5">
        <w:rPr>
          <w:sz w:val="14"/>
        </w:rPr>
        <w:t xml:space="preserve">” concept, usefully reemphasizes deterrence of great-power conflict. There can be no doubt that </w:t>
      </w:r>
      <w:hyperlink r:id="rId23" w:tgtFrame="_blank" w:history="1">
        <w:r w:rsidRPr="00CE79A5">
          <w:rPr>
            <w:rStyle w:val="Hyperlink"/>
            <w:sz w:val="14"/>
          </w:rPr>
          <w:t>Russia and China</w:t>
        </w:r>
      </w:hyperlink>
      <w:r w:rsidRPr="00CE79A5">
        <w:rPr>
          <w:sz w:val="14"/>
        </w:rPr>
        <w:t xml:space="preserve"> have both behaved in a much more assertive and threatening manner in recent years. But </w:t>
      </w:r>
      <w:r w:rsidRPr="00CE79A5">
        <w:rPr>
          <w:rStyle w:val="Emphasis"/>
        </w:rPr>
        <w:t xml:space="preserve">the United States </w:t>
      </w:r>
      <w:proofErr w:type="gramStart"/>
      <w:r w:rsidRPr="00CE79A5">
        <w:rPr>
          <w:rStyle w:val="Emphasis"/>
        </w:rPr>
        <w:t>has a tendency to</w:t>
      </w:r>
      <w:proofErr w:type="gramEnd"/>
      <w:r w:rsidRPr="00CE79A5">
        <w:rPr>
          <w:rStyle w:val="Emphasis"/>
        </w:rPr>
        <w:t xml:space="preserve"> overdo</w:t>
      </w:r>
      <w:r w:rsidRPr="00CE79A5">
        <w:rPr>
          <w:sz w:val="14"/>
        </w:rPr>
        <w:t xml:space="preserve"> </w:t>
      </w:r>
      <w:r w:rsidRPr="00CE79A5">
        <w:rPr>
          <w:rStyle w:val="StyleUnderline"/>
        </w:rPr>
        <w:t>such policies</w:t>
      </w:r>
      <w:r w:rsidRPr="00CE79A5">
        <w:rPr>
          <w:sz w:val="14"/>
        </w:rPr>
        <w:t xml:space="preserve">. </w:t>
      </w:r>
      <w:r w:rsidRPr="00CE79A5">
        <w:rPr>
          <w:rStyle w:val="StyleUnderline"/>
        </w:rPr>
        <w:t>In the case of Russia</w:t>
      </w:r>
      <w:r w:rsidRPr="00CE79A5">
        <w:rPr>
          <w:sz w:val="14"/>
        </w:rPr>
        <w:t xml:space="preserve">, while NATO’s modernization efforts, and its </w:t>
      </w:r>
      <w:hyperlink r:id="rId24" w:tgtFrame="_blank" w:history="1">
        <w:r w:rsidRPr="00CE79A5">
          <w:rPr>
            <w:rStyle w:val="Hyperlink"/>
            <w:sz w:val="14"/>
          </w:rPr>
          <w:t>modest military reinforcements</w:t>
        </w:r>
      </w:hyperlink>
      <w:r w:rsidRPr="00CE79A5">
        <w:rPr>
          <w:sz w:val="14"/>
        </w:rPr>
        <w:t xml:space="preserve"> in places like the Baltic states and Poland are welcome, </w:t>
      </w:r>
      <w:r w:rsidRPr="004617CD">
        <w:rPr>
          <w:rStyle w:val="Emphasis"/>
          <w:highlight w:val="green"/>
        </w:rPr>
        <w:t>we must avoid a pervading mentality</w:t>
      </w:r>
      <w:r w:rsidRPr="004617CD">
        <w:rPr>
          <w:sz w:val="14"/>
          <w:highlight w:val="green"/>
        </w:rPr>
        <w:t xml:space="preserve"> </w:t>
      </w:r>
      <w:r w:rsidRPr="004617CD">
        <w:rPr>
          <w:rStyle w:val="StyleUnderline"/>
          <w:highlight w:val="green"/>
        </w:rPr>
        <w:t>that</w:t>
      </w:r>
      <w:r w:rsidRPr="004617CD">
        <w:rPr>
          <w:sz w:val="14"/>
          <w:highlight w:val="green"/>
        </w:rPr>
        <w:t xml:space="preserve"> </w:t>
      </w:r>
      <w:r w:rsidRPr="004617CD">
        <w:rPr>
          <w:rStyle w:val="Emphasis"/>
          <w:highlight w:val="green"/>
        </w:rPr>
        <w:t>anticipates a struggle with the Kremlin at every turn</w:t>
      </w:r>
      <w:r w:rsidRPr="00CE79A5">
        <w:rPr>
          <w:rStyle w:val="Emphasis"/>
        </w:rPr>
        <w:t>.</w:t>
      </w:r>
      <w:r>
        <w:rPr>
          <w:rStyle w:val="Emphasis"/>
        </w:rPr>
        <w:t xml:space="preserve"> </w:t>
      </w:r>
      <w:r w:rsidRPr="00CE79A5">
        <w:rPr>
          <w:rStyle w:val="Emphasis"/>
        </w:rPr>
        <w:t>COLD WAR RHETORIC ABOUT RUSSIA IS MISCONCEIVED</w:t>
      </w:r>
      <w:r>
        <w:rPr>
          <w:rStyle w:val="Emphasis"/>
        </w:rPr>
        <w:t xml:space="preserve"> </w:t>
      </w:r>
      <w:r w:rsidRPr="004C4F3A">
        <w:rPr>
          <w:rStyle w:val="StyleUnderline"/>
        </w:rPr>
        <w:t xml:space="preserve">The dangers and fallacies of thinking in </w:t>
      </w:r>
      <w:r w:rsidRPr="004C4F3A">
        <w:rPr>
          <w:rStyle w:val="Emphasis"/>
        </w:rPr>
        <w:t>Cold-War</w:t>
      </w:r>
      <w:r w:rsidRPr="004C4F3A">
        <w:rPr>
          <w:sz w:val="14"/>
        </w:rPr>
        <w:t xml:space="preserve">, zero-sum, and military-first </w:t>
      </w:r>
      <w:r w:rsidRPr="004C4F3A">
        <w:rPr>
          <w:rStyle w:val="Emphasis"/>
        </w:rPr>
        <w:t>policies</w:t>
      </w:r>
      <w:r w:rsidRPr="004C4F3A">
        <w:rPr>
          <w:sz w:val="14"/>
        </w:rPr>
        <w:t xml:space="preserve"> </w:t>
      </w:r>
      <w:r w:rsidRPr="004C4F3A">
        <w:rPr>
          <w:rStyle w:val="StyleUnderline"/>
        </w:rPr>
        <w:t>towards Russia are several-fold</w:t>
      </w:r>
      <w:r w:rsidRPr="004C4F3A">
        <w:rPr>
          <w:sz w:val="14"/>
        </w:rPr>
        <w:t xml:space="preserve">. First, </w:t>
      </w:r>
      <w:r w:rsidRPr="004617CD">
        <w:rPr>
          <w:rStyle w:val="StyleUnderline"/>
          <w:highlight w:val="green"/>
        </w:rPr>
        <w:t>today’s Russia</w:t>
      </w:r>
      <w:r w:rsidRPr="004C4F3A">
        <w:rPr>
          <w:sz w:val="14"/>
        </w:rPr>
        <w:t xml:space="preserve">, while both vindictive and ambitious, </w:t>
      </w:r>
      <w:r w:rsidRPr="004617CD">
        <w:rPr>
          <w:rStyle w:val="Emphasis"/>
          <w:highlight w:val="green"/>
        </w:rPr>
        <w:t>has nothing like the global ambitions of the Soviet Union</w:t>
      </w:r>
      <w:r w:rsidRPr="004C4F3A">
        <w:rPr>
          <w:sz w:val="14"/>
        </w:rPr>
        <w:t xml:space="preserve">. While it expresses a </w:t>
      </w:r>
      <w:r w:rsidRPr="004C4F3A">
        <w:rPr>
          <w:sz w:val="14"/>
        </w:rPr>
        <w:lastRenderedPageBreak/>
        <w:t>sense of betrayal</w:t>
      </w:r>
      <w:r w:rsidRPr="00CE79A5">
        <w:rPr>
          <w:sz w:val="14"/>
        </w:rPr>
        <w:t xml:space="preserve"> by the West, </w:t>
      </w:r>
      <w:r w:rsidRPr="004617CD">
        <w:rPr>
          <w:rStyle w:val="StyleUnderline"/>
          <w:highlight w:val="green"/>
        </w:rPr>
        <w:t xml:space="preserve">it evinces no </w:t>
      </w:r>
      <w:r w:rsidRPr="004C4F3A">
        <w:rPr>
          <w:rStyle w:val="StyleUnderline"/>
        </w:rPr>
        <w:t xml:space="preserve">grandiose </w:t>
      </w:r>
      <w:r w:rsidRPr="004617CD">
        <w:rPr>
          <w:rStyle w:val="StyleUnderline"/>
          <w:highlight w:val="green"/>
        </w:rPr>
        <w:t>concept for worldwide conquest</w:t>
      </w:r>
      <w:r w:rsidRPr="00CE79A5">
        <w:rPr>
          <w:sz w:val="14"/>
        </w:rPr>
        <w:t xml:space="preserve">. As authors such as </w:t>
      </w:r>
      <w:hyperlink r:id="rId25" w:tgtFrame="_blank" w:history="1">
        <w:r w:rsidRPr="00CE79A5">
          <w:rPr>
            <w:rStyle w:val="Hyperlink"/>
            <w:sz w:val="14"/>
          </w:rPr>
          <w:t>Timothy Snyder</w:t>
        </w:r>
      </w:hyperlink>
      <w:r w:rsidRPr="00CE79A5">
        <w:rPr>
          <w:sz w:val="14"/>
        </w:rPr>
        <w:t xml:space="preserve"> and </w:t>
      </w:r>
      <w:hyperlink r:id="rId26" w:tgtFrame="_blank" w:history="1">
        <w:r w:rsidRPr="00CE79A5">
          <w:rPr>
            <w:rStyle w:val="Hyperlink"/>
            <w:sz w:val="14"/>
          </w:rPr>
          <w:t>Robert Kagan</w:t>
        </w:r>
      </w:hyperlink>
      <w:r w:rsidRPr="00CE79A5">
        <w:rPr>
          <w:sz w:val="14"/>
        </w:rPr>
        <w:t xml:space="preserve"> rightly argue, there can be a sort of authoritarian contagion that leaders like Putin could spread. But this is hardly akin to the Kremlin’s Marxist-Leninist ambitions for conquest during the Cold War. Second, a Cold-War-like attitude ignores how much </w:t>
      </w:r>
      <w:r w:rsidRPr="004617CD">
        <w:rPr>
          <w:rStyle w:val="StyleUnderline"/>
          <w:highlight w:val="green"/>
        </w:rPr>
        <w:t xml:space="preserve">we are still </w:t>
      </w:r>
      <w:r w:rsidRPr="004617CD">
        <w:rPr>
          <w:rStyle w:val="Emphasis"/>
          <w:highlight w:val="green"/>
        </w:rPr>
        <w:t>working with Russia</w:t>
      </w:r>
      <w:r w:rsidRPr="004617CD">
        <w:rPr>
          <w:rStyle w:val="StyleUnderline"/>
          <w:highlight w:val="green"/>
        </w:rPr>
        <w:t xml:space="preserve"> on </w:t>
      </w:r>
      <w:r w:rsidRPr="004617CD">
        <w:rPr>
          <w:rStyle w:val="Emphasis"/>
          <w:highlight w:val="green"/>
        </w:rPr>
        <w:t>key</w:t>
      </w:r>
      <w:r w:rsidRPr="00CE79A5">
        <w:rPr>
          <w:rStyle w:val="Emphasis"/>
        </w:rPr>
        <w:t xml:space="preserve"> global </w:t>
      </w:r>
      <w:r w:rsidRPr="004617CD">
        <w:rPr>
          <w:rStyle w:val="Emphasis"/>
          <w:highlight w:val="green"/>
        </w:rPr>
        <w:t>security concerns</w:t>
      </w:r>
      <w:r w:rsidRPr="00CE79A5">
        <w:rPr>
          <w:sz w:val="14"/>
        </w:rPr>
        <w:t xml:space="preserve">. Russia’s role is especially important given its veto powers at the United Nations Security Council, crucial for policies such as imposing sanctions on threatening nations. If there is someday to be a new deal with Iran to supersede the </w:t>
      </w:r>
      <w:hyperlink r:id="rId27" w:tgtFrame="_blank" w:history="1">
        <w:r w:rsidRPr="00CE79A5">
          <w:rPr>
            <w:rStyle w:val="Hyperlink"/>
            <w:sz w:val="14"/>
          </w:rPr>
          <w:t>2015 Joint Comprehensive Plan of Action</w:t>
        </w:r>
      </w:hyperlink>
      <w:r w:rsidRPr="00CE79A5">
        <w:rPr>
          <w:sz w:val="14"/>
        </w:rPr>
        <w:t xml:space="preserve">, or if there is to be a negotiated denuclearization plan of some sort with North Korea, Russia’s support will be crucial. Despite troubled relations in recent years, Moscow generally has supported American policy at the United Nations </w:t>
      </w:r>
      <w:proofErr w:type="gramStart"/>
      <w:r w:rsidRPr="00CE79A5">
        <w:rPr>
          <w:sz w:val="14"/>
        </w:rPr>
        <w:t>in regard to</w:t>
      </w:r>
      <w:proofErr w:type="gramEnd"/>
      <w:r w:rsidRPr="00CE79A5">
        <w:rPr>
          <w:sz w:val="14"/>
        </w:rPr>
        <w:t xml:space="preserve"> these countries. Even in places where Russian policy is distasteful, or even reprehensible, such as in Syria, it will be far easier to solve problems if we can de-conflict our approaches with Moscow — and in fact, certain types of military deconfliction have been taking place for some time there, making possible the defeat of the ISIS caliphate. Third, for all the debate about NATO’s lack of adequate seriousness when it comes to </w:t>
      </w:r>
      <w:hyperlink r:id="rId28" w:tgtFrame="_blank" w:history="1">
        <w:r w:rsidRPr="00CE79A5">
          <w:rPr>
            <w:rStyle w:val="Hyperlink"/>
            <w:sz w:val="14"/>
          </w:rPr>
          <w:t>defense burden-sharing</w:t>
        </w:r>
      </w:hyperlink>
      <w:r w:rsidRPr="00CE79A5">
        <w:rPr>
          <w:sz w:val="14"/>
        </w:rPr>
        <w:t xml:space="preserve">, the alliance remains impressive. Although </w:t>
      </w:r>
      <w:hyperlink r:id="rId29" w:tgtFrame="_blank" w:history="1">
        <w:r w:rsidRPr="00CE79A5">
          <w:rPr>
            <w:rStyle w:val="Hyperlink"/>
            <w:sz w:val="14"/>
          </w:rPr>
          <w:t xml:space="preserve">only 7 </w:t>
        </w:r>
        <w:proofErr w:type="spellStart"/>
        <w:r w:rsidRPr="00CE79A5">
          <w:rPr>
            <w:rStyle w:val="Hyperlink"/>
            <w:sz w:val="14"/>
          </w:rPr>
          <w:t>countries</w:t>
        </w:r>
      </w:hyperlink>
      <w:r w:rsidRPr="00CE79A5">
        <w:rPr>
          <w:sz w:val="14"/>
        </w:rPr>
        <w:t>meet</w:t>
      </w:r>
      <w:proofErr w:type="spellEnd"/>
      <w:r w:rsidRPr="00CE79A5">
        <w:rPr>
          <w:sz w:val="14"/>
        </w:rPr>
        <w:t xml:space="preserve"> the official goal of spending at least 2 percent of GDP on their armed forces, NATO collectively accounts for </w:t>
      </w:r>
      <w:hyperlink r:id="rId30" w:tgtFrame="_blank" w:history="1">
        <w:r w:rsidRPr="00CE79A5">
          <w:rPr>
            <w:rStyle w:val="Hyperlink"/>
            <w:sz w:val="14"/>
          </w:rPr>
          <w:t>more than half</w:t>
        </w:r>
      </w:hyperlink>
      <w:r w:rsidRPr="00CE79A5">
        <w:rPr>
          <w:sz w:val="14"/>
        </w:rPr>
        <w:t xml:space="preserve"> of all world military spending. Most members have significantly </w:t>
      </w:r>
      <w:hyperlink r:id="rId31" w:tgtFrame="_blank" w:history="1">
        <w:r w:rsidRPr="00CE79A5">
          <w:rPr>
            <w:rStyle w:val="Hyperlink"/>
            <w:sz w:val="14"/>
          </w:rPr>
          <w:t>increased their defense budgets</w:t>
        </w:r>
      </w:hyperlink>
      <w:r w:rsidRPr="00CE79A5">
        <w:rPr>
          <w:sz w:val="14"/>
        </w:rPr>
        <w:t xml:space="preserve"> since the Crimea crisis of 2014. NATO has also deployed enhanced forward presence battalions to the Baltic states and Poland. They do not constitute a robust defensive perimeter, but they at least represent a stronger tripwire than before. NATO would do well to make its reinforcement capabilities for this region more robust, but it is hard to see Mr. Putin really believing he could get away with an all-out invasion, even today. So far, he has cautiously avoided any military excursions into NATO countries. Fourth, European nations do not get enough credit for the sustaining their sanctions on Russia </w:t>
      </w:r>
      <w:proofErr w:type="gramStart"/>
      <w:r w:rsidRPr="00CE79A5">
        <w:rPr>
          <w:sz w:val="14"/>
        </w:rPr>
        <w:t>as a result of</w:t>
      </w:r>
      <w:proofErr w:type="gramEnd"/>
      <w:r w:rsidRPr="00CE79A5">
        <w:rPr>
          <w:sz w:val="14"/>
        </w:rPr>
        <w:t xml:space="preserve"> its aggressions against Ukraine. Over the last half decade, largely as a result, the Russian economy has </w:t>
      </w:r>
      <w:hyperlink r:id="rId32" w:anchor="567b81803258" w:tgtFrame="_blank" w:history="1">
        <w:r w:rsidRPr="00CE79A5">
          <w:rPr>
            <w:rStyle w:val="Hyperlink"/>
            <w:sz w:val="14"/>
          </w:rPr>
          <w:t>essentially gone flat</w:t>
        </w:r>
      </w:hyperlink>
      <w:r w:rsidRPr="00CE79A5">
        <w:rPr>
          <w:sz w:val="14"/>
        </w:rPr>
        <w:t xml:space="preserve">. </w:t>
      </w:r>
      <w:hyperlink r:id="rId33" w:tgtFrame="_blank" w:history="1">
        <w:r w:rsidRPr="00CE79A5">
          <w:rPr>
            <w:rStyle w:val="Hyperlink"/>
            <w:sz w:val="14"/>
          </w:rPr>
          <w:t>Gross domestic product</w:t>
        </w:r>
      </w:hyperlink>
      <w:r w:rsidRPr="00CE79A5">
        <w:rPr>
          <w:sz w:val="14"/>
        </w:rPr>
        <w:t xml:space="preserve"> and </w:t>
      </w:r>
      <w:hyperlink r:id="rId34" w:tgtFrame="_blank" w:history="1">
        <w:r w:rsidRPr="00CE79A5">
          <w:rPr>
            <w:rStyle w:val="Hyperlink"/>
            <w:sz w:val="14"/>
          </w:rPr>
          <w:t>foreign direct investment</w:t>
        </w:r>
      </w:hyperlink>
      <w:r w:rsidRPr="00CE79A5">
        <w:rPr>
          <w:sz w:val="14"/>
        </w:rPr>
        <w:t xml:space="preserve"> in Russia have both declined since its Crimean invasion. Not only has this outcome delivered a useful punitive blow against Putin and many of his cronies, </w:t>
      </w:r>
      <w:proofErr w:type="gramStart"/>
      <w:r w:rsidRPr="00CE79A5">
        <w:rPr>
          <w:sz w:val="14"/>
        </w:rPr>
        <w:t>it has</w:t>
      </w:r>
      <w:proofErr w:type="gramEnd"/>
      <w:r w:rsidRPr="00CE79A5">
        <w:rPr>
          <w:sz w:val="14"/>
        </w:rPr>
        <w:t xml:space="preserve"> quite possibly helped dissuade any further Russian aggression, be it against Ukraine or Georgia or even a Baltic state, adding another dimension of deterrence to what NATO is doing militarily. A greater integration of economic and military measures of deterrence should be pursued in the United States and NATO, as one of us has recently argued in a new book, </w:t>
      </w:r>
      <w:hyperlink r:id="rId35" w:tgtFrame="_blank" w:history="1">
        <w:r w:rsidRPr="00CE79A5">
          <w:rPr>
            <w:rStyle w:val="Hyperlink"/>
            <w:sz w:val="14"/>
          </w:rPr>
          <w:t>The Senkaku Paradox</w:t>
        </w:r>
      </w:hyperlink>
      <w:r w:rsidRPr="00CE79A5">
        <w:rPr>
          <w:sz w:val="14"/>
        </w:rPr>
        <w:t xml:space="preserve">. More credible policies are needed </w:t>
      </w:r>
      <w:proofErr w:type="gramStart"/>
      <w:r w:rsidRPr="00CE79A5">
        <w:rPr>
          <w:sz w:val="14"/>
        </w:rPr>
        <w:t>in particular for</w:t>
      </w:r>
      <w:proofErr w:type="gramEnd"/>
      <w:r w:rsidRPr="00CE79A5">
        <w:rPr>
          <w:sz w:val="14"/>
        </w:rPr>
        <w:t xml:space="preserve"> limited and grey-area conflict zones. Such scenarios do indeed remain worrisome, as Russia continues to engage in disinformation campaigning and election meddling — but these efforts should not be confused with the existential risks of the Cold War. WE CAN DEFUSE TENSIONS WITH RUSSIA And finally, thinking in Cold-War terms can blind us to the need to debate some of our own policies, where there may be opportunities to defuse U.S.-Russia tensions with creative ideas. A case in point is the future of NATO expansion, especially into former Soviet republics. Since </w:t>
      </w:r>
      <w:hyperlink r:id="rId36" w:tgtFrame="_blank" w:history="1">
        <w:r w:rsidRPr="00CE79A5">
          <w:rPr>
            <w:rStyle w:val="Hyperlink"/>
            <w:sz w:val="14"/>
          </w:rPr>
          <w:t>2008</w:t>
        </w:r>
      </w:hyperlink>
      <w:r w:rsidRPr="00CE79A5">
        <w:rPr>
          <w:sz w:val="14"/>
        </w:rPr>
        <w:t xml:space="preserve">, NATO has officially promised to bring Ukraine and Georgia into the alliance at some point in the future. President Obama and President Trump have both let this Bush administration initiative stand. That would be a mistake. Geographically and strategically, such a move would be a bridge too far for an alliance that was designed to stabilize the North Atlantic region. Moreover, while nothing can excuse Russia’s aggressions, the net effect of that 2008 NATO announcement, which contained no timetable for eventual membership for Georgia and Ukraine and no interim security guarantee as they waited, was to paint a giant bullseye on each of their metaphorical backs. We need to work out a new concept for security in eastern Europe that would enhance their security short of alliance membership, rather than degrade it as a half-serious promise of future alliance membership has done to date. All other national options that any sovereign state should enjoy, such as the right to join the EU if invited, must be protected in such an arrangement, but NATO membership would be counterproductive. Indeed, under present conditions, it is </w:t>
      </w:r>
      <w:proofErr w:type="gramStart"/>
      <w:r w:rsidRPr="00CE79A5">
        <w:rPr>
          <w:sz w:val="14"/>
        </w:rPr>
        <w:t>really not</w:t>
      </w:r>
      <w:proofErr w:type="gramEnd"/>
      <w:r w:rsidRPr="00CE79A5">
        <w:rPr>
          <w:sz w:val="14"/>
        </w:rPr>
        <w:t xml:space="preserve"> even possible. </w:t>
      </w:r>
      <w:r w:rsidRPr="00CE79A5">
        <w:rPr>
          <w:rStyle w:val="StyleUnderline"/>
        </w:rPr>
        <w:t>The world is unsettled, and risky, yes</w:t>
      </w:r>
      <w:r w:rsidRPr="00CE79A5">
        <w:rPr>
          <w:sz w:val="14"/>
        </w:rPr>
        <w:t xml:space="preserve">. </w:t>
      </w:r>
      <w:r w:rsidRPr="00CE79A5">
        <w:rPr>
          <w:rStyle w:val="StyleUnderline"/>
        </w:rPr>
        <w:t xml:space="preserve">But </w:t>
      </w:r>
      <w:r w:rsidRPr="004617CD">
        <w:rPr>
          <w:rStyle w:val="StyleUnderline"/>
          <w:highlight w:val="green"/>
        </w:rPr>
        <w:t xml:space="preserve">those who </w:t>
      </w:r>
      <w:r w:rsidRPr="004617CD">
        <w:rPr>
          <w:rStyle w:val="Emphasis"/>
          <w:highlight w:val="green"/>
        </w:rPr>
        <w:t>liken the contemporary environment to the Cold War</w:t>
      </w:r>
      <w:r w:rsidRPr="004617CD">
        <w:rPr>
          <w:rStyle w:val="StyleUnderline"/>
          <w:highlight w:val="green"/>
        </w:rPr>
        <w:t xml:space="preserve"> may have </w:t>
      </w:r>
      <w:r w:rsidRPr="004617CD">
        <w:rPr>
          <w:rStyle w:val="Emphasis"/>
          <w:highlight w:val="green"/>
        </w:rPr>
        <w:t>forgotten</w:t>
      </w:r>
      <w:r w:rsidRPr="004617CD">
        <w:rPr>
          <w:rStyle w:val="StyleUnderline"/>
          <w:highlight w:val="green"/>
        </w:rPr>
        <w:t xml:space="preserve"> how</w:t>
      </w:r>
      <w:r w:rsidRPr="00CE79A5">
        <w:rPr>
          <w:rStyle w:val="StyleUnderline"/>
        </w:rPr>
        <w:t xml:space="preserve"> </w:t>
      </w:r>
      <w:r w:rsidRPr="00CE79A5">
        <w:rPr>
          <w:rStyle w:val="Emphasis"/>
        </w:rPr>
        <w:t xml:space="preserve">profoundly </w:t>
      </w:r>
      <w:r w:rsidRPr="004617CD">
        <w:rPr>
          <w:rStyle w:val="Emphasis"/>
          <w:highlight w:val="green"/>
        </w:rPr>
        <w:t>dangerous</w:t>
      </w:r>
      <w:r w:rsidRPr="004617CD">
        <w:rPr>
          <w:rStyle w:val="StyleUnderline"/>
          <w:highlight w:val="green"/>
        </w:rPr>
        <w:t xml:space="preserve"> </w:t>
      </w:r>
      <w:r w:rsidRPr="00716899">
        <w:rPr>
          <w:rStyle w:val="StyleUnderline"/>
          <w:highlight w:val="red"/>
        </w:rPr>
        <w:t xml:space="preserve">most of the latter period </w:t>
      </w:r>
      <w:r w:rsidRPr="00716899">
        <w:rPr>
          <w:rStyle w:val="Emphasis"/>
          <w:highlight w:val="red"/>
        </w:rPr>
        <w:t>really was.</w:t>
      </w:r>
    </w:p>
    <w:p w14:paraId="6941B649" w14:textId="77777777" w:rsidR="00D4061A" w:rsidRPr="004617CD" w:rsidRDefault="00D4061A" w:rsidP="00D4061A">
      <w:pPr>
        <w:rPr>
          <w:rFonts w:cstheme="minorHAnsi"/>
          <w:sz w:val="16"/>
        </w:rPr>
      </w:pPr>
    </w:p>
    <w:p w14:paraId="6F1917E6" w14:textId="77777777" w:rsidR="00D4061A" w:rsidRPr="00D4061A" w:rsidRDefault="00D4061A" w:rsidP="00D4061A"/>
    <w:sectPr w:rsidR="00D4061A" w:rsidRPr="00D40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4061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330C"/>
    <w:rsid w:val="005D2912"/>
    <w:rsid w:val="006065BD"/>
    <w:rsid w:val="00623BF6"/>
    <w:rsid w:val="00645FA9"/>
    <w:rsid w:val="00647866"/>
    <w:rsid w:val="00665003"/>
    <w:rsid w:val="006A2AD0"/>
    <w:rsid w:val="006A5D89"/>
    <w:rsid w:val="006C2375"/>
    <w:rsid w:val="006D4ECC"/>
    <w:rsid w:val="00716899"/>
    <w:rsid w:val="00722258"/>
    <w:rsid w:val="007243E5"/>
    <w:rsid w:val="007404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2C5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061A"/>
    <w:rsid w:val="00D5014E"/>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57E66"/>
  <w15:chartTrackingRefBased/>
  <w15:docId w15:val="{B58098B8-19E0-42EF-9150-0E017E9C6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6899"/>
    <w:rPr>
      <w:rFonts w:ascii="Calibri" w:hAnsi="Calibri"/>
    </w:rPr>
  </w:style>
  <w:style w:type="paragraph" w:styleId="Heading1">
    <w:name w:val="heading 1"/>
    <w:aliases w:val="Pocket"/>
    <w:basedOn w:val="Normal"/>
    <w:next w:val="Normal"/>
    <w:link w:val="Heading1Char"/>
    <w:qFormat/>
    <w:rsid w:val="007168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68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68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168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68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899"/>
  </w:style>
  <w:style w:type="character" w:customStyle="1" w:styleId="Heading1Char">
    <w:name w:val="Heading 1 Char"/>
    <w:aliases w:val="Pocket Char"/>
    <w:basedOn w:val="DefaultParagraphFont"/>
    <w:link w:val="Heading1"/>
    <w:rsid w:val="007168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68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689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1689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71689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716899"/>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16899"/>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C"/>
    <w:basedOn w:val="DefaultParagraphFont"/>
    <w:uiPriority w:val="99"/>
    <w:unhideWhenUsed/>
    <w:rsid w:val="00716899"/>
    <w:rPr>
      <w:color w:val="auto"/>
      <w:u w:val="none"/>
    </w:rPr>
  </w:style>
  <w:style w:type="character" w:styleId="FollowedHyperlink">
    <w:name w:val="FollowedHyperlink"/>
    <w:basedOn w:val="DefaultParagraphFont"/>
    <w:uiPriority w:val="99"/>
    <w:semiHidden/>
    <w:unhideWhenUsed/>
    <w:rsid w:val="00716899"/>
    <w:rPr>
      <w:color w:val="auto"/>
      <w:u w:val="none"/>
    </w:rPr>
  </w:style>
  <w:style w:type="paragraph" w:customStyle="1" w:styleId="textbold">
    <w:name w:val="text bold"/>
    <w:basedOn w:val="Normal"/>
    <w:link w:val="Emphasis"/>
    <w:autoRedefine/>
    <w:uiPriority w:val="7"/>
    <w:qFormat/>
    <w:rsid w:val="00D4061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Medium Grid 21,No Spacing22,No Spacing3,Tags,No Spacing31,No Spacing41,No Spacing111112,No Spacing112,Tag and Cite,nonunderlined,Dont use,Very Small Text,tag,Card,Note Level 2,Small Text,No Spacing111111,No Spacing111,No Spacing1121,No Spacing1111"/>
    <w:basedOn w:val="Normal"/>
    <w:next w:val="Normal"/>
    <w:uiPriority w:val="6"/>
    <w:qFormat/>
    <w:rsid w:val="00D4061A"/>
    <w:pPr>
      <w:ind w:left="288" w:right="288"/>
    </w:pPr>
    <w:rPr>
      <w:rFonts w:asciiTheme="minorHAnsi" w:hAnsiTheme="minorHAnsi"/>
      <w:u w:val="single"/>
    </w:rPr>
  </w:style>
  <w:style w:type="paragraph" w:styleId="NormalWeb">
    <w:name w:val="Normal (Web)"/>
    <w:basedOn w:val="Normal"/>
    <w:uiPriority w:val="99"/>
    <w:unhideWhenUsed/>
    <w:rsid w:val="00623BF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623BF6"/>
    <w:rPr>
      <w:b/>
      <w:bCs/>
    </w:rPr>
  </w:style>
  <w:style w:type="character" w:customStyle="1" w:styleId="underline">
    <w:name w:val="underline"/>
    <w:basedOn w:val="DefaultParagraphFont"/>
    <w:rsid w:val="00623BF6"/>
  </w:style>
  <w:style w:type="paragraph" w:customStyle="1" w:styleId="Emphasis1">
    <w:name w:val="Emphasis1"/>
    <w:basedOn w:val="Normal"/>
    <w:uiPriority w:val="7"/>
    <w:qFormat/>
    <w:rsid w:val="00623BF6"/>
    <w:pPr>
      <w:pBdr>
        <w:top w:val="single" w:sz="4" w:space="1" w:color="auto"/>
        <w:left w:val="single" w:sz="4" w:space="4" w:color="auto"/>
        <w:bottom w:val="single" w:sz="4" w:space="1" w:color="auto"/>
        <w:right w:val="single" w:sz="4" w:space="4" w:color="auto"/>
      </w:pBdr>
      <w:spacing w:line="254" w:lineRule="auto"/>
      <w:ind w:left="720"/>
      <w:jc w:val="both"/>
    </w:pPr>
    <w:rPr>
      <w:b/>
      <w:iCs/>
      <w:u w:val="single"/>
    </w:rPr>
  </w:style>
  <w:style w:type="character" w:styleId="IntenseEmphasis">
    <w:name w:val="Intense Emphasis"/>
    <w:aliases w:val="Underline Char"/>
    <w:basedOn w:val="DefaultParagraphFont"/>
    <w:uiPriority w:val="6"/>
    <w:qFormat/>
    <w:rsid w:val="00623BF6"/>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72532">
      <w:bodyDiv w:val="1"/>
      <w:marLeft w:val="0"/>
      <w:marRight w:val="0"/>
      <w:marTop w:val="0"/>
      <w:marBottom w:val="0"/>
      <w:divBdr>
        <w:top w:val="none" w:sz="0" w:space="0" w:color="auto"/>
        <w:left w:val="none" w:sz="0" w:space="0" w:color="auto"/>
        <w:bottom w:val="none" w:sz="0" w:space="0" w:color="auto"/>
        <w:right w:val="none" w:sz="0" w:space="0" w:color="auto"/>
      </w:divBdr>
    </w:div>
    <w:div w:id="1287659213">
      <w:bodyDiv w:val="1"/>
      <w:marLeft w:val="0"/>
      <w:marRight w:val="0"/>
      <w:marTop w:val="0"/>
      <w:marBottom w:val="0"/>
      <w:divBdr>
        <w:top w:val="none" w:sz="0" w:space="0" w:color="auto"/>
        <w:left w:val="none" w:sz="0" w:space="0" w:color="auto"/>
        <w:bottom w:val="none" w:sz="0" w:space="0" w:color="auto"/>
        <w:right w:val="none" w:sz="0" w:space="0" w:color="auto"/>
      </w:divBdr>
      <w:divsChild>
        <w:div w:id="111481119">
          <w:marLeft w:val="0"/>
          <w:marRight w:val="0"/>
          <w:marTop w:val="0"/>
          <w:marBottom w:val="0"/>
          <w:divBdr>
            <w:top w:val="none" w:sz="0" w:space="0" w:color="auto"/>
            <w:left w:val="none" w:sz="0" w:space="0" w:color="auto"/>
            <w:bottom w:val="none" w:sz="0" w:space="0" w:color="auto"/>
            <w:right w:val="none" w:sz="0" w:space="0" w:color="auto"/>
          </w:divBdr>
          <w:divsChild>
            <w:div w:id="149558974">
              <w:marLeft w:val="0"/>
              <w:marRight w:val="0"/>
              <w:marTop w:val="0"/>
              <w:marBottom w:val="0"/>
              <w:divBdr>
                <w:top w:val="none" w:sz="0" w:space="0" w:color="auto"/>
                <w:left w:val="none" w:sz="0" w:space="0" w:color="auto"/>
                <w:bottom w:val="none" w:sz="0" w:space="0" w:color="auto"/>
                <w:right w:val="none" w:sz="0" w:space="0" w:color="auto"/>
              </w:divBdr>
            </w:div>
          </w:divsChild>
        </w:div>
        <w:div w:id="2108379958">
          <w:marLeft w:val="0"/>
          <w:marRight w:val="0"/>
          <w:marTop w:val="0"/>
          <w:marBottom w:val="0"/>
          <w:divBdr>
            <w:top w:val="none" w:sz="0" w:space="0" w:color="auto"/>
            <w:left w:val="none" w:sz="0" w:space="0" w:color="auto"/>
            <w:bottom w:val="none" w:sz="0" w:space="0" w:color="auto"/>
            <w:right w:val="none" w:sz="0" w:space="0" w:color="auto"/>
          </w:divBdr>
          <w:divsChild>
            <w:div w:id="1746687322">
              <w:marLeft w:val="0"/>
              <w:marRight w:val="0"/>
              <w:marTop w:val="0"/>
              <w:marBottom w:val="0"/>
              <w:divBdr>
                <w:top w:val="none" w:sz="0" w:space="0" w:color="auto"/>
                <w:left w:val="none" w:sz="0" w:space="0" w:color="auto"/>
                <w:bottom w:val="none" w:sz="0" w:space="0" w:color="auto"/>
                <w:right w:val="none" w:sz="0" w:space="0" w:color="auto"/>
              </w:divBdr>
            </w:div>
          </w:divsChild>
        </w:div>
        <w:div w:id="744380522">
          <w:marLeft w:val="0"/>
          <w:marRight w:val="0"/>
          <w:marTop w:val="0"/>
          <w:marBottom w:val="0"/>
          <w:divBdr>
            <w:top w:val="none" w:sz="0" w:space="0" w:color="auto"/>
            <w:left w:val="none" w:sz="0" w:space="0" w:color="auto"/>
            <w:bottom w:val="none" w:sz="0" w:space="0" w:color="auto"/>
            <w:right w:val="none" w:sz="0" w:space="0" w:color="auto"/>
          </w:divBdr>
          <w:divsChild>
            <w:div w:id="1418988636">
              <w:marLeft w:val="0"/>
              <w:marRight w:val="0"/>
              <w:marTop w:val="0"/>
              <w:marBottom w:val="0"/>
              <w:divBdr>
                <w:top w:val="none" w:sz="0" w:space="0" w:color="auto"/>
                <w:left w:val="none" w:sz="0" w:space="0" w:color="auto"/>
                <w:bottom w:val="none" w:sz="0" w:space="0" w:color="auto"/>
                <w:right w:val="none" w:sz="0" w:space="0" w:color="auto"/>
              </w:divBdr>
            </w:div>
          </w:divsChild>
        </w:div>
        <w:div w:id="1886330511">
          <w:marLeft w:val="0"/>
          <w:marRight w:val="0"/>
          <w:marTop w:val="0"/>
          <w:marBottom w:val="0"/>
          <w:divBdr>
            <w:top w:val="none" w:sz="0" w:space="0" w:color="auto"/>
            <w:left w:val="none" w:sz="0" w:space="0" w:color="auto"/>
            <w:bottom w:val="none" w:sz="0" w:space="0" w:color="auto"/>
            <w:right w:val="none" w:sz="0" w:space="0" w:color="auto"/>
          </w:divBdr>
        </w:div>
        <w:div w:id="785581775">
          <w:marLeft w:val="0"/>
          <w:marRight w:val="0"/>
          <w:marTop w:val="0"/>
          <w:marBottom w:val="0"/>
          <w:divBdr>
            <w:top w:val="none" w:sz="0" w:space="0" w:color="auto"/>
            <w:left w:val="none" w:sz="0" w:space="0" w:color="auto"/>
            <w:bottom w:val="none" w:sz="0" w:space="0" w:color="auto"/>
            <w:right w:val="none" w:sz="0" w:space="0" w:color="auto"/>
          </w:divBdr>
          <w:divsChild>
            <w:div w:id="1962566747">
              <w:marLeft w:val="0"/>
              <w:marRight w:val="0"/>
              <w:marTop w:val="0"/>
              <w:marBottom w:val="0"/>
              <w:divBdr>
                <w:top w:val="none" w:sz="0" w:space="0" w:color="auto"/>
                <w:left w:val="none" w:sz="0" w:space="0" w:color="auto"/>
                <w:bottom w:val="none" w:sz="0" w:space="0" w:color="auto"/>
                <w:right w:val="none" w:sz="0" w:space="0" w:color="auto"/>
              </w:divBdr>
            </w:div>
          </w:divsChild>
        </w:div>
        <w:div w:id="538662663">
          <w:marLeft w:val="0"/>
          <w:marRight w:val="0"/>
          <w:marTop w:val="0"/>
          <w:marBottom w:val="0"/>
          <w:divBdr>
            <w:top w:val="none" w:sz="0" w:space="0" w:color="auto"/>
            <w:left w:val="none" w:sz="0" w:space="0" w:color="auto"/>
            <w:bottom w:val="none" w:sz="0" w:space="0" w:color="auto"/>
            <w:right w:val="none" w:sz="0" w:space="0" w:color="auto"/>
          </w:divBdr>
          <w:divsChild>
            <w:div w:id="8506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csis.org/blog/doubting-deterrence-nuclear-terrorism" TargetMode="External"/><Relationship Id="rId26" Type="http://schemas.openxmlformats.org/officeDocument/2006/relationships/hyperlink" Target="https://www.washingtonpost.com/news/opinions/wp/2019/03/14/feature/the-strongmen-strike-back/?utm_term=.4d33e03571a5" TargetMode="External"/><Relationship Id="rId21" Type="http://schemas.openxmlformats.org/officeDocument/2006/relationships/hyperlink" Target="https://dod.defense.gov/Portals/1/Documents/pubs/2018-National-Defense-Strategy-Summary.pdf" TargetMode="External"/><Relationship Id="rId34" Type="http://schemas.openxmlformats.org/officeDocument/2006/relationships/hyperlink" Target="https://www.themoscowtimes.com/2019/05/22/foreign-direct-investment-into-russia-is-falling-a65690" TargetMode="External"/><Relationship Id="rId7" Type="http://schemas.openxmlformats.org/officeDocument/2006/relationships/hyperlink" Target="http://www.thespacereview.com/article/2915/1" TargetMode="Externa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matthewkroenig.com/Kroenig_Iranian%20Nukes%20and%20Global%20Oil.pdf" TargetMode="External"/><Relationship Id="rId25" Type="http://schemas.openxmlformats.org/officeDocument/2006/relationships/hyperlink" Target="https://www.amazon.com/Road-Unfreedom-Russia-Europe-America/dp/0525574476/ref=asc_df_0525574476/?tag=hyprod-20&amp;linkCode=df0&amp;hvadid=343221129243&amp;hvpos=1o1&amp;hvnetw=g&amp;hvrand=4298880226099471355&amp;hvpone=&amp;hvptwo=&amp;hvqmt=&amp;hvdev=c&amp;hvdvcmdl=&amp;hvlocint=&amp;hvlocphy=9053018&amp;hvtargid=aud-643191255296:pla-688474423085&amp;psc=1&amp;tag=&amp;ref=&amp;adgrpid=67797265863&amp;hvpone=&amp;hvptwo=&amp;hvadid=343221129243&amp;hvpos=1o1&amp;hvnetw=g&amp;hvrand=4298880226099471355&amp;hvqmt=&amp;hvdev=c&amp;hvdvcmdl=&amp;hvlocint=&amp;hvlocphy=9053018&amp;hvtargid=aud-643191255296:pla-688474423085" TargetMode="External"/><Relationship Id="rId33" Type="http://schemas.openxmlformats.org/officeDocument/2006/relationships/hyperlink" Target="https://tradingeconomics.com/russia/gdp"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hyperlink" Target="https://www.washingtonpost.com/opinions/making-china-a-us-enemy-is-counterproductive/2019/07/02/647d49d0-9bfa-11e9-b27f-ed2942f73d70_story.html?utm_term=.39bc9831463a" TargetMode="External"/><Relationship Id="rId29" Type="http://schemas.openxmlformats.org/officeDocument/2006/relationships/hyperlink" Target="https://www.cnn.com/2019/03/14/politics/nato-defense-spending-target/index.html" TargetMode="External"/><Relationship Id="rId1" Type="http://schemas.openxmlformats.org/officeDocument/2006/relationships/customXml" Target="../customXml/item1.xml"/><Relationship Id="rId6" Type="http://schemas.openxmlformats.org/officeDocument/2006/relationships/hyperlink" Target="https://spacenews.com/op-ed-smallsat-alliance-is-on-a-path-toward-a-new-space-horizon/" TargetMode="External"/><Relationship Id="rId11" Type="http://schemas.openxmlformats.org/officeDocument/2006/relationships/hyperlink" Target="http://www.oscn.net/applications/oscn/DeliverDocument.asp?CiteID=20287" TargetMode="External"/><Relationship Id="rId24" Type="http://schemas.openxmlformats.org/officeDocument/2006/relationships/hyperlink" Target="https://www.nato.int/cps/en/natohq/topics_136388.htm" TargetMode="External"/><Relationship Id="rId32" Type="http://schemas.openxmlformats.org/officeDocument/2006/relationships/hyperlink" Target="https://www.forbes.com/sites/kenrapoza/2019/01/08/sanctions-isolation-and-inflation-are-killing-russian-incomes/"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www.usatoday.com/story/opinion/2019/05/12/trump-leadership-vacuum-china-iran-venezuela-north-korea-chaos-column/1169364001/" TargetMode="External"/><Relationship Id="rId28" Type="http://schemas.openxmlformats.org/officeDocument/2006/relationships/hyperlink" Target="https://www.realcleardefense.com/articles/2019/02/23/natos_pointless_burden_sharing_debates_114207.html" TargetMode="External"/><Relationship Id="rId36" Type="http://schemas.openxmlformats.org/officeDocument/2006/relationships/hyperlink" Target="https://www.nato.int/cps/en/natohq/official_texts_8443.htm?selectedLocale=en"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usatoday.com/story/opinion/2019/04/18/mueller-report-russia-attacked-us-election-cold-war-tactics-column/3507288002/" TargetMode="External"/><Relationship Id="rId31" Type="http://schemas.openxmlformats.org/officeDocument/2006/relationships/hyperlink" Target="https://www.washingtonpost.com/world/nato-members-increase-defense-spending-for-fourth-year-in-row-following-trump-pressure/2019/03/14/64989228-4595-11e9-94ab-d2dda3c0df52_story.html?utm_term=.471b432c2b9d" TargetMode="Externa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hyperlink" Target="https://dod.defense.gov/News/Speeches/Speech-View/Article/606641/the-third-us-offset-strategy-and-its-implications-for-partners-and-allies/" TargetMode="External"/><Relationship Id="rId27" Type="http://schemas.openxmlformats.org/officeDocument/2006/relationships/hyperlink" Target="https://www.treasury.gov/resource-center/sanctions/Programs/Pages/jpoa_archive.aspx" TargetMode="External"/><Relationship Id="rId30" Type="http://schemas.openxmlformats.org/officeDocument/2006/relationships/hyperlink" Target="https://thedefensepost.com/2018/05/02/nato-half-global-military-spending/" TargetMode="External"/><Relationship Id="rId35" Type="http://schemas.openxmlformats.org/officeDocument/2006/relationships/hyperlink" Target="https://www.amazon.com/Senkaku-Paradox-Risking-Great-Stakes-ebook/dp/B07G2LSSCJ" TargetMode="External"/><Relationship Id="rId8" Type="http://schemas.openxmlformats.org/officeDocument/2006/relationships/hyperlink" Target="http://www.learnersdictionary.com/definition/ought"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u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27</Pages>
  <Words>18318</Words>
  <Characters>104417</Characters>
  <Application>Microsoft Office Word</Application>
  <DocSecurity>0</DocSecurity>
  <Lines>870</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dc:creator>
  <cp:keywords>5.1.1</cp:keywords>
  <dc:description/>
  <cp:lastModifiedBy>Elizabeth Elliott</cp:lastModifiedBy>
  <cp:revision>3</cp:revision>
  <dcterms:created xsi:type="dcterms:W3CDTF">2022-01-28T16:16:00Z</dcterms:created>
  <dcterms:modified xsi:type="dcterms:W3CDTF">2022-01-28T17:23:00Z</dcterms:modified>
</cp:coreProperties>
</file>